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6F0EC" w14:textId="08B590F0" w:rsidR="00F17006" w:rsidRDefault="00F17006" w:rsidP="00F17006">
      <w:pPr>
        <w:pStyle w:val="Heading2"/>
      </w:pPr>
      <w:r>
        <w:t>1</w:t>
      </w:r>
    </w:p>
    <w:p w14:paraId="3B4FF091" w14:textId="65655125" w:rsidR="00F17006" w:rsidRDefault="00F17006" w:rsidP="00F17006">
      <w:pPr>
        <w:pStyle w:val="Heading3"/>
      </w:pPr>
      <w:r>
        <w:t>1NC – Royal Science – Grove</w:t>
      </w:r>
    </w:p>
    <w:p w14:paraId="04CCB708" w14:textId="77777777" w:rsidR="00F17006" w:rsidRPr="005A29A5" w:rsidRDefault="00F17006" w:rsidP="00F17006">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3C9664E7" w14:textId="77777777" w:rsidR="00F17006" w:rsidRDefault="00F17006" w:rsidP="00F17006">
      <w:pPr>
        <w:rPr>
          <w:rStyle w:val="Style13ptBold"/>
        </w:rPr>
      </w:pPr>
      <w:r>
        <w:rPr>
          <w:rStyle w:val="Style13ptBold"/>
        </w:rPr>
        <w:t>Grove ‘19</w:t>
      </w:r>
    </w:p>
    <w:p w14:paraId="70A9D831" w14:textId="77777777" w:rsidR="00F17006" w:rsidRDefault="00F17006" w:rsidP="00F1700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ED7CDAE" w14:textId="77777777" w:rsidR="00F17006" w:rsidRPr="00347BF9" w:rsidRDefault="00F17006" w:rsidP="00F17006">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77FA6C0B" w14:textId="77777777" w:rsidR="00F17006" w:rsidRPr="00937F8D" w:rsidRDefault="00F17006" w:rsidP="00F17006">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5D0FC80C" w14:textId="77777777" w:rsidR="00F17006" w:rsidRPr="00347BF9" w:rsidRDefault="00F17006" w:rsidP="00F17006">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isa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417A5D7C" w14:textId="77777777" w:rsidR="00F17006" w:rsidRPr="00937F8D" w:rsidRDefault="00F17006" w:rsidP="00F17006">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0E6131D2" w14:textId="77777777" w:rsidR="00F17006" w:rsidRPr="00937F8D" w:rsidRDefault="00F17006" w:rsidP="00F17006">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41C0FB9D" w14:textId="77777777" w:rsidR="00F17006" w:rsidRPr="00937F8D" w:rsidRDefault="00F17006" w:rsidP="00F17006">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238183F6" w14:textId="77777777" w:rsidR="00F17006" w:rsidRPr="00937F8D" w:rsidRDefault="00F17006" w:rsidP="00F17006">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3AB04A9C" w14:textId="77777777" w:rsidR="00F17006" w:rsidRPr="00347BF9" w:rsidRDefault="00F17006" w:rsidP="00F17006">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182B1F23" w14:textId="77777777" w:rsidR="00F17006" w:rsidRPr="00E5364A" w:rsidRDefault="00F17006" w:rsidP="00F17006">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49563ABC" w14:textId="77777777" w:rsidR="00F17006" w:rsidRPr="00E5364A" w:rsidRDefault="00F17006" w:rsidP="00F17006">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0C1820E8" w14:textId="77777777" w:rsidR="00F17006" w:rsidRPr="00E5364A" w:rsidRDefault="00F17006" w:rsidP="00F17006">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14B31942" w14:textId="77777777" w:rsidR="00F17006" w:rsidRPr="00204A62" w:rsidRDefault="00F17006" w:rsidP="00F17006">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35DCBC90" w14:textId="77777777" w:rsidR="00F17006" w:rsidRDefault="00F17006" w:rsidP="00F17006">
      <w:pPr>
        <w:pStyle w:val="Heading3"/>
      </w:pPr>
      <w:r>
        <w:t xml:space="preserve">1NC – L – Debris – </w:t>
      </w:r>
      <w:proofErr w:type="spellStart"/>
      <w:r>
        <w:t>Stroikos</w:t>
      </w:r>
      <w:proofErr w:type="spellEnd"/>
    </w:p>
    <w:p w14:paraId="703AB401" w14:textId="77777777" w:rsidR="00F17006" w:rsidRDefault="00F17006" w:rsidP="00F17006">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17188673" w14:textId="77777777" w:rsidR="00F17006" w:rsidRDefault="00F17006" w:rsidP="00F17006">
      <w:pPr>
        <w:rPr>
          <w:rStyle w:val="Style13ptBold"/>
        </w:rPr>
      </w:pPr>
      <w:proofErr w:type="spellStart"/>
      <w:r>
        <w:rPr>
          <w:rStyle w:val="Style13ptBold"/>
        </w:rPr>
        <w:t>Stroikos</w:t>
      </w:r>
      <w:proofErr w:type="spellEnd"/>
      <w:r>
        <w:rPr>
          <w:rStyle w:val="Style13ptBold"/>
        </w:rPr>
        <w:t xml:space="preserve"> ‘16</w:t>
      </w:r>
    </w:p>
    <w:p w14:paraId="22EA9576" w14:textId="77777777" w:rsidR="00F17006" w:rsidRPr="00B62778" w:rsidRDefault="00F17006" w:rsidP="00F17006">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1C74A5BD" w14:textId="77777777" w:rsidR="00F17006" w:rsidRPr="00EF6ED2" w:rsidRDefault="00F17006" w:rsidP="00F17006">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4206FD48" w14:textId="77777777" w:rsidR="00F17006" w:rsidRDefault="00F17006" w:rsidP="00F17006">
      <w:pPr>
        <w:pStyle w:val="Heading3"/>
      </w:pPr>
      <w:r>
        <w:t xml:space="preserve">1NC – L – Humanism – </w:t>
      </w:r>
      <w:proofErr w:type="spellStart"/>
      <w:r>
        <w:t>Weheliye</w:t>
      </w:r>
      <w:proofErr w:type="spellEnd"/>
    </w:p>
    <w:p w14:paraId="212F80C9" w14:textId="77777777" w:rsidR="00F17006" w:rsidRPr="00242BB7" w:rsidRDefault="00F17006" w:rsidP="00F17006">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366C5964" w14:textId="77777777" w:rsidR="00F17006" w:rsidRDefault="00F17006" w:rsidP="00F17006">
      <w:pPr>
        <w:rPr>
          <w:rStyle w:val="Style13ptBold"/>
        </w:rPr>
      </w:pPr>
      <w:proofErr w:type="spellStart"/>
      <w:r>
        <w:rPr>
          <w:rStyle w:val="Style13ptBold"/>
        </w:rPr>
        <w:t>Weheliye</w:t>
      </w:r>
      <w:proofErr w:type="spellEnd"/>
      <w:r>
        <w:rPr>
          <w:rStyle w:val="Style13ptBold"/>
        </w:rPr>
        <w:t xml:space="preserve"> ‘14</w:t>
      </w:r>
    </w:p>
    <w:p w14:paraId="75AE17E8" w14:textId="77777777" w:rsidR="00F17006" w:rsidRPr="00DC0652" w:rsidRDefault="00F17006" w:rsidP="00F17006">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32D82388" w14:textId="77777777" w:rsidR="00F17006" w:rsidRPr="00DC0652" w:rsidRDefault="00F17006" w:rsidP="00F17006">
      <w:pPr>
        <w:rPr>
          <w:sz w:val="12"/>
        </w:rPr>
      </w:pPr>
      <w:r w:rsidRPr="00DC0652">
        <w:rPr>
          <w:sz w:val="12"/>
        </w:rPr>
        <w:t xml:space="preserve">Wynter’s large-scale intellectual project, which she has been pursuing in one form or another for the last thirty years, disentangles Man from the human </w:t>
      </w:r>
      <w:proofErr w:type="gramStart"/>
      <w:r w:rsidRPr="00DC0652">
        <w:rPr>
          <w:sz w:val="12"/>
        </w:rPr>
        <w:t>in order to</w:t>
      </w:r>
      <w:proofErr w:type="gramEnd"/>
      <w:r w:rsidRPr="00DC0652">
        <w:rPr>
          <w:sz w:val="12"/>
        </w:rPr>
        <w:t xml:space="preserve">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28D7E2D0" w14:textId="77777777" w:rsidR="00F17006" w:rsidRPr="00262205" w:rsidRDefault="00F17006" w:rsidP="00F17006">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7D250732" w14:textId="77777777" w:rsidR="00F17006" w:rsidRPr="00262205" w:rsidRDefault="00F17006" w:rsidP="00F17006">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w:t>
      </w:r>
      <w:proofErr w:type="gramStart"/>
      <w:r w:rsidRPr="00262205">
        <w:rPr>
          <w:sz w:val="12"/>
        </w:rPr>
        <w:t>in order to</w:t>
      </w:r>
      <w:proofErr w:type="gramEnd"/>
      <w:r w:rsidRPr="00262205">
        <w:rPr>
          <w:sz w:val="12"/>
        </w:rPr>
        <w:t xml:space="preserve">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10920DDE" w14:textId="77777777" w:rsidR="00F17006" w:rsidRPr="00262205" w:rsidRDefault="00F17006" w:rsidP="00F17006">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w:t>
      </w:r>
      <w:proofErr w:type="gramStart"/>
      <w:r w:rsidRPr="00262205">
        <w:rPr>
          <w:rStyle w:val="StyleUnderline"/>
        </w:rPr>
        <w:t>particular ideology</w:t>
      </w:r>
      <w:proofErr w:type="gramEnd"/>
      <w:r w:rsidRPr="00262205">
        <w:rPr>
          <w:rStyle w:val="StyleUnderline"/>
        </w:rPr>
        <w:t xml:space="preserve">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4E2AA523" w14:textId="77777777" w:rsidR="00F17006" w:rsidRPr="00262205" w:rsidRDefault="00F17006" w:rsidP="00F17006">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w:t>
      </w:r>
      <w:proofErr w:type="gramStart"/>
      <w:r w:rsidRPr="00262205">
        <w:rPr>
          <w:sz w:val="8"/>
          <w:szCs w:val="8"/>
        </w:rPr>
        <w:t>in order to</w:t>
      </w:r>
      <w:proofErr w:type="gramEnd"/>
      <w:r w:rsidRPr="00262205">
        <w:rPr>
          <w:sz w:val="8"/>
          <w:szCs w:val="8"/>
        </w:rPr>
        <w:t xml:space="preserve">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550DFEFD" w14:textId="77777777" w:rsidR="00F17006" w:rsidRPr="00262205" w:rsidRDefault="00F17006" w:rsidP="00F17006">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w:t>
      </w:r>
      <w:proofErr w:type="gramStart"/>
      <w:r w:rsidRPr="00262205">
        <w:rPr>
          <w:sz w:val="8"/>
          <w:szCs w:val="8"/>
        </w:rPr>
        <w:t>in order to</w:t>
      </w:r>
      <w:proofErr w:type="gramEnd"/>
      <w:r w:rsidRPr="00262205">
        <w:rPr>
          <w:sz w:val="8"/>
          <w:szCs w:val="8"/>
        </w:rPr>
        <w:t xml:space="preserve">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w:t>
      </w:r>
      <w:proofErr w:type="gramStart"/>
      <w:r w:rsidRPr="00262205">
        <w:rPr>
          <w:sz w:val="8"/>
          <w:szCs w:val="8"/>
        </w:rPr>
        <w:t>That is to say, Wynter</w:t>
      </w:r>
      <w:proofErr w:type="gramEnd"/>
      <w:r w:rsidRPr="00262205">
        <w:rPr>
          <w:sz w:val="8"/>
          <w:szCs w:val="8"/>
        </w:rPr>
        <w:t xml:space="preserve">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14FC107F" w14:textId="77777777" w:rsidR="00F17006" w:rsidRPr="00242BB7" w:rsidRDefault="00F17006" w:rsidP="00F17006">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w:t>
      </w:r>
      <w:proofErr w:type="gramStart"/>
      <w:r w:rsidRPr="00242BB7">
        <w:rPr>
          <w:sz w:val="12"/>
        </w:rPr>
        <w:t>so as to</w:t>
      </w:r>
      <w:proofErr w:type="gramEnd"/>
      <w:r w:rsidRPr="00242BB7">
        <w:rPr>
          <w:sz w:val="12"/>
        </w:rPr>
        <w:t xml:space="preserve">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bookmarkEnd w:id="0"/>
    <w:p w14:paraId="251190C9" w14:textId="77777777" w:rsidR="00F17006" w:rsidRDefault="00F17006" w:rsidP="00F17006">
      <w:pPr>
        <w:pStyle w:val="Heading3"/>
      </w:pPr>
      <w:r>
        <w:t>1NC – Die Sad – Grove</w:t>
      </w:r>
    </w:p>
    <w:p w14:paraId="2DEC2EC9" w14:textId="77777777" w:rsidR="00F17006" w:rsidRDefault="00F17006" w:rsidP="00F17006">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58CB9E99" w14:textId="77777777" w:rsidR="00F17006" w:rsidRDefault="00F17006" w:rsidP="00F17006">
      <w:pPr>
        <w:rPr>
          <w:rStyle w:val="Style13ptBold"/>
        </w:rPr>
      </w:pPr>
      <w:r>
        <w:rPr>
          <w:rStyle w:val="Style13ptBold"/>
        </w:rPr>
        <w:t>Grove ‘19</w:t>
      </w:r>
    </w:p>
    <w:p w14:paraId="16903BA9" w14:textId="77777777" w:rsidR="00F17006" w:rsidRDefault="00F17006" w:rsidP="00F17006">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364D8156" w14:textId="77777777" w:rsidR="00F17006" w:rsidRPr="00C42CA0" w:rsidRDefault="00F17006" w:rsidP="00F17006">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566789E5" w14:textId="77777777" w:rsidR="00F17006" w:rsidRPr="00C42CA0" w:rsidRDefault="00F17006" w:rsidP="00F17006">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5D22053C" w14:textId="77777777" w:rsidR="00F17006" w:rsidRPr="00C42CA0" w:rsidRDefault="00F17006" w:rsidP="00F17006">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7D2FAFFA" w14:textId="77777777" w:rsidR="00F17006" w:rsidRPr="00C42CA0" w:rsidRDefault="00F17006" w:rsidP="00F17006">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297EFA37" w14:textId="77777777" w:rsidR="00F17006" w:rsidRPr="00C42CA0" w:rsidRDefault="00F17006" w:rsidP="00F17006">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0751D525" w14:textId="77777777" w:rsidR="00F17006" w:rsidRPr="00C42CA0" w:rsidRDefault="00F17006" w:rsidP="00F17006">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696A92A7" w14:textId="77777777" w:rsidR="00F17006" w:rsidRPr="006D3E6E" w:rsidRDefault="00F17006" w:rsidP="00F17006">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388902EF" w14:textId="77777777" w:rsidR="00F17006" w:rsidRPr="00C42CA0" w:rsidRDefault="00F17006" w:rsidP="00F17006">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7B4264BC" w14:textId="77777777" w:rsidR="00F17006" w:rsidRPr="00C42CA0" w:rsidRDefault="00F17006" w:rsidP="00F17006">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3D1F7F4D" w14:textId="77777777" w:rsidR="00F17006" w:rsidRPr="00C42CA0" w:rsidRDefault="00F17006" w:rsidP="00F17006">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7C638250" w14:textId="77777777" w:rsidR="00F17006" w:rsidRPr="00C42CA0" w:rsidRDefault="00F17006" w:rsidP="00F17006">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108B32FF" w14:textId="77777777" w:rsidR="00F17006" w:rsidRPr="00C42CA0" w:rsidRDefault="00F17006" w:rsidP="00F17006">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473024E5" w14:textId="77777777" w:rsidR="00F17006" w:rsidRPr="00C42CA0" w:rsidRDefault="00F17006" w:rsidP="00F17006">
      <w:pPr>
        <w:rPr>
          <w:sz w:val="8"/>
          <w:szCs w:val="8"/>
        </w:rPr>
      </w:pPr>
      <w:r w:rsidRPr="00C42CA0">
        <w:rPr>
          <w:sz w:val="8"/>
          <w:szCs w:val="8"/>
        </w:rPr>
        <w:t>Halberstam says of this queer moment:</w:t>
      </w:r>
    </w:p>
    <w:p w14:paraId="1D04513E" w14:textId="77777777" w:rsidR="00F17006" w:rsidRPr="00C42CA0" w:rsidRDefault="00F17006" w:rsidP="00F17006">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49AD6827" w14:textId="77777777" w:rsidR="00F17006" w:rsidRDefault="00F17006" w:rsidP="00F17006">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1C817597" w14:textId="77777777" w:rsidR="00F17006" w:rsidRDefault="00F17006" w:rsidP="00F17006">
      <w:pPr>
        <w:pStyle w:val="Heading3"/>
      </w:pPr>
      <w:r>
        <w:t>1NC – Martial Empiricism – Bousquet</w:t>
      </w:r>
    </w:p>
    <w:p w14:paraId="2D88D808" w14:textId="77777777" w:rsidR="00F17006" w:rsidRPr="00C42CA0" w:rsidRDefault="00F17006" w:rsidP="00F17006">
      <w:pPr>
        <w:pStyle w:val="Heading4"/>
        <w:rPr>
          <w:u w:val="single"/>
        </w:rPr>
      </w:pPr>
      <w:r>
        <w:t xml:space="preserve">The Role of the Judge is to adopt </w:t>
      </w:r>
      <w:r>
        <w:rPr>
          <w:u w:val="single"/>
        </w:rPr>
        <w:t>martial empiricism</w:t>
      </w:r>
      <w:r w:rsidRPr="00C42CA0">
        <w:t>.</w:t>
      </w:r>
    </w:p>
    <w:p w14:paraId="75D46AE4" w14:textId="77777777" w:rsidR="00F17006" w:rsidRPr="00C45546" w:rsidRDefault="00F17006" w:rsidP="00F17006">
      <w:pPr>
        <w:rPr>
          <w:rStyle w:val="Style13ptBold"/>
        </w:rPr>
      </w:pPr>
      <w:r>
        <w:rPr>
          <w:rStyle w:val="Style13ptBold"/>
        </w:rPr>
        <w:t>Bousquet et al ‘20</w:t>
      </w:r>
    </w:p>
    <w:p w14:paraId="7115B1AC" w14:textId="77777777" w:rsidR="00F17006" w:rsidRDefault="00F17006" w:rsidP="00F17006">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6" w:history="1">
        <w:r w:rsidRPr="00C45546">
          <w:rPr>
            <w:rStyle w:val="Hyperlink"/>
            <w:sz w:val="16"/>
            <w:szCs w:val="16"/>
          </w:rPr>
          <w:t>https://journals.sagepub.com/doi/full/10.1177/0967010619895660</w:t>
        </w:r>
      </w:hyperlink>
      <w:r w:rsidRPr="00C45546">
        <w:rPr>
          <w:sz w:val="16"/>
          <w:szCs w:val="16"/>
        </w:rPr>
        <w:t>] pat</w:t>
      </w:r>
    </w:p>
    <w:p w14:paraId="684E15A2" w14:textId="77777777" w:rsidR="00F17006" w:rsidRPr="00821BCC" w:rsidRDefault="00F17006" w:rsidP="00F17006">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16A0D553" w14:textId="77777777" w:rsidR="00F17006" w:rsidRPr="00821BCC" w:rsidRDefault="00F17006" w:rsidP="00F17006">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33249317" w14:textId="77777777" w:rsidR="00F17006" w:rsidRPr="0035022E" w:rsidRDefault="00F17006" w:rsidP="00F17006">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1D2BAD34" w14:textId="77777777" w:rsidR="00F17006" w:rsidRPr="0035022E" w:rsidRDefault="00F17006" w:rsidP="00F17006">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2FA0612F" w14:textId="6CC937D3" w:rsidR="00A95652" w:rsidRDefault="00F17006" w:rsidP="00F17006">
      <w:pPr>
        <w:pStyle w:val="Heading2"/>
      </w:pPr>
      <w:r>
        <w:t>Case</w:t>
      </w:r>
    </w:p>
    <w:p w14:paraId="1B2E3A36" w14:textId="3A218955" w:rsidR="00F17006" w:rsidRDefault="00F17006" w:rsidP="00F17006">
      <w:pPr>
        <w:pStyle w:val="Heading3"/>
      </w:pPr>
      <w:r>
        <w:t>1NC –</w:t>
      </w:r>
      <w:r>
        <w:t xml:space="preserve">Their </w:t>
      </w:r>
      <w:proofErr w:type="spellStart"/>
      <w:r>
        <w:t>fw</w:t>
      </w:r>
      <w:proofErr w:type="spellEnd"/>
      <w:r>
        <w:t xml:space="preserve"> </w:t>
      </w:r>
      <w:r>
        <w:t>Negates</w:t>
      </w:r>
    </w:p>
    <w:p w14:paraId="577BF931" w14:textId="77777777" w:rsidR="00F17006" w:rsidRDefault="00F17006" w:rsidP="00F17006">
      <w:pPr>
        <w:pStyle w:val="Heading4"/>
        <w:rPr>
          <w:lang w:eastAsia="ko-KR"/>
        </w:rPr>
      </w:pPr>
      <w:r>
        <w:rPr>
          <w:lang w:eastAsia="ko-KR"/>
        </w:rPr>
        <w:t xml:space="preserve">I defend the </w:t>
      </w:r>
      <w:proofErr w:type="spellStart"/>
      <w:r>
        <w:rPr>
          <w:lang w:eastAsia="ko-KR"/>
        </w:rPr>
        <w:t>squo</w:t>
      </w:r>
      <w:proofErr w:type="spellEnd"/>
      <w:r>
        <w:rPr>
          <w:lang w:eastAsia="ko-KR"/>
        </w:rPr>
        <w:t xml:space="preserve"> – now negate:</w:t>
      </w:r>
    </w:p>
    <w:p w14:paraId="4A13A2E5" w14:textId="77777777" w:rsidR="00F17006" w:rsidRDefault="00F17006" w:rsidP="00F17006">
      <w:pPr>
        <w:pStyle w:val="Heading4"/>
        <w:rPr>
          <w:lang w:eastAsia="ko-KR"/>
        </w:rPr>
      </w:pPr>
      <w:r>
        <w:rPr>
          <w:lang w:eastAsia="ko-KR"/>
        </w:rPr>
        <w:t xml:space="preserve"> space exploration only changes the </w:t>
      </w:r>
      <w:r w:rsidRPr="00E37B52">
        <w:rPr>
          <w:u w:val="single"/>
          <w:lang w:eastAsia="ko-KR"/>
        </w:rPr>
        <w:t>location</w:t>
      </w:r>
      <w:r>
        <w:rPr>
          <w:lang w:eastAsia="ko-KR"/>
        </w:rPr>
        <w:t xml:space="preserve"> and not the </w:t>
      </w:r>
      <w:r w:rsidRPr="00E37B52">
        <w:rPr>
          <w:u w:val="single"/>
          <w:lang w:eastAsia="ko-KR"/>
        </w:rPr>
        <w:t>nature</w:t>
      </w:r>
      <w:r>
        <w:rPr>
          <w:lang w:eastAsia="ko-KR"/>
        </w:rPr>
        <w:t xml:space="preserve"> of property claims, which makes private appropriation just.</w:t>
      </w:r>
    </w:p>
    <w:p w14:paraId="6E5CF9B7" w14:textId="77777777" w:rsidR="00F17006" w:rsidRPr="008B1545" w:rsidRDefault="00F17006" w:rsidP="00F17006">
      <w:pPr>
        <w:rPr>
          <w:sz w:val="16"/>
        </w:rPr>
      </w:pPr>
      <w:r w:rsidRPr="00187A18">
        <w:rPr>
          <w:rStyle w:val="Emphasis"/>
        </w:rPr>
        <w:t>Baca</w:t>
      </w:r>
      <w:r w:rsidRPr="00187A18">
        <w:rPr>
          <w:sz w:val="16"/>
        </w:rPr>
        <w:t xml:space="preserve">, Kurt Anderson Property Rights in </w:t>
      </w:r>
      <w:r w:rsidRPr="008B1545">
        <w:rPr>
          <w:sz w:val="16"/>
        </w:rPr>
        <w:t xml:space="preserve">Outer Space, 58 J. Air L. &amp; Com. 1041 </w:t>
      </w:r>
      <w:r w:rsidRPr="008B1545">
        <w:rPr>
          <w:rStyle w:val="Emphasis"/>
        </w:rPr>
        <w:t>(1993)</w:t>
      </w:r>
      <w:r w:rsidRPr="008B1545">
        <w:rPr>
          <w:sz w:val="16"/>
        </w:rPr>
        <w:t xml:space="preserve"> https://scholar.smu.edu/jalc/vol58/iss4/4 JS</w:t>
      </w:r>
    </w:p>
    <w:p w14:paraId="7FE4C91A" w14:textId="77777777" w:rsidR="00F17006" w:rsidRPr="00187A18" w:rsidRDefault="00F17006" w:rsidP="00F17006">
      <w:pPr>
        <w:rPr>
          <w:sz w:val="16"/>
          <w:lang w:eastAsia="ko-KR"/>
        </w:rPr>
      </w:pPr>
      <w:r w:rsidRPr="008B1545">
        <w:rPr>
          <w:rStyle w:val="StyleUnderline"/>
        </w:rPr>
        <w:t>The powers necessary to constitute an efficient system of property rights</w:t>
      </w:r>
      <w:r w:rsidRPr="008B1545">
        <w:rPr>
          <w:sz w:val="16"/>
        </w:rPr>
        <w:t xml:space="preserve"> on Earth </w:t>
      </w:r>
      <w:r w:rsidRPr="008B1545">
        <w:rPr>
          <w:rStyle w:val="StyleUnderline"/>
        </w:rPr>
        <w:t>have been found</w:t>
      </w:r>
      <w:r w:rsidRPr="008B1545">
        <w:rPr>
          <w:sz w:val="16"/>
        </w:rPr>
        <w:t xml:space="preserve">, by deduction from first principles by political philosophers influential in the development of the Western institutions and from history and practice in the courts, </w:t>
      </w:r>
      <w:r w:rsidRPr="008B1545">
        <w:rPr>
          <w:rStyle w:val="StyleUnderline"/>
        </w:rPr>
        <w:t>to be the power to exclude, to use, and to dispose.</w:t>
      </w:r>
      <w:r w:rsidRPr="008B1545">
        <w:rPr>
          <w:sz w:val="16"/>
        </w:rPr>
        <w:t xml:space="preserve"> 98 </w:t>
      </w:r>
      <w:r w:rsidRPr="008B1545">
        <w:rPr>
          <w:rStyle w:val="StyleUnderline"/>
        </w:rPr>
        <w:t xml:space="preserve">The resulting system is also inherently equitable as it benefits society as a whole and as it protects investments and expectations. </w:t>
      </w:r>
      <w:r w:rsidRPr="00187A18">
        <w:rPr>
          <w:rStyle w:val="StyleUnderline"/>
        </w:rPr>
        <w:t>This system would remain equitable so long as the initial allocation of any new resource was, and is, not based on mere usurpation of unclaimed property, but is based on investment in the property that adds to its value</w:t>
      </w:r>
      <w:r w:rsidRPr="00187A18">
        <w:rPr>
          <w:sz w:val="16"/>
        </w:rPr>
        <w:t xml:space="preserve">. 99 This system of property rights relies on the provision of powers to the holder of the property. The source of the power is ultimately in the state that enforces the liabilities of parties corresponding to the powers of owners: the liability to exclusion, the liability for interference with use, and the liability to respect contracts and to refrain from hindering disposition. °0 This implies that sovereign power is essential to any functioning system of property rights, and in the absence of a general sovereign body, sovereignty is to be found in the nation-state. </w:t>
      </w:r>
      <w:r w:rsidRPr="007209D6">
        <w:rPr>
          <w:rStyle w:val="StyleUnderline"/>
          <w:highlight w:val="cyan"/>
        </w:rPr>
        <w:t xml:space="preserve">How does </w:t>
      </w:r>
      <w:r w:rsidRPr="00187A18">
        <w:rPr>
          <w:rStyle w:val="StyleUnderline"/>
        </w:rPr>
        <w:t xml:space="preserve">the extension of man's activities into </w:t>
      </w:r>
      <w:r w:rsidRPr="007209D6">
        <w:rPr>
          <w:rStyle w:val="StyleUnderline"/>
          <w:highlight w:val="cyan"/>
        </w:rPr>
        <w:t>space</w:t>
      </w:r>
      <w:r w:rsidRPr="00187A18">
        <w:rPr>
          <w:rStyle w:val="StyleUnderline"/>
        </w:rPr>
        <w:t xml:space="preserve"> and onto the celestial bodies </w:t>
      </w:r>
      <w:r w:rsidRPr="007209D6">
        <w:rPr>
          <w:rStyle w:val="StyleUnderline"/>
          <w:highlight w:val="cyan"/>
        </w:rPr>
        <w:t xml:space="preserve">change the </w:t>
      </w:r>
      <w:proofErr w:type="gramStart"/>
      <w:r w:rsidRPr="007209D6">
        <w:rPr>
          <w:rStyle w:val="StyleUnderline"/>
          <w:highlight w:val="cyan"/>
        </w:rPr>
        <w:t>basic necessities</w:t>
      </w:r>
      <w:proofErr w:type="gramEnd"/>
      <w:r w:rsidRPr="007209D6">
        <w:rPr>
          <w:rStyle w:val="StyleUnderline"/>
          <w:highlight w:val="cyan"/>
        </w:rPr>
        <w:t xml:space="preserve"> of</w:t>
      </w:r>
      <w:r w:rsidRPr="00187A18">
        <w:rPr>
          <w:rStyle w:val="StyleUnderline"/>
        </w:rPr>
        <w:t xml:space="preserve"> an efficient and equitable </w:t>
      </w:r>
      <w:r w:rsidRPr="007209D6">
        <w:rPr>
          <w:rStyle w:val="StyleUnderline"/>
          <w:highlight w:val="cyan"/>
        </w:rPr>
        <w:t>property rights</w:t>
      </w:r>
      <w:r w:rsidRPr="00187A18">
        <w:rPr>
          <w:rStyle w:val="StyleUnderline"/>
        </w:rPr>
        <w:t xml:space="preserve"> system? </w:t>
      </w:r>
      <w:r w:rsidRPr="007209D6">
        <w:rPr>
          <w:rStyle w:val="StyleUnderline"/>
          <w:highlight w:val="cyan"/>
        </w:rPr>
        <w:t>The movement of activities into space affects only the place of activities. The nature of those activities</w:t>
      </w:r>
      <w:r w:rsidRPr="00187A18">
        <w:rPr>
          <w:rStyle w:val="StyleUnderline"/>
        </w:rPr>
        <w:t xml:space="preserve"> and of the actor </w:t>
      </w:r>
      <w:r w:rsidRPr="007209D6">
        <w:rPr>
          <w:rStyle w:val="StyleUnderline"/>
          <w:highlight w:val="cyan"/>
        </w:rPr>
        <w:t>remain unchanged.</w:t>
      </w:r>
      <w:r w:rsidRPr="00187A18">
        <w:rPr>
          <w:rStyle w:val="StyleUnderline"/>
        </w:rPr>
        <w:t xml:space="preserve"> The nature of efficiency and equity are likewise unchanged, and </w:t>
      </w:r>
      <w:r w:rsidRPr="007209D6">
        <w:rPr>
          <w:rStyle w:val="StyleUnderline"/>
          <w:highlight w:val="cyan"/>
        </w:rPr>
        <w:t>the need for</w:t>
      </w:r>
      <w:r w:rsidRPr="00187A18">
        <w:rPr>
          <w:rStyle w:val="StyleUnderline"/>
        </w:rPr>
        <w:t xml:space="preserve"> certain securities </w:t>
      </w:r>
      <w:r w:rsidRPr="00390108">
        <w:rPr>
          <w:rStyle w:val="StyleUnderline"/>
        </w:rPr>
        <w:t xml:space="preserve">and </w:t>
      </w:r>
      <w:r w:rsidRPr="007209D6">
        <w:rPr>
          <w:rStyle w:val="StyleUnderline"/>
          <w:highlight w:val="cyan"/>
        </w:rPr>
        <w:t>guarantees to foster productive activity</w:t>
      </w:r>
      <w:r w:rsidRPr="00187A18">
        <w:rPr>
          <w:rStyle w:val="StyleUnderline"/>
        </w:rPr>
        <w:t xml:space="preserve"> by man </w:t>
      </w:r>
      <w:r w:rsidRPr="007209D6">
        <w:rPr>
          <w:rStyle w:val="StyleUnderline"/>
          <w:highlight w:val="cyan"/>
        </w:rPr>
        <w:t>is unchanged</w:t>
      </w:r>
      <w:r w:rsidRPr="00187A18">
        <w:rPr>
          <w:rStyle w:val="StyleUnderline"/>
        </w:rPr>
        <w:t>. The same property rights system that is most beneficial on Earth will be most beneficial on the celestial bodies</w:t>
      </w:r>
      <w:r w:rsidRPr="00187A18">
        <w:rPr>
          <w:sz w:val="16"/>
        </w:rPr>
        <w:t>.</w:t>
      </w:r>
    </w:p>
    <w:p w14:paraId="0703F2BE" w14:textId="77777777" w:rsidR="00F17006" w:rsidRDefault="00F17006" w:rsidP="00F17006"/>
    <w:p w14:paraId="3D842616" w14:textId="77777777" w:rsidR="00F17006" w:rsidRDefault="00F17006" w:rsidP="00F17006">
      <w:pPr>
        <w:pStyle w:val="Heading4"/>
      </w:pPr>
      <w:r>
        <w:t>There is no such thing as unjust initial acquisition – an injustice requires one whose right has been violated, which cannot be the case if a resource is unclaimed.</w:t>
      </w:r>
    </w:p>
    <w:p w14:paraId="11B5E346" w14:textId="77777777" w:rsidR="00F17006" w:rsidRPr="00C67964" w:rsidRDefault="00F17006" w:rsidP="00F17006">
      <w:pPr>
        <w:rPr>
          <w:sz w:val="16"/>
        </w:rPr>
      </w:pPr>
      <w:proofErr w:type="spellStart"/>
      <w:r w:rsidRPr="00C67964">
        <w:rPr>
          <w:rStyle w:val="Emphasis"/>
        </w:rPr>
        <w:t>Feser</w:t>
      </w:r>
      <w:proofErr w:type="spellEnd"/>
      <w:r w:rsidRPr="00C67964">
        <w:rPr>
          <w:sz w:val="16"/>
        </w:rPr>
        <w:t xml:space="preserve">, E. </w:t>
      </w:r>
      <w:r w:rsidRPr="00C67964">
        <w:rPr>
          <w:rStyle w:val="Emphasis"/>
        </w:rPr>
        <w:t>(2005)</w:t>
      </w:r>
      <w:r w:rsidRPr="00C67964">
        <w:rPr>
          <w:sz w:val="16"/>
        </w:rPr>
        <w:t>. THERE IS NO SUCH THING AS AN UNJUST INITIAL ACQUISITION. Social Philosophy and Policy, 22(1), 56–80. doi:10.1017/s0265052505041038 JS</w:t>
      </w:r>
    </w:p>
    <w:p w14:paraId="09DCC0A3" w14:textId="77777777" w:rsidR="00F17006" w:rsidRPr="00EB5A47" w:rsidRDefault="00F17006" w:rsidP="00F17006">
      <w:pPr>
        <w:rPr>
          <w:sz w:val="16"/>
        </w:rPr>
      </w:pPr>
      <w:r w:rsidRPr="00C67964">
        <w:rPr>
          <w:sz w:val="16"/>
        </w:rPr>
        <w:t xml:space="preserve">The reason there is no such thing as an unjust initial acquisition of resources is that </w:t>
      </w:r>
      <w:r w:rsidRPr="00C67964">
        <w:rPr>
          <w:rStyle w:val="StyleUnderline"/>
        </w:rPr>
        <w:t xml:space="preserve">there is no such thing as either a just or an unjust initial acquisition of resources. </w:t>
      </w:r>
      <w:proofErr w:type="gramStart"/>
      <w:r w:rsidRPr="00C67964">
        <w:rPr>
          <w:rStyle w:val="StyleUnderline"/>
        </w:rPr>
        <w:t>The concept of justice,</w:t>
      </w:r>
      <w:proofErr w:type="gramEnd"/>
      <w:r w:rsidRPr="00C67964">
        <w:rPr>
          <w:rStyle w:val="StyleUnderline"/>
        </w:rPr>
        <w:t xml:space="preserve"> that is to say, simply does not apply to initial acquisition. It applies only after initial acquisition has already taken place</w:t>
      </w:r>
      <w:r w:rsidRPr="00C67964">
        <w:rPr>
          <w:sz w:val="16"/>
        </w:rPr>
        <w:t xml:space="preserve">. </w:t>
      </w:r>
      <w:proofErr w:type="gramStart"/>
      <w:r w:rsidRPr="00C67964">
        <w:rPr>
          <w:sz w:val="16"/>
        </w:rPr>
        <w:t>In particular, it</w:t>
      </w:r>
      <w:proofErr w:type="gramEnd"/>
      <w:r w:rsidRPr="00C67964">
        <w:rPr>
          <w:sz w:val="16"/>
        </w:rPr>
        <w:t xml:space="preserve"> applies only to transfers of property (and derivatively, to the rectification of injustices in transfer). This, it seems to me, is a clear implication of the assumption (rightly) made by Nozick that </w:t>
      </w:r>
      <w:r w:rsidRPr="00AC1B43">
        <w:rPr>
          <w:rStyle w:val="StyleUnderline"/>
        </w:rPr>
        <w:t>external resources are initially unowned</w:t>
      </w:r>
      <w:r w:rsidRPr="00C67964">
        <w:rPr>
          <w:sz w:val="16"/>
        </w:rPr>
        <w:t xml:space="preserve">. Consider the following example. </w:t>
      </w:r>
      <w:r w:rsidRPr="00C67964">
        <w:rPr>
          <w:rStyle w:val="StyleUnderline"/>
          <w:highlight w:val="cyan"/>
        </w:rPr>
        <w:t>Suppose</w:t>
      </w:r>
      <w:r w:rsidRPr="00C67964">
        <w:rPr>
          <w:rStyle w:val="StyleUnderline"/>
        </w:rPr>
        <w:t xml:space="preserve"> an individual </w:t>
      </w:r>
      <w:r w:rsidRPr="00C67964">
        <w:rPr>
          <w:rStyle w:val="StyleUnderline"/>
          <w:highlight w:val="cyan"/>
        </w:rPr>
        <w:t>A seeks to acquire some previously unowned resource R. For it to be the case that A commits an injustice in acquiring R</w:t>
      </w:r>
      <w:r w:rsidRPr="00C67964">
        <w:rPr>
          <w:rStyle w:val="StyleUnderline"/>
        </w:rPr>
        <w:t xml:space="preserve">, it would also have to be the case that </w:t>
      </w:r>
      <w:r w:rsidRPr="00C67964">
        <w:rPr>
          <w:rStyle w:val="StyleUnderline"/>
          <w:highlight w:val="cyan"/>
        </w:rPr>
        <w:t>there is some individual B</w:t>
      </w:r>
      <w:r w:rsidRPr="00C67964">
        <w:rPr>
          <w:rStyle w:val="StyleUnderline"/>
        </w:rPr>
        <w:t xml:space="preserve"> </w:t>
      </w:r>
      <w:r w:rsidRPr="00C67964">
        <w:rPr>
          <w:sz w:val="16"/>
        </w:rPr>
        <w:t xml:space="preserve">(or perhaps a group of individuals) </w:t>
      </w:r>
      <w:r w:rsidRPr="00C67964">
        <w:rPr>
          <w:rStyle w:val="StyleUnderline"/>
          <w:highlight w:val="cyan"/>
        </w:rPr>
        <w:t xml:space="preserve">against whom A commits the injustice. </w:t>
      </w:r>
      <w:r w:rsidRPr="00AC1B43">
        <w:rPr>
          <w:rStyle w:val="StyleUnderline"/>
          <w:highlight w:val="cyan"/>
        </w:rPr>
        <w:t>But for B to have been wronged</w:t>
      </w:r>
      <w:r w:rsidRPr="00C67964">
        <w:rPr>
          <w:rStyle w:val="StyleUnderline"/>
        </w:rPr>
        <w:t xml:space="preserve"> by A’s acquisition of R, </w:t>
      </w:r>
      <w:r w:rsidRPr="00C67964">
        <w:rPr>
          <w:rStyle w:val="StyleUnderline"/>
          <w:highlight w:val="cyan"/>
        </w:rPr>
        <w:t>B would have to have had a rightful claim over R</w:t>
      </w:r>
      <w:r w:rsidRPr="00C67964">
        <w:rPr>
          <w:rStyle w:val="StyleUnderline"/>
        </w:rPr>
        <w:t xml:space="preserve">, a right to R. By hypothesis, </w:t>
      </w:r>
      <w:r w:rsidRPr="00C67964">
        <w:rPr>
          <w:rStyle w:val="StyleUnderline"/>
          <w:highlight w:val="cyan"/>
        </w:rPr>
        <w:t>however, B did not have a right to R, because</w:t>
      </w:r>
      <w:r w:rsidRPr="00C67964">
        <w:rPr>
          <w:rStyle w:val="StyleUnderline"/>
        </w:rPr>
        <w:t xml:space="preserve"> no one had a right to it—</w:t>
      </w:r>
      <w:r w:rsidRPr="00C67964">
        <w:rPr>
          <w:rStyle w:val="StyleUnderline"/>
          <w:highlight w:val="cyan"/>
        </w:rPr>
        <w:t>it was unowned</w:t>
      </w:r>
      <w:r w:rsidRPr="00C67964">
        <w:rPr>
          <w:rStyle w:val="StyleUnderline"/>
        </w:rPr>
        <w:t xml:space="preserve">, after all. </w:t>
      </w:r>
      <w:proofErr w:type="gramStart"/>
      <w:r w:rsidRPr="00C67964">
        <w:rPr>
          <w:rStyle w:val="StyleUnderline"/>
        </w:rPr>
        <w:t>So</w:t>
      </w:r>
      <w:proofErr w:type="gramEnd"/>
      <w:r w:rsidRPr="00C67964">
        <w:rPr>
          <w:rStyle w:val="StyleUnderline"/>
        </w:rPr>
        <w:t xml:space="preserve"> B was not wronged and could not have been</w:t>
      </w:r>
      <w:r w:rsidRPr="00C67964">
        <w:rPr>
          <w:sz w:val="16"/>
        </w:rPr>
        <w:t xml:space="preserve">. In fact, the very first person who could conceivably be wronged by anyone’s use of R would be, not B, but A himself, since A is the first one to own R. Such a wrong would in the nature of the case be an injustice in transfer—in unjustly taking from A what is rightfully his—not in initial acquisition. </w:t>
      </w:r>
      <w:r w:rsidRPr="00C67964">
        <w:rPr>
          <w:rStyle w:val="StyleUnderline"/>
          <w:highlight w:val="cyan"/>
        </w:rPr>
        <w:t>The same thing</w:t>
      </w:r>
      <w:r w:rsidRPr="00C67964">
        <w:rPr>
          <w:sz w:val="16"/>
        </w:rPr>
        <w:t xml:space="preserve">, by extension, </w:t>
      </w:r>
      <w:r w:rsidRPr="00C67964">
        <w:rPr>
          <w:rStyle w:val="StyleUnderline"/>
          <w:highlight w:val="cyan"/>
        </w:rPr>
        <w:t>will be true of all unowned resources</w:t>
      </w:r>
      <w:r w:rsidRPr="00C67964">
        <w:rPr>
          <w:rStyle w:val="StyleUnderline"/>
        </w:rPr>
        <w:t>: it is only after someone has initially acquired them that anyone could unjustly come to possess them, via unjust transfer. It is impossible, then, for there to be any injustices in initial acquisition</w:t>
      </w:r>
      <w:r w:rsidRPr="00C67964">
        <w:rPr>
          <w:sz w:val="16"/>
        </w:rPr>
        <w:t>.</w:t>
      </w:r>
    </w:p>
    <w:p w14:paraId="74D6D646" w14:textId="77777777" w:rsidR="00F17006" w:rsidRDefault="00F17006" w:rsidP="00F17006">
      <w:pPr>
        <w:pStyle w:val="Heading4"/>
      </w:pPr>
      <w:r>
        <w:t>That negates – space is not under ownership by any state now, which proves that acquisition cannot be unjust</w:t>
      </w:r>
    </w:p>
    <w:p w14:paraId="7E6F8535" w14:textId="77777777" w:rsidR="00F17006" w:rsidRPr="00F17006" w:rsidRDefault="00F17006" w:rsidP="00F17006"/>
    <w:sectPr w:rsidR="00F17006" w:rsidRPr="00F17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700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0E3B"/>
    <w:rsid w:val="0057268A"/>
    <w:rsid w:val="005D2912"/>
    <w:rsid w:val="005F6489"/>
    <w:rsid w:val="006065BD"/>
    <w:rsid w:val="00645FA9"/>
    <w:rsid w:val="00647866"/>
    <w:rsid w:val="00665003"/>
    <w:rsid w:val="006A2AD0"/>
    <w:rsid w:val="006B2474"/>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69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006"/>
    <w:rsid w:val="00F176EF"/>
    <w:rsid w:val="00F21A9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0735"/>
  <w15:chartTrackingRefBased/>
  <w15:docId w15:val="{03922F66-44AB-473F-BF16-53151E671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7006"/>
    <w:rPr>
      <w:rFonts w:ascii="Times New Roman" w:hAnsi="Times New Roman" w:cs="Times New Roman"/>
      <w:sz w:val="24"/>
    </w:rPr>
  </w:style>
  <w:style w:type="paragraph" w:styleId="Heading1">
    <w:name w:val="heading 1"/>
    <w:aliases w:val="Pocket"/>
    <w:basedOn w:val="Normal"/>
    <w:next w:val="Normal"/>
    <w:link w:val="Heading1Char"/>
    <w:qFormat/>
    <w:rsid w:val="00F17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4"/>
      <w:szCs w:val="32"/>
    </w:rPr>
  </w:style>
  <w:style w:type="paragraph" w:styleId="Heading2">
    <w:name w:val="heading 2"/>
    <w:aliases w:val="Hat"/>
    <w:basedOn w:val="Normal"/>
    <w:next w:val="Normal"/>
    <w:link w:val="Heading2Char"/>
    <w:uiPriority w:val="1"/>
    <w:unhideWhenUsed/>
    <w:qFormat/>
    <w:rsid w:val="00F170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F170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F17006"/>
    <w:pPr>
      <w:keepNext/>
      <w:keepLines/>
      <w:spacing w:before="40" w:after="0"/>
      <w:outlineLvl w:val="3"/>
    </w:pPr>
    <w:rPr>
      <w:rFonts w:eastAsiaTheme="majorEastAsia" w:cstheme="majorBidi"/>
      <w:b/>
      <w:iCs/>
      <w:sz w:val="40"/>
    </w:rPr>
  </w:style>
  <w:style w:type="character" w:default="1" w:styleId="DefaultParagraphFont">
    <w:name w:val="Default Paragraph Font"/>
    <w:uiPriority w:val="1"/>
    <w:semiHidden/>
    <w:unhideWhenUsed/>
    <w:rsid w:val="00F17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006"/>
  </w:style>
  <w:style w:type="character" w:customStyle="1" w:styleId="Heading1Char">
    <w:name w:val="Heading 1 Char"/>
    <w:aliases w:val="Pocket Char"/>
    <w:basedOn w:val="DefaultParagraphFont"/>
    <w:link w:val="Heading1"/>
    <w:rsid w:val="00F17006"/>
    <w:rPr>
      <w:rFonts w:ascii="Times New Roman" w:eastAsiaTheme="majorEastAsia" w:hAnsi="Times New Roman" w:cstheme="majorBidi"/>
      <w:b/>
      <w:sz w:val="54"/>
      <w:szCs w:val="32"/>
    </w:rPr>
  </w:style>
  <w:style w:type="character" w:customStyle="1" w:styleId="Heading2Char">
    <w:name w:val="Heading 2 Char"/>
    <w:aliases w:val="Hat Char"/>
    <w:basedOn w:val="DefaultParagraphFont"/>
    <w:link w:val="Heading2"/>
    <w:uiPriority w:val="1"/>
    <w:rsid w:val="00F1700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F17006"/>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17006"/>
    <w:rPr>
      <w:rFonts w:ascii="Times New Roman" w:eastAsiaTheme="majorEastAsia" w:hAnsi="Times New Roman" w:cstheme="majorBidi"/>
      <w:b/>
      <w:iCs/>
      <w:sz w:val="40"/>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F17006"/>
    <w:rPr>
      <w:rFonts w:ascii="Times New Roman" w:hAnsi="Times New Roman" w:cs="Times New Roman"/>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17006"/>
    <w:rPr>
      <w:b/>
      <w:bCs/>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17006"/>
    <w:rPr>
      <w:b w:val="0"/>
      <w:sz w:val="22"/>
      <w:u w:val="single"/>
    </w:rPr>
  </w:style>
  <w:style w:type="character" w:styleId="Hyperlink">
    <w:name w:val="Hyperlink"/>
    <w:aliases w:val="heading 1 (block title),Card Text,Read,Important,Internet Link,Analytic Text,Internet link,Char Char1,Block Char1,No Underline Char1,Text 7 Char1,Heading 3 Char Char Char1,Tags v 2 Char1,Heading 1 Char2,Pocket Char1,ALEX Char1,AHeading 1 Char1"/>
    <w:basedOn w:val="DefaultParagraphFont"/>
    <w:uiPriority w:val="99"/>
    <w:unhideWhenUsed/>
    <w:rsid w:val="00F17006"/>
    <w:rPr>
      <w:color w:val="auto"/>
      <w:u w:val="none"/>
    </w:rPr>
  </w:style>
  <w:style w:type="character" w:styleId="FollowedHyperlink">
    <w:name w:val="FollowedHyperlink"/>
    <w:basedOn w:val="DefaultParagraphFont"/>
    <w:uiPriority w:val="99"/>
    <w:semiHidden/>
    <w:unhideWhenUsed/>
    <w:rsid w:val="00F17006"/>
    <w:rPr>
      <w:color w:val="auto"/>
      <w:u w:val="none"/>
    </w:rPr>
  </w:style>
  <w:style w:type="paragraph" w:customStyle="1" w:styleId="Emphasis1">
    <w:name w:val="Emphasis1"/>
    <w:basedOn w:val="Normal"/>
    <w:link w:val="Emphasis"/>
    <w:autoRedefine/>
    <w:uiPriority w:val="7"/>
    <w:qFormat/>
    <w:rsid w:val="00F1700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96701061989566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8437</Words>
  <Characters>48096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Reed</dc:creator>
  <cp:keywords>5.1.1</cp:keywords>
  <dc:description/>
  <cp:lastModifiedBy>Nathan Reed</cp:lastModifiedBy>
  <cp:revision>1</cp:revision>
  <dcterms:created xsi:type="dcterms:W3CDTF">2022-02-20T19:08:00Z</dcterms:created>
  <dcterms:modified xsi:type="dcterms:W3CDTF">2022-02-20T19:57:00Z</dcterms:modified>
</cp:coreProperties>
</file>