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F8776" w14:textId="4742A70C" w:rsidR="00A95652" w:rsidRDefault="002611AD" w:rsidP="002611AD">
      <w:pPr>
        <w:pStyle w:val="Heading2"/>
      </w:pPr>
      <w:r>
        <w:t>1</w:t>
      </w:r>
    </w:p>
    <w:p w14:paraId="6B03A068" w14:textId="77777777" w:rsidR="002611AD" w:rsidRDefault="002611AD" w:rsidP="002611AD">
      <w:pPr>
        <w:pStyle w:val="Heading3"/>
      </w:pPr>
      <w:r>
        <w:t>1NC – Royal Science – Grove</w:t>
      </w:r>
    </w:p>
    <w:p w14:paraId="052D9817" w14:textId="77777777" w:rsidR="002611AD" w:rsidRPr="005A29A5" w:rsidRDefault="002611AD" w:rsidP="002611AD">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413069D2" w14:textId="77777777" w:rsidR="002611AD" w:rsidRDefault="002611AD" w:rsidP="002611AD">
      <w:pPr>
        <w:rPr>
          <w:rStyle w:val="Style13ptBold"/>
        </w:rPr>
      </w:pPr>
      <w:r>
        <w:rPr>
          <w:rStyle w:val="Style13ptBold"/>
        </w:rPr>
        <w:t>Grove ‘19</w:t>
      </w:r>
    </w:p>
    <w:p w14:paraId="7958715B" w14:textId="77777777" w:rsidR="002611AD" w:rsidRDefault="002611AD" w:rsidP="002611A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5101A89E" w14:textId="77777777" w:rsidR="002611AD" w:rsidRPr="00347BF9" w:rsidRDefault="002611AD" w:rsidP="002611AD">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47AE9947" w14:textId="77777777" w:rsidR="002611AD" w:rsidRPr="00937F8D" w:rsidRDefault="002611AD" w:rsidP="002611AD">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03B1781" w14:textId="77777777" w:rsidR="002611AD" w:rsidRPr="00347BF9" w:rsidRDefault="002611AD" w:rsidP="002611AD">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46017A1E" w14:textId="77777777" w:rsidR="002611AD" w:rsidRPr="00937F8D" w:rsidRDefault="002611AD" w:rsidP="002611AD">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41B6AAF6" w14:textId="77777777" w:rsidR="002611AD" w:rsidRPr="00937F8D" w:rsidRDefault="002611AD" w:rsidP="002611AD">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7C985F2" w14:textId="77777777" w:rsidR="002611AD" w:rsidRPr="00937F8D" w:rsidRDefault="002611AD" w:rsidP="002611AD">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92461F1" w14:textId="77777777" w:rsidR="002611AD" w:rsidRPr="00937F8D" w:rsidRDefault="002611AD" w:rsidP="002611AD">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3CE29E6" w14:textId="77777777" w:rsidR="002611AD" w:rsidRPr="00347BF9" w:rsidRDefault="002611AD" w:rsidP="002611AD">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472A441B" w14:textId="77777777" w:rsidR="002611AD" w:rsidRPr="00E5364A" w:rsidRDefault="002611AD" w:rsidP="002611AD">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B839AD9" w14:textId="77777777" w:rsidR="002611AD" w:rsidRPr="00E5364A" w:rsidRDefault="002611AD" w:rsidP="002611AD">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42D844E8" w14:textId="77777777" w:rsidR="002611AD" w:rsidRPr="00E5364A" w:rsidRDefault="002611AD" w:rsidP="002611AD">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7DD85C75" w14:textId="77777777" w:rsidR="002611AD" w:rsidRPr="00204A62" w:rsidRDefault="002611AD" w:rsidP="002611AD">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60673AAF" w14:textId="77777777" w:rsidR="002611AD" w:rsidRDefault="002611AD" w:rsidP="002611AD">
      <w:pPr>
        <w:pStyle w:val="Heading3"/>
      </w:pPr>
      <w:r>
        <w:t xml:space="preserve">1NC – L – Topic – </w:t>
      </w:r>
      <w:proofErr w:type="spellStart"/>
      <w:r>
        <w:t>Havercroft</w:t>
      </w:r>
      <w:proofErr w:type="spellEnd"/>
      <w:r>
        <w:t xml:space="preserve"> and Duvall</w:t>
      </w:r>
    </w:p>
    <w:p w14:paraId="734322CA" w14:textId="77777777" w:rsidR="002611AD" w:rsidRPr="008A2B6C" w:rsidRDefault="002611AD" w:rsidP="002611AD">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719A89B4" w14:textId="77777777" w:rsidR="002611AD" w:rsidRPr="00C95B80" w:rsidRDefault="002611AD" w:rsidP="002611AD">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50A1B500" w14:textId="77777777" w:rsidR="002611AD" w:rsidRDefault="002611AD" w:rsidP="002611AD">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2AC8A4E1" w14:textId="77777777" w:rsidR="007074FC" w:rsidRDefault="007074FC" w:rsidP="007074FC">
      <w:pPr>
        <w:pStyle w:val="Heading3"/>
      </w:pPr>
      <w:r>
        <w:t xml:space="preserve">1NC – L – Humanism – </w:t>
      </w:r>
      <w:proofErr w:type="spellStart"/>
      <w:r>
        <w:t>Weheliye</w:t>
      </w:r>
      <w:proofErr w:type="spellEnd"/>
    </w:p>
    <w:p w14:paraId="6E6A0D4C" w14:textId="77777777" w:rsidR="007074FC" w:rsidRPr="00242BB7" w:rsidRDefault="007074FC" w:rsidP="007074FC">
      <w:pPr>
        <w:pStyle w:val="Heading4"/>
      </w:pPr>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758D1A56" w14:textId="77777777" w:rsidR="007074FC" w:rsidRDefault="007074FC" w:rsidP="007074FC">
      <w:pPr>
        <w:rPr>
          <w:rStyle w:val="Style13ptBold"/>
        </w:rPr>
      </w:pPr>
      <w:proofErr w:type="spellStart"/>
      <w:r>
        <w:rPr>
          <w:rStyle w:val="Style13ptBold"/>
        </w:rPr>
        <w:t>Weheliye</w:t>
      </w:r>
      <w:proofErr w:type="spellEnd"/>
      <w:r>
        <w:rPr>
          <w:rStyle w:val="Style13ptBold"/>
        </w:rPr>
        <w:t xml:space="preserve"> ‘14</w:t>
      </w:r>
    </w:p>
    <w:p w14:paraId="41384DA7" w14:textId="77777777" w:rsidR="007074FC" w:rsidRPr="00DC0652" w:rsidRDefault="007074FC" w:rsidP="007074FC">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2807D59D" w14:textId="77777777" w:rsidR="007074FC" w:rsidRPr="00DC0652" w:rsidRDefault="007074FC" w:rsidP="007074FC">
      <w:pPr>
        <w:rPr>
          <w:sz w:val="12"/>
        </w:rPr>
      </w:pPr>
      <w:r w:rsidRPr="00DC0652">
        <w:rPr>
          <w:sz w:val="12"/>
        </w:rPr>
        <w:t xml:space="preserve">Wynter’s large-scale intellectual project, which she has been pursuing in one form or another for the last thirty years, disentangles Man from the human </w:t>
      </w:r>
      <w:proofErr w:type="gramStart"/>
      <w:r w:rsidRPr="00DC0652">
        <w:rPr>
          <w:sz w:val="12"/>
        </w:rPr>
        <w:t>in order to</w:t>
      </w:r>
      <w:proofErr w:type="gramEnd"/>
      <w:r w:rsidRPr="00DC0652">
        <w:rPr>
          <w:sz w:val="12"/>
        </w:rPr>
        <w:t xml:space="preserve">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4F9AA89F" w14:textId="77777777" w:rsidR="007074FC" w:rsidRPr="00262205" w:rsidRDefault="007074FC" w:rsidP="007074FC">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7B43CBA0" w14:textId="77777777" w:rsidR="007074FC" w:rsidRPr="00262205" w:rsidRDefault="007074FC" w:rsidP="007074FC">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w:t>
      </w:r>
      <w:proofErr w:type="gramStart"/>
      <w:r w:rsidRPr="00262205">
        <w:rPr>
          <w:sz w:val="12"/>
        </w:rPr>
        <w:t>in order to</w:t>
      </w:r>
      <w:proofErr w:type="gramEnd"/>
      <w:r w:rsidRPr="00262205">
        <w:rPr>
          <w:sz w:val="12"/>
        </w:rPr>
        <w:t xml:space="preserve">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72E7C098" w14:textId="77777777" w:rsidR="007074FC" w:rsidRPr="00262205" w:rsidRDefault="007074FC" w:rsidP="007074FC">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3FD470A5" w14:textId="77777777" w:rsidR="007074FC" w:rsidRPr="00262205" w:rsidRDefault="007074FC" w:rsidP="007074FC">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w:t>
      </w:r>
      <w:proofErr w:type="gramStart"/>
      <w:r w:rsidRPr="00262205">
        <w:rPr>
          <w:sz w:val="8"/>
          <w:szCs w:val="8"/>
        </w:rPr>
        <w:t>in order to</w:t>
      </w:r>
      <w:proofErr w:type="gramEnd"/>
      <w:r w:rsidRPr="00262205">
        <w:rPr>
          <w:sz w:val="8"/>
          <w:szCs w:val="8"/>
        </w:rPr>
        <w:t xml:space="preserve">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53F2334C" w14:textId="77777777" w:rsidR="007074FC" w:rsidRPr="00262205" w:rsidRDefault="007074FC" w:rsidP="007074FC">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w:t>
      </w:r>
      <w:proofErr w:type="gramStart"/>
      <w:r w:rsidRPr="00262205">
        <w:rPr>
          <w:sz w:val="8"/>
          <w:szCs w:val="8"/>
        </w:rPr>
        <w:t>in order to</w:t>
      </w:r>
      <w:proofErr w:type="gramEnd"/>
      <w:r w:rsidRPr="00262205">
        <w:rPr>
          <w:sz w:val="8"/>
          <w:szCs w:val="8"/>
        </w:rPr>
        <w:t xml:space="preserve">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173D3F8C" w14:textId="0DA6BDC8" w:rsidR="007074FC" w:rsidRPr="007074FC" w:rsidRDefault="007074FC" w:rsidP="007074FC">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p w14:paraId="3E6C6224" w14:textId="78BA1ED1" w:rsidR="002611AD" w:rsidRDefault="002611AD" w:rsidP="002611AD">
      <w:pPr>
        <w:pStyle w:val="Heading3"/>
      </w:pPr>
      <w:r>
        <w:t>1NC – Die Sad – Grove</w:t>
      </w:r>
    </w:p>
    <w:p w14:paraId="5EFDDA1D" w14:textId="77777777" w:rsidR="002611AD" w:rsidRDefault="002611AD" w:rsidP="002611AD">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BA57EF9" w14:textId="77777777" w:rsidR="002611AD" w:rsidRDefault="002611AD" w:rsidP="002611AD">
      <w:pPr>
        <w:rPr>
          <w:rStyle w:val="Style13ptBold"/>
        </w:rPr>
      </w:pPr>
      <w:r>
        <w:rPr>
          <w:rStyle w:val="Style13ptBold"/>
        </w:rPr>
        <w:t>Grove ‘19</w:t>
      </w:r>
    </w:p>
    <w:p w14:paraId="2704FAA3" w14:textId="77777777" w:rsidR="002611AD" w:rsidRDefault="002611AD" w:rsidP="002611A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5101370" w14:textId="77777777" w:rsidR="002611AD" w:rsidRPr="00C42CA0" w:rsidRDefault="002611AD" w:rsidP="002611AD">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4C66975" w14:textId="77777777" w:rsidR="002611AD" w:rsidRPr="00C42CA0" w:rsidRDefault="002611AD" w:rsidP="002611AD">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5AC88911" w14:textId="77777777" w:rsidR="002611AD" w:rsidRPr="00C42CA0" w:rsidRDefault="002611AD" w:rsidP="002611AD">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A3F29AA" w14:textId="77777777" w:rsidR="002611AD" w:rsidRPr="00C42CA0" w:rsidRDefault="002611AD" w:rsidP="002611AD">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442E4C74" w14:textId="77777777" w:rsidR="002611AD" w:rsidRPr="00C42CA0" w:rsidRDefault="002611AD" w:rsidP="002611AD">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3F37D4FC" w14:textId="77777777" w:rsidR="002611AD" w:rsidRPr="00C42CA0" w:rsidRDefault="002611AD" w:rsidP="002611AD">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5BF28F07" w14:textId="77777777" w:rsidR="002611AD" w:rsidRPr="006D3E6E" w:rsidRDefault="002611AD" w:rsidP="002611AD">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0365E453" w14:textId="77777777" w:rsidR="002611AD" w:rsidRPr="00C42CA0" w:rsidRDefault="002611AD" w:rsidP="002611AD">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6F50364" w14:textId="77777777" w:rsidR="002611AD" w:rsidRPr="00C42CA0" w:rsidRDefault="002611AD" w:rsidP="002611AD">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308FF8DB" w14:textId="77777777" w:rsidR="002611AD" w:rsidRPr="00C42CA0" w:rsidRDefault="002611AD" w:rsidP="002611AD">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1E4AC832" w14:textId="77777777" w:rsidR="002611AD" w:rsidRPr="00C42CA0" w:rsidRDefault="002611AD" w:rsidP="002611AD">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35EEE973" w14:textId="77777777" w:rsidR="002611AD" w:rsidRPr="00C42CA0" w:rsidRDefault="002611AD" w:rsidP="002611AD">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297EBEF7" w14:textId="77777777" w:rsidR="002611AD" w:rsidRPr="00C42CA0" w:rsidRDefault="002611AD" w:rsidP="002611AD">
      <w:pPr>
        <w:rPr>
          <w:sz w:val="8"/>
          <w:szCs w:val="8"/>
        </w:rPr>
      </w:pPr>
      <w:r w:rsidRPr="00C42CA0">
        <w:rPr>
          <w:sz w:val="8"/>
          <w:szCs w:val="8"/>
        </w:rPr>
        <w:t>Halberstam says of this queer moment:</w:t>
      </w:r>
    </w:p>
    <w:p w14:paraId="7E70C991" w14:textId="77777777" w:rsidR="002611AD" w:rsidRPr="00C42CA0" w:rsidRDefault="002611AD" w:rsidP="002611AD">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47F1B696" w14:textId="77777777" w:rsidR="002611AD" w:rsidRDefault="002611AD" w:rsidP="002611AD">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1F403397" w14:textId="77777777" w:rsidR="002611AD" w:rsidRDefault="002611AD" w:rsidP="002611AD">
      <w:pPr>
        <w:pStyle w:val="Heading3"/>
      </w:pPr>
      <w:r>
        <w:t>1NC – Martial Empiricism – Bousquet</w:t>
      </w:r>
    </w:p>
    <w:p w14:paraId="7D07FD6C" w14:textId="77777777" w:rsidR="002611AD" w:rsidRPr="00C42CA0" w:rsidRDefault="002611AD" w:rsidP="002611AD">
      <w:pPr>
        <w:pStyle w:val="Heading4"/>
        <w:rPr>
          <w:u w:val="single"/>
        </w:rPr>
      </w:pPr>
      <w:r>
        <w:t xml:space="preserve">The Role of the Judge is to adopt </w:t>
      </w:r>
      <w:r>
        <w:rPr>
          <w:u w:val="single"/>
        </w:rPr>
        <w:t>martial empiricism</w:t>
      </w:r>
      <w:r w:rsidRPr="00C42CA0">
        <w:t>.</w:t>
      </w:r>
    </w:p>
    <w:p w14:paraId="369202B5" w14:textId="77777777" w:rsidR="002611AD" w:rsidRPr="00C45546" w:rsidRDefault="002611AD" w:rsidP="002611AD">
      <w:pPr>
        <w:rPr>
          <w:rStyle w:val="Style13ptBold"/>
        </w:rPr>
      </w:pPr>
      <w:r>
        <w:rPr>
          <w:rStyle w:val="Style13ptBold"/>
        </w:rPr>
        <w:t>Bousquet et al ‘20</w:t>
      </w:r>
    </w:p>
    <w:p w14:paraId="1A7EB7F1" w14:textId="77777777" w:rsidR="002611AD" w:rsidRDefault="002611AD" w:rsidP="002611AD">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0A635865" w14:textId="77777777" w:rsidR="002611AD" w:rsidRPr="00821BCC" w:rsidRDefault="002611AD" w:rsidP="002611AD">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2042C4E1" w14:textId="77777777" w:rsidR="002611AD" w:rsidRPr="00821BCC" w:rsidRDefault="002611AD" w:rsidP="002611AD">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3C87A954" w14:textId="77777777" w:rsidR="002611AD" w:rsidRPr="0035022E" w:rsidRDefault="002611AD" w:rsidP="002611AD">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3B77E132" w14:textId="77777777" w:rsidR="002611AD" w:rsidRPr="0035022E" w:rsidRDefault="002611AD" w:rsidP="002611AD">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630F48E1" w14:textId="77777777" w:rsidR="002611AD" w:rsidRPr="002611AD" w:rsidRDefault="002611AD" w:rsidP="002611AD"/>
    <w:sectPr w:rsidR="002611AD" w:rsidRPr="00261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611AD"/>
    <w:rsid w:val="000139A3"/>
    <w:rsid w:val="00100833"/>
    <w:rsid w:val="00104529"/>
    <w:rsid w:val="00105942"/>
    <w:rsid w:val="00107396"/>
    <w:rsid w:val="00144A4C"/>
    <w:rsid w:val="00176AB0"/>
    <w:rsid w:val="00177B7D"/>
    <w:rsid w:val="0018322D"/>
    <w:rsid w:val="001B5776"/>
    <w:rsid w:val="001E527A"/>
    <w:rsid w:val="001F78CE"/>
    <w:rsid w:val="00251FC7"/>
    <w:rsid w:val="002611A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074F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99BD5"/>
  <w15:chartTrackingRefBased/>
  <w15:docId w15:val="{3BBE386B-C4F8-412C-8A3B-AD4169F0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11AD"/>
    <w:rPr>
      <w:rFonts w:ascii="Times New Roman" w:hAnsi="Times New Roman" w:cs="Times New Roman"/>
      <w:sz w:val="24"/>
    </w:rPr>
  </w:style>
  <w:style w:type="paragraph" w:styleId="Heading1">
    <w:name w:val="heading 1"/>
    <w:aliases w:val="Pocket"/>
    <w:basedOn w:val="Normal"/>
    <w:next w:val="Normal"/>
    <w:link w:val="Heading1Char"/>
    <w:qFormat/>
    <w:rsid w:val="002611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2611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2611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2611AD"/>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2611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1AD"/>
  </w:style>
  <w:style w:type="character" w:customStyle="1" w:styleId="Heading1Char">
    <w:name w:val="Heading 1 Char"/>
    <w:aliases w:val="Pocket Char"/>
    <w:basedOn w:val="DefaultParagraphFont"/>
    <w:link w:val="Heading1"/>
    <w:rsid w:val="002611AD"/>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2611AD"/>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2611AD"/>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2611AD"/>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2611AD"/>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611AD"/>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2611AD"/>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2611AD"/>
    <w:rPr>
      <w:color w:val="auto"/>
      <w:u w:val="none"/>
    </w:rPr>
  </w:style>
  <w:style w:type="character" w:styleId="FollowedHyperlink">
    <w:name w:val="FollowedHyperlink"/>
    <w:basedOn w:val="DefaultParagraphFont"/>
    <w:uiPriority w:val="99"/>
    <w:semiHidden/>
    <w:unhideWhenUsed/>
    <w:rsid w:val="002611AD"/>
    <w:rPr>
      <w:color w:val="auto"/>
      <w:u w:val="none"/>
    </w:rPr>
  </w:style>
  <w:style w:type="paragraph" w:customStyle="1" w:styleId="Emphasis1">
    <w:name w:val="Emphasis1"/>
    <w:basedOn w:val="Normal"/>
    <w:link w:val="Emphasis"/>
    <w:autoRedefine/>
    <w:uiPriority w:val="7"/>
    <w:qFormat/>
    <w:rsid w:val="002611A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8964</Words>
  <Characters>51096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2022-02-18T21:41:00Z</dcterms:created>
  <dcterms:modified xsi:type="dcterms:W3CDTF">2022-02-18T22:11:00Z</dcterms:modified>
</cp:coreProperties>
</file>