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023CF" w14:textId="77777777" w:rsidR="00463B96" w:rsidRPr="00DD19DC" w:rsidRDefault="00463B96" w:rsidP="00463B96">
      <w:pPr>
        <w:pStyle w:val="Heading3"/>
      </w:pPr>
      <w:r w:rsidRPr="00DD19DC">
        <w:t>1AC v1</w:t>
      </w:r>
    </w:p>
    <w:p w14:paraId="7B0A9822" w14:textId="77777777" w:rsidR="00463B96" w:rsidRPr="002F718A" w:rsidRDefault="00463B96" w:rsidP="00463B96">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which makes now a </w:t>
      </w:r>
      <w:r>
        <w:rPr>
          <w:u w:val="single"/>
        </w:rPr>
        <w:t>key moment</w:t>
      </w:r>
      <w:r>
        <w:t xml:space="preserve"> for reinvigorating worker struggle.</w:t>
      </w:r>
    </w:p>
    <w:p w14:paraId="607B4BAF" w14:textId="77777777" w:rsidR="00463B96" w:rsidRPr="00160C5F" w:rsidRDefault="00463B96" w:rsidP="00463B96">
      <w:pPr>
        <w:rPr>
          <w:rStyle w:val="Style13ptBold"/>
        </w:rPr>
      </w:pPr>
      <w:r>
        <w:rPr>
          <w:rStyle w:val="Style13ptBold"/>
        </w:rPr>
        <w:t>Azzellini ‘21</w:t>
      </w:r>
    </w:p>
    <w:p w14:paraId="751351D0" w14:textId="77777777" w:rsidR="00463B96" w:rsidRPr="00160C5F" w:rsidRDefault="00463B96" w:rsidP="00463B96">
      <w:pPr>
        <w:rPr>
          <w:sz w:val="16"/>
          <w:szCs w:val="16"/>
        </w:rPr>
      </w:pPr>
      <w:r w:rsidRPr="00160C5F">
        <w:rPr>
          <w:sz w:val="16"/>
          <w:szCs w:val="16"/>
        </w:rPr>
        <w:t xml:space="preserve">[Dario, Autonomous University of Zacatecas. August 2021. “Class Struggle from Above and from Below during the covid-19 Pandemic,” </w:t>
      </w:r>
      <w:hyperlink r:id="rId6"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01367F38" w14:textId="77777777" w:rsidR="00463B96" w:rsidRPr="00160C5F" w:rsidRDefault="00463B96" w:rsidP="00463B96">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Capital asks no question about the length of life of labour-power</w:t>
      </w:r>
      <w:r w:rsidRPr="00160C5F">
        <w:rPr>
          <w:sz w:val="12"/>
        </w:rPr>
        <w:t>. What interests it is purely and simply the maximum of labour-power that can be set in motion in a working day”.</w:t>
      </w:r>
    </w:p>
    <w:p w14:paraId="22BB3521" w14:textId="77777777" w:rsidR="00463B96" w:rsidRPr="00160C5F" w:rsidRDefault="00463B96" w:rsidP="00463B96">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r w:rsidRPr="00160C5F">
        <w:rPr>
          <w:rStyle w:val="StyleUnderline"/>
          <w:highlight w:val="green"/>
        </w:rPr>
        <w:t>precarization</w:t>
      </w:r>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precarization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02F1E5CB" w14:textId="77777777" w:rsidR="00463B96" w:rsidRPr="002F718A" w:rsidRDefault="00463B96" w:rsidP="00463B96">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15096192" w14:textId="77777777" w:rsidR="00463B96" w:rsidRPr="002F718A" w:rsidRDefault="00463B96" w:rsidP="00463B96">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3F0DE72" w14:textId="77777777" w:rsidR="00463B96" w:rsidRPr="002F718A" w:rsidRDefault="00463B96" w:rsidP="00463B96">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pandemic, but happened “despite” the pandemic. The range of these struggles goes from protests against the closure of companies and mass dismissals, to strikes with different demands in various sectors, to general strikes and other popular working class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6A927751" w14:textId="77777777" w:rsidR="00463B96" w:rsidRPr="008F1AD7" w:rsidRDefault="00463B96" w:rsidP="00463B96"/>
    <w:p w14:paraId="0FF853F4" w14:textId="77777777" w:rsidR="00463B96" w:rsidRDefault="00463B96" w:rsidP="00463B96">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44B97AA0" w14:textId="77777777" w:rsidR="00463B96" w:rsidRPr="00474EBC" w:rsidRDefault="00463B96" w:rsidP="00463B96">
      <w:pPr>
        <w:pStyle w:val="ListParagraph"/>
        <w:numPr>
          <w:ilvl w:val="0"/>
          <w:numId w:val="16"/>
        </w:numPr>
      </w:pPr>
      <w:r>
        <w:t>TCC = Transnational Capitalist Class, TNS = Transnational State</w:t>
      </w:r>
    </w:p>
    <w:p w14:paraId="1AA234CD" w14:textId="77777777" w:rsidR="00463B96" w:rsidRDefault="00463B96" w:rsidP="00463B96">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5BD06CCB" w14:textId="77777777" w:rsidR="00463B96" w:rsidRPr="00113BD7" w:rsidRDefault="00463B96" w:rsidP="00463B96">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65EA9D28" w14:textId="77777777" w:rsidR="00463B96" w:rsidRDefault="00463B96" w:rsidP="00463B96"/>
    <w:p w14:paraId="749BF992" w14:textId="77777777" w:rsidR="00463B96" w:rsidRDefault="00463B96" w:rsidP="00463B96">
      <w:pPr>
        <w:pStyle w:val="Heading4"/>
      </w:pPr>
      <w:r w:rsidRPr="00DD19DC">
        <w:t xml:space="preserve">Thus, vote aff to affirm </w:t>
      </w:r>
      <w:r>
        <w:t>an unconditional right of workers to strike.</w:t>
      </w:r>
      <w:r w:rsidRPr="00DD19DC">
        <w:t xml:space="preserve"> </w:t>
      </w:r>
    </w:p>
    <w:p w14:paraId="1EC2416A" w14:textId="77777777" w:rsidR="00463B96" w:rsidRPr="00782680" w:rsidRDefault="00463B96" w:rsidP="00463B96"/>
    <w:p w14:paraId="1D543E3A" w14:textId="77777777" w:rsidR="00463B96" w:rsidRPr="00D54DCB" w:rsidRDefault="00463B96" w:rsidP="00463B96">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43E3EBD2" w14:textId="77777777" w:rsidR="00463B96" w:rsidRPr="002F718A" w:rsidRDefault="00463B96" w:rsidP="00463B96">
      <w:pPr>
        <w:rPr>
          <w:rStyle w:val="Style13ptBold"/>
        </w:rPr>
      </w:pPr>
      <w:r>
        <w:rPr>
          <w:rStyle w:val="Style13ptBold"/>
        </w:rPr>
        <w:t>Smith ‘11</w:t>
      </w:r>
    </w:p>
    <w:p w14:paraId="19DAAC56" w14:textId="77777777" w:rsidR="00463B96" w:rsidRPr="002F718A" w:rsidRDefault="00463B96" w:rsidP="00463B96">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7" w:history="1">
        <w:r w:rsidRPr="002F718A">
          <w:rPr>
            <w:rStyle w:val="Hyperlink"/>
            <w:sz w:val="16"/>
            <w:szCs w:val="16"/>
          </w:rPr>
          <w:t>https://isreview.org/issue/78/marxism-unions-and-class-struggle/index.html</w:t>
        </w:r>
      </w:hyperlink>
      <w:r w:rsidRPr="002F718A">
        <w:rPr>
          <w:sz w:val="16"/>
          <w:szCs w:val="16"/>
        </w:rPr>
        <w:t>] pat</w:t>
      </w:r>
    </w:p>
    <w:p w14:paraId="751218EF" w14:textId="77777777" w:rsidR="00463B96" w:rsidRPr="00D54DCB" w:rsidRDefault="00463B96" w:rsidP="00463B96">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525383C8" w14:textId="77777777" w:rsidR="00463B96" w:rsidRPr="00D54DCB" w:rsidRDefault="00463B96" w:rsidP="00463B96">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68F36C57" w14:textId="77777777" w:rsidR="00463B96" w:rsidRPr="00D54DCB" w:rsidRDefault="00463B96" w:rsidP="00463B96">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5D9039E5" w14:textId="77777777" w:rsidR="00463B96" w:rsidRPr="00D54DCB" w:rsidRDefault="00463B96" w:rsidP="00463B96">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0109DC70" w14:textId="77777777" w:rsidR="00463B96" w:rsidRPr="00D54DCB" w:rsidRDefault="00463B96" w:rsidP="00463B96">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725A6AC8" w14:textId="77777777" w:rsidR="00463B96" w:rsidRPr="00D54DCB" w:rsidRDefault="00463B96" w:rsidP="00463B96">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11BF8068" w14:textId="77777777" w:rsidR="00463B96" w:rsidRPr="00D54DCB" w:rsidRDefault="00463B96" w:rsidP="00463B96">
      <w:pPr>
        <w:rPr>
          <w:sz w:val="8"/>
          <w:szCs w:val="8"/>
        </w:rPr>
      </w:pPr>
      <w:r w:rsidRPr="00D54DCB">
        <w:rPr>
          <w:sz w:val="8"/>
          <w:szCs w:val="8"/>
        </w:rPr>
        <w:t>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formula, but involves shifting strategies and tactics appropriate for every stage of the class struggle, which will be discussed further below.</w:t>
      </w:r>
    </w:p>
    <w:p w14:paraId="7AADDDA2" w14:textId="77777777" w:rsidR="00463B96" w:rsidRPr="00D54DCB" w:rsidRDefault="00463B96" w:rsidP="00463B96">
      <w:pPr>
        <w:rPr>
          <w:sz w:val="8"/>
          <w:szCs w:val="8"/>
        </w:rPr>
      </w:pPr>
      <w:r w:rsidRPr="00D54DCB">
        <w:rPr>
          <w:sz w:val="8"/>
          <w:szCs w:val="8"/>
        </w:rPr>
        <w:t>Negotiating the terms of exploitation</w:t>
      </w:r>
    </w:p>
    <w:p w14:paraId="7B1C9778" w14:textId="77777777" w:rsidR="00463B96" w:rsidRPr="00D54DCB" w:rsidRDefault="00463B96" w:rsidP="00463B96">
      <w:pPr>
        <w:rPr>
          <w:sz w:val="12"/>
        </w:rPr>
      </w:pPr>
      <w:r w:rsidRPr="00D54DCB">
        <w:rPr>
          <w:sz w:val="12"/>
        </w:rPr>
        <w:t>At their best, unions are indispensible vehicles for the class struggle. But since their essential function under capitalism is to negotiate the terms of exploitation on behalf of their members, their preservation depends on the continuation of capitalist class relations. As Tony Cliff and Donny Gluckstein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12EBCE1C" w14:textId="77777777" w:rsidR="00463B96" w:rsidRPr="00D54DCB" w:rsidRDefault="00463B96" w:rsidP="00463B96">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7B4EB0DB" w14:textId="77777777" w:rsidR="00463B96" w:rsidRPr="00D54DCB" w:rsidRDefault="00463B96" w:rsidP="00463B96">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4E3B39A" w14:textId="77777777" w:rsidR="00463B96" w:rsidRPr="00D54DCB" w:rsidRDefault="00463B96" w:rsidP="00463B96">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7E6DE01A" w14:textId="77777777" w:rsidR="00463B96" w:rsidRPr="00D54DCB" w:rsidRDefault="00463B96" w:rsidP="00463B96">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83B3862" w14:textId="77777777" w:rsidR="00463B96" w:rsidRPr="00D54DCB" w:rsidRDefault="00463B96" w:rsidP="00463B96">
      <w:pPr>
        <w:rPr>
          <w:sz w:val="8"/>
          <w:szCs w:val="8"/>
        </w:rPr>
      </w:pPr>
      <w:r w:rsidRPr="00D54DCB">
        <w:rPr>
          <w:sz w:val="8"/>
          <w:szCs w:val="8"/>
        </w:rPr>
        <w:t>So a bigger and broader union reduces competition between a larger section of the working-class. But this economic strength imposes political limits on unions. As Russian revolutionary Leon Trotsky pointed out,</w:t>
      </w:r>
    </w:p>
    <w:p w14:paraId="72EEFA04" w14:textId="77777777" w:rsidR="00463B96" w:rsidRPr="00D54DCB" w:rsidRDefault="00463B96" w:rsidP="00463B96">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54FA534E" w14:textId="77777777" w:rsidR="00463B96" w:rsidRPr="00D54DCB" w:rsidRDefault="00463B96" w:rsidP="00463B96">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225AA7E3" w14:textId="77777777" w:rsidR="00463B96" w:rsidRPr="00DF5CE5" w:rsidRDefault="00463B96" w:rsidP="00463B96">
      <w:pPr>
        <w:rPr>
          <w:sz w:val="8"/>
          <w:szCs w:val="8"/>
        </w:rPr>
      </w:pPr>
      <w:r w:rsidRPr="00DF5CE5">
        <w:rPr>
          <w:sz w:val="8"/>
          <w:szCs w:val="8"/>
        </w:rPr>
        <w:t>The trade union officialdom</w:t>
      </w:r>
    </w:p>
    <w:p w14:paraId="0AE76D0F" w14:textId="77777777" w:rsidR="00463B96" w:rsidRPr="00DF5CE5" w:rsidRDefault="00463B96" w:rsidP="00463B96">
      <w:pPr>
        <w:rPr>
          <w:sz w:val="8"/>
          <w:szCs w:val="8"/>
        </w:rPr>
      </w:pPr>
      <w:r w:rsidRPr="00DF5CE5">
        <w:rPr>
          <w:sz w:val="8"/>
          <w:szCs w:val="8"/>
        </w:rPr>
        <w:t>Cliff and Gluckstein, with the benefit of more recent experience, elaborated on the role of trade union officials:</w:t>
      </w:r>
    </w:p>
    <w:p w14:paraId="6B4F97C3" w14:textId="77777777" w:rsidR="00463B96" w:rsidRPr="00DF5CE5" w:rsidRDefault="00463B96" w:rsidP="00463B96">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77E0055" w14:textId="77777777" w:rsidR="00463B96" w:rsidRPr="00DF5CE5" w:rsidRDefault="00463B96" w:rsidP="00463B96">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67DFBDAE" w14:textId="77777777" w:rsidR="00463B96" w:rsidRPr="00DF5CE5" w:rsidRDefault="00463B96" w:rsidP="00463B96">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0D7C9F45" w14:textId="77777777" w:rsidR="00463B96" w:rsidRPr="00DF5CE5" w:rsidRDefault="00463B96" w:rsidP="00463B96">
      <w:pPr>
        <w:rPr>
          <w:sz w:val="8"/>
          <w:szCs w:val="8"/>
        </w:rPr>
      </w:pPr>
      <w:r w:rsidRPr="00DF5CE5">
        <w:rPr>
          <w:sz w:val="8"/>
          <w:szCs w:val="8"/>
        </w:rPr>
        <w:t>Thus union leaders are neither workers nor capitalists, but mediators between the two. In the absence of pressure from below, they are likely to adapt to pressure from above. As German revolutionary Rosa Luxemburg described,</w:t>
      </w:r>
    </w:p>
    <w:p w14:paraId="00F6D27E" w14:textId="77777777" w:rsidR="00463B96" w:rsidRPr="00DF5CE5" w:rsidRDefault="00463B96" w:rsidP="00463B96">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17F5D6A3" w14:textId="77777777" w:rsidR="00463B96" w:rsidRPr="00DF5CE5" w:rsidRDefault="00463B96" w:rsidP="00463B96">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4D37DACC" w14:textId="77777777" w:rsidR="00463B96" w:rsidRPr="00DF5CE5" w:rsidRDefault="00463B96" w:rsidP="00463B96">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72D19032" w14:textId="77777777" w:rsidR="00463B96" w:rsidRPr="00DF5CE5" w:rsidRDefault="00463B96" w:rsidP="00463B96">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6C95CCA4" w14:textId="77777777" w:rsidR="00463B96" w:rsidRPr="00DF5CE5" w:rsidRDefault="00463B96" w:rsidP="00463B96">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9D8A0CB" w14:textId="77777777" w:rsidR="00463B96" w:rsidRPr="00DF5CE5" w:rsidRDefault="00463B96" w:rsidP="00463B96">
      <w:pPr>
        <w:ind w:left="720"/>
        <w:rPr>
          <w:sz w:val="8"/>
          <w:szCs w:val="8"/>
        </w:rPr>
      </w:pPr>
      <w:r w:rsidRPr="00DF5CE5">
        <w:rPr>
          <w:sz w:val="8"/>
          <w:szCs w:val="8"/>
        </w:rPr>
        <w:t>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w:t>
      </w:r>
    </w:p>
    <w:p w14:paraId="169D7745" w14:textId="77777777" w:rsidR="00463B96" w:rsidRPr="00DF5CE5" w:rsidRDefault="00463B96" w:rsidP="00463B96">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31F55EA5" w14:textId="77777777" w:rsidR="00463B96" w:rsidRPr="00DF5CE5" w:rsidRDefault="00463B96" w:rsidP="00463B96">
      <w:pPr>
        <w:rPr>
          <w:sz w:val="8"/>
          <w:szCs w:val="8"/>
        </w:rPr>
      </w:pPr>
      <w:r w:rsidRPr="00DF5CE5">
        <w:rPr>
          <w:sz w:val="8"/>
          <w:szCs w:val="8"/>
        </w:rPr>
        <w:t>The weight of this past weighs heavily on the labor movement today, even as the working class becomes ripe for struggle.</w:t>
      </w:r>
    </w:p>
    <w:p w14:paraId="2D3CABD8" w14:textId="77777777" w:rsidR="00463B96" w:rsidRPr="00DF5CE5" w:rsidRDefault="00463B96" w:rsidP="00463B96">
      <w:pPr>
        <w:rPr>
          <w:sz w:val="8"/>
          <w:szCs w:val="8"/>
        </w:rPr>
      </w:pPr>
      <w:r w:rsidRPr="00DF5CE5">
        <w:rPr>
          <w:sz w:val="8"/>
          <w:szCs w:val="8"/>
        </w:rPr>
        <w:t>Theory and practice</w:t>
      </w:r>
    </w:p>
    <w:p w14:paraId="0B995763" w14:textId="77777777" w:rsidR="00463B96" w:rsidRPr="00DF5CE5" w:rsidRDefault="00463B96" w:rsidP="00463B96">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14BA233F" w14:textId="77777777" w:rsidR="00463B96" w:rsidRPr="00DF5CE5" w:rsidRDefault="00463B96" w:rsidP="00463B96">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43E6D6CB" w14:textId="77777777" w:rsidR="00463B96" w:rsidRPr="00DF5CE5" w:rsidRDefault="00463B96" w:rsidP="00463B96">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09CAF859" w14:textId="77777777" w:rsidR="00463B96" w:rsidRPr="00DF5CE5" w:rsidRDefault="00463B96" w:rsidP="00463B96">
      <w:pPr>
        <w:rPr>
          <w:sz w:val="8"/>
          <w:szCs w:val="8"/>
        </w:rPr>
      </w:pPr>
      <w:r w:rsidRPr="00DF5CE5">
        <w:rPr>
          <w:sz w:val="8"/>
          <w:szCs w:val="8"/>
        </w:rPr>
        <w:t>Nor do union leaders’ formal politics necessarily determine their role in the class struggle. Mineworkers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4AA63690" w14:textId="77777777" w:rsidR="00463B96" w:rsidRPr="00DF5CE5" w:rsidRDefault="00463B96" w:rsidP="00463B96">
      <w:pPr>
        <w:rPr>
          <w:sz w:val="8"/>
          <w:szCs w:val="8"/>
        </w:rPr>
      </w:pPr>
      <w:r w:rsidRPr="00DF5CE5">
        <w:rPr>
          <w:sz w:val="8"/>
          <w:szCs w:val="8"/>
        </w:rPr>
        <w:t>Marxism provides the theoretical foundation for understanding the vacillating character of trade union officials. Below, Cliff and Gluckstein lay out the basis in practice for “common action between a revolutionary party leading sections of the rank and file, and the trade union bureaucracy—both the left wing and sometimes the right”:</w:t>
      </w:r>
    </w:p>
    <w:p w14:paraId="6588100C" w14:textId="77777777" w:rsidR="00463B96" w:rsidRPr="00DF5CE5" w:rsidRDefault="00463B96" w:rsidP="00463B96">
      <w:pPr>
        <w:ind w:left="720"/>
        <w:rPr>
          <w:sz w:val="8"/>
          <w:szCs w:val="8"/>
        </w:rPr>
      </w:pPr>
      <w:r w:rsidRPr="00DF5CE5">
        <w:rPr>
          <w:sz w:val="8"/>
          <w:szCs w:val="8"/>
        </w:rPr>
        <w:t>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FDC7F1E" w14:textId="77777777" w:rsidR="00463B96" w:rsidRPr="00DF5CE5" w:rsidRDefault="00463B96" w:rsidP="00463B96">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90564CF" w14:textId="77777777" w:rsidR="00463B96" w:rsidRPr="00DF5CE5" w:rsidRDefault="00463B96" w:rsidP="00463B96">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EF93AE8" w14:textId="77777777" w:rsidR="00463B96" w:rsidRPr="00DF5CE5" w:rsidRDefault="00463B96" w:rsidP="00463B96">
      <w:pPr>
        <w:rPr>
          <w:sz w:val="8"/>
          <w:szCs w:val="8"/>
        </w:rPr>
      </w:pPr>
      <w:r w:rsidRPr="00DF5CE5">
        <w:rPr>
          <w:sz w:val="8"/>
          <w:szCs w:val="8"/>
        </w:rPr>
        <w:t>This begs the question: should socialists run for union office to replace these “vacillating leaders?” This question is answered in Cliff and Gluckstein’s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5A55AAB9" w14:textId="77777777" w:rsidR="00463B96" w:rsidRPr="00DF5CE5" w:rsidRDefault="00463B96" w:rsidP="00463B96">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2383703F" w14:textId="77777777" w:rsidR="00463B96" w:rsidRPr="00DF5CE5" w:rsidRDefault="00463B96" w:rsidP="00463B96">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0475F017" w14:textId="77777777" w:rsidR="00463B96" w:rsidRPr="00DF5CE5" w:rsidRDefault="00463B96" w:rsidP="00463B96">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3B88559B" w14:textId="77777777" w:rsidR="00463B96" w:rsidRPr="00DF5CE5" w:rsidRDefault="00463B96" w:rsidP="00463B96">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7848FE70" w14:textId="77777777" w:rsidR="00463B96" w:rsidRPr="00DF5CE5" w:rsidRDefault="00463B96" w:rsidP="00463B96">
      <w:pPr>
        <w:rPr>
          <w:sz w:val="8"/>
          <w:szCs w:val="8"/>
        </w:rPr>
      </w:pPr>
      <w:r w:rsidRPr="00DF5CE5">
        <w:rPr>
          <w:sz w:val="8"/>
          <w:szCs w:val="8"/>
        </w:rPr>
        <w:t>Cliff and Gluckstein also described the necessary discipline imposed upon members of a revolutionary party working inside unions:</w:t>
      </w:r>
    </w:p>
    <w:p w14:paraId="2355F471" w14:textId="77777777" w:rsidR="00463B96" w:rsidRPr="00DF5CE5" w:rsidRDefault="00463B96" w:rsidP="00463B96">
      <w:pPr>
        <w:ind w:left="720"/>
        <w:rPr>
          <w:sz w:val="8"/>
          <w:szCs w:val="8"/>
        </w:rPr>
      </w:pPr>
      <w:r w:rsidRPr="00DF5CE5">
        <w:rPr>
          <w:sz w:val="8"/>
          <w:szCs w:val="8"/>
        </w:rPr>
        <w:t>[T]here must be collective control by the party over the individual and his or her subordination to the party cell in the workplace or the local party branch.… [T]he struggle for the election of any official should supplement and not supplant the activity of the workers. Elections in the union should enhance the power of the rank and file, and not substitute for it.</w:t>
      </w:r>
    </w:p>
    <w:p w14:paraId="338F604E" w14:textId="77777777" w:rsidR="00463B96" w:rsidRPr="00DF5CE5" w:rsidRDefault="00463B96" w:rsidP="00463B96">
      <w:pPr>
        <w:rPr>
          <w:sz w:val="8"/>
          <w:szCs w:val="8"/>
        </w:rPr>
      </w:pPr>
      <w:r w:rsidRPr="00DF5CE5">
        <w:rPr>
          <w:sz w:val="8"/>
          <w:szCs w:val="8"/>
        </w:rPr>
        <w:t>The importance of perspectives</w:t>
      </w:r>
    </w:p>
    <w:p w14:paraId="1E6E4E3B" w14:textId="77777777" w:rsidR="00463B96" w:rsidRPr="00DF5CE5" w:rsidRDefault="00463B96" w:rsidP="00463B96">
      <w:pPr>
        <w:rPr>
          <w:sz w:val="8"/>
          <w:szCs w:val="8"/>
        </w:rPr>
      </w:pPr>
      <w:r w:rsidRPr="00DF5CE5">
        <w:rPr>
          <w:sz w:val="8"/>
          <w:szCs w:val="8"/>
        </w:rPr>
        <w:t>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practice, and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08BBE243" w14:textId="77777777" w:rsidR="00463B96" w:rsidRPr="00DF5CE5" w:rsidRDefault="00463B96" w:rsidP="00463B96">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2AE3D9FD" w14:textId="77777777" w:rsidR="00463B96" w:rsidRPr="00DF5CE5" w:rsidRDefault="00463B96" w:rsidP="00463B96">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022E9ADA" w14:textId="77777777" w:rsidR="00463B96" w:rsidRPr="00DF5CE5" w:rsidRDefault="00463B96" w:rsidP="00463B96">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0F74BCD" w14:textId="77777777" w:rsidR="00463B96" w:rsidRPr="00DF5CE5" w:rsidRDefault="00463B96" w:rsidP="00463B96">
      <w:pPr>
        <w:ind w:left="720"/>
        <w:rPr>
          <w:sz w:val="8"/>
          <w:szCs w:val="8"/>
        </w:rPr>
      </w:pPr>
      <w:r w:rsidRPr="00DF5CE5">
        <w:rPr>
          <w:sz w:val="8"/>
          <w:szCs w:val="8"/>
        </w:rPr>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3A23D091" w14:textId="77777777" w:rsidR="00463B96" w:rsidRPr="00DF5CE5" w:rsidRDefault="00463B96" w:rsidP="00463B96">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0B051409" w14:textId="77777777" w:rsidR="00463B96" w:rsidRPr="00DF5CE5" w:rsidRDefault="00463B96" w:rsidP="00463B96">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5CDE4A13" w14:textId="77777777" w:rsidR="00463B96" w:rsidRPr="00DF5CE5" w:rsidRDefault="00463B96" w:rsidP="00463B96">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56CCAC91" w14:textId="77777777" w:rsidR="00463B96" w:rsidRDefault="00463B96" w:rsidP="00463B96"/>
    <w:p w14:paraId="05052593" w14:textId="77777777" w:rsidR="00463B96" w:rsidRPr="00DF5CE5" w:rsidRDefault="00463B96" w:rsidP="00463B96">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317F2549" w14:textId="77777777" w:rsidR="00463B96" w:rsidRPr="00DD19DC" w:rsidRDefault="00463B96" w:rsidP="00463B96">
      <w:pPr>
        <w:rPr>
          <w:rStyle w:val="Style13ptBold"/>
        </w:rPr>
      </w:pPr>
      <w:r w:rsidRPr="00DD19DC">
        <w:rPr>
          <w:rStyle w:val="Style13ptBold"/>
        </w:rPr>
        <w:t>Viewpoint ‘18</w:t>
      </w:r>
    </w:p>
    <w:p w14:paraId="75C633CA" w14:textId="77777777" w:rsidR="00463B96" w:rsidRPr="00DD19DC" w:rsidRDefault="00463B96" w:rsidP="00463B96">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8" w:history="1">
        <w:r w:rsidRPr="00DD19DC">
          <w:rPr>
            <w:rStyle w:val="Hyperlink"/>
            <w:sz w:val="16"/>
            <w:szCs w:val="16"/>
          </w:rPr>
          <w:t>https://viewpointmag.com/2018/02/01/internationalism-against-imperialism/</w:t>
        </w:r>
      </w:hyperlink>
      <w:r w:rsidRPr="00DD19DC">
        <w:rPr>
          <w:sz w:val="16"/>
          <w:szCs w:val="16"/>
        </w:rPr>
        <w:t>] pat</w:t>
      </w:r>
    </w:p>
    <w:p w14:paraId="4FBDB728" w14:textId="77777777" w:rsidR="00463B96" w:rsidRPr="00DD19DC" w:rsidRDefault="00463B96" w:rsidP="00463B96">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right-wing nationalisms</w:t>
      </w:r>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 xml:space="preserve">/anti-extractivist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A more adequate approach to questions of coordination and solidarity across borders would have to probe how political organization is tied to material practices of translation</w:t>
      </w:r>
      <w:r w:rsidRPr="00DD19DC">
        <w:rPr>
          <w:sz w:val="12"/>
        </w:rPr>
        <w:t xml:space="preserve">, </w:t>
      </w:r>
      <w:r w:rsidRPr="00DD19DC">
        <w:rPr>
          <w:rStyle w:val="StyleUnderline"/>
        </w:rPr>
        <w:t xml:space="preserve">and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3C284D3A" w14:textId="77777777" w:rsidR="00463B96" w:rsidRPr="00DD19DC" w:rsidRDefault="00463B96" w:rsidP="00463B96">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71277FC9" w14:textId="77777777" w:rsidR="00463B96" w:rsidRPr="00DD19DC" w:rsidRDefault="00463B96" w:rsidP="00463B96">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135E3A6F" w14:textId="77777777" w:rsidR="00463B96" w:rsidRPr="00DD19DC" w:rsidRDefault="00463B96" w:rsidP="00463B96"/>
    <w:p w14:paraId="20F463E8" w14:textId="77777777" w:rsidR="00463B96" w:rsidRPr="003C4E2A" w:rsidRDefault="00463B96" w:rsidP="00463B96">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5AA97BDE" w14:textId="77777777" w:rsidR="00463B96" w:rsidRPr="0007448B" w:rsidRDefault="00463B96" w:rsidP="00463B96">
      <w:pPr>
        <w:rPr>
          <w:rStyle w:val="Style13ptBold"/>
        </w:rPr>
      </w:pPr>
      <w:r>
        <w:rPr>
          <w:rStyle w:val="Style13ptBold"/>
        </w:rPr>
        <w:t>Kuhn ‘18</w:t>
      </w:r>
    </w:p>
    <w:p w14:paraId="3301E384" w14:textId="77777777" w:rsidR="00463B96" w:rsidRPr="0007448B" w:rsidRDefault="00463B96" w:rsidP="00463B96">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9"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6A82200F" w14:textId="77777777" w:rsidR="00463B96" w:rsidRPr="0007448B" w:rsidRDefault="00463B96" w:rsidP="00463B96">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1D14C8E0" w14:textId="77777777" w:rsidR="00463B96" w:rsidRPr="00824FAD" w:rsidRDefault="00463B96" w:rsidP="00463B96">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416B02A8" w14:textId="77777777" w:rsidR="00463B96" w:rsidRPr="0007448B" w:rsidRDefault="00463B96" w:rsidP="00463B96">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4151B33C" w14:textId="77777777" w:rsidR="00463B96" w:rsidRPr="0007448B" w:rsidRDefault="00463B96" w:rsidP="00463B96">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7655D438" w14:textId="77777777" w:rsidR="00463B96" w:rsidRPr="0007448B" w:rsidRDefault="00463B96" w:rsidP="00463B96">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55BB56DD" w14:textId="77777777" w:rsidR="00463B96" w:rsidRPr="00986E2D" w:rsidRDefault="00463B96" w:rsidP="00463B96">
      <w:pPr>
        <w:rPr>
          <w:sz w:val="8"/>
          <w:szCs w:val="8"/>
        </w:rPr>
      </w:pPr>
      <w:r w:rsidRPr="00986E2D">
        <w:rPr>
          <w:sz w:val="8"/>
          <w:szCs w:val="8"/>
        </w:rPr>
        <w:t>Making Things Concrete</w:t>
      </w:r>
    </w:p>
    <w:p w14:paraId="0F003321" w14:textId="77777777" w:rsidR="00463B96" w:rsidRPr="0007448B" w:rsidRDefault="00463B96" w:rsidP="00463B96">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15B64079" w14:textId="77777777" w:rsidR="00463B96" w:rsidRPr="00A027C4" w:rsidRDefault="00463B96" w:rsidP="00463B96">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0BD42060" w14:textId="77777777" w:rsidR="00463B96" w:rsidRPr="00A027C4" w:rsidRDefault="00463B96" w:rsidP="00463B96">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63EAC21D" w14:textId="77777777" w:rsidR="00463B96" w:rsidRPr="00A027C4" w:rsidRDefault="00463B96" w:rsidP="00463B96">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025B810" w14:textId="77777777" w:rsidR="00463B96" w:rsidRPr="00A027C4" w:rsidRDefault="00463B96" w:rsidP="00463B96">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02131C60" w14:textId="77777777" w:rsidR="00463B96" w:rsidRPr="00A027C4" w:rsidRDefault="00463B96" w:rsidP="00463B96">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32344B32" w14:textId="77777777" w:rsidR="00463B96" w:rsidRPr="003C4D47" w:rsidRDefault="00463B96" w:rsidP="00463B96">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1B35791D" w14:textId="77777777" w:rsidR="00463B96" w:rsidRPr="00824FAD" w:rsidRDefault="00463B96" w:rsidP="00463B96">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6D73FDA3" w14:textId="77777777" w:rsidR="00463B96" w:rsidRPr="00824FAD" w:rsidRDefault="00463B96" w:rsidP="00463B96">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15D64796" w14:textId="77777777" w:rsidR="00463B96" w:rsidRPr="00824FAD" w:rsidRDefault="00463B96" w:rsidP="00463B96">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5884F239" w14:textId="77777777" w:rsidR="00463B96" w:rsidRPr="006423B7" w:rsidRDefault="00463B96" w:rsidP="00463B96">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7F4D5F67" w14:textId="77777777" w:rsidR="00463B96" w:rsidRDefault="00463B96" w:rsidP="00463B96"/>
    <w:p w14:paraId="5651E56F" w14:textId="77777777" w:rsidR="00463B96" w:rsidRPr="00DD19DC" w:rsidRDefault="00463B96" w:rsidP="00463B96">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1EDBA646" w14:textId="77777777" w:rsidR="00463B96" w:rsidRPr="00DD19DC" w:rsidRDefault="00463B96" w:rsidP="00463B96">
      <w:r w:rsidRPr="00DD19DC">
        <w:rPr>
          <w:rStyle w:val="Style13ptBold"/>
        </w:rPr>
        <w:t>Badiou ‘6</w:t>
      </w:r>
    </w:p>
    <w:p w14:paraId="6B8681D3" w14:textId="77777777" w:rsidR="00463B96" w:rsidRPr="00DD19DC" w:rsidRDefault="00463B96" w:rsidP="00463B96">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0" w:history="1">
        <w:r w:rsidRPr="00DD19DC">
          <w:rPr>
            <w:rStyle w:val="Hyperlink"/>
            <w:sz w:val="16"/>
            <w:szCs w:val="16"/>
          </w:rPr>
          <w:t>https://muse.jhu.edu/article/190192</w:t>
        </w:r>
      </w:hyperlink>
      <w:r w:rsidRPr="00DD19DC">
        <w:rPr>
          <w:sz w:val="16"/>
          <w:szCs w:val="16"/>
        </w:rPr>
        <w:t>] pat</w:t>
      </w:r>
    </w:p>
    <w:p w14:paraId="222F76E9" w14:textId="77777777" w:rsidR="00463B96" w:rsidRPr="00DD19DC" w:rsidRDefault="00463B96" w:rsidP="00463B96">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11F19AD8" w14:textId="77777777" w:rsidR="00463B96" w:rsidRPr="00DD19DC" w:rsidRDefault="00463B96" w:rsidP="00463B96">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7CCE0DE8" w14:textId="77777777" w:rsidR="00463B96" w:rsidRPr="00DD19DC" w:rsidRDefault="00463B96" w:rsidP="00463B96">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07F87B64" w14:textId="77777777" w:rsidR="00463B96" w:rsidRPr="00DD19DC" w:rsidRDefault="00463B96" w:rsidP="00463B96">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62A2536A" w14:textId="77777777" w:rsidR="00463B96" w:rsidRPr="00DD19DC" w:rsidRDefault="00463B96" w:rsidP="00463B96">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0866EA2B" w14:textId="77777777" w:rsidR="00463B96" w:rsidRPr="00DD19DC" w:rsidRDefault="00463B96" w:rsidP="00463B96">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6F32333C" w14:textId="77777777" w:rsidR="00463B96" w:rsidRPr="00DD19DC" w:rsidRDefault="00463B96" w:rsidP="00463B96">
      <w:pPr>
        <w:rPr>
          <w:sz w:val="8"/>
          <w:szCs w:val="8"/>
        </w:rPr>
      </w:pPr>
      <w:r w:rsidRPr="00DD19DC">
        <w:rPr>
          <w:sz w:val="8"/>
          <w:szCs w:val="8"/>
        </w:rPr>
        <w:t>B. The Three Senses of the Word “Reason”</w:t>
      </w:r>
    </w:p>
    <w:p w14:paraId="73E466CD" w14:textId="77777777" w:rsidR="00463B96" w:rsidRPr="00DD19DC" w:rsidRDefault="00463B96" w:rsidP="00463B96">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1C48B6CB" w14:textId="77777777" w:rsidR="00463B96" w:rsidRPr="00DD19DC" w:rsidRDefault="00463B96" w:rsidP="00463B96">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2C994803" w14:textId="77777777" w:rsidR="00463B96" w:rsidRPr="00DD19DC" w:rsidRDefault="00463B96" w:rsidP="00463B96">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0F6C72C2" w14:textId="77777777" w:rsidR="00463B96" w:rsidRPr="00DD19DC" w:rsidRDefault="00463B96" w:rsidP="00463B96">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4E7B43E2" w14:textId="77777777" w:rsidR="00463B96" w:rsidRPr="00DD19DC" w:rsidRDefault="00463B96" w:rsidP="00463B96"/>
    <w:p w14:paraId="69E812E9" w14:textId="77777777" w:rsidR="00463B96" w:rsidRPr="00DD19DC" w:rsidRDefault="00463B96" w:rsidP="00463B96">
      <w:pPr>
        <w:pStyle w:val="Heading4"/>
      </w:pPr>
      <w:r w:rsidRPr="00DD19DC">
        <w:t xml:space="preserve">You should understand the aff as a project of </w:t>
      </w:r>
      <w:r w:rsidRPr="00DD19DC">
        <w:rPr>
          <w:u w:val="single"/>
        </w:rPr>
        <w:t>counter-hegemony</w:t>
      </w:r>
      <w:r w:rsidRPr="00DD19DC">
        <w:t xml:space="preserve"> – every debate and argument is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072A5E5F" w14:textId="77777777" w:rsidR="00463B96" w:rsidRPr="00DD19DC" w:rsidRDefault="00463B96" w:rsidP="00463B96">
      <w:pPr>
        <w:rPr>
          <w:rStyle w:val="Style13ptBold"/>
        </w:rPr>
      </w:pPr>
      <w:r w:rsidRPr="00DD19DC">
        <w:rPr>
          <w:rStyle w:val="Style13ptBold"/>
        </w:rPr>
        <w:t>Carrol ‘6</w:t>
      </w:r>
    </w:p>
    <w:p w14:paraId="7F73214C" w14:textId="77777777" w:rsidR="00463B96" w:rsidRPr="00DD19DC" w:rsidRDefault="00463B96" w:rsidP="00463B96">
      <w:pPr>
        <w:rPr>
          <w:sz w:val="16"/>
          <w:szCs w:val="16"/>
        </w:rPr>
      </w:pPr>
      <w:r w:rsidRPr="00DD19DC">
        <w:rPr>
          <w:sz w:val="16"/>
          <w:szCs w:val="16"/>
        </w:rPr>
        <w:t xml:space="preserve">[William, University of Victoria. 2006. “Hegemony, Counter-hegemony, Anti-hegemony,” </w:t>
      </w:r>
      <w:hyperlink r:id="rId11" w:history="1">
        <w:r w:rsidRPr="00DD19DC">
          <w:rPr>
            <w:rStyle w:val="Hyperlink"/>
            <w:sz w:val="16"/>
            <w:szCs w:val="16"/>
          </w:rPr>
          <w:t>https://www.researchgate.net/publication/279801161_Hegemony_Counter-hegemony_Anti-hegemony</w:t>
        </w:r>
      </w:hyperlink>
      <w:r w:rsidRPr="00DD19DC">
        <w:rPr>
          <w:sz w:val="16"/>
          <w:szCs w:val="16"/>
        </w:rPr>
        <w:t>] pat</w:t>
      </w:r>
    </w:p>
    <w:p w14:paraId="7ED1690D" w14:textId="77777777" w:rsidR="00463B96" w:rsidRPr="00DD19DC" w:rsidRDefault="00463B96" w:rsidP="00463B96">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fordist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DD19DC">
        <w:rPr>
          <w:sz w:val="12"/>
        </w:rPr>
        <w:t xml:space="preserve">As a radical politic,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state-centred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state-centred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42B80F15" w14:textId="77777777" w:rsidR="00463B96" w:rsidRPr="00DD19DC" w:rsidRDefault="00463B96" w:rsidP="00463B96"/>
    <w:p w14:paraId="2A27801B" w14:textId="77777777" w:rsidR="00463B96" w:rsidRPr="00DD19DC" w:rsidRDefault="00463B96" w:rsidP="00463B96">
      <w:pPr>
        <w:pStyle w:val="Heading4"/>
      </w:pPr>
      <w:r w:rsidRPr="00DD19DC">
        <w:t xml:space="preserve">The Role of the Judge is to be a </w:t>
      </w:r>
      <w:r w:rsidRPr="00DD19DC">
        <w:rPr>
          <w:u w:val="single"/>
        </w:rPr>
        <w:t>propagandist</w:t>
      </w:r>
      <w:r w:rsidRPr="00DD19DC">
        <w:t>.</w:t>
      </w:r>
    </w:p>
    <w:p w14:paraId="486A5FBA" w14:textId="77777777" w:rsidR="00463B96" w:rsidRPr="00DD19DC" w:rsidRDefault="00463B96" w:rsidP="00463B96"/>
    <w:p w14:paraId="33E74D32" w14:textId="77777777" w:rsidR="00463B96" w:rsidRPr="00DD19DC" w:rsidRDefault="00463B96" w:rsidP="00463B96">
      <w:pPr>
        <w:pStyle w:val="Heading4"/>
      </w:pPr>
      <w:r w:rsidRPr="00DD19DC">
        <w:t xml:space="preserve">Studies prove debate is </w:t>
      </w:r>
      <w:r w:rsidRPr="00DD19DC">
        <w:rPr>
          <w:u w:val="single"/>
        </w:rPr>
        <w:t>inevitably implicated</w:t>
      </w:r>
      <w:r w:rsidRPr="00DD19DC">
        <w:t xml:space="preserve"> in the context of propaganda – voting aff aligns with a model predicated on </w:t>
      </w:r>
      <w:r w:rsidRPr="00DD19DC">
        <w:rPr>
          <w:u w:val="single"/>
        </w:rPr>
        <w:t>communist base-building</w:t>
      </w:r>
      <w:r w:rsidRPr="00DD19DC">
        <w:t>.</w:t>
      </w:r>
    </w:p>
    <w:p w14:paraId="4B893CD9" w14:textId="77777777" w:rsidR="00463B96" w:rsidRPr="00DD19DC" w:rsidRDefault="00463B96" w:rsidP="00463B96">
      <w:pPr>
        <w:rPr>
          <w:rStyle w:val="Style13ptBold"/>
        </w:rPr>
      </w:pPr>
      <w:r w:rsidRPr="00DD19DC">
        <w:rPr>
          <w:rStyle w:val="Style13ptBold"/>
        </w:rPr>
        <w:t>Greene and Hicks ‘6</w:t>
      </w:r>
    </w:p>
    <w:p w14:paraId="6AF027D2" w14:textId="77777777" w:rsidR="00463B96" w:rsidRPr="00DD19DC" w:rsidRDefault="00463B96" w:rsidP="00463B96">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2" w:history="1">
        <w:r w:rsidRPr="00DD19DC">
          <w:rPr>
            <w:rStyle w:val="Hyperlink"/>
            <w:sz w:val="16"/>
            <w:szCs w:val="16"/>
          </w:rPr>
          <w:t>https://www.tandfonline.com/doi/abs/10.1080/09502380500040928</w:t>
        </w:r>
      </w:hyperlink>
      <w:r w:rsidRPr="00DD19DC">
        <w:rPr>
          <w:sz w:val="16"/>
          <w:szCs w:val="16"/>
        </w:rPr>
        <w:t>] pat</w:t>
      </w:r>
    </w:p>
    <w:p w14:paraId="1A349F13" w14:textId="77777777" w:rsidR="00463B96" w:rsidRPr="00DD19DC" w:rsidRDefault="00463B96" w:rsidP="00463B96">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235B72D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10709336"/>
    <w:docVar w:name="VerbatimVersion" w:val="5.1"/>
  </w:docVars>
  <w:rsids>
    <w:rsidRoot w:val="00463B9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3B9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08AFA"/>
  <w15:chartTrackingRefBased/>
  <w15:docId w15:val="{1EDA1C50-F80F-4797-BAF0-91CE06BBF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3B96"/>
    <w:rPr>
      <w:rFonts w:ascii="Times New Roman" w:hAnsi="Times New Roman" w:cs="Times New Roman"/>
      <w:sz w:val="24"/>
    </w:rPr>
  </w:style>
  <w:style w:type="paragraph" w:styleId="Heading1">
    <w:name w:val="heading 1"/>
    <w:aliases w:val="Pocket"/>
    <w:basedOn w:val="Normal"/>
    <w:next w:val="Normal"/>
    <w:link w:val="Heading1Char"/>
    <w:qFormat/>
    <w:rsid w:val="00463B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463B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463B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463B96"/>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463B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B96"/>
  </w:style>
  <w:style w:type="character" w:customStyle="1" w:styleId="Heading1Char">
    <w:name w:val="Heading 1 Char"/>
    <w:aliases w:val="Pocket Char"/>
    <w:basedOn w:val="DefaultParagraphFont"/>
    <w:link w:val="Heading1"/>
    <w:rsid w:val="00463B96"/>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463B96"/>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463B96"/>
    <w:rPr>
      <w:rFonts w:ascii="Times New Roman" w:eastAsiaTheme="majorEastAsia" w:hAnsi="Times New Roman"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463B96"/>
    <w:rPr>
      <w:rFonts w:ascii="Times New Roman" w:eastAsiaTheme="majorEastAsia" w:hAnsi="Times New Roman" w:cstheme="majorBidi"/>
      <w:b/>
      <w:iCs/>
      <w:sz w:val="40"/>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463B96"/>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3B96"/>
    <w:rPr>
      <w:b/>
      <w:bCs/>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463B96"/>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63B96"/>
    <w:rPr>
      <w:color w:val="auto"/>
      <w:u w:val="none"/>
    </w:rPr>
  </w:style>
  <w:style w:type="character" w:styleId="FollowedHyperlink">
    <w:name w:val="FollowedHyperlink"/>
    <w:basedOn w:val="DefaultParagraphFont"/>
    <w:uiPriority w:val="99"/>
    <w:semiHidden/>
    <w:unhideWhenUsed/>
    <w:rsid w:val="00463B96"/>
    <w:rPr>
      <w:color w:val="auto"/>
      <w:u w:val="none"/>
    </w:rPr>
  </w:style>
  <w:style w:type="paragraph" w:styleId="ListParagraph">
    <w:name w:val="List Paragraph"/>
    <w:aliases w:val="6 font"/>
    <w:basedOn w:val="Normal"/>
    <w:uiPriority w:val="99"/>
    <w:unhideWhenUsed/>
    <w:qFormat/>
    <w:rsid w:val="00463B96"/>
    <w:pPr>
      <w:ind w:left="720"/>
      <w:contextualSpacing/>
    </w:pPr>
  </w:style>
  <w:style w:type="character" w:styleId="UnresolvedMention">
    <w:name w:val="Unresolved Mention"/>
    <w:basedOn w:val="DefaultParagraphFont"/>
    <w:uiPriority w:val="99"/>
    <w:semiHidden/>
    <w:unhideWhenUsed/>
    <w:rsid w:val="00463B96"/>
    <w:rPr>
      <w:color w:val="605E5C"/>
      <w:shd w:val="clear" w:color="auto" w:fill="E1DFDD"/>
    </w:rPr>
  </w:style>
  <w:style w:type="paragraph" w:customStyle="1" w:styleId="textbold">
    <w:name w:val="text bold"/>
    <w:basedOn w:val="Normal"/>
    <w:link w:val="Emphasis"/>
    <w:uiPriority w:val="7"/>
    <w:qFormat/>
    <w:rsid w:val="00463B96"/>
    <w:pPr>
      <w:pBdr>
        <w:top w:val="single" w:sz="18" w:space="0" w:color="auto"/>
        <w:left w:val="single" w:sz="18" w:space="0" w:color="auto"/>
        <w:bottom w:val="single" w:sz="18" w:space="0" w:color="auto"/>
        <w:right w:val="single" w:sz="18" w:space="0" w:color="auto"/>
      </w:pBdr>
      <w:spacing w:line="254" w:lineRule="auto"/>
      <w:ind w:left="720"/>
      <w:jc w:val="both"/>
    </w:pPr>
    <w:rPr>
      <w:b/>
      <w:iCs/>
      <w:sz w:val="22"/>
      <w:u w:val="single"/>
      <w:bdr w:val="single" w:sz="8" w:space="0" w:color="auto"/>
    </w:rPr>
  </w:style>
  <w:style w:type="character" w:customStyle="1" w:styleId="apple-converted-space">
    <w:name w:val="apple-converted-space"/>
    <w:basedOn w:val="DefaultParagraphFont"/>
    <w:rsid w:val="00463B96"/>
  </w:style>
  <w:style w:type="paragraph" w:styleId="DocumentMap">
    <w:name w:val="Document Map"/>
    <w:basedOn w:val="Normal"/>
    <w:link w:val="DocumentMapChar"/>
    <w:uiPriority w:val="99"/>
    <w:semiHidden/>
    <w:unhideWhenUsed/>
    <w:rsid w:val="00463B9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3B96"/>
    <w:rPr>
      <w:rFonts w:ascii="Lucida Grande" w:hAnsi="Lucida Grande" w:cs="Lucida Grande"/>
      <w:sz w:val="24"/>
    </w:rPr>
  </w:style>
  <w:style w:type="paragraph" w:customStyle="1" w:styleId="Emphasis1">
    <w:name w:val="Emphasis1"/>
    <w:basedOn w:val="Normal"/>
    <w:uiPriority w:val="7"/>
    <w:qFormat/>
    <w:rsid w:val="00463B96"/>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463B96"/>
    <w:pPr>
      <w:ind w:left="288" w:right="288"/>
    </w:pPr>
    <w:rPr>
      <w:rFonts w:asciiTheme="minorHAnsi" w:hAnsiTheme="minorHAnsi"/>
      <w:u w:val="single"/>
    </w:rPr>
  </w:style>
  <w:style w:type="character" w:styleId="Strong">
    <w:name w:val="Strong"/>
    <w:basedOn w:val="DefaultParagraphFont"/>
    <w:uiPriority w:val="22"/>
    <w:qFormat/>
    <w:rsid w:val="00463B96"/>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463B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wpointmag.com/2018/02/01/internationalism-against-imperialis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sreview.org/issue/78/marxism-unions-and-class-struggle/index.html" TargetMode="External"/><Relationship Id="rId12" Type="http://schemas.openxmlformats.org/officeDocument/2006/relationships/hyperlink" Target="https://www.tandfonline.com/doi/abs/10.1080/095023805000409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esearchgate.net/publication/353735433_Class_Struggle_from_Above_and_from_Below_during_the_covid-19_Pandemic" TargetMode="External"/><Relationship Id="rId11" Type="http://schemas.openxmlformats.org/officeDocument/2006/relationships/hyperlink" Target="https://www.researchgate.net/publication/279801161_Hegemony_Counter-hegemony_Anti-hegemony" TargetMode="External"/><Relationship Id="rId5" Type="http://schemas.openxmlformats.org/officeDocument/2006/relationships/webSettings" Target="webSettings.xml"/><Relationship Id="rId10" Type="http://schemas.openxmlformats.org/officeDocument/2006/relationships/hyperlink" Target="https://muse.jhu.edu/article/190192" TargetMode="External"/><Relationship Id="rId4" Type="http://schemas.openxmlformats.org/officeDocument/2006/relationships/settings" Target="settings.xml"/><Relationship Id="rId9" Type="http://schemas.openxmlformats.org/officeDocument/2006/relationships/hyperlink" Target="https://brooklynrail.org/2018/03/field-notes/Dont-Morn-Organize-Is-Communism-a-Pipe-Dreamor-a-Viable-Futur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13331</Words>
  <Characters>75990</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2021-11-06T14:36:00Z</dcterms:created>
  <dcterms:modified xsi:type="dcterms:W3CDTF">2021-11-06T14:45:00Z</dcterms:modified>
</cp:coreProperties>
</file>