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050C8" w14:textId="3F6A564C" w:rsidR="00A95652" w:rsidRDefault="001E3835" w:rsidP="001E3835">
      <w:pPr>
        <w:pStyle w:val="Heading1"/>
      </w:pPr>
      <w:r>
        <w:t>--- CSUF Round 2 1AC – 10/16/2021 ---</w:t>
      </w:r>
    </w:p>
    <w:p w14:paraId="609B334E" w14:textId="4370E1FF" w:rsidR="001E3835" w:rsidRDefault="001E3835" w:rsidP="001E3835">
      <w:pPr>
        <w:pStyle w:val="Heading2"/>
      </w:pPr>
      <w:r>
        <w:t>1AC</w:t>
      </w:r>
    </w:p>
    <w:p w14:paraId="51B54B37" w14:textId="77777777" w:rsidR="001E3835" w:rsidRDefault="001E3835" w:rsidP="001E3835">
      <w:pPr>
        <w:pStyle w:val="Heading3"/>
        <w:rPr>
          <w:rFonts w:asciiTheme="minorHAnsi" w:hAnsiTheme="minorHAnsi" w:cstheme="minorHAnsi"/>
        </w:rPr>
      </w:pPr>
      <w:r>
        <w:rPr>
          <w:rFonts w:asciiTheme="minorHAnsi" w:hAnsiTheme="minorHAnsi" w:cstheme="minorHAnsi"/>
        </w:rPr>
        <w:t>ADV---Evergreening</w:t>
      </w:r>
    </w:p>
    <w:p w14:paraId="331354B9" w14:textId="1BB21434" w:rsidR="001E3835" w:rsidRDefault="001E3835" w:rsidP="001E3835">
      <w:pPr>
        <w:pStyle w:val="Heading4"/>
        <w:rPr>
          <w:rFonts w:asciiTheme="minorHAnsi" w:hAnsiTheme="minorHAnsi" w:cstheme="minorHAnsi"/>
        </w:rPr>
      </w:pPr>
      <w:r>
        <w:rPr>
          <w:rFonts w:asciiTheme="minorHAnsi" w:hAnsiTheme="minorHAnsi" w:cstheme="minorHAnsi"/>
        </w:rPr>
        <w:t xml:space="preserve">Advantage 1 is </w:t>
      </w:r>
      <w:r>
        <w:rPr>
          <w:rFonts w:asciiTheme="minorHAnsi" w:hAnsiTheme="minorHAnsi" w:cstheme="minorHAnsi"/>
          <w:u w:val="single"/>
        </w:rPr>
        <w:t>Evergreening</w:t>
      </w:r>
    </w:p>
    <w:p w14:paraId="07A60B96"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We are in an </w:t>
      </w:r>
      <w:r>
        <w:rPr>
          <w:rFonts w:asciiTheme="minorHAnsi" w:hAnsiTheme="minorHAnsi" w:cstheme="minorHAnsi"/>
          <w:u w:val="single"/>
        </w:rPr>
        <w:t>innovation crisis</w:t>
      </w:r>
      <w:r>
        <w:rPr>
          <w:rFonts w:asciiTheme="minorHAnsi" w:hAnsiTheme="minorHAnsi" w:cstheme="minorHAnsi"/>
        </w:rPr>
        <w:t xml:space="preserve"> – new drugs are </w:t>
      </w:r>
      <w:r>
        <w:rPr>
          <w:rFonts w:asciiTheme="minorHAnsi" w:hAnsiTheme="minorHAnsi" w:cstheme="minorHAnsi"/>
          <w:u w:val="single"/>
        </w:rPr>
        <w:t>not being developed</w:t>
      </w:r>
      <w:r>
        <w:rPr>
          <w:rFonts w:asciiTheme="minorHAnsi" w:hAnsiTheme="minorHAnsi" w:cstheme="minorHAnsi"/>
        </w:rPr>
        <w:t xml:space="preserve"> in favor of re-purposing </w:t>
      </w:r>
      <w:r>
        <w:rPr>
          <w:rFonts w:asciiTheme="minorHAnsi" w:hAnsiTheme="minorHAnsi" w:cstheme="minorHAnsi"/>
          <w:u w:val="single"/>
        </w:rPr>
        <w:t>old drugs</w:t>
      </w:r>
      <w:r>
        <w:rPr>
          <w:rFonts w:asciiTheme="minorHAnsi" w:hAnsiTheme="minorHAnsi" w:cstheme="minorHAnsi"/>
        </w:rPr>
        <w:t xml:space="preserve"> to infinitely extend patent protection.</w:t>
      </w:r>
    </w:p>
    <w:p w14:paraId="08172CD2" w14:textId="77777777" w:rsidR="001E3835" w:rsidRDefault="001E3835" w:rsidP="001E3835">
      <w:pPr>
        <w:rPr>
          <w:rFonts w:asciiTheme="minorHAnsi" w:hAnsiTheme="minorHAnsi" w:cstheme="minorHAnsi"/>
        </w:rPr>
      </w:pPr>
      <w:r>
        <w:rPr>
          <w:rStyle w:val="Style13ptBold"/>
          <w:rFonts w:asciiTheme="minorHAnsi" w:hAnsiTheme="minorHAnsi" w:cstheme="minorHAnsi"/>
        </w:rPr>
        <w:t xml:space="preserve">Feldman 19 </w:t>
      </w:r>
      <w:r>
        <w:rPr>
          <w:rFonts w:asciiTheme="minorHAnsi" w:hAnsiTheme="minorHAnsi" w:cstheme="minorHAnsi"/>
        </w:rPr>
        <w:t xml:space="preserve">[Robin Feldman, Arthur J. Goldberg Distinguished Professor of Law, Albert Abramson ’54 Distinguished Professor of Law Chair, and Director of the Center for Innovation, 2-11-2019, "‘One-and-done’ for new drugs could cut patent thickets and boost generic competition" </w:t>
      </w:r>
      <w:hyperlink r:id="rId6" w:history="1">
        <w:r>
          <w:rPr>
            <w:rStyle w:val="Hyperlink"/>
            <w:rFonts w:asciiTheme="minorHAnsi" w:hAnsiTheme="minorHAnsi" w:cstheme="minorHAnsi"/>
          </w:rPr>
          <w:t>https://www.statnews.com/2019/02/11/drug-patent-protection-one-done/</w:t>
        </w:r>
      </w:hyperlink>
      <w:r>
        <w:rPr>
          <w:rStyle w:val="Hyperlink"/>
          <w:rFonts w:asciiTheme="minorHAnsi" w:hAnsiTheme="minorHAnsi" w:cstheme="minorHAnsi"/>
        </w:rPr>
        <w:t>]/</w:t>
      </w:r>
      <w:r>
        <w:rPr>
          <w:rFonts w:asciiTheme="minorHAnsi" w:hAnsiTheme="minorHAnsi" w:cstheme="minorHAnsi"/>
        </w:rPr>
        <w:t>SidK + Elmer, recut by Cogito</w:t>
      </w:r>
    </w:p>
    <w:p w14:paraId="7C1F3805" w14:textId="77777777" w:rsidR="001E3835" w:rsidRDefault="001E3835" w:rsidP="001E3835">
      <w:pPr>
        <w:rPr>
          <w:rFonts w:asciiTheme="minorHAnsi" w:hAnsiTheme="minorHAnsi" w:cstheme="minorHAnsi"/>
          <w:u w:val="single"/>
        </w:rPr>
      </w:pPr>
      <w:r>
        <w:rPr>
          <w:rFonts w:asciiTheme="minorHAnsi" w:hAnsiTheme="minorHAnsi" w:cstheme="minorHAnsi"/>
          <w:sz w:val="16"/>
        </w:rPr>
        <w:t xml:space="preserve">In a perfect world, the system for conveying medications from their makers to patients should be designed to deliver the lowest-cost drugs. The system in the U.S. doesn’t even come close. Insurers should provide the lowest-cost and highest-quality drug benefit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Pr>
          <w:rFonts w:asciiTheme="minorHAnsi" w:hAnsiTheme="minorHAnsi" w:cstheme="minorHAnsi"/>
          <w:sz w:val="16"/>
        </w:rPr>
        <w:t>the vast majority of</w:t>
      </w:r>
      <w:proofErr w:type="gramEnd"/>
      <w:r>
        <w:rPr>
          <w:rFonts w:asciiTheme="minorHAnsi" w:hAnsiTheme="minorHAnsi" w:cstheme="minorHAnsi"/>
          <w:sz w:val="16"/>
        </w:rPr>
        <w:t xml:space="preserve"> prescriptions are filled with generic drugs, rising prices on existing brand-name drugs and sky-high prices for new drugs are swamping the savings from generics. Why isn’t the system working as it should? Some experts believe the U.S. can rein in drug process with </w:t>
      </w:r>
      <w:r>
        <w:rPr>
          <w:rStyle w:val="TitleChar"/>
          <w:rFonts w:asciiTheme="minorHAnsi" w:hAnsiTheme="minorHAnsi" w:cstheme="minorHAnsi"/>
        </w:rPr>
        <w:t>value-based pricing</w:t>
      </w:r>
      <w:r>
        <w:rPr>
          <w:rFonts w:asciiTheme="minorHAnsi" w:hAnsiTheme="minorHAnsi" w:cstheme="minorHAnsi"/>
          <w:sz w:val="16"/>
        </w:rPr>
        <w:t xml:space="preserve">, which aims to tie the prices we pay for drugs to the benefits they provide, either in terms of longer life or better quality of life. Others call for </w:t>
      </w:r>
      <w:r>
        <w:rPr>
          <w:rStyle w:val="TitleChar"/>
          <w:rFonts w:asciiTheme="minorHAnsi" w:hAnsiTheme="minorHAnsi" w:cstheme="minorHAnsi"/>
        </w:rPr>
        <w:t>dismantling pharmacy benefit managers</w:t>
      </w:r>
      <w:r>
        <w:rPr>
          <w:rFonts w:asciiTheme="minorHAnsi" w:hAnsiTheme="minorHAnsi" w:cstheme="minorHAnsi"/>
          <w:sz w:val="16"/>
        </w:rPr>
        <w:t xml:space="preserve">. Still others want large groups like </w:t>
      </w:r>
      <w:r>
        <w:rPr>
          <w:rStyle w:val="TitleChar"/>
          <w:rFonts w:asciiTheme="minorHAnsi" w:hAnsiTheme="minorHAnsi" w:cstheme="minorHAnsi"/>
        </w:rPr>
        <w:t>Medicare</w:t>
      </w:r>
      <w:r>
        <w:rPr>
          <w:rFonts w:asciiTheme="minorHAnsi" w:hAnsiTheme="minorHAnsi" w:cstheme="minorHAnsi"/>
          <w:sz w:val="16"/>
        </w:rPr>
        <w:t xml:space="preserve"> to negotiate with drug companies for better drug prices. While each of these might help, they </w:t>
      </w:r>
      <w:r>
        <w:rPr>
          <w:rStyle w:val="TitleChar"/>
          <w:rFonts w:asciiTheme="minorHAnsi" w:hAnsiTheme="minorHAnsi" w:cstheme="minorHAnsi"/>
        </w:rPr>
        <w:t>cannot solve the problem</w:t>
      </w:r>
      <w:r>
        <w:rPr>
          <w:rFonts w:asciiTheme="minorHAnsi" w:hAnsiTheme="minorHAnsi" w:cstheme="minorHAnsi"/>
          <w:sz w:val="16"/>
        </w:rPr>
        <w:t xml:space="preserve"> alone. Why? Because they do not reach the heart of the problem. As I explain in my new book, “Drugs, Money, and Secret Handshakes,” </w:t>
      </w:r>
      <w:r>
        <w:rPr>
          <w:rStyle w:val="TitleChar"/>
          <w:rFonts w:asciiTheme="minorHAnsi" w:hAnsiTheme="minorHAnsi" w:cstheme="minorHAnsi"/>
        </w:rPr>
        <w:t>the government</w:t>
      </w:r>
      <w:r>
        <w:rPr>
          <w:rFonts w:asciiTheme="minorHAnsi" w:hAnsiTheme="minorHAnsi" w:cstheme="minorHAnsi"/>
          <w:sz w:val="16"/>
        </w:rPr>
        <w:t xml:space="preserve"> itself </w:t>
      </w:r>
      <w:r>
        <w:rPr>
          <w:rStyle w:val="TitleChar"/>
          <w:rFonts w:asciiTheme="minorHAnsi" w:hAnsiTheme="minorHAnsi" w:cstheme="minorHAnsi"/>
        </w:rPr>
        <w:t>is giving pharmaceutical companies</w:t>
      </w:r>
      <w:r>
        <w:rPr>
          <w:rFonts w:asciiTheme="minorHAnsi" w:hAnsiTheme="minorHAnsi" w:cstheme="minorHAnsi"/>
          <w:sz w:val="16"/>
        </w:rPr>
        <w:t xml:space="preserve"> the </w:t>
      </w:r>
      <w:r>
        <w:rPr>
          <w:rStyle w:val="TitleChar"/>
          <w:rFonts w:asciiTheme="minorHAnsi" w:hAnsiTheme="minorHAnsi" w:cstheme="minorHAnsi"/>
        </w:rPr>
        <w:t>power</w:t>
      </w:r>
      <w:r>
        <w:rPr>
          <w:rFonts w:asciiTheme="minorHAnsi" w:hAnsiTheme="minorHAnsi" w:cstheme="minorHAnsi"/>
          <w:sz w:val="16"/>
        </w:rPr>
        <w:t xml:space="preserve"> they are wielding </w:t>
      </w:r>
      <w:r>
        <w:rPr>
          <w:rStyle w:val="TitleChar"/>
          <w:rFonts w:asciiTheme="minorHAnsi" w:hAnsiTheme="minorHAnsi" w:cstheme="minorHAnsi"/>
        </w:rPr>
        <w:t xml:space="preserve">through </w:t>
      </w:r>
      <w:r>
        <w:rPr>
          <w:rStyle w:val="Emphasis"/>
          <w:rFonts w:asciiTheme="minorHAnsi" w:hAnsiTheme="minorHAnsi" w:cstheme="minorHAnsi"/>
        </w:rPr>
        <w:t xml:space="preserve">overly generous </w:t>
      </w:r>
      <w:r>
        <w:rPr>
          <w:rStyle w:val="TitleChar"/>
          <w:rFonts w:asciiTheme="minorHAnsi" w:hAnsiTheme="minorHAnsi" w:cstheme="minorHAnsi"/>
        </w:rPr>
        <w:t>drug patent protection</w:t>
      </w:r>
      <w:r>
        <w:rPr>
          <w:rFonts w:asciiTheme="minorHAnsi" w:hAnsiTheme="minorHAnsi" w:cstheme="minorHAnsi"/>
          <w:sz w:val="16"/>
        </w:rPr>
        <w:t xml:space="preserve">. Effective solutions must address that problem. </w:t>
      </w:r>
      <w:r>
        <w:rPr>
          <w:rFonts w:asciiTheme="minorHAnsi" w:hAnsiTheme="minorHAnsi" w:cstheme="minorHAnsi"/>
          <w:u w:val="single"/>
        </w:rPr>
        <w:t>Drug companies</w:t>
      </w:r>
      <w:r>
        <w:rPr>
          <w:rFonts w:asciiTheme="minorHAnsi" w:hAnsiTheme="minorHAnsi" w:cstheme="minorHAnsi"/>
          <w:sz w:val="16"/>
        </w:rPr>
        <w:t xml:space="preserve"> </w:t>
      </w:r>
      <w:r>
        <w:rPr>
          <w:rFonts w:asciiTheme="minorHAnsi" w:hAnsiTheme="minorHAnsi" w:cstheme="minorHAnsi"/>
          <w:b/>
          <w:bCs/>
          <w:u w:val="single"/>
        </w:rPr>
        <w:t xml:space="preserve">have brought great </w:t>
      </w:r>
      <w:r>
        <w:rPr>
          <w:rFonts w:asciiTheme="minorHAnsi" w:hAnsiTheme="minorHAnsi" w:cstheme="minorHAnsi"/>
          <w:b/>
          <w:bCs/>
          <w:highlight w:val="green"/>
          <w:u w:val="single"/>
        </w:rPr>
        <w:t>innovations</w:t>
      </w:r>
      <w:r>
        <w:rPr>
          <w:rFonts w:asciiTheme="minorHAnsi" w:hAnsiTheme="minorHAnsi" w:cstheme="minorHAnsi"/>
          <w:sz w:val="16"/>
          <w:highlight w:val="green"/>
        </w:rPr>
        <w:t xml:space="preserve"> </w:t>
      </w:r>
      <w:r>
        <w:rPr>
          <w:rFonts w:asciiTheme="minorHAnsi" w:hAnsiTheme="minorHAnsi" w:cstheme="min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Pr>
          <w:rFonts w:asciiTheme="minorHAnsi" w:hAnsiTheme="minorHAnsi" w:cstheme="minorHAnsi"/>
          <w:sz w:val="16"/>
        </w:rPr>
        <w:t>time period</w:t>
      </w:r>
      <w:proofErr w:type="gramEnd"/>
      <w:r>
        <w:rPr>
          <w:rFonts w:asciiTheme="minorHAnsi" w:hAnsiTheme="minorHAnsi" w:cstheme="minorHAnsi"/>
          <w:sz w:val="16"/>
        </w:rPr>
        <w:t xml:space="preserve"> of protection so companies can recoup their investments by charging monopoly prices</w:t>
      </w:r>
      <w:r>
        <w:rPr>
          <w:rFonts w:asciiTheme="minorHAnsi" w:hAnsiTheme="minorHAnsi" w:cstheme="minorHAnsi"/>
          <w:u w:val="single"/>
        </w:rPr>
        <w:t xml:space="preserve">. When patents end, lower-priced competitors should be able to jump into the market and drive down the price. </w:t>
      </w:r>
      <w:r>
        <w:rPr>
          <w:rStyle w:val="Emphasis"/>
          <w:rFonts w:asciiTheme="minorHAnsi" w:hAnsiTheme="minorHAnsi" w:cstheme="minorHAnsi"/>
        </w:rPr>
        <w:t xml:space="preserve">But </w:t>
      </w:r>
      <w:r>
        <w:rPr>
          <w:rStyle w:val="TitleChar"/>
          <w:rFonts w:asciiTheme="minorHAnsi" w:hAnsiTheme="minorHAnsi" w:cstheme="minorHAnsi"/>
        </w:rPr>
        <w:t>that’s</w:t>
      </w:r>
      <w:r>
        <w:rPr>
          <w:rStyle w:val="Emphasis"/>
          <w:rFonts w:asciiTheme="minorHAnsi" w:hAnsiTheme="minorHAnsi" w:cstheme="minorHAnsi"/>
        </w:rPr>
        <w:t xml:space="preserve"> </w:t>
      </w:r>
      <w:r>
        <w:rPr>
          <w:rStyle w:val="Emphasis"/>
          <w:rFonts w:asciiTheme="minorHAnsi" w:hAnsiTheme="minorHAnsi" w:cstheme="minorHAnsi"/>
          <w:highlight w:val="green"/>
        </w:rPr>
        <w:t>not happening</w:t>
      </w:r>
      <w:r>
        <w:rPr>
          <w:rFonts w:asciiTheme="minorHAnsi" w:hAnsiTheme="minorHAnsi" w:cstheme="minorHAnsi"/>
          <w:u w:val="single"/>
        </w:rPr>
        <w:t xml:space="preserve">. Instead, </w:t>
      </w:r>
      <w:r>
        <w:rPr>
          <w:rFonts w:asciiTheme="minorHAnsi" w:hAnsiTheme="minorHAnsi" w:cstheme="minorHAnsi"/>
          <w:highlight w:val="green"/>
          <w:u w:val="single"/>
        </w:rPr>
        <w:t xml:space="preserve">drug companies build </w:t>
      </w:r>
      <w:r>
        <w:rPr>
          <w:rStyle w:val="Emphasis"/>
          <w:rFonts w:asciiTheme="minorHAnsi" w:hAnsiTheme="minorHAnsi" w:cstheme="minorHAnsi"/>
        </w:rPr>
        <w:t xml:space="preserve">massive </w:t>
      </w:r>
      <w:r>
        <w:rPr>
          <w:rStyle w:val="Emphasis"/>
          <w:rFonts w:asciiTheme="minorHAnsi" w:hAnsiTheme="minorHAnsi" w:cstheme="minorHAnsi"/>
          <w:highlight w:val="green"/>
        </w:rPr>
        <w:t>patent walls</w:t>
      </w:r>
      <w:r>
        <w:rPr>
          <w:rFonts w:asciiTheme="minorHAnsi" w:hAnsiTheme="minorHAnsi" w:cstheme="minorHAnsi"/>
          <w:highlight w:val="green"/>
          <w:u w:val="single"/>
        </w:rPr>
        <w:t xml:space="preserve"> </w:t>
      </w:r>
      <w:r>
        <w:rPr>
          <w:rFonts w:asciiTheme="minorHAnsi" w:hAnsiTheme="minorHAnsi" w:cstheme="minorHAnsi"/>
          <w:u w:val="single"/>
        </w:rPr>
        <w:t xml:space="preserve">around their products, </w:t>
      </w:r>
      <w:r>
        <w:rPr>
          <w:rFonts w:asciiTheme="minorHAnsi" w:hAnsiTheme="minorHAnsi" w:cstheme="minorHAnsi"/>
          <w:highlight w:val="green"/>
          <w:u w:val="single"/>
        </w:rPr>
        <w:t>extending</w:t>
      </w:r>
      <w:r>
        <w:rPr>
          <w:rFonts w:asciiTheme="minorHAnsi" w:hAnsiTheme="minorHAnsi" w:cstheme="minorHAnsi"/>
          <w:u w:val="single"/>
        </w:rPr>
        <w:t xml:space="preserve"> the </w:t>
      </w:r>
      <w:r>
        <w:rPr>
          <w:rFonts w:asciiTheme="minorHAnsi" w:hAnsiTheme="minorHAnsi" w:cstheme="minorHAnsi"/>
          <w:highlight w:val="green"/>
          <w:u w:val="single"/>
        </w:rPr>
        <w:t xml:space="preserve">protection </w:t>
      </w:r>
      <w:proofErr w:type="gramStart"/>
      <w:r>
        <w:rPr>
          <w:rFonts w:asciiTheme="minorHAnsi" w:hAnsiTheme="minorHAnsi" w:cstheme="minorHAnsi"/>
          <w:b/>
          <w:bCs/>
          <w:highlight w:val="green"/>
          <w:u w:val="single"/>
        </w:rPr>
        <w:t>over and over again</w:t>
      </w:r>
      <w:proofErr w:type="gramEnd"/>
      <w:r>
        <w:rPr>
          <w:rFonts w:asciiTheme="minorHAnsi" w:hAnsiTheme="minorHAnsi" w:cstheme="minorHAnsi"/>
          <w:sz w:val="16"/>
        </w:rPr>
        <w:t xml:space="preserve">. </w:t>
      </w:r>
      <w:r>
        <w:rPr>
          <w:rFonts w:asciiTheme="minorHAnsi" w:hAnsiTheme="minorHAnsi" w:cstheme="minorHAnsi"/>
          <w:u w:val="single"/>
        </w:rPr>
        <w:t xml:space="preserve">Some modern drugs have an avalanche of U.S. patents, </w:t>
      </w:r>
      <w:r>
        <w:rPr>
          <w:rFonts w:asciiTheme="minorHAnsi" w:hAnsiTheme="minorHAnsi" w:cstheme="minorHAnsi"/>
          <w:highlight w:val="green"/>
          <w:u w:val="single"/>
        </w:rPr>
        <w:t>with</w:t>
      </w:r>
      <w:r>
        <w:rPr>
          <w:rFonts w:asciiTheme="minorHAnsi" w:hAnsiTheme="minorHAnsi" w:cstheme="minorHAnsi"/>
          <w:u w:val="single"/>
        </w:rPr>
        <w:t xml:space="preserve"> </w:t>
      </w:r>
      <w:r>
        <w:rPr>
          <w:rFonts w:asciiTheme="minorHAnsi" w:hAnsiTheme="minorHAnsi" w:cstheme="minorHAnsi"/>
          <w:highlight w:val="green"/>
          <w:u w:val="single"/>
        </w:rPr>
        <w:t xml:space="preserve">expiration dates </w:t>
      </w:r>
      <w:r>
        <w:rPr>
          <w:rStyle w:val="Emphasis"/>
          <w:rFonts w:asciiTheme="minorHAnsi" w:hAnsiTheme="minorHAnsi" w:cstheme="minorHAnsi"/>
          <w:highlight w:val="green"/>
        </w:rPr>
        <w:t>staggered across time</w:t>
      </w:r>
      <w:r>
        <w:rPr>
          <w:rFonts w:asciiTheme="minorHAnsi" w:hAnsiTheme="minorHAnsi" w:cstheme="minorHAnsi"/>
          <w:highlight w:val="green"/>
          <w:u w:val="single"/>
        </w:rPr>
        <w:t xml:space="preserve">. </w:t>
      </w:r>
      <w:r>
        <w:rPr>
          <w:rFonts w:asciiTheme="minorHAnsi" w:hAnsiTheme="minorHAnsi" w:cstheme="minorHAnsi"/>
          <w:sz w:val="16"/>
        </w:rPr>
        <w:t>For example</w:t>
      </w:r>
      <w:r>
        <w:rPr>
          <w:rFonts w:asciiTheme="minorHAnsi" w:hAnsiTheme="minorHAnsi" w:cstheme="minorHAnsi"/>
          <w:u w:val="single"/>
        </w:rPr>
        <w:t xml:space="preserve">, the rheumatoid arthritis drug Humira is </w:t>
      </w:r>
      <w:r>
        <w:rPr>
          <w:rFonts w:asciiTheme="minorHAnsi" w:hAnsiTheme="minorHAnsi" w:cstheme="minorHAnsi"/>
          <w:b/>
          <w:bCs/>
          <w:u w:val="single"/>
        </w:rPr>
        <w:t>protected by more than 100 patents</w:t>
      </w:r>
      <w:r>
        <w:rPr>
          <w:rFonts w:asciiTheme="minorHAnsi" w:hAnsiTheme="minorHAnsi" w:cstheme="minorHAnsi"/>
          <w:sz w:val="16"/>
        </w:rPr>
        <w:t xml:space="preserve">. </w:t>
      </w:r>
      <w:r>
        <w:rPr>
          <w:rFonts w:asciiTheme="minorHAnsi" w:hAnsiTheme="minorHAnsi" w:cstheme="minorHAnsi"/>
          <w:u w:val="single"/>
        </w:rPr>
        <w:t xml:space="preserve">Walls like that </w:t>
      </w:r>
      <w:r>
        <w:rPr>
          <w:rFonts w:asciiTheme="minorHAnsi" w:hAnsiTheme="minorHAnsi" w:cstheme="minorHAnsi"/>
          <w:b/>
          <w:bCs/>
          <w:u w:val="single"/>
        </w:rPr>
        <w:t>are insurmountable</w:t>
      </w:r>
      <w:r>
        <w:rPr>
          <w:rFonts w:asciiTheme="minorHAnsi" w:hAnsiTheme="minorHAnsi" w:cstheme="minorHAnsi"/>
          <w:u w:val="single"/>
        </w:rPr>
        <w:t xml:space="preserve">. Rather than rewarding innovation, </w:t>
      </w:r>
      <w:r>
        <w:rPr>
          <w:rFonts w:asciiTheme="minorHAnsi" w:hAnsiTheme="minorHAnsi" w:cstheme="minorHAnsi"/>
          <w:highlight w:val="green"/>
          <w:u w:val="single"/>
        </w:rPr>
        <w:t>our patent system</w:t>
      </w:r>
      <w:r>
        <w:rPr>
          <w:rFonts w:asciiTheme="minorHAnsi" w:hAnsiTheme="minorHAnsi" w:cstheme="minorHAnsi"/>
          <w:u w:val="single"/>
        </w:rPr>
        <w:t xml:space="preserve"> </w:t>
      </w:r>
      <w:r>
        <w:rPr>
          <w:rFonts w:asciiTheme="minorHAnsi" w:hAnsiTheme="minorHAnsi" w:cstheme="minorHAnsi"/>
          <w:highlight w:val="green"/>
          <w:u w:val="single"/>
        </w:rPr>
        <w:t>is</w:t>
      </w:r>
      <w:r>
        <w:rPr>
          <w:rFonts w:asciiTheme="minorHAnsi" w:hAnsiTheme="minorHAnsi" w:cstheme="minorHAnsi"/>
          <w:u w:val="single"/>
        </w:rPr>
        <w:t xml:space="preserve"> now </w:t>
      </w:r>
      <w:r>
        <w:rPr>
          <w:rFonts w:asciiTheme="minorHAnsi" w:hAnsiTheme="minorHAnsi" w:cstheme="minorHAnsi"/>
          <w:highlight w:val="green"/>
          <w:u w:val="single"/>
        </w:rPr>
        <w:t>largely repurposing drugs</w:t>
      </w:r>
      <w:r>
        <w:rPr>
          <w:rFonts w:asciiTheme="minorHAnsi" w:hAnsiTheme="minorHAnsi" w:cstheme="minorHAnsi"/>
          <w:u w:val="single"/>
        </w:rPr>
        <w:t xml:space="preserve">. </w:t>
      </w:r>
      <w:r>
        <w:rPr>
          <w:rFonts w:asciiTheme="minorHAnsi" w:hAnsiTheme="minorHAnsi" w:cstheme="minorHAnsi"/>
          <w:highlight w:val="green"/>
          <w:u w:val="single"/>
        </w:rPr>
        <w:t>Between</w:t>
      </w:r>
      <w:r>
        <w:rPr>
          <w:rFonts w:asciiTheme="minorHAnsi" w:hAnsiTheme="minorHAnsi" w:cstheme="minorHAnsi"/>
          <w:u w:val="single"/>
        </w:rPr>
        <w:t xml:space="preserve"> 20</w:t>
      </w:r>
      <w:r>
        <w:rPr>
          <w:rFonts w:asciiTheme="minorHAnsi" w:hAnsiTheme="minorHAnsi" w:cstheme="minorHAnsi"/>
          <w:highlight w:val="green"/>
          <w:u w:val="single"/>
        </w:rPr>
        <w:t>05</w:t>
      </w:r>
      <w:r>
        <w:rPr>
          <w:rFonts w:asciiTheme="minorHAnsi" w:hAnsiTheme="minorHAnsi" w:cstheme="minorHAnsi"/>
          <w:u w:val="single"/>
        </w:rPr>
        <w:t xml:space="preserve"> </w:t>
      </w:r>
      <w:r>
        <w:rPr>
          <w:rFonts w:asciiTheme="minorHAnsi" w:hAnsiTheme="minorHAnsi" w:cstheme="minorHAnsi"/>
          <w:highlight w:val="green"/>
          <w:u w:val="single"/>
        </w:rPr>
        <w:t>and 2015</w:t>
      </w:r>
      <w:r>
        <w:rPr>
          <w:rFonts w:asciiTheme="minorHAnsi" w:hAnsiTheme="minorHAnsi" w:cstheme="minorHAnsi"/>
          <w:u w:val="single"/>
        </w:rPr>
        <w:t xml:space="preserve">, </w:t>
      </w:r>
      <w:r>
        <w:rPr>
          <w:rFonts w:asciiTheme="minorHAnsi" w:hAnsiTheme="minorHAnsi" w:cstheme="minorHAnsi"/>
          <w:b/>
          <w:bCs/>
          <w:u w:val="single"/>
        </w:rPr>
        <w:t xml:space="preserve">more than </w:t>
      </w:r>
      <w:r>
        <w:rPr>
          <w:rFonts w:asciiTheme="minorHAnsi" w:hAnsiTheme="minorHAnsi" w:cstheme="minorHAnsi"/>
          <w:b/>
          <w:bCs/>
          <w:highlight w:val="green"/>
          <w:u w:val="single"/>
        </w:rPr>
        <w:t>three-quarters</w:t>
      </w:r>
      <w:r>
        <w:rPr>
          <w:rFonts w:asciiTheme="minorHAnsi" w:hAnsiTheme="minorHAnsi" w:cstheme="minorHAnsi"/>
          <w:highlight w:val="green"/>
          <w:u w:val="single"/>
        </w:rPr>
        <w:t xml:space="preserve"> of </w:t>
      </w:r>
      <w:r>
        <w:rPr>
          <w:rFonts w:asciiTheme="minorHAnsi" w:hAnsiTheme="minorHAnsi" w:cstheme="minorHAnsi"/>
          <w:u w:val="single"/>
        </w:rPr>
        <w:t xml:space="preserve">the drugs associated with </w:t>
      </w:r>
      <w:r>
        <w:rPr>
          <w:rFonts w:asciiTheme="minorHAnsi" w:hAnsiTheme="minorHAnsi" w:cstheme="minorHAnsi"/>
          <w:highlight w:val="green"/>
          <w:u w:val="single"/>
        </w:rPr>
        <w:t xml:space="preserve">new patents </w:t>
      </w:r>
      <w:r>
        <w:rPr>
          <w:rFonts w:asciiTheme="minorHAnsi" w:hAnsiTheme="minorHAnsi" w:cstheme="minorHAnsi"/>
          <w:b/>
          <w:bCs/>
          <w:highlight w:val="green"/>
          <w:u w:val="single"/>
        </w:rPr>
        <w:t xml:space="preserve">were not new </w:t>
      </w:r>
      <w:r>
        <w:rPr>
          <w:rFonts w:asciiTheme="minorHAnsi" w:hAnsiTheme="minorHAnsi" w:cstheme="minorHAnsi"/>
          <w:b/>
          <w:bCs/>
          <w:u w:val="single"/>
        </w:rPr>
        <w:t>ones</w:t>
      </w:r>
      <w:r>
        <w:rPr>
          <w:rFonts w:asciiTheme="minorHAnsi" w:hAnsiTheme="minorHAnsi" w:cstheme="minorHAnsi"/>
          <w:u w:val="single"/>
        </w:rPr>
        <w:t xml:space="preserve"> coming on the market but existing ones</w:t>
      </w:r>
      <w:r>
        <w:rPr>
          <w:rFonts w:asciiTheme="minorHAnsi" w:hAnsiTheme="minorHAnsi" w:cstheme="minorHAnsi"/>
          <w:sz w:val="16"/>
        </w:rPr>
        <w:t xml:space="preserve">. In other words, </w:t>
      </w:r>
      <w:r>
        <w:rPr>
          <w:rStyle w:val="TitleChar"/>
          <w:rFonts w:asciiTheme="minorHAnsi" w:hAnsiTheme="minorHAnsi" w:cstheme="minorHAnsi"/>
        </w:rPr>
        <w:t xml:space="preserve">we are mostly churning and </w:t>
      </w:r>
      <w:r>
        <w:rPr>
          <w:rStyle w:val="Emphasis"/>
          <w:rFonts w:asciiTheme="minorHAnsi" w:hAnsiTheme="minorHAnsi" w:cstheme="minorHAnsi"/>
        </w:rPr>
        <w:t>recycling</w:t>
      </w:r>
      <w:r>
        <w:rPr>
          <w:rFonts w:asciiTheme="minorHAnsi" w:hAnsiTheme="minorHAnsi" w:cstheme="minorHAnsi"/>
          <w:sz w:val="16"/>
        </w:rPr>
        <w:t xml:space="preserve">. </w:t>
      </w:r>
      <w:r>
        <w:rPr>
          <w:rFonts w:asciiTheme="minorHAnsi" w:hAnsiTheme="minorHAnsi" w:cstheme="minorHAnsi"/>
          <w:u w:val="single"/>
        </w:rPr>
        <w:t xml:space="preserve">Particularly troubling, </w:t>
      </w:r>
      <w:r>
        <w:rPr>
          <w:rFonts w:asciiTheme="minorHAnsi" w:hAnsiTheme="minorHAnsi" w:cstheme="minorHAnsi"/>
          <w:highlight w:val="green"/>
          <w:u w:val="single"/>
        </w:rPr>
        <w:t xml:space="preserve">new patents can be </w:t>
      </w:r>
      <w:r>
        <w:rPr>
          <w:rFonts w:asciiTheme="minorHAnsi" w:hAnsiTheme="minorHAnsi" w:cstheme="minorHAnsi"/>
          <w:b/>
          <w:bCs/>
          <w:highlight w:val="green"/>
          <w:u w:val="single"/>
        </w:rPr>
        <w:t>obtained on minor tweaks</w:t>
      </w:r>
      <w:r>
        <w:rPr>
          <w:rFonts w:asciiTheme="minorHAnsi" w:hAnsiTheme="minorHAnsi" w:cstheme="minorHAnsi"/>
          <w:u w:val="single"/>
        </w:rPr>
        <w:t xml:space="preserve"> such as adjustments to dosage or delivery systems — a once-a-day pill instead of a twice-a-day </w:t>
      </w:r>
      <w:proofErr w:type="gramStart"/>
      <w:r>
        <w:rPr>
          <w:rFonts w:asciiTheme="minorHAnsi" w:hAnsiTheme="minorHAnsi" w:cstheme="minorHAnsi"/>
          <w:u w:val="single"/>
        </w:rPr>
        <w:t>one;</w:t>
      </w:r>
      <w:proofErr w:type="gramEnd"/>
      <w:r>
        <w:rPr>
          <w:rFonts w:asciiTheme="minorHAnsi" w:hAnsiTheme="minorHAnsi" w:cstheme="minorHAnsi"/>
          <w:u w:val="single"/>
        </w:rPr>
        <w:t xml:space="preserve"> a capsule rather than a tablet</w:t>
      </w:r>
      <w:r>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Pr>
          <w:rFonts w:asciiTheme="minorHAnsi" w:hAnsiTheme="minorHAnsi" w:cstheme="minorHAnsi"/>
          <w:u w:val="single"/>
        </w:rPr>
        <w:t xml:space="preserve">incentives should drive scientists back to the lab to look for new things, not to recycle existing drugs for minimal benefit. I believe that one period of protection </w:t>
      </w:r>
      <w:r>
        <w:rPr>
          <w:rStyle w:val="Emphasis"/>
          <w:rFonts w:asciiTheme="minorHAnsi" w:hAnsiTheme="minorHAnsi" w:cstheme="minorHAnsi"/>
        </w:rPr>
        <w:t>should be enough</w:t>
      </w:r>
      <w:r>
        <w:rPr>
          <w:rFonts w:asciiTheme="minorHAnsi" w:hAnsiTheme="minorHAnsi" w:cstheme="minorHAnsi"/>
          <w:u w:val="single"/>
        </w:rPr>
        <w:t xml:space="preserve">. We should make the legal changes necessary to prevent companies </w:t>
      </w:r>
      <w:r>
        <w:rPr>
          <w:rFonts w:asciiTheme="minorHAnsi" w:hAnsiTheme="minorHAnsi" w:cstheme="minorHAnsi"/>
          <w:b/>
          <w:bCs/>
          <w:u w:val="single"/>
        </w:rPr>
        <w:t>from building patent walls</w:t>
      </w:r>
      <w:r>
        <w:rPr>
          <w:rFonts w:asciiTheme="minorHAnsi" w:hAnsiTheme="minorHAnsi" w:cstheme="minorHAnsi"/>
          <w:u w:val="single"/>
        </w:rPr>
        <w:t xml:space="preserve"> and piling up mountains of rights. This could be accomplished </w:t>
      </w:r>
      <w:r>
        <w:rPr>
          <w:rFonts w:asciiTheme="minorHAnsi" w:hAnsiTheme="minorHAnsi" w:cstheme="minorHAnsi"/>
          <w:b/>
          <w:bCs/>
          <w:u w:val="single"/>
          <w:bdr w:val="single" w:sz="4" w:space="0" w:color="auto" w:frame="1"/>
        </w:rPr>
        <w:t>by a “one-and-done” approach</w:t>
      </w:r>
      <w:r>
        <w:rPr>
          <w:rFonts w:asciiTheme="minorHAnsi" w:hAnsiTheme="minorHAnsi" w:cstheme="minorHAnsi"/>
          <w:u w:val="single"/>
        </w:rPr>
        <w:t xml:space="preserve"> for patent protection. Under it, a drug would receive just one period of exclusivity, and no more</w:t>
      </w:r>
      <w:r>
        <w:rPr>
          <w:rFonts w:asciiTheme="minorHAnsi" w:hAnsiTheme="minorHAnsi" w:cstheme="minorHAnsi"/>
          <w:sz w:val="16"/>
        </w:rPr>
        <w:t>. The choice of which “one” could be left entirely in the hands of the pharmaceutical company, with the election made when the FDA approves the drug.</w:t>
      </w:r>
    </w:p>
    <w:p w14:paraId="54B51FCF"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Err </w:t>
      </w:r>
      <w:proofErr w:type="spellStart"/>
      <w:r>
        <w:rPr>
          <w:rFonts w:asciiTheme="minorHAnsi" w:hAnsiTheme="minorHAnsi" w:cstheme="minorHAnsi"/>
        </w:rPr>
        <w:t>aff</w:t>
      </w:r>
      <w:proofErr w:type="spellEnd"/>
      <w:r>
        <w:rPr>
          <w:rFonts w:asciiTheme="minorHAnsi" w:hAnsiTheme="minorHAnsi" w:cstheme="minorHAnsi"/>
        </w:rPr>
        <w:t xml:space="preserve"> – 80% of patents aren’t new, but minimal variations on old patents to artificially extend monopoly power</w:t>
      </w:r>
    </w:p>
    <w:p w14:paraId="43923C1D" w14:textId="77777777" w:rsidR="001E3835" w:rsidRDefault="001E3835" w:rsidP="001E3835">
      <w:pPr>
        <w:rPr>
          <w:rFonts w:asciiTheme="minorHAnsi" w:hAnsiTheme="minorHAnsi" w:cstheme="minorHAnsi"/>
        </w:rPr>
      </w:pPr>
      <w:r>
        <w:rPr>
          <w:rStyle w:val="Heading4Char"/>
          <w:rFonts w:asciiTheme="minorHAnsi" w:hAnsiTheme="minorHAnsi" w:cstheme="minorHAnsi"/>
        </w:rPr>
        <w:t>Bluhm 19</w:t>
      </w:r>
      <w:r>
        <w:rPr>
          <w:rFonts w:asciiTheme="minorHAnsi" w:hAnsiTheme="minorHAnsi" w:cstheme="minorHAnsi"/>
        </w:rPr>
        <w:t xml:space="preserve"> [Michael Bluhm, educator at GWU for IR with a PhD, 12-2019, “The Role of Monopoly in America’s Prescription Drug Crisis,” Open Markets, https://static1.squarespace.com/static/5e449c8c3ef68d752f3e70dc/t/5ea4d29f9bc8f31a1117feec/1587860128096/WhitePaper_DrugPrices_Bluhm.pdf]/Kankee</w:t>
      </w:r>
    </w:p>
    <w:p w14:paraId="5C18FE4C" w14:textId="77777777" w:rsidR="001E3835" w:rsidRDefault="001E3835" w:rsidP="001E3835">
      <w:pPr>
        <w:rPr>
          <w:rFonts w:asciiTheme="minorHAnsi" w:hAnsiTheme="minorHAnsi" w:cstheme="minorHAnsi"/>
          <w:sz w:val="16"/>
        </w:rPr>
      </w:pPr>
      <w:r>
        <w:rPr>
          <w:rFonts w:asciiTheme="minorHAnsi" w:hAnsiTheme="minorHAnsi" w:cstheme="minorHAnsi"/>
          <w:sz w:val="16"/>
        </w:rPr>
        <w:t xml:space="preserve">THICKETS OF EVERGREEN PATENTS Drug manufacturers retain the exclusive rights to produce and sell a patented drug during the 20-year length of a patent. To be fair to pharmaceutical firms, they generally patent new drug formulations during clinical trials, so drugs coming to market usually wind up with an average of 8 to 12 years of patent protection remaining.71 But </w:t>
      </w:r>
      <w:r>
        <w:rPr>
          <w:rStyle w:val="TitleChar"/>
          <w:rFonts w:asciiTheme="minorHAnsi" w:hAnsiTheme="minorHAnsi" w:cstheme="minorHAnsi"/>
        </w:rPr>
        <w:t>drugmakers</w:t>
      </w:r>
      <w:r>
        <w:rPr>
          <w:rFonts w:asciiTheme="minorHAnsi" w:hAnsiTheme="minorHAnsi" w:cstheme="minorHAnsi"/>
          <w:sz w:val="16"/>
        </w:rPr>
        <w:t xml:space="preserve"> today </w:t>
      </w:r>
      <w:r>
        <w:rPr>
          <w:rStyle w:val="TitleChar"/>
          <w:rFonts w:asciiTheme="minorHAnsi" w:hAnsiTheme="minorHAnsi" w:cstheme="minorHAnsi"/>
        </w:rPr>
        <w:t>rarely apply for only a single patent for</w:t>
      </w:r>
      <w:r>
        <w:rPr>
          <w:rFonts w:asciiTheme="minorHAnsi" w:hAnsiTheme="minorHAnsi" w:cstheme="minorHAnsi"/>
          <w:sz w:val="16"/>
        </w:rPr>
        <w:t xml:space="preserve"> </w:t>
      </w:r>
      <w:r>
        <w:rPr>
          <w:rStyle w:val="TitleChar"/>
          <w:rFonts w:asciiTheme="minorHAnsi" w:hAnsiTheme="minorHAnsi" w:cstheme="minorHAnsi"/>
        </w:rPr>
        <w:t>their new drugs</w:t>
      </w:r>
      <w:r>
        <w:rPr>
          <w:rFonts w:asciiTheme="minorHAnsi" w:hAnsiTheme="minorHAnsi" w:cstheme="minorHAnsi"/>
          <w:sz w:val="16"/>
        </w:rPr>
        <w:t xml:space="preserve">. Instead, </w:t>
      </w:r>
      <w:r>
        <w:rPr>
          <w:rStyle w:val="TitleChar"/>
          <w:rFonts w:asciiTheme="minorHAnsi" w:hAnsiTheme="minorHAnsi" w:cstheme="minorHAnsi"/>
        </w:rPr>
        <w:t>they</w:t>
      </w:r>
      <w:r>
        <w:rPr>
          <w:rFonts w:asciiTheme="minorHAnsi" w:hAnsiTheme="minorHAnsi" w:cstheme="minorHAnsi"/>
          <w:sz w:val="16"/>
        </w:rPr>
        <w:t xml:space="preserve"> game the regulatory system by </w:t>
      </w:r>
      <w:r w:rsidRPr="001E3835">
        <w:rPr>
          <w:rStyle w:val="TitleChar"/>
          <w:rFonts w:asciiTheme="minorHAnsi" w:hAnsiTheme="minorHAnsi" w:cstheme="minorHAnsi"/>
        </w:rPr>
        <w:t>register</w:t>
      </w:r>
      <w:r w:rsidRPr="001E3835">
        <w:rPr>
          <w:rFonts w:asciiTheme="minorHAnsi" w:hAnsiTheme="minorHAnsi" w:cstheme="minorHAnsi"/>
          <w:sz w:val="16"/>
        </w:rPr>
        <w:t xml:space="preserve">ing </w:t>
      </w:r>
      <w:r w:rsidRPr="001E3835">
        <w:rPr>
          <w:rStyle w:val="TitleChar"/>
          <w:rFonts w:asciiTheme="minorHAnsi" w:hAnsiTheme="minorHAnsi" w:cstheme="minorHAnsi"/>
        </w:rPr>
        <w:t>thickets</w:t>
      </w:r>
      <w:r w:rsidRPr="001E3835">
        <w:rPr>
          <w:rFonts w:asciiTheme="minorHAnsi" w:hAnsiTheme="minorHAnsi" w:cstheme="minorHAnsi"/>
          <w:sz w:val="16"/>
        </w:rPr>
        <w:t xml:space="preserve"> </w:t>
      </w:r>
      <w:r w:rsidRPr="001E3835">
        <w:rPr>
          <w:rStyle w:val="TitleChar"/>
          <w:rFonts w:asciiTheme="minorHAnsi" w:hAnsiTheme="minorHAnsi" w:cstheme="minorHAnsi"/>
        </w:rPr>
        <w:t>of similar patents around a single</w:t>
      </w:r>
      <w:r w:rsidRPr="001E3835">
        <w:rPr>
          <w:rFonts w:asciiTheme="minorHAnsi" w:hAnsiTheme="minorHAnsi" w:cstheme="minorHAnsi"/>
          <w:sz w:val="16"/>
        </w:rPr>
        <w:t xml:space="preserve"> brand </w:t>
      </w:r>
      <w:r w:rsidRPr="001E3835">
        <w:rPr>
          <w:rStyle w:val="TitleChar"/>
          <w:rFonts w:asciiTheme="minorHAnsi" w:hAnsiTheme="minorHAnsi" w:cstheme="minorHAnsi"/>
        </w:rPr>
        <w:t>drug for minor tweaks devoid of innovation</w:t>
      </w:r>
      <w:r w:rsidRPr="001E3835">
        <w:rPr>
          <w:rFonts w:asciiTheme="minorHAnsi" w:hAnsiTheme="minorHAnsi" w:cstheme="minorHAnsi"/>
          <w:sz w:val="16"/>
        </w:rPr>
        <w:t xml:space="preserve">. </w:t>
      </w:r>
      <w:r w:rsidRPr="001E3835">
        <w:rPr>
          <w:rStyle w:val="TitleChar"/>
          <w:rFonts w:asciiTheme="minorHAnsi" w:hAnsiTheme="minorHAnsi" w:cstheme="minorHAnsi"/>
        </w:rPr>
        <w:t xml:space="preserve">These patent thickets </w:t>
      </w:r>
      <w:r w:rsidRPr="001E3835">
        <w:rPr>
          <w:rStyle w:val="Emphasis"/>
          <w:rFonts w:asciiTheme="minorHAnsi" w:hAnsiTheme="minorHAnsi" w:cstheme="minorHAnsi"/>
        </w:rPr>
        <w:t>lock in</w:t>
      </w:r>
      <w:r w:rsidRPr="001E3835">
        <w:rPr>
          <w:rStyle w:val="TitleChar"/>
          <w:rFonts w:asciiTheme="minorHAnsi" w:hAnsiTheme="minorHAnsi" w:cstheme="minorHAnsi"/>
        </w:rPr>
        <w:t xml:space="preserve"> monopoly rents well beyond the 20 years of patent protection. Drugmakers deploy multiple, overlapping strategies</w:t>
      </w:r>
      <w:r>
        <w:rPr>
          <w:rStyle w:val="TitleChar"/>
          <w:rFonts w:asciiTheme="minorHAnsi" w:hAnsiTheme="minorHAnsi" w:cstheme="minorHAnsi"/>
        </w:rPr>
        <w:t xml:space="preserve"> to abuse the patent </w:t>
      </w:r>
      <w:r>
        <w:rPr>
          <w:rFonts w:asciiTheme="minorHAnsi" w:hAnsiTheme="minorHAnsi" w:cstheme="minorHAnsi"/>
          <w:sz w:val="16"/>
        </w:rPr>
        <w:t xml:space="preserve">system this way. </w:t>
      </w:r>
      <w:r>
        <w:rPr>
          <w:rStyle w:val="TitleChar"/>
          <w:rFonts w:asciiTheme="minorHAnsi" w:hAnsiTheme="minorHAnsi" w:cstheme="minorHAnsi"/>
        </w:rPr>
        <w:t>Pharmaceutical firms</w:t>
      </w:r>
      <w:r>
        <w:rPr>
          <w:rFonts w:asciiTheme="minorHAnsi" w:hAnsiTheme="minorHAnsi" w:cstheme="minorHAnsi"/>
          <w:sz w:val="16"/>
        </w:rPr>
        <w:t xml:space="preserve"> commonly </w:t>
      </w:r>
      <w:r>
        <w:rPr>
          <w:rStyle w:val="TitleChar"/>
          <w:rFonts w:asciiTheme="minorHAnsi" w:hAnsiTheme="minorHAnsi" w:cstheme="minorHAnsi"/>
        </w:rPr>
        <w:t>file</w:t>
      </w:r>
      <w:r>
        <w:rPr>
          <w:rFonts w:asciiTheme="minorHAnsi" w:hAnsiTheme="minorHAnsi" w:cstheme="minorHAnsi"/>
          <w:sz w:val="16"/>
        </w:rPr>
        <w:t xml:space="preserve"> additional </w:t>
      </w:r>
      <w:r>
        <w:rPr>
          <w:rStyle w:val="TitleChar"/>
          <w:rFonts w:asciiTheme="minorHAnsi" w:hAnsiTheme="minorHAnsi" w:cstheme="minorHAnsi"/>
        </w:rPr>
        <w:t>patents</w:t>
      </w:r>
      <w:r>
        <w:rPr>
          <w:rFonts w:asciiTheme="minorHAnsi" w:hAnsiTheme="minorHAnsi" w:cstheme="minorHAnsi"/>
          <w:sz w:val="16"/>
        </w:rPr>
        <w:t xml:space="preserve"> </w:t>
      </w:r>
      <w:r>
        <w:rPr>
          <w:rStyle w:val="TitleChar"/>
          <w:rFonts w:asciiTheme="minorHAnsi" w:hAnsiTheme="minorHAnsi" w:cstheme="minorHAnsi"/>
        </w:rPr>
        <w:t>for individual features of a product</w:t>
      </w:r>
      <w:r>
        <w:rPr>
          <w:rFonts w:asciiTheme="minorHAnsi" w:hAnsiTheme="minorHAnsi" w:cstheme="minorHAnsi"/>
          <w:sz w:val="16"/>
        </w:rPr>
        <w:t xml:space="preserve">, such as isomers, polymorphs, metabolites, or intermediates.72 </w:t>
      </w:r>
      <w:r>
        <w:rPr>
          <w:rStyle w:val="TitleChar"/>
          <w:rFonts w:asciiTheme="minorHAnsi" w:hAnsiTheme="minorHAnsi" w:cstheme="minorHAnsi"/>
          <w:highlight w:val="green"/>
        </w:rPr>
        <w:t>Drugmakers</w:t>
      </w:r>
      <w:r>
        <w:rPr>
          <w:rFonts w:asciiTheme="minorHAnsi" w:hAnsiTheme="minorHAnsi" w:cstheme="minorHAnsi"/>
          <w:sz w:val="16"/>
        </w:rPr>
        <w:t xml:space="preserve"> also </w:t>
      </w:r>
      <w:r>
        <w:rPr>
          <w:rStyle w:val="TitleChar"/>
          <w:rFonts w:asciiTheme="minorHAnsi" w:hAnsiTheme="minorHAnsi" w:cstheme="minorHAnsi"/>
          <w:highlight w:val="green"/>
        </w:rPr>
        <w:t>claim</w:t>
      </w:r>
      <w:r>
        <w:rPr>
          <w:rStyle w:val="TitleChar"/>
          <w:rFonts w:asciiTheme="minorHAnsi" w:hAnsiTheme="minorHAnsi" w:cstheme="minorHAnsi"/>
        </w:rPr>
        <w:t xml:space="preserve"> </w:t>
      </w:r>
      <w:r>
        <w:rPr>
          <w:rStyle w:val="TitleChar"/>
          <w:rFonts w:asciiTheme="minorHAnsi" w:hAnsiTheme="minorHAnsi" w:cstheme="minorHAnsi"/>
          <w:highlight w:val="green"/>
        </w:rPr>
        <w:t>patents</w:t>
      </w:r>
      <w:r>
        <w:rPr>
          <w:rStyle w:val="TitleChar"/>
          <w:rFonts w:asciiTheme="minorHAnsi" w:hAnsiTheme="minorHAnsi" w:cstheme="minorHAnsi"/>
        </w:rPr>
        <w:t xml:space="preserve"> </w:t>
      </w:r>
      <w:r>
        <w:rPr>
          <w:rStyle w:val="TitleChar"/>
          <w:rFonts w:asciiTheme="minorHAnsi" w:hAnsiTheme="minorHAnsi" w:cstheme="minorHAnsi"/>
          <w:highlight w:val="green"/>
        </w:rPr>
        <w:t xml:space="preserve">for </w:t>
      </w:r>
      <w:r>
        <w:rPr>
          <w:rStyle w:val="Emphasis"/>
          <w:rFonts w:asciiTheme="minorHAnsi" w:hAnsiTheme="minorHAnsi" w:cstheme="minorHAnsi"/>
          <w:highlight w:val="green"/>
        </w:rPr>
        <w:t>minimal variations</w:t>
      </w:r>
      <w:r>
        <w:rPr>
          <w:rStyle w:val="Emphasis"/>
          <w:rFonts w:asciiTheme="minorHAnsi" w:hAnsiTheme="minorHAnsi" w:cstheme="minorHAnsi"/>
        </w:rPr>
        <w:t xml:space="preserve"> </w:t>
      </w:r>
      <w:r>
        <w:rPr>
          <w:rFonts w:asciiTheme="minorHAnsi" w:hAnsiTheme="minorHAnsi" w:cstheme="minorHAnsi"/>
          <w:sz w:val="16"/>
        </w:rPr>
        <w:t xml:space="preserve">in methods of use, dosage schedules, or the method of manufacture.73 The bases for these patents might sound dubious, but </w:t>
      </w:r>
      <w:r>
        <w:rPr>
          <w:rStyle w:val="TitleChar"/>
          <w:rFonts w:asciiTheme="minorHAnsi" w:hAnsiTheme="minorHAnsi" w:cstheme="minorHAnsi"/>
          <w:highlight w:val="green"/>
        </w:rPr>
        <w:t>any</w:t>
      </w:r>
      <w:r>
        <w:rPr>
          <w:rStyle w:val="TitleChar"/>
          <w:rFonts w:asciiTheme="minorHAnsi" w:hAnsiTheme="minorHAnsi" w:cstheme="minorHAnsi"/>
        </w:rPr>
        <w:t xml:space="preserve"> potential</w:t>
      </w:r>
      <w:r>
        <w:rPr>
          <w:rFonts w:asciiTheme="minorHAnsi" w:hAnsiTheme="minorHAnsi" w:cstheme="minorHAnsi"/>
          <w:sz w:val="16"/>
        </w:rPr>
        <w:t xml:space="preserve"> market </w:t>
      </w:r>
      <w:r>
        <w:rPr>
          <w:rStyle w:val="TitleChar"/>
          <w:rFonts w:asciiTheme="minorHAnsi" w:hAnsiTheme="minorHAnsi" w:cstheme="minorHAnsi"/>
          <w:highlight w:val="green"/>
        </w:rPr>
        <w:t>competitor</w:t>
      </w:r>
      <w:r>
        <w:rPr>
          <w:rFonts w:asciiTheme="minorHAnsi" w:hAnsiTheme="minorHAnsi" w:cstheme="minorHAnsi"/>
          <w:sz w:val="16"/>
          <w:highlight w:val="green"/>
        </w:rPr>
        <w:t xml:space="preserve"> </w:t>
      </w:r>
      <w:r>
        <w:rPr>
          <w:rStyle w:val="TitleChar"/>
          <w:rFonts w:asciiTheme="minorHAnsi" w:hAnsiTheme="minorHAnsi" w:cstheme="minorHAnsi"/>
          <w:highlight w:val="green"/>
        </w:rPr>
        <w:t>would</w:t>
      </w:r>
      <w:r>
        <w:rPr>
          <w:rFonts w:asciiTheme="minorHAnsi" w:hAnsiTheme="minorHAnsi" w:cstheme="minorHAnsi"/>
          <w:sz w:val="16"/>
        </w:rPr>
        <w:t xml:space="preserve"> have to </w:t>
      </w:r>
      <w:r>
        <w:rPr>
          <w:rStyle w:val="TitleChar"/>
          <w:rFonts w:asciiTheme="minorHAnsi" w:hAnsiTheme="minorHAnsi" w:cstheme="minorHAnsi"/>
          <w:highlight w:val="green"/>
        </w:rPr>
        <w:t xml:space="preserve">go through </w:t>
      </w:r>
      <w:r>
        <w:rPr>
          <w:rStyle w:val="Emphasis"/>
          <w:rFonts w:asciiTheme="minorHAnsi" w:hAnsiTheme="minorHAnsi" w:cstheme="minorHAnsi"/>
          <w:highlight w:val="green"/>
        </w:rPr>
        <w:t>expensive</w:t>
      </w:r>
      <w:r>
        <w:rPr>
          <w:rStyle w:val="TitleChar"/>
          <w:rFonts w:asciiTheme="minorHAnsi" w:hAnsiTheme="minorHAnsi" w:cstheme="minorHAnsi"/>
        </w:rPr>
        <w:t xml:space="preserve">, </w:t>
      </w:r>
      <w:r>
        <w:rPr>
          <w:rStyle w:val="Emphasis"/>
          <w:rFonts w:asciiTheme="minorHAnsi" w:hAnsiTheme="minorHAnsi" w:cstheme="minorHAnsi"/>
        </w:rPr>
        <w:t>lengthy</w:t>
      </w:r>
      <w:r>
        <w:rPr>
          <w:rStyle w:val="TitleChar"/>
          <w:rFonts w:asciiTheme="minorHAnsi" w:hAnsiTheme="minorHAnsi" w:cstheme="minorHAnsi"/>
        </w:rPr>
        <w:t xml:space="preserve"> </w:t>
      </w:r>
      <w:r>
        <w:rPr>
          <w:rStyle w:val="TitleChar"/>
          <w:rFonts w:asciiTheme="minorHAnsi" w:hAnsiTheme="minorHAnsi" w:cstheme="minorHAnsi"/>
          <w:highlight w:val="green"/>
        </w:rPr>
        <w:t xml:space="preserve">litigation to challenge a </w:t>
      </w:r>
      <w:r>
        <w:rPr>
          <w:rStyle w:val="Emphasis"/>
          <w:rFonts w:asciiTheme="minorHAnsi" w:hAnsiTheme="minorHAnsi" w:cstheme="minorHAnsi"/>
          <w:highlight w:val="green"/>
        </w:rPr>
        <w:t>single</w:t>
      </w:r>
      <w:r>
        <w:rPr>
          <w:rStyle w:val="Emphasis"/>
          <w:rFonts w:asciiTheme="minorHAnsi" w:hAnsiTheme="minorHAnsi" w:cstheme="minorHAnsi"/>
        </w:rPr>
        <w:t xml:space="preserve"> </w:t>
      </w:r>
      <w:r>
        <w:rPr>
          <w:rStyle w:val="Emphasis"/>
          <w:rFonts w:asciiTheme="minorHAnsi" w:hAnsiTheme="minorHAnsi" w:cstheme="minorHAnsi"/>
          <w:highlight w:val="green"/>
        </w:rPr>
        <w:t>patent</w:t>
      </w:r>
      <w:r>
        <w:rPr>
          <w:rFonts w:asciiTheme="minorHAnsi" w:hAnsiTheme="minorHAnsi" w:cstheme="minorHAnsi"/>
          <w:sz w:val="16"/>
        </w:rPr>
        <w:t>.74 To ward off competition, drugmakers cobble together a complex scaffolding of patents around each brand drug. The scope of the abuse of the patent system is breathtaking. Almost</w:t>
      </w:r>
      <w:r>
        <w:rPr>
          <w:rStyle w:val="TitleChar"/>
          <w:rFonts w:asciiTheme="minorHAnsi" w:hAnsiTheme="minorHAnsi" w:cstheme="minorHAnsi"/>
        </w:rPr>
        <w:t xml:space="preserve"> </w:t>
      </w:r>
      <w:r>
        <w:rPr>
          <w:rStyle w:val="Emphasis"/>
          <w:rFonts w:asciiTheme="minorHAnsi" w:hAnsiTheme="minorHAnsi" w:cstheme="minorHAnsi"/>
          <w:highlight w:val="green"/>
        </w:rPr>
        <w:t xml:space="preserve">80 percent </w:t>
      </w:r>
      <w:r>
        <w:rPr>
          <w:rStyle w:val="TitleChar"/>
          <w:rFonts w:asciiTheme="minorHAnsi" w:hAnsiTheme="minorHAnsi" w:cstheme="minorHAnsi"/>
          <w:highlight w:val="green"/>
        </w:rPr>
        <w:t>of drugs</w:t>
      </w:r>
      <w:r>
        <w:rPr>
          <w:rStyle w:val="TitleChar"/>
          <w:rFonts w:asciiTheme="minorHAnsi" w:hAnsiTheme="minorHAnsi" w:cstheme="minorHAnsi"/>
        </w:rPr>
        <w:t xml:space="preserve"> </w:t>
      </w:r>
      <w:r>
        <w:rPr>
          <w:rStyle w:val="TitleChar"/>
          <w:rFonts w:asciiTheme="minorHAnsi" w:hAnsiTheme="minorHAnsi" w:cstheme="minorHAnsi"/>
          <w:highlight w:val="green"/>
        </w:rPr>
        <w:t>receiving</w:t>
      </w:r>
      <w:r>
        <w:rPr>
          <w:rStyle w:val="TitleChar"/>
          <w:rFonts w:asciiTheme="minorHAnsi" w:hAnsiTheme="minorHAnsi" w:cstheme="minorHAnsi"/>
        </w:rPr>
        <w:t xml:space="preserve"> U.S. </w:t>
      </w:r>
      <w:r>
        <w:rPr>
          <w:rStyle w:val="TitleChar"/>
          <w:rFonts w:asciiTheme="minorHAnsi" w:hAnsiTheme="minorHAnsi" w:cstheme="minorHAnsi"/>
          <w:highlight w:val="green"/>
        </w:rPr>
        <w:t>patents</w:t>
      </w:r>
      <w:r>
        <w:rPr>
          <w:rFonts w:asciiTheme="minorHAnsi" w:hAnsiTheme="minorHAnsi" w:cstheme="minorHAnsi"/>
          <w:sz w:val="16"/>
        </w:rPr>
        <w:t xml:space="preserve"> </w:t>
      </w:r>
      <w:r>
        <w:rPr>
          <w:rStyle w:val="TitleChar"/>
          <w:rFonts w:asciiTheme="minorHAnsi" w:hAnsiTheme="minorHAnsi" w:cstheme="minorHAnsi"/>
        </w:rPr>
        <w:t xml:space="preserve">from 2005 to 2015 </w:t>
      </w:r>
      <w:r>
        <w:rPr>
          <w:rStyle w:val="TitleChar"/>
          <w:rFonts w:asciiTheme="minorHAnsi" w:hAnsiTheme="minorHAnsi" w:cstheme="minorHAnsi"/>
          <w:highlight w:val="green"/>
        </w:rPr>
        <w:t>were</w:t>
      </w:r>
      <w:r>
        <w:rPr>
          <w:rStyle w:val="TitleChar"/>
          <w:rFonts w:asciiTheme="minorHAnsi" w:hAnsiTheme="minorHAnsi" w:cstheme="minorHAnsi"/>
        </w:rPr>
        <w:t xml:space="preserve"> </w:t>
      </w:r>
      <w:r>
        <w:rPr>
          <w:rStyle w:val="TitleChar"/>
          <w:rFonts w:asciiTheme="minorHAnsi" w:hAnsiTheme="minorHAnsi" w:cstheme="minorHAnsi"/>
          <w:highlight w:val="green"/>
        </w:rPr>
        <w:t>not new</w:t>
      </w:r>
      <w:r>
        <w:rPr>
          <w:rStyle w:val="TitleChar"/>
          <w:rFonts w:asciiTheme="minorHAnsi" w:hAnsiTheme="minorHAnsi" w:cstheme="minorHAnsi"/>
        </w:rPr>
        <w:t xml:space="preserve"> drugs, but drugs that already enjoyed patent protection</w:t>
      </w:r>
      <w:r>
        <w:rPr>
          <w:rFonts w:asciiTheme="minorHAnsi" w:hAnsiTheme="minorHAnsi" w:cstheme="minorHAnsi"/>
          <w:sz w:val="16"/>
        </w:rPr>
        <w:t xml:space="preserve">.75 </w:t>
      </w:r>
      <w:r>
        <w:rPr>
          <w:rStyle w:val="TitleChar"/>
          <w:rFonts w:asciiTheme="minorHAnsi" w:hAnsiTheme="minorHAnsi" w:cstheme="minorHAnsi"/>
        </w:rPr>
        <w:t xml:space="preserve">The total number of </w:t>
      </w:r>
      <w:r>
        <w:rPr>
          <w:rStyle w:val="TitleChar"/>
          <w:rFonts w:asciiTheme="minorHAnsi" w:hAnsiTheme="minorHAnsi" w:cstheme="minorHAnsi"/>
          <w:highlight w:val="green"/>
        </w:rPr>
        <w:t>additional patents for existing drugs soared from 349</w:t>
      </w:r>
      <w:r>
        <w:rPr>
          <w:rStyle w:val="TitleChar"/>
          <w:rFonts w:asciiTheme="minorHAnsi" w:hAnsiTheme="minorHAnsi" w:cstheme="minorHAnsi"/>
        </w:rPr>
        <w:t xml:space="preserve"> additional patents </w:t>
      </w:r>
      <w:r>
        <w:rPr>
          <w:rStyle w:val="TitleChar"/>
          <w:rFonts w:asciiTheme="minorHAnsi" w:hAnsiTheme="minorHAnsi" w:cstheme="minorHAnsi"/>
          <w:highlight w:val="green"/>
        </w:rPr>
        <w:t>in</w:t>
      </w:r>
      <w:r>
        <w:rPr>
          <w:rStyle w:val="TitleChar"/>
          <w:rFonts w:asciiTheme="minorHAnsi" w:hAnsiTheme="minorHAnsi" w:cstheme="minorHAnsi"/>
        </w:rPr>
        <w:t xml:space="preserve"> 20</w:t>
      </w:r>
      <w:r>
        <w:rPr>
          <w:rStyle w:val="TitleChar"/>
          <w:rFonts w:asciiTheme="minorHAnsi" w:hAnsiTheme="minorHAnsi" w:cstheme="minorHAnsi"/>
          <w:highlight w:val="green"/>
        </w:rPr>
        <w:t>05</w:t>
      </w:r>
      <w:r>
        <w:rPr>
          <w:rStyle w:val="TitleChar"/>
          <w:rFonts w:asciiTheme="minorHAnsi" w:hAnsiTheme="minorHAnsi" w:cstheme="minorHAnsi"/>
        </w:rPr>
        <w:t xml:space="preserve"> </w:t>
      </w:r>
      <w:r>
        <w:rPr>
          <w:rStyle w:val="TitleChar"/>
          <w:rFonts w:asciiTheme="minorHAnsi" w:hAnsiTheme="minorHAnsi" w:cstheme="minorHAnsi"/>
          <w:highlight w:val="green"/>
        </w:rPr>
        <w:t>to 723</w:t>
      </w:r>
      <w:r>
        <w:rPr>
          <w:rStyle w:val="TitleChar"/>
          <w:rFonts w:asciiTheme="minorHAnsi" w:hAnsiTheme="minorHAnsi" w:cstheme="minorHAnsi"/>
        </w:rPr>
        <w:t xml:space="preserve"> additional patents </w:t>
      </w:r>
      <w:r>
        <w:rPr>
          <w:rStyle w:val="TitleChar"/>
          <w:rFonts w:asciiTheme="minorHAnsi" w:hAnsiTheme="minorHAnsi" w:cstheme="minorHAnsi"/>
          <w:highlight w:val="green"/>
        </w:rPr>
        <w:t>in 2015</w:t>
      </w:r>
      <w:r>
        <w:rPr>
          <w:rFonts w:asciiTheme="minorHAnsi" w:hAnsiTheme="minorHAnsi" w:cstheme="minorHAnsi"/>
          <w:sz w:val="16"/>
        </w:rPr>
        <w:t xml:space="preserve">.76 More recent data show a stark increase in drugs with multiple patents and exclusivities.77 As of 2018, </w:t>
      </w:r>
      <w:r>
        <w:rPr>
          <w:rStyle w:val="TitleChar"/>
          <w:rFonts w:asciiTheme="minorHAnsi" w:hAnsiTheme="minorHAnsi" w:cstheme="minorHAnsi"/>
          <w:highlight w:val="green"/>
        </w:rPr>
        <w:t>almost 40 percent of</w:t>
      </w:r>
      <w:r>
        <w:rPr>
          <w:rStyle w:val="TitleChar"/>
          <w:rFonts w:asciiTheme="minorHAnsi" w:hAnsiTheme="minorHAnsi" w:cstheme="minorHAnsi"/>
        </w:rPr>
        <w:t xml:space="preserve"> all </w:t>
      </w:r>
      <w:r>
        <w:rPr>
          <w:rStyle w:val="TitleChar"/>
          <w:rFonts w:asciiTheme="minorHAnsi" w:hAnsiTheme="minorHAnsi" w:cstheme="minorHAnsi"/>
          <w:highlight w:val="green"/>
        </w:rPr>
        <w:t>drugs</w:t>
      </w:r>
      <w:r>
        <w:rPr>
          <w:rStyle w:val="TitleChar"/>
          <w:rFonts w:asciiTheme="minorHAnsi" w:hAnsiTheme="minorHAnsi" w:cstheme="minorHAnsi"/>
        </w:rPr>
        <w:t xml:space="preserve"> on the market had </w:t>
      </w:r>
      <w:r>
        <w:rPr>
          <w:rStyle w:val="Emphasis"/>
          <w:rFonts w:asciiTheme="minorHAnsi" w:hAnsiTheme="minorHAnsi" w:cstheme="minorHAnsi"/>
          <w:highlight w:val="green"/>
        </w:rPr>
        <w:t xml:space="preserve">walled off competition </w:t>
      </w:r>
      <w:r>
        <w:rPr>
          <w:rStyle w:val="TitleChar"/>
          <w:rFonts w:asciiTheme="minorHAnsi" w:hAnsiTheme="minorHAnsi" w:cstheme="minorHAnsi"/>
          <w:highlight w:val="green"/>
        </w:rPr>
        <w:t>through multiple</w:t>
      </w:r>
      <w:r>
        <w:rPr>
          <w:rStyle w:val="TitleChar"/>
          <w:rFonts w:asciiTheme="minorHAnsi" w:hAnsiTheme="minorHAnsi" w:cstheme="minorHAnsi"/>
        </w:rPr>
        <w:t xml:space="preserve"> </w:t>
      </w:r>
      <w:r>
        <w:rPr>
          <w:rStyle w:val="TitleChar"/>
          <w:rFonts w:asciiTheme="minorHAnsi" w:hAnsiTheme="minorHAnsi" w:cstheme="minorHAnsi"/>
          <w:highlight w:val="green"/>
        </w:rPr>
        <w:t>patents</w:t>
      </w:r>
      <w:r>
        <w:rPr>
          <w:rStyle w:val="TitleChar"/>
          <w:rFonts w:asciiTheme="minorHAnsi" w:hAnsiTheme="minorHAnsi" w:cstheme="minorHAnsi"/>
        </w:rPr>
        <w:t xml:space="preserve"> or exclusivities</w:t>
      </w:r>
      <w:r>
        <w:rPr>
          <w:rFonts w:asciiTheme="minorHAnsi" w:hAnsiTheme="minorHAnsi" w:cstheme="minorHAnsi"/>
          <w:sz w:val="16"/>
        </w:rPr>
        <w:t xml:space="preserve">.78 </w:t>
      </w:r>
      <w:r>
        <w:rPr>
          <w:rStyle w:val="TitleChar"/>
          <w:rFonts w:asciiTheme="minorHAnsi" w:hAnsiTheme="minorHAnsi" w:cstheme="minorHAnsi"/>
        </w:rPr>
        <w:t xml:space="preserve">Almost </w:t>
      </w:r>
      <w:r>
        <w:rPr>
          <w:rStyle w:val="TitleChar"/>
          <w:rFonts w:asciiTheme="minorHAnsi" w:hAnsiTheme="minorHAnsi" w:cstheme="minorHAnsi"/>
          <w:highlight w:val="green"/>
        </w:rPr>
        <w:t>half</w:t>
      </w:r>
      <w:r>
        <w:rPr>
          <w:rStyle w:val="TitleChar"/>
          <w:rFonts w:asciiTheme="minorHAnsi" w:hAnsiTheme="minorHAnsi" w:cstheme="minorHAnsi"/>
        </w:rPr>
        <w:t xml:space="preserve"> of all available drugs </w:t>
      </w:r>
      <w:r>
        <w:rPr>
          <w:rStyle w:val="TitleChar"/>
          <w:rFonts w:asciiTheme="minorHAnsi" w:hAnsiTheme="minorHAnsi" w:cstheme="minorHAnsi"/>
          <w:highlight w:val="green"/>
        </w:rPr>
        <w:t xml:space="preserve">were </w:t>
      </w:r>
      <w:r>
        <w:rPr>
          <w:rStyle w:val="Emphasis"/>
          <w:rFonts w:asciiTheme="minorHAnsi" w:hAnsiTheme="minorHAnsi" w:cstheme="minorHAnsi"/>
          <w:highlight w:val="green"/>
        </w:rPr>
        <w:t>shielded</w:t>
      </w:r>
      <w:r>
        <w:rPr>
          <w:rFonts w:asciiTheme="minorHAnsi" w:hAnsiTheme="minorHAnsi" w:cstheme="minorHAnsi"/>
          <w:sz w:val="16"/>
        </w:rPr>
        <w:t xml:space="preserve"> </w:t>
      </w:r>
      <w:r>
        <w:rPr>
          <w:rStyle w:val="TitleChar"/>
          <w:rFonts w:asciiTheme="minorHAnsi" w:hAnsiTheme="minorHAnsi" w:cstheme="minorHAnsi"/>
          <w:highlight w:val="green"/>
        </w:rPr>
        <w:t>by</w:t>
      </w:r>
      <w:r>
        <w:rPr>
          <w:rStyle w:val="TitleChar"/>
          <w:rFonts w:asciiTheme="minorHAnsi" w:hAnsiTheme="minorHAnsi" w:cstheme="minorHAnsi"/>
        </w:rPr>
        <w:t xml:space="preserve"> at least four </w:t>
      </w:r>
      <w:r>
        <w:rPr>
          <w:rStyle w:val="TitleChar"/>
          <w:rFonts w:asciiTheme="minorHAnsi" w:hAnsiTheme="minorHAnsi" w:cstheme="minorHAnsi"/>
          <w:highlight w:val="green"/>
        </w:rPr>
        <w:t>additional patents</w:t>
      </w:r>
      <w:r>
        <w:rPr>
          <w:rFonts w:asciiTheme="minorHAnsi" w:hAnsiTheme="minorHAnsi" w:cstheme="minorHAnsi"/>
          <w:sz w:val="16"/>
        </w:rPr>
        <w:t xml:space="preserve">, and </w:t>
      </w:r>
      <w:r>
        <w:rPr>
          <w:rStyle w:val="TitleChar"/>
          <w:rFonts w:asciiTheme="minorHAnsi" w:hAnsiTheme="minorHAnsi" w:cstheme="minorHAnsi"/>
        </w:rPr>
        <w:t>some drugs were cocooned by more than 20 additional</w:t>
      </w:r>
      <w:r>
        <w:rPr>
          <w:rFonts w:asciiTheme="minorHAnsi" w:hAnsiTheme="minorHAnsi" w:cstheme="minorHAnsi"/>
          <w:sz w:val="16"/>
        </w:rPr>
        <w:t xml:space="preserve"> </w:t>
      </w:r>
      <w:r>
        <w:rPr>
          <w:rStyle w:val="TitleChar"/>
          <w:rFonts w:asciiTheme="minorHAnsi" w:hAnsiTheme="minorHAnsi" w:cstheme="minorHAnsi"/>
        </w:rPr>
        <w:t>patents</w:t>
      </w:r>
      <w:r>
        <w:rPr>
          <w:rFonts w:asciiTheme="minorHAnsi" w:hAnsiTheme="minorHAnsi" w:cstheme="minorHAnsi"/>
          <w:sz w:val="16"/>
        </w:rPr>
        <w:t xml:space="preserve">.79 Drugmakers build patent thickets to extend monopoly rents, and this motivation is obvious in the size of the thickets protecting best-selling drugs. A blockbuster drug usually brings in billions of dollars each year in revenue, so </w:t>
      </w:r>
      <w:r>
        <w:rPr>
          <w:rStyle w:val="TitleChar"/>
          <w:rFonts w:asciiTheme="minorHAnsi" w:hAnsiTheme="minorHAnsi" w:cstheme="minorHAnsi"/>
        </w:rPr>
        <w:t xml:space="preserve">extending monopoly protection by even a few months will produce hundreds of </w:t>
      </w:r>
      <w:r w:rsidRPr="001E3835">
        <w:rPr>
          <w:rStyle w:val="TitleChar"/>
          <w:rFonts w:asciiTheme="minorHAnsi" w:hAnsiTheme="minorHAnsi" w:cstheme="minorHAnsi"/>
        </w:rPr>
        <w:t>millions of dollars</w:t>
      </w:r>
      <w:r w:rsidRPr="001E3835">
        <w:rPr>
          <w:rFonts w:asciiTheme="minorHAnsi" w:hAnsiTheme="minorHAnsi" w:cstheme="minorHAnsi"/>
          <w:sz w:val="16"/>
        </w:rPr>
        <w:t xml:space="preserve"> in extra revenue.80 </w:t>
      </w:r>
      <w:r w:rsidRPr="001E3835">
        <w:rPr>
          <w:rStyle w:val="TitleChar"/>
          <w:rFonts w:asciiTheme="minorHAnsi" w:hAnsiTheme="minorHAnsi" w:cstheme="minorHAnsi"/>
        </w:rPr>
        <w:t>Each of the 12 best-selling drugs</w:t>
      </w:r>
      <w:r w:rsidRPr="001E3835">
        <w:rPr>
          <w:rFonts w:asciiTheme="minorHAnsi" w:hAnsiTheme="minorHAnsi" w:cstheme="minorHAnsi"/>
          <w:sz w:val="16"/>
        </w:rPr>
        <w:t xml:space="preserve"> of 2018 </w:t>
      </w:r>
      <w:r w:rsidRPr="001E3835">
        <w:rPr>
          <w:rStyle w:val="TitleChar"/>
          <w:rFonts w:asciiTheme="minorHAnsi" w:hAnsiTheme="minorHAnsi" w:cstheme="minorHAnsi"/>
        </w:rPr>
        <w:t>was shielded by an average of 71 patents and 125 patent applications</w:t>
      </w:r>
      <w:r w:rsidRPr="001E3835">
        <w:rPr>
          <w:rFonts w:asciiTheme="minorHAnsi" w:hAnsiTheme="minorHAnsi" w:cstheme="minorHAnsi"/>
          <w:sz w:val="16"/>
        </w:rPr>
        <w:t xml:space="preserve">, with three of the 12 drugs having more than 200 patent applications.81 Thanks to these dozens of patents, </w:t>
      </w:r>
      <w:r w:rsidRPr="001E3835">
        <w:rPr>
          <w:rStyle w:val="TitleChar"/>
          <w:rFonts w:asciiTheme="minorHAnsi" w:hAnsiTheme="minorHAnsi" w:cstheme="minorHAnsi"/>
        </w:rPr>
        <w:t>each best-selling drug had</w:t>
      </w:r>
      <w:r w:rsidRPr="001E3835">
        <w:rPr>
          <w:rFonts w:asciiTheme="minorHAnsi" w:hAnsiTheme="minorHAnsi" w:cstheme="minorHAnsi"/>
          <w:sz w:val="16"/>
        </w:rPr>
        <w:t xml:space="preserve">, on average, </w:t>
      </w:r>
      <w:r w:rsidRPr="001E3835">
        <w:rPr>
          <w:rStyle w:val="TitleChar"/>
          <w:rFonts w:asciiTheme="minorHAnsi" w:hAnsiTheme="minorHAnsi" w:cstheme="minorHAnsi"/>
        </w:rPr>
        <w:t xml:space="preserve">an effective patent protection period of </w:t>
      </w:r>
      <w:r w:rsidRPr="001E3835">
        <w:rPr>
          <w:rStyle w:val="Emphasis"/>
          <w:rFonts w:asciiTheme="minorHAnsi" w:hAnsiTheme="minorHAnsi" w:cstheme="minorHAnsi"/>
        </w:rPr>
        <w:t>38 years</w:t>
      </w:r>
      <w:r w:rsidRPr="001E3835">
        <w:rPr>
          <w:rFonts w:asciiTheme="minorHAnsi" w:hAnsiTheme="minorHAnsi" w:cstheme="minorHAnsi"/>
          <w:sz w:val="16"/>
          <w:szCs w:val="16"/>
        </w:rPr>
        <w:t>, nearly</w:t>
      </w:r>
      <w:r w:rsidRPr="001E3835">
        <w:rPr>
          <w:rFonts w:asciiTheme="minorHAnsi" w:hAnsiTheme="minorHAnsi" w:cstheme="minorHAnsi"/>
        </w:rPr>
        <w:t xml:space="preserve"> </w:t>
      </w:r>
      <w:r w:rsidRPr="001E3835">
        <w:rPr>
          <w:rStyle w:val="Emphasis"/>
          <w:rFonts w:asciiTheme="minorHAnsi" w:hAnsiTheme="minorHAnsi" w:cstheme="minorHAnsi"/>
        </w:rPr>
        <w:t>double</w:t>
      </w:r>
      <w:r w:rsidRPr="001E3835">
        <w:rPr>
          <w:rStyle w:val="TitleChar"/>
          <w:rFonts w:asciiTheme="minorHAnsi" w:hAnsiTheme="minorHAnsi" w:cstheme="minorHAnsi"/>
        </w:rPr>
        <w:t xml:space="preserve"> the 20-year monopoly granted by a patent</w:t>
      </w:r>
      <w:r w:rsidRPr="001E3835">
        <w:rPr>
          <w:rFonts w:asciiTheme="minorHAnsi" w:hAnsiTheme="minorHAnsi" w:cstheme="minorHAnsi"/>
          <w:sz w:val="16"/>
        </w:rPr>
        <w:t xml:space="preserve">.82 Because all 12 drugs remain under patent protection, these total numbers of patents and years of monopoly could still grow. Industry insiders also refer to this practice as evergreening, when </w:t>
      </w:r>
      <w:r w:rsidRPr="001E3835">
        <w:rPr>
          <w:rStyle w:val="TitleChar"/>
          <w:rFonts w:asciiTheme="minorHAnsi" w:hAnsiTheme="minorHAnsi" w:cstheme="minorHAnsi"/>
        </w:rPr>
        <w:t>drugmakers claim fresh patents for drugs whose original patents are about to expire</w:t>
      </w:r>
      <w:r w:rsidRPr="001E3835">
        <w:rPr>
          <w:rFonts w:asciiTheme="minorHAnsi" w:hAnsiTheme="minorHAnsi" w:cstheme="minorHAnsi"/>
          <w:sz w:val="16"/>
        </w:rPr>
        <w:t>. Similarly, drug manufacturers also engage</w:t>
      </w:r>
      <w:r>
        <w:rPr>
          <w:rFonts w:asciiTheme="minorHAnsi" w:hAnsiTheme="minorHAnsi" w:cstheme="minorHAnsi"/>
          <w:sz w:val="16"/>
        </w:rPr>
        <w:t xml:space="preserve"> in </w:t>
      </w:r>
      <w:proofErr w:type="spellStart"/>
      <w:r>
        <w:rPr>
          <w:rFonts w:asciiTheme="minorHAnsi" w:hAnsiTheme="minorHAnsi" w:cstheme="minorHAnsi"/>
          <w:sz w:val="16"/>
        </w:rPr>
        <w:t>producthopping</w:t>
      </w:r>
      <w:proofErr w:type="spellEnd"/>
      <w:r>
        <w:rPr>
          <w:rFonts w:asciiTheme="minorHAnsi" w:hAnsiTheme="minorHAnsi" w:cstheme="minorHAnsi"/>
          <w:sz w:val="16"/>
        </w:rPr>
        <w:t xml:space="preserve">, when they marginally change a product shortly before its patent expires, and then they pressure doctors to prescribe the newer version, to keep patients from using a generic alternative to the original brand formulation.83 </w:t>
      </w:r>
    </w:p>
    <w:p w14:paraId="45E09AAD" w14:textId="77777777" w:rsidR="001E3835" w:rsidRDefault="001E3835" w:rsidP="001E3835">
      <w:pPr>
        <w:pStyle w:val="Heading4"/>
        <w:rPr>
          <w:rFonts w:asciiTheme="minorHAnsi" w:hAnsiTheme="minorHAnsi" w:cstheme="minorHAnsi"/>
        </w:rPr>
      </w:pPr>
      <w:r>
        <w:rPr>
          <w:rFonts w:asciiTheme="minorHAnsi" w:hAnsiTheme="minorHAnsi" w:cstheme="minorHAnsi"/>
        </w:rPr>
        <w:t>Secondary patents create legal “minefields” that deter generic market entry</w:t>
      </w:r>
    </w:p>
    <w:p w14:paraId="549ABC5B" w14:textId="77777777" w:rsidR="001E3835" w:rsidRDefault="001E3835" w:rsidP="001E3835">
      <w:pPr>
        <w:rPr>
          <w:rFonts w:asciiTheme="minorHAnsi" w:hAnsiTheme="minorHAnsi" w:cstheme="minorHAnsi"/>
        </w:rPr>
      </w:pPr>
      <w:proofErr w:type="spellStart"/>
      <w:r>
        <w:rPr>
          <w:rStyle w:val="Heading4Char"/>
          <w:rFonts w:asciiTheme="minorHAnsi" w:hAnsiTheme="minorHAnsi" w:cstheme="minorHAnsi"/>
        </w:rPr>
        <w:t>Gurgula</w:t>
      </w:r>
      <w:proofErr w:type="spellEnd"/>
      <w:r>
        <w:rPr>
          <w:rStyle w:val="Heading4Char"/>
          <w:rFonts w:asciiTheme="minorHAnsi" w:hAnsiTheme="minorHAnsi" w:cstheme="minorHAnsi"/>
        </w:rPr>
        <w:t xml:space="preserve"> 20</w:t>
      </w:r>
      <w:r>
        <w:rPr>
          <w:rFonts w:asciiTheme="minorHAnsi" w:hAnsiTheme="minorHAnsi" w:cstheme="minorHAnsi"/>
        </w:rPr>
        <w:t xml:space="preserve"> [Olga </w:t>
      </w:r>
      <w:proofErr w:type="spellStart"/>
      <w:r>
        <w:rPr>
          <w:rFonts w:asciiTheme="minorHAnsi" w:hAnsiTheme="minorHAnsi" w:cstheme="minorHAnsi"/>
        </w:rPr>
        <w:t>Gurgula</w:t>
      </w:r>
      <w:proofErr w:type="spellEnd"/>
      <w:r>
        <w:rPr>
          <w:rFonts w:asciiTheme="minorHAnsi" w:hAnsiTheme="minorHAnsi" w:cstheme="minorHAnsi"/>
        </w:rPr>
        <w:t xml:space="preserve">, lecturer of intellectual property law at Brunel University London, 10-28-2020, "Strategic Patenting by Pharmaceutical Companies – Should Competition Law </w:t>
      </w:r>
      <w:proofErr w:type="gramStart"/>
      <w:r>
        <w:rPr>
          <w:rFonts w:asciiTheme="minorHAnsi" w:hAnsiTheme="minorHAnsi" w:cstheme="minorHAnsi"/>
        </w:rPr>
        <w:t>Intervene?,</w:t>
      </w:r>
      <w:proofErr w:type="gramEnd"/>
      <w:r>
        <w:rPr>
          <w:rFonts w:asciiTheme="minorHAnsi" w:hAnsiTheme="minorHAnsi" w:cstheme="minorHAnsi"/>
        </w:rPr>
        <w:t>" IIC - International Review of Intellectual Property and Competition Law, https://link.springer.com/article/10.1007/s40319-020-00985-0]/Kankee</w:t>
      </w:r>
    </w:p>
    <w:p w14:paraId="4F38E346" w14:textId="77777777" w:rsidR="001E3835" w:rsidRDefault="001E3835" w:rsidP="001E3835">
      <w:pPr>
        <w:rPr>
          <w:rFonts w:asciiTheme="minorHAnsi" w:hAnsiTheme="minorHAnsi" w:cstheme="minorHAnsi"/>
          <w:sz w:val="16"/>
        </w:rPr>
      </w:pPr>
      <w:r>
        <w:rPr>
          <w:rStyle w:val="TitleChar"/>
          <w:rFonts w:asciiTheme="minorHAnsi" w:hAnsiTheme="minorHAnsi" w:cstheme="minorHAnsi"/>
        </w:rPr>
        <w:t xml:space="preserve">Strategic patenting also has </w:t>
      </w:r>
      <w:r>
        <w:rPr>
          <w:rStyle w:val="Emphasis"/>
          <w:rFonts w:asciiTheme="minorHAnsi" w:hAnsiTheme="minorHAnsi" w:cstheme="minorHAnsi"/>
        </w:rPr>
        <w:t>a chilling effect</w:t>
      </w:r>
      <w:r>
        <w:rPr>
          <w:rStyle w:val="TitleChar"/>
          <w:rFonts w:asciiTheme="minorHAnsi" w:hAnsiTheme="minorHAnsi" w:cstheme="minorHAnsi"/>
        </w:rPr>
        <w:t xml:space="preserve"> on </w:t>
      </w:r>
      <w:r>
        <w:rPr>
          <w:rFonts w:asciiTheme="minorHAnsi" w:hAnsiTheme="minorHAnsi" w:cstheme="minorHAnsi"/>
          <w:sz w:val="16"/>
          <w:szCs w:val="16"/>
        </w:rPr>
        <w:t>follow-on</w:t>
      </w:r>
      <w:r>
        <w:rPr>
          <w:rStyle w:val="TitleChar"/>
          <w:rFonts w:asciiTheme="minorHAnsi" w:hAnsiTheme="minorHAnsi" w:cstheme="minorHAnsi"/>
        </w:rPr>
        <w:t xml:space="preserve"> innovation by generic competitors</w:t>
      </w:r>
      <w:r>
        <w:rPr>
          <w:rFonts w:asciiTheme="minorHAnsi" w:hAnsiTheme="minorHAnsi" w:cstheme="minorHAnsi"/>
          <w:sz w:val="16"/>
        </w:rPr>
        <w:t xml:space="preserve"> in the form of developing alternative versions of an off-patent compound. As was discussed earlier, the expiry of a basic patent that protects an active compound facilitates generic competition. This is because </w:t>
      </w:r>
      <w:r>
        <w:rPr>
          <w:rStyle w:val="TitleChar"/>
          <w:rFonts w:asciiTheme="minorHAnsi" w:hAnsiTheme="minorHAnsi" w:cstheme="minorHAnsi"/>
        </w:rPr>
        <w:t>even if the product is still protected by process</w:t>
      </w:r>
      <w:r>
        <w:rPr>
          <w:rFonts w:asciiTheme="minorHAnsi" w:hAnsiTheme="minorHAnsi" w:cstheme="minorHAnsi"/>
          <w:sz w:val="16"/>
        </w:rPr>
        <w:t xml:space="preserve">, specific form or formulation patents, </w:t>
      </w:r>
      <w:r>
        <w:rPr>
          <w:rStyle w:val="TitleChar"/>
          <w:rFonts w:asciiTheme="minorHAnsi" w:hAnsiTheme="minorHAnsi" w:cstheme="minorHAnsi"/>
        </w:rPr>
        <w:t>generic companies may develop alternative ways of producing or formulating the product and start competing with the originator</w:t>
      </w:r>
      <w:r>
        <w:rPr>
          <w:rFonts w:asciiTheme="minorHAnsi" w:hAnsiTheme="minorHAnsi" w:cstheme="minorHAnsi"/>
          <w:sz w:val="16"/>
        </w:rPr>
        <w:t xml:space="preserve">. In the absence of strategically accumulated patents by the originator, generic companies are typically open to innovating to launch alternative generic products as soon as the basic patent expires. However, </w:t>
      </w:r>
      <w:r>
        <w:rPr>
          <w:rStyle w:val="TitleChar"/>
          <w:rFonts w:asciiTheme="minorHAnsi" w:hAnsiTheme="minorHAnsi" w:cstheme="minorHAnsi"/>
        </w:rPr>
        <w:t xml:space="preserve">by pursuing strategic </w:t>
      </w:r>
      <w:r>
        <w:rPr>
          <w:rStyle w:val="TitleChar"/>
          <w:rFonts w:asciiTheme="minorHAnsi" w:hAnsiTheme="minorHAnsi" w:cstheme="minorHAnsi"/>
          <w:highlight w:val="green"/>
        </w:rPr>
        <w:t>patenting</w:t>
      </w:r>
      <w:r>
        <w:rPr>
          <w:rStyle w:val="TitleChar"/>
          <w:rFonts w:asciiTheme="minorHAnsi" w:hAnsiTheme="minorHAnsi" w:cstheme="minorHAnsi"/>
        </w:rPr>
        <w:t xml:space="preserve">, originators </w:t>
      </w:r>
      <w:r>
        <w:rPr>
          <w:rStyle w:val="TitleChar"/>
          <w:rFonts w:asciiTheme="minorHAnsi" w:hAnsiTheme="minorHAnsi" w:cstheme="minorHAnsi"/>
          <w:highlight w:val="green"/>
        </w:rPr>
        <w:t>may</w:t>
      </w:r>
      <w:r>
        <w:rPr>
          <w:rStyle w:val="TitleChar"/>
          <w:rFonts w:asciiTheme="minorHAnsi" w:hAnsiTheme="minorHAnsi" w:cstheme="minorHAnsi"/>
        </w:rPr>
        <w:t xml:space="preserve"> </w:t>
      </w:r>
      <w:r>
        <w:rPr>
          <w:rStyle w:val="Emphasis"/>
          <w:rFonts w:asciiTheme="minorHAnsi" w:hAnsiTheme="minorHAnsi" w:cstheme="minorHAnsi"/>
          <w:highlight w:val="green"/>
        </w:rPr>
        <w:t>discourage</w:t>
      </w:r>
      <w:r>
        <w:rPr>
          <w:rStyle w:val="TitleChar"/>
          <w:rFonts w:asciiTheme="minorHAnsi" w:hAnsiTheme="minorHAnsi" w:cstheme="minorHAnsi"/>
          <w:highlight w:val="green"/>
        </w:rPr>
        <w:t xml:space="preserve"> generics</w:t>
      </w:r>
      <w:r>
        <w:rPr>
          <w:rStyle w:val="TitleChar"/>
          <w:rFonts w:asciiTheme="minorHAnsi" w:hAnsiTheme="minorHAnsi" w:cstheme="minorHAnsi"/>
        </w:rPr>
        <w:t xml:space="preserve"> from engaging in </w:t>
      </w:r>
      <w:r>
        <w:rPr>
          <w:rFonts w:asciiTheme="minorHAnsi" w:hAnsiTheme="minorHAnsi" w:cstheme="minorHAnsi"/>
          <w:sz w:val="16"/>
          <w:szCs w:val="16"/>
        </w:rPr>
        <w:t>follow-on</w:t>
      </w:r>
      <w:r>
        <w:rPr>
          <w:rStyle w:val="TitleChar"/>
          <w:rFonts w:asciiTheme="minorHAnsi" w:hAnsiTheme="minorHAnsi" w:cstheme="minorHAnsi"/>
        </w:rPr>
        <w:t xml:space="preserve"> innovation </w:t>
      </w:r>
      <w:r>
        <w:rPr>
          <w:rStyle w:val="TitleChar"/>
          <w:rFonts w:asciiTheme="minorHAnsi" w:hAnsiTheme="minorHAnsi" w:cstheme="minorHAnsi"/>
          <w:highlight w:val="green"/>
        </w:rPr>
        <w:t>because of</w:t>
      </w:r>
      <w:r>
        <w:rPr>
          <w:rStyle w:val="TitleChar"/>
          <w:rFonts w:asciiTheme="minorHAnsi" w:hAnsiTheme="minorHAnsi" w:cstheme="minorHAnsi"/>
        </w:rPr>
        <w:t xml:space="preserve"> the </w:t>
      </w:r>
      <w:r>
        <w:rPr>
          <w:rStyle w:val="Emphasis"/>
          <w:rFonts w:asciiTheme="minorHAnsi" w:hAnsiTheme="minorHAnsi" w:cstheme="minorHAnsi"/>
          <w:highlight w:val="green"/>
        </w:rPr>
        <w:t>uncertainty</w:t>
      </w:r>
      <w:r>
        <w:rPr>
          <w:rStyle w:val="TitleChar"/>
          <w:rFonts w:asciiTheme="minorHAnsi" w:hAnsiTheme="minorHAnsi" w:cstheme="minorHAnsi"/>
        </w:rPr>
        <w:t xml:space="preserve"> about the patent protection </w:t>
      </w:r>
      <w:r>
        <w:rPr>
          <w:rStyle w:val="TitleChar"/>
          <w:rFonts w:asciiTheme="minorHAnsi" w:hAnsiTheme="minorHAnsi" w:cstheme="minorHAnsi"/>
          <w:highlight w:val="green"/>
        </w:rPr>
        <w:t xml:space="preserve">and a </w:t>
      </w:r>
      <w:r>
        <w:rPr>
          <w:rStyle w:val="Emphasis"/>
          <w:rFonts w:asciiTheme="minorHAnsi" w:hAnsiTheme="minorHAnsi" w:cstheme="minorHAnsi"/>
          <w:highlight w:val="green"/>
        </w:rPr>
        <w:t>fear</w:t>
      </w:r>
      <w:r>
        <w:rPr>
          <w:rStyle w:val="TitleChar"/>
          <w:rFonts w:asciiTheme="minorHAnsi" w:hAnsiTheme="minorHAnsi" w:cstheme="minorHAnsi"/>
          <w:highlight w:val="green"/>
        </w:rPr>
        <w:t xml:space="preserve"> of infringing on</w:t>
      </w:r>
      <w:r>
        <w:rPr>
          <w:rStyle w:val="TitleChar"/>
          <w:rFonts w:asciiTheme="minorHAnsi" w:hAnsiTheme="minorHAnsi" w:cstheme="minorHAnsi"/>
        </w:rPr>
        <w:t xml:space="preserve"> one of the </w:t>
      </w:r>
      <w:r>
        <w:rPr>
          <w:rStyle w:val="TitleChar"/>
          <w:rFonts w:asciiTheme="minorHAnsi" w:hAnsiTheme="minorHAnsi" w:cstheme="minorHAnsi"/>
          <w:highlight w:val="green"/>
        </w:rPr>
        <w:t>numerous</w:t>
      </w:r>
      <w:r>
        <w:rPr>
          <w:rFonts w:asciiTheme="minorHAnsi" w:hAnsiTheme="minorHAnsi" w:cstheme="minorHAnsi"/>
          <w:sz w:val="16"/>
        </w:rPr>
        <w:t xml:space="preserve"> </w:t>
      </w:r>
      <w:proofErr w:type="gramStart"/>
      <w:r>
        <w:rPr>
          <w:rStyle w:val="TitleChar"/>
          <w:rFonts w:asciiTheme="minorHAnsi" w:hAnsiTheme="minorHAnsi" w:cstheme="minorHAnsi"/>
          <w:highlight w:val="green"/>
        </w:rPr>
        <w:t>patents</w:t>
      </w:r>
      <w:r>
        <w:rPr>
          <w:rFonts w:asciiTheme="minorHAnsi" w:hAnsiTheme="minorHAnsi" w:cstheme="minorHAnsi"/>
          <w:sz w:val="16"/>
        </w:rPr>
        <w:t>.Footnote</w:t>
      </w:r>
      <w:proofErr w:type="gramEnd"/>
      <w:r>
        <w:rPr>
          <w:rFonts w:asciiTheme="minorHAnsi" w:hAnsiTheme="minorHAnsi" w:cstheme="minorHAnsi"/>
          <w:sz w:val="16"/>
        </w:rPr>
        <w:t xml:space="preserve">96 In its Sector Inquiry Report, the Commission cited the following quote from one of the originators: </w:t>
      </w:r>
      <w:r>
        <w:rPr>
          <w:rStyle w:val="TitleChar"/>
          <w:rFonts w:asciiTheme="minorHAnsi" w:hAnsiTheme="minorHAnsi" w:cstheme="minorHAnsi"/>
          <w:highlight w:val="green"/>
        </w:rPr>
        <w:t>The</w:t>
      </w:r>
      <w:r>
        <w:rPr>
          <w:rFonts w:asciiTheme="minorHAnsi" w:hAnsiTheme="minorHAnsi" w:cstheme="minorHAnsi"/>
          <w:sz w:val="16"/>
        </w:rPr>
        <w:t xml:space="preserve"> entire </w:t>
      </w:r>
      <w:r>
        <w:rPr>
          <w:rStyle w:val="TitleChar"/>
          <w:rFonts w:asciiTheme="minorHAnsi" w:hAnsiTheme="minorHAnsi" w:cstheme="minorHAnsi"/>
        </w:rPr>
        <w:t>point of</w:t>
      </w:r>
      <w:r>
        <w:rPr>
          <w:rFonts w:asciiTheme="minorHAnsi" w:hAnsiTheme="minorHAnsi" w:cstheme="minorHAnsi"/>
          <w:sz w:val="16"/>
        </w:rPr>
        <w:t xml:space="preserve"> </w:t>
      </w:r>
      <w:r>
        <w:rPr>
          <w:rStyle w:val="TitleChar"/>
          <w:rFonts w:asciiTheme="minorHAnsi" w:hAnsiTheme="minorHAnsi" w:cstheme="minorHAnsi"/>
        </w:rPr>
        <w:t xml:space="preserve">the patenting </w:t>
      </w:r>
      <w:r>
        <w:rPr>
          <w:rStyle w:val="TitleChar"/>
          <w:rFonts w:asciiTheme="minorHAnsi" w:hAnsiTheme="minorHAnsi" w:cstheme="minorHAnsi"/>
          <w:highlight w:val="green"/>
        </w:rPr>
        <w:t>strategy</w:t>
      </w:r>
      <w:r>
        <w:rPr>
          <w:rFonts w:asciiTheme="minorHAnsi" w:hAnsiTheme="minorHAnsi" w:cstheme="minorHAnsi"/>
          <w:sz w:val="16"/>
        </w:rPr>
        <w:t xml:space="preserve"> adopted by many originators </w:t>
      </w:r>
      <w:r>
        <w:rPr>
          <w:rStyle w:val="TitleChar"/>
          <w:rFonts w:asciiTheme="minorHAnsi" w:hAnsiTheme="minorHAnsi" w:cstheme="minorHAnsi"/>
          <w:highlight w:val="green"/>
        </w:rPr>
        <w:t xml:space="preserve">is </w:t>
      </w:r>
      <w:r>
        <w:rPr>
          <w:rStyle w:val="TitleChar"/>
          <w:rFonts w:asciiTheme="minorHAnsi" w:hAnsiTheme="minorHAnsi" w:cstheme="minorHAnsi"/>
        </w:rPr>
        <w:t>to remove legal</w:t>
      </w:r>
      <w:r>
        <w:rPr>
          <w:rFonts w:asciiTheme="minorHAnsi" w:hAnsiTheme="minorHAnsi" w:cstheme="minorHAnsi"/>
          <w:sz w:val="16"/>
        </w:rPr>
        <w:t xml:space="preserve"> </w:t>
      </w:r>
      <w:r>
        <w:rPr>
          <w:rStyle w:val="TitleChar"/>
          <w:rFonts w:asciiTheme="minorHAnsi" w:hAnsiTheme="minorHAnsi" w:cstheme="minorHAnsi"/>
        </w:rPr>
        <w:t>certainty</w:t>
      </w:r>
      <w:r>
        <w:rPr>
          <w:rFonts w:asciiTheme="minorHAnsi" w:hAnsiTheme="minorHAnsi" w:cstheme="minorHAnsi"/>
          <w:sz w:val="16"/>
        </w:rPr>
        <w:t xml:space="preserve">. The strategy is </w:t>
      </w:r>
      <w:r>
        <w:rPr>
          <w:rStyle w:val="TitleChar"/>
          <w:rFonts w:asciiTheme="minorHAnsi" w:hAnsiTheme="minorHAnsi" w:cstheme="minorHAnsi"/>
          <w:highlight w:val="green"/>
        </w:rPr>
        <w:t>to</w:t>
      </w:r>
      <w:r>
        <w:rPr>
          <w:rStyle w:val="TitleChar"/>
          <w:rFonts w:asciiTheme="minorHAnsi" w:hAnsiTheme="minorHAnsi" w:cstheme="minorHAnsi"/>
        </w:rPr>
        <w:t xml:space="preserve"> file as many patents as possible on all areas of the drug and </w:t>
      </w:r>
      <w:r>
        <w:rPr>
          <w:rStyle w:val="TitleChar"/>
          <w:rFonts w:asciiTheme="minorHAnsi" w:hAnsiTheme="minorHAnsi" w:cstheme="minorHAnsi"/>
          <w:highlight w:val="green"/>
        </w:rPr>
        <w:t>create a</w:t>
      </w:r>
      <w:r>
        <w:rPr>
          <w:rStyle w:val="TitleChar"/>
          <w:rFonts w:asciiTheme="minorHAnsi" w:hAnsiTheme="minorHAnsi" w:cstheme="minorHAnsi"/>
        </w:rPr>
        <w:t xml:space="preserve"> </w:t>
      </w:r>
      <w:r>
        <w:rPr>
          <w:rFonts w:asciiTheme="minorHAnsi" w:hAnsiTheme="minorHAnsi" w:cstheme="minorHAnsi"/>
          <w:sz w:val="16"/>
        </w:rPr>
        <w:t>“</w:t>
      </w:r>
      <w:r>
        <w:rPr>
          <w:rStyle w:val="Emphasis"/>
          <w:rFonts w:asciiTheme="minorHAnsi" w:hAnsiTheme="minorHAnsi" w:cstheme="minorHAnsi"/>
          <w:highlight w:val="green"/>
        </w:rPr>
        <w:t>minefield</w:t>
      </w:r>
      <w:r>
        <w:rPr>
          <w:rFonts w:asciiTheme="minorHAnsi" w:hAnsiTheme="minorHAnsi" w:cstheme="minorHAnsi"/>
          <w:sz w:val="16"/>
        </w:rPr>
        <w:t xml:space="preserve">” </w:t>
      </w:r>
      <w:r>
        <w:rPr>
          <w:rStyle w:val="TitleChar"/>
          <w:rFonts w:asciiTheme="minorHAnsi" w:hAnsiTheme="minorHAnsi" w:cstheme="minorHAnsi"/>
          <w:highlight w:val="green"/>
        </w:rPr>
        <w:t xml:space="preserve">for </w:t>
      </w:r>
      <w:r>
        <w:rPr>
          <w:rStyle w:val="TitleChar"/>
          <w:rFonts w:asciiTheme="minorHAnsi" w:hAnsiTheme="minorHAnsi" w:cstheme="minorHAnsi"/>
        </w:rPr>
        <w:t xml:space="preserve">the </w:t>
      </w:r>
      <w:r>
        <w:rPr>
          <w:rStyle w:val="TitleChar"/>
          <w:rFonts w:asciiTheme="minorHAnsi" w:hAnsiTheme="minorHAnsi" w:cstheme="minorHAnsi"/>
          <w:highlight w:val="green"/>
        </w:rPr>
        <w:t>generics to navigate</w:t>
      </w:r>
      <w:r>
        <w:rPr>
          <w:rFonts w:asciiTheme="minorHAnsi" w:hAnsiTheme="minorHAnsi" w:cstheme="minorHAnsi"/>
          <w:sz w:val="16"/>
        </w:rPr>
        <w:t xml:space="preserve">. </w:t>
      </w:r>
      <w:r>
        <w:rPr>
          <w:rStyle w:val="TitleChar"/>
          <w:rFonts w:asciiTheme="minorHAnsi" w:hAnsiTheme="minorHAnsi" w:cstheme="minorHAnsi"/>
        </w:rPr>
        <w:t xml:space="preserve">All generics know that very few patents in that larger group will be valid and infringed by the product they propose to make, but </w:t>
      </w:r>
      <w:r>
        <w:rPr>
          <w:rStyle w:val="TitleChar"/>
          <w:rFonts w:asciiTheme="minorHAnsi" w:hAnsiTheme="minorHAnsi" w:cstheme="minorHAnsi"/>
          <w:highlight w:val="green"/>
        </w:rPr>
        <w:t>it is</w:t>
      </w:r>
      <w:r>
        <w:rPr>
          <w:rStyle w:val="TitleChar"/>
          <w:rFonts w:asciiTheme="minorHAnsi" w:hAnsiTheme="minorHAnsi" w:cstheme="minorHAnsi"/>
        </w:rPr>
        <w:t xml:space="preserve"> </w:t>
      </w:r>
      <w:r>
        <w:rPr>
          <w:rStyle w:val="Emphasis"/>
          <w:rFonts w:asciiTheme="minorHAnsi" w:hAnsiTheme="minorHAnsi" w:cstheme="minorHAnsi"/>
          <w:highlight w:val="green"/>
        </w:rPr>
        <w:t>impossible</w:t>
      </w:r>
      <w:r>
        <w:rPr>
          <w:rStyle w:val="TitleChar"/>
          <w:rFonts w:asciiTheme="minorHAnsi" w:hAnsiTheme="minorHAnsi" w:cstheme="minorHAnsi"/>
          <w:highlight w:val="green"/>
        </w:rPr>
        <w:t xml:space="preserve"> to be certain prior to launch</w:t>
      </w:r>
      <w:r>
        <w:rPr>
          <w:rStyle w:val="TitleChar"/>
          <w:rFonts w:asciiTheme="minorHAnsi" w:hAnsiTheme="minorHAnsi" w:cstheme="minorHAnsi"/>
        </w:rPr>
        <w:t xml:space="preserve"> that your product will not infringe</w:t>
      </w:r>
      <w:r>
        <w:rPr>
          <w:rFonts w:asciiTheme="minorHAnsi" w:hAnsiTheme="minorHAnsi" w:cstheme="minorHAnsi"/>
          <w:sz w:val="16"/>
        </w:rPr>
        <w:t xml:space="preserve"> and you will not be the subject of an interim injunction.Footnote97 Therefore, </w:t>
      </w:r>
      <w:r>
        <w:rPr>
          <w:rStyle w:val="TitleChar"/>
          <w:rFonts w:asciiTheme="minorHAnsi" w:hAnsiTheme="minorHAnsi" w:cstheme="minorHAnsi"/>
        </w:rPr>
        <w:t xml:space="preserve">as a result of creating an </w:t>
      </w:r>
      <w:r>
        <w:rPr>
          <w:rStyle w:val="Emphasis"/>
          <w:rFonts w:asciiTheme="minorHAnsi" w:hAnsiTheme="minorHAnsi" w:cstheme="minorHAnsi"/>
        </w:rPr>
        <w:t>impenetrable ring of patent protection</w:t>
      </w:r>
      <w:r>
        <w:rPr>
          <w:rStyle w:val="TitleChar"/>
          <w:rFonts w:asciiTheme="minorHAnsi" w:hAnsiTheme="minorHAnsi" w:cstheme="minorHAnsi"/>
        </w:rPr>
        <w:t xml:space="preserve"> by the originator</w:t>
      </w:r>
      <w:r>
        <w:rPr>
          <w:rFonts w:asciiTheme="minorHAnsi" w:hAnsiTheme="minorHAnsi" w:cstheme="minorHAnsi"/>
          <w:sz w:val="16"/>
        </w:rPr>
        <w:t xml:space="preserve">,Footnote98 </w:t>
      </w:r>
      <w:r>
        <w:rPr>
          <w:rStyle w:val="TitleChar"/>
          <w:rFonts w:asciiTheme="minorHAnsi" w:hAnsiTheme="minorHAnsi" w:cstheme="minorHAnsi"/>
        </w:rPr>
        <w:t>generic competitors may be prevented from developing</w:t>
      </w:r>
      <w:r>
        <w:rPr>
          <w:rFonts w:asciiTheme="minorHAnsi" w:hAnsiTheme="minorHAnsi" w:cstheme="minorHAnsi"/>
          <w:sz w:val="16"/>
        </w:rPr>
        <w:t xml:space="preserve"> alternative </w:t>
      </w:r>
      <w:r>
        <w:rPr>
          <w:rStyle w:val="TitleChar"/>
          <w:rFonts w:asciiTheme="minorHAnsi" w:hAnsiTheme="minorHAnsi" w:cstheme="minorHAnsi"/>
        </w:rPr>
        <w:t>generic versions</w:t>
      </w:r>
      <w:r>
        <w:rPr>
          <w:rFonts w:asciiTheme="minorHAnsi" w:hAnsiTheme="minorHAnsi" w:cstheme="minorHAnsi"/>
          <w:sz w:val="16"/>
        </w:rPr>
        <w:t xml:space="preserve">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w:t>
      </w:r>
      <w:r>
        <w:rPr>
          <w:rStyle w:val="TitleChar"/>
          <w:rFonts w:asciiTheme="minorHAnsi" w:hAnsiTheme="minorHAnsi" w:cstheme="minorHAnsi"/>
        </w:rPr>
        <w:t>due</w:t>
      </w:r>
      <w:r>
        <w:rPr>
          <w:rFonts w:asciiTheme="minorHAnsi" w:hAnsiTheme="minorHAnsi" w:cstheme="minorHAnsi"/>
          <w:sz w:val="16"/>
        </w:rPr>
        <w:t xml:space="preserve"> </w:t>
      </w:r>
      <w:r>
        <w:rPr>
          <w:rStyle w:val="TitleChar"/>
          <w:rFonts w:asciiTheme="minorHAnsi" w:hAnsiTheme="minorHAnsi" w:cstheme="minorHAnsi"/>
        </w:rPr>
        <w:t>to patents that protect an existing product</w:t>
      </w:r>
      <w:r>
        <w:rPr>
          <w:rFonts w:asciiTheme="minorHAnsi" w:hAnsiTheme="minorHAnsi" w:cstheme="minorHAnsi"/>
          <w:sz w:val="16"/>
        </w:rPr>
        <w:t xml:space="preserve"> and the need to obtain a marketing </w:t>
      </w:r>
      <w:proofErr w:type="spellStart"/>
      <w:r>
        <w:rPr>
          <w:rFonts w:asciiTheme="minorHAnsi" w:hAnsiTheme="minorHAnsi" w:cstheme="minorHAnsi"/>
          <w:sz w:val="16"/>
        </w:rPr>
        <w:t>authorisation</w:t>
      </w:r>
      <w:proofErr w:type="spellEnd"/>
      <w:r>
        <w:rPr>
          <w:rFonts w:asciiTheme="minorHAnsi" w:hAnsiTheme="minorHAnsi" w:cstheme="minorHAnsi"/>
          <w:sz w:val="16"/>
        </w:rPr>
        <w:t xml:space="preserve">, </w:t>
      </w:r>
      <w:r>
        <w:rPr>
          <w:rStyle w:val="TitleChar"/>
          <w:rFonts w:asciiTheme="minorHAnsi" w:hAnsiTheme="minorHAnsi" w:cstheme="minorHAnsi"/>
        </w:rPr>
        <w:t>strategic patenting raises these entry barriers further, making it very difficult for generic companies to overcome them</w:t>
      </w:r>
      <w:r>
        <w:rPr>
          <w:rFonts w:asciiTheme="minorHAnsi" w:hAnsiTheme="minorHAnsi" w:cstheme="minorHAnsi"/>
          <w:sz w:val="16"/>
        </w:rPr>
        <w:t xml:space="preserve">. </w:t>
      </w:r>
      <w:r>
        <w:rPr>
          <w:rStyle w:val="TitleChar"/>
          <w:rFonts w:asciiTheme="minorHAnsi" w:hAnsiTheme="minorHAnsi" w:cstheme="minorHAnsi"/>
        </w:rPr>
        <w:t>This</w:t>
      </w:r>
      <w:r>
        <w:rPr>
          <w:rFonts w:asciiTheme="minorHAnsi" w:hAnsiTheme="minorHAnsi" w:cstheme="minorHAnsi"/>
          <w:sz w:val="16"/>
        </w:rPr>
        <w:t xml:space="preserve"> </w:t>
      </w:r>
      <w:r>
        <w:rPr>
          <w:rStyle w:val="TitleChar"/>
          <w:rFonts w:asciiTheme="minorHAnsi" w:hAnsiTheme="minorHAnsi" w:cstheme="minorHAnsi"/>
        </w:rPr>
        <w:t>strategy</w:t>
      </w:r>
      <w:r>
        <w:rPr>
          <w:rFonts w:asciiTheme="minorHAnsi" w:hAnsiTheme="minorHAnsi" w:cstheme="minorHAnsi"/>
          <w:sz w:val="16"/>
        </w:rPr>
        <w:t>, therefore, “</w:t>
      </w:r>
      <w:r>
        <w:rPr>
          <w:rStyle w:val="TitleChar"/>
          <w:rFonts w:asciiTheme="minorHAnsi" w:hAnsiTheme="minorHAnsi" w:cstheme="minorHAnsi"/>
        </w:rPr>
        <w:t>may</w:t>
      </w:r>
      <w:r>
        <w:rPr>
          <w:rFonts w:asciiTheme="minorHAnsi" w:hAnsiTheme="minorHAnsi" w:cstheme="minorHAnsi"/>
          <w:sz w:val="16"/>
        </w:rPr>
        <w:t xml:space="preserve"> without further enforcement action by originator companies, … </w:t>
      </w:r>
      <w:r>
        <w:rPr>
          <w:rStyle w:val="TitleChar"/>
          <w:rFonts w:asciiTheme="minorHAnsi" w:hAnsiTheme="minorHAnsi" w:cstheme="minorHAnsi"/>
        </w:rPr>
        <w:t>delay generic entry</w:t>
      </w:r>
      <w:r>
        <w:rPr>
          <w:rFonts w:asciiTheme="minorHAnsi" w:hAnsiTheme="minorHAnsi" w:cstheme="minorHAnsi"/>
          <w:sz w:val="16"/>
        </w:rPr>
        <w:t xml:space="preserve"> until the patent situation is clearer </w:t>
      </w:r>
      <w:r>
        <w:rPr>
          <w:rStyle w:val="TitleChar"/>
          <w:rFonts w:asciiTheme="minorHAnsi" w:hAnsiTheme="minorHAnsi" w:cstheme="minorHAnsi"/>
        </w:rPr>
        <w:t xml:space="preserve">or even </w:t>
      </w:r>
      <w:r>
        <w:rPr>
          <w:rStyle w:val="Emphasis"/>
          <w:rFonts w:asciiTheme="minorHAnsi" w:hAnsiTheme="minorHAnsi" w:cstheme="minorHAnsi"/>
        </w:rPr>
        <w:t>discourage</w:t>
      </w:r>
      <w:r>
        <w:rPr>
          <w:rStyle w:val="TitleChar"/>
          <w:rFonts w:asciiTheme="minorHAnsi" w:hAnsiTheme="minorHAnsi" w:cstheme="minorHAnsi"/>
        </w:rPr>
        <w:t xml:space="preserve"> more risk-sensitive generic companies from entering altogether</w:t>
      </w:r>
      <w:proofErr w:type="gramStart"/>
      <w:r>
        <w:rPr>
          <w:rFonts w:asciiTheme="minorHAnsi" w:hAnsiTheme="minorHAnsi" w:cstheme="minorHAnsi"/>
          <w:sz w:val="16"/>
        </w:rPr>
        <w:t>”.Footnote</w:t>
      </w:r>
      <w:proofErr w:type="gramEnd"/>
      <w:r>
        <w:rPr>
          <w:rFonts w:asciiTheme="minorHAnsi" w:hAnsiTheme="minorHAnsi" w:cstheme="minorHAnsi"/>
          <w:sz w:val="16"/>
        </w:rPr>
        <w:t xml:space="preserve">101 Consequently, the fact that actual or potential competitors of originators would not be able to develop alternative generic products means that </w:t>
      </w:r>
      <w:r>
        <w:rPr>
          <w:rStyle w:val="TitleChar"/>
          <w:rFonts w:asciiTheme="minorHAnsi" w:hAnsiTheme="minorHAnsi" w:cstheme="minorHAnsi"/>
        </w:rPr>
        <w:t xml:space="preserve">no one could enter the market and </w:t>
      </w:r>
      <w:r>
        <w:rPr>
          <w:rStyle w:val="Emphasis"/>
          <w:rFonts w:asciiTheme="minorHAnsi" w:hAnsiTheme="minorHAnsi" w:cstheme="minorHAnsi"/>
        </w:rPr>
        <w:t>challenge</w:t>
      </w:r>
      <w:r>
        <w:rPr>
          <w:rStyle w:val="TitleChar"/>
          <w:rFonts w:asciiTheme="minorHAnsi" w:hAnsiTheme="minorHAnsi" w:cstheme="minorHAnsi"/>
        </w:rPr>
        <w:t xml:space="preserve"> originators’ monopoly positions</w:t>
      </w:r>
      <w:r>
        <w:rPr>
          <w:rFonts w:asciiTheme="minorHAnsi" w:hAnsiTheme="minorHAnsi" w:cstheme="minorHAnsi"/>
          <w:sz w:val="16"/>
        </w:rPr>
        <w:t xml:space="preserve">. </w:t>
      </w:r>
      <w:r>
        <w:rPr>
          <w:rStyle w:val="TitleChar"/>
          <w:rFonts w:asciiTheme="minorHAnsi" w:hAnsiTheme="minorHAnsi" w:cstheme="minorHAnsi"/>
        </w:rPr>
        <w:t xml:space="preserve">This results in a </w:t>
      </w:r>
      <w:r>
        <w:rPr>
          <w:rStyle w:val="Emphasis"/>
          <w:rFonts w:asciiTheme="minorHAnsi" w:hAnsiTheme="minorHAnsi" w:cstheme="minorHAnsi"/>
        </w:rPr>
        <w:t>weakening of competition</w:t>
      </w:r>
      <w:r>
        <w:rPr>
          <w:rFonts w:asciiTheme="minorHAnsi" w:hAnsiTheme="minorHAnsi" w:cstheme="minorHAnsi"/>
          <w:sz w:val="16"/>
        </w:rPr>
        <w:t xml:space="preserve"> in the relevant market </w:t>
      </w:r>
      <w:r>
        <w:rPr>
          <w:rStyle w:val="TitleChar"/>
          <w:rFonts w:asciiTheme="minorHAnsi" w:hAnsiTheme="minorHAnsi" w:cstheme="minorHAnsi"/>
        </w:rPr>
        <w:t xml:space="preserve">and a strengthening of the originator’s </w:t>
      </w:r>
      <w:r>
        <w:rPr>
          <w:rFonts w:asciiTheme="minorHAnsi" w:hAnsiTheme="minorHAnsi" w:cstheme="minorHAnsi"/>
          <w:sz w:val="16"/>
        </w:rPr>
        <w:t>already</w:t>
      </w:r>
      <w:r>
        <w:rPr>
          <w:rStyle w:val="TitleChar"/>
          <w:rFonts w:asciiTheme="minorHAnsi" w:hAnsiTheme="minorHAnsi" w:cstheme="minorHAnsi"/>
        </w:rPr>
        <w:t xml:space="preserve"> dominant position</w:t>
      </w:r>
      <w:r>
        <w:rPr>
          <w:rFonts w:asciiTheme="minorHAnsi" w:hAnsiTheme="minorHAnsi" w:cstheme="minorHAnsi"/>
          <w:sz w:val="16"/>
        </w:rPr>
        <w:t xml:space="preserve">. As </w:t>
      </w:r>
      <w:proofErr w:type="spellStart"/>
      <w:r>
        <w:rPr>
          <w:rFonts w:asciiTheme="minorHAnsi" w:hAnsiTheme="minorHAnsi" w:cstheme="minorHAnsi"/>
          <w:sz w:val="16"/>
        </w:rPr>
        <w:t>Maggiolino</w:t>
      </w:r>
      <w:proofErr w:type="spellEnd"/>
      <w:r>
        <w:rPr>
          <w:rFonts w:asciiTheme="minorHAnsi" w:hAnsiTheme="minorHAnsi" w:cstheme="minorHAnsi"/>
          <w:sz w:val="16"/>
        </w:rPr>
        <w:t xml:space="preserve"> put it, “</w:t>
      </w:r>
      <w:r>
        <w:rPr>
          <w:rStyle w:val="Emphasis"/>
          <w:rFonts w:asciiTheme="minorHAnsi" w:hAnsiTheme="minorHAnsi" w:cstheme="minorHAnsi"/>
          <w:highlight w:val="green"/>
        </w:rPr>
        <w:t>patent accumulation</w:t>
      </w:r>
      <w:r>
        <w:rPr>
          <w:rFonts w:asciiTheme="minorHAnsi" w:hAnsiTheme="minorHAnsi" w:cstheme="minorHAnsi"/>
          <w:sz w:val="16"/>
        </w:rPr>
        <w:t xml:space="preserve"> … </w:t>
      </w:r>
      <w:r>
        <w:rPr>
          <w:rStyle w:val="TitleChar"/>
          <w:rFonts w:asciiTheme="minorHAnsi" w:hAnsiTheme="minorHAnsi" w:cstheme="minorHAnsi"/>
          <w:highlight w:val="green"/>
        </w:rPr>
        <w:t>may work as</w:t>
      </w:r>
      <w:r>
        <w:rPr>
          <w:rStyle w:val="TitleChar"/>
          <w:rFonts w:asciiTheme="minorHAnsi" w:hAnsiTheme="minorHAnsi" w:cstheme="minorHAnsi"/>
        </w:rPr>
        <w:t xml:space="preserve"> </w:t>
      </w:r>
      <w:r>
        <w:rPr>
          <w:rStyle w:val="TitleChar"/>
          <w:rFonts w:asciiTheme="minorHAnsi" w:hAnsiTheme="minorHAnsi" w:cstheme="minorHAnsi"/>
          <w:highlight w:val="green"/>
        </w:rPr>
        <w:t>a</w:t>
      </w:r>
      <w:r>
        <w:rPr>
          <w:rStyle w:val="TitleChar"/>
          <w:rFonts w:asciiTheme="minorHAnsi" w:hAnsiTheme="minorHAnsi" w:cstheme="minorHAnsi"/>
        </w:rPr>
        <w:t xml:space="preserve"> pre-emptive entry-</w:t>
      </w:r>
      <w:r>
        <w:rPr>
          <w:rStyle w:val="Emphasis"/>
          <w:rFonts w:asciiTheme="minorHAnsi" w:hAnsiTheme="minorHAnsi" w:cstheme="minorHAnsi"/>
          <w:highlight w:val="green"/>
        </w:rPr>
        <w:t>deterrence</w:t>
      </w:r>
      <w:r>
        <w:rPr>
          <w:rStyle w:val="TitleChar"/>
          <w:rFonts w:asciiTheme="minorHAnsi" w:hAnsiTheme="minorHAnsi" w:cstheme="minorHAnsi"/>
          <w:highlight w:val="green"/>
        </w:rPr>
        <w:t xml:space="preserve"> strategy to protect </w:t>
      </w:r>
      <w:r>
        <w:rPr>
          <w:rStyle w:val="Emphasis"/>
          <w:rFonts w:asciiTheme="minorHAnsi" w:hAnsiTheme="minorHAnsi" w:cstheme="minorHAnsi"/>
          <w:highlight w:val="green"/>
        </w:rPr>
        <w:t>monopoly power</w:t>
      </w:r>
      <w:r>
        <w:rPr>
          <w:rStyle w:val="TitleChar"/>
          <w:rFonts w:asciiTheme="minorHAnsi" w:hAnsiTheme="minorHAnsi" w:cstheme="minorHAnsi"/>
        </w:rPr>
        <w:t xml:space="preserve"> </w:t>
      </w:r>
      <w:r>
        <w:rPr>
          <w:rFonts w:asciiTheme="minorHAnsi" w:hAnsiTheme="minorHAnsi" w:cstheme="minorHAnsi"/>
          <w:sz w:val="16"/>
        </w:rPr>
        <w:t xml:space="preserve">and … lower consumer welfare by allowing dominant firms to keep on charging over-competitive prices”.Footnote102 Therefore, </w:t>
      </w:r>
      <w:r>
        <w:rPr>
          <w:rStyle w:val="TitleChar"/>
          <w:rFonts w:asciiTheme="minorHAnsi" w:hAnsiTheme="minorHAnsi" w:cstheme="minorHAnsi"/>
        </w:rPr>
        <w:t>when an array of accumulated secondary patents</w:t>
      </w:r>
      <w:r>
        <w:rPr>
          <w:rFonts w:asciiTheme="minorHAnsi" w:hAnsiTheme="minorHAnsi" w:cstheme="minorHAnsi"/>
          <w:sz w:val="16"/>
        </w:rPr>
        <w:t xml:space="preserve"> “</w:t>
      </w:r>
      <w:r>
        <w:rPr>
          <w:rStyle w:val="TitleChar"/>
          <w:rFonts w:asciiTheme="minorHAnsi" w:hAnsiTheme="minorHAnsi" w:cstheme="minorHAnsi"/>
        </w:rPr>
        <w:t>blocks</w:t>
      </w:r>
      <w:r>
        <w:rPr>
          <w:rFonts w:asciiTheme="minorHAnsi" w:hAnsiTheme="minorHAnsi" w:cstheme="minorHAnsi"/>
          <w:sz w:val="16"/>
        </w:rPr>
        <w:t xml:space="preserve"> </w:t>
      </w:r>
      <w:r>
        <w:rPr>
          <w:rStyle w:val="TitleChar"/>
          <w:rFonts w:asciiTheme="minorHAnsi" w:hAnsiTheme="minorHAnsi" w:cstheme="minorHAnsi"/>
        </w:rPr>
        <w:t xml:space="preserve">monopolists’ rivals from producing </w:t>
      </w:r>
      <w:r>
        <w:rPr>
          <w:rFonts w:asciiTheme="minorHAnsi" w:hAnsiTheme="minorHAnsi" w:cstheme="minorHAnsi"/>
          <w:sz w:val="16"/>
          <w:szCs w:val="16"/>
        </w:rPr>
        <w:t>follow-on</w:t>
      </w:r>
      <w:r>
        <w:rPr>
          <w:rStyle w:val="TitleChar"/>
          <w:rFonts w:asciiTheme="minorHAnsi" w:hAnsiTheme="minorHAnsi" w:cstheme="minorHAnsi"/>
        </w:rPr>
        <w:t xml:space="preserve"> innovations</w:t>
      </w:r>
      <w:r>
        <w:rPr>
          <w:rFonts w:asciiTheme="minorHAnsi" w:hAnsiTheme="minorHAnsi" w:cstheme="minorHAnsi"/>
          <w:sz w:val="16"/>
          <w:szCs w:val="16"/>
        </w:rPr>
        <w:t>, this strategy prevents the whole society from enjoying … these further innovations”.Footnote103 While practices that</w:t>
      </w:r>
      <w:r>
        <w:rPr>
          <w:rFonts w:asciiTheme="minorHAnsi" w:hAnsiTheme="minorHAnsi" w:cstheme="minorHAnsi"/>
          <w:sz w:val="16"/>
        </w:rPr>
        <w:t xml:space="preserve"> facilitate innovation are encouraged by competition law, practices that are aimed at blocking follow-on innovation by competitors should raise competition law concerns. Strategic Patenting is Considered Lawful Under the Current Approach</w:t>
      </w:r>
    </w:p>
    <w:p w14:paraId="5473C3B4" w14:textId="77777777" w:rsidR="001E3835" w:rsidRDefault="001E3835" w:rsidP="001E3835">
      <w:pPr>
        <w:rPr>
          <w:rFonts w:asciiTheme="minorHAnsi" w:eastAsiaTheme="majorEastAsia" w:hAnsiTheme="minorHAnsi" w:cstheme="minorHAnsi"/>
          <w:b/>
          <w:iCs/>
          <w:sz w:val="26"/>
        </w:rPr>
      </w:pPr>
      <w:r>
        <w:rPr>
          <w:rFonts w:asciiTheme="minorHAnsi" w:hAnsiTheme="minorHAnsi" w:cstheme="minorHAnsi"/>
        </w:rPr>
        <w:br w:type="page"/>
      </w:r>
    </w:p>
    <w:p w14:paraId="7827B0F8"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Indefinite monopolies through patents decks competition, the </w:t>
      </w:r>
      <w:r>
        <w:rPr>
          <w:rFonts w:asciiTheme="minorHAnsi" w:hAnsiTheme="minorHAnsi" w:cstheme="minorHAnsi"/>
          <w:u w:val="single"/>
        </w:rPr>
        <w:t>key driver</w:t>
      </w:r>
      <w:r>
        <w:rPr>
          <w:rFonts w:asciiTheme="minorHAnsi" w:hAnsiTheme="minorHAnsi" w:cstheme="minorHAnsi"/>
        </w:rPr>
        <w:t xml:space="preserve"> of pharma innovation</w:t>
      </w:r>
    </w:p>
    <w:p w14:paraId="25BD1F78" w14:textId="77777777" w:rsidR="001E3835" w:rsidRDefault="001E3835" w:rsidP="001E3835">
      <w:pPr>
        <w:rPr>
          <w:rFonts w:asciiTheme="minorHAnsi" w:hAnsiTheme="minorHAnsi" w:cstheme="minorHAnsi"/>
        </w:rPr>
      </w:pPr>
      <w:proofErr w:type="spellStart"/>
      <w:r>
        <w:rPr>
          <w:rStyle w:val="Heading4Char"/>
          <w:rFonts w:asciiTheme="minorHAnsi" w:hAnsiTheme="minorHAnsi" w:cstheme="minorHAnsi"/>
        </w:rPr>
        <w:t>Gurgula</w:t>
      </w:r>
      <w:proofErr w:type="spellEnd"/>
      <w:r>
        <w:rPr>
          <w:rStyle w:val="Heading4Char"/>
          <w:rFonts w:asciiTheme="minorHAnsi" w:hAnsiTheme="minorHAnsi" w:cstheme="minorHAnsi"/>
        </w:rPr>
        <w:t xml:space="preserve"> 20</w:t>
      </w:r>
      <w:r>
        <w:rPr>
          <w:rFonts w:asciiTheme="minorHAnsi" w:hAnsiTheme="minorHAnsi" w:cstheme="minorHAnsi"/>
        </w:rPr>
        <w:t xml:space="preserve"> [Olga </w:t>
      </w:r>
      <w:proofErr w:type="spellStart"/>
      <w:r>
        <w:rPr>
          <w:rFonts w:asciiTheme="minorHAnsi" w:hAnsiTheme="minorHAnsi" w:cstheme="minorHAnsi"/>
        </w:rPr>
        <w:t>Gurgula</w:t>
      </w:r>
      <w:proofErr w:type="spellEnd"/>
      <w:r>
        <w:rPr>
          <w:rFonts w:asciiTheme="minorHAnsi" w:hAnsiTheme="minorHAnsi" w:cstheme="minorHAnsi"/>
        </w:rPr>
        <w:t xml:space="preserve">, lecturer of intellectual property law at Brunel University London, 10-28-2020, "Strategic Patenting by Pharmaceutical Companies – Should Competition Law </w:t>
      </w:r>
      <w:proofErr w:type="gramStart"/>
      <w:r>
        <w:rPr>
          <w:rFonts w:asciiTheme="minorHAnsi" w:hAnsiTheme="minorHAnsi" w:cstheme="minorHAnsi"/>
        </w:rPr>
        <w:t>Intervene?,</w:t>
      </w:r>
      <w:proofErr w:type="gramEnd"/>
      <w:r>
        <w:rPr>
          <w:rFonts w:asciiTheme="minorHAnsi" w:hAnsiTheme="minorHAnsi" w:cstheme="minorHAnsi"/>
        </w:rPr>
        <w:t>" IIC - International Review of Intellectual Property and Competition Law, https://link.springer.com/article/10.1007/s40319-020-00985-0]/Kankee</w:t>
      </w:r>
    </w:p>
    <w:p w14:paraId="636CFE5B" w14:textId="77777777" w:rsidR="001E3835" w:rsidRDefault="001E3835" w:rsidP="001E3835">
      <w:pPr>
        <w:rPr>
          <w:rFonts w:asciiTheme="minorHAnsi" w:hAnsiTheme="minorHAnsi" w:cstheme="minorHAnsi"/>
          <w:sz w:val="16"/>
        </w:rPr>
      </w:pPr>
      <w:r>
        <w:rPr>
          <w:rStyle w:val="TitleChar"/>
          <w:rFonts w:asciiTheme="minorHAnsi" w:hAnsiTheme="minorHAnsi" w:cstheme="minorHAnsi"/>
        </w:rPr>
        <w:t>Strategic Patenting Impairs Originators’ Incentives to</w:t>
      </w:r>
      <w:r>
        <w:rPr>
          <w:rFonts w:asciiTheme="minorHAnsi" w:hAnsiTheme="minorHAnsi" w:cstheme="minorHAnsi"/>
          <w:sz w:val="16"/>
        </w:rPr>
        <w:t xml:space="preserve"> </w:t>
      </w:r>
      <w:r>
        <w:rPr>
          <w:rStyle w:val="TitleChar"/>
          <w:rFonts w:asciiTheme="minorHAnsi" w:hAnsiTheme="minorHAnsi" w:cstheme="minorHAnsi"/>
        </w:rPr>
        <w:t>Innovate</w:t>
      </w:r>
      <w:r>
        <w:rPr>
          <w:rFonts w:asciiTheme="minorHAnsi" w:hAnsiTheme="minorHAnsi" w:cstheme="minorHAnsi"/>
          <w:sz w:val="16"/>
        </w:rPr>
        <w:t xml:space="preserve"> While originator companies typically argue that the competition law intervention into their patenting practices will reduce their incentives to </w:t>
      </w:r>
      <w:proofErr w:type="gramStart"/>
      <w:r>
        <w:rPr>
          <w:rFonts w:asciiTheme="minorHAnsi" w:hAnsiTheme="minorHAnsi" w:cstheme="minorHAnsi"/>
          <w:sz w:val="16"/>
        </w:rPr>
        <w:t>innovate,Footnote</w:t>
      </w:r>
      <w:proofErr w:type="gramEnd"/>
      <w:r>
        <w:rPr>
          <w:rFonts w:asciiTheme="minorHAnsi" w:hAnsiTheme="minorHAnsi" w:cstheme="minorHAnsi"/>
          <w:sz w:val="16"/>
        </w:rPr>
        <w:t xml:space="preserve">81 this article asserts that </w:t>
      </w:r>
      <w:r>
        <w:rPr>
          <w:rStyle w:val="TitleChar"/>
          <w:rFonts w:asciiTheme="minorHAnsi" w:hAnsiTheme="minorHAnsi" w:cstheme="minorHAnsi"/>
        </w:rPr>
        <w:t>strategic</w:t>
      </w:r>
      <w:r>
        <w:rPr>
          <w:rFonts w:asciiTheme="minorHAnsi" w:hAnsiTheme="minorHAnsi" w:cstheme="minorHAnsi"/>
          <w:sz w:val="16"/>
        </w:rPr>
        <w:t xml:space="preserve"> </w:t>
      </w:r>
      <w:r>
        <w:rPr>
          <w:rStyle w:val="TitleChar"/>
          <w:rFonts w:asciiTheme="minorHAnsi" w:hAnsiTheme="minorHAnsi" w:cstheme="minorHAnsi"/>
        </w:rPr>
        <w:t xml:space="preserve">patenting </w:t>
      </w:r>
      <w:r>
        <w:rPr>
          <w:rFonts w:asciiTheme="minorHAnsi" w:hAnsiTheme="minorHAnsi" w:cstheme="minorHAnsi"/>
          <w:sz w:val="16"/>
        </w:rPr>
        <w:t>itself</w:t>
      </w:r>
      <w:r>
        <w:rPr>
          <w:rStyle w:val="TitleChar"/>
          <w:rFonts w:asciiTheme="minorHAnsi" w:hAnsiTheme="minorHAnsi" w:cstheme="minorHAnsi"/>
        </w:rPr>
        <w:t xml:space="preserve"> reduces originators’ incentives</w:t>
      </w:r>
      <w:r>
        <w:rPr>
          <w:rFonts w:asciiTheme="minorHAnsi" w:hAnsiTheme="minorHAnsi" w:cstheme="minorHAnsi"/>
          <w:sz w:val="16"/>
        </w:rPr>
        <w:t xml:space="preserve">. Thus, in a properly functioning system, when a patent protecting a product is close to expiration the originator would be encouraged to innovate further </w:t>
      </w:r>
      <w:proofErr w:type="gramStart"/>
      <w:r>
        <w:rPr>
          <w:rFonts w:asciiTheme="minorHAnsi" w:hAnsiTheme="minorHAnsi" w:cstheme="minorHAnsi"/>
          <w:sz w:val="16"/>
        </w:rPr>
        <w:t>in order to</w:t>
      </w:r>
      <w:proofErr w:type="gramEnd"/>
      <w:r>
        <w:rPr>
          <w:rFonts w:asciiTheme="minorHAnsi" w:hAnsiTheme="minorHAnsi" w:cstheme="minorHAnsi"/>
          <w:sz w:val="16"/>
        </w:rPr>
        <w:t xml:space="preserve"> introduce a new product on the market and maintain its competitive position. However, </w:t>
      </w:r>
      <w:r>
        <w:rPr>
          <w:rStyle w:val="TitleChar"/>
          <w:rFonts w:asciiTheme="minorHAnsi" w:hAnsiTheme="minorHAnsi" w:cstheme="minorHAnsi"/>
        </w:rPr>
        <w:t xml:space="preserve">by engaging in strategic patenting, the originator’s </w:t>
      </w:r>
      <w:r>
        <w:rPr>
          <w:rStyle w:val="Emphasis"/>
          <w:rFonts w:asciiTheme="minorHAnsi" w:hAnsiTheme="minorHAnsi" w:cstheme="minorHAnsi"/>
        </w:rPr>
        <w:t>incentive</w:t>
      </w:r>
      <w:r>
        <w:rPr>
          <w:rStyle w:val="TitleChar"/>
          <w:rFonts w:asciiTheme="minorHAnsi" w:hAnsiTheme="minorHAnsi" w:cstheme="minorHAnsi"/>
        </w:rPr>
        <w:t xml:space="preserve"> to innovate diminishes as it enjoys its </w:t>
      </w:r>
      <w:r>
        <w:rPr>
          <w:rStyle w:val="Emphasis"/>
          <w:rFonts w:asciiTheme="minorHAnsi" w:hAnsiTheme="minorHAnsi" w:cstheme="minorHAnsi"/>
        </w:rPr>
        <w:t>monopoly</w:t>
      </w:r>
      <w:r>
        <w:rPr>
          <w:rStyle w:val="TitleChar"/>
          <w:rFonts w:asciiTheme="minorHAnsi" w:hAnsiTheme="minorHAnsi" w:cstheme="minorHAnsi"/>
        </w:rPr>
        <w:t xml:space="preserve"> position by</w:t>
      </w:r>
      <w:r>
        <w:rPr>
          <w:rFonts w:asciiTheme="minorHAnsi" w:hAnsiTheme="minorHAnsi" w:cstheme="minorHAnsi"/>
          <w:sz w:val="16"/>
        </w:rPr>
        <w:t xml:space="preserve"> merely </w:t>
      </w:r>
      <w:r>
        <w:rPr>
          <w:rStyle w:val="TitleChar"/>
          <w:rFonts w:asciiTheme="minorHAnsi" w:hAnsiTheme="minorHAnsi" w:cstheme="minorHAnsi"/>
        </w:rPr>
        <w:t xml:space="preserve">procuring numerous </w:t>
      </w:r>
      <w:r>
        <w:rPr>
          <w:rStyle w:val="TitleChar"/>
          <w:rFonts w:asciiTheme="minorHAnsi" w:hAnsiTheme="minorHAnsi" w:cstheme="minorHAnsi"/>
          <w:highlight w:val="green"/>
        </w:rPr>
        <w:t xml:space="preserve">secondary patents that </w:t>
      </w:r>
      <w:r>
        <w:rPr>
          <w:rStyle w:val="Emphasis"/>
          <w:rFonts w:asciiTheme="minorHAnsi" w:hAnsiTheme="minorHAnsi" w:cstheme="minorHAnsi"/>
          <w:highlight w:val="green"/>
        </w:rPr>
        <w:t>shield</w:t>
      </w:r>
      <w:r>
        <w:rPr>
          <w:rStyle w:val="TitleChar"/>
          <w:rFonts w:asciiTheme="minorHAnsi" w:hAnsiTheme="minorHAnsi" w:cstheme="minorHAnsi"/>
        </w:rPr>
        <w:t xml:space="preserve"> its current product from generic</w:t>
      </w:r>
      <w:r>
        <w:rPr>
          <w:rFonts w:asciiTheme="minorHAnsi" w:hAnsiTheme="minorHAnsi" w:cstheme="minorHAnsi"/>
          <w:sz w:val="16"/>
        </w:rPr>
        <w:t xml:space="preserve"> </w:t>
      </w:r>
      <w:r>
        <w:rPr>
          <w:rStyle w:val="TitleChar"/>
          <w:rFonts w:asciiTheme="minorHAnsi" w:hAnsiTheme="minorHAnsi" w:cstheme="minorHAnsi"/>
        </w:rPr>
        <w:t>competition</w:t>
      </w:r>
      <w:r>
        <w:rPr>
          <w:rFonts w:asciiTheme="minorHAnsi" w:hAnsiTheme="minorHAnsi" w:cstheme="minorHAnsi"/>
          <w:sz w:val="16"/>
        </w:rPr>
        <w:t xml:space="preserve">. Therefore, </w:t>
      </w:r>
      <w:r>
        <w:rPr>
          <w:rStyle w:val="TitleChar"/>
          <w:rFonts w:asciiTheme="minorHAnsi" w:hAnsiTheme="minorHAnsi" w:cstheme="minorHAnsi"/>
        </w:rPr>
        <w:t xml:space="preserve">when </w:t>
      </w:r>
      <w:r>
        <w:rPr>
          <w:rStyle w:val="TitleChar"/>
          <w:rFonts w:asciiTheme="minorHAnsi" w:hAnsiTheme="minorHAnsi" w:cstheme="minorHAnsi"/>
          <w:highlight w:val="green"/>
        </w:rPr>
        <w:t>companies</w:t>
      </w:r>
      <w:r>
        <w:rPr>
          <w:rStyle w:val="TitleChar"/>
          <w:rFonts w:asciiTheme="minorHAnsi" w:hAnsiTheme="minorHAnsi" w:cstheme="minorHAnsi"/>
        </w:rPr>
        <w:t xml:space="preserve"> engage in</w:t>
      </w:r>
      <w:r>
        <w:rPr>
          <w:rFonts w:asciiTheme="minorHAnsi" w:hAnsiTheme="minorHAnsi" w:cstheme="minorHAnsi"/>
          <w:sz w:val="16"/>
        </w:rPr>
        <w:t xml:space="preserve"> such </w:t>
      </w:r>
      <w:r>
        <w:rPr>
          <w:rStyle w:val="TitleChar"/>
          <w:rFonts w:asciiTheme="minorHAnsi" w:hAnsiTheme="minorHAnsi" w:cstheme="minorHAnsi"/>
        </w:rPr>
        <w:t>strategic patenting, they are</w:t>
      </w:r>
      <w:r>
        <w:rPr>
          <w:rFonts w:asciiTheme="minorHAnsi" w:hAnsiTheme="minorHAnsi" w:cstheme="minorHAnsi"/>
          <w:sz w:val="16"/>
        </w:rPr>
        <w:t xml:space="preserve"> merely </w:t>
      </w:r>
      <w:r>
        <w:rPr>
          <w:rStyle w:val="TitleChar"/>
          <w:rFonts w:asciiTheme="minorHAnsi" w:hAnsiTheme="minorHAnsi" w:cstheme="minorHAnsi"/>
        </w:rPr>
        <w:t xml:space="preserve">protecting themselves </w:t>
      </w:r>
      <w:r>
        <w:rPr>
          <w:rStyle w:val="TitleChar"/>
          <w:rFonts w:asciiTheme="minorHAnsi" w:hAnsiTheme="minorHAnsi" w:cstheme="minorHAnsi"/>
          <w:highlight w:val="green"/>
        </w:rPr>
        <w:t xml:space="preserve">from </w:t>
      </w:r>
      <w:r>
        <w:rPr>
          <w:rStyle w:val="TitleChar"/>
          <w:rFonts w:asciiTheme="minorHAnsi" w:hAnsiTheme="minorHAnsi" w:cstheme="minorHAnsi"/>
        </w:rPr>
        <w:t xml:space="preserve">the </w:t>
      </w:r>
      <w:r>
        <w:rPr>
          <w:rStyle w:val="Emphasis"/>
          <w:rFonts w:asciiTheme="minorHAnsi" w:hAnsiTheme="minorHAnsi" w:cstheme="minorHAnsi"/>
          <w:highlight w:val="green"/>
        </w:rPr>
        <w:t>competitive pressures</w:t>
      </w:r>
      <w:r>
        <w:rPr>
          <w:rStyle w:val="TitleChar"/>
          <w:rFonts w:asciiTheme="minorHAnsi" w:hAnsiTheme="minorHAnsi" w:cstheme="minorHAnsi"/>
        </w:rPr>
        <w:t xml:space="preserve"> </w:t>
      </w:r>
      <w:r>
        <w:rPr>
          <w:rFonts w:asciiTheme="minorHAnsi" w:hAnsiTheme="minorHAnsi" w:cstheme="minorHAnsi"/>
          <w:sz w:val="16"/>
        </w:rPr>
        <w:t xml:space="preserve">that competition law aims to establish. Maintaining that this practice is lawful, originators argue that strong patent protection is essential for recouping their investments, as well as for </w:t>
      </w:r>
      <w:proofErr w:type="spellStart"/>
      <w:r>
        <w:rPr>
          <w:rFonts w:asciiTheme="minorHAnsi" w:hAnsiTheme="minorHAnsi" w:cstheme="minorHAnsi"/>
          <w:sz w:val="16"/>
        </w:rPr>
        <w:t>incentivising</w:t>
      </w:r>
      <w:proofErr w:type="spellEnd"/>
      <w:r>
        <w:rPr>
          <w:rFonts w:asciiTheme="minorHAnsi" w:hAnsiTheme="minorHAnsi" w:cstheme="minorHAnsi"/>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Pr>
          <w:rStyle w:val="TitleChar"/>
          <w:rFonts w:asciiTheme="minorHAnsi" w:hAnsiTheme="minorHAnsi" w:cstheme="minorHAnsi"/>
        </w:rPr>
        <w:t>Monopolists</w:t>
      </w:r>
      <w:r>
        <w:rPr>
          <w:rFonts w:asciiTheme="minorHAnsi" w:hAnsiTheme="minorHAnsi" w:cstheme="minorHAnsi"/>
          <w:sz w:val="16"/>
        </w:rPr>
        <w:t xml:space="preserve"> tend to want to </w:t>
      </w:r>
      <w:r>
        <w:rPr>
          <w:rStyle w:val="TitleChar"/>
          <w:rFonts w:asciiTheme="minorHAnsi" w:hAnsiTheme="minorHAnsi" w:cstheme="minorHAnsi"/>
        </w:rPr>
        <w:t>keep their monopolies by resorting to any measures that can keep new entrants out</w:t>
      </w:r>
      <w:r>
        <w:rPr>
          <w:rFonts w:asciiTheme="minorHAnsi" w:hAnsiTheme="minorHAnsi" w:cstheme="minorHAnsi"/>
          <w:sz w:val="16"/>
        </w:rPr>
        <w:t xml:space="preserve">. </w:t>
      </w:r>
      <w:r>
        <w:rPr>
          <w:rStyle w:val="TitleChar"/>
          <w:rFonts w:asciiTheme="minorHAnsi" w:hAnsiTheme="minorHAnsi" w:cstheme="minorHAnsi"/>
          <w:highlight w:val="green"/>
        </w:rPr>
        <w:t>Firms</w:t>
      </w:r>
      <w:r>
        <w:rPr>
          <w:rStyle w:val="TitleChar"/>
          <w:rFonts w:asciiTheme="minorHAnsi" w:hAnsiTheme="minorHAnsi" w:cstheme="minorHAnsi"/>
        </w:rPr>
        <w:t xml:space="preserve"> </w:t>
      </w:r>
      <w:r>
        <w:rPr>
          <w:rStyle w:val="TitleChar"/>
          <w:rFonts w:asciiTheme="minorHAnsi" w:hAnsiTheme="minorHAnsi" w:cstheme="minorHAnsi"/>
          <w:highlight w:val="green"/>
        </w:rPr>
        <w:t>under</w:t>
      </w:r>
      <w:r>
        <w:rPr>
          <w:rStyle w:val="TitleChar"/>
          <w:rFonts w:asciiTheme="minorHAnsi" w:hAnsiTheme="minorHAnsi" w:cstheme="minorHAnsi"/>
        </w:rPr>
        <w:t xml:space="preserve"> competitive </w:t>
      </w:r>
      <w:r>
        <w:rPr>
          <w:rStyle w:val="TitleChar"/>
          <w:rFonts w:asciiTheme="minorHAnsi" w:hAnsiTheme="minorHAnsi" w:cstheme="minorHAnsi"/>
          <w:highlight w:val="green"/>
        </w:rPr>
        <w:t>pressure</w:t>
      </w:r>
      <w:r>
        <w:rPr>
          <w:rFonts w:asciiTheme="minorHAnsi" w:hAnsiTheme="minorHAnsi" w:cstheme="minorHAnsi"/>
          <w:sz w:val="16"/>
        </w:rPr>
        <w:t xml:space="preserve"> from actual or potential competition, on the other hand, </w:t>
      </w:r>
      <w:r>
        <w:rPr>
          <w:rStyle w:val="TitleChar"/>
          <w:rFonts w:asciiTheme="minorHAnsi" w:hAnsiTheme="minorHAnsi" w:cstheme="minorHAnsi"/>
          <w:highlight w:val="green"/>
        </w:rPr>
        <w:t xml:space="preserve">are </w:t>
      </w:r>
      <w:r>
        <w:rPr>
          <w:rStyle w:val="Emphasis"/>
          <w:rFonts w:asciiTheme="minorHAnsi" w:hAnsiTheme="minorHAnsi" w:cstheme="minorHAnsi"/>
          <w:highlight w:val="green"/>
        </w:rPr>
        <w:t>less complacent</w:t>
      </w:r>
      <w:r>
        <w:rPr>
          <w:rStyle w:val="TitleChar"/>
          <w:rFonts w:asciiTheme="minorHAnsi" w:hAnsiTheme="minorHAnsi" w:cstheme="minorHAnsi"/>
        </w:rPr>
        <w:t xml:space="preserve"> </w:t>
      </w:r>
      <w:r>
        <w:rPr>
          <w:rStyle w:val="TitleChar"/>
          <w:rFonts w:asciiTheme="minorHAnsi" w:hAnsiTheme="minorHAnsi" w:cstheme="minorHAnsi"/>
          <w:highlight w:val="green"/>
        </w:rPr>
        <w:t>and know</w:t>
      </w:r>
      <w:r>
        <w:rPr>
          <w:rStyle w:val="TitleChar"/>
          <w:rFonts w:asciiTheme="minorHAnsi" w:hAnsiTheme="minorHAnsi" w:cstheme="minorHAnsi"/>
        </w:rPr>
        <w:t xml:space="preserve"> that </w:t>
      </w:r>
      <w:r>
        <w:rPr>
          <w:rStyle w:val="TitleChar"/>
          <w:rFonts w:asciiTheme="minorHAnsi" w:hAnsiTheme="minorHAnsi" w:cstheme="minorHAnsi"/>
          <w:highlight w:val="green"/>
        </w:rPr>
        <w:t>inventing</w:t>
      </w:r>
      <w:r>
        <w:rPr>
          <w:rStyle w:val="TitleChar"/>
          <w:rFonts w:asciiTheme="minorHAnsi" w:hAnsiTheme="minorHAnsi" w:cstheme="minorHAnsi"/>
        </w:rPr>
        <w:t xml:space="preserve"> a new product </w:t>
      </w:r>
      <w:r>
        <w:rPr>
          <w:rStyle w:val="TitleChar"/>
          <w:rFonts w:asciiTheme="minorHAnsi" w:hAnsiTheme="minorHAnsi" w:cstheme="minorHAnsi"/>
          <w:highlight w:val="green"/>
        </w:rPr>
        <w:t xml:space="preserve">is their </w:t>
      </w:r>
      <w:r>
        <w:rPr>
          <w:rStyle w:val="Emphasis"/>
          <w:rFonts w:asciiTheme="minorHAnsi" w:hAnsiTheme="minorHAnsi" w:cstheme="minorHAnsi"/>
          <w:highlight w:val="green"/>
        </w:rPr>
        <w:t>best strategy</w:t>
      </w:r>
      <w:r>
        <w:rPr>
          <w:rStyle w:val="TitleChar"/>
          <w:rFonts w:asciiTheme="minorHAnsi" w:hAnsiTheme="minorHAnsi" w:cstheme="minorHAnsi"/>
        </w:rPr>
        <w:t xml:space="preserve"> </w:t>
      </w:r>
      <w:r>
        <w:rPr>
          <w:rStyle w:val="TitleChar"/>
          <w:rFonts w:asciiTheme="minorHAnsi" w:hAnsiTheme="minorHAnsi" w:cstheme="minorHAnsi"/>
          <w:highlight w:val="green"/>
        </w:rPr>
        <w:t>for</w:t>
      </w:r>
      <w:r>
        <w:rPr>
          <w:rFonts w:asciiTheme="minorHAnsi" w:hAnsiTheme="minorHAnsi" w:cstheme="minorHAnsi"/>
          <w:sz w:val="16"/>
        </w:rPr>
        <w:t xml:space="preserve"> maintaining and </w:t>
      </w:r>
      <w:r>
        <w:rPr>
          <w:rStyle w:val="TitleChar"/>
          <w:rFonts w:asciiTheme="minorHAnsi" w:hAnsiTheme="minorHAnsi" w:cstheme="minorHAnsi"/>
          <w:highlight w:val="green"/>
        </w:rPr>
        <w:t xml:space="preserve">increasing their </w:t>
      </w:r>
      <w:r>
        <w:rPr>
          <w:rStyle w:val="Emphasis"/>
          <w:rFonts w:asciiTheme="minorHAnsi" w:hAnsiTheme="minorHAnsi" w:cstheme="minorHAnsi"/>
          <w:highlight w:val="green"/>
        </w:rPr>
        <w:t>market</w:t>
      </w:r>
      <w:r>
        <w:rPr>
          <w:rStyle w:val="Emphasis"/>
          <w:rFonts w:asciiTheme="minorHAnsi" w:hAnsiTheme="minorHAnsi" w:cstheme="minorHAnsi"/>
        </w:rPr>
        <w:t xml:space="preserve"> </w:t>
      </w:r>
      <w:r>
        <w:rPr>
          <w:rStyle w:val="Emphasis"/>
          <w:rFonts w:asciiTheme="minorHAnsi" w:hAnsiTheme="minorHAnsi" w:cstheme="minorHAnsi"/>
          <w:highlight w:val="green"/>
        </w:rPr>
        <w:t>share</w:t>
      </w:r>
      <w:r>
        <w:rPr>
          <w:rFonts w:asciiTheme="minorHAnsi" w:hAnsiTheme="minorHAnsi" w:cstheme="minorHAnsi"/>
          <w:sz w:val="16"/>
        </w:rPr>
        <w:t xml:space="preserve">. In the same vein, the Commission </w:t>
      </w:r>
      <w:proofErr w:type="spellStart"/>
      <w:r>
        <w:rPr>
          <w:rFonts w:asciiTheme="minorHAnsi" w:hAnsiTheme="minorHAnsi" w:cstheme="minorHAnsi"/>
          <w:sz w:val="16"/>
        </w:rPr>
        <w:t>emphasises</w:t>
      </w:r>
      <w:proofErr w:type="spellEnd"/>
      <w:r>
        <w:rPr>
          <w:rFonts w:asciiTheme="minorHAnsi" w:hAnsiTheme="minorHAnsi" w:cstheme="minorHAnsi"/>
          <w:sz w:val="16"/>
        </w:rPr>
        <w:t xml:space="preserve"> the importance of competition for the incentives to innovate, stating that: “[</w:t>
      </w:r>
      <w:r>
        <w:rPr>
          <w:rStyle w:val="TitleChar"/>
          <w:rFonts w:asciiTheme="minorHAnsi" w:hAnsiTheme="minorHAnsi" w:cstheme="minorHAnsi"/>
          <w:highlight w:val="green"/>
        </w:rPr>
        <w:t>r</w:t>
      </w:r>
      <w:r>
        <w:rPr>
          <w:rFonts w:asciiTheme="minorHAnsi" w:hAnsiTheme="minorHAnsi" w:cstheme="minorHAnsi"/>
          <w:sz w:val="16"/>
        </w:rPr>
        <w:t>]</w:t>
      </w:r>
      <w:proofErr w:type="spellStart"/>
      <w:r>
        <w:rPr>
          <w:rStyle w:val="TitleChar"/>
          <w:rFonts w:asciiTheme="minorHAnsi" w:hAnsiTheme="minorHAnsi" w:cstheme="minorHAnsi"/>
          <w:highlight w:val="green"/>
        </w:rPr>
        <w:t>ivalry</w:t>
      </w:r>
      <w:proofErr w:type="spellEnd"/>
      <w:r>
        <w:rPr>
          <w:rFonts w:asciiTheme="minorHAnsi" w:hAnsiTheme="minorHAnsi" w:cstheme="minorHAnsi"/>
          <w:sz w:val="16"/>
        </w:rPr>
        <w:t xml:space="preserve"> </w:t>
      </w:r>
      <w:r>
        <w:rPr>
          <w:rStyle w:val="TitleChar"/>
          <w:rFonts w:asciiTheme="minorHAnsi" w:hAnsiTheme="minorHAnsi" w:cstheme="minorHAnsi"/>
        </w:rPr>
        <w:t xml:space="preserve">between undertakings </w:t>
      </w:r>
      <w:r>
        <w:rPr>
          <w:rStyle w:val="TitleChar"/>
          <w:rFonts w:asciiTheme="minorHAnsi" w:hAnsiTheme="minorHAnsi" w:cstheme="minorHAnsi"/>
          <w:highlight w:val="green"/>
        </w:rPr>
        <w:t xml:space="preserve">is an </w:t>
      </w:r>
      <w:r>
        <w:rPr>
          <w:rStyle w:val="Emphasis"/>
          <w:rFonts w:asciiTheme="minorHAnsi" w:hAnsiTheme="minorHAnsi" w:cstheme="minorHAnsi"/>
          <w:highlight w:val="green"/>
        </w:rPr>
        <w:t>essential driver</w:t>
      </w:r>
      <w:r>
        <w:rPr>
          <w:rStyle w:val="TitleChar"/>
          <w:rFonts w:asciiTheme="minorHAnsi" w:hAnsiTheme="minorHAnsi" w:cstheme="minorHAnsi"/>
        </w:rPr>
        <w:t xml:space="preserve"> of </w:t>
      </w:r>
      <w:r>
        <w:rPr>
          <w:rFonts w:asciiTheme="minorHAnsi" w:hAnsiTheme="minorHAnsi" w:cstheme="minorHAnsi"/>
          <w:sz w:val="16"/>
        </w:rPr>
        <w:t>economic efficiency, including dynamic efficiencies in the form of</w:t>
      </w:r>
      <w:r>
        <w:rPr>
          <w:rStyle w:val="TitleChar"/>
          <w:rFonts w:asciiTheme="minorHAnsi" w:hAnsiTheme="minorHAnsi" w:cstheme="minorHAnsi"/>
        </w:rPr>
        <w:t xml:space="preserve"> innovation</w:t>
      </w:r>
      <w:r>
        <w:rPr>
          <w:rFonts w:asciiTheme="minorHAnsi" w:hAnsiTheme="minorHAnsi" w:cstheme="minorHAnsi"/>
          <w:sz w:val="16"/>
        </w:rPr>
        <w:t xml:space="preserve">. </w:t>
      </w:r>
      <w:r>
        <w:rPr>
          <w:rStyle w:val="TitleChar"/>
          <w:rFonts w:asciiTheme="minorHAnsi" w:hAnsiTheme="minorHAnsi" w:cstheme="minorHAnsi"/>
        </w:rPr>
        <w:t>In its absence</w:t>
      </w:r>
      <w:r>
        <w:rPr>
          <w:rFonts w:asciiTheme="minorHAnsi" w:hAnsiTheme="minorHAnsi" w:cstheme="minorHAnsi"/>
          <w:sz w:val="16"/>
        </w:rPr>
        <w:t xml:space="preserve"> </w:t>
      </w:r>
      <w:r>
        <w:rPr>
          <w:rStyle w:val="TitleChar"/>
          <w:rFonts w:asciiTheme="minorHAnsi" w:hAnsiTheme="minorHAnsi" w:cstheme="minorHAnsi"/>
        </w:rPr>
        <w:t>the dominant undertaking will lack adequate incentives to</w:t>
      </w:r>
      <w:r>
        <w:rPr>
          <w:rFonts w:asciiTheme="minorHAnsi" w:hAnsiTheme="minorHAnsi" w:cstheme="minorHAnsi"/>
          <w:sz w:val="16"/>
        </w:rPr>
        <w:t xml:space="preserve"> continue to </w:t>
      </w:r>
      <w:r>
        <w:rPr>
          <w:rStyle w:val="TitleChar"/>
          <w:rFonts w:asciiTheme="minorHAnsi" w:hAnsiTheme="minorHAnsi" w:cstheme="minorHAnsi"/>
        </w:rPr>
        <w:t>create</w:t>
      </w:r>
      <w:r>
        <w:rPr>
          <w:rFonts w:asciiTheme="minorHAnsi" w:hAnsiTheme="minorHAnsi" w:cstheme="minorHAnsi"/>
          <w:sz w:val="16"/>
        </w:rPr>
        <w:t xml:space="preserve"> and pass on efficiency gains</w:t>
      </w:r>
      <w:proofErr w:type="gramStart"/>
      <w:r>
        <w:rPr>
          <w:rFonts w:asciiTheme="minorHAnsi" w:hAnsiTheme="minorHAnsi" w:cstheme="minorHAnsi"/>
          <w:sz w:val="16"/>
        </w:rPr>
        <w:t>.”Footnote</w:t>
      </w:r>
      <w:proofErr w:type="gramEnd"/>
      <w:r>
        <w:rPr>
          <w:rFonts w:asciiTheme="minorHAnsi" w:hAnsiTheme="minorHAnsi" w:cstheme="minorHAnsi"/>
          <w:sz w:val="16"/>
        </w:rPr>
        <w:t xml:space="preserve">85 Evidence from the pharmaceutical industry confirms that </w:t>
      </w:r>
      <w:r>
        <w:rPr>
          <w:rStyle w:val="TitleChar"/>
          <w:rFonts w:asciiTheme="minorHAnsi" w:hAnsiTheme="minorHAnsi" w:cstheme="minorHAnsi"/>
        </w:rPr>
        <w:t>strategic patenting reduces</w:t>
      </w:r>
      <w:r>
        <w:rPr>
          <w:rFonts w:asciiTheme="minorHAnsi" w:hAnsiTheme="minorHAnsi" w:cstheme="minorHAnsi"/>
          <w:sz w:val="16"/>
        </w:rPr>
        <w:t xml:space="preserve"> </w:t>
      </w:r>
      <w:r>
        <w:rPr>
          <w:rStyle w:val="TitleChar"/>
          <w:rFonts w:asciiTheme="minorHAnsi" w:hAnsiTheme="minorHAnsi" w:cstheme="minorHAnsi"/>
        </w:rPr>
        <w:t>incentives to engage in genuine and meritorious innovation</w:t>
      </w:r>
      <w:r>
        <w:rPr>
          <w:rFonts w:asciiTheme="minorHAnsi" w:hAnsiTheme="minorHAnsi" w:cstheme="minorHAnsi"/>
          <w:sz w:val="16"/>
        </w:rPr>
        <w:t xml:space="preserve">. In many cases, </w:t>
      </w:r>
      <w:r>
        <w:rPr>
          <w:rStyle w:val="TitleChar"/>
          <w:rFonts w:asciiTheme="minorHAnsi" w:hAnsiTheme="minorHAnsi" w:cstheme="minorHAnsi"/>
        </w:rPr>
        <w:t xml:space="preserve">strategically accumulated </w:t>
      </w:r>
      <w:r>
        <w:rPr>
          <w:rStyle w:val="TitleChar"/>
          <w:rFonts w:asciiTheme="minorHAnsi" w:hAnsiTheme="minorHAnsi" w:cstheme="minorHAnsi"/>
          <w:highlight w:val="green"/>
        </w:rPr>
        <w:t>secondary patents</w:t>
      </w:r>
      <w:r>
        <w:rPr>
          <w:rStyle w:val="TitleChar"/>
          <w:rFonts w:asciiTheme="minorHAnsi" w:hAnsiTheme="minorHAnsi" w:cstheme="minorHAnsi"/>
        </w:rPr>
        <w:t xml:space="preserve"> </w:t>
      </w:r>
      <w:r>
        <w:rPr>
          <w:rStyle w:val="TitleChar"/>
          <w:rFonts w:asciiTheme="minorHAnsi" w:hAnsiTheme="minorHAnsi" w:cstheme="minorHAnsi"/>
          <w:highlight w:val="green"/>
        </w:rPr>
        <w:t>are</w:t>
      </w:r>
      <w:r>
        <w:rPr>
          <w:rStyle w:val="TitleChar"/>
          <w:rFonts w:asciiTheme="minorHAnsi" w:hAnsiTheme="minorHAnsi" w:cstheme="minorHAnsi"/>
        </w:rPr>
        <w:t xml:space="preserve"> </w:t>
      </w:r>
      <w:r>
        <w:rPr>
          <w:rStyle w:val="TitleChar"/>
          <w:rFonts w:asciiTheme="minorHAnsi" w:hAnsiTheme="minorHAnsi" w:cstheme="minorHAnsi"/>
          <w:highlight w:val="green"/>
        </w:rPr>
        <w:t>of</w:t>
      </w:r>
      <w:r>
        <w:rPr>
          <w:rStyle w:val="TitleChar"/>
          <w:rFonts w:asciiTheme="minorHAnsi" w:hAnsiTheme="minorHAnsi" w:cstheme="minorHAnsi"/>
        </w:rPr>
        <w:t xml:space="preserve"> </w:t>
      </w:r>
      <w:r>
        <w:rPr>
          <w:rStyle w:val="Emphasis"/>
          <w:rFonts w:asciiTheme="minorHAnsi" w:hAnsiTheme="minorHAnsi" w:cstheme="minorHAnsi"/>
          <w:highlight w:val="green"/>
        </w:rPr>
        <w:t>marginal quality</w:t>
      </w:r>
      <w:r>
        <w:rPr>
          <w:rStyle w:val="TitleChar"/>
          <w:rFonts w:asciiTheme="minorHAnsi" w:hAnsiTheme="minorHAnsi" w:cstheme="minorHAnsi"/>
          <w:highlight w:val="green"/>
        </w:rPr>
        <w:t xml:space="preserve"> </w:t>
      </w:r>
      <w:r>
        <w:rPr>
          <w:rStyle w:val="TitleChar"/>
          <w:rFonts w:asciiTheme="minorHAnsi" w:hAnsiTheme="minorHAnsi" w:cstheme="minorHAnsi"/>
        </w:rPr>
        <w:t>and are</w:t>
      </w:r>
      <w:r>
        <w:rPr>
          <w:rFonts w:asciiTheme="minorHAnsi" w:hAnsiTheme="minorHAnsi" w:cstheme="minorHAnsi"/>
          <w:sz w:val="16"/>
        </w:rPr>
        <w:t xml:space="preserve"> typically </w:t>
      </w:r>
      <w:r>
        <w:rPr>
          <w:rStyle w:val="TitleChar"/>
          <w:rFonts w:asciiTheme="minorHAnsi" w:hAnsiTheme="minorHAnsi" w:cstheme="minorHAnsi"/>
        </w:rPr>
        <w:t>the result of routine research activities</w:t>
      </w:r>
      <w:r>
        <w:rPr>
          <w:rFonts w:asciiTheme="minorHAnsi" w:hAnsiTheme="minorHAnsi" w:cstheme="minorHAnsi"/>
          <w:sz w:val="16"/>
        </w:rPr>
        <w:t xml:space="preserve">.Footnote86 For example, in Perindopril the European Commission revealed that </w:t>
      </w:r>
      <w:r>
        <w:rPr>
          <w:rStyle w:val="TitleChar"/>
          <w:rFonts w:asciiTheme="minorHAnsi" w:hAnsiTheme="minorHAnsi" w:cstheme="minorHAnsi"/>
        </w:rPr>
        <w:t>most</w:t>
      </w:r>
      <w:r>
        <w:rPr>
          <w:rFonts w:asciiTheme="minorHAnsi" w:hAnsiTheme="minorHAnsi" w:cstheme="minorHAnsi"/>
          <w:sz w:val="16"/>
        </w:rPr>
        <w:t xml:space="preserve"> of the </w:t>
      </w:r>
      <w:r>
        <w:rPr>
          <w:rStyle w:val="TitleChar"/>
          <w:rFonts w:asciiTheme="minorHAnsi" w:hAnsiTheme="minorHAnsi" w:cstheme="minorHAnsi"/>
        </w:rPr>
        <w:t>secondary patents</w:t>
      </w:r>
      <w:r>
        <w:rPr>
          <w:rFonts w:asciiTheme="minorHAnsi" w:hAnsiTheme="minorHAnsi" w:cstheme="minorHAnsi"/>
          <w:sz w:val="16"/>
        </w:rPr>
        <w:t xml:space="preserve">, procured as part of the originator company’s anti-generic strategy, </w:t>
      </w:r>
      <w:r>
        <w:rPr>
          <w:rStyle w:val="TitleChar"/>
          <w:rFonts w:asciiTheme="minorHAnsi" w:hAnsiTheme="minorHAnsi" w:cstheme="minorHAnsi"/>
        </w:rPr>
        <w:t>were seen by the company as “blocking” or “paper”, some of which it considered involved “</w:t>
      </w:r>
      <w:r>
        <w:rPr>
          <w:rStyle w:val="Emphasis"/>
          <w:rFonts w:asciiTheme="minorHAnsi" w:hAnsiTheme="minorHAnsi" w:cstheme="minorHAnsi"/>
        </w:rPr>
        <w:t>zero inventive step</w:t>
      </w:r>
      <w:r>
        <w:rPr>
          <w:rFonts w:asciiTheme="minorHAnsi" w:hAnsiTheme="minorHAnsi" w:cstheme="minorHAnsi"/>
          <w:sz w:val="16"/>
        </w:rPr>
        <w:t xml:space="preserve">”Footnote87 </w:t>
      </w:r>
      <w:r>
        <w:rPr>
          <w:rStyle w:val="TitleChar"/>
          <w:rFonts w:asciiTheme="minorHAnsi" w:hAnsiTheme="minorHAnsi" w:cstheme="minorHAnsi"/>
        </w:rPr>
        <w:t xml:space="preserve">and a </w:t>
      </w:r>
      <w:r>
        <w:rPr>
          <w:rStyle w:val="Emphasis"/>
          <w:rFonts w:asciiTheme="minorHAnsi" w:hAnsiTheme="minorHAnsi" w:cstheme="minorHAnsi"/>
        </w:rPr>
        <w:t>purely editorial task</w:t>
      </w:r>
      <w:r>
        <w:rPr>
          <w:rFonts w:asciiTheme="minorHAnsi" w:hAnsiTheme="minorHAnsi" w:cstheme="minorHAnsi"/>
          <w:sz w:val="16"/>
        </w:rPr>
        <w:t xml:space="preserve">.Footnote88 Moreover, these </w:t>
      </w:r>
      <w:r>
        <w:rPr>
          <w:rStyle w:val="TitleChar"/>
          <w:rFonts w:asciiTheme="minorHAnsi" w:hAnsiTheme="minorHAnsi" w:cstheme="minorHAnsi"/>
        </w:rPr>
        <w:t>follow-on pharmaceutical inventions are</w:t>
      </w:r>
      <w:r>
        <w:rPr>
          <w:rFonts w:asciiTheme="minorHAnsi" w:hAnsiTheme="minorHAnsi" w:cstheme="minorHAnsi"/>
          <w:sz w:val="16"/>
        </w:rPr>
        <w:t xml:space="preserve"> specifically </w:t>
      </w:r>
      <w:r>
        <w:rPr>
          <w:rStyle w:val="TitleChar"/>
          <w:rFonts w:asciiTheme="minorHAnsi" w:hAnsiTheme="minorHAnsi" w:cstheme="minorHAnsi"/>
        </w:rPr>
        <w:t xml:space="preserve">timed around the expiration of the basic patent and can be </w:t>
      </w:r>
      <w:r>
        <w:rPr>
          <w:rStyle w:val="Emphasis"/>
          <w:rFonts w:asciiTheme="minorHAnsi" w:hAnsiTheme="minorHAnsi" w:cstheme="minorHAnsi"/>
        </w:rPr>
        <w:t>developed on demand</w:t>
      </w:r>
      <w:r>
        <w:rPr>
          <w:rFonts w:asciiTheme="minorHAnsi" w:hAnsiTheme="minorHAnsi" w:cstheme="minorHAnsi"/>
          <w:sz w:val="16"/>
        </w:rPr>
        <w:t xml:space="preserve">.Footnote89 </w:t>
      </w:r>
      <w:r>
        <w:rPr>
          <w:rFonts w:asciiTheme="minorHAnsi" w:hAnsiTheme="minorHAnsi" w:cstheme="minorHAnsi"/>
          <w:sz w:val="16"/>
          <w:szCs w:val="16"/>
        </w:rPr>
        <w:t>In AstraZeneca the Commission noted that the company designed to “[f]</w:t>
      </w:r>
      <w:proofErr w:type="spellStart"/>
      <w:r>
        <w:rPr>
          <w:rFonts w:asciiTheme="minorHAnsi" w:hAnsiTheme="minorHAnsi" w:cstheme="minorHAnsi"/>
          <w:sz w:val="16"/>
          <w:szCs w:val="16"/>
        </w:rPr>
        <w:t>ile</w:t>
      </w:r>
      <w:proofErr w:type="spellEnd"/>
      <w:r>
        <w:rPr>
          <w:rFonts w:asciiTheme="minorHAnsi" w:hAnsiTheme="minorHAnsi" w:cstheme="minorHAnsi"/>
          <w:sz w:val="16"/>
          <w:szCs w:val="16"/>
        </w:rPr>
        <w:t xml:space="preserve"> a patent-cloud of mixtures, uses, formulations, new indications, and chemistry” in relation to its blockbuster product omeprazole to slow down generic entry at a specifically defined time, close to the expiration of the basic patent.Footnote90</w:t>
      </w:r>
      <w:r>
        <w:rPr>
          <w:rFonts w:asciiTheme="minorHAnsi" w:hAnsiTheme="minorHAnsi" w:cstheme="minorHAnsi"/>
          <w:sz w:val="16"/>
        </w:rPr>
        <w:t xml:space="preserve"> The main aim of </w:t>
      </w:r>
      <w:r>
        <w:rPr>
          <w:rStyle w:val="TitleChar"/>
          <w:rFonts w:asciiTheme="minorHAnsi" w:hAnsiTheme="minorHAnsi" w:cstheme="minorHAnsi"/>
        </w:rPr>
        <w:t>these</w:t>
      </w:r>
      <w:r>
        <w:rPr>
          <w:rFonts w:asciiTheme="minorHAnsi" w:hAnsiTheme="minorHAnsi" w:cstheme="minorHAnsi"/>
          <w:sz w:val="16"/>
        </w:rPr>
        <w:t xml:space="preserve"> </w:t>
      </w:r>
      <w:r>
        <w:rPr>
          <w:rStyle w:val="TitleChar"/>
          <w:rFonts w:asciiTheme="minorHAnsi" w:hAnsiTheme="minorHAnsi" w:cstheme="minorHAnsi"/>
          <w:highlight w:val="green"/>
        </w:rPr>
        <w:t>patents</w:t>
      </w:r>
      <w:r>
        <w:rPr>
          <w:rFonts w:asciiTheme="minorHAnsi" w:hAnsiTheme="minorHAnsi" w:cstheme="minorHAnsi"/>
          <w:sz w:val="16"/>
        </w:rPr>
        <w:t xml:space="preserve"> is to </w:t>
      </w:r>
      <w:r>
        <w:rPr>
          <w:rStyle w:val="TitleChar"/>
          <w:rFonts w:asciiTheme="minorHAnsi" w:hAnsiTheme="minorHAnsi" w:cstheme="minorHAnsi"/>
          <w:highlight w:val="green"/>
        </w:rPr>
        <w:t xml:space="preserve">increase </w:t>
      </w:r>
      <w:r>
        <w:rPr>
          <w:rStyle w:val="Emphasis"/>
          <w:rFonts w:asciiTheme="minorHAnsi" w:hAnsiTheme="minorHAnsi" w:cstheme="minorHAnsi"/>
          <w:highlight w:val="green"/>
        </w:rPr>
        <w:t>uncertainty</w:t>
      </w:r>
      <w:r>
        <w:rPr>
          <w:rStyle w:val="TitleChar"/>
          <w:rFonts w:asciiTheme="minorHAnsi" w:hAnsiTheme="minorHAnsi" w:cstheme="minorHAnsi"/>
          <w:highlight w:val="green"/>
        </w:rPr>
        <w:t xml:space="preserve"> for</w:t>
      </w:r>
      <w:r>
        <w:rPr>
          <w:rStyle w:val="TitleChar"/>
          <w:rFonts w:asciiTheme="minorHAnsi" w:hAnsiTheme="minorHAnsi" w:cstheme="minorHAnsi"/>
        </w:rPr>
        <w:t xml:space="preserve"> </w:t>
      </w:r>
      <w:r>
        <w:rPr>
          <w:rStyle w:val="TitleChar"/>
          <w:rFonts w:asciiTheme="minorHAnsi" w:hAnsiTheme="minorHAnsi" w:cstheme="minorHAnsi"/>
          <w:highlight w:val="green"/>
        </w:rPr>
        <w:t>generic</w:t>
      </w:r>
      <w:r>
        <w:rPr>
          <w:rStyle w:val="TitleChar"/>
          <w:rFonts w:asciiTheme="minorHAnsi" w:hAnsiTheme="minorHAnsi" w:cstheme="minorHAnsi"/>
        </w:rPr>
        <w:t xml:space="preserve"> companies as to the possibility of their</w:t>
      </w:r>
      <w:r>
        <w:rPr>
          <w:rFonts w:asciiTheme="minorHAnsi" w:hAnsiTheme="minorHAnsi" w:cstheme="minorHAnsi"/>
          <w:sz w:val="16"/>
        </w:rPr>
        <w:t xml:space="preserve"> </w:t>
      </w:r>
      <w:r>
        <w:rPr>
          <w:rStyle w:val="TitleChar"/>
          <w:rFonts w:asciiTheme="minorHAnsi" w:hAnsiTheme="minorHAnsi" w:cstheme="minorHAnsi"/>
          <w:highlight w:val="green"/>
        </w:rPr>
        <w:t>market entry</w:t>
      </w:r>
      <w:r>
        <w:rPr>
          <w:rFonts w:asciiTheme="minorHAnsi" w:hAnsiTheme="minorHAnsi" w:cstheme="minorHAnsi"/>
          <w:sz w:val="16"/>
        </w:rPr>
        <w:t xml:space="preserve">.Footnote91 Therefore, while many of these </w:t>
      </w:r>
      <w:r>
        <w:rPr>
          <w:rStyle w:val="TitleChar"/>
          <w:rFonts w:asciiTheme="minorHAnsi" w:hAnsiTheme="minorHAnsi" w:cstheme="minorHAnsi"/>
        </w:rPr>
        <w:t>secondary patents may be trivial</w:t>
      </w:r>
      <w:r>
        <w:rPr>
          <w:rFonts w:asciiTheme="minorHAnsi" w:hAnsiTheme="minorHAnsi" w:cstheme="minorHAnsi"/>
          <w:sz w:val="16"/>
        </w:rPr>
        <w:t xml:space="preserve"> </w:t>
      </w:r>
      <w:r>
        <w:rPr>
          <w:rStyle w:val="TitleChar"/>
          <w:rFonts w:asciiTheme="minorHAnsi" w:hAnsiTheme="minorHAnsi" w:cstheme="minorHAnsi"/>
        </w:rPr>
        <w:t>and potentially invalid</w:t>
      </w:r>
      <w:r>
        <w:rPr>
          <w:rFonts w:asciiTheme="minorHAnsi" w:hAnsiTheme="minorHAnsi" w:cstheme="minorHAnsi"/>
          <w:sz w:val="16"/>
        </w:rPr>
        <w:t xml:space="preserve">, </w:t>
      </w:r>
      <w:r>
        <w:rPr>
          <w:rStyle w:val="TitleChar"/>
          <w:rFonts w:asciiTheme="minorHAnsi" w:hAnsiTheme="minorHAnsi" w:cstheme="minorHAnsi"/>
        </w:rPr>
        <w:t>the originator pursues them to protect its</w:t>
      </w:r>
      <w:r>
        <w:rPr>
          <w:rFonts w:asciiTheme="minorHAnsi" w:hAnsiTheme="minorHAnsi" w:cstheme="minorHAnsi"/>
          <w:sz w:val="16"/>
        </w:rPr>
        <w:t xml:space="preserve"> current successful </w:t>
      </w:r>
      <w:r>
        <w:rPr>
          <w:rStyle w:val="TitleChar"/>
          <w:rFonts w:asciiTheme="minorHAnsi" w:hAnsiTheme="minorHAnsi" w:cstheme="minorHAnsi"/>
        </w:rPr>
        <w:t>product from generic competition</w:t>
      </w:r>
      <w:r>
        <w:rPr>
          <w:rFonts w:asciiTheme="minorHAnsi" w:hAnsiTheme="minorHAnsi" w:cstheme="minorHAnsi"/>
          <w:sz w:val="16"/>
        </w:rPr>
        <w:t xml:space="preserve">.Footnote92 </w:t>
      </w:r>
      <w:r>
        <w:rPr>
          <w:rStyle w:val="TitleChar"/>
          <w:rFonts w:asciiTheme="minorHAnsi" w:hAnsiTheme="minorHAnsi" w:cstheme="minorHAnsi"/>
        </w:rPr>
        <w:t xml:space="preserve">Even if a company continues to engage in innovation in parallel to pursuing </w:t>
      </w:r>
      <w:r>
        <w:rPr>
          <w:rStyle w:val="TitleChar"/>
          <w:rFonts w:asciiTheme="minorHAnsi" w:hAnsiTheme="minorHAnsi" w:cstheme="minorHAnsi"/>
          <w:highlight w:val="green"/>
        </w:rPr>
        <w:t>strategic patenting</w:t>
      </w:r>
      <w:r>
        <w:rPr>
          <w:rStyle w:val="TitleChar"/>
          <w:rFonts w:asciiTheme="minorHAnsi" w:hAnsiTheme="minorHAnsi" w:cstheme="minorHAnsi"/>
        </w:rPr>
        <w:t>, it still protects itself from the pressures of competition, which would have forced the company to innovate faster</w:t>
      </w:r>
      <w:r>
        <w:rPr>
          <w:rFonts w:asciiTheme="minorHAnsi" w:hAnsiTheme="minorHAnsi" w:cstheme="minorHAnsi"/>
          <w:sz w:val="16"/>
        </w:rPr>
        <w:t xml:space="preserve"> </w:t>
      </w:r>
      <w:r>
        <w:rPr>
          <w:rStyle w:val="TitleChar"/>
          <w:rFonts w:asciiTheme="minorHAnsi" w:hAnsiTheme="minorHAnsi" w:cstheme="minorHAnsi"/>
        </w:rPr>
        <w:t>and</w:t>
      </w:r>
      <w:r>
        <w:rPr>
          <w:rFonts w:asciiTheme="minorHAnsi" w:hAnsiTheme="minorHAnsi" w:cstheme="minorHAnsi"/>
          <w:sz w:val="16"/>
        </w:rPr>
        <w:t xml:space="preserve"> would thus </w:t>
      </w:r>
      <w:r>
        <w:rPr>
          <w:rStyle w:val="TitleChar"/>
          <w:rFonts w:asciiTheme="minorHAnsi" w:hAnsiTheme="minorHAnsi" w:cstheme="minorHAnsi"/>
        </w:rPr>
        <w:t>provide</w:t>
      </w:r>
      <w:r>
        <w:rPr>
          <w:rFonts w:asciiTheme="minorHAnsi" w:hAnsiTheme="minorHAnsi" w:cstheme="minorHAnsi"/>
          <w:sz w:val="16"/>
        </w:rPr>
        <w:t xml:space="preserve"> consumers with </w:t>
      </w:r>
      <w:r>
        <w:rPr>
          <w:rStyle w:val="TitleChar"/>
          <w:rFonts w:asciiTheme="minorHAnsi" w:hAnsiTheme="minorHAnsi" w:cstheme="minorHAnsi"/>
        </w:rPr>
        <w:t>better products and/or access to cheaper generic versions earlier</w:t>
      </w:r>
      <w:r>
        <w:rPr>
          <w:rFonts w:asciiTheme="minorHAnsi" w:hAnsiTheme="minorHAnsi" w:cstheme="minorHAnsi"/>
          <w:sz w:val="16"/>
        </w:rPr>
        <w:t xml:space="preserve">. As Ullrich </w:t>
      </w:r>
      <w:proofErr w:type="gramStart"/>
      <w:r>
        <w:rPr>
          <w:rFonts w:asciiTheme="minorHAnsi" w:hAnsiTheme="minorHAnsi" w:cstheme="minorHAnsi"/>
          <w:sz w:val="16"/>
        </w:rPr>
        <w:t>argues:Footnote</w:t>
      </w:r>
      <w:proofErr w:type="gramEnd"/>
      <w:r>
        <w:rPr>
          <w:rFonts w:asciiTheme="minorHAnsi" w:hAnsiTheme="minorHAnsi" w:cstheme="minorHAnsi"/>
          <w:sz w:val="16"/>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w:t>
      </w:r>
      <w:r>
        <w:rPr>
          <w:rStyle w:val="TitleChar"/>
          <w:rFonts w:asciiTheme="minorHAnsi" w:hAnsiTheme="minorHAnsi" w:cstheme="minorHAnsi"/>
        </w:rPr>
        <w:t>a slowdown</w:t>
      </w:r>
      <w:r>
        <w:rPr>
          <w:rFonts w:asciiTheme="minorHAnsi" w:hAnsiTheme="minorHAnsi" w:cstheme="minorHAnsi"/>
          <w:sz w:val="16"/>
        </w:rPr>
        <w:t xml:space="preserve"> also </w:t>
      </w:r>
      <w:r>
        <w:rPr>
          <w:rStyle w:val="TitleChar"/>
          <w:rFonts w:asciiTheme="minorHAnsi" w:hAnsiTheme="minorHAnsi" w:cstheme="minorHAnsi"/>
        </w:rPr>
        <w:t>involves the risk of a loss of dynamic efficiency</w:t>
      </w:r>
      <w:r>
        <w:rPr>
          <w:rFonts w:asciiTheme="minorHAnsi" w:hAnsiTheme="minorHAnsi" w:cstheme="minorHAnsi"/>
          <w:sz w:val="16"/>
        </w:rPr>
        <w:t xml:space="preserve"> in that it </w:t>
      </w:r>
      <w:r>
        <w:rPr>
          <w:rStyle w:val="TitleChar"/>
          <w:rFonts w:asciiTheme="minorHAnsi" w:hAnsiTheme="minorHAnsi" w:cstheme="minorHAnsi"/>
          <w:highlight w:val="green"/>
        </w:rPr>
        <w:t>extends the</w:t>
      </w:r>
      <w:r>
        <w:rPr>
          <w:rStyle w:val="TitleChar"/>
          <w:rFonts w:asciiTheme="minorHAnsi" w:hAnsiTheme="minorHAnsi" w:cstheme="minorHAnsi"/>
        </w:rPr>
        <w:t xml:space="preserve"> duration of a </w:t>
      </w:r>
      <w:r>
        <w:rPr>
          <w:rStyle w:val="Emphasis"/>
          <w:rFonts w:asciiTheme="minorHAnsi" w:hAnsiTheme="minorHAnsi" w:cstheme="minorHAnsi"/>
          <w:highlight w:val="green"/>
        </w:rPr>
        <w:t>monopoly</w:t>
      </w:r>
      <w:r>
        <w:rPr>
          <w:rFonts w:asciiTheme="minorHAnsi" w:hAnsiTheme="minorHAnsi" w:cstheme="minorHAnsi"/>
          <w:sz w:val="16"/>
        </w:rPr>
        <w:t xml:space="preserve"> rent situation, thus </w:t>
      </w:r>
      <w:r>
        <w:rPr>
          <w:rStyle w:val="TitleChar"/>
          <w:rFonts w:asciiTheme="minorHAnsi" w:hAnsiTheme="minorHAnsi" w:cstheme="minorHAnsi"/>
          <w:highlight w:val="green"/>
        </w:rPr>
        <w:t>reducing the pressure to innovate</w:t>
      </w:r>
      <w:r>
        <w:rPr>
          <w:rStyle w:val="TitleChar"/>
          <w:rFonts w:asciiTheme="minorHAnsi" w:hAnsiTheme="minorHAnsi" w:cstheme="minorHAnsi"/>
        </w:rPr>
        <w:t xml:space="preserve"> more </w:t>
      </w:r>
      <w:r>
        <w:rPr>
          <w:rStyle w:val="Emphasis"/>
          <w:rFonts w:asciiTheme="minorHAnsi" w:hAnsiTheme="minorHAnsi" w:cstheme="minorHAnsi"/>
          <w:highlight w:val="green"/>
        </w:rPr>
        <w:t>quickly</w:t>
      </w:r>
      <w:r>
        <w:rPr>
          <w:rStyle w:val="TitleChar"/>
          <w:rFonts w:asciiTheme="minorHAnsi" w:hAnsiTheme="minorHAnsi" w:cstheme="minorHAnsi"/>
        </w:rPr>
        <w:t xml:space="preserve">. </w:t>
      </w:r>
      <w:r>
        <w:rPr>
          <w:rFonts w:asciiTheme="minorHAnsi" w:hAnsiTheme="minorHAnsi" w:cstheme="minorHAnsi"/>
          <w:sz w:val="16"/>
        </w:rPr>
        <w:t xml:space="preserve">Following the rationale of the General Court’s statement in AstraZeneca, the practice of </w:t>
      </w:r>
      <w:r>
        <w:rPr>
          <w:rStyle w:val="TitleChar"/>
          <w:rFonts w:asciiTheme="minorHAnsi" w:hAnsiTheme="minorHAnsi" w:cstheme="minorHAnsi"/>
        </w:rPr>
        <w:t>the originator</w:t>
      </w:r>
      <w:r>
        <w:rPr>
          <w:rFonts w:asciiTheme="minorHAnsi" w:hAnsiTheme="minorHAnsi" w:cstheme="minorHAnsi"/>
          <w:sz w:val="16"/>
        </w:rPr>
        <w:t xml:space="preserve"> that </w:t>
      </w:r>
      <w:r>
        <w:rPr>
          <w:rStyle w:val="TitleChar"/>
          <w:rFonts w:asciiTheme="minorHAnsi" w:hAnsiTheme="minorHAnsi" w:cstheme="minorHAnsi"/>
        </w:rPr>
        <w:t>extends its market monopoly by relying on the patent system</w:t>
      </w:r>
      <w:r>
        <w:rPr>
          <w:rFonts w:asciiTheme="minorHAnsi" w:hAnsiTheme="minorHAnsi" w:cstheme="minorHAnsi"/>
          <w:sz w:val="16"/>
        </w:rPr>
        <w:t xml:space="preserve"> “potentially </w:t>
      </w:r>
      <w:r>
        <w:rPr>
          <w:rStyle w:val="TitleChar"/>
          <w:rFonts w:asciiTheme="minorHAnsi" w:hAnsiTheme="minorHAnsi" w:cstheme="minorHAnsi"/>
        </w:rPr>
        <w:t>reduces the incentive to engage in innovation, since it enables the company in a dominant position to maintain its exclusivity</w:t>
      </w:r>
      <w:r>
        <w:rPr>
          <w:rFonts w:asciiTheme="minorHAnsi" w:hAnsiTheme="minorHAnsi" w:cstheme="minorHAnsi"/>
          <w:sz w:val="16"/>
        </w:rPr>
        <w:t xml:space="preserve"> beyond the period envisaged by the legislator”.Footnote94 Such practices, according to the Court, act “contrary to the public interest”.Footnote95 Therefore, the practice of </w:t>
      </w:r>
      <w:r>
        <w:rPr>
          <w:rStyle w:val="TitleChar"/>
          <w:rFonts w:asciiTheme="minorHAnsi" w:hAnsiTheme="minorHAnsi" w:cstheme="minorHAnsi"/>
        </w:rPr>
        <w:t>strategic patenting that protects originators’ monopolies from competitive pressures and significantly reduces their incentives to engage in genuine innovation</w:t>
      </w:r>
      <w:r>
        <w:rPr>
          <w:rFonts w:asciiTheme="minorHAnsi" w:hAnsiTheme="minorHAnsi" w:cstheme="minorHAnsi"/>
          <w:sz w:val="16"/>
        </w:rPr>
        <w:t xml:space="preserve"> is contrary to the rationale of the patent system, has a significant negative effect on competition and should raise competition law concerns. Strategic Patenting Impairs Follow-on Innovation of Generic Companies </w:t>
      </w:r>
    </w:p>
    <w:p w14:paraId="6766D900"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Follow-on patents are </w:t>
      </w:r>
      <w:r>
        <w:rPr>
          <w:rFonts w:asciiTheme="minorHAnsi" w:hAnsiTheme="minorHAnsi" w:cstheme="minorHAnsi"/>
          <w:u w:val="single"/>
        </w:rPr>
        <w:t>minor modifications</w:t>
      </w:r>
      <w:r>
        <w:rPr>
          <w:rFonts w:asciiTheme="minorHAnsi" w:hAnsiTheme="minorHAnsi" w:cstheme="minorHAnsi"/>
        </w:rPr>
        <w:t xml:space="preserve">, not </w:t>
      </w:r>
      <w:r>
        <w:rPr>
          <w:rFonts w:asciiTheme="minorHAnsi" w:hAnsiTheme="minorHAnsi" w:cstheme="minorHAnsi"/>
          <w:u w:val="single"/>
        </w:rPr>
        <w:t>innovative breakthroughs</w:t>
      </w:r>
      <w:r>
        <w:rPr>
          <w:rFonts w:asciiTheme="minorHAnsi" w:hAnsiTheme="minorHAnsi" w:cstheme="minorHAnsi"/>
        </w:rPr>
        <w:t>, and don’t improve health outcomes – consensus of studies prove</w:t>
      </w:r>
    </w:p>
    <w:p w14:paraId="6F9FBD13" w14:textId="77777777" w:rsidR="001E3835" w:rsidRDefault="001E3835" w:rsidP="001E3835">
      <w:pPr>
        <w:rPr>
          <w:rFonts w:asciiTheme="minorHAnsi" w:hAnsiTheme="minorHAnsi" w:cstheme="minorHAnsi"/>
        </w:rPr>
      </w:pPr>
      <w:r>
        <w:rPr>
          <w:rStyle w:val="Heading4Char"/>
          <w:rFonts w:asciiTheme="minorHAnsi" w:hAnsiTheme="minorHAnsi" w:cstheme="minorHAnsi"/>
        </w:rPr>
        <w:t>Naci et al. 15</w:t>
      </w:r>
      <w:r>
        <w:rPr>
          <w:rFonts w:asciiTheme="minorHAnsi" w:hAnsiTheme="minorHAnsi" w:cstheme="minorHAnsi"/>
        </w:rPr>
        <w:t xml:space="preserve"> [Huseyin Naci, assistant professor of health policy at the LSE Health analysis center at the Department of Social Policy for the London School of Economics and Political Science, Alexander W Carter policy fellow, at the Institute of Global Health Innovation, Imperial College London, Elias </w:t>
      </w:r>
      <w:proofErr w:type="spellStart"/>
      <w:r>
        <w:rPr>
          <w:rFonts w:asciiTheme="minorHAnsi" w:hAnsiTheme="minorHAnsi" w:cstheme="minorHAnsi"/>
        </w:rPr>
        <w:t>Mossialos</w:t>
      </w:r>
      <w:proofErr w:type="spellEnd"/>
      <w:r>
        <w:rPr>
          <w:rFonts w:asciiTheme="minorHAnsi" w:hAnsiTheme="minorHAnsi" w:cstheme="minorHAnsi"/>
        </w:rPr>
        <w:t>, professor of health policy, at the LSE Health analysis center at the Department of Social Policy for the London School of Economics and Political Science, 10-23-2015, “Why the drug development pipeline is not delivering better medicines,” BMJ, https://sci-hub.se/https://www.bmj.com/content/351/bmj.h5542.full]/Kankee</w:t>
      </w:r>
    </w:p>
    <w:p w14:paraId="5E256734" w14:textId="77777777" w:rsidR="001E3835" w:rsidRDefault="001E3835" w:rsidP="001E3835">
      <w:pPr>
        <w:rPr>
          <w:rFonts w:asciiTheme="minorHAnsi" w:hAnsiTheme="minorHAnsi" w:cstheme="minorHAnsi"/>
          <w:sz w:val="16"/>
        </w:rPr>
      </w:pPr>
      <w:r>
        <w:rPr>
          <w:rFonts w:asciiTheme="minorHAnsi" w:hAnsiTheme="minorHAnsi" w:cstheme="minorHAnsi"/>
          <w:sz w:val="16"/>
        </w:rPr>
        <w:t xml:space="preserve">Many in </w:t>
      </w:r>
      <w:r>
        <w:rPr>
          <w:rStyle w:val="TitleChar"/>
          <w:rFonts w:asciiTheme="minorHAnsi" w:hAnsiTheme="minorHAnsi" w:cstheme="minorHAnsi"/>
        </w:rPr>
        <w:t xml:space="preserve">the </w:t>
      </w:r>
      <w:r>
        <w:rPr>
          <w:rStyle w:val="Emphasis"/>
          <w:rFonts w:asciiTheme="minorHAnsi" w:hAnsiTheme="minorHAnsi" w:cstheme="minorHAnsi"/>
          <w:highlight w:val="green"/>
        </w:rPr>
        <w:t>pharma</w:t>
      </w:r>
      <w:r>
        <w:rPr>
          <w:rStyle w:val="TitleChar"/>
          <w:rFonts w:asciiTheme="minorHAnsi" w:hAnsiTheme="minorHAnsi" w:cstheme="minorHAnsi"/>
        </w:rPr>
        <w:t>ceutical</w:t>
      </w:r>
      <w:r>
        <w:rPr>
          <w:rFonts w:asciiTheme="minorHAnsi" w:hAnsiTheme="minorHAnsi" w:cstheme="minorHAnsi"/>
          <w:sz w:val="16"/>
        </w:rPr>
        <w:t xml:space="preserve"> sector suggest that </w:t>
      </w:r>
      <w:r>
        <w:rPr>
          <w:rFonts w:asciiTheme="minorHAnsi" w:hAnsiTheme="minorHAnsi" w:cstheme="minorHAnsi"/>
          <w:sz w:val="16"/>
          <w:szCs w:val="16"/>
        </w:rPr>
        <w:t>the</w:t>
      </w:r>
      <w:r>
        <w:rPr>
          <w:rStyle w:val="TitleChar"/>
          <w:rFonts w:asciiTheme="minorHAnsi" w:hAnsiTheme="minorHAnsi" w:cstheme="minorHAnsi"/>
        </w:rPr>
        <w:t xml:space="preserve"> industry </w:t>
      </w:r>
      <w:r>
        <w:rPr>
          <w:rStyle w:val="TitleChar"/>
          <w:rFonts w:asciiTheme="minorHAnsi" w:hAnsiTheme="minorHAnsi" w:cstheme="minorHAnsi"/>
          <w:highlight w:val="green"/>
        </w:rPr>
        <w:t xml:space="preserve">is in </w:t>
      </w:r>
      <w:r>
        <w:rPr>
          <w:rStyle w:val="Emphasis"/>
          <w:rFonts w:asciiTheme="minorHAnsi" w:hAnsiTheme="minorHAnsi" w:cstheme="minorHAnsi"/>
          <w:highlight w:val="green"/>
        </w:rPr>
        <w:t>crisis</w:t>
      </w:r>
      <w:r>
        <w:rPr>
          <w:rFonts w:asciiTheme="minorHAnsi" w:hAnsiTheme="minorHAnsi" w:cstheme="minorHAnsi"/>
          <w:sz w:val="16"/>
        </w:rPr>
        <w:t xml:space="preserve">. Industry analysts fret that </w:t>
      </w:r>
      <w:r>
        <w:rPr>
          <w:rStyle w:val="TitleChar"/>
          <w:rFonts w:asciiTheme="minorHAnsi" w:hAnsiTheme="minorHAnsi" w:cstheme="minorHAnsi"/>
        </w:rPr>
        <w:t xml:space="preserve">financial rewards </w:t>
      </w:r>
      <w:r>
        <w:rPr>
          <w:rStyle w:val="Emphasis"/>
          <w:rFonts w:asciiTheme="minorHAnsi" w:hAnsiTheme="minorHAnsi" w:cstheme="minorHAnsi"/>
        </w:rPr>
        <w:t>are no longer sufficient</w:t>
      </w:r>
      <w:r>
        <w:rPr>
          <w:rFonts w:asciiTheme="minorHAnsi" w:hAnsiTheme="minorHAnsi" w:cstheme="minorHAnsi"/>
          <w:sz w:val="16"/>
        </w:rPr>
        <w:t xml:space="preserve"> for companies to maintain the investment needed </w:t>
      </w:r>
      <w:r>
        <w:rPr>
          <w:rStyle w:val="TitleChar"/>
          <w:rFonts w:asciiTheme="minorHAnsi" w:hAnsiTheme="minorHAnsi" w:cstheme="minorHAnsi"/>
        </w:rPr>
        <w:t>to develop clinically useful drugs</w:t>
      </w:r>
      <w:r>
        <w:rPr>
          <w:rFonts w:asciiTheme="minorHAnsi" w:hAnsiTheme="minorHAnsi" w:cstheme="minorHAnsi"/>
          <w:sz w:val="16"/>
        </w:rPr>
        <w:t xml:space="preserve">.1 Despite these concerns, regulators in the US and Europe granted marketing </w:t>
      </w:r>
      <w:proofErr w:type="spellStart"/>
      <w:r>
        <w:rPr>
          <w:rFonts w:asciiTheme="minorHAnsi" w:hAnsiTheme="minorHAnsi" w:cstheme="minorHAnsi"/>
          <w:sz w:val="16"/>
        </w:rPr>
        <w:t>authorisations</w:t>
      </w:r>
      <w:proofErr w:type="spellEnd"/>
      <w:r>
        <w:rPr>
          <w:rFonts w:asciiTheme="minorHAnsi" w:hAnsiTheme="minorHAnsi" w:cstheme="minorHAnsi"/>
          <w:sz w:val="16"/>
        </w:rPr>
        <w:t xml:space="preserve"> to a record number of new medicines in 2014. However, </w:t>
      </w:r>
      <w:proofErr w:type="gramStart"/>
      <w:r>
        <w:rPr>
          <w:rStyle w:val="TitleChar"/>
          <w:rFonts w:asciiTheme="minorHAnsi" w:hAnsiTheme="minorHAnsi" w:cstheme="minorHAnsi"/>
        </w:rPr>
        <w:t xml:space="preserve">the </w:t>
      </w:r>
      <w:r>
        <w:rPr>
          <w:rStyle w:val="Emphasis"/>
          <w:rFonts w:asciiTheme="minorHAnsi" w:hAnsiTheme="minorHAnsi" w:cstheme="minorHAnsi"/>
        </w:rPr>
        <w:t>majority</w:t>
      </w:r>
      <w:r>
        <w:rPr>
          <w:rStyle w:val="TitleChar"/>
          <w:rFonts w:asciiTheme="minorHAnsi" w:hAnsiTheme="minorHAnsi" w:cstheme="minorHAnsi"/>
        </w:rPr>
        <w:t xml:space="preserve"> of</w:t>
      </w:r>
      <w:proofErr w:type="gramEnd"/>
      <w:r>
        <w:rPr>
          <w:rStyle w:val="TitleChar"/>
          <w:rFonts w:asciiTheme="minorHAnsi" w:hAnsiTheme="minorHAnsi" w:cstheme="minorHAnsi"/>
        </w:rPr>
        <w:t xml:space="preserve"> new medicines offer </w:t>
      </w:r>
      <w:r>
        <w:rPr>
          <w:rStyle w:val="Emphasis"/>
          <w:rFonts w:asciiTheme="minorHAnsi" w:hAnsiTheme="minorHAnsi" w:cstheme="minorHAnsi"/>
        </w:rPr>
        <w:t>few</w:t>
      </w:r>
      <w:r>
        <w:rPr>
          <w:rStyle w:val="TitleChar"/>
          <w:rFonts w:asciiTheme="minorHAnsi" w:hAnsiTheme="minorHAnsi" w:cstheme="minorHAnsi"/>
        </w:rPr>
        <w:t xml:space="preserve"> clinical advantages over existing alternatives</w:t>
      </w:r>
      <w:r>
        <w:rPr>
          <w:rFonts w:asciiTheme="minorHAnsi" w:hAnsiTheme="minorHAnsi" w:cstheme="minorHAnsi"/>
          <w:sz w:val="16"/>
        </w:rPr>
        <w:t xml:space="preserve">. We discuss how both government and drug company practices contribute to the ongoing innovation deficit in the sector. Paucity of clinically superior medicines </w:t>
      </w:r>
      <w:r>
        <w:rPr>
          <w:rStyle w:val="TitleChar"/>
          <w:rFonts w:asciiTheme="minorHAnsi" w:hAnsiTheme="minorHAnsi" w:cstheme="minorHAnsi"/>
        </w:rPr>
        <w:t>Patients and clinicians commonly understand innovation to mean a medicine that has transformed management and treatment</w:t>
      </w:r>
      <w:r>
        <w:rPr>
          <w:rFonts w:asciiTheme="minorHAnsi" w:hAnsiTheme="minorHAnsi" w:cstheme="minorHAnsi"/>
          <w:sz w:val="16"/>
        </w:rPr>
        <w:t xml:space="preserve">,2 either </w:t>
      </w:r>
      <w:r>
        <w:rPr>
          <w:rStyle w:val="TitleChar"/>
          <w:rFonts w:asciiTheme="minorHAnsi" w:hAnsiTheme="minorHAnsi" w:cstheme="minorHAnsi"/>
        </w:rPr>
        <w:t>by providing treatments for conditions with no current</w:t>
      </w:r>
      <w:r>
        <w:rPr>
          <w:rFonts w:asciiTheme="minorHAnsi" w:hAnsiTheme="minorHAnsi" w:cstheme="minorHAnsi"/>
          <w:sz w:val="16"/>
        </w:rPr>
        <w:t xml:space="preserve"> (</w:t>
      </w:r>
      <w:r>
        <w:rPr>
          <w:rStyle w:val="TitleChar"/>
          <w:rFonts w:asciiTheme="minorHAnsi" w:hAnsiTheme="minorHAnsi" w:cstheme="minorHAnsi"/>
        </w:rPr>
        <w:t>satisfactory</w:t>
      </w:r>
      <w:r>
        <w:rPr>
          <w:rFonts w:asciiTheme="minorHAnsi" w:hAnsiTheme="minorHAnsi" w:cstheme="minorHAnsi"/>
          <w:sz w:val="16"/>
        </w:rPr>
        <w:t xml:space="preserve">) </w:t>
      </w:r>
      <w:r>
        <w:rPr>
          <w:rStyle w:val="TitleChar"/>
          <w:rFonts w:asciiTheme="minorHAnsi" w:hAnsiTheme="minorHAnsi" w:cstheme="minorHAnsi"/>
        </w:rPr>
        <w:t>remedies or by offering meaningful</w:t>
      </w:r>
      <w:r>
        <w:rPr>
          <w:rFonts w:asciiTheme="minorHAnsi" w:hAnsiTheme="minorHAnsi" w:cstheme="minorHAnsi"/>
          <w:sz w:val="16"/>
        </w:rPr>
        <w:t xml:space="preserve"> </w:t>
      </w:r>
      <w:r>
        <w:rPr>
          <w:rStyle w:val="TitleChar"/>
          <w:rFonts w:asciiTheme="minorHAnsi" w:hAnsiTheme="minorHAnsi" w:cstheme="minorHAnsi"/>
        </w:rPr>
        <w:t>improvement over existing options</w:t>
      </w:r>
      <w:r>
        <w:rPr>
          <w:rFonts w:asciiTheme="minorHAnsi" w:hAnsiTheme="minorHAnsi" w:cstheme="minorHAnsi"/>
          <w:sz w:val="16"/>
        </w:rPr>
        <w:t xml:space="preserve">. In recent years, however, </w:t>
      </w:r>
      <w:r>
        <w:rPr>
          <w:rStyle w:val="TitleChar"/>
          <w:rFonts w:asciiTheme="minorHAnsi" w:hAnsiTheme="minorHAnsi" w:cstheme="minorHAnsi"/>
        </w:rPr>
        <w:t>industry analysts</w:t>
      </w:r>
      <w:r>
        <w:rPr>
          <w:rFonts w:asciiTheme="minorHAnsi" w:hAnsiTheme="minorHAnsi" w:cstheme="minorHAnsi"/>
          <w:sz w:val="16"/>
        </w:rPr>
        <w:t xml:space="preserve"> have </w:t>
      </w:r>
      <w:r>
        <w:rPr>
          <w:rStyle w:val="TitleChar"/>
          <w:rFonts w:asciiTheme="minorHAnsi" w:hAnsiTheme="minorHAnsi" w:cstheme="minorHAnsi"/>
        </w:rPr>
        <w:t>adopted other definitions to measure</w:t>
      </w:r>
      <w:r>
        <w:rPr>
          <w:rFonts w:asciiTheme="minorHAnsi" w:hAnsiTheme="minorHAnsi" w:cstheme="minorHAnsi"/>
          <w:sz w:val="16"/>
        </w:rPr>
        <w:t xml:space="preserve"> </w:t>
      </w:r>
      <w:r>
        <w:rPr>
          <w:rStyle w:val="TitleChar"/>
          <w:rFonts w:asciiTheme="minorHAnsi" w:hAnsiTheme="minorHAnsi" w:cstheme="minorHAnsi"/>
        </w:rPr>
        <w:t>innovation</w:t>
      </w:r>
      <w:r>
        <w:rPr>
          <w:rFonts w:asciiTheme="minorHAnsi" w:hAnsiTheme="minorHAnsi" w:cstheme="minorHAnsi"/>
          <w:sz w:val="16"/>
        </w:rPr>
        <w:t xml:space="preserve"> (box 1).3 Currently, </w:t>
      </w:r>
      <w:r>
        <w:rPr>
          <w:rStyle w:val="TitleChar"/>
          <w:rFonts w:asciiTheme="minorHAnsi" w:hAnsiTheme="minorHAnsi" w:cstheme="minorHAnsi"/>
        </w:rPr>
        <w:t>the most common approach</w:t>
      </w:r>
      <w:r>
        <w:rPr>
          <w:rFonts w:asciiTheme="minorHAnsi" w:hAnsiTheme="minorHAnsi" w:cstheme="minorHAnsi"/>
          <w:sz w:val="16"/>
        </w:rPr>
        <w:t xml:space="preserve"> to measure innovation </w:t>
      </w:r>
      <w:r>
        <w:rPr>
          <w:rStyle w:val="TitleChar"/>
          <w:rFonts w:asciiTheme="minorHAnsi" w:hAnsiTheme="minorHAnsi" w:cstheme="minorHAnsi"/>
        </w:rPr>
        <w:t>is to count the number of new drug</w:t>
      </w:r>
      <w:r>
        <w:rPr>
          <w:rFonts w:asciiTheme="minorHAnsi" w:hAnsiTheme="minorHAnsi" w:cstheme="minorHAnsi"/>
          <w:sz w:val="16"/>
        </w:rPr>
        <w:t xml:space="preserve"> </w:t>
      </w:r>
      <w:r>
        <w:rPr>
          <w:rStyle w:val="TitleChar"/>
          <w:rFonts w:asciiTheme="minorHAnsi" w:hAnsiTheme="minorHAnsi" w:cstheme="minorHAnsi"/>
        </w:rPr>
        <w:t>approvals</w:t>
      </w:r>
      <w:r>
        <w:rPr>
          <w:rFonts w:asciiTheme="minorHAnsi" w:hAnsiTheme="minorHAnsi" w:cstheme="minorHAnsi"/>
          <w:sz w:val="16"/>
        </w:rPr>
        <w:t xml:space="preserve">.3 </w:t>
      </w:r>
      <w:r>
        <w:rPr>
          <w:rStyle w:val="TitleChar"/>
          <w:rFonts w:asciiTheme="minorHAnsi" w:hAnsiTheme="minorHAnsi" w:cstheme="minorHAnsi"/>
        </w:rPr>
        <w:t>The number of drug approvals has increased over the past five decades</w:t>
      </w:r>
      <w:r>
        <w:rPr>
          <w:rFonts w:asciiTheme="minorHAnsi" w:hAnsiTheme="minorHAnsi" w:cstheme="minorHAnsi"/>
          <w:sz w:val="16"/>
        </w:rPr>
        <w:t xml:space="preserve">, culminating in 41 approvals in the US and 40 in Europe in 2014 alone; this compares with a 50 year average of 20 approvals a year.4 5 </w:t>
      </w:r>
      <w:r>
        <w:rPr>
          <w:rStyle w:val="TitleChar"/>
          <w:rFonts w:asciiTheme="minorHAnsi" w:hAnsiTheme="minorHAnsi" w:cstheme="minorHAnsi"/>
        </w:rPr>
        <w:t xml:space="preserve">Large numbers of </w:t>
      </w:r>
      <w:r>
        <w:rPr>
          <w:rStyle w:val="TitleChar"/>
          <w:rFonts w:asciiTheme="minorHAnsi" w:hAnsiTheme="minorHAnsi" w:cstheme="minorHAnsi"/>
          <w:highlight w:val="green"/>
        </w:rPr>
        <w:t>new drugs have been</w:t>
      </w:r>
      <w:r>
        <w:rPr>
          <w:rStyle w:val="TitleChar"/>
          <w:rFonts w:asciiTheme="minorHAnsi" w:hAnsiTheme="minorHAnsi" w:cstheme="minorHAnsi"/>
        </w:rPr>
        <w:t xml:space="preserve"> taken as </w:t>
      </w:r>
      <w:r>
        <w:rPr>
          <w:rStyle w:val="TitleChar"/>
          <w:rFonts w:asciiTheme="minorHAnsi" w:hAnsiTheme="minorHAnsi" w:cstheme="minorHAnsi"/>
          <w:highlight w:val="green"/>
        </w:rPr>
        <w:t>a</w:t>
      </w:r>
      <w:r>
        <w:rPr>
          <w:rStyle w:val="TitleChar"/>
          <w:rFonts w:asciiTheme="minorHAnsi" w:hAnsiTheme="minorHAnsi" w:cstheme="minorHAnsi"/>
        </w:rPr>
        <w:t xml:space="preserve"> </w:t>
      </w:r>
      <w:r>
        <w:rPr>
          <w:rStyle w:val="Emphasis"/>
          <w:rFonts w:asciiTheme="minorHAnsi" w:hAnsiTheme="minorHAnsi" w:cstheme="minorHAnsi"/>
          <w:highlight w:val="green"/>
        </w:rPr>
        <w:t>proxy</w:t>
      </w:r>
      <w:r>
        <w:rPr>
          <w:rStyle w:val="TitleChar"/>
          <w:rFonts w:asciiTheme="minorHAnsi" w:hAnsiTheme="minorHAnsi" w:cstheme="minorHAnsi"/>
          <w:highlight w:val="green"/>
        </w:rPr>
        <w:t xml:space="preserve"> for</w:t>
      </w:r>
      <w:r>
        <w:rPr>
          <w:rStyle w:val="TitleChar"/>
          <w:rFonts w:asciiTheme="minorHAnsi" w:hAnsiTheme="minorHAnsi" w:cstheme="minorHAnsi"/>
        </w:rPr>
        <w:t xml:space="preserve"> the </w:t>
      </w:r>
      <w:r>
        <w:rPr>
          <w:rStyle w:val="TitleChar"/>
          <w:rFonts w:asciiTheme="minorHAnsi" w:hAnsiTheme="minorHAnsi" w:cstheme="minorHAnsi"/>
          <w:highlight w:val="green"/>
        </w:rPr>
        <w:t>innovative capacity</w:t>
      </w:r>
      <w:r>
        <w:rPr>
          <w:rStyle w:val="TitleChar"/>
          <w:rFonts w:asciiTheme="minorHAnsi" w:hAnsiTheme="minorHAnsi" w:cstheme="minorHAnsi"/>
        </w:rPr>
        <w:t xml:space="preserve"> of the industry</w:t>
      </w:r>
      <w:r>
        <w:rPr>
          <w:rFonts w:asciiTheme="minorHAnsi" w:hAnsiTheme="minorHAnsi" w:cstheme="minorHAnsi"/>
          <w:sz w:val="16"/>
        </w:rPr>
        <w:t xml:space="preserve">. Unfortunately, </w:t>
      </w:r>
      <w:r>
        <w:rPr>
          <w:rStyle w:val="TitleChar"/>
          <w:rFonts w:asciiTheme="minorHAnsi" w:hAnsiTheme="minorHAnsi" w:cstheme="minorHAnsi"/>
          <w:highlight w:val="green"/>
        </w:rPr>
        <w:t xml:space="preserve">rather than </w:t>
      </w:r>
      <w:r>
        <w:rPr>
          <w:rStyle w:val="TitleChar"/>
          <w:rFonts w:asciiTheme="minorHAnsi" w:hAnsiTheme="minorHAnsi" w:cstheme="minorHAnsi"/>
        </w:rPr>
        <w:t xml:space="preserve">new </w:t>
      </w:r>
      <w:r>
        <w:rPr>
          <w:rStyle w:val="Emphasis"/>
          <w:rFonts w:asciiTheme="minorHAnsi" w:hAnsiTheme="minorHAnsi" w:cstheme="minorHAnsi"/>
          <w:highlight w:val="green"/>
        </w:rPr>
        <w:t>breakthroughs</w:t>
      </w:r>
      <w:r>
        <w:rPr>
          <w:rStyle w:val="TitleChar"/>
          <w:rFonts w:asciiTheme="minorHAnsi" w:hAnsiTheme="minorHAnsi" w:cstheme="minorHAnsi"/>
        </w:rPr>
        <w:t xml:space="preserve">, </w:t>
      </w:r>
      <w:r>
        <w:rPr>
          <w:rStyle w:val="TitleChar"/>
          <w:rFonts w:asciiTheme="minorHAnsi" w:hAnsiTheme="minorHAnsi" w:cstheme="minorHAnsi"/>
          <w:highlight w:val="green"/>
        </w:rPr>
        <w:t>most</w:t>
      </w:r>
      <w:r>
        <w:rPr>
          <w:rStyle w:val="TitleChar"/>
          <w:rFonts w:asciiTheme="minorHAnsi" w:hAnsiTheme="minorHAnsi" w:cstheme="minorHAnsi"/>
        </w:rPr>
        <w:t xml:space="preserve"> of the </w:t>
      </w:r>
      <w:r>
        <w:rPr>
          <w:rStyle w:val="TitleChar"/>
          <w:rFonts w:asciiTheme="minorHAnsi" w:hAnsiTheme="minorHAnsi" w:cstheme="minorHAnsi"/>
          <w:highlight w:val="green"/>
        </w:rPr>
        <w:t>new drugs are</w:t>
      </w:r>
      <w:r>
        <w:rPr>
          <w:rStyle w:val="TitleChar"/>
          <w:rFonts w:asciiTheme="minorHAnsi" w:hAnsiTheme="minorHAnsi" w:cstheme="minorHAnsi"/>
        </w:rPr>
        <w:t xml:space="preserve"> relatively </w:t>
      </w:r>
      <w:r>
        <w:rPr>
          <w:rStyle w:val="Emphasis"/>
          <w:rFonts w:asciiTheme="minorHAnsi" w:hAnsiTheme="minorHAnsi" w:cstheme="minorHAnsi"/>
          <w:highlight w:val="green"/>
        </w:rPr>
        <w:t xml:space="preserve">minor modifications </w:t>
      </w:r>
      <w:r>
        <w:rPr>
          <w:rStyle w:val="TitleChar"/>
          <w:rFonts w:asciiTheme="minorHAnsi" w:hAnsiTheme="minorHAnsi" w:cstheme="minorHAnsi"/>
          <w:highlight w:val="green"/>
        </w:rPr>
        <w:t>of existing treatments</w:t>
      </w:r>
      <w:r>
        <w:rPr>
          <w:rFonts w:asciiTheme="minorHAnsi" w:hAnsiTheme="minorHAnsi" w:cstheme="minorHAnsi"/>
          <w:sz w:val="16"/>
        </w:rPr>
        <w:t xml:space="preserve">.6 </w:t>
      </w:r>
      <w:r>
        <w:rPr>
          <w:rStyle w:val="TitleChar"/>
          <w:rFonts w:asciiTheme="minorHAnsi" w:hAnsiTheme="minorHAnsi" w:cstheme="minorHAnsi"/>
          <w:highlight w:val="green"/>
        </w:rPr>
        <w:t>Studies</w:t>
      </w:r>
      <w:r>
        <w:rPr>
          <w:rStyle w:val="TitleChar"/>
          <w:rFonts w:asciiTheme="minorHAnsi" w:hAnsiTheme="minorHAnsi" w:cstheme="minorHAnsi"/>
        </w:rPr>
        <w:t xml:space="preserve"> evaluating the clinical importance of new drugs</w:t>
      </w:r>
      <w:r>
        <w:rPr>
          <w:rFonts w:asciiTheme="minorHAnsi" w:hAnsiTheme="minorHAnsi" w:cstheme="minorHAnsi"/>
          <w:sz w:val="16"/>
        </w:rPr>
        <w:t xml:space="preserve"> over the past decades </w:t>
      </w:r>
      <w:r>
        <w:rPr>
          <w:rStyle w:val="Emphasis"/>
          <w:rFonts w:asciiTheme="minorHAnsi" w:hAnsiTheme="minorHAnsi" w:cstheme="minorHAnsi"/>
          <w:highlight w:val="green"/>
        </w:rPr>
        <w:t>consistently</w:t>
      </w:r>
      <w:r>
        <w:rPr>
          <w:rStyle w:val="TitleChar"/>
          <w:rFonts w:asciiTheme="minorHAnsi" w:hAnsiTheme="minorHAnsi" w:cstheme="minorHAnsi"/>
        </w:rPr>
        <w:t xml:space="preserve"> </w:t>
      </w:r>
      <w:r>
        <w:rPr>
          <w:rStyle w:val="TitleChar"/>
          <w:rFonts w:asciiTheme="minorHAnsi" w:hAnsiTheme="minorHAnsi" w:cstheme="minorHAnsi"/>
          <w:highlight w:val="green"/>
        </w:rPr>
        <w:t xml:space="preserve">report a </w:t>
      </w:r>
      <w:r>
        <w:rPr>
          <w:rStyle w:val="Emphasis"/>
          <w:rFonts w:asciiTheme="minorHAnsi" w:hAnsiTheme="minorHAnsi" w:cstheme="minorHAnsi"/>
          <w:highlight w:val="green"/>
        </w:rPr>
        <w:t>negative</w:t>
      </w:r>
      <w:r>
        <w:rPr>
          <w:rStyle w:val="Emphasis"/>
          <w:rFonts w:asciiTheme="minorHAnsi" w:hAnsiTheme="minorHAnsi" w:cstheme="minorHAnsi"/>
        </w:rPr>
        <w:t xml:space="preserve"> </w:t>
      </w:r>
      <w:r>
        <w:rPr>
          <w:rStyle w:val="Emphasis"/>
          <w:rFonts w:asciiTheme="minorHAnsi" w:hAnsiTheme="minorHAnsi" w:cstheme="minorHAnsi"/>
          <w:highlight w:val="green"/>
        </w:rPr>
        <w:t>trend</w:t>
      </w:r>
      <w:r>
        <w:rPr>
          <w:rFonts w:asciiTheme="minorHAnsi" w:hAnsiTheme="minorHAnsi" w:cstheme="minorHAnsi"/>
          <w:sz w:val="16"/>
        </w:rPr>
        <w:t xml:space="preserve">.7-11 Regardless of differences in analytical approach and time period, </w:t>
      </w:r>
      <w:r>
        <w:rPr>
          <w:rStyle w:val="Emphasis"/>
          <w:rFonts w:asciiTheme="minorHAnsi" w:hAnsiTheme="minorHAnsi" w:cstheme="minorHAnsi"/>
          <w:highlight w:val="green"/>
        </w:rPr>
        <w:t>all</w:t>
      </w:r>
      <w:r>
        <w:rPr>
          <w:rStyle w:val="TitleChar"/>
          <w:rFonts w:asciiTheme="minorHAnsi" w:hAnsiTheme="minorHAnsi" w:cstheme="minorHAnsi"/>
          <w:highlight w:val="green"/>
        </w:rPr>
        <w:t xml:space="preserve"> </w:t>
      </w:r>
      <w:proofErr w:type="spellStart"/>
      <w:r>
        <w:rPr>
          <w:rStyle w:val="TitleChar"/>
          <w:rFonts w:asciiTheme="minorHAnsi" w:hAnsiTheme="minorHAnsi" w:cstheme="minorHAnsi"/>
          <w:highlight w:val="green"/>
        </w:rPr>
        <w:t>characterise</w:t>
      </w:r>
      <w:proofErr w:type="spellEnd"/>
      <w:r>
        <w:rPr>
          <w:rStyle w:val="TitleChar"/>
          <w:rFonts w:asciiTheme="minorHAnsi" w:hAnsiTheme="minorHAnsi" w:cstheme="minorHAnsi"/>
        </w:rPr>
        <w:t xml:space="preserve"> </w:t>
      </w:r>
      <w:r>
        <w:rPr>
          <w:rStyle w:val="TitleChar"/>
          <w:rFonts w:asciiTheme="minorHAnsi" w:hAnsiTheme="minorHAnsi" w:cstheme="minorHAnsi"/>
          <w:highlight w:val="green"/>
        </w:rPr>
        <w:t xml:space="preserve">only a </w:t>
      </w:r>
      <w:r>
        <w:rPr>
          <w:rStyle w:val="Emphasis"/>
          <w:rFonts w:asciiTheme="minorHAnsi" w:hAnsiTheme="minorHAnsi" w:cstheme="minorHAnsi"/>
          <w:highlight w:val="green"/>
        </w:rPr>
        <w:t>minority</w:t>
      </w:r>
      <w:r>
        <w:rPr>
          <w:rStyle w:val="TitleChar"/>
          <w:rFonts w:asciiTheme="minorHAnsi" w:hAnsiTheme="minorHAnsi" w:cstheme="minorHAnsi"/>
          <w:highlight w:val="green"/>
        </w:rPr>
        <w:t xml:space="preserve"> of new drugs as</w:t>
      </w:r>
      <w:r>
        <w:rPr>
          <w:rStyle w:val="TitleChar"/>
          <w:rFonts w:asciiTheme="minorHAnsi" w:hAnsiTheme="minorHAnsi" w:cstheme="minorHAnsi"/>
        </w:rPr>
        <w:t xml:space="preserve"> clinically </w:t>
      </w:r>
      <w:r>
        <w:rPr>
          <w:rStyle w:val="TitleChar"/>
          <w:rFonts w:asciiTheme="minorHAnsi" w:hAnsiTheme="minorHAnsi" w:cstheme="minorHAnsi"/>
          <w:highlight w:val="green"/>
        </w:rPr>
        <w:t>superior to existing alternatives</w:t>
      </w:r>
      <w:r>
        <w:rPr>
          <w:rFonts w:asciiTheme="minorHAnsi" w:hAnsiTheme="minorHAnsi" w:cstheme="minorHAnsi"/>
          <w:sz w:val="16"/>
        </w:rPr>
        <w:t xml:space="preserve">.3 </w:t>
      </w:r>
      <w:proofErr w:type="spellStart"/>
      <w:r>
        <w:rPr>
          <w:rFonts w:asciiTheme="minorHAnsi" w:hAnsiTheme="minorHAnsi" w:cstheme="minorHAnsi"/>
          <w:sz w:val="16"/>
        </w:rPr>
        <w:t>Luijn</w:t>
      </w:r>
      <w:proofErr w:type="spellEnd"/>
      <w:r>
        <w:rPr>
          <w:rFonts w:asciiTheme="minorHAnsi" w:hAnsiTheme="minorHAnsi" w:cstheme="minorHAnsi"/>
          <w:sz w:val="16"/>
        </w:rPr>
        <w:t xml:space="preserve"> found that </w:t>
      </w:r>
      <w:r>
        <w:rPr>
          <w:rStyle w:val="TitleChar"/>
          <w:rFonts w:asciiTheme="minorHAnsi" w:hAnsiTheme="minorHAnsi" w:cstheme="minorHAnsi"/>
          <w:highlight w:val="green"/>
        </w:rPr>
        <w:t>10% of</w:t>
      </w:r>
      <w:r>
        <w:rPr>
          <w:rStyle w:val="TitleChar"/>
          <w:rFonts w:asciiTheme="minorHAnsi" w:hAnsiTheme="minorHAnsi" w:cstheme="minorHAnsi"/>
        </w:rPr>
        <w:t xml:space="preserve"> 122 new </w:t>
      </w:r>
      <w:r>
        <w:rPr>
          <w:rStyle w:val="TitleChar"/>
          <w:rFonts w:asciiTheme="minorHAnsi" w:hAnsiTheme="minorHAnsi" w:cstheme="minorHAnsi"/>
          <w:highlight w:val="green"/>
        </w:rPr>
        <w:t>medicines on the</w:t>
      </w:r>
      <w:r>
        <w:rPr>
          <w:rStyle w:val="TitleChar"/>
          <w:rFonts w:asciiTheme="minorHAnsi" w:hAnsiTheme="minorHAnsi" w:cstheme="minorHAnsi"/>
        </w:rPr>
        <w:t xml:space="preserve"> </w:t>
      </w:r>
      <w:r>
        <w:rPr>
          <w:rStyle w:val="TitleChar"/>
          <w:rFonts w:asciiTheme="minorHAnsi" w:hAnsiTheme="minorHAnsi" w:cstheme="minorHAnsi"/>
          <w:highlight w:val="green"/>
        </w:rPr>
        <w:t>Eu</w:t>
      </w:r>
      <w:r>
        <w:rPr>
          <w:rStyle w:val="TitleChar"/>
          <w:rFonts w:asciiTheme="minorHAnsi" w:hAnsiTheme="minorHAnsi" w:cstheme="minorHAnsi"/>
        </w:rPr>
        <w:t xml:space="preserve">ropean </w:t>
      </w:r>
      <w:r>
        <w:rPr>
          <w:rStyle w:val="TitleChar"/>
          <w:rFonts w:asciiTheme="minorHAnsi" w:hAnsiTheme="minorHAnsi" w:cstheme="minorHAnsi"/>
          <w:highlight w:val="green"/>
        </w:rPr>
        <w:t>market</w:t>
      </w:r>
      <w:r>
        <w:rPr>
          <w:rStyle w:val="TitleChar"/>
          <w:rFonts w:asciiTheme="minorHAnsi" w:hAnsiTheme="minorHAnsi" w:cstheme="minorHAnsi"/>
        </w:rPr>
        <w:t xml:space="preserve"> between 1999 and 2005 were superior to drugs already on offer</w:t>
      </w:r>
      <w:r>
        <w:rPr>
          <w:rFonts w:asciiTheme="minorHAnsi" w:hAnsiTheme="minorHAnsi" w:cstheme="minorHAnsi"/>
          <w:sz w:val="16"/>
        </w:rPr>
        <w:t xml:space="preserve">.12 </w:t>
      </w:r>
      <w:r>
        <w:rPr>
          <w:rStyle w:val="TitleChar"/>
          <w:rFonts w:asciiTheme="minorHAnsi" w:hAnsiTheme="minorHAnsi" w:cstheme="minorHAnsi"/>
        </w:rPr>
        <w:t>Among drugs reviewed by German</w:t>
      </w:r>
      <w:r>
        <w:rPr>
          <w:rFonts w:asciiTheme="minorHAnsi" w:hAnsiTheme="minorHAnsi" w:cstheme="minorHAnsi"/>
          <w:sz w:val="16"/>
        </w:rPr>
        <w:t xml:space="preserve"> </w:t>
      </w:r>
      <w:r>
        <w:rPr>
          <w:rStyle w:val="TitleChar"/>
          <w:rFonts w:asciiTheme="minorHAnsi" w:hAnsiTheme="minorHAnsi" w:cstheme="minorHAnsi"/>
        </w:rPr>
        <w:t>authorities</w:t>
      </w:r>
      <w:r>
        <w:rPr>
          <w:rFonts w:asciiTheme="minorHAnsi" w:hAnsiTheme="minorHAnsi" w:cstheme="minorHAnsi"/>
          <w:sz w:val="16"/>
        </w:rPr>
        <w:t xml:space="preserve"> between 2012 and 2013, </w:t>
      </w:r>
      <w:r>
        <w:rPr>
          <w:rStyle w:val="TitleChar"/>
          <w:rFonts w:asciiTheme="minorHAnsi" w:hAnsiTheme="minorHAnsi" w:cstheme="minorHAnsi"/>
        </w:rPr>
        <w:t>about 20% were concluded to offer some benefit over existing alternatives and none was deemed to offer major benefit</w:t>
      </w:r>
      <w:r>
        <w:rPr>
          <w:rFonts w:asciiTheme="minorHAnsi" w:hAnsiTheme="minorHAnsi" w:cstheme="minorHAnsi"/>
          <w:sz w:val="16"/>
        </w:rPr>
        <w:t xml:space="preserve">.13 Between 1990 and 2003, </w:t>
      </w:r>
      <w:r>
        <w:rPr>
          <w:rStyle w:val="TitleChar"/>
          <w:rFonts w:asciiTheme="minorHAnsi" w:hAnsiTheme="minorHAnsi" w:cstheme="minorHAnsi"/>
          <w:highlight w:val="green"/>
        </w:rPr>
        <w:t>only 6%</w:t>
      </w:r>
      <w:r>
        <w:rPr>
          <w:rStyle w:val="TitleChar"/>
          <w:rFonts w:asciiTheme="minorHAnsi" w:hAnsiTheme="minorHAnsi" w:cstheme="minorHAnsi"/>
        </w:rPr>
        <w:t xml:space="preserve"> of 1147 drugs approved </w:t>
      </w:r>
      <w:r>
        <w:rPr>
          <w:rStyle w:val="TitleChar"/>
          <w:rFonts w:asciiTheme="minorHAnsi" w:hAnsiTheme="minorHAnsi" w:cstheme="minorHAnsi"/>
          <w:highlight w:val="green"/>
        </w:rPr>
        <w:t xml:space="preserve">in Canada </w:t>
      </w:r>
      <w:r>
        <w:rPr>
          <w:rStyle w:val="TitleChar"/>
          <w:rFonts w:asciiTheme="minorHAnsi" w:hAnsiTheme="minorHAnsi" w:cstheme="minorHAnsi"/>
        </w:rPr>
        <w:t>provided a substantial improvement over existing drug products</w:t>
      </w:r>
      <w:r>
        <w:rPr>
          <w:rFonts w:asciiTheme="minorHAnsi" w:hAnsiTheme="minorHAnsi" w:cstheme="minorHAnsi"/>
          <w:sz w:val="16"/>
        </w:rPr>
        <w:t>,14 and Canadian authorities considered 10% of new drugs approved between 2004 and 2009 as highly innovative.15 Despite the paucity of clinically superior drugs, the pharmaceutical market grew by a factor of 2.5 in real terms between 1990 and 2010 (fig 1</w:t>
      </w:r>
      <w:r>
        <w:rPr>
          <w:rFonts w:ascii="Cambria Math" w:hAnsi="Cambria Math" w:cs="Cambria Math"/>
          <w:sz w:val="16"/>
        </w:rPr>
        <w:t>⇓</w:t>
      </w:r>
      <w:r>
        <w:rPr>
          <w:rFonts w:asciiTheme="minorHAnsi" w:hAnsiTheme="minorHAnsi" w:cstheme="minorHAnsi"/>
          <w:sz w:val="16"/>
        </w:rPr>
        <w:t xml:space="preserve">). Much of the increased expenditure on drugs was the result of increasing industry investment in “me-too” </w:t>
      </w:r>
      <w:proofErr w:type="spellStart"/>
      <w:r>
        <w:rPr>
          <w:rFonts w:asciiTheme="minorHAnsi" w:hAnsiTheme="minorHAnsi" w:cstheme="minorHAnsi"/>
          <w:sz w:val="16"/>
        </w:rPr>
        <w:t>medicinesrather</w:t>
      </w:r>
      <w:proofErr w:type="spellEnd"/>
      <w:r>
        <w:rPr>
          <w:rFonts w:asciiTheme="minorHAnsi" w:hAnsiTheme="minorHAnsi" w:cstheme="minorHAnsi"/>
          <w:sz w:val="16"/>
        </w:rPr>
        <w:t xml:space="preserve"> than clinically superior medications.14 Drug companies have remained profitable over this period while the proportion of health spending on drugs has increased and drugs have become less affordable.16 17 Over the past 30 years, firms lost their number one position in the Fortune 500 ranking of US companies only in 2003, coming third behind oil and financial companies. In 2012, the top five pharmaceutical companies included in the Fortune 500 earned over $50bn (£30bn; €40bn) in net profits.</w:t>
      </w:r>
    </w:p>
    <w:p w14:paraId="5BF525E8" w14:textId="77777777" w:rsidR="001E3835" w:rsidRDefault="001E3835" w:rsidP="001E3835">
      <w:pPr>
        <w:pStyle w:val="Heading4"/>
        <w:rPr>
          <w:rFonts w:asciiTheme="minorHAnsi" w:hAnsiTheme="minorHAnsi" w:cstheme="minorHAnsi"/>
          <w:u w:val="single"/>
        </w:rPr>
      </w:pPr>
      <w:r>
        <w:rPr>
          <w:rFonts w:asciiTheme="minorHAnsi" w:hAnsiTheme="minorHAnsi" w:cstheme="minorHAnsi"/>
        </w:rPr>
        <w:t>Pharma innovation is key to prevent devastating pandemics, bioterror, and ABR</w:t>
      </w:r>
    </w:p>
    <w:p w14:paraId="66BC2453" w14:textId="77777777" w:rsidR="001E3835" w:rsidRDefault="001E3835" w:rsidP="001E3835">
      <w:pPr>
        <w:rPr>
          <w:rFonts w:asciiTheme="minorHAnsi" w:hAnsiTheme="minorHAnsi" w:cstheme="minorHAnsi"/>
          <w:sz w:val="16"/>
        </w:rPr>
      </w:pPr>
      <w:r>
        <w:rPr>
          <w:rStyle w:val="Style13ptBold"/>
          <w:rFonts w:asciiTheme="minorHAnsi" w:hAnsiTheme="minorHAnsi" w:cstheme="minorHAnsi"/>
        </w:rPr>
        <w:t xml:space="preserve">Marjanovic and </w:t>
      </w:r>
      <w:proofErr w:type="spellStart"/>
      <w:r>
        <w:rPr>
          <w:rStyle w:val="Style13ptBold"/>
          <w:rFonts w:asciiTheme="minorHAnsi" w:hAnsiTheme="minorHAnsi" w:cstheme="minorHAnsi"/>
        </w:rPr>
        <w:t>Fejiao</w:t>
      </w:r>
      <w:proofErr w:type="spellEnd"/>
      <w:r>
        <w:rPr>
          <w:rStyle w:val="Style13ptBold"/>
          <w:rFonts w:asciiTheme="minorHAnsi" w:hAnsiTheme="minorHAnsi" w:cstheme="minorHAnsi"/>
        </w:rPr>
        <w:t xml:space="preserve"> 20</w:t>
      </w:r>
      <w:r>
        <w:rPr>
          <w:rFonts w:asciiTheme="minorHAnsi" w:hAnsiTheme="minorHAnsi" w:cstheme="minorHAnsi"/>
          <w:sz w:val="16"/>
        </w:rPr>
        <w:t xml:space="preserve"> </w:t>
      </w:r>
      <w:r>
        <w:rPr>
          <w:rFonts w:asciiTheme="minorHAnsi" w:hAnsiTheme="minorHAnsi" w:cstheme="minorHAnsi"/>
        </w:rPr>
        <w:t xml:space="preserve">[Sonja Marjanovic, Ph.D., Judge Business School, University of Cambridge, and Carolina </w:t>
      </w:r>
      <w:proofErr w:type="spellStart"/>
      <w:r>
        <w:rPr>
          <w:rFonts w:asciiTheme="minorHAnsi" w:hAnsiTheme="minorHAnsi" w:cstheme="minorHAnsi"/>
        </w:rPr>
        <w:t>Feijao</w:t>
      </w:r>
      <w:proofErr w:type="spellEnd"/>
      <w:r>
        <w:rPr>
          <w:rFonts w:asciiTheme="minorHAnsi" w:hAnsiTheme="minorHAnsi" w:cstheme="minorHAnsi"/>
        </w:rPr>
        <w:t xml:space="preserve">, Ph.D. in biochemistry, University of Cambridge; M.Sc. in </w:t>
      </w:r>
      <w:proofErr w:type="spellStart"/>
      <w:r>
        <w:rPr>
          <w:rFonts w:asciiTheme="minorHAnsi" w:hAnsiTheme="minorHAnsi" w:cstheme="minorHAnsi"/>
        </w:rPr>
        <w:t>quantitive</w:t>
      </w:r>
      <w:proofErr w:type="spellEnd"/>
      <w:r>
        <w:rPr>
          <w:rFonts w:asciiTheme="minorHAnsi" w:hAnsiTheme="minorHAnsi" w:cstheme="minorHAnsi"/>
        </w:rPr>
        <w:t xml:space="preserve"> biology, Imperial College London; B.Sc. in biology, University of Lisbon, 2020, "Pharmaceutical Innovation for Infectious Disease Management: From Troubleshooting to Sustainable Models of Engagement." RAND Corporation, https://www.rand.org/pubs/perspectives/PEA407-1.html]/Kankee</w:t>
      </w:r>
    </w:p>
    <w:p w14:paraId="5ACA6555" w14:textId="77777777" w:rsidR="001E3835" w:rsidRDefault="001E3835" w:rsidP="001E3835">
      <w:pPr>
        <w:rPr>
          <w:rFonts w:asciiTheme="minorHAnsi" w:hAnsiTheme="minorHAnsi" w:cstheme="minorHAnsi"/>
          <w:sz w:val="16"/>
        </w:rPr>
      </w:pPr>
      <w:r>
        <w:rPr>
          <w:rStyle w:val="TitleChar"/>
          <w:rFonts w:asciiTheme="minorHAnsi" w:hAnsiTheme="minorHAnsi" w:cstheme="minorHAnsi"/>
        </w:rPr>
        <w:t xml:space="preserve">As </w:t>
      </w:r>
      <w:r>
        <w:rPr>
          <w:rStyle w:val="Emphasis"/>
          <w:rFonts w:asciiTheme="minorHAnsi" w:hAnsiTheme="minorHAnsi" w:cstheme="minorHAnsi"/>
        </w:rPr>
        <w:t>key actors</w:t>
      </w:r>
      <w:r>
        <w:rPr>
          <w:rStyle w:val="TitleChar"/>
          <w:rFonts w:asciiTheme="minorHAnsi" w:hAnsiTheme="minorHAnsi" w:cstheme="minorHAnsi"/>
        </w:rPr>
        <w:t xml:space="preserve"> in </w:t>
      </w:r>
      <w:r>
        <w:rPr>
          <w:rFonts w:asciiTheme="minorHAnsi" w:hAnsiTheme="minorHAnsi" w:cstheme="minorHAnsi"/>
          <w:sz w:val="16"/>
        </w:rPr>
        <w:t>the</w:t>
      </w:r>
      <w:r>
        <w:rPr>
          <w:rStyle w:val="TitleChar"/>
          <w:rFonts w:asciiTheme="minorHAnsi" w:hAnsiTheme="minorHAnsi" w:cstheme="minorHAnsi"/>
        </w:rPr>
        <w:t xml:space="preserve"> healthcare</w:t>
      </w:r>
      <w:r>
        <w:rPr>
          <w:rFonts w:asciiTheme="minorHAnsi" w:hAnsiTheme="minorHAnsi" w:cstheme="minorHAnsi"/>
          <w:sz w:val="16"/>
        </w:rPr>
        <w:t xml:space="preserve"> innovation landscape, </w:t>
      </w:r>
      <w:r>
        <w:rPr>
          <w:rStyle w:val="TitleChar"/>
          <w:rFonts w:asciiTheme="minorHAnsi" w:hAnsiTheme="minorHAnsi" w:cstheme="minorHAnsi"/>
        </w:rPr>
        <w:t>pharmaceutical</w:t>
      </w:r>
      <w:r>
        <w:rPr>
          <w:rFonts w:asciiTheme="minorHAnsi" w:hAnsiTheme="minorHAnsi" w:cstheme="minorHAnsi"/>
          <w:sz w:val="16"/>
        </w:rPr>
        <w:t xml:space="preserve"> and life sci-</w:t>
      </w:r>
      <w:proofErr w:type="spellStart"/>
      <w:r>
        <w:rPr>
          <w:rFonts w:asciiTheme="minorHAnsi" w:hAnsiTheme="minorHAnsi" w:cstheme="minorHAnsi"/>
          <w:sz w:val="16"/>
        </w:rPr>
        <w:t>ences</w:t>
      </w:r>
      <w:proofErr w:type="spellEnd"/>
      <w:r>
        <w:rPr>
          <w:rFonts w:asciiTheme="minorHAnsi" w:hAnsiTheme="minorHAnsi" w:cstheme="minorHAnsi"/>
          <w:sz w:val="16"/>
        </w:rPr>
        <w:t xml:space="preserve"> </w:t>
      </w:r>
      <w:r>
        <w:rPr>
          <w:rStyle w:val="TitleChar"/>
          <w:rFonts w:asciiTheme="minorHAnsi" w:hAnsiTheme="minorHAnsi" w:cstheme="minorHAnsi"/>
        </w:rPr>
        <w:t>companies</w:t>
      </w:r>
      <w:r>
        <w:rPr>
          <w:rFonts w:asciiTheme="minorHAnsi" w:hAnsiTheme="minorHAnsi" w:cstheme="minorHAnsi"/>
          <w:sz w:val="16"/>
        </w:rPr>
        <w:t xml:space="preserve"> have been called on to </w:t>
      </w:r>
      <w:r>
        <w:rPr>
          <w:rStyle w:val="TitleChar"/>
          <w:rFonts w:asciiTheme="minorHAnsi" w:hAnsiTheme="minorHAnsi" w:cstheme="minorHAnsi"/>
        </w:rPr>
        <w:t>develop medicines</w:t>
      </w:r>
      <w:r>
        <w:rPr>
          <w:rFonts w:asciiTheme="minorHAnsi" w:hAnsiTheme="minorHAnsi" w:cstheme="minorHAnsi"/>
          <w:sz w:val="16"/>
        </w:rPr>
        <w:t xml:space="preserve">, </w:t>
      </w:r>
      <w:proofErr w:type="gramStart"/>
      <w:r>
        <w:rPr>
          <w:rFonts w:asciiTheme="minorHAnsi" w:hAnsiTheme="minorHAnsi" w:cstheme="minorHAnsi"/>
          <w:sz w:val="16"/>
        </w:rPr>
        <w:t>vaccines</w:t>
      </w:r>
      <w:proofErr w:type="gramEnd"/>
      <w:r>
        <w:rPr>
          <w:rFonts w:asciiTheme="minorHAnsi" w:hAnsiTheme="minorHAnsi" w:cstheme="minorHAnsi"/>
          <w:sz w:val="16"/>
        </w:rPr>
        <w:t xml:space="preserve"> and diagnostics </w:t>
      </w:r>
      <w:r>
        <w:rPr>
          <w:rStyle w:val="TitleChar"/>
          <w:rFonts w:asciiTheme="minorHAnsi" w:hAnsiTheme="minorHAnsi" w:cstheme="minorHAnsi"/>
        </w:rPr>
        <w:t>for pressing public health challenges</w:t>
      </w:r>
      <w:r>
        <w:rPr>
          <w:rFonts w:asciiTheme="minorHAnsi" w:hAnsiTheme="minorHAnsi" w:cstheme="minorHAnsi"/>
          <w:sz w:val="16"/>
        </w:rPr>
        <w:t xml:space="preserve">. The COVID-19 crisis is one such challenge, but there are many others. For example, MERS, SARS, Ebola, Zika and avian and swine flu are also infectious diseases that represent public health threats. </w:t>
      </w:r>
      <w:r>
        <w:rPr>
          <w:rFonts w:asciiTheme="minorHAnsi" w:hAnsiTheme="minorHAnsi" w:cstheme="minorHAnsi"/>
          <w:u w:val="single"/>
        </w:rPr>
        <w:t xml:space="preserve">Infectious agents </w:t>
      </w:r>
      <w:r w:rsidRPr="001E3835">
        <w:rPr>
          <w:rFonts w:asciiTheme="minorHAnsi" w:hAnsiTheme="minorHAnsi" w:cstheme="minorHAnsi"/>
          <w:u w:val="single"/>
        </w:rPr>
        <w:t xml:space="preserve">such as anthrax, smallpox and tularemia could present threats in a </w:t>
      </w:r>
      <w:r w:rsidRPr="001E3835">
        <w:rPr>
          <w:rFonts w:asciiTheme="minorHAnsi" w:hAnsiTheme="minorHAnsi" w:cstheme="minorHAnsi"/>
          <w:b/>
          <w:bCs/>
          <w:u w:val="single"/>
        </w:rPr>
        <w:t>bioterrorism</w:t>
      </w:r>
      <w:r>
        <w:rPr>
          <w:rFonts w:asciiTheme="minorHAnsi" w:hAnsiTheme="minorHAnsi" w:cstheme="minorHAnsi"/>
          <w:b/>
          <w:bCs/>
          <w:u w:val="single"/>
        </w:rPr>
        <w:t xml:space="preserve"> </w:t>
      </w:r>
      <w:proofErr w:type="gramStart"/>
      <w:r>
        <w:rPr>
          <w:rFonts w:asciiTheme="minorHAnsi" w:hAnsiTheme="minorHAnsi" w:cstheme="minorHAnsi"/>
          <w:b/>
          <w:bCs/>
          <w:u w:val="single"/>
        </w:rPr>
        <w:t>con-text</w:t>
      </w:r>
      <w:proofErr w:type="gramEnd"/>
      <w:r>
        <w:rPr>
          <w:rFonts w:asciiTheme="minorHAnsi" w:hAnsiTheme="minorHAnsi" w:cstheme="minorHAnsi"/>
          <w:sz w:val="16"/>
        </w:rPr>
        <w:t xml:space="preserve">.1 </w:t>
      </w:r>
      <w:r>
        <w:rPr>
          <w:rFonts w:asciiTheme="minorHAnsi" w:hAnsiTheme="minorHAnsi" w:cstheme="minorHAnsi"/>
          <w:highlight w:val="green"/>
          <w:u w:val="single"/>
        </w:rPr>
        <w:t>The</w:t>
      </w:r>
      <w:r>
        <w:rPr>
          <w:rFonts w:asciiTheme="minorHAnsi" w:hAnsiTheme="minorHAnsi" w:cstheme="minorHAnsi"/>
          <w:u w:val="single"/>
        </w:rPr>
        <w:t xml:space="preserve"> general </w:t>
      </w:r>
      <w:r>
        <w:rPr>
          <w:rFonts w:asciiTheme="minorHAnsi" w:hAnsiTheme="minorHAnsi" w:cstheme="minorHAnsi"/>
          <w:highlight w:val="green"/>
          <w:u w:val="single"/>
        </w:rPr>
        <w:t>threat</w:t>
      </w:r>
      <w:r>
        <w:rPr>
          <w:rFonts w:asciiTheme="minorHAnsi" w:hAnsiTheme="minorHAnsi" w:cstheme="minorHAnsi"/>
          <w:u w:val="single"/>
        </w:rPr>
        <w:t xml:space="preserve"> to public health that is </w:t>
      </w:r>
      <w:r>
        <w:rPr>
          <w:rFonts w:asciiTheme="minorHAnsi" w:hAnsiTheme="minorHAnsi" w:cstheme="minorHAnsi"/>
          <w:highlight w:val="green"/>
          <w:u w:val="single"/>
        </w:rPr>
        <w:t>posed by</w:t>
      </w:r>
      <w:r>
        <w:rPr>
          <w:rFonts w:asciiTheme="minorHAnsi" w:hAnsiTheme="minorHAnsi" w:cstheme="minorHAnsi"/>
          <w:b/>
          <w:bCs/>
          <w:u w:val="single"/>
        </w:rPr>
        <w:t xml:space="preserve"> </w:t>
      </w:r>
      <w:r>
        <w:rPr>
          <w:rFonts w:asciiTheme="minorHAnsi" w:hAnsiTheme="minorHAnsi" w:cstheme="minorHAnsi"/>
          <w:b/>
          <w:bCs/>
          <w:highlight w:val="green"/>
          <w:u w:val="single"/>
        </w:rPr>
        <w:t>a</w:t>
      </w:r>
      <w:r>
        <w:rPr>
          <w:rFonts w:asciiTheme="minorHAnsi" w:hAnsiTheme="minorHAnsi" w:cstheme="minorHAnsi"/>
          <w:b/>
          <w:bCs/>
          <w:u w:val="single"/>
        </w:rPr>
        <w:t>nti</w:t>
      </w:r>
      <w:r>
        <w:rPr>
          <w:rFonts w:asciiTheme="minorHAnsi" w:hAnsiTheme="minorHAnsi" w:cstheme="minorHAnsi"/>
          <w:b/>
          <w:bCs/>
          <w:highlight w:val="green"/>
          <w:u w:val="single"/>
        </w:rPr>
        <w:t>m</w:t>
      </w:r>
      <w:r>
        <w:rPr>
          <w:rFonts w:asciiTheme="minorHAnsi" w:hAnsiTheme="minorHAnsi" w:cstheme="minorHAnsi"/>
          <w:b/>
          <w:bCs/>
          <w:u w:val="single"/>
        </w:rPr>
        <w:t xml:space="preserve">icrobial </w:t>
      </w:r>
      <w:r>
        <w:rPr>
          <w:rFonts w:asciiTheme="minorHAnsi" w:hAnsiTheme="minorHAnsi" w:cstheme="minorHAnsi"/>
          <w:b/>
          <w:bCs/>
          <w:highlight w:val="green"/>
          <w:u w:val="single"/>
        </w:rPr>
        <w:t>r</w:t>
      </w:r>
      <w:r>
        <w:rPr>
          <w:rFonts w:asciiTheme="minorHAnsi" w:hAnsiTheme="minorHAnsi" w:cstheme="minorHAnsi"/>
          <w:b/>
          <w:bCs/>
          <w:u w:val="single"/>
        </w:rPr>
        <w:t>esistance</w:t>
      </w:r>
      <w:r>
        <w:rPr>
          <w:rFonts w:asciiTheme="minorHAnsi" w:hAnsiTheme="minorHAnsi" w:cstheme="minorHAnsi"/>
          <w:u w:val="single"/>
        </w:rPr>
        <w:t xml:space="preserve"> </w:t>
      </w:r>
      <w:r>
        <w:rPr>
          <w:rFonts w:asciiTheme="minorHAnsi" w:hAnsiTheme="minorHAnsi" w:cstheme="minorHAnsi"/>
          <w:highlight w:val="green"/>
          <w:u w:val="single"/>
        </w:rPr>
        <w:t>is</w:t>
      </w:r>
      <w:r>
        <w:rPr>
          <w:rFonts w:asciiTheme="minorHAnsi" w:hAnsiTheme="minorHAnsi" w:cstheme="minorHAnsi"/>
          <w:u w:val="single"/>
        </w:rPr>
        <w:t xml:space="preserve"> </w:t>
      </w:r>
      <w:r w:rsidRPr="001E3835">
        <w:rPr>
          <w:rFonts w:asciiTheme="minorHAnsi" w:hAnsiTheme="minorHAnsi" w:cstheme="minorHAnsi"/>
          <w:u w:val="single"/>
        </w:rPr>
        <w:t xml:space="preserve">also </w:t>
      </w:r>
      <w:r w:rsidRPr="001E3835">
        <w:rPr>
          <w:rFonts w:asciiTheme="minorHAnsi" w:hAnsiTheme="minorHAnsi" w:cstheme="minorHAnsi"/>
          <w:b/>
          <w:bCs/>
          <w:u w:val="single"/>
        </w:rPr>
        <w:t>well-</w:t>
      </w:r>
      <w:proofErr w:type="spellStart"/>
      <w:r w:rsidRPr="001E3835">
        <w:rPr>
          <w:rFonts w:asciiTheme="minorHAnsi" w:hAnsiTheme="minorHAnsi" w:cstheme="minorHAnsi"/>
          <w:b/>
          <w:bCs/>
          <w:u w:val="single"/>
        </w:rPr>
        <w:t>recognised</w:t>
      </w:r>
      <w:proofErr w:type="spellEnd"/>
      <w:r w:rsidRPr="001E3835">
        <w:rPr>
          <w:rFonts w:asciiTheme="minorHAnsi" w:hAnsiTheme="minorHAnsi" w:cstheme="minorHAnsi"/>
          <w:u w:val="single"/>
        </w:rPr>
        <w:t xml:space="preserve"> as an</w:t>
      </w:r>
      <w:r>
        <w:rPr>
          <w:rFonts w:asciiTheme="minorHAnsi" w:hAnsiTheme="minorHAnsi" w:cstheme="minorHAnsi"/>
          <w:u w:val="single"/>
        </w:rPr>
        <w:t xml:space="preserve"> area </w:t>
      </w:r>
      <w:r>
        <w:rPr>
          <w:rFonts w:asciiTheme="minorHAnsi" w:hAnsiTheme="minorHAnsi" w:cstheme="minorHAnsi"/>
          <w:b/>
          <w:bCs/>
          <w:highlight w:val="green"/>
          <w:u w:val="single"/>
        </w:rPr>
        <w:t>in need</w:t>
      </w:r>
      <w:r>
        <w:rPr>
          <w:rFonts w:asciiTheme="minorHAnsi" w:hAnsiTheme="minorHAnsi" w:cstheme="minorHAnsi"/>
          <w:b/>
          <w:bCs/>
          <w:u w:val="single"/>
        </w:rPr>
        <w:t xml:space="preserve"> </w:t>
      </w:r>
      <w:r>
        <w:rPr>
          <w:rFonts w:asciiTheme="minorHAnsi" w:hAnsiTheme="minorHAnsi" w:cstheme="minorHAnsi"/>
          <w:b/>
          <w:bCs/>
          <w:highlight w:val="green"/>
          <w:u w:val="single"/>
        </w:rPr>
        <w:t>of</w:t>
      </w:r>
      <w:r>
        <w:rPr>
          <w:rFonts w:asciiTheme="minorHAnsi" w:hAnsiTheme="minorHAnsi" w:cstheme="minorHAnsi"/>
          <w:b/>
          <w:bCs/>
          <w:u w:val="single"/>
        </w:rPr>
        <w:t xml:space="preserve"> pharmaceutical </w:t>
      </w:r>
      <w:r>
        <w:rPr>
          <w:rFonts w:asciiTheme="minorHAnsi" w:hAnsiTheme="minorHAnsi" w:cstheme="minorHAnsi"/>
          <w:b/>
          <w:bCs/>
          <w:highlight w:val="green"/>
          <w:u w:val="single"/>
        </w:rPr>
        <w:t>innovation</w:t>
      </w:r>
      <w:r>
        <w:rPr>
          <w:rFonts w:asciiTheme="minorHAnsi" w:hAnsiTheme="minorHAnsi" w:cstheme="minorHAnsi"/>
          <w:u w:val="single"/>
        </w:rPr>
        <w:t xml:space="preserve">. </w:t>
      </w:r>
      <w:r>
        <w:rPr>
          <w:rStyle w:val="TitleChar"/>
          <w:rFonts w:asciiTheme="minorHAnsi" w:hAnsiTheme="minorHAnsi" w:cstheme="minorHAnsi"/>
          <w:highlight w:val="green"/>
        </w:rPr>
        <w:t>Innovating</w:t>
      </w:r>
      <w:r>
        <w:rPr>
          <w:rStyle w:val="TitleChar"/>
          <w:rFonts w:asciiTheme="minorHAnsi" w:hAnsiTheme="minorHAnsi" w:cstheme="minorHAnsi"/>
        </w:rPr>
        <w:t xml:space="preserve"> in response to these challenges </w:t>
      </w:r>
      <w:r>
        <w:rPr>
          <w:rStyle w:val="Emphasis"/>
          <w:rFonts w:asciiTheme="minorHAnsi" w:hAnsiTheme="minorHAnsi" w:cstheme="minorHAnsi"/>
          <w:highlight w:val="green"/>
        </w:rPr>
        <w:t>does not</w:t>
      </w:r>
      <w:r>
        <w:rPr>
          <w:rStyle w:val="TitleChar"/>
          <w:rFonts w:asciiTheme="minorHAnsi" w:hAnsiTheme="minorHAnsi" w:cstheme="minorHAnsi"/>
        </w:rPr>
        <w:t xml:space="preserve"> </w:t>
      </w:r>
      <w:r>
        <w:rPr>
          <w:rFonts w:asciiTheme="minorHAnsi" w:hAnsiTheme="minorHAnsi" w:cstheme="minorHAnsi"/>
          <w:sz w:val="16"/>
        </w:rPr>
        <w:t>always</w:t>
      </w:r>
      <w:r>
        <w:rPr>
          <w:rStyle w:val="TitleChar"/>
          <w:rFonts w:asciiTheme="minorHAnsi" w:hAnsiTheme="minorHAnsi" w:cstheme="minorHAnsi"/>
        </w:rPr>
        <w:t xml:space="preserve"> </w:t>
      </w:r>
      <w:r>
        <w:rPr>
          <w:rStyle w:val="TitleChar"/>
          <w:rFonts w:asciiTheme="minorHAnsi" w:hAnsiTheme="minorHAnsi" w:cstheme="minorHAnsi"/>
          <w:highlight w:val="green"/>
        </w:rPr>
        <w:t>align</w:t>
      </w:r>
      <w:r>
        <w:rPr>
          <w:rStyle w:val="TitleChar"/>
          <w:rFonts w:asciiTheme="minorHAnsi" w:hAnsiTheme="minorHAnsi" w:cstheme="minorHAnsi"/>
        </w:rPr>
        <w:t xml:space="preserve"> well </w:t>
      </w:r>
      <w:r>
        <w:rPr>
          <w:rStyle w:val="TitleChar"/>
          <w:rFonts w:asciiTheme="minorHAnsi" w:hAnsiTheme="minorHAnsi" w:cstheme="minorHAnsi"/>
          <w:highlight w:val="green"/>
        </w:rPr>
        <w:t>with</w:t>
      </w:r>
      <w:r>
        <w:rPr>
          <w:rStyle w:val="TitleChar"/>
          <w:rFonts w:asciiTheme="minorHAnsi" w:hAnsiTheme="minorHAnsi" w:cstheme="minorHAnsi"/>
        </w:rPr>
        <w:t xml:space="preserve"> </w:t>
      </w:r>
      <w:r>
        <w:rPr>
          <w:rStyle w:val="TitleChar"/>
          <w:rFonts w:asciiTheme="minorHAnsi" w:hAnsiTheme="minorHAnsi" w:cstheme="minorHAnsi"/>
          <w:highlight w:val="green"/>
        </w:rPr>
        <w:t>pharm</w:t>
      </w:r>
      <w:r>
        <w:rPr>
          <w:rStyle w:val="TitleChar"/>
          <w:rFonts w:asciiTheme="minorHAnsi" w:hAnsiTheme="minorHAnsi" w:cstheme="minorHAnsi"/>
        </w:rPr>
        <w:t xml:space="preserve">aceutical </w:t>
      </w:r>
      <w:r>
        <w:rPr>
          <w:rStyle w:val="TitleChar"/>
          <w:rFonts w:asciiTheme="minorHAnsi" w:hAnsiTheme="minorHAnsi" w:cstheme="minorHAnsi"/>
          <w:highlight w:val="green"/>
        </w:rPr>
        <w:t>industry</w:t>
      </w:r>
      <w:r>
        <w:rPr>
          <w:rStyle w:val="TitleChar"/>
          <w:rFonts w:asciiTheme="minorHAnsi" w:hAnsiTheme="minorHAnsi" w:cstheme="minorHAnsi"/>
        </w:rPr>
        <w:t xml:space="preserve"> commercial models, shareholder expectations and </w:t>
      </w:r>
      <w:proofErr w:type="spellStart"/>
      <w:r>
        <w:rPr>
          <w:rStyle w:val="TitleChar"/>
          <w:rFonts w:asciiTheme="minorHAnsi" w:hAnsiTheme="minorHAnsi" w:cstheme="minorHAnsi"/>
          <w:highlight w:val="green"/>
        </w:rPr>
        <w:t>compe-tition</w:t>
      </w:r>
      <w:proofErr w:type="spellEnd"/>
      <w:r>
        <w:rPr>
          <w:rStyle w:val="TitleChar"/>
          <w:rFonts w:asciiTheme="minorHAnsi" w:hAnsiTheme="minorHAnsi" w:cstheme="minorHAnsi"/>
        </w:rPr>
        <w:t xml:space="preserve"> within the industry</w:t>
      </w:r>
      <w:r>
        <w:rPr>
          <w:rFonts w:asciiTheme="minorHAnsi" w:hAnsiTheme="minorHAnsi" w:cstheme="minorHAnsi"/>
          <w:sz w:val="16"/>
        </w:rPr>
        <w:t xml:space="preserve">. However, </w:t>
      </w:r>
      <w:r w:rsidRPr="001E3835">
        <w:rPr>
          <w:rFonts w:asciiTheme="minorHAnsi" w:hAnsiTheme="minorHAnsi" w:cstheme="minorHAnsi"/>
          <w:u w:val="single"/>
        </w:rPr>
        <w:t xml:space="preserve">the </w:t>
      </w:r>
      <w:r w:rsidRPr="001E3835">
        <w:rPr>
          <w:rStyle w:val="Emphasis"/>
          <w:rFonts w:asciiTheme="minorHAnsi" w:hAnsiTheme="minorHAnsi" w:cstheme="minorHAnsi"/>
          <w:highlight w:val="green"/>
        </w:rPr>
        <w:t>expertise</w:t>
      </w:r>
      <w:r w:rsidRPr="001E3835">
        <w:rPr>
          <w:rFonts w:asciiTheme="minorHAnsi" w:hAnsiTheme="minorHAnsi" w:cstheme="minorHAnsi"/>
          <w:u w:val="single"/>
        </w:rPr>
        <w:t xml:space="preserve">, </w:t>
      </w:r>
      <w:proofErr w:type="gramStart"/>
      <w:r w:rsidRPr="001E3835">
        <w:rPr>
          <w:rStyle w:val="Emphasis"/>
          <w:rFonts w:asciiTheme="minorHAnsi" w:hAnsiTheme="minorHAnsi" w:cstheme="minorHAnsi"/>
          <w:highlight w:val="green"/>
        </w:rPr>
        <w:t>networks</w:t>
      </w:r>
      <w:proofErr w:type="gramEnd"/>
      <w:r w:rsidRPr="001E3835">
        <w:rPr>
          <w:rFonts w:asciiTheme="minorHAnsi" w:hAnsiTheme="minorHAnsi" w:cstheme="minorHAnsi"/>
          <w:highlight w:val="green"/>
          <w:u w:val="single"/>
        </w:rPr>
        <w:t xml:space="preserve"> and </w:t>
      </w:r>
      <w:r w:rsidRPr="001E3835">
        <w:rPr>
          <w:rStyle w:val="Emphasis"/>
          <w:rFonts w:asciiTheme="minorHAnsi" w:hAnsiTheme="minorHAnsi" w:cstheme="minorHAnsi"/>
          <w:highlight w:val="green"/>
        </w:rPr>
        <w:t>infrastructure</w:t>
      </w:r>
      <w:r w:rsidRPr="001E3835">
        <w:rPr>
          <w:rFonts w:asciiTheme="minorHAnsi" w:hAnsiTheme="minorHAnsi" w:cstheme="minorHAnsi"/>
          <w:u w:val="single"/>
        </w:rPr>
        <w:t xml:space="preserve"> that industry has within its reach</w:t>
      </w:r>
      <w:r w:rsidRPr="001E3835">
        <w:rPr>
          <w:rFonts w:asciiTheme="minorHAnsi" w:hAnsiTheme="minorHAnsi" w:cstheme="minorHAnsi"/>
          <w:sz w:val="16"/>
        </w:rPr>
        <w:t xml:space="preserve">, as well as public expectations and the moral imperative, </w:t>
      </w:r>
      <w:r w:rsidRPr="001E3835">
        <w:rPr>
          <w:rFonts w:asciiTheme="minorHAnsi" w:hAnsiTheme="minorHAnsi" w:cstheme="minorHAnsi"/>
          <w:highlight w:val="green"/>
          <w:u w:val="single"/>
        </w:rPr>
        <w:t>make</w:t>
      </w:r>
      <w:r w:rsidRPr="001E3835">
        <w:rPr>
          <w:rFonts w:asciiTheme="minorHAnsi" w:hAnsiTheme="minorHAnsi" w:cstheme="minorHAnsi"/>
          <w:u w:val="single"/>
        </w:rPr>
        <w:t xml:space="preserve"> </w:t>
      </w:r>
      <w:r>
        <w:rPr>
          <w:rFonts w:asciiTheme="minorHAnsi" w:hAnsiTheme="minorHAnsi" w:cstheme="minorHAnsi"/>
          <w:highlight w:val="green"/>
          <w:u w:val="single"/>
        </w:rPr>
        <w:t>pharma</w:t>
      </w:r>
      <w:r>
        <w:rPr>
          <w:rFonts w:asciiTheme="minorHAnsi" w:hAnsiTheme="minorHAnsi" w:cstheme="minorHAnsi"/>
          <w:u w:val="single"/>
        </w:rPr>
        <w:t xml:space="preserve">ceutical </w:t>
      </w:r>
      <w:r w:rsidRPr="001E3835">
        <w:rPr>
          <w:rFonts w:asciiTheme="minorHAnsi" w:hAnsiTheme="minorHAnsi" w:cstheme="minorHAnsi"/>
          <w:u w:val="single"/>
        </w:rPr>
        <w:t>companies</w:t>
      </w:r>
      <w:r>
        <w:rPr>
          <w:rFonts w:asciiTheme="minorHAnsi" w:hAnsiTheme="minorHAnsi" w:cstheme="minorHAnsi"/>
          <w:u w:val="single"/>
        </w:rPr>
        <w:t xml:space="preserve"> and the wider life sciences sector </w:t>
      </w:r>
      <w:r w:rsidRPr="001E3835">
        <w:rPr>
          <w:rFonts w:asciiTheme="minorHAnsi" w:hAnsiTheme="minorHAnsi" w:cstheme="minorHAnsi"/>
          <w:highlight w:val="green"/>
          <w:u w:val="single"/>
        </w:rPr>
        <w:t>an</w:t>
      </w:r>
      <w:r>
        <w:rPr>
          <w:rFonts w:asciiTheme="minorHAnsi" w:hAnsiTheme="minorHAnsi" w:cstheme="minorHAnsi"/>
          <w:u w:val="single"/>
        </w:rPr>
        <w:t xml:space="preserve"> </w:t>
      </w:r>
      <w:r>
        <w:rPr>
          <w:rFonts w:asciiTheme="minorHAnsi" w:hAnsiTheme="minorHAnsi" w:cstheme="minorHAnsi"/>
          <w:b/>
          <w:bCs/>
          <w:highlight w:val="green"/>
          <w:u w:val="single"/>
        </w:rPr>
        <w:t>indispensable</w:t>
      </w:r>
      <w:r>
        <w:rPr>
          <w:rFonts w:asciiTheme="minorHAnsi" w:hAnsiTheme="minorHAnsi" w:cstheme="minorHAnsi"/>
          <w:b/>
          <w:bCs/>
          <w:u w:val="single"/>
        </w:rPr>
        <w:t xml:space="preserve"> </w:t>
      </w:r>
      <w:r>
        <w:rPr>
          <w:rFonts w:asciiTheme="minorHAnsi" w:hAnsiTheme="minorHAnsi" w:cstheme="minorHAnsi"/>
          <w:highlight w:val="green"/>
          <w:u w:val="single"/>
        </w:rPr>
        <w:t>partner</w:t>
      </w:r>
      <w:r>
        <w:rPr>
          <w:rFonts w:asciiTheme="minorHAnsi" w:hAnsiTheme="minorHAnsi" w:cstheme="minorHAnsi"/>
          <w:u w:val="single"/>
        </w:rPr>
        <w:t xml:space="preserve"> in the search for solutions that save lives</w:t>
      </w:r>
      <w:r>
        <w:rPr>
          <w:rFonts w:asciiTheme="minorHAnsi" w:hAnsiTheme="minorHAnsi" w:cstheme="minorHAnsi"/>
          <w:sz w:val="16"/>
        </w:rPr>
        <w:t xml:space="preserve">. </w:t>
      </w:r>
      <w:r>
        <w:rPr>
          <w:rFonts w:asciiTheme="minorHAnsi" w:hAnsiTheme="minorHAnsi" w:cstheme="minorHAnsi"/>
          <w:u w:val="single"/>
        </w:rPr>
        <w:t xml:space="preserve">This perspective argues for </w:t>
      </w:r>
      <w:r>
        <w:rPr>
          <w:rFonts w:asciiTheme="minorHAnsi" w:hAnsiTheme="minorHAnsi" w:cstheme="minorHAnsi"/>
          <w:highlight w:val="green"/>
          <w:u w:val="single"/>
        </w:rPr>
        <w:t xml:space="preserve">the need </w:t>
      </w:r>
      <w:r w:rsidRPr="001E3835">
        <w:rPr>
          <w:rFonts w:asciiTheme="minorHAnsi" w:hAnsiTheme="minorHAnsi" w:cstheme="minorHAnsi"/>
          <w:highlight w:val="green"/>
          <w:u w:val="single"/>
        </w:rPr>
        <w:t>to</w:t>
      </w:r>
      <w:r w:rsidRPr="001E3835">
        <w:rPr>
          <w:rFonts w:asciiTheme="minorHAnsi" w:hAnsiTheme="minorHAnsi" w:cstheme="minorHAnsi"/>
          <w:u w:val="single"/>
        </w:rPr>
        <w:t xml:space="preserve"> establish more </w:t>
      </w:r>
      <w:r w:rsidRPr="001E3835">
        <w:rPr>
          <w:rStyle w:val="Emphasis"/>
          <w:rFonts w:asciiTheme="minorHAnsi" w:hAnsiTheme="minorHAnsi" w:cstheme="minorHAnsi"/>
        </w:rPr>
        <w:t>sustainable</w:t>
      </w:r>
      <w:r w:rsidRPr="001E3835">
        <w:rPr>
          <w:rFonts w:asciiTheme="minorHAnsi" w:hAnsiTheme="minorHAnsi" w:cstheme="minorHAnsi"/>
          <w:u w:val="single"/>
        </w:rPr>
        <w:t xml:space="preserve"> and </w:t>
      </w:r>
      <w:r w:rsidRPr="001E3835">
        <w:rPr>
          <w:rStyle w:val="Emphasis"/>
          <w:rFonts w:asciiTheme="minorHAnsi" w:hAnsiTheme="minorHAnsi" w:cstheme="minorHAnsi"/>
        </w:rPr>
        <w:t>scalable</w:t>
      </w:r>
      <w:r w:rsidRPr="001E3835">
        <w:rPr>
          <w:rFonts w:asciiTheme="minorHAnsi" w:hAnsiTheme="minorHAnsi" w:cstheme="minorHAnsi"/>
          <w:u w:val="single"/>
        </w:rPr>
        <w:t xml:space="preserve"> ways of </w:t>
      </w:r>
      <w:proofErr w:type="spellStart"/>
      <w:r>
        <w:rPr>
          <w:rStyle w:val="Emphasis"/>
          <w:rFonts w:asciiTheme="minorHAnsi" w:hAnsiTheme="minorHAnsi" w:cstheme="minorHAnsi"/>
          <w:highlight w:val="green"/>
        </w:rPr>
        <w:t>incentivising</w:t>
      </w:r>
      <w:proofErr w:type="spellEnd"/>
      <w:r>
        <w:rPr>
          <w:rStyle w:val="Emphasis"/>
          <w:rFonts w:asciiTheme="minorHAnsi" w:hAnsiTheme="minorHAnsi" w:cstheme="minorHAnsi"/>
          <w:highlight w:val="green"/>
        </w:rPr>
        <w:t xml:space="preserve"> </w:t>
      </w:r>
      <w:proofErr w:type="spellStart"/>
      <w:r>
        <w:rPr>
          <w:rStyle w:val="Emphasis"/>
          <w:rFonts w:asciiTheme="minorHAnsi" w:hAnsiTheme="minorHAnsi" w:cstheme="minorHAnsi"/>
        </w:rPr>
        <w:t>pharmaceu</w:t>
      </w:r>
      <w:proofErr w:type="spellEnd"/>
      <w:r>
        <w:rPr>
          <w:rStyle w:val="Emphasis"/>
          <w:rFonts w:asciiTheme="minorHAnsi" w:hAnsiTheme="minorHAnsi" w:cstheme="minorHAnsi"/>
        </w:rPr>
        <w:t xml:space="preserve">-tical </w:t>
      </w:r>
      <w:r>
        <w:rPr>
          <w:rStyle w:val="Emphasis"/>
          <w:rFonts w:asciiTheme="minorHAnsi" w:hAnsiTheme="minorHAnsi" w:cstheme="minorHAnsi"/>
          <w:highlight w:val="green"/>
        </w:rPr>
        <w:t>innovation</w:t>
      </w:r>
      <w:r>
        <w:rPr>
          <w:rFonts w:asciiTheme="minorHAnsi" w:hAnsiTheme="minorHAnsi" w:cstheme="minorHAnsi"/>
          <w:u w:val="single"/>
        </w:rPr>
        <w:t xml:space="preserve"> in response to infectious disease threats to public health. It considers both past and current examples of efforts to </w:t>
      </w:r>
      <w:proofErr w:type="spellStart"/>
      <w:r>
        <w:rPr>
          <w:rFonts w:asciiTheme="minorHAnsi" w:hAnsiTheme="minorHAnsi" w:cstheme="minorHAnsi"/>
          <w:u w:val="single"/>
        </w:rPr>
        <w:t>mobilise</w:t>
      </w:r>
      <w:proofErr w:type="spellEnd"/>
      <w:r>
        <w:rPr>
          <w:rFonts w:asciiTheme="minorHAnsi" w:hAnsiTheme="minorHAnsi" w:cstheme="minorHAnsi"/>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w:t>
      </w:r>
      <w:r>
        <w:rPr>
          <w:rFonts w:asciiTheme="minorHAnsi" w:hAnsiTheme="minorHAnsi" w:cstheme="minorHAnsi"/>
          <w:b/>
          <w:bCs/>
          <w:u w:val="single"/>
        </w:rPr>
        <w:t>essential</w:t>
      </w:r>
      <w:r>
        <w:rPr>
          <w:rFonts w:asciiTheme="minorHAnsi" w:hAnsiTheme="minorHAnsi" w:cstheme="minorHAnsi"/>
          <w:u w:val="single"/>
        </w:rPr>
        <w:t xml:space="preserve"> for socially responsible companies in the </w:t>
      </w:r>
      <w:proofErr w:type="gramStart"/>
      <w:r>
        <w:rPr>
          <w:rFonts w:asciiTheme="minorHAnsi" w:hAnsiTheme="minorHAnsi" w:cstheme="minorHAnsi"/>
          <w:u w:val="single"/>
        </w:rPr>
        <w:t>sec-tor</w:t>
      </w:r>
      <w:proofErr w:type="gramEnd"/>
      <w:r>
        <w:rPr>
          <w:rFonts w:asciiTheme="minorHAnsi" w:hAnsiTheme="minorHAnsi" w:cstheme="minorHAnsi"/>
          <w:sz w:val="16"/>
        </w:rPr>
        <w:t xml:space="preserve">.2 It is therefore unsurprising that we are seeing </w:t>
      </w:r>
      <w:proofErr w:type="spellStart"/>
      <w:r>
        <w:rPr>
          <w:rFonts w:asciiTheme="minorHAnsi" w:hAnsiTheme="minorHAnsi" w:cstheme="minorHAnsi"/>
          <w:sz w:val="16"/>
        </w:rPr>
        <w:t>indus</w:t>
      </w:r>
      <w:proofErr w:type="spellEnd"/>
      <w:r>
        <w:rPr>
          <w:rFonts w:asciiTheme="minorHAnsi" w:hAnsiTheme="minorHAnsi" w:cstheme="minorHAnsi"/>
          <w:sz w:val="16"/>
        </w:rPr>
        <w:t xml:space="preserve">-try-wide efforts unfold at unprecedented scale and pace. Whereas there is always scope for more activity, industry is currently contributing </w:t>
      </w:r>
      <w:proofErr w:type="gramStart"/>
      <w:r>
        <w:rPr>
          <w:rFonts w:asciiTheme="minorHAnsi" w:hAnsiTheme="minorHAnsi" w:cstheme="minorHAnsi"/>
          <w:sz w:val="16"/>
        </w:rPr>
        <w:t>in</w:t>
      </w:r>
      <w:proofErr w:type="gramEnd"/>
      <w:r>
        <w:rPr>
          <w:rFonts w:asciiTheme="minorHAnsi" w:hAnsiTheme="minorHAnsi" w:cstheme="minorHAnsi"/>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Fonts w:asciiTheme="minorHAnsi" w:hAnsiTheme="minorHAnsi" w:cstheme="minorHAnsi"/>
          <w:sz w:val="16"/>
        </w:rPr>
        <w:t>als</w:t>
      </w:r>
      <w:proofErr w:type="spellEnd"/>
      <w:r>
        <w:rPr>
          <w:rFonts w:asciiTheme="minorHAnsi" w:hAnsiTheme="minorHAnsi" w:cstheme="minorHAnsi"/>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Pr>
          <w:rFonts w:asciiTheme="minorHAnsi" w:hAnsiTheme="minorHAnsi" w:cstheme="minorHAnsi"/>
          <w:sz w:val="16"/>
        </w:rPr>
        <w:t>erate</w:t>
      </w:r>
      <w:proofErr w:type="spellEnd"/>
      <w:r>
        <w:rPr>
          <w:rFonts w:asciiTheme="minorHAnsi" w:hAnsiTheme="minorHAnsi" w:cstheme="minorHAnsi"/>
          <w:sz w:val="16"/>
        </w:rPr>
        <w:t xml:space="preserve"> the development of potential therapies for COVID-19) and supporting national efforts to expand diagnosis and testing capacity and ensure affordable and ready access to potential solutions.3,5,6 </w:t>
      </w:r>
      <w:r>
        <w:rPr>
          <w:rFonts w:asciiTheme="minorHAnsi" w:hAnsiTheme="minorHAnsi" w:cstheme="minorHAnsi"/>
          <w:u w:val="single"/>
        </w:rPr>
        <w:t xml:space="preserve">The primary purpose of such innovation is to </w:t>
      </w:r>
      <w:r>
        <w:rPr>
          <w:rFonts w:asciiTheme="minorHAnsi" w:hAnsiTheme="minorHAnsi" w:cstheme="minorHAnsi"/>
          <w:b/>
          <w:bCs/>
          <w:u w:val="single"/>
        </w:rPr>
        <w:t>benefit patients</w:t>
      </w:r>
      <w:r>
        <w:rPr>
          <w:rFonts w:asciiTheme="minorHAnsi" w:hAnsiTheme="minorHAnsi" w:cstheme="minorHAnsi"/>
          <w:u w:val="single"/>
        </w:rPr>
        <w:t xml:space="preserve"> and wider </w:t>
      </w:r>
      <w:r>
        <w:rPr>
          <w:rFonts w:asciiTheme="minorHAnsi" w:hAnsiTheme="minorHAnsi" w:cstheme="minorHAnsi"/>
          <w:b/>
          <w:bCs/>
          <w:u w:val="single"/>
        </w:rPr>
        <w:t>population health</w:t>
      </w:r>
      <w:r>
        <w:rPr>
          <w:rFonts w:asciiTheme="minorHAnsi" w:hAnsiTheme="minorHAnsi" w:cstheme="minorHAnsi"/>
          <w:u w:val="single"/>
        </w:rPr>
        <w:t xml:space="preserve">. </w:t>
      </w:r>
      <w:r>
        <w:rPr>
          <w:rFonts w:asciiTheme="minorHAnsi" w:hAnsiTheme="minorHAnsi" w:cstheme="minorHAnsi"/>
          <w:sz w:val="16"/>
        </w:rPr>
        <w:t xml:space="preserve">Although there are also reputational benefits from involvement that can be </w:t>
      </w:r>
      <w:proofErr w:type="spellStart"/>
      <w:r>
        <w:rPr>
          <w:rFonts w:asciiTheme="minorHAnsi" w:hAnsiTheme="minorHAnsi" w:cstheme="minorHAnsi"/>
          <w:sz w:val="16"/>
        </w:rPr>
        <w:t>realised</w:t>
      </w:r>
      <w:proofErr w:type="spellEnd"/>
      <w:r>
        <w:rPr>
          <w:rFonts w:asciiTheme="minorHAnsi" w:hAnsiTheme="minorHAnsi" w:cstheme="minorHAnsi"/>
          <w:sz w:val="16"/>
        </w:rPr>
        <w:t xml:space="preserve"> across the industry, there are likely to be </w:t>
      </w:r>
      <w:proofErr w:type="spellStart"/>
      <w:r>
        <w:rPr>
          <w:rFonts w:asciiTheme="minorHAnsi" w:hAnsiTheme="minorHAnsi" w:cstheme="minorHAnsi"/>
          <w:sz w:val="16"/>
        </w:rPr>
        <w:t>rela-tively</w:t>
      </w:r>
      <w:proofErr w:type="spellEnd"/>
      <w:r>
        <w:rPr>
          <w:rFonts w:asciiTheme="minorHAnsi" w:hAnsiTheme="minorHAnsi" w:cstheme="minorHAnsi"/>
          <w:sz w:val="16"/>
        </w:rPr>
        <w:t xml:space="preserve"> few companies that are ‘commercial’ winners. Those who might gain substantial revenues will be under </w:t>
      </w:r>
      <w:proofErr w:type="spellStart"/>
      <w:r>
        <w:rPr>
          <w:rFonts w:asciiTheme="minorHAnsi" w:hAnsiTheme="minorHAnsi" w:cstheme="minorHAnsi"/>
          <w:sz w:val="16"/>
        </w:rPr>
        <w:t>pres</w:t>
      </w:r>
      <w:proofErr w:type="spellEnd"/>
      <w:r>
        <w:rPr>
          <w:rFonts w:asciiTheme="minorHAnsi" w:hAnsiTheme="minorHAnsi" w:cstheme="minorHAnsi"/>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Pr>
          <w:rFonts w:asciiTheme="minorHAnsi" w:hAnsiTheme="minorHAnsi" w:cstheme="minorHAnsi"/>
          <w:sz w:val="16"/>
        </w:rPr>
        <w:t>poten-tial</w:t>
      </w:r>
      <w:proofErr w:type="spellEnd"/>
      <w:r>
        <w:rPr>
          <w:rFonts w:asciiTheme="minorHAnsi" w:hAnsiTheme="minorHAnsi" w:cstheme="minorHAnsi"/>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rFonts w:asciiTheme="minorHAnsi" w:hAnsiTheme="minorHAnsi" w:cstheme="minorHAnsi"/>
          <w:sz w:val="16"/>
        </w:rPr>
        <w:t>mobilising</w:t>
      </w:r>
      <w:proofErr w:type="spellEnd"/>
      <w:r>
        <w:rPr>
          <w:rFonts w:asciiTheme="minorHAnsi" w:hAnsiTheme="minorHAnsi" w:cstheme="minorHAnsi"/>
          <w:sz w:val="16"/>
        </w:rPr>
        <w:t xml:space="preserve"> substantial efforts to rise to the COVID-19 challenge at hand. However, </w:t>
      </w:r>
      <w:r>
        <w:rPr>
          <w:rFonts w:asciiTheme="minorHAnsi" w:hAnsiTheme="minorHAnsi" w:cstheme="minorHAnsi"/>
          <w:highlight w:val="green"/>
          <w:u w:val="single"/>
        </w:rPr>
        <w:t>we need</w:t>
      </w:r>
      <w:r>
        <w:rPr>
          <w:rFonts w:asciiTheme="minorHAnsi" w:hAnsiTheme="minorHAnsi" w:cstheme="minorHAnsi"/>
          <w:u w:val="single"/>
        </w:rPr>
        <w:t xml:space="preserve"> </w:t>
      </w:r>
      <w:r>
        <w:rPr>
          <w:rFonts w:asciiTheme="minorHAnsi" w:hAnsiTheme="minorHAnsi" w:cstheme="minorHAnsi"/>
          <w:highlight w:val="green"/>
          <w:u w:val="single"/>
        </w:rPr>
        <w:t>to</w:t>
      </w:r>
      <w:r>
        <w:rPr>
          <w:rFonts w:asciiTheme="minorHAnsi" w:hAnsiTheme="minorHAnsi" w:cstheme="minorHAnsi"/>
          <w:u w:val="single"/>
        </w:rPr>
        <w:t xml:space="preserve"> </w:t>
      </w:r>
      <w:r>
        <w:rPr>
          <w:rFonts w:asciiTheme="minorHAnsi" w:hAnsiTheme="minorHAnsi" w:cstheme="minorHAnsi"/>
          <w:highlight w:val="green"/>
          <w:u w:val="single"/>
        </w:rPr>
        <w:t>consider</w:t>
      </w:r>
      <w:r>
        <w:rPr>
          <w:rFonts w:asciiTheme="minorHAnsi" w:hAnsiTheme="minorHAnsi" w:cstheme="minorHAnsi"/>
          <w:u w:val="single"/>
        </w:rPr>
        <w:t xml:space="preserve"> how pharmaceutical </w:t>
      </w:r>
      <w:r>
        <w:rPr>
          <w:rFonts w:asciiTheme="minorHAnsi" w:hAnsiTheme="minorHAnsi" w:cstheme="minorHAnsi"/>
          <w:highlight w:val="green"/>
          <w:u w:val="single"/>
        </w:rPr>
        <w:t>innovation</w:t>
      </w:r>
      <w:r>
        <w:rPr>
          <w:rFonts w:asciiTheme="minorHAnsi" w:hAnsiTheme="minorHAnsi" w:cstheme="minorHAnsi"/>
          <w:u w:val="single"/>
        </w:rPr>
        <w:t xml:space="preserve"> for responding to emerging infectious diseases can best be enabled </w:t>
      </w:r>
      <w:r>
        <w:rPr>
          <w:rFonts w:asciiTheme="minorHAnsi" w:hAnsiTheme="minorHAnsi" w:cstheme="minorHAnsi"/>
          <w:highlight w:val="green"/>
          <w:u w:val="single"/>
        </w:rPr>
        <w:t>beyond the current crisis</w:t>
      </w:r>
      <w:r>
        <w:rPr>
          <w:rFonts w:asciiTheme="minorHAnsi" w:hAnsiTheme="minorHAnsi" w:cstheme="minorHAnsi"/>
          <w:u w:val="single"/>
        </w:rPr>
        <w:t xml:space="preserve">. Many public health threats (including </w:t>
      </w:r>
      <w:r w:rsidRPr="001E3835">
        <w:rPr>
          <w:rFonts w:asciiTheme="minorHAnsi" w:hAnsiTheme="minorHAnsi" w:cstheme="minorHAnsi"/>
          <w:u w:val="single"/>
        </w:rPr>
        <w:t xml:space="preserve">those associated with other </w:t>
      </w:r>
      <w:r w:rsidRPr="001E3835">
        <w:rPr>
          <w:rFonts w:asciiTheme="minorHAnsi" w:hAnsiTheme="minorHAnsi" w:cstheme="minorHAnsi"/>
          <w:b/>
          <w:bCs/>
          <w:u w:val="single"/>
        </w:rPr>
        <w:t>infectious diseases</w:t>
      </w:r>
      <w:r w:rsidRPr="001E3835">
        <w:rPr>
          <w:rFonts w:asciiTheme="minorHAnsi" w:hAnsiTheme="minorHAnsi" w:cstheme="minorHAnsi"/>
          <w:u w:val="single"/>
        </w:rPr>
        <w:t xml:space="preserve">, </w:t>
      </w:r>
      <w:r w:rsidRPr="001E3835">
        <w:rPr>
          <w:rFonts w:asciiTheme="minorHAnsi" w:hAnsiTheme="minorHAnsi" w:cstheme="minorHAnsi"/>
          <w:b/>
          <w:bCs/>
          <w:u w:val="single"/>
        </w:rPr>
        <w:t>bioterror-ism</w:t>
      </w:r>
      <w:r w:rsidRPr="001E3835">
        <w:rPr>
          <w:rFonts w:asciiTheme="minorHAnsi" w:hAnsiTheme="minorHAnsi" w:cstheme="minorHAnsi"/>
          <w:u w:val="single"/>
        </w:rPr>
        <w:t xml:space="preserve"> </w:t>
      </w:r>
      <w:proofErr w:type="gramStart"/>
      <w:r w:rsidRPr="001E3835">
        <w:rPr>
          <w:rFonts w:asciiTheme="minorHAnsi" w:hAnsiTheme="minorHAnsi" w:cstheme="minorHAnsi"/>
          <w:u w:val="single"/>
        </w:rPr>
        <w:t>agents</w:t>
      </w:r>
      <w:proofErr w:type="gramEnd"/>
      <w:r w:rsidRPr="001E3835">
        <w:rPr>
          <w:rFonts w:asciiTheme="minorHAnsi" w:hAnsiTheme="minorHAnsi" w:cstheme="minorHAnsi"/>
          <w:u w:val="single"/>
        </w:rPr>
        <w:t xml:space="preserve"> </w:t>
      </w:r>
      <w:r w:rsidRPr="001E3835">
        <w:rPr>
          <w:rFonts w:asciiTheme="minorHAnsi" w:hAnsiTheme="minorHAnsi" w:cstheme="minorHAnsi"/>
          <w:b/>
          <w:bCs/>
          <w:u w:val="single"/>
        </w:rPr>
        <w:t>and antimicrobial resistance</w:t>
      </w:r>
      <w:r w:rsidRPr="001E3835">
        <w:rPr>
          <w:rFonts w:asciiTheme="minorHAnsi" w:hAnsiTheme="minorHAnsi" w:cstheme="minorHAnsi"/>
          <w:u w:val="single"/>
        </w:rPr>
        <w:t xml:space="preserve">) are </w:t>
      </w:r>
      <w:r w:rsidRPr="001E3835">
        <w:rPr>
          <w:rFonts w:asciiTheme="minorHAnsi" w:hAnsiTheme="minorHAnsi" w:cstheme="minorHAnsi"/>
          <w:b/>
          <w:bCs/>
          <w:u w:val="single"/>
        </w:rPr>
        <w:t>urgently in need of pharmaceutical innovation</w:t>
      </w:r>
      <w:r w:rsidRPr="001E3835">
        <w:rPr>
          <w:rFonts w:asciiTheme="minorHAnsi" w:hAnsiTheme="minorHAnsi" w:cstheme="minorHAnsi"/>
          <w:u w:val="single"/>
        </w:rPr>
        <w:t xml:space="preserve">, </w:t>
      </w:r>
      <w:r w:rsidRPr="001E3835">
        <w:rPr>
          <w:rFonts w:asciiTheme="minorHAnsi" w:hAnsiTheme="minorHAnsi" w:cstheme="minorHAnsi"/>
          <w:b/>
          <w:bCs/>
          <w:u w:val="single"/>
        </w:rPr>
        <w:t>even if their impacts are not as visible</w:t>
      </w:r>
      <w:r w:rsidRPr="001E3835">
        <w:rPr>
          <w:rFonts w:asciiTheme="minorHAnsi" w:hAnsiTheme="minorHAnsi" w:cstheme="minorHAnsi"/>
          <w:u w:val="single"/>
        </w:rPr>
        <w:t xml:space="preserve"> to society </w:t>
      </w:r>
      <w:r w:rsidRPr="001E3835">
        <w:rPr>
          <w:rFonts w:asciiTheme="minorHAnsi" w:hAnsiTheme="minorHAnsi" w:cstheme="minorHAnsi"/>
          <w:b/>
          <w:bCs/>
          <w:u w:val="single"/>
        </w:rPr>
        <w:t>as COVID</w:t>
      </w:r>
      <w:r w:rsidRPr="001E3835">
        <w:rPr>
          <w:rFonts w:asciiTheme="minorHAnsi" w:hAnsiTheme="minorHAnsi" w:cstheme="minorHAnsi"/>
          <w:u w:val="single"/>
        </w:rPr>
        <w:t xml:space="preserve">-19 is in the </w:t>
      </w:r>
      <w:proofErr w:type="spellStart"/>
      <w:r w:rsidRPr="001E3835">
        <w:rPr>
          <w:rFonts w:asciiTheme="minorHAnsi" w:hAnsiTheme="minorHAnsi" w:cstheme="minorHAnsi"/>
          <w:u w:val="single"/>
        </w:rPr>
        <w:t>imme-diate</w:t>
      </w:r>
      <w:proofErr w:type="spellEnd"/>
      <w:r w:rsidRPr="001E3835">
        <w:rPr>
          <w:rFonts w:asciiTheme="minorHAnsi" w:hAnsiTheme="minorHAnsi" w:cstheme="minorHAnsi"/>
          <w:u w:val="single"/>
        </w:rPr>
        <w:t xml:space="preserve"> term. </w:t>
      </w:r>
      <w:r w:rsidRPr="001E3835">
        <w:rPr>
          <w:rFonts w:asciiTheme="minorHAnsi" w:hAnsiTheme="minorHAnsi" w:cstheme="minorHAnsi"/>
          <w:sz w:val="16"/>
        </w:rPr>
        <w:t xml:space="preserve">The pharmaceutical industry has responded to previous public health emergencies associated with </w:t>
      </w:r>
      <w:proofErr w:type="spellStart"/>
      <w:r w:rsidRPr="001E3835">
        <w:rPr>
          <w:rFonts w:asciiTheme="minorHAnsi" w:hAnsiTheme="minorHAnsi" w:cstheme="minorHAnsi"/>
          <w:sz w:val="16"/>
        </w:rPr>
        <w:t>infec-tious</w:t>
      </w:r>
      <w:proofErr w:type="spellEnd"/>
      <w:r w:rsidRPr="001E3835">
        <w:rPr>
          <w:rFonts w:asciiTheme="minorHAnsi" w:hAnsiTheme="minorHAnsi" w:cstheme="minorHAnsi"/>
          <w:sz w:val="16"/>
        </w:rPr>
        <w:t xml:space="preserve"> disease in recent times – for example those associated with Ebola and Zika outbreaks.11 However, it has done so to a lesser scale than for COVID-19 and with </w:t>
      </w:r>
      <w:proofErr w:type="spellStart"/>
      <w:r w:rsidRPr="001E3835">
        <w:rPr>
          <w:rFonts w:asciiTheme="minorHAnsi" w:hAnsiTheme="minorHAnsi" w:cstheme="minorHAnsi"/>
          <w:sz w:val="16"/>
        </w:rPr>
        <w:t>contribu-tions</w:t>
      </w:r>
      <w:proofErr w:type="spellEnd"/>
      <w:r w:rsidRPr="001E3835">
        <w:rPr>
          <w:rFonts w:asciiTheme="minorHAnsi" w:hAnsiTheme="minorHAnsi" w:cstheme="minorHAnsi"/>
          <w:sz w:val="16"/>
        </w:rPr>
        <w:t xml:space="preserve"> from fewer companies. Similarly, </w:t>
      </w:r>
      <w:r w:rsidRPr="001E3835">
        <w:rPr>
          <w:rFonts w:asciiTheme="minorHAnsi" w:hAnsiTheme="minorHAnsi" w:cstheme="minorHAnsi"/>
          <w:u w:val="single"/>
        </w:rPr>
        <w:t xml:space="preserve">levels of activity in response to the threat of antimicrobial resistance are still </w:t>
      </w:r>
      <w:r w:rsidRPr="001E3835">
        <w:rPr>
          <w:rFonts w:asciiTheme="minorHAnsi" w:hAnsiTheme="minorHAnsi" w:cstheme="minorHAnsi"/>
          <w:b/>
          <w:bCs/>
          <w:u w:val="single"/>
        </w:rPr>
        <w:t>low</w:t>
      </w:r>
      <w:r w:rsidRPr="001E3835">
        <w:rPr>
          <w:rFonts w:asciiTheme="minorHAnsi" w:hAnsiTheme="minorHAnsi" w:cstheme="minorHAnsi"/>
          <w:u w:val="single"/>
        </w:rPr>
        <w:t>.</w:t>
      </w:r>
      <w:r w:rsidRPr="001E3835">
        <w:rPr>
          <w:rFonts w:asciiTheme="minorHAnsi" w:hAnsiTheme="minorHAnsi" w:cstheme="minorHAnsi"/>
          <w:sz w:val="16"/>
        </w:rPr>
        <w:t>12 There are important policy questions as to whether – and how – industry could engage with such public health threats to an even greater extent</w:t>
      </w:r>
      <w:r>
        <w:rPr>
          <w:rFonts w:asciiTheme="minorHAnsi" w:hAnsiTheme="minorHAnsi" w:cstheme="minorHAnsi"/>
          <w:sz w:val="16"/>
        </w:rPr>
        <w:t xml:space="preserve"> under improved </w:t>
      </w:r>
      <w:proofErr w:type="spellStart"/>
      <w:r>
        <w:rPr>
          <w:rFonts w:asciiTheme="minorHAnsi" w:hAnsiTheme="minorHAnsi" w:cstheme="minorHAnsi"/>
          <w:sz w:val="16"/>
        </w:rPr>
        <w:t>innova-tion</w:t>
      </w:r>
      <w:proofErr w:type="spellEnd"/>
      <w:r>
        <w:rPr>
          <w:rFonts w:asciiTheme="minorHAnsi" w:hAnsiTheme="minorHAnsi" w:cstheme="minorHAnsi"/>
          <w:sz w:val="16"/>
        </w:rPr>
        <w:t xml:space="preserve"> conditions.</w:t>
      </w:r>
    </w:p>
    <w:p w14:paraId="36674A37" w14:textId="77777777" w:rsidR="001E3835" w:rsidRDefault="001E3835" w:rsidP="001E3835">
      <w:pPr>
        <w:pStyle w:val="Heading3"/>
        <w:rPr>
          <w:rFonts w:asciiTheme="minorHAnsi" w:hAnsiTheme="minorHAnsi" w:cstheme="minorHAnsi"/>
        </w:rPr>
      </w:pPr>
      <w:r>
        <w:rPr>
          <w:rFonts w:asciiTheme="minorHAnsi" w:hAnsiTheme="minorHAnsi" w:cstheme="minorHAnsi"/>
        </w:rPr>
        <w:t>ADV---Solvency</w:t>
      </w:r>
    </w:p>
    <w:p w14:paraId="3396F866" w14:textId="6ACDD4A8" w:rsidR="001E3835" w:rsidRDefault="001E3835" w:rsidP="001E3835">
      <w:pPr>
        <w:pStyle w:val="Heading4"/>
        <w:rPr>
          <w:rFonts w:asciiTheme="minorHAnsi" w:hAnsiTheme="minorHAnsi" w:cstheme="minorHAnsi"/>
        </w:rPr>
      </w:pPr>
      <w:r>
        <w:rPr>
          <w:rFonts w:asciiTheme="minorHAnsi" w:hAnsiTheme="minorHAnsi" w:cstheme="minorHAnsi"/>
        </w:rPr>
        <w:t xml:space="preserve">Advantage </w:t>
      </w:r>
      <w:r>
        <w:rPr>
          <w:rFonts w:asciiTheme="minorHAnsi" w:hAnsiTheme="minorHAnsi" w:cstheme="minorHAnsi"/>
        </w:rPr>
        <w:t>2</w:t>
      </w:r>
      <w:r>
        <w:rPr>
          <w:rFonts w:asciiTheme="minorHAnsi" w:hAnsiTheme="minorHAnsi" w:cstheme="minorHAnsi"/>
        </w:rPr>
        <w:t xml:space="preserve"> is </w:t>
      </w:r>
      <w:r>
        <w:rPr>
          <w:rFonts w:asciiTheme="minorHAnsi" w:hAnsiTheme="minorHAnsi" w:cstheme="minorHAnsi"/>
          <w:u w:val="single"/>
        </w:rPr>
        <w:t>Solvency</w:t>
      </w:r>
    </w:p>
    <w:p w14:paraId="41C4386C" w14:textId="77777777" w:rsidR="001E3835" w:rsidRDefault="001E3835" w:rsidP="001E3835">
      <w:pPr>
        <w:pStyle w:val="Heading4"/>
        <w:rPr>
          <w:rFonts w:asciiTheme="minorHAnsi" w:hAnsiTheme="minorHAnsi" w:cstheme="minorHAnsi"/>
        </w:rPr>
      </w:pPr>
      <w:r>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1FB55922"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The Plan </w:t>
      </w:r>
      <w:r>
        <w:rPr>
          <w:rFonts w:asciiTheme="minorHAnsi" w:hAnsiTheme="minorHAnsi" w:cstheme="minorHAnsi"/>
          <w:u w:val="single"/>
        </w:rPr>
        <w:t>solves Evergreening</w:t>
      </w:r>
      <w:r>
        <w:rPr>
          <w:rFonts w:asciiTheme="minorHAnsi" w:hAnsiTheme="minorHAnsi" w:cstheme="minorHAnsi"/>
        </w:rPr>
        <w:t>.</w:t>
      </w:r>
    </w:p>
    <w:p w14:paraId="0B293549" w14:textId="1A3B6236" w:rsidR="001E3835" w:rsidRDefault="001E3835" w:rsidP="001E3835">
      <w:pPr>
        <w:rPr>
          <w:rFonts w:asciiTheme="minorHAnsi" w:hAnsiTheme="minorHAnsi" w:cstheme="minorHAnsi"/>
        </w:rPr>
      </w:pPr>
      <w:r>
        <w:rPr>
          <w:rStyle w:val="Style13ptBold"/>
          <w:rFonts w:asciiTheme="minorHAnsi" w:hAnsiTheme="minorHAnsi" w:cstheme="minorHAnsi"/>
        </w:rPr>
        <w:t xml:space="preserve">Feldman </w:t>
      </w:r>
      <w:r>
        <w:rPr>
          <w:rStyle w:val="Style13ptBold"/>
          <w:rFonts w:asciiTheme="minorHAnsi" w:hAnsiTheme="minorHAnsi" w:cstheme="minorHAnsi"/>
        </w:rPr>
        <w:t>19</w:t>
      </w:r>
      <w:r>
        <w:rPr>
          <w:rFonts w:asciiTheme="minorHAnsi" w:hAnsiTheme="minorHAnsi" w:cstheme="minorHAnsi"/>
        </w:rPr>
        <w:t xml:space="preserve"> Robin Feldman 2-11-2019 "‘One-and-done’ for new drugs could cut patent thickets and boost generic competition" </w:t>
      </w:r>
      <w:hyperlink r:id="rId7" w:history="1">
        <w:r>
          <w:rPr>
            <w:rStyle w:val="Hyperlink"/>
            <w:rFonts w:asciiTheme="minorHAnsi" w:hAnsiTheme="minorHAnsi" w:cstheme="minorHAnsi"/>
          </w:rPr>
          <w:t>https://www.statnews.com/2019/02/11/drug-patent-protection-one-done/</w:t>
        </w:r>
      </w:hyperlink>
      <w:r>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Pr>
          <w:rFonts w:asciiTheme="minorHAnsi" w:hAnsiTheme="minorHAnsi" w:cstheme="minorHAnsi"/>
        </w:rPr>
        <w:t>SidK</w:t>
      </w:r>
      <w:proofErr w:type="spellEnd"/>
      <w:r>
        <w:rPr>
          <w:rFonts w:asciiTheme="minorHAnsi" w:hAnsiTheme="minorHAnsi" w:cstheme="minorHAnsi"/>
        </w:rPr>
        <w:t xml:space="preserve"> + Elmer </w:t>
      </w:r>
    </w:p>
    <w:p w14:paraId="46EDF362" w14:textId="77777777" w:rsidR="001E3835" w:rsidRDefault="001E3835" w:rsidP="001E3835">
      <w:pPr>
        <w:rPr>
          <w:rFonts w:asciiTheme="minorHAnsi" w:hAnsiTheme="minorHAnsi" w:cstheme="minorHAnsi"/>
          <w:sz w:val="16"/>
        </w:rPr>
      </w:pPr>
      <w:r>
        <w:rPr>
          <w:rFonts w:asciiTheme="minorHAnsi" w:hAnsiTheme="minorHAnsi" w:cstheme="minorHAnsi"/>
          <w:u w:val="single"/>
        </w:rPr>
        <w:t xml:space="preserve">Particularly troubling, </w:t>
      </w:r>
      <w:r>
        <w:rPr>
          <w:rFonts w:asciiTheme="minorHAnsi" w:hAnsiTheme="minorHAnsi" w:cstheme="minorHAnsi"/>
          <w:highlight w:val="green"/>
          <w:u w:val="single"/>
        </w:rPr>
        <w:t xml:space="preserve">new patents can be </w:t>
      </w:r>
      <w:r>
        <w:rPr>
          <w:rFonts w:asciiTheme="minorHAnsi" w:hAnsiTheme="minorHAnsi" w:cstheme="minorHAnsi"/>
          <w:b/>
          <w:bCs/>
          <w:highlight w:val="green"/>
          <w:u w:val="single"/>
        </w:rPr>
        <w:t>obtained on minor tweaks</w:t>
      </w:r>
      <w:r>
        <w:rPr>
          <w:rFonts w:asciiTheme="minorHAnsi" w:hAnsiTheme="minorHAnsi" w:cstheme="minorHAnsi"/>
          <w:highlight w:val="green"/>
          <w:u w:val="single"/>
        </w:rPr>
        <w:t xml:space="preserve"> </w:t>
      </w:r>
      <w:r>
        <w:rPr>
          <w:rFonts w:asciiTheme="minorHAnsi" w:hAnsiTheme="minorHAnsi" w:cstheme="minorHAnsi"/>
          <w:u w:val="single"/>
        </w:rPr>
        <w:t xml:space="preserve">such as adjustments to dosage or delivery systems — a once-a-day pill instead of a twice-a-day </w:t>
      </w:r>
      <w:proofErr w:type="gramStart"/>
      <w:r>
        <w:rPr>
          <w:rFonts w:asciiTheme="minorHAnsi" w:hAnsiTheme="minorHAnsi" w:cstheme="minorHAnsi"/>
          <w:u w:val="single"/>
        </w:rPr>
        <w:t>one;</w:t>
      </w:r>
      <w:proofErr w:type="gramEnd"/>
      <w:r>
        <w:rPr>
          <w:rFonts w:asciiTheme="minorHAnsi" w:hAnsiTheme="minorHAnsi" w:cstheme="minorHAnsi"/>
          <w:u w:val="single"/>
        </w:rPr>
        <w:t xml:space="preserve"> a capsule rather than a tablet</w:t>
      </w:r>
      <w:r>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Pr>
          <w:rFonts w:asciiTheme="minorHAnsi" w:hAnsiTheme="minorHAnsi" w:cstheme="minorHAnsi"/>
          <w:u w:val="single"/>
        </w:rPr>
        <w:t xml:space="preserve">incentives should drive scientists back to the lab to look for new things, not to recycle existing drugs for minimal </w:t>
      </w:r>
      <w:proofErr w:type="spellStart"/>
      <w:proofErr w:type="gramStart"/>
      <w:r>
        <w:rPr>
          <w:rFonts w:asciiTheme="minorHAnsi" w:hAnsiTheme="minorHAnsi" w:cstheme="minorHAnsi"/>
          <w:u w:val="single"/>
        </w:rPr>
        <w:t>benefit.I</w:t>
      </w:r>
      <w:proofErr w:type="spellEnd"/>
      <w:proofErr w:type="gramEnd"/>
      <w:r>
        <w:rPr>
          <w:rFonts w:asciiTheme="minorHAnsi" w:hAnsiTheme="minorHAnsi" w:cstheme="minorHAnsi"/>
          <w:u w:val="single"/>
        </w:rPr>
        <w:t xml:space="preserve"> believe that </w:t>
      </w:r>
      <w:r>
        <w:rPr>
          <w:rFonts w:asciiTheme="minorHAnsi" w:hAnsiTheme="minorHAnsi" w:cstheme="minorHAnsi"/>
          <w:highlight w:val="green"/>
          <w:u w:val="single"/>
        </w:rPr>
        <w:t xml:space="preserve">one period of protection </w:t>
      </w:r>
      <w:r>
        <w:rPr>
          <w:rFonts w:asciiTheme="minorHAnsi" w:hAnsiTheme="minorHAnsi" w:cstheme="minorHAnsi"/>
          <w:b/>
          <w:bCs/>
          <w:highlight w:val="green"/>
          <w:u w:val="single"/>
          <w:bdr w:val="single" w:sz="4" w:space="0" w:color="auto" w:frame="1"/>
        </w:rPr>
        <w:t>should be enough</w:t>
      </w:r>
      <w:r>
        <w:rPr>
          <w:rFonts w:asciiTheme="minorHAnsi" w:hAnsiTheme="minorHAnsi" w:cstheme="minorHAnsi"/>
          <w:u w:val="single"/>
        </w:rPr>
        <w:t xml:space="preserve">. We should </w:t>
      </w:r>
      <w:r>
        <w:rPr>
          <w:rFonts w:asciiTheme="minorHAnsi" w:hAnsiTheme="minorHAnsi" w:cstheme="minorHAnsi"/>
          <w:highlight w:val="green"/>
          <w:u w:val="single"/>
        </w:rPr>
        <w:t xml:space="preserve">make </w:t>
      </w:r>
      <w:r>
        <w:rPr>
          <w:rFonts w:asciiTheme="minorHAnsi" w:hAnsiTheme="minorHAnsi" w:cstheme="minorHAnsi"/>
          <w:u w:val="single"/>
        </w:rPr>
        <w:t xml:space="preserve">the </w:t>
      </w:r>
      <w:r>
        <w:rPr>
          <w:rFonts w:asciiTheme="minorHAnsi" w:hAnsiTheme="minorHAnsi" w:cstheme="minorHAnsi"/>
          <w:highlight w:val="green"/>
          <w:u w:val="single"/>
        </w:rPr>
        <w:t xml:space="preserve">legal changes </w:t>
      </w:r>
      <w:r>
        <w:rPr>
          <w:rFonts w:asciiTheme="minorHAnsi" w:hAnsiTheme="minorHAnsi" w:cstheme="minorHAnsi"/>
          <w:u w:val="single"/>
        </w:rPr>
        <w:t xml:space="preserve">necessary </w:t>
      </w:r>
      <w:r>
        <w:rPr>
          <w:rFonts w:asciiTheme="minorHAnsi" w:hAnsiTheme="minorHAnsi" w:cstheme="minorHAnsi"/>
          <w:highlight w:val="green"/>
          <w:u w:val="single"/>
        </w:rPr>
        <w:t xml:space="preserve">to prevent companies </w:t>
      </w:r>
      <w:r>
        <w:rPr>
          <w:rFonts w:asciiTheme="minorHAnsi" w:hAnsiTheme="minorHAnsi" w:cstheme="minorHAnsi"/>
          <w:b/>
          <w:bCs/>
          <w:highlight w:val="green"/>
          <w:u w:val="single"/>
        </w:rPr>
        <w:t>from building patent walls</w:t>
      </w:r>
      <w:r>
        <w:rPr>
          <w:rFonts w:asciiTheme="minorHAnsi" w:hAnsiTheme="minorHAnsi" w:cstheme="minorHAnsi"/>
          <w:highlight w:val="green"/>
          <w:u w:val="single"/>
        </w:rPr>
        <w:t xml:space="preserve"> </w:t>
      </w:r>
      <w:r>
        <w:rPr>
          <w:rFonts w:asciiTheme="minorHAnsi" w:hAnsiTheme="minorHAnsi" w:cstheme="minorHAnsi"/>
          <w:u w:val="single"/>
        </w:rPr>
        <w:t xml:space="preserve">and piling up mountains of rights. This could be </w:t>
      </w:r>
      <w:r>
        <w:rPr>
          <w:rFonts w:asciiTheme="minorHAnsi" w:hAnsiTheme="minorHAnsi" w:cstheme="minorHAnsi"/>
          <w:highlight w:val="green"/>
          <w:u w:val="single"/>
        </w:rPr>
        <w:t xml:space="preserve">accomplished </w:t>
      </w:r>
      <w:r>
        <w:rPr>
          <w:rFonts w:asciiTheme="minorHAnsi" w:hAnsiTheme="minorHAnsi" w:cstheme="minorHAnsi"/>
          <w:b/>
          <w:bCs/>
          <w:highlight w:val="green"/>
          <w:u w:val="single"/>
          <w:bdr w:val="single" w:sz="4" w:space="0" w:color="auto" w:frame="1"/>
        </w:rPr>
        <w:t>by a “one-and-done” approach</w:t>
      </w:r>
      <w:r>
        <w:rPr>
          <w:rFonts w:asciiTheme="minorHAnsi" w:hAnsiTheme="minorHAnsi" w:cstheme="minorHAnsi"/>
          <w:highlight w:val="green"/>
          <w:u w:val="single"/>
        </w:rPr>
        <w:t xml:space="preserve"> </w:t>
      </w:r>
      <w:r>
        <w:rPr>
          <w:rFonts w:asciiTheme="minorHAnsi" w:hAnsiTheme="minorHAnsi" w:cstheme="minorHAnsi"/>
          <w:u w:val="single"/>
        </w:rPr>
        <w:t>for patent protection. Under it, a drug would receive just one period of exclusivity, and no more</w:t>
      </w:r>
      <w:r>
        <w:rPr>
          <w:rFonts w:asciiTheme="minorHAnsi" w:hAnsiTheme="minorHAnsi" w:cstheme="minorHAnsi"/>
          <w:sz w:val="16"/>
        </w:rPr>
        <w:t xml:space="preserve">. The choice of which “one” could be left entirely in the hands of the pharmaceutical company, with the election made when the FDA approves the drug. </w:t>
      </w:r>
      <w:r>
        <w:rPr>
          <w:rFonts w:asciiTheme="minorHAnsi" w:hAnsiTheme="minorHAnsi" w:cstheme="minorHAnsi"/>
          <w:u w:val="single"/>
        </w:rPr>
        <w:t>Perhaps development of the drug went swiftly and smoothly, so the remaining life of one of the drug’s patents is of greatest value</w:t>
      </w:r>
      <w:r>
        <w:rPr>
          <w:rFonts w:asciiTheme="minorHAnsi" w:hAnsiTheme="minorHAnsi" w:cstheme="minorHAnsi"/>
          <w:sz w:val="16"/>
        </w:rPr>
        <w:t xml:space="preserve">. Perhaps development languished, so designation as an orphan drug or some other benefit would bring greater reward. </w:t>
      </w:r>
      <w:r>
        <w:rPr>
          <w:rFonts w:asciiTheme="minorHAnsi" w:hAnsiTheme="minorHAnsi" w:cstheme="minorHAnsi"/>
          <w:u w:val="single"/>
        </w:rPr>
        <w:t>The choice would be up to the company itself, based on its own calculation of the maximum benefit.</w:t>
      </w:r>
      <w:r>
        <w:rPr>
          <w:rFonts w:asciiTheme="minorHAnsi" w:hAnsiTheme="minorHAnsi" w:cstheme="minorHAnsi"/>
          <w:sz w:val="16"/>
        </w:rPr>
        <w:t xml:space="preserve"> </w:t>
      </w:r>
      <w:r>
        <w:rPr>
          <w:rFonts w:asciiTheme="minorHAnsi" w:hAnsiTheme="minorHAnsi" w:cstheme="minorHAnsi"/>
          <w:highlight w:val="green"/>
          <w:u w:val="single"/>
        </w:rPr>
        <w:t>The result</w:t>
      </w:r>
      <w:r>
        <w:rPr>
          <w:rFonts w:asciiTheme="minorHAnsi" w:hAnsiTheme="minorHAnsi" w:cstheme="minorHAnsi"/>
          <w:u w:val="single"/>
        </w:rPr>
        <w:t xml:space="preserve">, however, </w:t>
      </w:r>
      <w:r>
        <w:rPr>
          <w:rFonts w:asciiTheme="minorHAnsi" w:hAnsiTheme="minorHAnsi" w:cstheme="minorHAnsi"/>
          <w:highlight w:val="green"/>
          <w:u w:val="single"/>
        </w:rPr>
        <w:t xml:space="preserve">is that a </w:t>
      </w:r>
      <w:r>
        <w:rPr>
          <w:rFonts w:asciiTheme="minorHAnsi" w:hAnsiTheme="minorHAnsi" w:cstheme="minorHAnsi"/>
          <w:u w:val="single"/>
        </w:rPr>
        <w:t xml:space="preserve">pharmaceutical </w:t>
      </w:r>
      <w:r>
        <w:rPr>
          <w:rFonts w:asciiTheme="minorHAnsi" w:hAnsiTheme="minorHAnsi" w:cstheme="minorHAnsi"/>
          <w:highlight w:val="green"/>
          <w:u w:val="single"/>
        </w:rPr>
        <w:t xml:space="preserve">company chooses whether </w:t>
      </w:r>
      <w:r>
        <w:rPr>
          <w:rFonts w:asciiTheme="minorHAnsi" w:hAnsiTheme="minorHAnsi" w:cstheme="minorHAnsi"/>
          <w:u w:val="single"/>
        </w:rPr>
        <w:t xml:space="preserve">its period of </w:t>
      </w:r>
      <w:r>
        <w:rPr>
          <w:rFonts w:asciiTheme="minorHAnsi" w:hAnsiTheme="minorHAnsi" w:cstheme="minorHAnsi"/>
          <w:highlight w:val="green"/>
          <w:u w:val="single"/>
        </w:rPr>
        <w:t>exclusivity would be a patent</w:t>
      </w:r>
      <w:r>
        <w:rPr>
          <w:rFonts w:asciiTheme="minorHAnsi" w:hAnsiTheme="minorHAnsi" w:cstheme="minorHAnsi"/>
          <w:u w:val="single"/>
        </w:rPr>
        <w:t xml:space="preserve">, an </w:t>
      </w:r>
      <w:r>
        <w:rPr>
          <w:rFonts w:asciiTheme="minorHAnsi" w:hAnsiTheme="minorHAnsi" w:cstheme="minorHAnsi"/>
          <w:highlight w:val="green"/>
          <w:u w:val="single"/>
        </w:rPr>
        <w:t>orphan drug designation</w:t>
      </w:r>
      <w:r>
        <w:rPr>
          <w:rFonts w:asciiTheme="minorHAnsi" w:hAnsiTheme="minorHAnsi" w:cstheme="minorHAnsi"/>
          <w:u w:val="single"/>
        </w:rPr>
        <w:t xml:space="preserve">, a period of </w:t>
      </w:r>
      <w:r>
        <w:rPr>
          <w:rFonts w:asciiTheme="minorHAnsi" w:hAnsiTheme="minorHAnsi" w:cstheme="minorHAnsi"/>
          <w:highlight w:val="green"/>
          <w:u w:val="single"/>
        </w:rPr>
        <w:t xml:space="preserve">data exclusivity </w:t>
      </w:r>
      <w:r>
        <w:rPr>
          <w:rFonts w:asciiTheme="minorHAnsi" w:hAnsiTheme="minorHAnsi" w:cstheme="minorHAnsi"/>
          <w:u w:val="single"/>
        </w:rPr>
        <w:t xml:space="preserve">(in which no generic is allowed to use the original drug’s safety and effectiveness data), or something else — </w:t>
      </w:r>
      <w:r>
        <w:rPr>
          <w:rFonts w:asciiTheme="minorHAnsi" w:hAnsiTheme="minorHAnsi" w:cstheme="minorHAnsi"/>
          <w:highlight w:val="green"/>
          <w:u w:val="single"/>
        </w:rPr>
        <w:t xml:space="preserve">but </w:t>
      </w:r>
      <w:r>
        <w:rPr>
          <w:rFonts w:asciiTheme="minorHAnsi" w:hAnsiTheme="minorHAnsi" w:cstheme="minorHAnsi"/>
          <w:b/>
          <w:bCs/>
          <w:highlight w:val="green"/>
          <w:u w:val="single"/>
        </w:rPr>
        <w:t xml:space="preserve">not </w:t>
      </w:r>
      <w:proofErr w:type="gramStart"/>
      <w:r>
        <w:rPr>
          <w:rFonts w:asciiTheme="minorHAnsi" w:hAnsiTheme="minorHAnsi" w:cstheme="minorHAnsi"/>
          <w:b/>
          <w:bCs/>
          <w:highlight w:val="green"/>
          <w:u w:val="single"/>
        </w:rPr>
        <w:t>all of</w:t>
      </w:r>
      <w:proofErr w:type="gramEnd"/>
      <w:r>
        <w:rPr>
          <w:rFonts w:asciiTheme="minorHAnsi" w:hAnsiTheme="minorHAnsi" w:cstheme="minorHAnsi"/>
          <w:b/>
          <w:bCs/>
          <w:highlight w:val="green"/>
          <w:u w:val="single"/>
        </w:rPr>
        <w:t xml:space="preserve"> the above </w:t>
      </w:r>
      <w:r>
        <w:rPr>
          <w:rFonts w:asciiTheme="minorHAnsi" w:hAnsiTheme="minorHAnsi" w:cstheme="minorHAnsi"/>
          <w:u w:val="single"/>
        </w:rPr>
        <w:t>and more</w:t>
      </w:r>
      <w:r>
        <w:rPr>
          <w:rFonts w:asciiTheme="minorHAnsi" w:hAnsiTheme="minorHAnsi" w:cstheme="minorHAnsi"/>
          <w:sz w:val="16"/>
        </w:rPr>
        <w:t xml:space="preserve">. Consider Suboxone, a combination of buprenorphine and naloxone for treating opioid addiction. </w:t>
      </w:r>
      <w:r>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Pr>
          <w:rFonts w:asciiTheme="minorHAnsi" w:hAnsiTheme="minorHAnsi" w:cstheme="minorHAnsi"/>
          <w:sz w:val="16"/>
        </w:rPr>
        <w:t xml:space="preserve">. The drug’s first period of exclusivity ended in 2005, but with the additions its protection now lasts until 2024. </w:t>
      </w:r>
      <w:r>
        <w:rPr>
          <w:rFonts w:asciiTheme="minorHAnsi" w:hAnsiTheme="minorHAnsi" w:cstheme="minorHAnsi"/>
          <w:u w:val="single"/>
        </w:rPr>
        <w:t>That makes almost two additional decades in which the public has borne the burden of monopoly pricing, and access to the medicine may have been constrained</w:t>
      </w:r>
      <w:r>
        <w:rPr>
          <w:rFonts w:asciiTheme="minorHAnsi" w:hAnsiTheme="minorHAnsi" w:cstheme="minorHAnsi"/>
          <w:sz w:val="16"/>
        </w:rPr>
        <w:t xml:space="preserve">. </w:t>
      </w:r>
      <w:r>
        <w:rPr>
          <w:rFonts w:asciiTheme="minorHAnsi" w:hAnsiTheme="minorHAnsi" w:cstheme="minorHAnsi"/>
          <w:highlight w:val="green"/>
          <w:u w:val="single"/>
        </w:rPr>
        <w:t>Implementing</w:t>
      </w:r>
      <w:r>
        <w:rPr>
          <w:rFonts w:asciiTheme="minorHAnsi" w:hAnsiTheme="minorHAnsi" w:cstheme="minorHAnsi"/>
          <w:sz w:val="16"/>
          <w:highlight w:val="green"/>
        </w:rPr>
        <w:t xml:space="preserve"> </w:t>
      </w:r>
      <w:r>
        <w:rPr>
          <w:rFonts w:asciiTheme="minorHAnsi" w:hAnsiTheme="minorHAnsi" w:cstheme="minorHAnsi"/>
          <w:sz w:val="16"/>
        </w:rPr>
        <w:t xml:space="preserve">a </w:t>
      </w:r>
      <w:r>
        <w:rPr>
          <w:rFonts w:asciiTheme="minorHAnsi" w:hAnsiTheme="minorHAnsi" w:cstheme="minorHAnsi"/>
          <w:highlight w:val="green"/>
          <w:u w:val="single"/>
        </w:rPr>
        <w:t>one-and-done</w:t>
      </w:r>
      <w:r>
        <w:rPr>
          <w:rFonts w:asciiTheme="minorHAnsi" w:hAnsiTheme="minorHAnsi" w:cstheme="minorHAnsi"/>
          <w:sz w:val="16"/>
          <w:highlight w:val="green"/>
        </w:rPr>
        <w:t xml:space="preserve"> </w:t>
      </w:r>
      <w:r>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Pr>
          <w:rFonts w:asciiTheme="minorHAnsi" w:hAnsiTheme="minorHAnsi" w:cstheme="minorHAnsi"/>
          <w:u w:val="single"/>
        </w:rPr>
        <w:t xml:space="preserve">That way, one-and-done could be implemented </w:t>
      </w:r>
      <w:r>
        <w:rPr>
          <w:rFonts w:asciiTheme="minorHAnsi" w:hAnsiTheme="minorHAnsi" w:cstheme="minorHAnsi"/>
          <w:highlight w:val="green"/>
          <w:u w:val="single"/>
        </w:rPr>
        <w:t xml:space="preserve">through </w:t>
      </w:r>
      <w:r>
        <w:rPr>
          <w:rFonts w:asciiTheme="minorHAnsi" w:hAnsiTheme="minorHAnsi" w:cstheme="minorHAnsi"/>
          <w:b/>
          <w:bCs/>
          <w:highlight w:val="green"/>
          <w:u w:val="single"/>
          <w:bdr w:val="single" w:sz="4" w:space="0" w:color="auto" w:frame="1"/>
        </w:rPr>
        <w:t xml:space="preserve">legislative changes to the FDA’s drug approval </w:t>
      </w:r>
      <w:proofErr w:type="gramStart"/>
      <w:r>
        <w:rPr>
          <w:rFonts w:asciiTheme="minorHAnsi" w:hAnsiTheme="minorHAnsi" w:cstheme="minorHAnsi"/>
          <w:b/>
          <w:bCs/>
          <w:highlight w:val="green"/>
          <w:u w:val="single"/>
          <w:bdr w:val="single" w:sz="4" w:space="0" w:color="auto" w:frame="1"/>
        </w:rPr>
        <w:t>system</w:t>
      </w:r>
      <w:r>
        <w:rPr>
          <w:rFonts w:asciiTheme="minorHAnsi" w:hAnsiTheme="minorHAnsi" w:cstheme="minorHAnsi"/>
          <w:u w:val="single"/>
        </w:rPr>
        <w:t>, and</w:t>
      </w:r>
      <w:proofErr w:type="gramEnd"/>
      <w:r>
        <w:rPr>
          <w:rFonts w:asciiTheme="minorHAnsi" w:hAnsiTheme="minorHAnsi" w:cstheme="minorHAnsi"/>
          <w:u w:val="single"/>
        </w:rPr>
        <w:t xml:space="preserve"> would apply to patents granted going forward.</w:t>
      </w:r>
      <w:r>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Pr>
          <w:rFonts w:asciiTheme="minorHAnsi" w:hAnsiTheme="minorHAnsi" w:cstheme="minorHAnsi"/>
          <w:sz w:val="16"/>
        </w:rPr>
        <w:t>as a way to</w:t>
      </w:r>
      <w:proofErr w:type="gramEnd"/>
      <w:r>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Pr>
          <w:rFonts w:asciiTheme="minorHAnsi" w:hAnsiTheme="minorHAnsi" w:cstheme="minorHAnsi"/>
          <w:sz w:val="16"/>
        </w:rPr>
        <w:t>general public</w:t>
      </w:r>
      <w:proofErr w:type="gramEnd"/>
      <w:r>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19EC37B"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Reforming the Patent Process would </w:t>
      </w:r>
      <w:r>
        <w:rPr>
          <w:rFonts w:asciiTheme="minorHAnsi" w:hAnsiTheme="minorHAnsi" w:cstheme="minorHAnsi"/>
          <w:u w:val="single"/>
        </w:rPr>
        <w:t>lower Drug Prices</w:t>
      </w:r>
      <w:r>
        <w:rPr>
          <w:rFonts w:asciiTheme="minorHAnsi" w:hAnsiTheme="minorHAnsi" w:cstheme="minorHAnsi"/>
        </w:rPr>
        <w:t xml:space="preserve"> and </w:t>
      </w:r>
      <w:r>
        <w:rPr>
          <w:rFonts w:asciiTheme="minorHAnsi" w:hAnsiTheme="minorHAnsi" w:cstheme="minorHAnsi"/>
          <w:u w:val="single"/>
        </w:rPr>
        <w:t>incentivize Pharma Innovation</w:t>
      </w:r>
      <w:r>
        <w:rPr>
          <w:rFonts w:asciiTheme="minorHAnsi" w:hAnsiTheme="minorHAnsi" w:cstheme="minorHAnsi"/>
        </w:rPr>
        <w:t xml:space="preserve"> by revitalizing the Market.</w:t>
      </w:r>
    </w:p>
    <w:p w14:paraId="32BE0719" w14:textId="77777777" w:rsidR="001E3835" w:rsidRDefault="001E3835" w:rsidP="001E3835">
      <w:pPr>
        <w:rPr>
          <w:rFonts w:asciiTheme="minorHAnsi" w:hAnsiTheme="minorHAnsi" w:cstheme="minorHAnsi"/>
        </w:rPr>
      </w:pPr>
      <w:proofErr w:type="spellStart"/>
      <w:r>
        <w:rPr>
          <w:rStyle w:val="Style13ptBold"/>
          <w:rFonts w:asciiTheme="minorHAnsi" w:hAnsiTheme="minorHAnsi" w:cstheme="minorHAnsi"/>
        </w:rPr>
        <w:t>Stanbrook</w:t>
      </w:r>
      <w:proofErr w:type="spellEnd"/>
      <w:r>
        <w:rPr>
          <w:rStyle w:val="Style13ptBold"/>
          <w:rFonts w:asciiTheme="minorHAnsi" w:hAnsiTheme="minorHAnsi" w:cstheme="minorHAnsi"/>
        </w:rPr>
        <w:t xml:space="preserve"> 13</w:t>
      </w:r>
      <w:r>
        <w:rPr>
          <w:rFonts w:asciiTheme="minorHAnsi" w:hAnsiTheme="minorHAnsi" w:cstheme="minorHAnsi"/>
        </w:rPr>
        <w:t xml:space="preserve">, Matthew B. "Limiting “evergreening” for a better balance of drug innovation incentives." (2013): 939-939. (MD (University of Toronto) PhD (University of Toronto))//Elmer </w:t>
      </w:r>
    </w:p>
    <w:p w14:paraId="3F231383" w14:textId="77777777" w:rsidR="001E3835" w:rsidRDefault="001E3835" w:rsidP="001E3835">
      <w:pPr>
        <w:rPr>
          <w:rFonts w:asciiTheme="minorHAnsi" w:hAnsiTheme="minorHAnsi" w:cstheme="minorHAnsi"/>
          <w:u w:val="single"/>
        </w:rPr>
      </w:pPr>
      <w:r>
        <w:rPr>
          <w:rFonts w:asciiTheme="minorHAnsi" w:hAnsiTheme="minorHAnsi" w:cstheme="minorHAnsi"/>
          <w:u w:val="single"/>
        </w:rPr>
        <w:t>At issue in the Indian case was “</w:t>
      </w:r>
      <w:r>
        <w:rPr>
          <w:rFonts w:asciiTheme="minorHAnsi" w:hAnsiTheme="minorHAnsi" w:cstheme="minorHAnsi"/>
          <w:highlight w:val="green"/>
          <w:u w:val="single"/>
        </w:rPr>
        <w:t>evergreening</w:t>
      </w:r>
      <w:r>
        <w:rPr>
          <w:rFonts w:asciiTheme="minorHAnsi" w:hAnsiTheme="minorHAnsi" w:cstheme="minorHAnsi"/>
          <w:u w:val="single"/>
        </w:rPr>
        <w:t xml:space="preserve">,” </w:t>
      </w:r>
      <w:r>
        <w:rPr>
          <w:rFonts w:asciiTheme="minorHAnsi" w:hAnsiTheme="minorHAnsi" w:cstheme="minorHAnsi"/>
          <w:highlight w:val="green"/>
          <w:u w:val="single"/>
        </w:rPr>
        <w:t xml:space="preserve">a </w:t>
      </w:r>
      <w:r>
        <w:rPr>
          <w:rFonts w:asciiTheme="minorHAnsi" w:hAnsiTheme="minorHAnsi" w:cstheme="minorHAnsi"/>
          <w:u w:val="single"/>
        </w:rPr>
        <w:t xml:space="preserve">now </w:t>
      </w:r>
      <w:r>
        <w:rPr>
          <w:rFonts w:asciiTheme="minorHAnsi" w:hAnsiTheme="minorHAnsi" w:cstheme="minorHAnsi"/>
          <w:highlight w:val="green"/>
          <w:u w:val="single"/>
        </w:rPr>
        <w:t xml:space="preserve">widespread practice </w:t>
      </w:r>
      <w:r>
        <w:rPr>
          <w:rFonts w:asciiTheme="minorHAnsi" w:hAnsiTheme="minorHAnsi" w:cstheme="minorHAnsi"/>
          <w:u w:val="single"/>
        </w:rPr>
        <w:t>by the pharmaceutical industry designed to extend the monopoly on an existing drug by modifying it and seeking new patents</w:t>
      </w:r>
      <w:r>
        <w:rPr>
          <w:rFonts w:asciiTheme="minorHAnsi" w:hAnsiTheme="minorHAnsi" w:cstheme="minorHAnsi"/>
          <w:sz w:val="16"/>
        </w:rPr>
        <w:t xml:space="preserve">.2 Currently, half of all drugs patented in Canada have multiple subsequent patents, extending the lifetime of the original patent by about 8 years.3 </w:t>
      </w:r>
      <w:r>
        <w:rPr>
          <w:rFonts w:asciiTheme="minorHAnsi" w:hAnsiTheme="minorHAnsi" w:cstheme="minorHAnsi"/>
          <w:highlight w:val="green"/>
          <w:u w:val="single"/>
        </w:rPr>
        <w:t>Manufacturers</w:t>
      </w:r>
      <w:r>
        <w:rPr>
          <w:rFonts w:asciiTheme="minorHAnsi" w:hAnsiTheme="minorHAnsi" w:cstheme="minorHAnsi"/>
          <w:u w:val="single"/>
        </w:rPr>
        <w:t xml:space="preserve">, in </w:t>
      </w:r>
      <w:proofErr w:type="spellStart"/>
      <w:r>
        <w:rPr>
          <w:rFonts w:asciiTheme="minorHAnsi" w:hAnsiTheme="minorHAnsi" w:cstheme="minorHAnsi"/>
          <w:u w:val="single"/>
        </w:rPr>
        <w:t>defence</w:t>
      </w:r>
      <w:proofErr w:type="spellEnd"/>
      <w:r>
        <w:rPr>
          <w:rFonts w:asciiTheme="minorHAnsi" w:hAnsiTheme="minorHAnsi" w:cstheme="minorHAnsi"/>
          <w:u w:val="single"/>
        </w:rPr>
        <w:t xml:space="preserve"> of these practices, predictably </w:t>
      </w:r>
      <w:r>
        <w:rPr>
          <w:rFonts w:asciiTheme="minorHAnsi" w:hAnsiTheme="minorHAnsi" w:cstheme="minorHAnsi"/>
          <w:highlight w:val="green"/>
          <w:u w:val="single"/>
        </w:rPr>
        <w:t xml:space="preserve">tout </w:t>
      </w:r>
      <w:r>
        <w:rPr>
          <w:rFonts w:asciiTheme="minorHAnsi" w:hAnsiTheme="minorHAnsi" w:cstheme="minorHAnsi"/>
          <w:u w:val="single"/>
        </w:rPr>
        <w:t xml:space="preserve">the </w:t>
      </w:r>
      <w:r>
        <w:rPr>
          <w:rFonts w:asciiTheme="minorHAnsi" w:hAnsiTheme="minorHAnsi" w:cstheme="minorHAnsi"/>
          <w:highlight w:val="green"/>
          <w:u w:val="single"/>
        </w:rPr>
        <w:t xml:space="preserve">advantages </w:t>
      </w:r>
      <w:r>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Pr>
          <w:rFonts w:asciiTheme="minorHAnsi" w:hAnsiTheme="minorHAnsi" w:cstheme="minorHAnsi"/>
          <w:sz w:val="16"/>
        </w:rPr>
        <w:t xml:space="preserve"> But the </w:t>
      </w:r>
      <w:r>
        <w:rPr>
          <w:rFonts w:asciiTheme="minorHAnsi" w:hAnsiTheme="minorHAnsi" w:cstheme="minorHAnsi"/>
          <w:highlight w:val="green"/>
          <w:u w:val="single"/>
        </w:rPr>
        <w:t>new versions are</w:t>
      </w:r>
      <w:r>
        <w:rPr>
          <w:rFonts w:asciiTheme="minorHAnsi" w:hAnsiTheme="minorHAnsi" w:cstheme="minorHAnsi"/>
          <w:sz w:val="16"/>
          <w:highlight w:val="green"/>
        </w:rPr>
        <w:t xml:space="preserve"> </w:t>
      </w:r>
      <w:r>
        <w:rPr>
          <w:rFonts w:asciiTheme="minorHAnsi" w:hAnsiTheme="minorHAnsi" w:cstheme="minorHAnsi"/>
          <w:sz w:val="16"/>
        </w:rPr>
        <w:t>by definition “</w:t>
      </w:r>
      <w:r>
        <w:rPr>
          <w:rFonts w:asciiTheme="minorHAnsi" w:hAnsiTheme="minorHAnsi" w:cstheme="minorHAnsi"/>
          <w:b/>
          <w:bCs/>
          <w:highlight w:val="green"/>
          <w:u w:val="single"/>
        </w:rPr>
        <w:t>me too” drugs</w:t>
      </w:r>
      <w:r>
        <w:rPr>
          <w:rFonts w:asciiTheme="minorHAnsi" w:hAnsiTheme="minorHAnsi" w:cstheme="minorHAnsi"/>
          <w:highlight w:val="green"/>
          <w:u w:val="single"/>
        </w:rPr>
        <w:t xml:space="preserve">, </w:t>
      </w:r>
      <w:r>
        <w:rPr>
          <w:rFonts w:asciiTheme="minorHAnsi" w:hAnsiTheme="minorHAnsi" w:cstheme="minorHAnsi"/>
          <w:u w:val="single"/>
        </w:rPr>
        <w:t xml:space="preserve">and demonstration that the resulting </w:t>
      </w:r>
      <w:r>
        <w:rPr>
          <w:rFonts w:asciiTheme="minorHAnsi" w:hAnsiTheme="minorHAnsi" w:cstheme="minorHAnsi"/>
          <w:b/>
          <w:bCs/>
          <w:highlight w:val="green"/>
          <w:u w:val="single"/>
        </w:rPr>
        <w:t>incremental benefits</w:t>
      </w:r>
      <w:r>
        <w:rPr>
          <w:rFonts w:asciiTheme="minorHAnsi" w:hAnsiTheme="minorHAnsi" w:cstheme="minorHAnsi"/>
          <w:highlight w:val="green"/>
          <w:u w:val="single"/>
        </w:rPr>
        <w:t xml:space="preserve"> </w:t>
      </w:r>
      <w:r>
        <w:rPr>
          <w:rFonts w:asciiTheme="minorHAnsi" w:hAnsiTheme="minorHAnsi" w:cstheme="minorHAnsi"/>
          <w:u w:val="single"/>
        </w:rPr>
        <w:t xml:space="preserve">in efficacy and safety are clinically meaningful </w:t>
      </w:r>
      <w:r>
        <w:rPr>
          <w:rFonts w:asciiTheme="minorHAnsi" w:hAnsiTheme="minorHAnsi" w:cstheme="minorHAnsi"/>
          <w:b/>
          <w:bCs/>
          <w:highlight w:val="green"/>
          <w:u w:val="single"/>
          <w:bdr w:val="single" w:sz="4" w:space="0" w:color="auto" w:frame="1"/>
        </w:rPr>
        <w:t>is often lacking</w:t>
      </w:r>
      <w:r>
        <w:rPr>
          <w:rFonts w:asciiTheme="minorHAnsi" w:hAnsiTheme="minorHAnsi" w:cstheme="minorHAnsi"/>
          <w:u w:val="single"/>
        </w:rPr>
        <w:t>.</w:t>
      </w:r>
      <w:r>
        <w:rPr>
          <w:rFonts w:asciiTheme="minorHAnsi" w:hAnsiTheme="minorHAnsi" w:cstheme="minorHAnsi"/>
          <w:sz w:val="16"/>
        </w:rPr>
        <w:t xml:space="preserve"> Moreover, </w:t>
      </w:r>
      <w:r>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Pr>
          <w:rFonts w:asciiTheme="minorHAnsi" w:hAnsiTheme="minorHAnsi" w:cstheme="minorHAnsi"/>
          <w:sz w:val="16"/>
        </w:rPr>
        <w:t xml:space="preserve">. </w:t>
      </w:r>
      <w:r>
        <w:rPr>
          <w:rFonts w:asciiTheme="minorHAnsi" w:hAnsiTheme="minorHAnsi" w:cstheme="minorHAnsi"/>
          <w:highlight w:val="green"/>
          <w:u w:val="single"/>
        </w:rPr>
        <w:t xml:space="preserve">Rather than </w:t>
      </w:r>
      <w:r>
        <w:rPr>
          <w:rFonts w:asciiTheme="minorHAnsi" w:hAnsiTheme="minorHAnsi" w:cstheme="minorHAnsi"/>
          <w:u w:val="single"/>
        </w:rPr>
        <w:t xml:space="preserve">the </w:t>
      </w:r>
      <w:r>
        <w:rPr>
          <w:rFonts w:asciiTheme="minorHAnsi" w:hAnsiTheme="minorHAnsi" w:cstheme="minorHAnsi"/>
          <w:highlight w:val="green"/>
          <w:u w:val="single"/>
        </w:rPr>
        <w:t xml:space="preserve">marginal benefits </w:t>
      </w:r>
      <w:r>
        <w:rPr>
          <w:rFonts w:asciiTheme="minorHAnsi" w:hAnsiTheme="minorHAnsi" w:cstheme="minorHAnsi"/>
          <w:u w:val="single"/>
        </w:rPr>
        <w:t xml:space="preserve">accrued </w:t>
      </w:r>
      <w:r>
        <w:rPr>
          <w:rFonts w:asciiTheme="minorHAnsi" w:hAnsiTheme="minorHAnsi" w:cstheme="minorHAnsi"/>
          <w:highlight w:val="green"/>
          <w:u w:val="single"/>
        </w:rPr>
        <w:t xml:space="preserve">from tinkering </w:t>
      </w:r>
      <w:r>
        <w:rPr>
          <w:rFonts w:asciiTheme="minorHAnsi" w:hAnsiTheme="minorHAnsi" w:cstheme="minorHAnsi"/>
          <w:u w:val="single"/>
        </w:rPr>
        <w:t xml:space="preserve">with already effective agents, </w:t>
      </w:r>
      <w:r>
        <w:rPr>
          <w:rFonts w:asciiTheme="minorHAnsi" w:hAnsiTheme="minorHAnsi" w:cstheme="minorHAnsi"/>
          <w:highlight w:val="green"/>
          <w:u w:val="single"/>
        </w:rPr>
        <w:t xml:space="preserve">patients </w:t>
      </w:r>
      <w:r>
        <w:rPr>
          <w:rFonts w:asciiTheme="minorHAnsi" w:hAnsiTheme="minorHAnsi" w:cstheme="minorHAnsi"/>
          <w:u w:val="single"/>
        </w:rPr>
        <w:t xml:space="preserve">worldwide </w:t>
      </w:r>
      <w:r>
        <w:rPr>
          <w:rFonts w:asciiTheme="minorHAnsi" w:hAnsiTheme="minorHAnsi" w:cstheme="minorHAnsi"/>
          <w:highlight w:val="green"/>
          <w:u w:val="single"/>
        </w:rPr>
        <w:t xml:space="preserve">are in desperate need of </w:t>
      </w:r>
      <w:r>
        <w:rPr>
          <w:rFonts w:asciiTheme="minorHAnsi" w:hAnsiTheme="minorHAnsi" w:cstheme="minorHAnsi"/>
          <w:u w:val="single"/>
        </w:rPr>
        <w:t xml:space="preserve">new </w:t>
      </w:r>
      <w:r>
        <w:rPr>
          <w:rFonts w:asciiTheme="minorHAnsi" w:hAnsiTheme="minorHAnsi" w:cstheme="minorHAnsi"/>
          <w:highlight w:val="green"/>
          <w:u w:val="single"/>
        </w:rPr>
        <w:t xml:space="preserve">classes of pharmaceuticals </w:t>
      </w:r>
      <w:r>
        <w:rPr>
          <w:rFonts w:asciiTheme="minorHAnsi" w:hAnsiTheme="minorHAnsi" w:cstheme="minorHAnsi"/>
          <w:u w:val="single"/>
        </w:rPr>
        <w:t>for the great many health conditions for which treatments are presently inadequate or entirely lacking</w:t>
      </w:r>
      <w:r>
        <w:rPr>
          <w:rFonts w:asciiTheme="minorHAnsi" w:hAnsiTheme="minorHAnsi" w:cstheme="minorHAnsi"/>
          <w:sz w:val="16"/>
        </w:rPr>
        <w:t xml:space="preserve">. But </w:t>
      </w:r>
      <w:r>
        <w:rPr>
          <w:rFonts w:asciiTheme="minorHAnsi" w:hAnsiTheme="minorHAnsi" w:cstheme="minorHAnsi"/>
          <w:highlight w:val="green"/>
          <w:u w:val="single"/>
        </w:rPr>
        <w:t>developing</w:t>
      </w:r>
      <w:r>
        <w:rPr>
          <w:rFonts w:asciiTheme="minorHAnsi" w:hAnsiTheme="minorHAnsi" w:cstheme="minorHAnsi"/>
          <w:sz w:val="16"/>
          <w:highlight w:val="green"/>
        </w:rPr>
        <w:t xml:space="preserve"> </w:t>
      </w:r>
      <w:r>
        <w:rPr>
          <w:rFonts w:asciiTheme="minorHAnsi" w:hAnsiTheme="minorHAnsi" w:cstheme="minorHAnsi"/>
          <w:highlight w:val="green"/>
          <w:u w:val="single"/>
        </w:rPr>
        <w:t>truly innovative drugs is</w:t>
      </w:r>
      <w:r>
        <w:rPr>
          <w:rFonts w:asciiTheme="minorHAnsi" w:hAnsiTheme="minorHAnsi" w:cstheme="minorHAnsi"/>
          <w:sz w:val="16"/>
          <w:highlight w:val="green"/>
        </w:rPr>
        <w:t xml:space="preserve"> </w:t>
      </w:r>
      <w:r>
        <w:rPr>
          <w:rFonts w:asciiTheme="minorHAnsi" w:hAnsiTheme="minorHAnsi" w:cstheme="minorHAnsi"/>
          <w:sz w:val="16"/>
        </w:rPr>
        <w:t xml:space="preserve">undeniably a </w:t>
      </w:r>
      <w:r>
        <w:rPr>
          <w:rFonts w:asciiTheme="minorHAnsi" w:hAnsiTheme="minorHAnsi" w:cstheme="minorHAnsi"/>
          <w:highlight w:val="green"/>
          <w:u w:val="single"/>
        </w:rPr>
        <w:t>high-risk</w:t>
      </w:r>
      <w:r>
        <w:rPr>
          <w:rFonts w:asciiTheme="minorHAnsi" w:hAnsiTheme="minorHAnsi" w:cstheme="minorHAnsi"/>
          <w:sz w:val="16"/>
          <w:highlight w:val="green"/>
        </w:rPr>
        <w:t xml:space="preserve"> </w:t>
      </w:r>
      <w:r>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Pr>
          <w:rFonts w:asciiTheme="minorHAnsi" w:hAnsiTheme="minorHAnsi" w:cstheme="minorHAnsi"/>
          <w:u w:val="single"/>
        </w:rPr>
        <w:t xml:space="preserve">Therefore, </w:t>
      </w:r>
      <w:r>
        <w:rPr>
          <w:rFonts w:asciiTheme="minorHAnsi" w:hAnsiTheme="minorHAnsi" w:cstheme="minorHAnsi"/>
          <w:highlight w:val="green"/>
          <w:u w:val="single"/>
        </w:rPr>
        <w:t xml:space="preserve">companies must </w:t>
      </w:r>
      <w:r>
        <w:rPr>
          <w:rFonts w:asciiTheme="minorHAnsi" w:hAnsiTheme="minorHAnsi" w:cstheme="minorHAnsi"/>
          <w:u w:val="single"/>
        </w:rPr>
        <w:t xml:space="preserve">continue to </w:t>
      </w:r>
      <w:r>
        <w:rPr>
          <w:rFonts w:asciiTheme="minorHAnsi" w:hAnsiTheme="minorHAnsi" w:cstheme="minorHAnsi"/>
          <w:highlight w:val="green"/>
          <w:u w:val="single"/>
        </w:rPr>
        <w:t xml:space="preserve">perceive </w:t>
      </w:r>
      <w:r>
        <w:rPr>
          <w:rFonts w:asciiTheme="minorHAnsi" w:hAnsiTheme="minorHAnsi" w:cstheme="minorHAnsi"/>
          <w:b/>
          <w:bCs/>
          <w:highlight w:val="green"/>
          <w:u w:val="single"/>
        </w:rPr>
        <w:t>sufficient incentives</w:t>
      </w:r>
      <w:r>
        <w:rPr>
          <w:rFonts w:asciiTheme="minorHAnsi" w:hAnsiTheme="minorHAnsi" w:cstheme="minorHAnsi"/>
          <w:highlight w:val="green"/>
          <w:u w:val="single"/>
        </w:rPr>
        <w:t xml:space="preserve"> </w:t>
      </w:r>
      <w:r>
        <w:rPr>
          <w:rFonts w:asciiTheme="minorHAnsi" w:hAnsiTheme="minorHAnsi" w:cstheme="minorHAnsi"/>
          <w:u w:val="single"/>
        </w:rPr>
        <w:t xml:space="preserve">to continue investing in innovation. Indeed, there is evidence that the </w:t>
      </w:r>
      <w:r>
        <w:rPr>
          <w:rFonts w:asciiTheme="minorHAnsi" w:hAnsiTheme="minorHAnsi" w:cstheme="minorHAnsi"/>
          <w:highlight w:val="green"/>
          <w:u w:val="single"/>
        </w:rPr>
        <w:t xml:space="preserve">prospect of future evergreening has become </w:t>
      </w:r>
      <w:r>
        <w:rPr>
          <w:rFonts w:asciiTheme="minorHAnsi" w:hAnsiTheme="minorHAnsi" w:cstheme="minorHAnsi"/>
          <w:u w:val="single"/>
        </w:rPr>
        <w:t xml:space="preserve">part of the incentive </w:t>
      </w:r>
      <w:r>
        <w:rPr>
          <w:rFonts w:asciiTheme="minorHAnsi" w:hAnsiTheme="minorHAnsi" w:cstheme="minorHAnsi"/>
          <w:highlight w:val="green"/>
          <w:u w:val="single"/>
        </w:rPr>
        <w:t xml:space="preserve">calculation </w:t>
      </w:r>
      <w:r>
        <w:rPr>
          <w:rFonts w:asciiTheme="minorHAnsi" w:hAnsiTheme="minorHAnsi" w:cstheme="minorHAnsi"/>
          <w:u w:val="single"/>
        </w:rPr>
        <w:t>for innovative drug development</w:t>
      </w:r>
      <w:r>
        <w:rPr>
          <w:rFonts w:asciiTheme="minorHAnsi" w:hAnsiTheme="minorHAnsi" w:cstheme="minorHAnsi"/>
          <w:sz w:val="16"/>
        </w:rPr>
        <w:t xml:space="preserve">.4 But surely it is </w:t>
      </w:r>
      <w:r>
        <w:rPr>
          <w:rFonts w:asciiTheme="minorHAnsi" w:hAnsiTheme="minorHAnsi" w:cstheme="minorHAnsi"/>
          <w:highlight w:val="green"/>
          <w:u w:val="single"/>
        </w:rPr>
        <w:t>perverse to</w:t>
      </w:r>
      <w:r>
        <w:rPr>
          <w:rFonts w:asciiTheme="minorHAnsi" w:hAnsiTheme="minorHAnsi" w:cstheme="minorHAnsi"/>
          <w:sz w:val="16"/>
          <w:highlight w:val="green"/>
        </w:rPr>
        <w:t xml:space="preserve"> </w:t>
      </w:r>
      <w:r>
        <w:rPr>
          <w:rFonts w:asciiTheme="minorHAnsi" w:hAnsiTheme="minorHAnsi" w:cstheme="minorHAnsi"/>
          <w:sz w:val="16"/>
        </w:rPr>
        <w:t xml:space="preserve">extend unpredictably a period of patent protection that the government intended to be clearly defined and predictable, and to </w:t>
      </w:r>
      <w:r>
        <w:rPr>
          <w:rFonts w:asciiTheme="minorHAnsi" w:hAnsiTheme="minorHAnsi" w:cstheme="minorHAnsi"/>
          <w:highlight w:val="green"/>
          <w:u w:val="single"/>
        </w:rPr>
        <w:t>maintain incentives</w:t>
      </w:r>
      <w:r>
        <w:rPr>
          <w:rFonts w:asciiTheme="minorHAnsi" w:hAnsiTheme="minorHAnsi" w:cstheme="minorHAnsi"/>
          <w:sz w:val="16"/>
          <w:highlight w:val="green"/>
        </w:rPr>
        <w:t xml:space="preserve"> </w:t>
      </w:r>
      <w:r>
        <w:rPr>
          <w:rFonts w:asciiTheme="minorHAnsi" w:hAnsiTheme="minorHAnsi" w:cstheme="minorHAnsi"/>
          <w:highlight w:val="green"/>
          <w:u w:val="single"/>
        </w:rPr>
        <w:t>that drive companies to divert</w:t>
      </w:r>
      <w:r>
        <w:rPr>
          <w:rFonts w:asciiTheme="minorHAnsi" w:hAnsiTheme="minorHAnsi" w:cstheme="minorHAnsi"/>
          <w:sz w:val="16"/>
          <w:highlight w:val="green"/>
        </w:rPr>
        <w:t xml:space="preserve"> </w:t>
      </w:r>
      <w:r>
        <w:rPr>
          <w:rFonts w:asciiTheme="minorHAnsi" w:hAnsiTheme="minorHAnsi" w:cstheme="minorHAnsi"/>
          <w:sz w:val="16"/>
        </w:rPr>
        <w:t xml:space="preserve">their </w:t>
      </w:r>
      <w:r>
        <w:rPr>
          <w:rFonts w:asciiTheme="minorHAnsi" w:hAnsiTheme="minorHAnsi" w:cstheme="minorHAnsi"/>
          <w:b/>
          <w:bCs/>
          <w:highlight w:val="green"/>
          <w:u w:val="single"/>
        </w:rPr>
        <w:t>drug-development resources away from innovation</w:t>
      </w:r>
      <w:r>
        <w:rPr>
          <w:rFonts w:asciiTheme="minorHAnsi" w:hAnsiTheme="minorHAnsi" w:cstheme="minorHAnsi"/>
          <w:highlight w:val="green"/>
          <w:u w:val="single"/>
        </w:rPr>
        <w:t>.</w:t>
      </w:r>
      <w:r>
        <w:rPr>
          <w:rFonts w:asciiTheme="minorHAnsi" w:hAnsiTheme="minorHAnsi" w:cstheme="minorHAnsi"/>
          <w:sz w:val="16"/>
        </w:rPr>
        <w:t xml:space="preserve"> </w:t>
      </w:r>
      <w:r>
        <w:rPr>
          <w:rFonts w:asciiTheme="minorHAnsi" w:hAnsiTheme="minorHAnsi" w:cstheme="minorHAnsi"/>
          <w:b/>
          <w:bCs/>
          <w:u w:val="single"/>
        </w:rPr>
        <w:t>Current patent legislation may not be optimal</w:t>
      </w:r>
      <w:r>
        <w:rPr>
          <w:rFonts w:asciiTheme="minorHAnsi" w:hAnsiTheme="minorHAnsi" w:cstheme="minorHAnsi"/>
          <w:u w:val="single"/>
        </w:rPr>
        <w:t xml:space="preserve"> for striking the right balance between encouraging innovation and facilitating profiteering. </w:t>
      </w:r>
      <w:r>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Pr>
          <w:rFonts w:asciiTheme="minorHAnsi" w:hAnsiTheme="minorHAnsi" w:cstheme="minorHAnsi"/>
          <w:u w:val="single"/>
        </w:rPr>
        <w:t>Governments, including Canada’s, would do well to take inspiration from India’s example and tighten regulations that currently facilitate evergreening.</w:t>
      </w:r>
      <w:r>
        <w:rPr>
          <w:rFonts w:asciiTheme="minorHAnsi" w:hAnsiTheme="minorHAnsi" w:cstheme="minorHAnsi"/>
          <w:sz w:val="16"/>
        </w:rPr>
        <w:t xml:space="preserve"> This might involve </w:t>
      </w:r>
      <w:r>
        <w:rPr>
          <w:rFonts w:asciiTheme="minorHAnsi" w:hAnsiTheme="minorHAnsi" w:cstheme="minorHAnsi"/>
          <w:b/>
          <w:bCs/>
          <w:highlight w:val="green"/>
          <w:u w:val="single"/>
        </w:rPr>
        <w:t>denying future patents for modifications</w:t>
      </w:r>
      <w:r>
        <w:rPr>
          <w:rFonts w:asciiTheme="minorHAnsi" w:hAnsiTheme="minorHAnsi" w:cstheme="minorHAnsi"/>
          <w:sz w:val="16"/>
          <w:highlight w:val="green"/>
        </w:rPr>
        <w:t xml:space="preserve"> </w:t>
      </w:r>
      <w:r>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Pr>
          <w:rFonts w:asciiTheme="minorHAnsi" w:hAnsiTheme="minorHAnsi" w:cstheme="minorHAnsi"/>
          <w:u w:val="single"/>
        </w:rPr>
        <w:t xml:space="preserve">Limits on evergreening </w:t>
      </w:r>
      <w:r>
        <w:rPr>
          <w:rFonts w:asciiTheme="minorHAnsi" w:hAnsiTheme="minorHAnsi" w:cstheme="minorHAnsi"/>
          <w:highlight w:val="green"/>
          <w:u w:val="single"/>
        </w:rPr>
        <w:t xml:space="preserve">would </w:t>
      </w:r>
      <w:r>
        <w:rPr>
          <w:rFonts w:asciiTheme="minorHAnsi" w:hAnsiTheme="minorHAnsi" w:cstheme="minorHAnsi"/>
          <w:u w:val="single"/>
        </w:rPr>
        <w:t xml:space="preserve">likely </w:t>
      </w:r>
      <w:r>
        <w:rPr>
          <w:rFonts w:asciiTheme="minorHAnsi" w:hAnsiTheme="minorHAnsi" w:cstheme="minorHAnsi"/>
          <w:highlight w:val="green"/>
          <w:u w:val="single"/>
        </w:rPr>
        <w:t xml:space="preserve">reduce </w:t>
      </w:r>
      <w:r>
        <w:rPr>
          <w:rFonts w:asciiTheme="minorHAnsi" w:hAnsiTheme="minorHAnsi" w:cstheme="minorHAnsi"/>
          <w:u w:val="single"/>
        </w:rPr>
        <w:t xml:space="preserve">the </w:t>
      </w:r>
      <w:r>
        <w:rPr>
          <w:rFonts w:asciiTheme="minorHAnsi" w:hAnsiTheme="minorHAnsi" w:cstheme="minorHAnsi"/>
          <w:b/>
          <w:bCs/>
          <w:highlight w:val="green"/>
          <w:u w:val="single"/>
        </w:rPr>
        <w:t>extensive patent litigation</w:t>
      </w:r>
      <w:r>
        <w:rPr>
          <w:rFonts w:asciiTheme="minorHAnsi" w:hAnsiTheme="minorHAnsi" w:cstheme="minorHAnsi"/>
          <w:highlight w:val="green"/>
          <w:u w:val="single"/>
        </w:rPr>
        <w:t xml:space="preserve"> that contributes to </w:t>
      </w:r>
      <w:r>
        <w:rPr>
          <w:rFonts w:asciiTheme="minorHAnsi" w:hAnsiTheme="minorHAnsi" w:cstheme="minorHAnsi"/>
          <w:u w:val="single"/>
        </w:rPr>
        <w:t xml:space="preserve">the </w:t>
      </w:r>
      <w:r>
        <w:rPr>
          <w:rFonts w:asciiTheme="minorHAnsi" w:hAnsiTheme="minorHAnsi" w:cstheme="minorHAnsi"/>
          <w:b/>
          <w:bCs/>
          <w:highlight w:val="green"/>
          <w:u w:val="single"/>
        </w:rPr>
        <w:t>high prices of generic drugs</w:t>
      </w:r>
      <w:r>
        <w:rPr>
          <w:rFonts w:asciiTheme="minorHAnsi" w:hAnsiTheme="minorHAnsi" w:cstheme="minorHAnsi"/>
          <w:highlight w:val="green"/>
          <w:u w:val="single"/>
        </w:rPr>
        <w:t xml:space="preserve"> </w:t>
      </w:r>
      <w:r>
        <w:rPr>
          <w:rFonts w:asciiTheme="minorHAnsi" w:hAnsiTheme="minorHAnsi" w:cstheme="minorHAnsi"/>
          <w:u w:val="single"/>
        </w:rPr>
        <w:t>in Canada</w:t>
      </w:r>
      <w:r>
        <w:rPr>
          <w:rFonts w:asciiTheme="minorHAnsi" w:hAnsiTheme="minorHAnsi" w:cstheme="minorHAnsi"/>
          <w:sz w:val="16"/>
        </w:rPr>
        <w:t xml:space="preserve">.3 Reducing economic pressure on generic drug companies may facilitate current provincial initiatives to lower generic drug prices. </w:t>
      </w:r>
      <w:r>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3FB062BB" w14:textId="77777777" w:rsidR="001E3835" w:rsidRDefault="001E3835" w:rsidP="001E3835">
      <w:pPr>
        <w:pStyle w:val="Heading3"/>
        <w:rPr>
          <w:rFonts w:asciiTheme="minorHAnsi" w:hAnsiTheme="minorHAnsi" w:cstheme="minorHAnsi"/>
        </w:rPr>
      </w:pPr>
      <w:r>
        <w:rPr>
          <w:rFonts w:asciiTheme="minorHAnsi" w:hAnsiTheme="minorHAnsi" w:cstheme="minorHAnsi"/>
        </w:rPr>
        <w:t>ADV---Framing</w:t>
      </w:r>
    </w:p>
    <w:p w14:paraId="6CC8671D" w14:textId="1DEFF17F" w:rsidR="001E3835" w:rsidRDefault="001E3835" w:rsidP="001E3835">
      <w:pPr>
        <w:pStyle w:val="Heading4"/>
        <w:rPr>
          <w:rFonts w:asciiTheme="minorHAnsi" w:hAnsiTheme="minorHAnsi" w:cstheme="minorHAnsi"/>
          <w:u w:val="single"/>
        </w:rPr>
      </w:pPr>
      <w:r>
        <w:rPr>
          <w:rFonts w:asciiTheme="minorHAnsi" w:hAnsiTheme="minorHAnsi" w:cstheme="minorHAnsi"/>
        </w:rPr>
        <w:t xml:space="preserve">Advantage </w:t>
      </w:r>
      <w:r>
        <w:rPr>
          <w:rFonts w:asciiTheme="minorHAnsi" w:hAnsiTheme="minorHAnsi" w:cstheme="minorHAnsi"/>
        </w:rPr>
        <w:t>3</w:t>
      </w:r>
      <w:r>
        <w:rPr>
          <w:rFonts w:asciiTheme="minorHAnsi" w:hAnsiTheme="minorHAnsi" w:cstheme="minorHAnsi"/>
        </w:rPr>
        <w:t xml:space="preserve"> is </w:t>
      </w:r>
      <w:r>
        <w:rPr>
          <w:rFonts w:asciiTheme="minorHAnsi" w:hAnsiTheme="minorHAnsi" w:cstheme="minorHAnsi"/>
          <w:u w:val="single"/>
        </w:rPr>
        <w:t>Framing</w:t>
      </w:r>
    </w:p>
    <w:p w14:paraId="5F28B2CD" w14:textId="77777777" w:rsidR="001E3835" w:rsidRDefault="001E3835" w:rsidP="001E3835">
      <w:pPr>
        <w:rPr>
          <w:rFonts w:asciiTheme="minorHAnsi" w:hAnsiTheme="minorHAnsi" w:cstheme="minorHAnsi"/>
        </w:rPr>
      </w:pPr>
    </w:p>
    <w:p w14:paraId="376058A3"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The standard is </w:t>
      </w:r>
      <w:r>
        <w:rPr>
          <w:rFonts w:asciiTheme="minorHAnsi" w:hAnsiTheme="minorHAnsi" w:cstheme="minorHAnsi"/>
          <w:u w:val="single"/>
        </w:rPr>
        <w:t>maximizing expected well-being</w:t>
      </w:r>
      <w:r>
        <w:rPr>
          <w:rFonts w:asciiTheme="minorHAnsi" w:hAnsiTheme="minorHAnsi" w:cstheme="minorHAnsi"/>
        </w:rPr>
        <w:t xml:space="preserve">. </w:t>
      </w:r>
    </w:p>
    <w:p w14:paraId="063529DA" w14:textId="77777777" w:rsidR="001E3835" w:rsidRDefault="001E3835" w:rsidP="001E3835">
      <w:pPr>
        <w:rPr>
          <w:rFonts w:asciiTheme="minorHAnsi" w:hAnsiTheme="minorHAnsi" w:cstheme="minorHAnsi"/>
        </w:rPr>
      </w:pPr>
    </w:p>
    <w:p w14:paraId="4093525B"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1] </w:t>
      </w:r>
      <w:r>
        <w:rPr>
          <w:rFonts w:asciiTheme="minorHAnsi" w:hAnsiTheme="minorHAnsi" w:cstheme="minorHAnsi"/>
          <w:u w:val="single"/>
        </w:rPr>
        <w:t>Actor Specificity</w:t>
      </w:r>
    </w:p>
    <w:p w14:paraId="6ECB55CE" w14:textId="77777777" w:rsidR="001E3835" w:rsidRDefault="001E3835" w:rsidP="001E3835">
      <w:pPr>
        <w:pStyle w:val="Heading4"/>
        <w:rPr>
          <w:rFonts w:asciiTheme="minorHAnsi" w:hAnsiTheme="minorHAnsi" w:cstheme="minorHAnsi"/>
        </w:rPr>
      </w:pPr>
      <w:r>
        <w:rPr>
          <w:rFonts w:asciiTheme="minorHAnsi" w:hAnsiTheme="minorHAnsi" w:cstheme="minorHAnsi"/>
        </w:rPr>
        <w:t>a) Different actors have distinct responsibilities – governments are abstract entities lacking personal identity and can’t know their impact on specific individuals</w:t>
      </w:r>
    </w:p>
    <w:p w14:paraId="09A7BD7F" w14:textId="77777777" w:rsidR="001E3835" w:rsidRDefault="001E3835" w:rsidP="001E3835">
      <w:pPr>
        <w:pStyle w:val="Heading4"/>
        <w:rPr>
          <w:rFonts w:asciiTheme="minorHAnsi" w:hAnsiTheme="minorHAnsi" w:cstheme="minorHAnsi"/>
        </w:rPr>
      </w:pPr>
      <w:r>
        <w:rPr>
          <w:rFonts w:asciiTheme="minorHAnsi" w:hAnsiTheme="minorHAnsi" w:cstheme="minorHAnsi"/>
        </w:rPr>
        <w:t>b) Aggregation – governments evaluate policy tradeoffs and degrees of wrongness of actions</w:t>
      </w:r>
    </w:p>
    <w:p w14:paraId="031D55C8" w14:textId="77777777" w:rsidR="001E3835" w:rsidRDefault="001E3835" w:rsidP="001E3835">
      <w:pPr>
        <w:rPr>
          <w:rFonts w:asciiTheme="minorHAnsi" w:hAnsiTheme="minorHAnsi" w:cstheme="minorHAnsi"/>
        </w:rPr>
      </w:pPr>
    </w:p>
    <w:p w14:paraId="17708651"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Fairness and Education</w:t>
      </w:r>
      <w:r>
        <w:rPr>
          <w:rFonts w:asciiTheme="minorHAnsi" w:hAnsiTheme="minorHAnsi" w:cstheme="minorHAnsi"/>
        </w:rPr>
        <w:t xml:space="preserve"> – frameworks are topicality interpretations of the word “ought” so they must be theoretically justified – </w:t>
      </w:r>
    </w:p>
    <w:p w14:paraId="52DD8ECB" w14:textId="77777777" w:rsidR="001E3835" w:rsidRDefault="001E3835" w:rsidP="001E3835">
      <w:pPr>
        <w:pStyle w:val="Heading4"/>
        <w:rPr>
          <w:rFonts w:asciiTheme="minorHAnsi" w:hAnsiTheme="minorHAnsi" w:cstheme="minorHAnsi"/>
        </w:rPr>
      </w:pPr>
      <w:r>
        <w:rPr>
          <w:rFonts w:asciiTheme="minorHAnsi" w:hAnsiTheme="minorHAnsi" w:cstheme="minorHAnsi"/>
        </w:rPr>
        <w:t>a) Util doesn’t arbitrarily moot 6 minutes of 1AC offense and forcing a 1AR restart</w:t>
      </w:r>
    </w:p>
    <w:p w14:paraId="18BBE986" w14:textId="77777777" w:rsidR="001E3835" w:rsidRDefault="001E3835" w:rsidP="001E3835">
      <w:pPr>
        <w:pStyle w:val="Heading4"/>
        <w:rPr>
          <w:rFonts w:asciiTheme="minorHAnsi" w:hAnsiTheme="minorHAnsi" w:cstheme="minorHAnsi"/>
        </w:rPr>
      </w:pPr>
      <w:r>
        <w:rPr>
          <w:rFonts w:asciiTheme="minorHAnsi" w:hAnsiTheme="minorHAnsi" w:cstheme="minorHAnsi"/>
        </w:rPr>
        <w:t>b) Real World – policymakers use util to model impacts – outweighs since education is the reason schools fund debate</w:t>
      </w:r>
    </w:p>
    <w:p w14:paraId="2041D696" w14:textId="77777777" w:rsidR="001E3835" w:rsidRPr="001E3835" w:rsidRDefault="001E3835" w:rsidP="001E3835"/>
    <w:p w14:paraId="45E90691" w14:textId="5CB193DF" w:rsidR="001E3835" w:rsidRDefault="001E3835" w:rsidP="001E3835">
      <w:pPr>
        <w:pStyle w:val="Heading4"/>
        <w:rPr>
          <w:rFonts w:asciiTheme="minorHAnsi" w:hAnsiTheme="minorHAnsi" w:cstheme="minorHAnsi"/>
        </w:rPr>
      </w:pPr>
      <w:r>
        <w:rPr>
          <w:rFonts w:asciiTheme="minorHAnsi" w:hAnsiTheme="minorHAnsi" w:cstheme="minorHAnsi"/>
        </w:rPr>
        <w:t>*3</w:t>
      </w:r>
      <w:r>
        <w:rPr>
          <w:rFonts w:asciiTheme="minorHAnsi" w:hAnsiTheme="minorHAnsi" w:cstheme="minorHAnsi"/>
        </w:rPr>
        <w:t xml:space="preserve">] </w:t>
      </w:r>
      <w:r>
        <w:rPr>
          <w:rFonts w:asciiTheme="minorHAnsi" w:hAnsiTheme="minorHAnsi" w:cstheme="minorHAnsi"/>
          <w:u w:val="single"/>
        </w:rPr>
        <w:t xml:space="preserve">Prefer </w:t>
      </w:r>
      <w:proofErr w:type="spellStart"/>
      <w:r>
        <w:rPr>
          <w:rFonts w:asciiTheme="minorHAnsi" w:hAnsiTheme="minorHAnsi" w:cstheme="minorHAnsi"/>
          <w:u w:val="single"/>
        </w:rPr>
        <w:t>Aff</w:t>
      </w:r>
      <w:proofErr w:type="spellEnd"/>
      <w:r>
        <w:rPr>
          <w:rFonts w:asciiTheme="minorHAnsi" w:hAnsiTheme="minorHAnsi" w:cstheme="minorHAnsi"/>
          <w:u w:val="single"/>
        </w:rPr>
        <w:t xml:space="preserve"> Reasonability</w:t>
      </w:r>
      <w:r>
        <w:rPr>
          <w:rFonts w:asciiTheme="minorHAnsi" w:hAnsiTheme="minorHAnsi" w:cstheme="minorHAnsi"/>
        </w:rPr>
        <w:t xml:space="preserve"> – </w:t>
      </w:r>
    </w:p>
    <w:p w14:paraId="17ADC990"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a) Substance crowd-out – competing </w:t>
      </w:r>
      <w:proofErr w:type="spellStart"/>
      <w:r>
        <w:rPr>
          <w:rFonts w:asciiTheme="minorHAnsi" w:hAnsiTheme="minorHAnsi" w:cstheme="minorHAnsi"/>
        </w:rPr>
        <w:t>interps</w:t>
      </w:r>
      <w:proofErr w:type="spellEnd"/>
      <w:r>
        <w:rPr>
          <w:rFonts w:asciiTheme="minorHAnsi" w:hAnsiTheme="minorHAnsi" w:cstheme="minorHAnsi"/>
        </w:rPr>
        <w:t xml:space="preserve"> leads to endless frivolous theory with arbitrary self-serving </w:t>
      </w:r>
      <w:proofErr w:type="spellStart"/>
      <w:r>
        <w:rPr>
          <w:rFonts w:asciiTheme="minorHAnsi" w:hAnsiTheme="minorHAnsi" w:cstheme="minorHAnsi"/>
        </w:rPr>
        <w:t>interps</w:t>
      </w:r>
      <w:proofErr w:type="spellEnd"/>
      <w:r>
        <w:rPr>
          <w:rFonts w:asciiTheme="minorHAnsi" w:hAnsiTheme="minorHAnsi" w:cstheme="minorHAnsi"/>
        </w:rPr>
        <w:t xml:space="preserve"> instead of stopping actual abuse</w:t>
      </w:r>
    </w:p>
    <w:p w14:paraId="011A4779"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b) 1AR Time Skew – 4 minutes is too short to reasonably answer T and substance given the </w:t>
      </w:r>
      <w:proofErr w:type="gramStart"/>
      <w:r>
        <w:rPr>
          <w:rFonts w:asciiTheme="minorHAnsi" w:hAnsiTheme="minorHAnsi" w:cstheme="minorHAnsi"/>
        </w:rPr>
        <w:t>6 minute</w:t>
      </w:r>
      <w:proofErr w:type="gramEnd"/>
      <w:r>
        <w:rPr>
          <w:rFonts w:asciiTheme="minorHAnsi" w:hAnsiTheme="minorHAnsi" w:cstheme="minorHAnsi"/>
        </w:rPr>
        <w:t xml:space="preserve"> 2NR collapse to 1 argument</w:t>
      </w:r>
    </w:p>
    <w:p w14:paraId="68349C3C" w14:textId="77777777" w:rsidR="001E3835" w:rsidRDefault="001E3835" w:rsidP="001E3835">
      <w:pPr>
        <w:rPr>
          <w:rFonts w:asciiTheme="minorHAnsi" w:hAnsiTheme="minorHAnsi" w:cstheme="minorHAnsi"/>
        </w:rPr>
      </w:pPr>
    </w:p>
    <w:p w14:paraId="455A9B3D" w14:textId="69B3BD16" w:rsidR="001E3835" w:rsidRDefault="001E3835" w:rsidP="001E3835">
      <w:pPr>
        <w:pStyle w:val="Heading4"/>
        <w:rPr>
          <w:rFonts w:asciiTheme="minorHAnsi" w:hAnsiTheme="minorHAnsi" w:cstheme="minorHAnsi"/>
        </w:rPr>
      </w:pPr>
      <w:r>
        <w:rPr>
          <w:rFonts w:asciiTheme="minorHAnsi" w:hAnsiTheme="minorHAnsi" w:cstheme="minorHAnsi"/>
        </w:rPr>
        <w:t>4</w:t>
      </w:r>
      <w:r>
        <w:rPr>
          <w:rFonts w:asciiTheme="minorHAnsi" w:hAnsiTheme="minorHAnsi" w:cstheme="minorHAnsi"/>
        </w:rPr>
        <w:t>] No RVIs</w:t>
      </w:r>
    </w:p>
    <w:p w14:paraId="4002589D"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a) Chilling Effect – RVIs make worse theory debaters fear theory debates in the face of actual abuse </w:t>
      </w:r>
    </w:p>
    <w:p w14:paraId="350E56A1" w14:textId="77777777" w:rsidR="001E3835" w:rsidRDefault="001E3835" w:rsidP="001E3835">
      <w:pPr>
        <w:pStyle w:val="Heading4"/>
        <w:rPr>
          <w:rFonts w:asciiTheme="minorHAnsi" w:hAnsiTheme="minorHAnsi" w:cstheme="minorHAnsi"/>
        </w:rPr>
      </w:pPr>
      <w:r>
        <w:rPr>
          <w:rFonts w:asciiTheme="minorHAnsi" w:hAnsiTheme="minorHAnsi" w:cstheme="minorHAnsi"/>
        </w:rPr>
        <w:t xml:space="preserve">b) Logic – You shouldn’t win a chess match by </w:t>
      </w:r>
      <w:r>
        <w:rPr>
          <w:rFonts w:asciiTheme="minorHAnsi" w:hAnsiTheme="minorHAnsi" w:cstheme="minorHAnsi"/>
          <w:i/>
          <w:iCs w:val="0"/>
        </w:rPr>
        <w:t>not</w:t>
      </w:r>
      <w:r>
        <w:rPr>
          <w:rFonts w:asciiTheme="minorHAnsi" w:hAnsiTheme="minorHAnsi" w:cstheme="minorHAnsi"/>
        </w:rPr>
        <w:t xml:space="preserve"> flipping the chess board</w:t>
      </w:r>
    </w:p>
    <w:p w14:paraId="5C9AC515" w14:textId="77777777" w:rsidR="001E3835" w:rsidRPr="001E3835" w:rsidRDefault="001E3835" w:rsidP="001E3835"/>
    <w:sectPr w:rsidR="001E3835" w:rsidRPr="001E3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IJGCNM+Arial">
    <w:altName w:val="Arial"/>
    <w:panose1 w:val="00000000000000000000"/>
    <w:charset w:val="4D"/>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4D"/>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NKAOE+Arial">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80000067" w:usb1="00000000" w:usb2="00000000" w:usb3="00000000" w:csb0="000001FB" w:csb1="00000000"/>
  </w:font>
  <w:font w:name="Consolas">
    <w:panose1 w:val="020B0609020204030204"/>
    <w:charset w:val="00"/>
    <w:family w:val="modern"/>
    <w:pitch w:val="fixed"/>
    <w:sig w:usb0="E00006FF" w:usb1="0000FCFF" w:usb2="00000001" w:usb3="00000000" w:csb0="0000019F" w:csb1="00000000"/>
  </w:font>
  <w:font w:name="Frutiger LT Std 45 Light">
    <w:altName w:val="Cambria"/>
    <w:panose1 w:val="00000000000000000000"/>
    <w:charset w:val="4D"/>
    <w:family w:val="swiss"/>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6"/>
  </w:num>
  <w:num w:numId="17">
    <w:abstractNumId w:val="15"/>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3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3835"/>
    <w:rsid w:val="000139A3"/>
    <w:rsid w:val="00100833"/>
    <w:rsid w:val="00104529"/>
    <w:rsid w:val="00105942"/>
    <w:rsid w:val="00107396"/>
    <w:rsid w:val="00144A4C"/>
    <w:rsid w:val="00176AB0"/>
    <w:rsid w:val="00177B7D"/>
    <w:rsid w:val="0018322D"/>
    <w:rsid w:val="001B5776"/>
    <w:rsid w:val="001E3835"/>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042"/>
    <w:rsid w:val="007243E5"/>
    <w:rsid w:val="00766EA0"/>
    <w:rsid w:val="007A2226"/>
    <w:rsid w:val="007F5B66"/>
    <w:rsid w:val="00823A1C"/>
    <w:rsid w:val="00845B9D"/>
    <w:rsid w:val="00860984"/>
    <w:rsid w:val="008B3ECB"/>
    <w:rsid w:val="008B4E85"/>
    <w:rsid w:val="008C1B2E"/>
    <w:rsid w:val="0091627E"/>
    <w:rsid w:val="0097032B"/>
    <w:rsid w:val="009B5E2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1F6F"/>
  <w15:chartTrackingRefBased/>
  <w15:docId w15:val="{296C0EC6-2B9F-48F4-9912-231A5EDB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3835"/>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1E38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1E38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E38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1E3835"/>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
    <w:unhideWhenUsed/>
    <w:qFormat/>
    <w:rsid w:val="001E383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E3835"/>
    <w:pPr>
      <w:keepNext/>
      <w:keepLines/>
      <w:spacing w:before="40" w:after="0" w:line="252"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1E383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E3835"/>
    <w:pPr>
      <w:keepNext/>
      <w:keepLines/>
      <w:spacing w:before="200" w:line="254" w:lineRule="auto"/>
      <w:outlineLvl w:val="7"/>
    </w:pPr>
    <w:rPr>
      <w:rFonts w:ascii="Cambria" w:eastAsia="MS Gothic" w:hAnsi="Cambria"/>
      <w:color w:val="404040"/>
      <w:sz w:val="20"/>
      <w:szCs w:val="20"/>
    </w:rPr>
  </w:style>
  <w:style w:type="paragraph" w:styleId="Heading9">
    <w:name w:val="heading 9"/>
    <w:basedOn w:val="Normal"/>
    <w:next w:val="Normal"/>
    <w:link w:val="Heading9Char"/>
    <w:semiHidden/>
    <w:unhideWhenUsed/>
    <w:qFormat/>
    <w:rsid w:val="001E3835"/>
    <w:pPr>
      <w:keepNext/>
      <w:keepLines/>
      <w:spacing w:before="200" w:line="254" w:lineRule="auto"/>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rsid w:val="001E38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3835"/>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1E3835"/>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Heading 21 Char,Char2 Char,BlockText Char, 1 Char, 2 Char, 3 Char, 31 Char, 4 Char, 5 Char"/>
    <w:basedOn w:val="DefaultParagraphFont"/>
    <w:link w:val="Heading2"/>
    <w:uiPriority w:val="1"/>
    <w:rsid w:val="001E383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E383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1E38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1E383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3835"/>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8"/>
    <w:basedOn w:val="DefaultParagraphFont"/>
    <w:uiPriority w:val="6"/>
    <w:qFormat/>
    <w:rsid w:val="001E3835"/>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1E3835"/>
    <w:rPr>
      <w:color w:val="auto"/>
      <w:u w:val="none"/>
    </w:rPr>
  </w:style>
  <w:style w:type="character" w:styleId="FollowedHyperlink">
    <w:name w:val="FollowedHyperlink"/>
    <w:basedOn w:val="DefaultParagraphFont"/>
    <w:uiPriority w:val="99"/>
    <w:semiHidden/>
    <w:unhideWhenUsed/>
    <w:rsid w:val="001E3835"/>
    <w:rPr>
      <w:color w:val="auto"/>
      <w:u w:val="none"/>
    </w:rPr>
  </w:style>
  <w:style w:type="character" w:customStyle="1" w:styleId="Heading5Char">
    <w:name w:val="Heading 5 Char"/>
    <w:aliases w:val="Text Char"/>
    <w:basedOn w:val="DefaultParagraphFont"/>
    <w:link w:val="Heading5"/>
    <w:uiPriority w:val="9"/>
    <w:rsid w:val="001E383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E383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1E383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semiHidden/>
    <w:rsid w:val="001E3835"/>
    <w:rPr>
      <w:rFonts w:ascii="Cambria" w:eastAsia="MS Gothic" w:hAnsi="Cambria" w:cs="Calibri"/>
      <w:color w:val="404040"/>
      <w:sz w:val="20"/>
      <w:szCs w:val="20"/>
    </w:rPr>
  </w:style>
  <w:style w:type="character" w:customStyle="1" w:styleId="Heading9Char">
    <w:name w:val="Heading 9 Char"/>
    <w:basedOn w:val="DefaultParagraphFont"/>
    <w:link w:val="Heading9"/>
    <w:semiHidden/>
    <w:rsid w:val="001E3835"/>
    <w:rPr>
      <w:rFonts w:ascii="Cambria" w:eastAsia="MS Gothic" w:hAnsi="Cambria" w:cs="Calibri"/>
      <w:i/>
      <w:iCs/>
      <w:color w:val="404040"/>
      <w:sz w:val="20"/>
      <w:szCs w:val="20"/>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qFormat/>
    <w:rsid w:val="001E3835"/>
    <w:rPr>
      <w:u w:val="single"/>
    </w:rPr>
  </w:style>
  <w:style w:type="paragraph" w:styleId="DocumentMap">
    <w:name w:val="Document Map"/>
    <w:basedOn w:val="Normal"/>
    <w:link w:val="DocumentMapChar"/>
    <w:uiPriority w:val="99"/>
    <w:semiHidden/>
    <w:unhideWhenUsed/>
    <w:rsid w:val="001E38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3835"/>
    <w:rPr>
      <w:rFonts w:ascii="Lucida Grande" w:hAnsi="Lucida Grande" w:cs="Lucida Grande"/>
      <w:sz w:val="24"/>
    </w:rPr>
  </w:style>
  <w:style w:type="paragraph" w:customStyle="1" w:styleId="textbold">
    <w:name w:val="text bold"/>
    <w:basedOn w:val="Normal"/>
    <w:link w:val="Emphasis"/>
    <w:uiPriority w:val="7"/>
    <w:qFormat/>
    <w:rsid w:val="001E3835"/>
    <w:pPr>
      <w:ind w:left="720"/>
      <w:jc w:val="both"/>
    </w:pPr>
    <w:rPr>
      <w:b/>
      <w:iCs/>
      <w:u w:val="single"/>
    </w:rPr>
  </w:style>
  <w:style w:type="paragraph" w:styleId="ListParagraph">
    <w:name w:val="List Paragraph"/>
    <w:aliases w:val="6 font,Colorful List - Accent 11"/>
    <w:basedOn w:val="Normal"/>
    <w:uiPriority w:val="34"/>
    <w:unhideWhenUsed/>
    <w:qFormat/>
    <w:rsid w:val="001E3835"/>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link w:val="NoSpacingChar"/>
    <w:uiPriority w:val="6"/>
    <w:qFormat/>
    <w:rsid w:val="001E3835"/>
    <w:pPr>
      <w:spacing w:after="0" w:line="240" w:lineRule="auto"/>
    </w:pPr>
    <w:rPr>
      <w:rFonts w:ascii="Calibri" w:eastAsiaTheme="minorEastAsia" w:hAnsi="Calibri"/>
      <w:szCs w:val="24"/>
    </w:rPr>
  </w:style>
  <w:style w:type="paragraph" w:customStyle="1" w:styleId="Emphasis1">
    <w:name w:val="Emphasis1"/>
    <w:basedOn w:val="Normal"/>
    <w:autoRedefine/>
    <w:uiPriority w:val="7"/>
    <w:qFormat/>
    <w:rsid w:val="001E383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arkedcontent">
    <w:name w:val="markedcontent"/>
    <w:basedOn w:val="DefaultParagraphFont"/>
    <w:rsid w:val="001E3835"/>
  </w:style>
  <w:style w:type="numbering" w:customStyle="1" w:styleId="NoList1">
    <w:name w:val="No List1"/>
    <w:next w:val="NoList"/>
    <w:uiPriority w:val="99"/>
    <w:semiHidden/>
    <w:unhideWhenUsed/>
    <w:rsid w:val="001E3835"/>
  </w:style>
  <w:style w:type="character" w:styleId="UnresolvedMention">
    <w:name w:val="Unresolved Mention"/>
    <w:basedOn w:val="DefaultParagraphFont"/>
    <w:uiPriority w:val="99"/>
    <w:semiHidden/>
    <w:unhideWhenUsed/>
    <w:rsid w:val="001E3835"/>
    <w:rPr>
      <w:color w:val="605E5C"/>
      <w:shd w:val="clear" w:color="auto" w:fill="E1DFDD"/>
    </w:rPr>
  </w:style>
  <w:style w:type="paragraph" w:customStyle="1" w:styleId="UnderlinePara">
    <w:name w:val="Underline Para"/>
    <w:basedOn w:val="Normal"/>
    <w:uiPriority w:val="6"/>
    <w:qFormat/>
    <w:rsid w:val="001E383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E3835"/>
    <w:rPr>
      <w:b/>
      <w:bCs/>
    </w:rPr>
  </w:style>
  <w:style w:type="character" w:customStyle="1" w:styleId="wikiexternallink">
    <w:name w:val="wikiexternallink"/>
    <w:basedOn w:val="DefaultParagraphFont"/>
    <w:rsid w:val="001E3835"/>
  </w:style>
  <w:style w:type="character" w:customStyle="1" w:styleId="wikigeneratedlinkcontent">
    <w:name w:val="wikigeneratedlinkcontent"/>
    <w:basedOn w:val="DefaultParagraphFont"/>
    <w:rsid w:val="001E383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CardsFont12ptCharChar"/>
    <w:qFormat/>
    <w:rsid w:val="001E3835"/>
    <w:pPr>
      <w:spacing w:after="0" w:line="240" w:lineRule="auto"/>
    </w:pPr>
    <w:rPr>
      <w:sz w:val="26"/>
      <w:u w:val="single"/>
    </w:rPr>
  </w:style>
  <w:style w:type="paragraph" w:customStyle="1" w:styleId="Tag2">
    <w:name w:val="Tag2"/>
    <w:basedOn w:val="Normal"/>
    <w:uiPriority w:val="99"/>
    <w:qFormat/>
    <w:rsid w:val="001E3835"/>
    <w:rPr>
      <w:b/>
      <w:sz w:val="20"/>
    </w:rPr>
  </w:style>
  <w:style w:type="paragraph" w:customStyle="1" w:styleId="cardtext">
    <w:name w:val="card text"/>
    <w:basedOn w:val="Normal"/>
    <w:link w:val="cardtextChar"/>
    <w:qFormat/>
    <w:rsid w:val="001E3835"/>
    <w:pPr>
      <w:ind w:left="288" w:right="288"/>
    </w:pPr>
  </w:style>
  <w:style w:type="character" w:customStyle="1" w:styleId="cardtextChar">
    <w:name w:val="card text Char"/>
    <w:link w:val="cardtext"/>
    <w:rsid w:val="001E3835"/>
    <w:rPr>
      <w:rFonts w:ascii="Calibri" w:hAnsi="Calibri" w:cs="Calibri"/>
    </w:rPr>
  </w:style>
  <w:style w:type="character" w:customStyle="1" w:styleId="latin24compacttimestamp-2v7xiq">
    <w:name w:val="latin24compacttimestamp-2v7xiq"/>
    <w:basedOn w:val="DefaultParagraphFont"/>
    <w:rsid w:val="001E3835"/>
  </w:style>
  <w:style w:type="character" w:customStyle="1" w:styleId="DocumentMapChar1">
    <w:name w:val="Document Map Char1"/>
    <w:basedOn w:val="DefaultParagraphFont"/>
    <w:uiPriority w:val="99"/>
    <w:semiHidden/>
    <w:rsid w:val="001E3835"/>
    <w:rPr>
      <w:rFonts w:ascii="Segoe UI" w:hAnsi="Segoe UI" w:cs="Segoe UI"/>
      <w:sz w:val="16"/>
      <w:szCs w:val="16"/>
    </w:rPr>
  </w:style>
  <w:style w:type="paragraph" w:styleId="FootnoteText">
    <w:name w:val="footnote text"/>
    <w:basedOn w:val="Normal"/>
    <w:link w:val="FootnoteTextChar"/>
    <w:uiPriority w:val="99"/>
    <w:unhideWhenUsed/>
    <w:rsid w:val="001E3835"/>
    <w:pPr>
      <w:spacing w:after="0" w:line="240" w:lineRule="auto"/>
    </w:pPr>
    <w:rPr>
      <w:rFonts w:ascii="Times New Roman" w:hAnsi="Times New Roman" w:cs="Times New Roman"/>
      <w:sz w:val="24"/>
    </w:rPr>
  </w:style>
  <w:style w:type="character" w:customStyle="1" w:styleId="FootnoteTextChar">
    <w:name w:val="Footnote Text Char"/>
    <w:basedOn w:val="DefaultParagraphFont"/>
    <w:link w:val="FootnoteText"/>
    <w:uiPriority w:val="99"/>
    <w:rsid w:val="001E3835"/>
    <w:rPr>
      <w:rFonts w:ascii="Times New Roman" w:hAnsi="Times New Roman" w:cs="Times New Roman"/>
      <w:sz w:val="24"/>
    </w:rPr>
  </w:style>
  <w:style w:type="character" w:styleId="FootnoteReference">
    <w:name w:val="footnote reference"/>
    <w:aliases w:val="FN Ref,footnote reference"/>
    <w:basedOn w:val="DefaultParagraphFont"/>
    <w:uiPriority w:val="99"/>
    <w:unhideWhenUsed/>
    <w:qFormat/>
    <w:rsid w:val="001E3835"/>
    <w:rPr>
      <w:vertAlign w:val="superscript"/>
    </w:rPr>
  </w:style>
  <w:style w:type="paragraph" w:customStyle="1" w:styleId="Normal1">
    <w:name w:val="Normal1"/>
    <w:uiPriority w:val="99"/>
    <w:qFormat/>
    <w:rsid w:val="001E3835"/>
    <w:pPr>
      <w:spacing w:after="0" w:line="276" w:lineRule="auto"/>
    </w:pPr>
    <w:rPr>
      <w:rFonts w:ascii="Arial" w:eastAsia="Arial" w:hAnsi="Arial" w:cs="Arial"/>
      <w:color w:val="000000"/>
      <w:szCs w:val="20"/>
    </w:rPr>
  </w:style>
  <w:style w:type="paragraph" w:styleId="NormalWeb">
    <w:name w:val="Normal (Web)"/>
    <w:aliases w:val="Normal (Web) Char1 Char,Normal (Web) Char Char Char,Normal (Web) Char1 Char Char Char,Normal (Web) Char Char1 Char Char Char,Normal (Web) Char2 Char Char Char Char Char Char Char Char,Normal (Web) Char2 Char Char Char Char Char"/>
    <w:basedOn w:val="Normal"/>
    <w:link w:val="NormalWebChar"/>
    <w:uiPriority w:val="99"/>
    <w:semiHidden/>
    <w:unhideWhenUsed/>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uiPriority w:val="7"/>
    <w:qFormat/>
    <w:rsid w:val="001E3835"/>
  </w:style>
  <w:style w:type="paragraph" w:customStyle="1" w:styleId="css-exrw3m">
    <w:name w:val="css-exrw3m"/>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1E3835"/>
  </w:style>
  <w:style w:type="paragraph" w:customStyle="1" w:styleId="font--body">
    <w:name w:val="font--body"/>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E3835"/>
    <w:rPr>
      <w:i/>
      <w:iCs/>
    </w:rPr>
  </w:style>
  <w:style w:type="paragraph" w:customStyle="1" w:styleId="pullquotequote">
    <w:name w:val="pullquote__quote"/>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1E3835"/>
  </w:style>
  <w:style w:type="character" w:customStyle="1" w:styleId="inlinkchart">
    <w:name w:val="inlink_chart"/>
    <w:basedOn w:val="DefaultParagraphFont"/>
    <w:rsid w:val="001E3835"/>
  </w:style>
  <w:style w:type="paragraph" w:customStyle="1" w:styleId="more-ontitle">
    <w:name w:val="more-on__title"/>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
    <w:qFormat/>
    <w:rsid w:val="001E3835"/>
    <w:pPr>
      <w:spacing w:after="0" w:line="216" w:lineRule="auto"/>
      <w:contextualSpacing/>
    </w:pPr>
    <w:rPr>
      <w:rFonts w:asciiTheme="minorHAnsi" w:hAnsiTheme="minorHAnsi" w:cstheme="minorBidi"/>
      <w:u w:val="single"/>
    </w:rPr>
  </w:style>
  <w:style w:type="character" w:customStyle="1" w:styleId="TitleChar1">
    <w:name w:val="Title Char1"/>
    <w:aliases w:val="Cites and Cards Char1,UNDERLINE Char1,Bold Underlined Char1,title Char1,Block Heading Char1,Read This Char1,Non Read Text Char1,Debate Normal Char1"/>
    <w:basedOn w:val="DefaultParagraphFont"/>
    <w:uiPriority w:val="6"/>
    <w:rsid w:val="001E3835"/>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qFormat/>
    <w:rsid w:val="001E3835"/>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aliases w:val="Underlined card text Char"/>
    <w:basedOn w:val="DefaultParagraphFont"/>
    <w:link w:val="Subtitle"/>
    <w:rsid w:val="001E3835"/>
    <w:rPr>
      <w:rFonts w:eastAsiaTheme="minorEastAsia" w:cs="Times New Roman"/>
      <w:color w:val="5A5A5A" w:themeColor="text1" w:themeTint="A5"/>
      <w:spacing w:val="15"/>
    </w:rPr>
  </w:style>
  <w:style w:type="paragraph" w:styleId="Header">
    <w:name w:val="header"/>
    <w:basedOn w:val="Normal"/>
    <w:link w:val="HeaderChar"/>
    <w:uiPriority w:val="99"/>
    <w:unhideWhenUsed/>
    <w:rsid w:val="001E38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835"/>
    <w:rPr>
      <w:rFonts w:ascii="Calibri" w:hAnsi="Calibri" w:cs="Calibri"/>
    </w:rPr>
  </w:style>
  <w:style w:type="paragraph" w:styleId="Footer">
    <w:name w:val="footer"/>
    <w:basedOn w:val="Normal"/>
    <w:link w:val="FooterChar"/>
    <w:uiPriority w:val="99"/>
    <w:unhideWhenUsed/>
    <w:rsid w:val="001E38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835"/>
    <w:rPr>
      <w:rFonts w:ascii="Calibri" w:hAnsi="Calibri" w:cs="Calibri"/>
    </w:rPr>
  </w:style>
  <w:style w:type="character" w:styleId="PlaceholderText">
    <w:name w:val="Placeholder Text"/>
    <w:basedOn w:val="DefaultParagraphFont"/>
    <w:uiPriority w:val="99"/>
    <w:semiHidden/>
    <w:rsid w:val="001E3835"/>
    <w:rPr>
      <w:color w:val="808080"/>
    </w:rPr>
  </w:style>
  <w:style w:type="paragraph" w:customStyle="1" w:styleId="wp-caption-text">
    <w:name w:val="wp-caption-text"/>
    <w:basedOn w:val="Normal"/>
    <w:uiPriority w:val="99"/>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1E3835"/>
  </w:style>
  <w:style w:type="paragraph" w:customStyle="1" w:styleId="Emphasize">
    <w:name w:val="Emphasize"/>
    <w:basedOn w:val="Normal"/>
    <w:uiPriority w:val="7"/>
    <w:qFormat/>
    <w:rsid w:val="001E383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CommentReference">
    <w:name w:val="annotation reference"/>
    <w:basedOn w:val="DefaultParagraphFont"/>
    <w:uiPriority w:val="99"/>
    <w:semiHidden/>
    <w:unhideWhenUsed/>
    <w:rsid w:val="001E3835"/>
    <w:rPr>
      <w:sz w:val="16"/>
      <w:szCs w:val="16"/>
    </w:rPr>
  </w:style>
  <w:style w:type="paragraph" w:styleId="CommentText">
    <w:name w:val="annotation text"/>
    <w:basedOn w:val="Normal"/>
    <w:link w:val="CommentTextChar"/>
    <w:uiPriority w:val="99"/>
    <w:semiHidden/>
    <w:unhideWhenUsed/>
    <w:rsid w:val="001E3835"/>
    <w:pPr>
      <w:spacing w:line="240" w:lineRule="auto"/>
    </w:pPr>
    <w:rPr>
      <w:sz w:val="20"/>
      <w:szCs w:val="20"/>
    </w:rPr>
  </w:style>
  <w:style w:type="character" w:customStyle="1" w:styleId="CommentTextChar">
    <w:name w:val="Comment Text Char"/>
    <w:basedOn w:val="DefaultParagraphFont"/>
    <w:link w:val="CommentText"/>
    <w:uiPriority w:val="99"/>
    <w:semiHidden/>
    <w:rsid w:val="001E383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E3835"/>
    <w:rPr>
      <w:b/>
      <w:bCs/>
    </w:rPr>
  </w:style>
  <w:style w:type="character" w:customStyle="1" w:styleId="CommentSubjectChar">
    <w:name w:val="Comment Subject Char"/>
    <w:basedOn w:val="CommentTextChar"/>
    <w:link w:val="CommentSubject"/>
    <w:uiPriority w:val="99"/>
    <w:semiHidden/>
    <w:rsid w:val="001E3835"/>
    <w:rPr>
      <w:rFonts w:ascii="Calibri" w:hAnsi="Calibri" w:cs="Calibri"/>
      <w:b/>
      <w:bCs/>
      <w:sz w:val="20"/>
      <w:szCs w:val="20"/>
    </w:rPr>
  </w:style>
  <w:style w:type="paragraph" w:styleId="HTMLAddress">
    <w:name w:val="HTML Address"/>
    <w:basedOn w:val="Normal"/>
    <w:link w:val="HTMLAddressChar"/>
    <w:uiPriority w:val="99"/>
    <w:semiHidden/>
    <w:unhideWhenUsed/>
    <w:rsid w:val="001E3835"/>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E3835"/>
    <w:rPr>
      <w:rFonts w:ascii="Times New Roman" w:eastAsia="Times New Roman" w:hAnsi="Times New Roman" w:cs="Times New Roman"/>
      <w:i/>
      <w:iCs/>
      <w:sz w:val="24"/>
      <w:szCs w:val="24"/>
    </w:rPr>
  </w:style>
  <w:style w:type="character" w:customStyle="1" w:styleId="Heading1Char1">
    <w:name w:val="Heading 1 Char1"/>
    <w:aliases w:val="Pocket Char1,ALEX Char1,Heading Char1,Brief - Heading 1 Char1,Heading 1 Char Char Char1,Header Char Char Char Char1,Heading 1 Char Char Char Char Char1,Header Char Char Char Char Char Char1,Heading 1 Char Char Char Char Char Char Char1"/>
    <w:basedOn w:val="DefaultParagraphFont"/>
    <w:rsid w:val="001E3835"/>
    <w:rPr>
      <w:rFonts w:asciiTheme="majorHAnsi" w:eastAsiaTheme="majorEastAsia" w:hAnsiTheme="majorHAnsi" w:cstheme="majorBidi" w:hint="default"/>
      <w:color w:val="2E74B5" w:themeColor="accent1" w:themeShade="BF"/>
      <w:sz w:val="32"/>
      <w:szCs w:val="32"/>
      <w:lang w:eastAsia="en-US"/>
    </w:rPr>
  </w:style>
  <w:style w:type="character" w:customStyle="1" w:styleId="Heading5Char1">
    <w:name w:val="Heading 5 Char1"/>
    <w:aliases w:val="Text Char1"/>
    <w:uiPriority w:val="9"/>
    <w:semiHidden/>
    <w:rsid w:val="001E3835"/>
    <w:rPr>
      <w:rFonts w:ascii="Cambria" w:eastAsia="MS Gothic" w:hAnsi="Cambria" w:cs="Times New Roman" w:hint="default"/>
      <w:color w:val="243F60"/>
      <w:sz w:val="22"/>
      <w:szCs w:val="22"/>
    </w:rPr>
  </w:style>
  <w:style w:type="paragraph" w:styleId="HTMLPreformatted">
    <w:name w:val="HTML Preformatted"/>
    <w:basedOn w:val="Normal"/>
    <w:link w:val="HTMLPreformattedChar"/>
    <w:uiPriority w:val="99"/>
    <w:semiHidden/>
    <w:unhideWhenUsed/>
    <w:rsid w:val="001E3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pPr>
    <w:rPr>
      <w:rFonts w:ascii="SimSun" w:eastAsia="Times New Roman" w:hAnsi="SimSun" w:cs="SimSun"/>
      <w:sz w:val="20"/>
      <w:szCs w:val="20"/>
    </w:rPr>
  </w:style>
  <w:style w:type="character" w:customStyle="1" w:styleId="HTMLPreformattedChar">
    <w:name w:val="HTML Preformatted Char"/>
    <w:basedOn w:val="DefaultParagraphFont"/>
    <w:link w:val="HTMLPreformatted"/>
    <w:uiPriority w:val="99"/>
    <w:semiHidden/>
    <w:rsid w:val="001E3835"/>
    <w:rPr>
      <w:rFonts w:ascii="SimSun" w:eastAsia="Times New Roman" w:hAnsi="SimSun" w:cs="SimSun"/>
      <w:sz w:val="20"/>
      <w:szCs w:val="20"/>
    </w:rPr>
  </w:style>
  <w:style w:type="character" w:styleId="HTMLTypewriter">
    <w:name w:val="HTML Typewriter"/>
    <w:semiHidden/>
    <w:unhideWhenUsed/>
    <w:rsid w:val="001E3835"/>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 Char"/>
    <w:basedOn w:val="DefaultParagraphFont"/>
    <w:link w:val="NormalWeb"/>
    <w:uiPriority w:val="99"/>
    <w:semiHidden/>
    <w:qFormat/>
    <w:locked/>
    <w:rsid w:val="001E3835"/>
    <w:rPr>
      <w:rFonts w:ascii="Times New Roman" w:eastAsia="Times New Roman" w:hAnsi="Times New Roman" w:cs="Times New Roman"/>
      <w:sz w:val="24"/>
      <w:szCs w:val="24"/>
    </w:rPr>
  </w:style>
  <w:style w:type="paragraph" w:styleId="TOC1">
    <w:name w:val="toc 1"/>
    <w:aliases w:val="good index,Index Basic"/>
    <w:basedOn w:val="Normal"/>
    <w:next w:val="Normal"/>
    <w:autoRedefine/>
    <w:uiPriority w:val="39"/>
    <w:semiHidden/>
    <w:unhideWhenUsed/>
    <w:qFormat/>
    <w:rsid w:val="001E3835"/>
    <w:pPr>
      <w:spacing w:after="100" w:line="254" w:lineRule="auto"/>
    </w:pPr>
  </w:style>
  <w:style w:type="paragraph" w:styleId="Index1">
    <w:name w:val="index 1"/>
    <w:basedOn w:val="Normal"/>
    <w:next w:val="Normal"/>
    <w:autoRedefine/>
    <w:semiHidden/>
    <w:unhideWhenUsed/>
    <w:rsid w:val="001E3835"/>
    <w:pPr>
      <w:spacing w:line="254" w:lineRule="auto"/>
      <w:ind w:left="220" w:hanging="220"/>
    </w:pPr>
  </w:style>
  <w:style w:type="paragraph" w:styleId="Caption">
    <w:name w:val="caption"/>
    <w:aliases w:val="caption"/>
    <w:basedOn w:val="Normal"/>
    <w:uiPriority w:val="35"/>
    <w:semiHidden/>
    <w:unhideWhenUsed/>
    <w:qFormat/>
    <w:rsid w:val="001E3835"/>
    <w:pPr>
      <w:spacing w:before="100" w:beforeAutospacing="1" w:after="100" w:afterAutospacing="1" w:line="254" w:lineRule="auto"/>
    </w:pPr>
    <w:rPr>
      <w:rFonts w:ascii="Times" w:eastAsia="Times New Roman" w:hAnsi="Times"/>
      <w:sz w:val="20"/>
      <w:szCs w:val="20"/>
    </w:rPr>
  </w:style>
  <w:style w:type="character" w:customStyle="1" w:styleId="EndnoteTextChar">
    <w:name w:val="Endnote Text Char"/>
    <w:basedOn w:val="DefaultParagraphFont"/>
    <w:link w:val="EndnoteText"/>
    <w:semiHidden/>
    <w:locked/>
    <w:rsid w:val="001E3835"/>
    <w:rPr>
      <w:rFonts w:ascii="Calibri" w:eastAsia="Times New Roman" w:hAnsi="Calibri" w:cs="Times New Roman"/>
      <w:sz w:val="20"/>
      <w:szCs w:val="20"/>
    </w:rPr>
  </w:style>
  <w:style w:type="character" w:customStyle="1" w:styleId="BodyTextChar">
    <w:name w:val="Body Text Char"/>
    <w:basedOn w:val="DefaultParagraphFont"/>
    <w:link w:val="BodyText"/>
    <w:uiPriority w:val="99"/>
    <w:semiHidden/>
    <w:locked/>
    <w:rsid w:val="001E3835"/>
    <w:rPr>
      <w:rFonts w:ascii="Calibri" w:eastAsia="Calibri" w:hAnsi="Calibri" w:cs="Calibri"/>
    </w:rPr>
  </w:style>
  <w:style w:type="character" w:customStyle="1" w:styleId="BodyTextIndentChar">
    <w:name w:val="Body Text Indent Char"/>
    <w:link w:val="BodyTextIndent"/>
    <w:semiHidden/>
    <w:locked/>
    <w:rsid w:val="001E3835"/>
    <w:rPr>
      <w:rFonts w:ascii="Times New Roman" w:hAnsi="Times New Roman" w:cs="Times New Roman"/>
    </w:rPr>
  </w:style>
  <w:style w:type="character" w:customStyle="1" w:styleId="SubtitleChar1">
    <w:name w:val="Subtitle Char1"/>
    <w:aliases w:val="Underlined card text Char1"/>
    <w:basedOn w:val="DefaultParagraphFont"/>
    <w:uiPriority w:val="11"/>
    <w:rsid w:val="001E3835"/>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1E3835"/>
    <w:rPr>
      <w:rFonts w:ascii="Times New Roman" w:eastAsia="Times New Roman" w:hAnsi="Times New Roman" w:cs="Times New Roman"/>
      <w:sz w:val="20"/>
      <w:szCs w:val="24"/>
      <w:lang w:eastAsia="ar-SA"/>
    </w:rPr>
  </w:style>
  <w:style w:type="paragraph" w:styleId="Date">
    <w:name w:val="Date"/>
    <w:aliases w:val="date"/>
    <w:basedOn w:val="Normal"/>
    <w:next w:val="Normal"/>
    <w:link w:val="DateChar"/>
    <w:uiPriority w:val="99"/>
    <w:semiHidden/>
    <w:unhideWhenUsed/>
    <w:qFormat/>
    <w:rsid w:val="001E3835"/>
    <w:pPr>
      <w:widowControl w:val="0"/>
      <w:suppressAutoHyphens/>
      <w:spacing w:line="254" w:lineRule="auto"/>
    </w:pPr>
    <w:rPr>
      <w:rFonts w:ascii="Times New Roman" w:eastAsia="Times New Roman" w:hAnsi="Times New Roman" w:cs="Times New Roman"/>
      <w:sz w:val="20"/>
      <w:szCs w:val="24"/>
      <w:lang w:eastAsia="ar-SA"/>
    </w:rPr>
  </w:style>
  <w:style w:type="character" w:customStyle="1" w:styleId="DateChar1">
    <w:name w:val="Date Char1"/>
    <w:aliases w:val="date Char1"/>
    <w:basedOn w:val="DefaultParagraphFont"/>
    <w:uiPriority w:val="99"/>
    <w:semiHidden/>
    <w:rsid w:val="001E3835"/>
    <w:rPr>
      <w:rFonts w:ascii="Calibri" w:hAnsi="Calibri" w:cs="Calibri"/>
    </w:rPr>
  </w:style>
  <w:style w:type="paragraph" w:styleId="BodyText">
    <w:name w:val="Body Text"/>
    <w:basedOn w:val="Normal"/>
    <w:link w:val="BodyTextChar"/>
    <w:uiPriority w:val="99"/>
    <w:semiHidden/>
    <w:unhideWhenUsed/>
    <w:qFormat/>
    <w:rsid w:val="001E3835"/>
    <w:pPr>
      <w:widowControl w:val="0"/>
      <w:autoSpaceDE w:val="0"/>
      <w:autoSpaceDN w:val="0"/>
      <w:spacing w:after="0" w:line="240" w:lineRule="auto"/>
      <w:ind w:left="240"/>
    </w:pPr>
    <w:rPr>
      <w:rFonts w:eastAsia="Calibri"/>
    </w:rPr>
  </w:style>
  <w:style w:type="character" w:customStyle="1" w:styleId="BodyTextChar1">
    <w:name w:val="Body Text Char1"/>
    <w:basedOn w:val="DefaultParagraphFont"/>
    <w:uiPriority w:val="99"/>
    <w:semiHidden/>
    <w:rsid w:val="001E3835"/>
    <w:rPr>
      <w:rFonts w:ascii="Calibri" w:hAnsi="Calibri" w:cs="Calibri"/>
    </w:rPr>
  </w:style>
  <w:style w:type="character" w:customStyle="1" w:styleId="BodyTextFirstIndentChar">
    <w:name w:val="Body Text First Indent Char"/>
    <w:link w:val="BodyTextFirstIndent"/>
    <w:semiHidden/>
    <w:locked/>
    <w:rsid w:val="001E3835"/>
    <w:rPr>
      <w:rFonts w:ascii="Times New Roman" w:eastAsia="Times New Roman" w:hAnsi="Times New Roman" w:cs="Times New Roman"/>
    </w:rPr>
  </w:style>
  <w:style w:type="character" w:customStyle="1" w:styleId="BodyText2Char">
    <w:name w:val="Body Text 2 Char"/>
    <w:link w:val="BodyText2"/>
    <w:semiHidden/>
    <w:locked/>
    <w:rsid w:val="001E3835"/>
    <w:rPr>
      <w:rFonts w:ascii="Times" w:eastAsia="Times New Roman" w:hAnsi="Times" w:cs="Times"/>
      <w:b/>
      <w:color w:val="000000"/>
    </w:rPr>
  </w:style>
  <w:style w:type="character" w:customStyle="1" w:styleId="BodyText3Char">
    <w:name w:val="Body Text 3 Char"/>
    <w:link w:val="BodyText3"/>
    <w:semiHidden/>
    <w:locked/>
    <w:rsid w:val="001E3835"/>
    <w:rPr>
      <w:rFonts w:ascii="Times" w:eastAsia="Times" w:hAnsi="Times" w:cs="Times"/>
      <w:color w:val="000000"/>
      <w:sz w:val="18"/>
    </w:rPr>
  </w:style>
  <w:style w:type="character" w:customStyle="1" w:styleId="BodyTextIndent2Char">
    <w:name w:val="Body Text Indent 2 Char"/>
    <w:link w:val="BodyTextIndent2"/>
    <w:semiHidden/>
    <w:locked/>
    <w:rsid w:val="001E3835"/>
    <w:rPr>
      <w:rFonts w:ascii="Times New Roman" w:eastAsia="Times New Roman" w:hAnsi="Times New Roman" w:cs="Times New Roman"/>
    </w:rPr>
  </w:style>
  <w:style w:type="character" w:customStyle="1" w:styleId="BodyTextIndent3Char">
    <w:name w:val="Body Text Indent 3 Char"/>
    <w:link w:val="BodyTextIndent3"/>
    <w:semiHidden/>
    <w:locked/>
    <w:rsid w:val="001E3835"/>
    <w:rPr>
      <w:rFonts w:ascii="Garamond" w:hAnsi="Garamond"/>
      <w:sz w:val="14"/>
      <w:szCs w:val="16"/>
    </w:rPr>
  </w:style>
  <w:style w:type="character" w:customStyle="1" w:styleId="PlainTextChar">
    <w:name w:val="Plain Text Char"/>
    <w:link w:val="PlainText"/>
    <w:semiHidden/>
    <w:locked/>
    <w:rsid w:val="001E3835"/>
    <w:rPr>
      <w:rFonts w:ascii="IJGCNM+Arial" w:eastAsia="Times New Roman" w:hAnsi="IJGCNM+Arial"/>
    </w:rPr>
  </w:style>
  <w:style w:type="character" w:customStyle="1" w:styleId="CommentTextChar1">
    <w:name w:val="Comment Text Char1"/>
    <w:basedOn w:val="DefaultParagraphFont"/>
    <w:uiPriority w:val="99"/>
    <w:semiHidden/>
    <w:rsid w:val="001E3835"/>
    <w:rPr>
      <w:rFonts w:ascii="Calibri" w:hAnsi="Calibri" w:cs="Calibri"/>
      <w:sz w:val="20"/>
      <w:szCs w:val="20"/>
    </w:rPr>
  </w:style>
  <w:style w:type="character" w:customStyle="1" w:styleId="BalloonTextChar">
    <w:name w:val="Balloon Text Char"/>
    <w:basedOn w:val="DefaultParagraphFont"/>
    <w:link w:val="BalloonText"/>
    <w:uiPriority w:val="99"/>
    <w:semiHidden/>
    <w:locked/>
    <w:rsid w:val="001E3835"/>
    <w:rPr>
      <w:rFonts w:ascii="SimSun" w:eastAsia="SimSun" w:hAnsi="SimSun" w:cs="SimSun"/>
      <w:sz w:val="18"/>
      <w:szCs w:val="18"/>
    </w:rPr>
  </w:style>
  <w:style w:type="character" w:customStyle="1" w:styleId="NoSpacingChar">
    <w:name w:val="No Spacing Char"/>
    <w:aliases w:val="Card Char2,Note Level 2 Char,No Spacing31 Char,No Spacing22 Char,No Spacing3 Char,No Spacing111112 Char,Medium Grid 21 Char,tag Char4,Dont use Char,No Spacing41 Char,No Spacing112 Char,Tag and Cite Char1,nonunderlined Char,card Char2"/>
    <w:link w:val="NoSpacing"/>
    <w:uiPriority w:val="6"/>
    <w:locked/>
    <w:rsid w:val="001E3835"/>
    <w:rPr>
      <w:rFonts w:ascii="Calibri" w:eastAsiaTheme="minorEastAsia" w:hAnsi="Calibri"/>
      <w:szCs w:val="24"/>
    </w:rPr>
  </w:style>
  <w:style w:type="character" w:customStyle="1" w:styleId="CardsFont12ptCharChar">
    <w:name w:val="Cards + Font: 12 pt Char Char"/>
    <w:aliases w:val="Thick Underline Char1 Char Char Char Char,Cards + Font: 12 pt Char Char Char Char Char"/>
    <w:basedOn w:val="DefaultParagraphFont"/>
    <w:link w:val="CardsFont12pt"/>
    <w:locked/>
    <w:rsid w:val="001E3835"/>
    <w:rPr>
      <w:sz w:val="26"/>
      <w:u w:val="single"/>
    </w:rPr>
  </w:style>
  <w:style w:type="character" w:customStyle="1" w:styleId="ShrinkChar">
    <w:name w:val="Shrink Char"/>
    <w:basedOn w:val="DefaultParagraphFont"/>
    <w:link w:val="Shrink"/>
    <w:semiHidden/>
    <w:locked/>
    <w:rsid w:val="001E3835"/>
    <w:rPr>
      <w:rFonts w:ascii="Times New Roman" w:eastAsia="Times New Roman" w:hAnsi="Times New Roman" w:cstheme="minorHAnsi"/>
      <w:sz w:val="16"/>
    </w:rPr>
  </w:style>
  <w:style w:type="paragraph" w:customStyle="1" w:styleId="Shrink">
    <w:name w:val="Shrink"/>
    <w:basedOn w:val="Normal"/>
    <w:link w:val="ShrinkChar"/>
    <w:autoRedefine/>
    <w:semiHidden/>
    <w:qFormat/>
    <w:rsid w:val="001E3835"/>
    <w:pPr>
      <w:spacing w:line="254" w:lineRule="auto"/>
    </w:pPr>
    <w:rPr>
      <w:rFonts w:ascii="Times New Roman" w:eastAsia="Times New Roman" w:hAnsi="Times New Roman" w:cstheme="minorHAnsi"/>
      <w:sz w:val="16"/>
    </w:rPr>
  </w:style>
  <w:style w:type="paragraph" w:customStyle="1" w:styleId="Citation">
    <w:name w:val="Citation"/>
    <w:basedOn w:val="Normal"/>
    <w:uiPriority w:val="99"/>
    <w:semiHidden/>
    <w:qFormat/>
    <w:rsid w:val="001E3835"/>
    <w:pPr>
      <w:spacing w:line="254" w:lineRule="auto"/>
    </w:pPr>
    <w:rPr>
      <w:rFonts w:ascii="Times New Roman" w:eastAsia="Times New Roman" w:hAnsi="Times New Roman" w:cs="Times New Roman"/>
      <w:sz w:val="26"/>
      <w:szCs w:val="24"/>
    </w:rPr>
  </w:style>
  <w:style w:type="paragraph" w:customStyle="1" w:styleId="msonormal0">
    <w:name w:val="msonormal"/>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semiHidden/>
    <w:qFormat/>
    <w:rsid w:val="001E383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1">
    <w:name w:val="Pa1"/>
    <w:basedOn w:val="Default"/>
    <w:next w:val="Default"/>
    <w:uiPriority w:val="99"/>
    <w:semiHidden/>
    <w:qFormat/>
    <w:rsid w:val="001E3835"/>
    <w:pPr>
      <w:spacing w:line="211" w:lineRule="atLeast"/>
    </w:pPr>
    <w:rPr>
      <w:rFonts w:ascii="Georgia" w:hAnsi="Georgia"/>
      <w:color w:val="auto"/>
    </w:rPr>
  </w:style>
  <w:style w:type="paragraph" w:customStyle="1" w:styleId="Pa12">
    <w:name w:val="Pa12"/>
    <w:basedOn w:val="Default"/>
    <w:next w:val="Default"/>
    <w:uiPriority w:val="99"/>
    <w:semiHidden/>
    <w:qFormat/>
    <w:rsid w:val="001E3835"/>
    <w:pPr>
      <w:spacing w:line="141" w:lineRule="atLeast"/>
    </w:pPr>
    <w:rPr>
      <w:rFonts w:ascii="Georgia" w:hAnsi="Georgia"/>
      <w:color w:val="auto"/>
    </w:rPr>
  </w:style>
  <w:style w:type="paragraph" w:customStyle="1" w:styleId="Pa13">
    <w:name w:val="Pa13"/>
    <w:basedOn w:val="Default"/>
    <w:next w:val="Default"/>
    <w:uiPriority w:val="99"/>
    <w:semiHidden/>
    <w:qFormat/>
    <w:rsid w:val="001E3835"/>
    <w:pPr>
      <w:spacing w:line="201" w:lineRule="atLeast"/>
    </w:pPr>
    <w:rPr>
      <w:rFonts w:ascii="Georgia" w:hAnsi="Georgia"/>
      <w:color w:val="auto"/>
    </w:rPr>
  </w:style>
  <w:style w:type="paragraph" w:customStyle="1" w:styleId="Pa14">
    <w:name w:val="Pa14"/>
    <w:basedOn w:val="Default"/>
    <w:next w:val="Default"/>
    <w:uiPriority w:val="99"/>
    <w:semiHidden/>
    <w:qFormat/>
    <w:rsid w:val="001E3835"/>
    <w:pPr>
      <w:spacing w:line="181" w:lineRule="atLeast"/>
    </w:pPr>
    <w:rPr>
      <w:rFonts w:ascii="Georgia" w:hAnsi="Georgia"/>
      <w:color w:val="auto"/>
    </w:rPr>
  </w:style>
  <w:style w:type="paragraph" w:customStyle="1" w:styleId="Pa15">
    <w:name w:val="Pa15"/>
    <w:basedOn w:val="Default"/>
    <w:next w:val="Default"/>
    <w:uiPriority w:val="99"/>
    <w:semiHidden/>
    <w:qFormat/>
    <w:rsid w:val="001E3835"/>
    <w:pPr>
      <w:spacing w:line="181" w:lineRule="atLeast"/>
    </w:pPr>
    <w:rPr>
      <w:rFonts w:ascii="Georgia" w:hAnsi="Georgia"/>
      <w:color w:val="auto"/>
    </w:rPr>
  </w:style>
  <w:style w:type="paragraph" w:customStyle="1" w:styleId="Pa11">
    <w:name w:val="Pa1+1"/>
    <w:basedOn w:val="Default"/>
    <w:next w:val="Default"/>
    <w:uiPriority w:val="99"/>
    <w:semiHidden/>
    <w:qFormat/>
    <w:rsid w:val="001E3835"/>
    <w:pPr>
      <w:spacing w:line="661" w:lineRule="atLeast"/>
    </w:pPr>
    <w:rPr>
      <w:rFonts w:ascii="Janson Text LT Std" w:hAnsi="Janson Text LT Std"/>
      <w:color w:val="auto"/>
    </w:rPr>
  </w:style>
  <w:style w:type="paragraph" w:customStyle="1" w:styleId="firstp">
    <w:name w:val="firstp"/>
    <w:basedOn w:val="Normal"/>
    <w:uiPriority w:val="99"/>
    <w:semiHidden/>
    <w:qFormat/>
    <w:rsid w:val="001E3835"/>
    <w:pPr>
      <w:spacing w:before="100" w:beforeAutospacing="1" w:after="100" w:afterAutospacing="1" w:line="254" w:lineRule="auto"/>
    </w:pPr>
    <w:rPr>
      <w:rFonts w:ascii="Times New Roman" w:eastAsia="Times New Roman" w:hAnsi="Times New Roman" w:cs="Times New Roman"/>
      <w:szCs w:val="24"/>
    </w:rPr>
  </w:style>
  <w:style w:type="character" w:customStyle="1" w:styleId="StyleStyle411ptChar">
    <w:name w:val="Style Style4 + 11 pt Char"/>
    <w:basedOn w:val="DefaultParagraphFont"/>
    <w:link w:val="StyleStyle411pt"/>
    <w:semiHidden/>
    <w:locked/>
    <w:rsid w:val="001E3835"/>
    <w:rPr>
      <w:rFonts w:ascii="Times New Roman" w:eastAsia="Times New Roman" w:hAnsi="Times New Roman" w:cs="Times New Roman"/>
      <w:sz w:val="20"/>
      <w:szCs w:val="24"/>
      <w:u w:val="single"/>
    </w:rPr>
  </w:style>
  <w:style w:type="paragraph" w:customStyle="1" w:styleId="StyleStyle411pt">
    <w:name w:val="Style Style4 + 11 pt"/>
    <w:basedOn w:val="Normal"/>
    <w:link w:val="StyleStyle411ptChar"/>
    <w:semiHidden/>
    <w:qFormat/>
    <w:rsid w:val="001E3835"/>
    <w:pPr>
      <w:spacing w:line="254" w:lineRule="auto"/>
    </w:pPr>
    <w:rPr>
      <w:rFonts w:ascii="Times New Roman" w:eastAsia="Times New Roman" w:hAnsi="Times New Roman" w:cs="Times New Roman"/>
      <w:sz w:val="20"/>
      <w:szCs w:val="24"/>
      <w:u w:val="single"/>
    </w:rPr>
  </w:style>
  <w:style w:type="character" w:customStyle="1" w:styleId="NothingChar">
    <w:name w:val="Nothing Char"/>
    <w:link w:val="Nothing"/>
    <w:semiHidden/>
    <w:locked/>
    <w:rsid w:val="001E3835"/>
    <w:rPr>
      <w:rFonts w:ascii="Times New Roman" w:eastAsia="Times New Roman" w:hAnsi="Times New Roman" w:cs="Times New Roman"/>
      <w:sz w:val="20"/>
      <w:szCs w:val="24"/>
    </w:rPr>
  </w:style>
  <w:style w:type="paragraph" w:customStyle="1" w:styleId="Nothing">
    <w:name w:val="Nothing"/>
    <w:link w:val="NothingChar"/>
    <w:semiHidden/>
    <w:qFormat/>
    <w:rsid w:val="001E3835"/>
    <w:pPr>
      <w:spacing w:after="0" w:line="240" w:lineRule="auto"/>
    </w:pPr>
    <w:rPr>
      <w:rFonts w:ascii="Times New Roman" w:eastAsia="Times New Roman" w:hAnsi="Times New Roman" w:cs="Times New Roman"/>
      <w:sz w:val="20"/>
      <w:szCs w:val="24"/>
    </w:rPr>
  </w:style>
  <w:style w:type="character" w:customStyle="1" w:styleId="CardTagChar">
    <w:name w:val="Card Tag Char"/>
    <w:link w:val="CardTag"/>
    <w:semiHidden/>
    <w:locked/>
    <w:rsid w:val="001E3835"/>
    <w:rPr>
      <w:rFonts w:ascii="Calibri" w:eastAsia="Calibri" w:hAnsi="Calibri" w:cs="Calibri"/>
      <w:b/>
      <w:szCs w:val="20"/>
      <w:lang w:val="x-none" w:eastAsia="x-none"/>
    </w:rPr>
  </w:style>
  <w:style w:type="paragraph" w:customStyle="1" w:styleId="CardTag">
    <w:name w:val="Card Tag"/>
    <w:basedOn w:val="Normal"/>
    <w:link w:val="CardTagChar"/>
    <w:semiHidden/>
    <w:qFormat/>
    <w:rsid w:val="001E3835"/>
    <w:pPr>
      <w:spacing w:line="254" w:lineRule="auto"/>
    </w:pPr>
    <w:rPr>
      <w:rFonts w:eastAsia="Calibri"/>
      <w:b/>
      <w:szCs w:val="20"/>
      <w:lang w:val="x-none" w:eastAsia="x-none"/>
    </w:rPr>
  </w:style>
  <w:style w:type="character" w:customStyle="1" w:styleId="Debate-CardTagandCite-F6Char">
    <w:name w:val="Debate- Card Tag and Cite- F6 Char"/>
    <w:link w:val="Debate-CardTagandCite-F6"/>
    <w:semiHidden/>
    <w:locked/>
    <w:rsid w:val="001E3835"/>
    <w:rPr>
      <w:rFonts w:ascii="Calibri" w:hAnsi="Calibri" w:cs="Calibri"/>
      <w:b/>
    </w:rPr>
  </w:style>
  <w:style w:type="paragraph" w:customStyle="1" w:styleId="Debate-CardTagandCite-F6">
    <w:name w:val="Debate- Card Tag and Cite- F6"/>
    <w:basedOn w:val="Normal"/>
    <w:link w:val="Debate-CardTagandCite-F6Char"/>
    <w:semiHidden/>
    <w:qFormat/>
    <w:rsid w:val="001E3835"/>
    <w:pPr>
      <w:spacing w:line="254" w:lineRule="auto"/>
      <w:contextualSpacing/>
    </w:pPr>
    <w:rPr>
      <w:b/>
    </w:rPr>
  </w:style>
  <w:style w:type="character" w:customStyle="1" w:styleId="CardTagandCiteChar">
    <w:name w:val="Card Tag and Cite Char"/>
    <w:link w:val="CardTagandCite"/>
    <w:semiHidden/>
    <w:locked/>
    <w:rsid w:val="001E3835"/>
    <w:rPr>
      <w:rFonts w:ascii="Calibri" w:eastAsia="Calibri" w:hAnsi="Calibri" w:cs="Times New Roman"/>
      <w:b/>
      <w:sz w:val="26"/>
    </w:rPr>
  </w:style>
  <w:style w:type="paragraph" w:customStyle="1" w:styleId="CardTagandCite">
    <w:name w:val="Card Tag and Cite"/>
    <w:basedOn w:val="Normal"/>
    <w:next w:val="Normal"/>
    <w:link w:val="CardTagandCiteChar"/>
    <w:semiHidden/>
    <w:qFormat/>
    <w:rsid w:val="001E3835"/>
    <w:pPr>
      <w:spacing w:line="254" w:lineRule="auto"/>
    </w:pPr>
    <w:rPr>
      <w:rFonts w:eastAsia="Calibri" w:cs="Times New Roman"/>
      <w:b/>
      <w:sz w:val="26"/>
    </w:rPr>
  </w:style>
  <w:style w:type="character" w:customStyle="1" w:styleId="CardText1Char">
    <w:name w:val="Card Text 1 Char"/>
    <w:link w:val="CardText1"/>
    <w:semiHidden/>
    <w:locked/>
    <w:rsid w:val="001E3835"/>
    <w:rPr>
      <w:rFonts w:ascii="Calibri" w:eastAsia="Calibri" w:hAnsi="Calibri" w:cs="Times New Roman"/>
      <w:color w:val="000000"/>
      <w:u w:val="single"/>
    </w:rPr>
  </w:style>
  <w:style w:type="paragraph" w:customStyle="1" w:styleId="CardText1">
    <w:name w:val="Card Text 1"/>
    <w:basedOn w:val="Normal"/>
    <w:link w:val="CardText1Char"/>
    <w:autoRedefine/>
    <w:semiHidden/>
    <w:qFormat/>
    <w:rsid w:val="001E3835"/>
    <w:pPr>
      <w:spacing w:line="254" w:lineRule="auto"/>
    </w:pPr>
    <w:rPr>
      <w:rFonts w:eastAsia="Calibri" w:cs="Times New Roman"/>
      <w:color w:val="000000"/>
      <w:u w:val="single"/>
    </w:rPr>
  </w:style>
  <w:style w:type="character" w:customStyle="1" w:styleId="CardText2Char">
    <w:name w:val="Card Text 2 Char"/>
    <w:link w:val="CardText2"/>
    <w:semiHidden/>
    <w:locked/>
    <w:rsid w:val="001E3835"/>
    <w:rPr>
      <w:rFonts w:ascii="Calibri" w:eastAsia="Calibri" w:hAnsi="Calibri" w:cs="Times New Roman"/>
      <w:b/>
      <w:color w:val="000000"/>
      <w:u w:val="single"/>
    </w:rPr>
  </w:style>
  <w:style w:type="paragraph" w:customStyle="1" w:styleId="CardText2">
    <w:name w:val="Card Text 2"/>
    <w:basedOn w:val="CardText1"/>
    <w:link w:val="CardText2Char"/>
    <w:semiHidden/>
    <w:qFormat/>
    <w:rsid w:val="001E3835"/>
    <w:rPr>
      <w:b/>
    </w:rPr>
  </w:style>
  <w:style w:type="character" w:customStyle="1" w:styleId="BlockHeadingsChar">
    <w:name w:val="Block Headings Char"/>
    <w:basedOn w:val="DefaultParagraphFont"/>
    <w:link w:val="BlockHeadings"/>
    <w:semiHidden/>
    <w:locked/>
    <w:rsid w:val="001E3835"/>
    <w:rPr>
      <w:rFonts w:ascii="Times New Roman" w:eastAsia="Times New Roman" w:hAnsi="Times New Roman" w:cs="Times New Roman"/>
      <w:b/>
      <w:sz w:val="20"/>
      <w:szCs w:val="20"/>
    </w:rPr>
  </w:style>
  <w:style w:type="paragraph" w:customStyle="1" w:styleId="BlockHeadings">
    <w:name w:val="Block Headings"/>
    <w:basedOn w:val="Normal"/>
    <w:link w:val="BlockHeadingsChar"/>
    <w:semiHidden/>
    <w:qFormat/>
    <w:rsid w:val="001E3835"/>
    <w:pPr>
      <w:autoSpaceDE w:val="0"/>
      <w:autoSpaceDN w:val="0"/>
      <w:adjustRightInd w:val="0"/>
      <w:spacing w:line="254" w:lineRule="auto"/>
      <w:jc w:val="center"/>
      <w:outlineLvl w:val="0"/>
    </w:pPr>
    <w:rPr>
      <w:rFonts w:ascii="Times New Roman" w:eastAsia="Times New Roman" w:hAnsi="Times New Roman" w:cs="Times New Roman"/>
      <w:b/>
      <w:sz w:val="20"/>
      <w:szCs w:val="20"/>
    </w:rPr>
  </w:style>
  <w:style w:type="character" w:customStyle="1" w:styleId="CardsChar">
    <w:name w:val="Cards Char"/>
    <w:basedOn w:val="DefaultParagraphFont"/>
    <w:link w:val="Cards"/>
    <w:semiHidden/>
    <w:locked/>
    <w:rsid w:val="001E3835"/>
    <w:rPr>
      <w:rFonts w:ascii="Times New Roman" w:eastAsia="Times New Roman" w:hAnsi="Times New Roman" w:cs="Times New Roman"/>
      <w:sz w:val="20"/>
      <w:szCs w:val="20"/>
    </w:rPr>
  </w:style>
  <w:style w:type="paragraph" w:customStyle="1" w:styleId="Cards">
    <w:name w:val="Cards"/>
    <w:basedOn w:val="Normal"/>
    <w:link w:val="CardsChar"/>
    <w:semiHidden/>
    <w:qFormat/>
    <w:rsid w:val="001E3835"/>
    <w:pPr>
      <w:autoSpaceDE w:val="0"/>
      <w:autoSpaceDN w:val="0"/>
      <w:adjustRightInd w:val="0"/>
      <w:spacing w:line="254" w:lineRule="auto"/>
      <w:ind w:left="432" w:right="432"/>
      <w:jc w:val="both"/>
    </w:pPr>
    <w:rPr>
      <w:rFonts w:ascii="Times New Roman" w:eastAsia="Times New Roman" w:hAnsi="Times New Roman" w:cs="Times New Roman"/>
      <w:sz w:val="20"/>
      <w:szCs w:val="20"/>
    </w:rPr>
  </w:style>
  <w:style w:type="character" w:customStyle="1" w:styleId="CitesChar">
    <w:name w:val="Cites Char"/>
    <w:basedOn w:val="DefaultParagraphFont"/>
    <w:link w:val="Cites"/>
    <w:semiHidden/>
    <w:locked/>
    <w:rsid w:val="001E3835"/>
    <w:rPr>
      <w:rFonts w:ascii="Times New Roman" w:eastAsia="Times New Roman" w:hAnsi="Times New Roman" w:cs="Times New Roman"/>
      <w:b/>
      <w:bCs/>
      <w:sz w:val="20"/>
      <w:szCs w:val="20"/>
    </w:rPr>
  </w:style>
  <w:style w:type="paragraph" w:customStyle="1" w:styleId="Cites">
    <w:name w:val="Cites"/>
    <w:basedOn w:val="Normal"/>
    <w:link w:val="CitesChar"/>
    <w:semiHidden/>
    <w:qFormat/>
    <w:rsid w:val="001E3835"/>
    <w:pPr>
      <w:widowControl w:val="0"/>
      <w:autoSpaceDE w:val="0"/>
      <w:autoSpaceDN w:val="0"/>
      <w:adjustRightInd w:val="0"/>
      <w:spacing w:line="254" w:lineRule="auto"/>
      <w:jc w:val="both"/>
      <w:outlineLvl w:val="2"/>
    </w:pPr>
    <w:rPr>
      <w:rFonts w:ascii="Times New Roman" w:eastAsia="Times New Roman" w:hAnsi="Times New Roman" w:cs="Times New Roman"/>
      <w:b/>
      <w:bCs/>
      <w:sz w:val="20"/>
      <w:szCs w:val="20"/>
    </w:rPr>
  </w:style>
  <w:style w:type="character" w:customStyle="1" w:styleId="CardsSixChar">
    <w:name w:val="Cards Six Char"/>
    <w:basedOn w:val="DefaultParagraphFont"/>
    <w:link w:val="CardsSix"/>
    <w:semiHidden/>
    <w:locked/>
    <w:rsid w:val="001E3835"/>
    <w:rPr>
      <w:sz w:val="12"/>
    </w:rPr>
  </w:style>
  <w:style w:type="paragraph" w:customStyle="1" w:styleId="CardsSix">
    <w:name w:val="Cards Six"/>
    <w:basedOn w:val="Normal"/>
    <w:link w:val="CardsSixChar"/>
    <w:semiHidden/>
    <w:qFormat/>
    <w:rsid w:val="001E3835"/>
    <w:pPr>
      <w:autoSpaceDE w:val="0"/>
      <w:autoSpaceDN w:val="0"/>
      <w:adjustRightInd w:val="0"/>
      <w:spacing w:line="254" w:lineRule="auto"/>
      <w:ind w:left="432" w:right="432"/>
      <w:jc w:val="both"/>
    </w:pPr>
    <w:rPr>
      <w:rFonts w:asciiTheme="minorHAnsi" w:hAnsiTheme="minorHAnsi" w:cstheme="minorBidi"/>
      <w:sz w:val="12"/>
    </w:rPr>
  </w:style>
  <w:style w:type="character" w:customStyle="1" w:styleId="CardsFont6ptChar1">
    <w:name w:val="Cards + Font: 6 pt Char1"/>
    <w:link w:val="CardsFont6pt"/>
    <w:semiHidden/>
    <w:locked/>
    <w:rsid w:val="001E3835"/>
    <w:rPr>
      <w:rFonts w:ascii="Times New Roman" w:eastAsia="Times New Roman" w:hAnsi="Times New Roman" w:cs="Times New Roman"/>
      <w:sz w:val="12"/>
      <w:szCs w:val="20"/>
    </w:rPr>
  </w:style>
  <w:style w:type="paragraph" w:customStyle="1" w:styleId="CardsFont6pt">
    <w:name w:val="Cards + Font: 6 pt"/>
    <w:basedOn w:val="Cards"/>
    <w:link w:val="CardsFont6ptChar1"/>
    <w:semiHidden/>
    <w:qFormat/>
    <w:rsid w:val="001E3835"/>
    <w:rPr>
      <w:sz w:val="12"/>
    </w:rPr>
  </w:style>
  <w:style w:type="paragraph" w:customStyle="1" w:styleId="Tagline">
    <w:name w:val="Tagline"/>
    <w:basedOn w:val="Normal"/>
    <w:autoRedefine/>
    <w:uiPriority w:val="99"/>
    <w:semiHidden/>
    <w:qFormat/>
    <w:rsid w:val="001E3835"/>
    <w:pPr>
      <w:spacing w:line="254" w:lineRule="auto"/>
    </w:pPr>
    <w:rPr>
      <w:rFonts w:ascii="Times New Roman" w:hAnsi="Times New Roman" w:cs="Times New Roman"/>
      <w:b/>
    </w:rPr>
  </w:style>
  <w:style w:type="character" w:customStyle="1" w:styleId="underlinedChar">
    <w:name w:val="underlined Char"/>
    <w:link w:val="underlined"/>
    <w:semiHidden/>
    <w:locked/>
    <w:rsid w:val="001E3835"/>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semiHidden/>
    <w:qFormat/>
    <w:rsid w:val="001E3835"/>
    <w:pPr>
      <w:spacing w:after="0" w:line="240" w:lineRule="auto"/>
      <w:contextualSpacing/>
    </w:pPr>
    <w:rPr>
      <w:rFonts w:ascii="Times New Roman" w:eastAsia="Malgun Gothic" w:hAnsi="Times New Roman" w:cs="Times New Roman"/>
      <w:sz w:val="24"/>
      <w:szCs w:val="24"/>
      <w:u w:val="single"/>
    </w:rPr>
  </w:style>
  <w:style w:type="paragraph" w:customStyle="1" w:styleId="CardsShrunk">
    <w:name w:val="Cards Shrunk"/>
    <w:basedOn w:val="Normal"/>
    <w:next w:val="Normal"/>
    <w:uiPriority w:val="99"/>
    <w:semiHidden/>
    <w:qFormat/>
    <w:rsid w:val="001E3835"/>
    <w:pPr>
      <w:spacing w:line="254" w:lineRule="auto"/>
      <w:ind w:left="432" w:right="432"/>
      <w:jc w:val="both"/>
    </w:pPr>
    <w:rPr>
      <w:rFonts w:ascii="Cambria" w:eastAsia="Garamond" w:hAnsi="Cambria" w:cs="Times New Roman"/>
      <w:sz w:val="12"/>
      <w:szCs w:val="20"/>
      <w:lang w:val="x-none" w:eastAsia="x-none"/>
    </w:rPr>
  </w:style>
  <w:style w:type="paragraph" w:customStyle="1" w:styleId="Cite2">
    <w:name w:val="Cite 2"/>
    <w:basedOn w:val="Normal"/>
    <w:uiPriority w:val="99"/>
    <w:semiHidden/>
    <w:qFormat/>
    <w:rsid w:val="001E3835"/>
    <w:pPr>
      <w:spacing w:line="254" w:lineRule="auto"/>
    </w:pPr>
    <w:rPr>
      <w:rFonts w:eastAsia="Times New Roman" w:cs="Times New Roman"/>
      <w:b/>
      <w:szCs w:val="24"/>
      <w:u w:val="single"/>
    </w:rPr>
  </w:style>
  <w:style w:type="paragraph" w:customStyle="1" w:styleId="evidencetext">
    <w:name w:val="evidence text"/>
    <w:basedOn w:val="Normal"/>
    <w:uiPriority w:val="99"/>
    <w:semiHidden/>
    <w:qFormat/>
    <w:rsid w:val="001E3835"/>
    <w:pPr>
      <w:spacing w:line="254" w:lineRule="auto"/>
      <w:ind w:left="1728" w:right="1008"/>
    </w:pPr>
    <w:rPr>
      <w:rFonts w:eastAsia="Times New Roman" w:cs="Times New Roman"/>
      <w:noProof/>
      <w:color w:val="000000"/>
      <w:sz w:val="18"/>
      <w:szCs w:val="24"/>
    </w:rPr>
  </w:style>
  <w:style w:type="paragraph" w:customStyle="1" w:styleId="boldcite">
    <w:name w:val="bold cite"/>
    <w:basedOn w:val="Normal"/>
    <w:uiPriority w:val="99"/>
    <w:semiHidden/>
    <w:qFormat/>
    <w:rsid w:val="001E3835"/>
    <w:pPr>
      <w:spacing w:line="254" w:lineRule="auto"/>
    </w:pPr>
    <w:rPr>
      <w:rFonts w:eastAsia="Times New Roman" w:cs="Times New Roman"/>
      <w:b/>
      <w:noProof/>
      <w:color w:val="000000"/>
      <w:sz w:val="28"/>
      <w:szCs w:val="24"/>
      <w:u w:val="thick" w:color="000000"/>
    </w:rPr>
  </w:style>
  <w:style w:type="paragraph" w:customStyle="1" w:styleId="Cite8">
    <w:name w:val="Cite8"/>
    <w:basedOn w:val="Normal"/>
    <w:autoRedefine/>
    <w:uiPriority w:val="99"/>
    <w:semiHidden/>
    <w:qFormat/>
    <w:rsid w:val="001E3835"/>
    <w:pPr>
      <w:spacing w:line="254" w:lineRule="auto"/>
    </w:pPr>
    <w:rPr>
      <w:rFonts w:ascii="Frutiger LT Std 55 Roman" w:eastAsia="Calibri" w:hAnsi="Frutiger LT Std 55 Roman" w:cs="Times New Roman"/>
      <w:sz w:val="16"/>
      <w:szCs w:val="24"/>
    </w:rPr>
  </w:style>
  <w:style w:type="paragraph" w:customStyle="1" w:styleId="H4Tag">
    <w:name w:val="H4 (Tag)"/>
    <w:basedOn w:val="Normal"/>
    <w:uiPriority w:val="99"/>
    <w:semiHidden/>
    <w:qFormat/>
    <w:rsid w:val="001E3835"/>
    <w:pPr>
      <w:widowControl w:val="0"/>
      <w:spacing w:line="254" w:lineRule="auto"/>
    </w:pPr>
    <w:rPr>
      <w:rFonts w:ascii="Cambria" w:eastAsia="Arial Narrow" w:hAnsi="Cambria"/>
      <w:b/>
      <w:sz w:val="20"/>
      <w:szCs w:val="24"/>
    </w:rPr>
  </w:style>
  <w:style w:type="paragraph" w:customStyle="1" w:styleId="Small">
    <w:name w:val="Small"/>
    <w:uiPriority w:val="99"/>
    <w:semiHidden/>
    <w:qFormat/>
    <w:rsid w:val="001E3835"/>
    <w:pPr>
      <w:widowControl w:val="0"/>
      <w:spacing w:after="0" w:line="240" w:lineRule="auto"/>
    </w:pPr>
    <w:rPr>
      <w:rFonts w:ascii="Cambria" w:eastAsia="Arial Narrow" w:hAnsi="Cambria" w:cs="Times New Roman"/>
      <w:sz w:val="16"/>
      <w:szCs w:val="24"/>
    </w:rPr>
  </w:style>
  <w:style w:type="paragraph" w:customStyle="1" w:styleId="TagText">
    <w:name w:val="TagText"/>
    <w:basedOn w:val="Normal"/>
    <w:uiPriority w:val="99"/>
    <w:semiHidden/>
    <w:qFormat/>
    <w:rsid w:val="001E3835"/>
    <w:pPr>
      <w:spacing w:line="254" w:lineRule="auto"/>
    </w:pPr>
    <w:rPr>
      <w:rFonts w:eastAsia="Calibri"/>
      <w:b/>
    </w:rPr>
  </w:style>
  <w:style w:type="character" w:customStyle="1" w:styleId="CardT1Char">
    <w:name w:val="CardT1 Char"/>
    <w:link w:val="CardT1"/>
    <w:semiHidden/>
    <w:locked/>
    <w:rsid w:val="001E3835"/>
    <w:rPr>
      <w:rFonts w:ascii="Calibri" w:eastAsia="Calibri" w:hAnsi="Calibri" w:cs="Calibri"/>
      <w:kern w:val="2"/>
      <w:sz w:val="14"/>
      <w:szCs w:val="14"/>
      <w:lang w:eastAsia="zh-TW"/>
    </w:rPr>
  </w:style>
  <w:style w:type="paragraph" w:customStyle="1" w:styleId="CardT1">
    <w:name w:val="CardT1"/>
    <w:basedOn w:val="Normal"/>
    <w:link w:val="CardT1Char"/>
    <w:semiHidden/>
    <w:qFormat/>
    <w:rsid w:val="001E3835"/>
    <w:pPr>
      <w:spacing w:line="254" w:lineRule="auto"/>
      <w:jc w:val="both"/>
    </w:pPr>
    <w:rPr>
      <w:rFonts w:eastAsia="Calibri"/>
      <w:kern w:val="2"/>
      <w:sz w:val="14"/>
      <w:szCs w:val="14"/>
      <w:lang w:eastAsia="zh-TW"/>
    </w:rPr>
  </w:style>
  <w:style w:type="paragraph" w:customStyle="1" w:styleId="TagCite">
    <w:name w:val="TagCite"/>
    <w:basedOn w:val="Normal"/>
    <w:uiPriority w:val="99"/>
    <w:semiHidden/>
    <w:qFormat/>
    <w:rsid w:val="001E3835"/>
    <w:pPr>
      <w:spacing w:after="0" w:line="240" w:lineRule="auto"/>
    </w:pPr>
    <w:rPr>
      <w:rFonts w:eastAsia="Calibri" w:cs="Times New Roman"/>
      <w:b/>
      <w:sz w:val="28"/>
      <w:szCs w:val="24"/>
    </w:rPr>
  </w:style>
  <w:style w:type="paragraph" w:customStyle="1" w:styleId="Unhighlighted">
    <w:name w:val="Unhighlighted"/>
    <w:basedOn w:val="Normal"/>
    <w:uiPriority w:val="99"/>
    <w:semiHidden/>
    <w:qFormat/>
    <w:rsid w:val="001E3835"/>
    <w:pPr>
      <w:spacing w:after="0" w:line="240" w:lineRule="auto"/>
    </w:pPr>
    <w:rPr>
      <w:rFonts w:eastAsia="Calibri" w:cs="Times New Roman"/>
      <w:szCs w:val="24"/>
    </w:rPr>
  </w:style>
  <w:style w:type="paragraph" w:customStyle="1" w:styleId="UnderlinedText">
    <w:name w:val="Underlined Text"/>
    <w:basedOn w:val="Normal"/>
    <w:autoRedefine/>
    <w:uiPriority w:val="99"/>
    <w:semiHidden/>
    <w:qFormat/>
    <w:rsid w:val="001E3835"/>
    <w:pPr>
      <w:spacing w:after="0" w:line="240" w:lineRule="auto"/>
    </w:pPr>
    <w:rPr>
      <w:rFonts w:ascii="Times New Roman" w:eastAsia="Calibri" w:hAnsi="Times New Roman"/>
      <w:b/>
      <w:sz w:val="24"/>
      <w:szCs w:val="20"/>
    </w:rPr>
  </w:style>
  <w:style w:type="paragraph" w:customStyle="1" w:styleId="FullText">
    <w:name w:val="Full Text"/>
    <w:basedOn w:val="Normal"/>
    <w:uiPriority w:val="99"/>
    <w:semiHidden/>
    <w:qFormat/>
    <w:rsid w:val="001E3835"/>
    <w:pPr>
      <w:spacing w:after="0" w:line="240" w:lineRule="auto"/>
    </w:pPr>
    <w:rPr>
      <w:rFonts w:ascii="Frutiger LT Std 55 Roman" w:eastAsia="Times New Roman" w:hAnsi="Frutiger LT Std 55 Roman" w:cs="Times New Roman"/>
      <w:sz w:val="16"/>
      <w:szCs w:val="24"/>
    </w:rPr>
  </w:style>
  <w:style w:type="paragraph" w:customStyle="1" w:styleId="TagLine0">
    <w:name w:val="Tag Line"/>
    <w:basedOn w:val="Normal"/>
    <w:next w:val="FullText"/>
    <w:uiPriority w:val="99"/>
    <w:semiHidden/>
    <w:qFormat/>
    <w:rsid w:val="001E3835"/>
    <w:pPr>
      <w:spacing w:after="0" w:line="240" w:lineRule="auto"/>
    </w:pPr>
    <w:rPr>
      <w:rFonts w:ascii="Frutiger LT Std 55 Roman" w:eastAsia="Times New Roman" w:hAnsi="Frutiger LT Std 55 Roman" w:cs="Times New Roman"/>
      <w:b/>
      <w:sz w:val="28"/>
      <w:szCs w:val="24"/>
    </w:rPr>
  </w:style>
  <w:style w:type="paragraph" w:customStyle="1" w:styleId="BlockHeader">
    <w:name w:val="Block Header"/>
    <w:basedOn w:val="FullText"/>
    <w:next w:val="FullText"/>
    <w:uiPriority w:val="99"/>
    <w:semiHidden/>
    <w:qFormat/>
    <w:rsid w:val="001E3835"/>
    <w:pPr>
      <w:keepNext/>
      <w:pageBreakBefore/>
      <w:jc w:val="center"/>
    </w:pPr>
    <w:rPr>
      <w:b/>
      <w:sz w:val="32"/>
      <w:u w:val="single"/>
    </w:rPr>
  </w:style>
  <w:style w:type="paragraph" w:customStyle="1" w:styleId="m-2350980578315152805gmail-cardtext">
    <w:name w:val="m_-2350980578315152805gmail-cardtext"/>
    <w:basedOn w:val="Normal"/>
    <w:uiPriority w:val="99"/>
    <w:semiHidden/>
    <w:qFormat/>
    <w:rsid w:val="001E3835"/>
    <w:pPr>
      <w:spacing w:before="100" w:beforeAutospacing="1" w:after="100" w:afterAutospacing="1" w:line="254" w:lineRule="auto"/>
    </w:pPr>
    <w:rPr>
      <w:rFonts w:ascii="Times New Roman" w:eastAsia="Times New Roman" w:hAnsi="Times New Roman" w:cs="Times New Roman"/>
      <w:sz w:val="24"/>
      <w:szCs w:val="24"/>
    </w:rPr>
  </w:style>
  <w:style w:type="paragraph" w:customStyle="1" w:styleId="stop-here">
    <w:name w:val="stop-here"/>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i-sectionsitem">
    <w:name w:val="navi-sections__item"/>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i-submenuitem">
    <w:name w:val="navi-submenu__item"/>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v2item">
    <w:name w:val="abstract-v2__item"/>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rc-v2list-item">
    <w:name w:val="recirc-v2__list-item"/>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etidone">
    <w:name w:val="_yeti_done"/>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b-dynamic-rec-container">
    <w:name w:val="ob-dynamic-rec-container"/>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
    <w:name w:val="cb"/>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58dogj">
    <w:name w:val="css-158dogj"/>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alyticChar">
    <w:name w:val="Analytic Char"/>
    <w:basedOn w:val="DefaultParagraphFont"/>
    <w:link w:val="Analytic"/>
    <w:semiHidden/>
    <w:locked/>
    <w:rsid w:val="001E3835"/>
    <w:rPr>
      <w:rFonts w:ascii="Calibri" w:hAnsi="Calibri" w:cs="Calibri"/>
      <w:b/>
      <w:sz w:val="26"/>
    </w:rPr>
  </w:style>
  <w:style w:type="paragraph" w:customStyle="1" w:styleId="Analytic">
    <w:name w:val="Analytic"/>
    <w:basedOn w:val="Normal"/>
    <w:link w:val="AnalyticChar"/>
    <w:semiHidden/>
    <w:qFormat/>
    <w:rsid w:val="001E3835"/>
    <w:pPr>
      <w:spacing w:before="40" w:line="254" w:lineRule="auto"/>
      <w:outlineLvl w:val="3"/>
    </w:pPr>
    <w:rPr>
      <w:b/>
      <w:sz w:val="26"/>
    </w:rPr>
  </w:style>
  <w:style w:type="paragraph" w:customStyle="1" w:styleId="selectionshareable">
    <w:name w:val="selectionshareable"/>
    <w:basedOn w:val="Normal"/>
    <w:uiPriority w:val="99"/>
    <w:semiHidden/>
    <w:qFormat/>
    <w:rsid w:val="001E3835"/>
    <w:pPr>
      <w:spacing w:before="100" w:beforeAutospacing="1" w:after="100" w:afterAutospacing="1" w:line="254" w:lineRule="auto"/>
    </w:pPr>
    <w:rPr>
      <w:rFonts w:ascii="Times New Roman" w:eastAsia="Times New Roman" w:hAnsi="Times New Roman" w:cs="Times New Roman"/>
      <w:sz w:val="24"/>
      <w:szCs w:val="24"/>
    </w:rPr>
  </w:style>
  <w:style w:type="paragraph" w:customStyle="1" w:styleId="flfc">
    <w:name w:val="flfc"/>
    <w:basedOn w:val="Normal"/>
    <w:uiPriority w:val="99"/>
    <w:semiHidden/>
    <w:qFormat/>
    <w:rsid w:val="001E3835"/>
    <w:pPr>
      <w:spacing w:before="100" w:beforeAutospacing="1" w:after="100" w:afterAutospacing="1" w:line="254" w:lineRule="auto"/>
    </w:pPr>
    <w:rPr>
      <w:rFonts w:ascii="Times New Roman" w:eastAsia="Times New Roman" w:hAnsi="Times New Roman" w:cs="Times New Roman"/>
      <w:sz w:val="24"/>
      <w:szCs w:val="24"/>
    </w:rPr>
  </w:style>
  <w:style w:type="paragraph" w:customStyle="1" w:styleId="Analytics">
    <w:name w:val="Analytics"/>
    <w:basedOn w:val="Normal"/>
    <w:uiPriority w:val="4"/>
    <w:semiHidden/>
    <w:qFormat/>
    <w:rsid w:val="001E3835"/>
    <w:pPr>
      <w:spacing w:before="60" w:line="254" w:lineRule="auto"/>
    </w:pPr>
    <w:rPr>
      <w:b/>
      <w:color w:val="2E74B5" w:themeColor="accent1" w:themeShade="BF"/>
      <w:sz w:val="24"/>
    </w:rPr>
  </w:style>
  <w:style w:type="paragraph" w:customStyle="1" w:styleId="CiteSpacing">
    <w:name w:val="Cite Spacing"/>
    <w:basedOn w:val="Normal"/>
    <w:uiPriority w:val="4"/>
    <w:semiHidden/>
    <w:qFormat/>
    <w:rsid w:val="001E3835"/>
    <w:pPr>
      <w:spacing w:before="60" w:after="60" w:line="254" w:lineRule="auto"/>
    </w:pPr>
  </w:style>
  <w:style w:type="character" w:customStyle="1" w:styleId="AnalyticsGBNChar">
    <w:name w:val="AnalyticsGBN Char"/>
    <w:basedOn w:val="DefaultParagraphFont"/>
    <w:link w:val="AnalyticsGBN"/>
    <w:uiPriority w:val="4"/>
    <w:semiHidden/>
    <w:locked/>
    <w:rsid w:val="001E3835"/>
    <w:rPr>
      <w:rFonts w:ascii="Calibri" w:eastAsiaTheme="majorEastAsia" w:hAnsi="Calibri" w:cstheme="majorBidi"/>
      <w:b/>
      <w:iCs/>
      <w:color w:val="7030A0"/>
      <w:sz w:val="26"/>
      <w:szCs w:val="28"/>
    </w:rPr>
  </w:style>
  <w:style w:type="paragraph" w:customStyle="1" w:styleId="AnalyticsGBN">
    <w:name w:val="AnalyticsGBN"/>
    <w:basedOn w:val="Normal"/>
    <w:link w:val="AnalyticsGBNChar"/>
    <w:autoRedefine/>
    <w:uiPriority w:val="4"/>
    <w:semiHidden/>
    <w:qFormat/>
    <w:rsid w:val="001E3835"/>
    <w:pPr>
      <w:keepNext/>
      <w:keepLines/>
      <w:spacing w:before="40" w:line="254" w:lineRule="auto"/>
      <w:outlineLvl w:val="3"/>
    </w:pPr>
    <w:rPr>
      <w:rFonts w:eastAsiaTheme="majorEastAsia" w:cstheme="majorBidi"/>
      <w:b/>
      <w:iCs/>
      <w:color w:val="7030A0"/>
      <w:sz w:val="26"/>
      <w:szCs w:val="28"/>
    </w:rPr>
  </w:style>
  <w:style w:type="paragraph" w:customStyle="1" w:styleId="inside-copy">
    <w:name w:val="inside-copy"/>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onent-root-0-2-62">
    <w:name w:val="component-root-0-2-62"/>
    <w:basedOn w:val="Normal"/>
    <w:uiPriority w:val="99"/>
    <w:semiHidden/>
    <w:qFormat/>
    <w:rsid w:val="001E3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Normal"/>
    <w:uiPriority w:val="99"/>
    <w:semiHidden/>
    <w:qFormat/>
    <w:rsid w:val="001E3835"/>
    <w:pPr>
      <w:numPr>
        <w:numId w:val="11"/>
      </w:numPr>
      <w:spacing w:line="254" w:lineRule="auto"/>
      <w:ind w:left="0" w:firstLine="0"/>
    </w:pPr>
    <w:rPr>
      <w:rFonts w:eastAsia="Times New Roman"/>
      <w:u w:val="single"/>
    </w:rPr>
  </w:style>
  <w:style w:type="character" w:customStyle="1" w:styleId="StyleStyle49ptChar">
    <w:name w:val="Style Style4 + 9 pt Char"/>
    <w:link w:val="StyleStyle49pt"/>
    <w:uiPriority w:val="99"/>
    <w:semiHidden/>
    <w:locked/>
    <w:rsid w:val="001E3835"/>
    <w:rPr>
      <w:rFonts w:ascii="Calibri" w:eastAsia="Times New Roman" w:hAnsi="Calibri" w:cs="Calibri"/>
      <w:u w:val="single"/>
    </w:rPr>
  </w:style>
  <w:style w:type="paragraph" w:customStyle="1" w:styleId="StyleStyle49pt">
    <w:name w:val="Style Style4 + 9 pt"/>
    <w:basedOn w:val="Style4"/>
    <w:link w:val="StyleStyle49ptChar"/>
    <w:uiPriority w:val="99"/>
    <w:semiHidden/>
    <w:qFormat/>
    <w:rsid w:val="001E3835"/>
  </w:style>
  <w:style w:type="character" w:customStyle="1" w:styleId="MinimizeChar">
    <w:name w:val="Minimize Char"/>
    <w:link w:val="Minimize"/>
    <w:semiHidden/>
    <w:locked/>
    <w:rsid w:val="001E3835"/>
    <w:rPr>
      <w:rFonts w:ascii="Calibri" w:eastAsia="Times New Roman" w:hAnsi="Calibri" w:cs="Calibri"/>
      <w:sz w:val="12"/>
      <w:szCs w:val="12"/>
      <w:lang w:val="x-none" w:eastAsia="x-none"/>
    </w:rPr>
  </w:style>
  <w:style w:type="paragraph" w:customStyle="1" w:styleId="Minimize">
    <w:name w:val="Minimize"/>
    <w:basedOn w:val="Normal"/>
    <w:next w:val="Normal"/>
    <w:link w:val="MinimizeChar"/>
    <w:autoRedefine/>
    <w:semiHidden/>
    <w:qFormat/>
    <w:rsid w:val="001E3835"/>
    <w:pPr>
      <w:widowControl w:val="0"/>
      <w:autoSpaceDE w:val="0"/>
      <w:autoSpaceDN w:val="0"/>
      <w:adjustRightInd w:val="0"/>
      <w:spacing w:line="254" w:lineRule="auto"/>
    </w:pPr>
    <w:rPr>
      <w:rFonts w:eastAsia="Times New Roman"/>
      <w:sz w:val="12"/>
      <w:szCs w:val="12"/>
      <w:lang w:val="x-none" w:eastAsia="x-none"/>
    </w:rPr>
  </w:style>
  <w:style w:type="paragraph" w:customStyle="1" w:styleId="Debate">
    <w:name w:val="Debate"/>
    <w:basedOn w:val="Normal"/>
    <w:uiPriority w:val="99"/>
    <w:semiHidden/>
    <w:qFormat/>
    <w:rsid w:val="001E3835"/>
    <w:pPr>
      <w:widowControl w:val="0"/>
      <w:autoSpaceDE w:val="0"/>
      <w:autoSpaceDN w:val="0"/>
      <w:adjustRightInd w:val="0"/>
      <w:spacing w:line="254" w:lineRule="auto"/>
    </w:pPr>
    <w:rPr>
      <w:rFonts w:ascii="Garamond" w:eastAsia="SimSun" w:hAnsi="Garamond" w:cs="Courier"/>
      <w:lang w:eastAsia="zh-CN"/>
    </w:rPr>
  </w:style>
  <w:style w:type="paragraph" w:customStyle="1" w:styleId="CiteReal">
    <w:name w:val="Cite Real"/>
    <w:basedOn w:val="Normal"/>
    <w:next w:val="Normal"/>
    <w:uiPriority w:val="99"/>
    <w:semiHidden/>
    <w:qFormat/>
    <w:rsid w:val="001E3835"/>
    <w:pPr>
      <w:spacing w:line="254" w:lineRule="auto"/>
    </w:pPr>
    <w:rPr>
      <w:rFonts w:eastAsia="MS Mincho"/>
      <w:b/>
      <w:sz w:val="24"/>
      <w:u w:val="single"/>
    </w:rPr>
  </w:style>
  <w:style w:type="paragraph" w:customStyle="1" w:styleId="Stylecardtext8pt">
    <w:name w:val="Style card text + 8 pt"/>
    <w:basedOn w:val="Normal"/>
    <w:uiPriority w:val="99"/>
    <w:semiHidden/>
    <w:qFormat/>
    <w:rsid w:val="001E3835"/>
    <w:pPr>
      <w:spacing w:line="254" w:lineRule="auto"/>
      <w:ind w:right="288"/>
    </w:pPr>
    <w:rPr>
      <w:sz w:val="16"/>
    </w:rPr>
  </w:style>
  <w:style w:type="paragraph" w:customStyle="1" w:styleId="Stylecardtext5pt">
    <w:name w:val="Style card text + 5 pt"/>
    <w:basedOn w:val="Normal"/>
    <w:uiPriority w:val="99"/>
    <w:semiHidden/>
    <w:qFormat/>
    <w:rsid w:val="001E3835"/>
    <w:pPr>
      <w:spacing w:line="254" w:lineRule="auto"/>
      <w:ind w:right="288"/>
    </w:pPr>
    <w:rPr>
      <w:sz w:val="10"/>
    </w:rPr>
  </w:style>
  <w:style w:type="paragraph" w:customStyle="1" w:styleId="StyleCardsGeorgia12ptBoldThickunderlineBorderSin">
    <w:name w:val="Style Cards + Georgia 12 pt Bold Thick underline Border: : (Sin..."/>
    <w:basedOn w:val="Normal"/>
    <w:uiPriority w:val="99"/>
    <w:semiHidden/>
    <w:qFormat/>
    <w:rsid w:val="001E3835"/>
    <w:pPr>
      <w:pBdr>
        <w:top w:val="single" w:sz="4" w:space="0" w:color="auto"/>
        <w:left w:val="single" w:sz="4" w:space="0" w:color="auto"/>
        <w:bottom w:val="single" w:sz="4" w:space="0" w:color="auto"/>
        <w:right w:val="single" w:sz="4" w:space="0" w:color="auto"/>
      </w:pBdr>
      <w:autoSpaceDE w:val="0"/>
      <w:autoSpaceDN w:val="0"/>
      <w:adjustRightInd w:val="0"/>
      <w:spacing w:line="254" w:lineRule="auto"/>
      <w:ind w:left="432" w:right="432"/>
      <w:jc w:val="both"/>
    </w:pPr>
    <w:rPr>
      <w:b/>
      <w:bCs/>
      <w:sz w:val="24"/>
      <w:szCs w:val="20"/>
      <w:u w:val="single"/>
    </w:rPr>
  </w:style>
  <w:style w:type="paragraph" w:customStyle="1" w:styleId="StyleCardsGeorgia">
    <w:name w:val="Style Cards + Georgia"/>
    <w:basedOn w:val="Normal"/>
    <w:uiPriority w:val="99"/>
    <w:semiHidden/>
    <w:qFormat/>
    <w:rsid w:val="001E3835"/>
    <w:pPr>
      <w:autoSpaceDE w:val="0"/>
      <w:autoSpaceDN w:val="0"/>
      <w:adjustRightInd w:val="0"/>
      <w:spacing w:line="254" w:lineRule="auto"/>
      <w:ind w:left="432" w:right="432"/>
    </w:pPr>
    <w:rPr>
      <w:szCs w:val="20"/>
    </w:rPr>
  </w:style>
  <w:style w:type="paragraph" w:customStyle="1" w:styleId="StyleunderlinedLatinGeorgiaBoldThickunderlineBorder">
    <w:name w:val="Style underlined + (Latin) Georgia Bold Thick underline Border: ..."/>
    <w:uiPriority w:val="99"/>
    <w:semiHidden/>
    <w:qFormat/>
    <w:rsid w:val="001E383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uiPriority w:val="99"/>
    <w:semiHidden/>
    <w:qFormat/>
    <w:rsid w:val="001E3835"/>
    <w:pPr>
      <w:spacing w:after="200" w:line="276" w:lineRule="auto"/>
      <w:contextualSpacing/>
    </w:pPr>
    <w:rPr>
      <w:rFonts w:eastAsia="Malgun Gothic"/>
      <w:sz w:val="24"/>
      <w:u w:val="single"/>
    </w:rPr>
  </w:style>
  <w:style w:type="paragraph" w:customStyle="1" w:styleId="BlockTitle2">
    <w:name w:val="Block Title2"/>
    <w:basedOn w:val="Normal"/>
    <w:next w:val="Normal"/>
    <w:uiPriority w:val="99"/>
    <w:semiHidden/>
    <w:qFormat/>
    <w:rsid w:val="001E3835"/>
    <w:pPr>
      <w:spacing w:after="240" w:line="254" w:lineRule="auto"/>
      <w:jc w:val="center"/>
    </w:pPr>
    <w:rPr>
      <w:rFonts w:eastAsia="Times New Roman"/>
      <w:b/>
      <w:sz w:val="28"/>
      <w:szCs w:val="20"/>
      <w:u w:val="single"/>
    </w:rPr>
  </w:style>
  <w:style w:type="paragraph" w:customStyle="1" w:styleId="hat">
    <w:name w:val="hat"/>
    <w:basedOn w:val="Normal"/>
    <w:next w:val="Normal"/>
    <w:uiPriority w:val="99"/>
    <w:semiHidden/>
    <w:qFormat/>
    <w:rsid w:val="001E3835"/>
    <w:pPr>
      <w:spacing w:before="240" w:after="240" w:line="254" w:lineRule="auto"/>
      <w:jc w:val="center"/>
      <w:outlineLvl w:val="0"/>
    </w:pPr>
    <w:rPr>
      <w:rFonts w:eastAsia="Times New Roman"/>
      <w:b/>
      <w:bCs/>
      <w:sz w:val="32"/>
      <w:szCs w:val="24"/>
      <w:u w:val="single"/>
    </w:rPr>
  </w:style>
  <w:style w:type="character" w:customStyle="1" w:styleId="citenon-boldChar">
    <w:name w:val="cite non-bold Char"/>
    <w:link w:val="citenon-bold"/>
    <w:semiHidden/>
    <w:locked/>
    <w:rsid w:val="001E3835"/>
    <w:rPr>
      <w:rFonts w:ascii="Georgia" w:eastAsia="Times New Roman" w:hAnsi="Georgia"/>
      <w:sz w:val="16"/>
    </w:rPr>
  </w:style>
  <w:style w:type="paragraph" w:customStyle="1" w:styleId="citenon-bold">
    <w:name w:val="cite non-bold"/>
    <w:basedOn w:val="Normal"/>
    <w:link w:val="citenon-boldChar"/>
    <w:semiHidden/>
    <w:qFormat/>
    <w:rsid w:val="001E3835"/>
    <w:pPr>
      <w:spacing w:line="254" w:lineRule="auto"/>
      <w:jc w:val="both"/>
    </w:pPr>
    <w:rPr>
      <w:rFonts w:ascii="Georgia" w:eastAsia="Times New Roman" w:hAnsi="Georgia" w:cstheme="minorBidi"/>
      <w:sz w:val="16"/>
    </w:rPr>
  </w:style>
  <w:style w:type="paragraph" w:customStyle="1" w:styleId="PageHeaderLine1">
    <w:name w:val="PageHeaderLine1"/>
    <w:basedOn w:val="Normal"/>
    <w:uiPriority w:val="99"/>
    <w:semiHidden/>
    <w:qFormat/>
    <w:rsid w:val="001E3835"/>
    <w:pPr>
      <w:tabs>
        <w:tab w:val="right" w:pos="10800"/>
      </w:tabs>
      <w:spacing w:line="254" w:lineRule="auto"/>
    </w:pPr>
    <w:rPr>
      <w:b/>
      <w:sz w:val="18"/>
    </w:rPr>
  </w:style>
  <w:style w:type="paragraph" w:customStyle="1" w:styleId="PageHeaderLine2">
    <w:name w:val="PageHeaderLine2"/>
    <w:basedOn w:val="Normal"/>
    <w:next w:val="Normal"/>
    <w:uiPriority w:val="99"/>
    <w:semiHidden/>
    <w:qFormat/>
    <w:rsid w:val="001E3835"/>
    <w:pPr>
      <w:tabs>
        <w:tab w:val="right" w:pos="10800"/>
      </w:tabs>
      <w:spacing w:line="480" w:lineRule="auto"/>
    </w:pPr>
    <w:rPr>
      <w:b/>
      <w:sz w:val="18"/>
    </w:rPr>
  </w:style>
  <w:style w:type="paragraph" w:customStyle="1" w:styleId="Heading2-Bold">
    <w:name w:val="Heading 2 - Bold"/>
    <w:basedOn w:val="Normal"/>
    <w:autoRedefine/>
    <w:uiPriority w:val="99"/>
    <w:semiHidden/>
    <w:qFormat/>
    <w:rsid w:val="001E3835"/>
    <w:pPr>
      <w:spacing w:line="254" w:lineRule="auto"/>
    </w:pPr>
    <w:rPr>
      <w:b/>
    </w:rPr>
  </w:style>
  <w:style w:type="character" w:customStyle="1" w:styleId="MicrotextChar">
    <w:name w:val="Microtext Char"/>
    <w:link w:val="Microtext"/>
    <w:semiHidden/>
    <w:locked/>
    <w:rsid w:val="001E3835"/>
    <w:rPr>
      <w:rFonts w:ascii="Times New Roman" w:hAnsi="Times New Roman" w:cs="Times New Roman"/>
      <w:sz w:val="12"/>
    </w:rPr>
  </w:style>
  <w:style w:type="paragraph" w:customStyle="1" w:styleId="Microtext">
    <w:name w:val="Microtext"/>
    <w:basedOn w:val="Normal"/>
    <w:next w:val="Normal"/>
    <w:link w:val="MicrotextChar"/>
    <w:semiHidden/>
    <w:qFormat/>
    <w:rsid w:val="001E3835"/>
    <w:pPr>
      <w:spacing w:line="254" w:lineRule="auto"/>
    </w:pPr>
    <w:rPr>
      <w:rFonts w:ascii="Times New Roman" w:hAnsi="Times New Roman" w:cs="Times New Roman"/>
      <w:sz w:val="12"/>
    </w:rPr>
  </w:style>
  <w:style w:type="paragraph" w:customStyle="1" w:styleId="tag">
    <w:name w:val="%tag"/>
    <w:basedOn w:val="Normal"/>
    <w:next w:val="Normal"/>
    <w:uiPriority w:val="99"/>
    <w:semiHidden/>
    <w:qFormat/>
    <w:rsid w:val="001E3835"/>
    <w:pPr>
      <w:spacing w:line="254" w:lineRule="auto"/>
    </w:pPr>
    <w:rPr>
      <w:bCs/>
      <w:sz w:val="18"/>
    </w:rPr>
  </w:style>
  <w:style w:type="character" w:customStyle="1" w:styleId="Style2Char">
    <w:name w:val="Style 2 Char"/>
    <w:link w:val="Style2"/>
    <w:semiHidden/>
    <w:locked/>
    <w:rsid w:val="001E3835"/>
    <w:rPr>
      <w:rFonts w:ascii="Times New Roman" w:eastAsia="Times New Roman" w:hAnsi="Times New Roman" w:cs="Times New Roman"/>
      <w:u w:val="single"/>
    </w:rPr>
  </w:style>
  <w:style w:type="paragraph" w:customStyle="1" w:styleId="Style2">
    <w:name w:val="Style 2"/>
    <w:basedOn w:val="Normal"/>
    <w:link w:val="Style2Char"/>
    <w:semiHidden/>
    <w:qFormat/>
    <w:rsid w:val="001E3835"/>
    <w:pPr>
      <w:spacing w:line="254" w:lineRule="auto"/>
      <w:ind w:left="432"/>
    </w:pPr>
    <w:rPr>
      <w:rFonts w:ascii="Times New Roman" w:eastAsia="Times New Roman" w:hAnsi="Times New Roman" w:cs="Times New Roman"/>
      <w:u w:val="single"/>
    </w:rPr>
  </w:style>
  <w:style w:type="character" w:customStyle="1" w:styleId="UnderliningChar">
    <w:name w:val="Underlining Char"/>
    <w:link w:val="Underlining"/>
    <w:semiHidden/>
    <w:locked/>
    <w:rsid w:val="001E3835"/>
    <w:rPr>
      <w:rFonts w:ascii="Arial Narrow" w:eastAsia="Times New Roman" w:hAnsi="Arial Narrow"/>
      <w:u w:val="single"/>
    </w:rPr>
  </w:style>
  <w:style w:type="paragraph" w:customStyle="1" w:styleId="Underlining">
    <w:name w:val="Underlining"/>
    <w:basedOn w:val="Normal"/>
    <w:next w:val="Normal"/>
    <w:link w:val="UnderliningChar"/>
    <w:semiHidden/>
    <w:qFormat/>
    <w:rsid w:val="001E3835"/>
    <w:pPr>
      <w:spacing w:line="254" w:lineRule="auto"/>
    </w:pPr>
    <w:rPr>
      <w:rFonts w:ascii="Arial Narrow" w:eastAsia="Times New Roman" w:hAnsi="Arial Narrow" w:cstheme="minorBidi"/>
      <w:u w:val="single"/>
    </w:rPr>
  </w:style>
  <w:style w:type="character" w:customStyle="1" w:styleId="GAUnderlineChar">
    <w:name w:val="GA Underline Char"/>
    <w:link w:val="GAUnderline"/>
    <w:semiHidden/>
    <w:locked/>
    <w:rsid w:val="001E3835"/>
    <w:rPr>
      <w:rFonts w:ascii="Garamond" w:eastAsia="Times New Roman" w:hAnsi="Garamond"/>
      <w:u w:val="single"/>
    </w:rPr>
  </w:style>
  <w:style w:type="paragraph" w:customStyle="1" w:styleId="GAUnderline">
    <w:name w:val="GA Underline"/>
    <w:basedOn w:val="Normal"/>
    <w:link w:val="GAUnderlineChar"/>
    <w:semiHidden/>
    <w:qFormat/>
    <w:rsid w:val="001E3835"/>
    <w:pPr>
      <w:spacing w:line="254" w:lineRule="auto"/>
    </w:pPr>
    <w:rPr>
      <w:rFonts w:ascii="Garamond" w:eastAsia="Times New Roman" w:hAnsi="Garamond" w:cstheme="minorBidi"/>
      <w:u w:val="single"/>
    </w:rPr>
  </w:style>
  <w:style w:type="character" w:customStyle="1" w:styleId="textsmallChar">
    <w:name w:val="textsmall Char"/>
    <w:link w:val="textsmall"/>
    <w:semiHidden/>
    <w:locked/>
    <w:rsid w:val="001E3835"/>
    <w:rPr>
      <w:rFonts w:ascii="Times New Roman" w:eastAsia="Times New Roman" w:hAnsi="Times New Roman" w:cs="Times New Roman"/>
      <w:sz w:val="18"/>
    </w:rPr>
  </w:style>
  <w:style w:type="paragraph" w:customStyle="1" w:styleId="textsmall">
    <w:name w:val="textsmall"/>
    <w:basedOn w:val="Normal"/>
    <w:link w:val="textsmallChar"/>
    <w:semiHidden/>
    <w:qFormat/>
    <w:rsid w:val="001E3835"/>
    <w:pPr>
      <w:spacing w:line="254" w:lineRule="auto"/>
    </w:pPr>
    <w:rPr>
      <w:rFonts w:ascii="Times New Roman" w:eastAsia="Times New Roman" w:hAnsi="Times New Roman" w:cs="Times New Roman"/>
      <w:sz w:val="18"/>
    </w:rPr>
  </w:style>
  <w:style w:type="character" w:customStyle="1" w:styleId="cardtextChar0">
    <w:name w:val="cardtext Char"/>
    <w:link w:val="cardtext0"/>
    <w:semiHidden/>
    <w:locked/>
    <w:rsid w:val="001E3835"/>
    <w:rPr>
      <w:rFonts w:ascii="Arial" w:eastAsia="Times New Roman" w:hAnsi="Arial" w:cs="Arial"/>
      <w:u w:val="single"/>
    </w:rPr>
  </w:style>
  <w:style w:type="paragraph" w:customStyle="1" w:styleId="cardtext0">
    <w:name w:val="cardtext"/>
    <w:basedOn w:val="Normal"/>
    <w:link w:val="cardtextChar0"/>
    <w:semiHidden/>
    <w:qFormat/>
    <w:rsid w:val="001E3835"/>
    <w:pPr>
      <w:spacing w:line="254" w:lineRule="auto"/>
    </w:pPr>
    <w:rPr>
      <w:rFonts w:ascii="Arial" w:eastAsia="Times New Roman" w:hAnsi="Arial" w:cs="Arial"/>
      <w:u w:val="single"/>
    </w:rPr>
  </w:style>
  <w:style w:type="character" w:customStyle="1" w:styleId="cardtextemphasisChar">
    <w:name w:val="card text emphasis Char"/>
    <w:link w:val="cardtextemphasis"/>
    <w:semiHidden/>
    <w:locked/>
    <w:rsid w:val="001E3835"/>
    <w:rPr>
      <w:rFonts w:ascii="Arial Narrow" w:hAnsi="Arial Narrow"/>
      <w:b/>
      <w:sz w:val="18"/>
      <w:u w:val="single"/>
    </w:rPr>
  </w:style>
  <w:style w:type="paragraph" w:customStyle="1" w:styleId="cardtextemphasis">
    <w:name w:val="card text emphasis"/>
    <w:basedOn w:val="Normal"/>
    <w:link w:val="cardtextemphasisChar"/>
    <w:semiHidden/>
    <w:qFormat/>
    <w:rsid w:val="001E3835"/>
    <w:pPr>
      <w:spacing w:after="200" w:line="254" w:lineRule="auto"/>
      <w:contextualSpacing/>
    </w:pPr>
    <w:rPr>
      <w:rFonts w:ascii="Arial Narrow" w:hAnsi="Arial Narrow" w:cstheme="minorBidi"/>
      <w:b/>
      <w:sz w:val="18"/>
      <w:u w:val="single"/>
    </w:rPr>
  </w:style>
  <w:style w:type="character" w:customStyle="1" w:styleId="MicroChar">
    <w:name w:val="Micro Char"/>
    <w:link w:val="Micro"/>
    <w:semiHidden/>
    <w:locked/>
    <w:rsid w:val="001E3835"/>
    <w:rPr>
      <w:rFonts w:ascii="Arial" w:eastAsia="Times New Roman" w:hAnsi="Arial" w:cs="Arial"/>
      <w:sz w:val="12"/>
    </w:rPr>
  </w:style>
  <w:style w:type="paragraph" w:customStyle="1" w:styleId="Micro">
    <w:name w:val="Micro"/>
    <w:basedOn w:val="Normal"/>
    <w:next w:val="Normal"/>
    <w:link w:val="MicroChar"/>
    <w:semiHidden/>
    <w:qFormat/>
    <w:rsid w:val="001E3835"/>
    <w:pPr>
      <w:spacing w:line="254" w:lineRule="auto"/>
    </w:pPr>
    <w:rPr>
      <w:rFonts w:ascii="Arial" w:eastAsia="Times New Roman" w:hAnsi="Arial" w:cs="Arial"/>
      <w:sz w:val="12"/>
    </w:rPr>
  </w:style>
  <w:style w:type="paragraph" w:customStyle="1" w:styleId="CardNotUnderlined">
    <w:name w:val="Card Not Underlined"/>
    <w:basedOn w:val="Normal"/>
    <w:autoRedefine/>
    <w:uiPriority w:val="99"/>
    <w:semiHidden/>
    <w:qFormat/>
    <w:rsid w:val="001E3835"/>
    <w:pPr>
      <w:spacing w:line="254" w:lineRule="auto"/>
    </w:pPr>
    <w:rPr>
      <w:rFonts w:ascii="Bell MT" w:hAnsi="Bell MT"/>
      <w:sz w:val="20"/>
      <w:szCs w:val="20"/>
    </w:rPr>
  </w:style>
  <w:style w:type="paragraph" w:customStyle="1" w:styleId="h-lead">
    <w:name w:val="h-lead"/>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intro">
    <w:name w:val="intro"/>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body-paragraph">
    <w:name w:val="body-paragraph"/>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F4-NormalText">
    <w:name w:val="F4 - Normal Text"/>
    <w:basedOn w:val="Normal"/>
    <w:uiPriority w:val="99"/>
    <w:semiHidden/>
    <w:qFormat/>
    <w:rsid w:val="001E3835"/>
    <w:pPr>
      <w:spacing w:line="254" w:lineRule="auto"/>
    </w:pPr>
    <w:rPr>
      <w:sz w:val="20"/>
    </w:rPr>
  </w:style>
  <w:style w:type="paragraph" w:customStyle="1" w:styleId="F3-TagAuthor">
    <w:name w:val="F3 - Tag/Author"/>
    <w:basedOn w:val="Normal"/>
    <w:uiPriority w:val="99"/>
    <w:semiHidden/>
    <w:qFormat/>
    <w:rsid w:val="001E3835"/>
    <w:pPr>
      <w:spacing w:line="254" w:lineRule="auto"/>
    </w:pPr>
    <w:rPr>
      <w:rFonts w:eastAsia="Times New Roman"/>
      <w:b/>
      <w:sz w:val="20"/>
      <w:szCs w:val="24"/>
    </w:rPr>
  </w:style>
  <w:style w:type="paragraph" w:customStyle="1" w:styleId="F5-UnderlineNormal">
    <w:name w:val="F5 - Underline Normal"/>
    <w:basedOn w:val="Normal"/>
    <w:uiPriority w:val="99"/>
    <w:semiHidden/>
    <w:qFormat/>
    <w:rsid w:val="001E3835"/>
    <w:pPr>
      <w:spacing w:line="254" w:lineRule="auto"/>
    </w:pPr>
    <w:rPr>
      <w:sz w:val="20"/>
      <w:u w:val="single"/>
    </w:rPr>
  </w:style>
  <w:style w:type="paragraph" w:customStyle="1" w:styleId="Brief-PrimarySource">
    <w:name w:val="Brief - Primary Source"/>
    <w:basedOn w:val="Normal"/>
    <w:uiPriority w:val="99"/>
    <w:semiHidden/>
    <w:qFormat/>
    <w:rsid w:val="001E3835"/>
    <w:pPr>
      <w:spacing w:line="254" w:lineRule="auto"/>
    </w:pPr>
    <w:rPr>
      <w:rFonts w:eastAsia="Times New Roman"/>
      <w:b/>
      <w:szCs w:val="24"/>
      <w:u w:val="single"/>
    </w:rPr>
  </w:style>
  <w:style w:type="paragraph" w:customStyle="1" w:styleId="Brief-Underline">
    <w:name w:val="Brief - Underline"/>
    <w:basedOn w:val="Normal"/>
    <w:uiPriority w:val="99"/>
    <w:semiHidden/>
    <w:qFormat/>
    <w:rsid w:val="001E3835"/>
    <w:pPr>
      <w:spacing w:line="254" w:lineRule="auto"/>
    </w:pPr>
    <w:rPr>
      <w:rFonts w:eastAsia="Times New Roman"/>
      <w:sz w:val="20"/>
      <w:szCs w:val="24"/>
      <w:u w:val="single"/>
    </w:rPr>
  </w:style>
  <w:style w:type="paragraph" w:customStyle="1" w:styleId="Brief">
    <w:name w:val="Brief"/>
    <w:basedOn w:val="Brief-PrimarySource"/>
    <w:uiPriority w:val="99"/>
    <w:semiHidden/>
    <w:qFormat/>
    <w:rsid w:val="001E3835"/>
    <w:rPr>
      <w:b w:val="0"/>
    </w:rPr>
  </w:style>
  <w:style w:type="paragraph" w:customStyle="1" w:styleId="CM2">
    <w:name w:val="CM2"/>
    <w:basedOn w:val="Normal"/>
    <w:next w:val="Normal"/>
    <w:uiPriority w:val="99"/>
    <w:semiHidden/>
    <w:qFormat/>
    <w:rsid w:val="001E3835"/>
    <w:pPr>
      <w:widowControl w:val="0"/>
      <w:autoSpaceDE w:val="0"/>
      <w:autoSpaceDN w:val="0"/>
      <w:adjustRightInd w:val="0"/>
      <w:spacing w:line="553" w:lineRule="atLeast"/>
    </w:pPr>
    <w:rPr>
      <w:rFonts w:eastAsia="Times New Roman"/>
      <w:szCs w:val="24"/>
    </w:rPr>
  </w:style>
  <w:style w:type="paragraph" w:customStyle="1" w:styleId="CM9">
    <w:name w:val="CM9"/>
    <w:basedOn w:val="Normal"/>
    <w:next w:val="Normal"/>
    <w:uiPriority w:val="99"/>
    <w:semiHidden/>
    <w:qFormat/>
    <w:rsid w:val="001E3835"/>
    <w:pPr>
      <w:widowControl w:val="0"/>
      <w:autoSpaceDE w:val="0"/>
      <w:autoSpaceDN w:val="0"/>
      <w:adjustRightInd w:val="0"/>
      <w:spacing w:line="553" w:lineRule="atLeast"/>
    </w:pPr>
    <w:rPr>
      <w:rFonts w:eastAsia="Times New Roman"/>
      <w:szCs w:val="24"/>
    </w:rPr>
  </w:style>
  <w:style w:type="paragraph" w:customStyle="1" w:styleId="CM4">
    <w:name w:val="CM4"/>
    <w:basedOn w:val="Normal"/>
    <w:next w:val="Normal"/>
    <w:uiPriority w:val="99"/>
    <w:semiHidden/>
    <w:qFormat/>
    <w:rsid w:val="001E3835"/>
    <w:pPr>
      <w:widowControl w:val="0"/>
      <w:autoSpaceDE w:val="0"/>
      <w:autoSpaceDN w:val="0"/>
      <w:adjustRightInd w:val="0"/>
      <w:spacing w:line="553" w:lineRule="atLeast"/>
    </w:pPr>
    <w:rPr>
      <w:rFonts w:eastAsia="Times New Roman"/>
      <w:szCs w:val="24"/>
    </w:rPr>
  </w:style>
  <w:style w:type="paragraph" w:customStyle="1" w:styleId="CM11">
    <w:name w:val="CM11"/>
    <w:basedOn w:val="Normal"/>
    <w:next w:val="Normal"/>
    <w:uiPriority w:val="99"/>
    <w:semiHidden/>
    <w:qFormat/>
    <w:rsid w:val="001E3835"/>
    <w:pPr>
      <w:widowControl w:val="0"/>
      <w:autoSpaceDE w:val="0"/>
      <w:autoSpaceDN w:val="0"/>
      <w:adjustRightInd w:val="0"/>
      <w:spacing w:line="553" w:lineRule="atLeast"/>
    </w:pPr>
    <w:rPr>
      <w:rFonts w:eastAsia="Times New Roman"/>
      <w:szCs w:val="24"/>
    </w:rPr>
  </w:style>
  <w:style w:type="paragraph" w:customStyle="1" w:styleId="CM16">
    <w:name w:val="CM16"/>
    <w:basedOn w:val="Normal"/>
    <w:next w:val="Normal"/>
    <w:uiPriority w:val="99"/>
    <w:semiHidden/>
    <w:qFormat/>
    <w:rsid w:val="001E3835"/>
    <w:pPr>
      <w:widowControl w:val="0"/>
      <w:autoSpaceDE w:val="0"/>
      <w:autoSpaceDN w:val="0"/>
      <w:adjustRightInd w:val="0"/>
      <w:spacing w:line="553" w:lineRule="atLeast"/>
    </w:pPr>
    <w:rPr>
      <w:rFonts w:eastAsia="Times New Roman"/>
      <w:szCs w:val="24"/>
    </w:rPr>
  </w:style>
  <w:style w:type="paragraph" w:customStyle="1" w:styleId="CM19">
    <w:name w:val="CM19"/>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34">
    <w:name w:val="CM34"/>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56">
    <w:name w:val="CM56"/>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58">
    <w:name w:val="CM58"/>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57">
    <w:name w:val="CM57"/>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1">
    <w:name w:val="CM1"/>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49">
    <w:name w:val="CM49"/>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41">
    <w:name w:val="CM41"/>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Quote1">
    <w:name w:val="Quote1"/>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3rdOrderPara">
    <w:name w:val="3rd Order Para"/>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2ndOrderPara">
    <w:name w:val="2nd Order Para"/>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rmal-SIGN2">
    <w:name w:val="Normal-SIGN2"/>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rmal-SIGN1">
    <w:name w:val="Normal-SIGN1"/>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3">
    <w:name w:val="CM3"/>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33">
    <w:name w:val="CM33"/>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37">
    <w:name w:val="CM37"/>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7">
    <w:name w:val="CM7"/>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Brief-SecondarySource">
    <w:name w:val="Brief - Secondary Source"/>
    <w:basedOn w:val="Normal"/>
    <w:uiPriority w:val="99"/>
    <w:semiHidden/>
    <w:qFormat/>
    <w:rsid w:val="001E3835"/>
    <w:pPr>
      <w:spacing w:line="254" w:lineRule="auto"/>
    </w:pPr>
    <w:rPr>
      <w:rFonts w:eastAsia="Times New Roman"/>
      <w:sz w:val="14"/>
      <w:szCs w:val="20"/>
    </w:rPr>
  </w:style>
  <w:style w:type="paragraph" w:customStyle="1" w:styleId="Brief-Card">
    <w:name w:val="Brief - Card"/>
    <w:basedOn w:val="Normal"/>
    <w:uiPriority w:val="99"/>
    <w:semiHidden/>
    <w:qFormat/>
    <w:rsid w:val="001E3835"/>
    <w:pPr>
      <w:spacing w:line="254" w:lineRule="auto"/>
    </w:pPr>
    <w:rPr>
      <w:rFonts w:eastAsia="Times New Roman"/>
      <w:sz w:val="20"/>
      <w:szCs w:val="24"/>
    </w:rPr>
  </w:style>
  <w:style w:type="paragraph" w:customStyle="1" w:styleId="Pa2">
    <w:name w:val="Pa2"/>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rmal3">
    <w:name w:val="Normal+3"/>
    <w:basedOn w:val="Normal"/>
    <w:next w:val="Normal"/>
    <w:uiPriority w:val="99"/>
    <w:semiHidden/>
    <w:qFormat/>
    <w:rsid w:val="001E3835"/>
    <w:pPr>
      <w:widowControl w:val="0"/>
      <w:autoSpaceDE w:val="0"/>
      <w:autoSpaceDN w:val="0"/>
      <w:adjustRightInd w:val="0"/>
      <w:spacing w:line="254" w:lineRule="auto"/>
    </w:pPr>
    <w:rPr>
      <w:rFonts w:eastAsia="Times New Roman"/>
      <w:szCs w:val="24"/>
    </w:rPr>
  </w:style>
  <w:style w:type="paragraph" w:customStyle="1" w:styleId="Normal10">
    <w:name w:val="Normal+1"/>
    <w:basedOn w:val="Normal"/>
    <w:next w:val="Normal"/>
    <w:uiPriority w:val="99"/>
    <w:semiHidden/>
    <w:qFormat/>
    <w:rsid w:val="001E3835"/>
    <w:pPr>
      <w:widowControl w:val="0"/>
      <w:autoSpaceDE w:val="0"/>
      <w:autoSpaceDN w:val="0"/>
      <w:adjustRightInd w:val="0"/>
      <w:spacing w:line="254" w:lineRule="auto"/>
    </w:pPr>
    <w:rPr>
      <w:rFonts w:eastAsia="Times New Roman"/>
      <w:szCs w:val="24"/>
    </w:rPr>
  </w:style>
  <w:style w:type="paragraph" w:customStyle="1" w:styleId="Heading23">
    <w:name w:val="Heading 2+3"/>
    <w:basedOn w:val="Normal"/>
    <w:next w:val="Normal"/>
    <w:uiPriority w:val="99"/>
    <w:semiHidden/>
    <w:qFormat/>
    <w:rsid w:val="001E3835"/>
    <w:pPr>
      <w:widowControl w:val="0"/>
      <w:autoSpaceDE w:val="0"/>
      <w:autoSpaceDN w:val="0"/>
      <w:adjustRightInd w:val="0"/>
      <w:spacing w:line="254" w:lineRule="auto"/>
    </w:pPr>
    <w:rPr>
      <w:rFonts w:eastAsia="Times New Roman"/>
      <w:szCs w:val="24"/>
    </w:rPr>
  </w:style>
  <w:style w:type="paragraph" w:customStyle="1" w:styleId="Normal5">
    <w:name w:val="Normal+5"/>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over1">
    <w:name w:val="Cover 1"/>
    <w:basedOn w:val="Normal"/>
    <w:next w:val="Normal"/>
    <w:uiPriority w:val="99"/>
    <w:semiHidden/>
    <w:qFormat/>
    <w:rsid w:val="001E3835"/>
    <w:pPr>
      <w:widowControl w:val="0"/>
      <w:autoSpaceDE w:val="0"/>
      <w:autoSpaceDN w:val="0"/>
      <w:adjustRightInd w:val="0"/>
      <w:spacing w:line="254" w:lineRule="auto"/>
    </w:pPr>
    <w:rPr>
      <w:rFonts w:eastAsia="Times New Roman"/>
      <w:szCs w:val="24"/>
    </w:rPr>
  </w:style>
  <w:style w:type="paragraph" w:customStyle="1" w:styleId="Cover2">
    <w:name w:val="Cover 2"/>
    <w:basedOn w:val="Normal"/>
    <w:next w:val="Normal"/>
    <w:uiPriority w:val="99"/>
    <w:semiHidden/>
    <w:qFormat/>
    <w:rsid w:val="001E3835"/>
    <w:pPr>
      <w:widowControl w:val="0"/>
      <w:autoSpaceDE w:val="0"/>
      <w:autoSpaceDN w:val="0"/>
      <w:adjustRightInd w:val="0"/>
      <w:spacing w:line="254" w:lineRule="auto"/>
    </w:pPr>
    <w:rPr>
      <w:rFonts w:eastAsia="Times New Roman"/>
      <w:szCs w:val="24"/>
    </w:rPr>
  </w:style>
  <w:style w:type="paragraph" w:customStyle="1" w:styleId="ReportDate">
    <w:name w:val="ReportDate"/>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110">
    <w:name w:val="Pa11"/>
    <w:basedOn w:val="Normal"/>
    <w:next w:val="Normal"/>
    <w:uiPriority w:val="99"/>
    <w:semiHidden/>
    <w:qFormat/>
    <w:rsid w:val="001E3835"/>
    <w:pPr>
      <w:widowControl w:val="0"/>
      <w:autoSpaceDE w:val="0"/>
      <w:autoSpaceDN w:val="0"/>
      <w:adjustRightInd w:val="0"/>
      <w:spacing w:line="211" w:lineRule="atLeast"/>
    </w:pPr>
    <w:rPr>
      <w:rFonts w:ascii="Janson Text LT Std" w:eastAsia="Times New Roman" w:hAnsi="Janson Text LT Std"/>
      <w:szCs w:val="24"/>
    </w:rPr>
  </w:style>
  <w:style w:type="paragraph" w:customStyle="1" w:styleId="Pa3">
    <w:name w:val="Pa3"/>
    <w:basedOn w:val="Normal"/>
    <w:next w:val="Normal"/>
    <w:uiPriority w:val="99"/>
    <w:semiHidden/>
    <w:qFormat/>
    <w:rsid w:val="001E3835"/>
    <w:pPr>
      <w:widowControl w:val="0"/>
      <w:autoSpaceDE w:val="0"/>
      <w:autoSpaceDN w:val="0"/>
      <w:adjustRightInd w:val="0"/>
      <w:spacing w:line="241" w:lineRule="atLeast"/>
    </w:pPr>
    <w:rPr>
      <w:rFonts w:ascii="Frutiger LT Std 55 Roman" w:eastAsia="Times New Roman" w:hAnsi="Frutiger LT Std 55 Roman"/>
      <w:szCs w:val="24"/>
    </w:rPr>
  </w:style>
  <w:style w:type="paragraph" w:customStyle="1" w:styleId="CM30">
    <w:name w:val="CM30"/>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5">
    <w:name w:val="CM5"/>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28">
    <w:name w:val="CM28"/>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8">
    <w:name w:val="CM8"/>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6">
    <w:name w:val="CM6"/>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22">
    <w:name w:val="CM22"/>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loose">
    <w:name w:val="loose"/>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IndexFixer">
    <w:name w:val="Index Fixer"/>
    <w:basedOn w:val="Heading1"/>
    <w:uiPriority w:val="99"/>
    <w:semiHidden/>
    <w:qFormat/>
    <w:rsid w:val="001E3835"/>
    <w:pPr>
      <w:keepNext w:val="0"/>
      <w:keepLines w:val="0"/>
      <w:pageBreakBefore w:val="0"/>
      <w:pBdr>
        <w:top w:val="none" w:sz="0" w:space="0" w:color="auto"/>
        <w:left w:val="none" w:sz="0" w:space="0" w:color="auto"/>
        <w:bottom w:val="none" w:sz="0" w:space="0" w:color="auto"/>
        <w:right w:val="none" w:sz="0" w:space="0" w:color="auto"/>
      </w:pBdr>
      <w:suppressAutoHyphens/>
      <w:spacing w:before="0" w:line="254" w:lineRule="auto"/>
      <w:contextualSpacing/>
      <w:jc w:val="left"/>
      <w:outlineLvl w:val="9"/>
    </w:pPr>
    <w:rPr>
      <w:rFonts w:eastAsia="Times"/>
      <w:bCs/>
      <w:caps/>
      <w:sz w:val="32"/>
      <w:szCs w:val="20"/>
    </w:rPr>
  </w:style>
  <w:style w:type="paragraph" w:customStyle="1" w:styleId="SmallNormal">
    <w:name w:val="Small Normal"/>
    <w:basedOn w:val="Normal"/>
    <w:uiPriority w:val="99"/>
    <w:semiHidden/>
    <w:qFormat/>
    <w:rsid w:val="001E3835"/>
    <w:pPr>
      <w:widowControl w:val="0"/>
      <w:suppressAutoHyphens/>
      <w:spacing w:line="254" w:lineRule="auto"/>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semiHidden/>
    <w:qFormat/>
    <w:rsid w:val="001E3835"/>
    <w:pPr>
      <w:pBdr>
        <w:top w:val="single" w:sz="4" w:space="1" w:color="auto"/>
        <w:left w:val="single" w:sz="4" w:space="0" w:color="auto"/>
        <w:bottom w:val="single" w:sz="4" w:space="1" w:color="auto"/>
        <w:right w:val="single" w:sz="4" w:space="4" w:color="auto"/>
      </w:pBdr>
      <w:spacing w:line="254" w:lineRule="auto"/>
      <w:ind w:left="360" w:right="360"/>
    </w:pPr>
    <w:rPr>
      <w:rFonts w:eastAsia="Times New Roman"/>
      <w:szCs w:val="20"/>
    </w:rPr>
  </w:style>
  <w:style w:type="paragraph" w:customStyle="1" w:styleId="PageHeader-Underline18pt">
    <w:name w:val="Page Header - Underline 18 pt"/>
    <w:uiPriority w:val="99"/>
    <w:semiHidden/>
    <w:qFormat/>
    <w:rsid w:val="001E383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subhead">
    <w:name w:val="subhead"/>
    <w:basedOn w:val="Normal"/>
    <w:uiPriority w:val="99"/>
    <w:semiHidden/>
    <w:qFormat/>
    <w:rsid w:val="001E3835"/>
    <w:pPr>
      <w:spacing w:after="120" w:line="225" w:lineRule="atLeast"/>
      <w:ind w:right="180"/>
    </w:pPr>
    <w:rPr>
      <w:rFonts w:eastAsia="Times New Roman"/>
      <w:color w:val="5177C5"/>
      <w:sz w:val="20"/>
      <w:szCs w:val="20"/>
    </w:rPr>
  </w:style>
  <w:style w:type="paragraph" w:customStyle="1" w:styleId="TxBrp1">
    <w:name w:val="TxBr_p1"/>
    <w:basedOn w:val="Normal"/>
    <w:uiPriority w:val="99"/>
    <w:semiHidden/>
    <w:qFormat/>
    <w:rsid w:val="001E3835"/>
    <w:pPr>
      <w:tabs>
        <w:tab w:val="left" w:pos="204"/>
      </w:tabs>
      <w:autoSpaceDE w:val="0"/>
      <w:autoSpaceDN w:val="0"/>
      <w:adjustRightInd w:val="0"/>
      <w:spacing w:line="272" w:lineRule="atLeast"/>
      <w:jc w:val="both"/>
    </w:pPr>
    <w:rPr>
      <w:rFonts w:eastAsia="Times New Roman"/>
      <w:szCs w:val="24"/>
    </w:rPr>
  </w:style>
  <w:style w:type="paragraph" w:customStyle="1" w:styleId="StyleHeading110pt">
    <w:name w:val="Style Heading 1 + 10 pt"/>
    <w:basedOn w:val="Heading1"/>
    <w:uiPriority w:val="99"/>
    <w:semiHidden/>
    <w:qFormat/>
    <w:rsid w:val="001E3835"/>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4" w:lineRule="auto"/>
      <w:contextualSpacing/>
    </w:pPr>
    <w:rPr>
      <w:caps/>
      <w:kern w:val="32"/>
      <w:sz w:val="32"/>
    </w:rPr>
  </w:style>
  <w:style w:type="paragraph" w:customStyle="1" w:styleId="StyleStyleHeading110pt10pt">
    <w:name w:val="Style Style Heading 1 + 10 pt + 10 pt"/>
    <w:basedOn w:val="StyleHeading110pt"/>
    <w:uiPriority w:val="99"/>
    <w:semiHidden/>
    <w:qFormat/>
    <w:rsid w:val="001E3835"/>
  </w:style>
  <w:style w:type="paragraph" w:customStyle="1" w:styleId="StyleUnderliningTimesNewRomanBoldNounderlineKernat16">
    <w:name w:val="Style Underlining + Times New Roman Bold No underline Kern at 16..."/>
    <w:basedOn w:val="Normal"/>
    <w:uiPriority w:val="99"/>
    <w:semiHidden/>
    <w:qFormat/>
    <w:rsid w:val="001E3835"/>
    <w:pPr>
      <w:spacing w:line="254"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semiHidden/>
    <w:qFormat/>
    <w:rsid w:val="001E3835"/>
    <w:pPr>
      <w:spacing w:line="254" w:lineRule="auto"/>
    </w:pPr>
    <w:rPr>
      <w:rFonts w:eastAsia="Times New Roman"/>
      <w:b/>
      <w:bCs/>
      <w:kern w:val="32"/>
      <w:sz w:val="32"/>
      <w:szCs w:val="32"/>
    </w:rPr>
  </w:style>
  <w:style w:type="paragraph" w:customStyle="1" w:styleId="BoldUnderlining">
    <w:name w:val="Bold Underlining"/>
    <w:basedOn w:val="Underlining"/>
    <w:uiPriority w:val="99"/>
    <w:semiHidden/>
    <w:qFormat/>
    <w:rsid w:val="001E3835"/>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uiPriority w:val="99"/>
    <w:semiHidden/>
    <w:qFormat/>
    <w:rsid w:val="001E3835"/>
    <w:pPr>
      <w:widowControl w:val="0"/>
      <w:tabs>
        <w:tab w:val="left" w:pos="8820"/>
      </w:tabs>
      <w:autoSpaceDE w:val="0"/>
      <w:autoSpaceDN w:val="0"/>
      <w:spacing w:before="100" w:after="100" w:line="254" w:lineRule="auto"/>
    </w:pPr>
    <w:rPr>
      <w:rFonts w:eastAsia="Times New Roman"/>
      <w:sz w:val="12"/>
      <w:szCs w:val="20"/>
      <w:lang w:val="en-GB"/>
    </w:rPr>
  </w:style>
  <w:style w:type="paragraph" w:customStyle="1" w:styleId="StyleBoldUnderliningKernat16pt">
    <w:name w:val="Style Bold Underlining + Kern at 16 pt"/>
    <w:basedOn w:val="BoldUnderlining"/>
    <w:uiPriority w:val="99"/>
    <w:semiHidden/>
    <w:qFormat/>
    <w:rsid w:val="001E3835"/>
    <w:rPr>
      <w:bCs/>
      <w:kern w:val="32"/>
      <w:sz w:val="32"/>
      <w:szCs w:val="32"/>
    </w:rPr>
  </w:style>
  <w:style w:type="paragraph" w:customStyle="1" w:styleId="TxBr6p1">
    <w:name w:val="TxBr_6p1"/>
    <w:basedOn w:val="Normal"/>
    <w:uiPriority w:val="99"/>
    <w:semiHidden/>
    <w:qFormat/>
    <w:rsid w:val="001E3835"/>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semiHidden/>
    <w:qFormat/>
    <w:rsid w:val="001E3835"/>
    <w:pPr>
      <w:spacing w:line="254" w:lineRule="auto"/>
      <w:ind w:left="400"/>
    </w:pPr>
    <w:rPr>
      <w:rFonts w:eastAsia="Times New Roman"/>
      <w:sz w:val="20"/>
      <w:szCs w:val="20"/>
    </w:rPr>
  </w:style>
  <w:style w:type="paragraph" w:customStyle="1" w:styleId="Paste">
    <w:name w:val="Paste"/>
    <w:basedOn w:val="Normal"/>
    <w:uiPriority w:val="99"/>
    <w:semiHidden/>
    <w:qFormat/>
    <w:rsid w:val="001E3835"/>
    <w:pPr>
      <w:spacing w:line="254" w:lineRule="auto"/>
    </w:pPr>
  </w:style>
  <w:style w:type="character" w:customStyle="1" w:styleId="UnderlineStyleChar">
    <w:name w:val="Underline Style Char"/>
    <w:link w:val="UnderlineStyle"/>
    <w:semiHidden/>
    <w:locked/>
    <w:rsid w:val="001E3835"/>
    <w:rPr>
      <w:rFonts w:ascii="Times New Roman" w:eastAsia="Times New Roman" w:hAnsi="Times New Roman" w:cs="Times New Roman"/>
      <w:b/>
      <w:u w:val="single"/>
    </w:rPr>
  </w:style>
  <w:style w:type="paragraph" w:customStyle="1" w:styleId="UnderlineStyle">
    <w:name w:val="Underline Style"/>
    <w:basedOn w:val="Normal"/>
    <w:link w:val="UnderlineStyleChar"/>
    <w:semiHidden/>
    <w:qFormat/>
    <w:rsid w:val="001E3835"/>
    <w:pPr>
      <w:spacing w:line="254" w:lineRule="auto"/>
    </w:pPr>
    <w:rPr>
      <w:rFonts w:ascii="Times New Roman" w:eastAsia="Times New Roman" w:hAnsi="Times New Roman" w:cs="Times New Roman"/>
      <w:b/>
      <w:u w:val="single"/>
    </w:rPr>
  </w:style>
  <w:style w:type="paragraph" w:customStyle="1" w:styleId="Normalization">
    <w:name w:val="Normalization"/>
    <w:basedOn w:val="Normal"/>
    <w:uiPriority w:val="99"/>
    <w:semiHidden/>
    <w:qFormat/>
    <w:rsid w:val="001E3835"/>
    <w:pPr>
      <w:spacing w:line="254" w:lineRule="auto"/>
    </w:pPr>
    <w:rPr>
      <w:rFonts w:eastAsia="Times New Roman"/>
      <w:sz w:val="18"/>
      <w:szCs w:val="24"/>
    </w:rPr>
  </w:style>
  <w:style w:type="paragraph" w:customStyle="1" w:styleId="BreifTitle">
    <w:name w:val="Breif Title"/>
    <w:basedOn w:val="Normal"/>
    <w:autoRedefine/>
    <w:uiPriority w:val="99"/>
    <w:semiHidden/>
    <w:qFormat/>
    <w:rsid w:val="001E3835"/>
    <w:pPr>
      <w:widowControl w:val="0"/>
      <w:autoSpaceDE w:val="0"/>
      <w:autoSpaceDN w:val="0"/>
      <w:adjustRightInd w:val="0"/>
      <w:spacing w:line="254" w:lineRule="auto"/>
      <w:jc w:val="center"/>
      <w:outlineLvl w:val="0"/>
    </w:pPr>
    <w:rPr>
      <w:rFonts w:eastAsia="Times New Roman"/>
      <w:b/>
      <w:caps/>
      <w:szCs w:val="24"/>
    </w:rPr>
  </w:style>
  <w:style w:type="paragraph" w:customStyle="1" w:styleId="DebateCiteCharChar">
    <w:name w:val="Debate Cite Char Char"/>
    <w:basedOn w:val="Normal"/>
    <w:autoRedefine/>
    <w:uiPriority w:val="99"/>
    <w:semiHidden/>
    <w:qFormat/>
    <w:rsid w:val="001E3835"/>
    <w:pPr>
      <w:pBdr>
        <w:top w:val="single" w:sz="12" w:space="8" w:color="auto"/>
        <w:left w:val="single" w:sz="12" w:space="4" w:color="auto"/>
        <w:bottom w:val="single" w:sz="12" w:space="8" w:color="auto"/>
        <w:right w:val="single" w:sz="12" w:space="4" w:color="auto"/>
      </w:pBdr>
      <w:spacing w:line="254" w:lineRule="auto"/>
      <w:ind w:left="540" w:right="360"/>
      <w:jc w:val="center"/>
      <w:outlineLvl w:val="0"/>
    </w:pPr>
    <w:rPr>
      <w:rFonts w:eastAsia="Times New Roman"/>
      <w:b/>
      <w:sz w:val="32"/>
      <w:szCs w:val="32"/>
    </w:rPr>
  </w:style>
  <w:style w:type="paragraph" w:customStyle="1" w:styleId="TagCite0">
    <w:name w:val="Tag/Cite"/>
    <w:basedOn w:val="Normal"/>
    <w:uiPriority w:val="99"/>
    <w:semiHidden/>
    <w:qFormat/>
    <w:rsid w:val="001E3835"/>
    <w:pPr>
      <w:widowControl w:val="0"/>
      <w:autoSpaceDE w:val="0"/>
      <w:autoSpaceDN w:val="0"/>
      <w:adjustRightInd w:val="0"/>
      <w:spacing w:line="254" w:lineRule="auto"/>
    </w:pPr>
    <w:rPr>
      <w:rFonts w:eastAsia="Times New Roman"/>
      <w:b/>
      <w:sz w:val="20"/>
      <w:szCs w:val="20"/>
    </w:rPr>
  </w:style>
  <w:style w:type="paragraph" w:customStyle="1" w:styleId="DebateHeader">
    <w:name w:val="Debate Header"/>
    <w:basedOn w:val="TOC1"/>
    <w:autoRedefine/>
    <w:uiPriority w:val="99"/>
    <w:semiHidden/>
    <w:qFormat/>
    <w:rsid w:val="001E3835"/>
    <w:pPr>
      <w:pBdr>
        <w:top w:val="single" w:sz="4" w:space="0" w:color="auto"/>
        <w:left w:val="single" w:sz="4" w:space="0" w:color="auto"/>
        <w:bottom w:val="single" w:sz="4" w:space="0" w:color="auto"/>
        <w:right w:val="single" w:sz="4" w:space="0" w:color="auto"/>
      </w:pBdr>
      <w:spacing w:after="200" w:line="276" w:lineRule="auto"/>
      <w:contextualSpacing/>
    </w:pPr>
    <w:rPr>
      <w:rFonts w:asciiTheme="minorHAnsi" w:eastAsia="Malgun Gothic" w:hAnsiTheme="minorHAnsi"/>
      <w:b/>
      <w:bCs/>
      <w:sz w:val="24"/>
      <w:u w:val="single"/>
    </w:rPr>
  </w:style>
  <w:style w:type="paragraph" w:customStyle="1" w:styleId="Tagandcite">
    <w:name w:val="Tag and cite"/>
    <w:basedOn w:val="Normal"/>
    <w:autoRedefine/>
    <w:uiPriority w:val="99"/>
    <w:semiHidden/>
    <w:qFormat/>
    <w:rsid w:val="001E3835"/>
    <w:pPr>
      <w:spacing w:line="254" w:lineRule="auto"/>
    </w:pPr>
    <w:rPr>
      <w:rFonts w:eastAsia="Times New Roman"/>
      <w:color w:val="333333"/>
    </w:rPr>
  </w:style>
  <w:style w:type="paragraph" w:customStyle="1" w:styleId="StyleTagandCiteFranklinGothicDemi">
    <w:name w:val="Style Tag and Cite + Franklin Gothic Demi"/>
    <w:basedOn w:val="Normal"/>
    <w:autoRedefine/>
    <w:uiPriority w:val="99"/>
    <w:semiHidden/>
    <w:qFormat/>
    <w:rsid w:val="001E3835"/>
    <w:pPr>
      <w:pBdr>
        <w:top w:val="single" w:sz="4" w:space="0" w:color="auto"/>
        <w:left w:val="single" w:sz="4" w:space="0" w:color="auto"/>
        <w:bottom w:val="single" w:sz="4" w:space="0" w:color="auto"/>
        <w:right w:val="single" w:sz="4" w:space="0" w:color="auto"/>
      </w:pBdr>
      <w:spacing w:after="200" w:line="276" w:lineRule="auto"/>
      <w:contextualSpacing/>
    </w:pPr>
    <w:rPr>
      <w:rFonts w:asciiTheme="minorHAnsi" w:eastAsia="Malgun Gothic" w:hAnsiTheme="minorHAnsi"/>
      <w:b/>
      <w:bCs/>
      <w:sz w:val="24"/>
      <w:u w:val="single"/>
    </w:rPr>
  </w:style>
  <w:style w:type="paragraph" w:customStyle="1" w:styleId="StyleStyleTagandCiteFranklinGothicDemi11pt">
    <w:name w:val="Style Style Tag and Cite + Franklin Gothic Demi + 11 pt"/>
    <w:basedOn w:val="StyleTagandCiteFranklinGothicDemi"/>
    <w:autoRedefine/>
    <w:uiPriority w:val="99"/>
    <w:semiHidden/>
    <w:qFormat/>
    <w:rsid w:val="001E3835"/>
  </w:style>
  <w:style w:type="paragraph" w:customStyle="1" w:styleId="CiteCard">
    <w:name w:val="Cite/Card"/>
    <w:basedOn w:val="Normal"/>
    <w:uiPriority w:val="99"/>
    <w:semiHidden/>
    <w:qFormat/>
    <w:rsid w:val="001E3835"/>
    <w:pPr>
      <w:overflowPunct w:val="0"/>
      <w:autoSpaceDE w:val="0"/>
      <w:autoSpaceDN w:val="0"/>
      <w:adjustRightInd w:val="0"/>
      <w:spacing w:line="254" w:lineRule="auto"/>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uiPriority w:val="99"/>
    <w:semiHidden/>
    <w:qFormat/>
    <w:rsid w:val="001E3835"/>
    <w:pPr>
      <w:spacing w:line="254" w:lineRule="auto"/>
    </w:pPr>
    <w:rPr>
      <w:rFonts w:eastAsia="Times New Roman"/>
      <w:b/>
      <w:szCs w:val="20"/>
    </w:rPr>
  </w:style>
  <w:style w:type="paragraph" w:customStyle="1" w:styleId="title-bold-medium">
    <w:name w:val="title-bold-medium"/>
    <w:basedOn w:val="Normal"/>
    <w:uiPriority w:val="99"/>
    <w:semiHidden/>
    <w:qFormat/>
    <w:rsid w:val="001E3835"/>
    <w:pPr>
      <w:spacing w:before="100" w:beforeAutospacing="1" w:after="100" w:afterAutospacing="1" w:line="254" w:lineRule="auto"/>
    </w:pPr>
    <w:rPr>
      <w:rFonts w:eastAsia="Arial Unicode MS"/>
      <w:b/>
      <w:bCs/>
      <w:color w:val="000000"/>
      <w:sz w:val="20"/>
      <w:szCs w:val="20"/>
    </w:rPr>
  </w:style>
  <w:style w:type="paragraph" w:customStyle="1" w:styleId="lact">
    <w:name w:val="lact"/>
    <w:basedOn w:val="Normal"/>
    <w:uiPriority w:val="99"/>
    <w:semiHidden/>
    <w:qFormat/>
    <w:rsid w:val="001E3835"/>
    <w:pPr>
      <w:spacing w:before="100" w:beforeAutospacing="1" w:after="100" w:afterAutospacing="1" w:line="254" w:lineRule="auto"/>
    </w:pPr>
    <w:rPr>
      <w:rFonts w:eastAsia="Arial Unicode MS"/>
      <w:b/>
      <w:bCs/>
      <w:color w:val="000000"/>
      <w:sz w:val="20"/>
      <w:szCs w:val="20"/>
    </w:rPr>
  </w:style>
  <w:style w:type="paragraph" w:customStyle="1" w:styleId="BLOCKTITLE">
    <w:name w:val="BLOCK TITLE"/>
    <w:basedOn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uppressAutoHyphens/>
      <w:spacing w:line="254" w:lineRule="auto"/>
      <w:contextualSpacing/>
    </w:pPr>
    <w:rPr>
      <w:rFonts w:ascii="Sylfaen" w:hAnsi="Sylfaen"/>
      <w:caps/>
      <w:kern w:val="32"/>
      <w:sz w:val="32"/>
    </w:rPr>
  </w:style>
  <w:style w:type="paragraph" w:customStyle="1" w:styleId="shellscontentions">
    <w:name w:val="shells/contentions"/>
    <w:basedOn w:val="TagCite0"/>
    <w:uiPriority w:val="99"/>
    <w:semiHidden/>
    <w:qFormat/>
    <w:rsid w:val="001E3835"/>
    <w:pPr>
      <w:widowControl/>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bCs/>
      <w:sz w:val="24"/>
      <w:szCs w:val="22"/>
      <w:u w:val="single"/>
    </w:rPr>
  </w:style>
  <w:style w:type="paragraph" w:customStyle="1" w:styleId="BriefTitle1">
    <w:name w:val="Brief Title 1"/>
    <w:basedOn w:val="Normal"/>
    <w:uiPriority w:val="99"/>
    <w:semiHidden/>
    <w:qFormat/>
    <w:rsid w:val="001E3835"/>
    <w:pPr>
      <w:widowControl w:val="0"/>
      <w:autoSpaceDE w:val="0"/>
      <w:autoSpaceDN w:val="0"/>
      <w:adjustRightInd w:val="0"/>
      <w:spacing w:line="254" w:lineRule="auto"/>
      <w:jc w:val="center"/>
      <w:outlineLvl w:val="0"/>
    </w:pPr>
    <w:rPr>
      <w:rFonts w:eastAsia="Times New Roman"/>
      <w:b/>
      <w:sz w:val="20"/>
      <w:szCs w:val="20"/>
      <w:u w:val="single"/>
    </w:rPr>
  </w:style>
  <w:style w:type="paragraph" w:customStyle="1" w:styleId="TagCiteChar">
    <w:name w:val="Tag/Cite Char"/>
    <w:basedOn w:val="Normal"/>
    <w:uiPriority w:val="99"/>
    <w:semiHidden/>
    <w:qFormat/>
    <w:rsid w:val="001E3835"/>
    <w:pPr>
      <w:widowControl w:val="0"/>
      <w:autoSpaceDE w:val="0"/>
      <w:autoSpaceDN w:val="0"/>
      <w:adjustRightInd w:val="0"/>
      <w:spacing w:line="254" w:lineRule="auto"/>
    </w:pPr>
    <w:rPr>
      <w:rFonts w:eastAsia="Times New Roman"/>
      <w:b/>
      <w:sz w:val="20"/>
      <w:szCs w:val="20"/>
    </w:rPr>
  </w:style>
  <w:style w:type="paragraph" w:customStyle="1" w:styleId="ShellTitles">
    <w:name w:val="ShellTitles"/>
    <w:basedOn w:val="Normal"/>
    <w:uiPriority w:val="99"/>
    <w:semiHidden/>
    <w:qFormat/>
    <w:rsid w:val="001E3835"/>
    <w:pPr>
      <w:widowControl w:val="0"/>
      <w:autoSpaceDE w:val="0"/>
      <w:autoSpaceDN w:val="0"/>
      <w:adjustRightInd w:val="0"/>
      <w:spacing w:line="254" w:lineRule="auto"/>
    </w:pPr>
    <w:rPr>
      <w:rFonts w:eastAsia="Times New Roman"/>
      <w:b/>
      <w:sz w:val="20"/>
      <w:szCs w:val="20"/>
    </w:rPr>
  </w:style>
  <w:style w:type="paragraph" w:customStyle="1" w:styleId="maintext">
    <w:name w:val="maintext"/>
    <w:basedOn w:val="Normal"/>
    <w:uiPriority w:val="99"/>
    <w:semiHidden/>
    <w:qFormat/>
    <w:rsid w:val="001E3835"/>
    <w:pPr>
      <w:widowControl w:val="0"/>
      <w:autoSpaceDE w:val="0"/>
      <w:autoSpaceDN w:val="0"/>
      <w:adjustRightInd w:val="0"/>
      <w:spacing w:before="100" w:beforeAutospacing="1" w:after="100" w:afterAutospacing="1" w:line="254" w:lineRule="auto"/>
    </w:pPr>
    <w:rPr>
      <w:rFonts w:eastAsia="Times New Roman"/>
      <w:sz w:val="20"/>
      <w:szCs w:val="20"/>
    </w:rPr>
  </w:style>
  <w:style w:type="paragraph" w:customStyle="1" w:styleId="noindent">
    <w:name w:val="noindent"/>
    <w:basedOn w:val="Normal"/>
    <w:uiPriority w:val="99"/>
    <w:semiHidden/>
    <w:qFormat/>
    <w:rsid w:val="001E3835"/>
    <w:pPr>
      <w:spacing w:before="100" w:beforeAutospacing="1" w:after="100" w:afterAutospacing="1" w:line="254" w:lineRule="auto"/>
    </w:pPr>
    <w:rPr>
      <w:rFonts w:eastAsia="Times New Roman"/>
      <w:sz w:val="20"/>
      <w:szCs w:val="24"/>
    </w:rPr>
  </w:style>
  <w:style w:type="paragraph" w:customStyle="1" w:styleId="ToRead">
    <w:name w:val="To Read"/>
    <w:basedOn w:val="Normal"/>
    <w:uiPriority w:val="99"/>
    <w:semiHidden/>
    <w:qFormat/>
    <w:rsid w:val="001E3835"/>
    <w:pPr>
      <w:spacing w:line="254" w:lineRule="auto"/>
      <w:ind w:left="720"/>
    </w:pPr>
    <w:rPr>
      <w:rFonts w:ascii="Verdana" w:eastAsia="Times New Roman" w:hAnsi="Verdana"/>
      <w:b/>
      <w:sz w:val="20"/>
      <w:szCs w:val="24"/>
      <w:u w:val="single"/>
    </w:rPr>
  </w:style>
  <w:style w:type="paragraph" w:customStyle="1" w:styleId="Style1">
    <w:name w:val="Style 1"/>
    <w:basedOn w:val="Normal"/>
    <w:uiPriority w:val="99"/>
    <w:semiHidden/>
    <w:qFormat/>
    <w:rsid w:val="001E3835"/>
    <w:pPr>
      <w:widowControl w:val="0"/>
      <w:spacing w:line="254" w:lineRule="auto"/>
      <w:ind w:firstLine="216"/>
      <w:jc w:val="both"/>
    </w:pPr>
    <w:rPr>
      <w:rFonts w:eastAsia="Times New Roman"/>
      <w:noProof/>
      <w:color w:val="000000"/>
      <w:sz w:val="20"/>
      <w:szCs w:val="20"/>
    </w:rPr>
  </w:style>
  <w:style w:type="paragraph" w:customStyle="1" w:styleId="Style40">
    <w:name w:val="Style 4"/>
    <w:basedOn w:val="Normal"/>
    <w:uiPriority w:val="99"/>
    <w:semiHidden/>
    <w:qFormat/>
    <w:rsid w:val="001E3835"/>
    <w:pPr>
      <w:widowControl w:val="0"/>
      <w:tabs>
        <w:tab w:val="left" w:pos="6876"/>
      </w:tabs>
      <w:spacing w:line="254" w:lineRule="auto"/>
      <w:ind w:left="3744"/>
    </w:pPr>
    <w:rPr>
      <w:rFonts w:eastAsia="Times New Roman"/>
      <w:noProof/>
      <w:color w:val="000000"/>
      <w:sz w:val="20"/>
      <w:szCs w:val="20"/>
    </w:rPr>
  </w:style>
  <w:style w:type="paragraph" w:customStyle="1" w:styleId="listlevel1">
    <w:name w:val="list level 1"/>
    <w:basedOn w:val="Normal"/>
    <w:uiPriority w:val="99"/>
    <w:semiHidden/>
    <w:qFormat/>
    <w:rsid w:val="001E3835"/>
    <w:pPr>
      <w:overflowPunct w:val="0"/>
      <w:autoSpaceDE w:val="0"/>
      <w:autoSpaceDN w:val="0"/>
      <w:adjustRightInd w:val="0"/>
      <w:spacing w:line="254" w:lineRule="auto"/>
      <w:ind w:left="560" w:hanging="567"/>
      <w:jc w:val="both"/>
    </w:pPr>
    <w:rPr>
      <w:rFonts w:eastAsia="Times New Roman"/>
      <w:color w:val="000000"/>
      <w:szCs w:val="20"/>
    </w:rPr>
  </w:style>
  <w:style w:type="paragraph" w:customStyle="1" w:styleId="listlevel2">
    <w:name w:val="list level 2"/>
    <w:basedOn w:val="Normal"/>
    <w:uiPriority w:val="99"/>
    <w:semiHidden/>
    <w:qFormat/>
    <w:rsid w:val="001E3835"/>
    <w:pPr>
      <w:overflowPunct w:val="0"/>
      <w:autoSpaceDE w:val="0"/>
      <w:autoSpaceDN w:val="0"/>
      <w:adjustRightInd w:val="0"/>
      <w:spacing w:line="254" w:lineRule="auto"/>
      <w:ind w:left="1120" w:hanging="560"/>
      <w:jc w:val="both"/>
    </w:pPr>
    <w:rPr>
      <w:rFonts w:eastAsia="Times New Roman"/>
      <w:color w:val="000000"/>
      <w:szCs w:val="20"/>
    </w:rPr>
  </w:style>
  <w:style w:type="paragraph" w:customStyle="1" w:styleId="listlevel3">
    <w:name w:val="list level 3"/>
    <w:basedOn w:val="listlevel2"/>
    <w:uiPriority w:val="99"/>
    <w:semiHidden/>
    <w:qFormat/>
    <w:rsid w:val="001E3835"/>
    <w:pPr>
      <w:ind w:left="1660"/>
    </w:pPr>
  </w:style>
  <w:style w:type="paragraph" w:customStyle="1" w:styleId="PageNumber1">
    <w:name w:val="Page Number1"/>
    <w:basedOn w:val="Normal"/>
    <w:next w:val="Normal"/>
    <w:uiPriority w:val="99"/>
    <w:semiHidden/>
    <w:qFormat/>
    <w:rsid w:val="001E3835"/>
    <w:pPr>
      <w:spacing w:line="254" w:lineRule="auto"/>
    </w:pPr>
    <w:rPr>
      <w:rFonts w:eastAsia="Times New Roman"/>
      <w:sz w:val="20"/>
      <w:szCs w:val="24"/>
    </w:rPr>
  </w:style>
  <w:style w:type="paragraph" w:customStyle="1" w:styleId="Cite1">
    <w:name w:val="Cite1"/>
    <w:uiPriority w:val="99"/>
    <w:semiHidden/>
    <w:qFormat/>
    <w:rsid w:val="001E3835"/>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semiHidden/>
    <w:qFormat/>
    <w:rsid w:val="001E383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semiHidden/>
    <w:qFormat/>
    <w:rsid w:val="001E383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semiHidden/>
    <w:qFormat/>
    <w:rsid w:val="001E3835"/>
    <w:pPr>
      <w:spacing w:line="254" w:lineRule="auto"/>
      <w:ind w:left="288" w:right="288"/>
    </w:pPr>
    <w:rPr>
      <w:rFonts w:eastAsia="Times New Roman"/>
      <w:sz w:val="20"/>
      <w:szCs w:val="24"/>
    </w:rPr>
  </w:style>
  <w:style w:type="paragraph" w:customStyle="1" w:styleId="cite21">
    <w:name w:val="cite2"/>
    <w:uiPriority w:val="99"/>
    <w:semiHidden/>
    <w:qFormat/>
    <w:rsid w:val="001E3835"/>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uiPriority w:val="99"/>
    <w:semiHidden/>
    <w:qFormat/>
    <w:rsid w:val="001E3835"/>
    <w:pPr>
      <w:spacing w:before="100" w:beforeAutospacing="1" w:after="100" w:afterAutospacing="1" w:line="254" w:lineRule="auto"/>
      <w:jc w:val="both"/>
    </w:pPr>
    <w:rPr>
      <w:rFonts w:ascii="Verdana" w:eastAsia="Times New Roman" w:hAnsi="Verdana"/>
      <w:color w:val="2A2A2A"/>
      <w:sz w:val="21"/>
      <w:szCs w:val="21"/>
    </w:rPr>
  </w:style>
  <w:style w:type="paragraph" w:customStyle="1" w:styleId="cardtextsmall">
    <w:name w:val="card text small"/>
    <w:basedOn w:val="Normal"/>
    <w:uiPriority w:val="99"/>
    <w:semiHidden/>
    <w:qFormat/>
    <w:rsid w:val="001E3835"/>
    <w:pPr>
      <w:spacing w:line="254" w:lineRule="auto"/>
    </w:pPr>
    <w:rPr>
      <w:rFonts w:ascii="Arial Narrow" w:eastAsia="Times New Roman" w:hAnsi="Arial Narrow"/>
      <w:sz w:val="16"/>
      <w:szCs w:val="24"/>
    </w:rPr>
  </w:style>
  <w:style w:type="paragraph" w:customStyle="1" w:styleId="CaseListNormal">
    <w:name w:val="Case List Normal"/>
    <w:basedOn w:val="Normal"/>
    <w:uiPriority w:val="99"/>
    <w:semiHidden/>
    <w:qFormat/>
    <w:rsid w:val="001E3835"/>
    <w:pPr>
      <w:spacing w:line="254" w:lineRule="auto"/>
    </w:pPr>
    <w:rPr>
      <w:rFonts w:ascii="Times" w:eastAsia="Times New Roman" w:hAnsi="Times"/>
      <w:sz w:val="20"/>
      <w:szCs w:val="26"/>
    </w:rPr>
  </w:style>
  <w:style w:type="paragraph" w:customStyle="1" w:styleId="Body">
    <w:name w:val="Body"/>
    <w:basedOn w:val="Normal"/>
    <w:uiPriority w:val="99"/>
    <w:semiHidden/>
    <w:qFormat/>
    <w:rsid w:val="001E3835"/>
    <w:pPr>
      <w:spacing w:line="254" w:lineRule="auto"/>
      <w:outlineLvl w:val="3"/>
    </w:pPr>
    <w:rPr>
      <w:rFonts w:eastAsia="Times New Roman"/>
      <w:sz w:val="20"/>
      <w:szCs w:val="20"/>
    </w:rPr>
  </w:style>
  <w:style w:type="paragraph" w:customStyle="1" w:styleId="3text">
    <w:name w:val="3text"/>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TimesNewRoman12">
    <w:name w:val="TimesNewRoman12"/>
    <w:uiPriority w:val="99"/>
    <w:semiHidden/>
    <w:qFormat/>
    <w:rsid w:val="001E383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medium-normal">
    <w:name w:val="medium-normal"/>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text">
    <w:name w:val="text"/>
    <w:basedOn w:val="Normal"/>
    <w:autoRedefine/>
    <w:uiPriority w:val="99"/>
    <w:semiHidden/>
    <w:qFormat/>
    <w:rsid w:val="001E3835"/>
    <w:pPr>
      <w:spacing w:line="254" w:lineRule="auto"/>
    </w:pPr>
    <w:rPr>
      <w:rFonts w:eastAsia="Times New Roman"/>
      <w:sz w:val="18"/>
      <w:szCs w:val="24"/>
    </w:rPr>
  </w:style>
  <w:style w:type="paragraph" w:customStyle="1" w:styleId="textChar">
    <w:name w:val="text Char"/>
    <w:basedOn w:val="Normal"/>
    <w:autoRedefine/>
    <w:uiPriority w:val="99"/>
    <w:semiHidden/>
    <w:qFormat/>
    <w:rsid w:val="001E3835"/>
    <w:pPr>
      <w:spacing w:line="254" w:lineRule="auto"/>
    </w:pPr>
    <w:rPr>
      <w:rFonts w:eastAsia="Times New Roman"/>
      <w:color w:val="000000"/>
      <w:sz w:val="18"/>
      <w:szCs w:val="24"/>
    </w:rPr>
  </w:style>
  <w:style w:type="paragraph" w:customStyle="1" w:styleId="text1">
    <w:name w:val="text1"/>
    <w:basedOn w:val="Normal"/>
    <w:autoRedefine/>
    <w:uiPriority w:val="99"/>
    <w:semiHidden/>
    <w:qFormat/>
    <w:rsid w:val="001E3835"/>
    <w:pPr>
      <w:spacing w:line="254" w:lineRule="auto"/>
    </w:pPr>
    <w:rPr>
      <w:rFonts w:eastAsia="Times New Roman"/>
      <w:sz w:val="20"/>
      <w:szCs w:val="20"/>
    </w:rPr>
  </w:style>
  <w:style w:type="paragraph" w:customStyle="1" w:styleId="RepeatBlockHeading">
    <w:name w:val="Repeat Block Heading"/>
    <w:basedOn w:val="Normal"/>
    <w:autoRedefine/>
    <w:uiPriority w:val="99"/>
    <w:semiHidden/>
    <w:qFormat/>
    <w:rsid w:val="001E3835"/>
    <w:pPr>
      <w:spacing w:line="254" w:lineRule="auto"/>
      <w:jc w:val="center"/>
    </w:pPr>
    <w:rPr>
      <w:rFonts w:eastAsia="Times New Roman"/>
      <w:b/>
      <w:smallCaps/>
      <w:color w:val="000000"/>
      <w:szCs w:val="24"/>
      <w:u w:val="thick"/>
    </w:rPr>
  </w:style>
  <w:style w:type="paragraph" w:customStyle="1" w:styleId="story-headline">
    <w:name w:val="story-headline"/>
    <w:basedOn w:val="Normal"/>
    <w:uiPriority w:val="99"/>
    <w:semiHidden/>
    <w:qFormat/>
    <w:rsid w:val="001E3835"/>
    <w:pPr>
      <w:spacing w:before="72" w:after="72" w:line="254" w:lineRule="auto"/>
    </w:pPr>
    <w:rPr>
      <w:rFonts w:eastAsia="Times New Roman"/>
      <w:b/>
      <w:bCs/>
      <w:sz w:val="26"/>
      <w:szCs w:val="26"/>
    </w:rPr>
  </w:style>
  <w:style w:type="paragraph" w:customStyle="1" w:styleId="story-body">
    <w:name w:val="story-body"/>
    <w:basedOn w:val="Normal"/>
    <w:uiPriority w:val="99"/>
    <w:semiHidden/>
    <w:qFormat/>
    <w:rsid w:val="001E3835"/>
    <w:pPr>
      <w:spacing w:before="100" w:beforeAutospacing="1" w:after="100" w:afterAutospacing="1" w:line="254" w:lineRule="auto"/>
    </w:pPr>
    <w:rPr>
      <w:rFonts w:eastAsia="Times New Roman"/>
    </w:rPr>
  </w:style>
  <w:style w:type="paragraph" w:customStyle="1" w:styleId="story-dateline">
    <w:name w:val="story-dateline"/>
    <w:basedOn w:val="Normal"/>
    <w:uiPriority w:val="99"/>
    <w:semiHidden/>
    <w:qFormat/>
    <w:rsid w:val="001E3835"/>
    <w:pPr>
      <w:spacing w:line="254" w:lineRule="auto"/>
    </w:pPr>
    <w:rPr>
      <w:rFonts w:eastAsia="Times New Roman"/>
      <w:b/>
      <w:bCs/>
    </w:rPr>
  </w:style>
  <w:style w:type="paragraph" w:customStyle="1" w:styleId="TextofCards">
    <w:name w:val="Text of Cards"/>
    <w:basedOn w:val="Normal"/>
    <w:uiPriority w:val="99"/>
    <w:semiHidden/>
    <w:qFormat/>
    <w:rsid w:val="001E3835"/>
    <w:pPr>
      <w:spacing w:line="254" w:lineRule="auto"/>
      <w:jc w:val="both"/>
    </w:pPr>
    <w:rPr>
      <w:rFonts w:eastAsia="Times New Roman"/>
      <w:color w:val="000000"/>
      <w:spacing w:val="6"/>
      <w:sz w:val="20"/>
      <w:szCs w:val="23"/>
    </w:rPr>
  </w:style>
  <w:style w:type="paragraph" w:customStyle="1" w:styleId="Corpotesto">
    <w:name w:val="Corpo testo"/>
    <w:basedOn w:val="Normal"/>
    <w:uiPriority w:val="99"/>
    <w:semiHidden/>
    <w:qFormat/>
    <w:rsid w:val="001E3835"/>
    <w:pPr>
      <w:widowControl w:val="0"/>
      <w:adjustRightInd w:val="0"/>
      <w:spacing w:after="283" w:line="254" w:lineRule="auto"/>
    </w:pPr>
    <w:rPr>
      <w:rFonts w:ascii="Times" w:eastAsia="Times New Roman" w:hAnsi="Times"/>
      <w:sz w:val="20"/>
      <w:szCs w:val="24"/>
    </w:rPr>
  </w:style>
  <w:style w:type="paragraph" w:customStyle="1" w:styleId="tagCharChar1Char">
    <w:name w:val="tag Char Char1 Char"/>
    <w:uiPriority w:val="99"/>
    <w:semiHidden/>
    <w:qFormat/>
    <w:rsid w:val="001E383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3">
    <w:name w:val="Style3"/>
    <w:basedOn w:val="Normal"/>
    <w:uiPriority w:val="99"/>
    <w:semiHidden/>
    <w:qFormat/>
    <w:rsid w:val="001E3835"/>
    <w:pPr>
      <w:spacing w:line="254" w:lineRule="auto"/>
    </w:pPr>
    <w:rPr>
      <w:rFonts w:ascii="Arial Narrow" w:eastAsia="Times New Roman" w:hAnsi="Arial Narrow"/>
      <w:b/>
      <w:szCs w:val="24"/>
    </w:rPr>
  </w:style>
  <w:style w:type="paragraph" w:customStyle="1" w:styleId="OmniPage1">
    <w:name w:val="OmniPage #1"/>
    <w:basedOn w:val="Normal"/>
    <w:uiPriority w:val="99"/>
    <w:semiHidden/>
    <w:qFormat/>
    <w:rsid w:val="001E3835"/>
    <w:pPr>
      <w:widowControl w:val="0"/>
      <w:autoSpaceDE w:val="0"/>
      <w:autoSpaceDN w:val="0"/>
      <w:adjustRightInd w:val="0"/>
      <w:spacing w:line="240" w:lineRule="atLeast"/>
    </w:pPr>
    <w:rPr>
      <w:rFonts w:ascii="Times" w:eastAsia="Times New Roman" w:hAnsi="Times"/>
      <w:szCs w:val="24"/>
    </w:rPr>
  </w:style>
  <w:style w:type="paragraph" w:customStyle="1" w:styleId="TitlePageCenter">
    <w:name w:val="Title Page Center"/>
    <w:basedOn w:val="Normal"/>
    <w:autoRedefine/>
    <w:uiPriority w:val="99"/>
    <w:semiHidden/>
    <w:qFormat/>
    <w:rsid w:val="001E3835"/>
    <w:pPr>
      <w:spacing w:line="254" w:lineRule="auto"/>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semiHidden/>
    <w:qFormat/>
    <w:rsid w:val="001E3835"/>
    <w:rPr>
      <w:rFonts w:ascii="Arial" w:hAnsi="Arial"/>
      <w:b w:val="0"/>
      <w:caps w:val="0"/>
      <w:sz w:val="20"/>
    </w:rPr>
  </w:style>
  <w:style w:type="paragraph" w:customStyle="1" w:styleId="ProjectTitleLine">
    <w:name w:val="Project Title Line"/>
    <w:basedOn w:val="Normal"/>
    <w:next w:val="Normal"/>
    <w:autoRedefine/>
    <w:uiPriority w:val="99"/>
    <w:semiHidden/>
    <w:qFormat/>
    <w:rsid w:val="001E3835"/>
    <w:pPr>
      <w:spacing w:line="254" w:lineRule="auto"/>
      <w:jc w:val="center"/>
    </w:pPr>
    <w:rPr>
      <w:rFonts w:eastAsia="Times New Roman"/>
      <w:caps/>
      <w:sz w:val="20"/>
      <w:szCs w:val="20"/>
    </w:rPr>
  </w:style>
  <w:style w:type="paragraph" w:customStyle="1" w:styleId="LanguageStrike">
    <w:name w:val="Language Strike"/>
    <w:basedOn w:val="Normal"/>
    <w:next w:val="Normal"/>
    <w:uiPriority w:val="99"/>
    <w:semiHidden/>
    <w:qFormat/>
    <w:rsid w:val="001E3835"/>
    <w:pPr>
      <w:spacing w:line="254" w:lineRule="auto"/>
    </w:pPr>
    <w:rPr>
      <w:rFonts w:ascii="Arial Narrow" w:eastAsia="Times New Roman" w:hAnsi="Arial Narrow"/>
      <w:strike/>
      <w:sz w:val="20"/>
      <w:szCs w:val="24"/>
    </w:rPr>
  </w:style>
  <w:style w:type="paragraph" w:customStyle="1" w:styleId="NormalVerdana">
    <w:name w:val="Normal + Verdana"/>
    <w:aliases w:val="10 pt,White,Normal + Arial"/>
    <w:basedOn w:val="Normal"/>
    <w:uiPriority w:val="99"/>
    <w:semiHidden/>
    <w:qFormat/>
    <w:rsid w:val="001E3835"/>
    <w:pPr>
      <w:spacing w:line="254" w:lineRule="auto"/>
    </w:pPr>
    <w:rPr>
      <w:rFonts w:eastAsia="Times New Roman"/>
      <w:sz w:val="20"/>
      <w:szCs w:val="20"/>
      <w:u w:val="single"/>
    </w:rPr>
  </w:style>
  <w:style w:type="paragraph" w:customStyle="1" w:styleId="Normal10pt">
    <w:name w:val="Normal + 10 pt"/>
    <w:basedOn w:val="Normal"/>
    <w:uiPriority w:val="99"/>
    <w:semiHidden/>
    <w:qFormat/>
    <w:rsid w:val="001E3835"/>
    <w:pPr>
      <w:spacing w:line="254" w:lineRule="auto"/>
    </w:pPr>
    <w:rPr>
      <w:rFonts w:eastAsia="Times New Roman"/>
      <w:sz w:val="20"/>
      <w:szCs w:val="20"/>
    </w:rPr>
  </w:style>
  <w:style w:type="paragraph" w:customStyle="1" w:styleId="cardChar1Char">
    <w:name w:val="card Char1 Char"/>
    <w:basedOn w:val="Normal"/>
    <w:uiPriority w:val="99"/>
    <w:semiHidden/>
    <w:qFormat/>
    <w:rsid w:val="001E3835"/>
    <w:pPr>
      <w:spacing w:line="254" w:lineRule="auto"/>
      <w:ind w:left="288" w:right="288"/>
    </w:pPr>
    <w:rPr>
      <w:rFonts w:eastAsia="Times New Roman"/>
      <w:sz w:val="20"/>
      <w:szCs w:val="20"/>
    </w:rPr>
  </w:style>
  <w:style w:type="paragraph" w:customStyle="1" w:styleId="CM12">
    <w:name w:val="CM12"/>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44">
    <w:name w:val="CM44"/>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CM10">
    <w:name w:val="CM10"/>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StrikeThrough">
    <w:name w:val="Strike Through"/>
    <w:basedOn w:val="Normal"/>
    <w:next w:val="Normal"/>
    <w:uiPriority w:val="99"/>
    <w:semiHidden/>
    <w:qFormat/>
    <w:rsid w:val="001E3835"/>
    <w:pPr>
      <w:spacing w:line="254" w:lineRule="auto"/>
    </w:pPr>
    <w:rPr>
      <w:rFonts w:ascii="Arial Narrow" w:eastAsia="Times New Roman" w:hAnsi="Arial Narrow"/>
      <w:strike/>
      <w:sz w:val="20"/>
      <w:szCs w:val="20"/>
    </w:rPr>
  </w:style>
  <w:style w:type="paragraph" w:customStyle="1" w:styleId="textbodyblack">
    <w:name w:val="textbodyblack"/>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BlockHeading1">
    <w:name w:val="Block Heading 1"/>
    <w:basedOn w:val="Normal"/>
    <w:uiPriority w:val="99"/>
    <w:semiHidden/>
    <w:qFormat/>
    <w:rsid w:val="001E383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4" w:lineRule="auto"/>
      <w:jc w:val="center"/>
      <w:outlineLvl w:val="0"/>
    </w:pPr>
    <w:rPr>
      <w:rFonts w:eastAsia="Helvetica"/>
      <w:b/>
      <w:color w:val="000000"/>
      <w:sz w:val="48"/>
      <w:szCs w:val="48"/>
    </w:rPr>
  </w:style>
  <w:style w:type="paragraph" w:customStyle="1" w:styleId="SmallCard">
    <w:name w:val="Small Card"/>
    <w:basedOn w:val="Normal"/>
    <w:uiPriority w:val="99"/>
    <w:semiHidden/>
    <w:qFormat/>
    <w:rsid w:val="001E3835"/>
    <w:pPr>
      <w:spacing w:line="288" w:lineRule="auto"/>
      <w:ind w:left="720" w:right="720"/>
    </w:pPr>
    <w:rPr>
      <w:rFonts w:ascii="Bookman Old Style" w:eastAsia="Times New Roman" w:hAnsi="Bookman Old Style"/>
      <w:sz w:val="12"/>
      <w:szCs w:val="24"/>
    </w:rPr>
  </w:style>
  <w:style w:type="character" w:customStyle="1" w:styleId="CiteCorrectedChar">
    <w:name w:val="Cite Corrected Char"/>
    <w:link w:val="CiteCorrected"/>
    <w:semiHidden/>
    <w:locked/>
    <w:rsid w:val="001E3835"/>
    <w:rPr>
      <w:rFonts w:ascii="Times New Roman" w:eastAsia="Times New Roman" w:hAnsi="Times New Roman" w:cs="Times New Roman"/>
      <w:b/>
      <w:bCs/>
      <w:szCs w:val="16"/>
      <w:u w:val="single"/>
    </w:rPr>
  </w:style>
  <w:style w:type="paragraph" w:customStyle="1" w:styleId="CiteCorrected">
    <w:name w:val="Cite Corrected"/>
    <w:basedOn w:val="Normal"/>
    <w:link w:val="CiteCorrectedChar"/>
    <w:semiHidden/>
    <w:qFormat/>
    <w:rsid w:val="001E3835"/>
    <w:pPr>
      <w:spacing w:line="254" w:lineRule="auto"/>
    </w:pPr>
    <w:rPr>
      <w:rFonts w:ascii="Times New Roman" w:eastAsia="Times New Roman" w:hAnsi="Times New Roman" w:cs="Times New Roman"/>
      <w:b/>
      <w:bCs/>
      <w:szCs w:val="16"/>
      <w:u w:val="single"/>
    </w:rPr>
  </w:style>
  <w:style w:type="paragraph" w:customStyle="1" w:styleId="StyleLeft02">
    <w:name w:val="Style Left:  0.2&quot;"/>
    <w:basedOn w:val="Normal"/>
    <w:uiPriority w:val="99"/>
    <w:semiHidden/>
    <w:qFormat/>
    <w:rsid w:val="001E3835"/>
    <w:pPr>
      <w:spacing w:line="254" w:lineRule="auto"/>
      <w:ind w:left="288"/>
    </w:pPr>
    <w:rPr>
      <w:rFonts w:eastAsia="SimSun"/>
      <w:sz w:val="20"/>
      <w:szCs w:val="20"/>
      <w:lang w:eastAsia="zh-CN"/>
    </w:rPr>
  </w:style>
  <w:style w:type="paragraph" w:customStyle="1" w:styleId="Quote2">
    <w:name w:val="Quote2"/>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Hat1">
    <w:name w:val="Hat1"/>
    <w:basedOn w:val="Normal"/>
    <w:next w:val="Normal"/>
    <w:uiPriority w:val="2"/>
    <w:semiHidden/>
    <w:qFormat/>
    <w:rsid w:val="001E3835"/>
    <w:pPr>
      <w:keepNext/>
      <w:keepLines/>
      <w:pageBreakBefore/>
      <w:spacing w:before="480" w:line="254" w:lineRule="auto"/>
      <w:jc w:val="center"/>
      <w:outlineLvl w:val="1"/>
    </w:pPr>
    <w:rPr>
      <w:rFonts w:eastAsia="Times New Roman"/>
      <w:b/>
      <w:bCs/>
      <w:sz w:val="44"/>
      <w:szCs w:val="26"/>
      <w:u w:val="double"/>
    </w:rPr>
  </w:style>
  <w:style w:type="paragraph" w:customStyle="1" w:styleId="Tag1">
    <w:name w:val="Tag1"/>
    <w:basedOn w:val="Normal"/>
    <w:next w:val="Normal"/>
    <w:uiPriority w:val="4"/>
    <w:semiHidden/>
    <w:qFormat/>
    <w:rsid w:val="001E3835"/>
    <w:pPr>
      <w:keepNext/>
      <w:keepLines/>
      <w:spacing w:before="200" w:line="254" w:lineRule="auto"/>
      <w:outlineLvl w:val="3"/>
    </w:pPr>
    <w:rPr>
      <w:rFonts w:eastAsia="Times New Roman"/>
      <w:b/>
      <w:bCs/>
      <w:iCs/>
      <w:sz w:val="26"/>
    </w:rPr>
  </w:style>
  <w:style w:type="paragraph" w:customStyle="1" w:styleId="Citation-Complete">
    <w:name w:val="Citation - Complete"/>
    <w:basedOn w:val="Normal"/>
    <w:autoRedefine/>
    <w:uiPriority w:val="99"/>
    <w:semiHidden/>
    <w:qFormat/>
    <w:rsid w:val="001E3835"/>
    <w:pPr>
      <w:spacing w:after="120" w:line="254" w:lineRule="auto"/>
    </w:pPr>
    <w:rPr>
      <w:rFonts w:ascii="Arial Narrow" w:hAnsi="Arial Narrow"/>
      <w:sz w:val="16"/>
      <w:szCs w:val="24"/>
    </w:rPr>
  </w:style>
  <w:style w:type="paragraph" w:customStyle="1" w:styleId="Citation-FirstLine">
    <w:name w:val="Citation - First Line"/>
    <w:basedOn w:val="Normal"/>
    <w:next w:val="Citation-Complete"/>
    <w:autoRedefine/>
    <w:uiPriority w:val="99"/>
    <w:semiHidden/>
    <w:qFormat/>
    <w:rsid w:val="001E3835"/>
    <w:pPr>
      <w:spacing w:line="320" w:lineRule="atLeast"/>
    </w:pPr>
    <w:rPr>
      <w:szCs w:val="24"/>
    </w:rPr>
  </w:style>
  <w:style w:type="character" w:customStyle="1" w:styleId="Style2Char0">
    <w:name w:val="Style2 Char"/>
    <w:link w:val="Style20"/>
    <w:semiHidden/>
    <w:locked/>
    <w:rsid w:val="001E3835"/>
    <w:rPr>
      <w:rFonts w:ascii="Book Antiqua" w:hAnsi="Book Antiqua"/>
      <w:u w:val="thick"/>
    </w:rPr>
  </w:style>
  <w:style w:type="paragraph" w:customStyle="1" w:styleId="Style20">
    <w:name w:val="Style2"/>
    <w:basedOn w:val="Normal"/>
    <w:link w:val="Style2Char0"/>
    <w:semiHidden/>
    <w:qFormat/>
    <w:rsid w:val="001E3835"/>
    <w:pPr>
      <w:spacing w:line="254" w:lineRule="auto"/>
      <w:ind w:left="432"/>
      <w:jc w:val="both"/>
    </w:pPr>
    <w:rPr>
      <w:rFonts w:ascii="Book Antiqua" w:hAnsi="Book Antiqua" w:cstheme="minorBidi"/>
      <w:u w:val="thick"/>
    </w:rPr>
  </w:style>
  <w:style w:type="paragraph" w:customStyle="1" w:styleId="post-subtitle">
    <w:name w:val="post-subtitle"/>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Pa0">
    <w:name w:val="Pa0"/>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ra">
    <w:name w:val="para"/>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Pa5">
    <w:name w:val="Pa5"/>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Pa6">
    <w:name w:val="Pa6"/>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paragraph" w:customStyle="1" w:styleId="noindent0">
    <w:name w:val="no_indent"/>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tagline1">
    <w:name w:val="tagline"/>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byline">
    <w:name w:val="byline"/>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Block1">
    <w:name w:val="Block1"/>
    <w:basedOn w:val="Normal"/>
    <w:next w:val="Normal"/>
    <w:uiPriority w:val="3"/>
    <w:semiHidden/>
    <w:qFormat/>
    <w:rsid w:val="001E3835"/>
    <w:pPr>
      <w:keepNext/>
      <w:keepLines/>
      <w:pageBreakBefore/>
      <w:spacing w:before="200" w:line="254" w:lineRule="auto"/>
      <w:jc w:val="center"/>
      <w:outlineLvl w:val="2"/>
    </w:pPr>
    <w:rPr>
      <w:rFonts w:eastAsia="Times New Roman"/>
      <w:b/>
      <w:bCs/>
      <w:sz w:val="32"/>
      <w:u w:val="single"/>
    </w:rPr>
  </w:style>
  <w:style w:type="paragraph" w:customStyle="1" w:styleId="TOCHeading1">
    <w:name w:val="TOC Heading1"/>
    <w:basedOn w:val="Heading1"/>
    <w:next w:val="Normal"/>
    <w:uiPriority w:val="39"/>
    <w:semiHidden/>
    <w:qFormat/>
    <w:rsid w:val="001E383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HotRouteChar">
    <w:name w:val="Hot Route Char"/>
    <w:link w:val="HotRoute"/>
    <w:semiHidden/>
    <w:locked/>
    <w:rsid w:val="001E3835"/>
    <w:rPr>
      <w:rFonts w:ascii="Times New Roman" w:eastAsia="Times New Roman" w:hAnsi="Times New Roman" w:cs="Times New Roman"/>
    </w:rPr>
  </w:style>
  <w:style w:type="paragraph" w:customStyle="1" w:styleId="HotRoute">
    <w:name w:val="Hot Route"/>
    <w:basedOn w:val="Normal"/>
    <w:link w:val="HotRouteChar"/>
    <w:semiHidden/>
    <w:qFormat/>
    <w:rsid w:val="001E3835"/>
    <w:pPr>
      <w:spacing w:line="254" w:lineRule="auto"/>
      <w:ind w:left="144"/>
    </w:pPr>
    <w:rPr>
      <w:rFonts w:ascii="Times New Roman" w:eastAsia="Times New Roman" w:hAnsi="Times New Roman" w:cs="Times New Roman"/>
    </w:rPr>
  </w:style>
  <w:style w:type="character" w:customStyle="1" w:styleId="ReallySamllTextChar">
    <w:name w:val="ReallySamllText Char"/>
    <w:link w:val="ReallySamllText"/>
    <w:semiHidden/>
    <w:locked/>
    <w:rsid w:val="001E3835"/>
    <w:rPr>
      <w:sz w:val="10"/>
    </w:rPr>
  </w:style>
  <w:style w:type="paragraph" w:customStyle="1" w:styleId="ReallySamllText">
    <w:name w:val="ReallySamllText"/>
    <w:basedOn w:val="Normal"/>
    <w:link w:val="ReallySamllTextChar"/>
    <w:autoRedefine/>
    <w:semiHidden/>
    <w:qFormat/>
    <w:rsid w:val="001E3835"/>
    <w:pPr>
      <w:spacing w:line="254" w:lineRule="auto"/>
    </w:pPr>
    <w:rPr>
      <w:rFonts w:asciiTheme="minorHAnsi" w:hAnsiTheme="minorHAnsi" w:cstheme="minorBidi"/>
      <w:sz w:val="10"/>
    </w:rPr>
  </w:style>
  <w:style w:type="paragraph" w:customStyle="1" w:styleId="Card6pt">
    <w:name w:val="Card 6pt"/>
    <w:basedOn w:val="Normal"/>
    <w:uiPriority w:val="99"/>
    <w:semiHidden/>
    <w:qFormat/>
    <w:rsid w:val="001E3835"/>
    <w:pPr>
      <w:spacing w:line="254" w:lineRule="auto"/>
    </w:pPr>
    <w:rPr>
      <w:rFonts w:eastAsia="Times New Roman"/>
      <w:sz w:val="12"/>
    </w:rPr>
  </w:style>
  <w:style w:type="paragraph" w:customStyle="1" w:styleId="CardCites">
    <w:name w:val="Card Cites"/>
    <w:basedOn w:val="Normal"/>
    <w:next w:val="Normal"/>
    <w:uiPriority w:val="99"/>
    <w:semiHidden/>
    <w:qFormat/>
    <w:rsid w:val="001E3835"/>
    <w:pPr>
      <w:spacing w:line="254" w:lineRule="auto"/>
    </w:pPr>
    <w:rPr>
      <w:rFonts w:eastAsia="Times New Roman"/>
      <w:b/>
      <w:sz w:val="20"/>
      <w:szCs w:val="24"/>
    </w:rPr>
  </w:style>
  <w:style w:type="paragraph" w:customStyle="1" w:styleId="Cardtext3">
    <w:name w:val="Card text"/>
    <w:uiPriority w:val="99"/>
    <w:semiHidden/>
    <w:qFormat/>
    <w:rsid w:val="001E3835"/>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uiPriority w:val="99"/>
    <w:semiHidden/>
    <w:qFormat/>
    <w:rsid w:val="001E3835"/>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uiPriority w:val="99"/>
    <w:semiHidden/>
    <w:qFormat/>
    <w:rsid w:val="001E3835"/>
    <w:pPr>
      <w:spacing w:line="254" w:lineRule="auto"/>
      <w:ind w:left="400"/>
    </w:pPr>
    <w:rPr>
      <w:rFonts w:eastAsia="Times New Roman"/>
      <w:szCs w:val="24"/>
    </w:rPr>
  </w:style>
  <w:style w:type="paragraph" w:customStyle="1" w:styleId="TagCiteChar0">
    <w:name w:val="Tag / Cite Char"/>
    <w:basedOn w:val="Normal"/>
    <w:uiPriority w:val="99"/>
    <w:semiHidden/>
    <w:qFormat/>
    <w:rsid w:val="001E3835"/>
    <w:pPr>
      <w:spacing w:line="254" w:lineRule="auto"/>
    </w:pPr>
    <w:rPr>
      <w:rFonts w:eastAsia="Times New Roman"/>
      <w:b/>
      <w:color w:val="000000"/>
      <w:szCs w:val="24"/>
    </w:rPr>
  </w:style>
  <w:style w:type="paragraph" w:customStyle="1" w:styleId="PageNumber2">
    <w:name w:val="Page Number2"/>
    <w:basedOn w:val="Normal"/>
    <w:next w:val="Normal"/>
    <w:uiPriority w:val="99"/>
    <w:semiHidden/>
    <w:qFormat/>
    <w:rsid w:val="001E3835"/>
    <w:pPr>
      <w:spacing w:line="254" w:lineRule="auto"/>
    </w:pPr>
    <w:rPr>
      <w:rFonts w:eastAsia="Times New Roman"/>
      <w:sz w:val="20"/>
      <w:szCs w:val="24"/>
    </w:rPr>
  </w:style>
  <w:style w:type="paragraph" w:customStyle="1" w:styleId="HeaderFooter">
    <w:name w:val="Header &amp; Footer"/>
    <w:uiPriority w:val="99"/>
    <w:semiHidden/>
    <w:qFormat/>
    <w:rsid w:val="001E3835"/>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uiPriority w:val="99"/>
    <w:semiHidden/>
    <w:qFormat/>
    <w:rsid w:val="001E3835"/>
    <w:pPr>
      <w:spacing w:line="254" w:lineRule="auto"/>
    </w:pPr>
    <w:rPr>
      <w:rFonts w:ascii="Arial Narrow" w:eastAsia="Times New Roman" w:hAnsi="Arial Narrow"/>
      <w:color w:val="000000"/>
      <w:sz w:val="16"/>
      <w:szCs w:val="24"/>
    </w:rPr>
  </w:style>
  <w:style w:type="paragraph" w:customStyle="1" w:styleId="CardTextUnderlined">
    <w:name w:val="Card Text Underlined"/>
    <w:basedOn w:val="Normal"/>
    <w:uiPriority w:val="99"/>
    <w:semiHidden/>
    <w:qFormat/>
    <w:rsid w:val="001E3835"/>
    <w:pPr>
      <w:spacing w:line="254" w:lineRule="auto"/>
    </w:pPr>
    <w:rPr>
      <w:rFonts w:ascii="Arial Narrow" w:eastAsia="Times New Roman" w:hAnsi="Arial Narrow"/>
      <w:szCs w:val="24"/>
      <w:u w:val="single"/>
    </w:rPr>
  </w:style>
  <w:style w:type="paragraph" w:customStyle="1" w:styleId="HeaderDebate">
    <w:name w:val="Header Debate"/>
    <w:basedOn w:val="Normal"/>
    <w:uiPriority w:val="99"/>
    <w:semiHidden/>
    <w:qFormat/>
    <w:rsid w:val="001E3835"/>
    <w:pPr>
      <w:spacing w:line="254" w:lineRule="auto"/>
      <w:jc w:val="center"/>
      <w:outlineLvl w:val="0"/>
    </w:pPr>
    <w:rPr>
      <w:rFonts w:eastAsia="Times New Roman"/>
      <w:b/>
      <w:sz w:val="48"/>
      <w:szCs w:val="24"/>
      <w:u w:val="words"/>
    </w:rPr>
  </w:style>
  <w:style w:type="paragraph" w:customStyle="1" w:styleId="NormalWeb1">
    <w:name w:val="Normal (Web)1"/>
    <w:basedOn w:val="Normal"/>
    <w:uiPriority w:val="99"/>
    <w:semiHidden/>
    <w:qFormat/>
    <w:rsid w:val="001E3835"/>
    <w:pPr>
      <w:spacing w:before="100" w:beforeAutospacing="1" w:after="100" w:afterAutospacing="1" w:line="254" w:lineRule="auto"/>
    </w:pPr>
    <w:rPr>
      <w:rFonts w:eastAsia="Times New Roman"/>
      <w:sz w:val="20"/>
      <w:szCs w:val="20"/>
    </w:rPr>
  </w:style>
  <w:style w:type="paragraph" w:customStyle="1" w:styleId="CardTagCharChar">
    <w:name w:val="Card Tag Char Char"/>
    <w:basedOn w:val="Normal"/>
    <w:uiPriority w:val="99"/>
    <w:semiHidden/>
    <w:qFormat/>
    <w:rsid w:val="001E3835"/>
    <w:pPr>
      <w:spacing w:line="254" w:lineRule="auto"/>
    </w:pPr>
    <w:rPr>
      <w:rFonts w:eastAsia="Times New Roman"/>
      <w:b/>
      <w:szCs w:val="24"/>
    </w:rPr>
  </w:style>
  <w:style w:type="paragraph" w:customStyle="1" w:styleId="fixed">
    <w:name w:val="fixed"/>
    <w:basedOn w:val="Normal"/>
    <w:uiPriority w:val="99"/>
    <w:semiHidden/>
    <w:qFormat/>
    <w:rsid w:val="001E3835"/>
    <w:pPr>
      <w:spacing w:before="100" w:beforeAutospacing="1" w:after="100" w:afterAutospacing="1" w:line="254" w:lineRule="auto"/>
    </w:pPr>
    <w:rPr>
      <w:rFonts w:ascii="Courier New" w:eastAsia="Times New Roman" w:hAnsi="Courier New" w:cs="Courier New"/>
    </w:rPr>
  </w:style>
  <w:style w:type="paragraph" w:customStyle="1" w:styleId="textonormal">
    <w:name w:val="textonormal"/>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Subtitle1">
    <w:name w:val="Subtitle1"/>
    <w:basedOn w:val="Normal"/>
    <w:uiPriority w:val="99"/>
    <w:semiHidden/>
    <w:qFormat/>
    <w:rsid w:val="001E3835"/>
    <w:pPr>
      <w:spacing w:before="100" w:beforeAutospacing="1" w:after="100" w:afterAutospacing="1" w:line="254" w:lineRule="auto"/>
    </w:pPr>
    <w:rPr>
      <w:rFonts w:eastAsia="Times New Roman"/>
      <w:szCs w:val="24"/>
    </w:rPr>
  </w:style>
  <w:style w:type="character" w:customStyle="1" w:styleId="CardUnderlinedChar">
    <w:name w:val="Card Underlined Char"/>
    <w:link w:val="CardUnderlined"/>
    <w:semiHidden/>
    <w:locked/>
    <w:rsid w:val="001E3835"/>
    <w:rPr>
      <w:rFonts w:ascii="Arial Narrow" w:eastAsia="Times New Roman" w:hAnsi="Arial Narrow"/>
      <w:u w:val="single"/>
    </w:rPr>
  </w:style>
  <w:style w:type="paragraph" w:customStyle="1" w:styleId="CardUnderlined">
    <w:name w:val="Card Underlined"/>
    <w:basedOn w:val="Normal"/>
    <w:link w:val="CardUnderlinedChar"/>
    <w:semiHidden/>
    <w:qFormat/>
    <w:rsid w:val="001E3835"/>
    <w:pPr>
      <w:spacing w:line="254" w:lineRule="auto"/>
    </w:pPr>
    <w:rPr>
      <w:rFonts w:ascii="Arial Narrow" w:eastAsia="Times New Roman" w:hAnsi="Arial Narrow" w:cstheme="minorBidi"/>
      <w:u w:val="single"/>
    </w:rPr>
  </w:style>
  <w:style w:type="paragraph" w:customStyle="1" w:styleId="ExecutiveSummarytext">
    <w:name w:val="Executive Summary text"/>
    <w:basedOn w:val="Normal"/>
    <w:next w:val="Normal"/>
    <w:uiPriority w:val="99"/>
    <w:semiHidden/>
    <w:qFormat/>
    <w:rsid w:val="001E3835"/>
    <w:pPr>
      <w:autoSpaceDE w:val="0"/>
      <w:autoSpaceDN w:val="0"/>
      <w:adjustRightInd w:val="0"/>
      <w:spacing w:line="254" w:lineRule="auto"/>
    </w:pPr>
    <w:rPr>
      <w:rFonts w:eastAsia="Times New Roman"/>
      <w:szCs w:val="24"/>
    </w:rPr>
  </w:style>
  <w:style w:type="character" w:customStyle="1" w:styleId="NormalUnderlineChar1">
    <w:name w:val="Normal Underline Char1"/>
    <w:link w:val="NormalUnderline"/>
    <w:semiHidden/>
    <w:locked/>
    <w:rsid w:val="001E3835"/>
    <w:rPr>
      <w:u w:val="single"/>
    </w:rPr>
  </w:style>
  <w:style w:type="paragraph" w:customStyle="1" w:styleId="NormalUnderline">
    <w:name w:val="Normal Underline"/>
    <w:basedOn w:val="Normal"/>
    <w:link w:val="NormalUnderlineChar1"/>
    <w:semiHidden/>
    <w:qFormat/>
    <w:rsid w:val="001E3835"/>
    <w:pPr>
      <w:spacing w:line="254" w:lineRule="auto"/>
      <w:ind w:left="288"/>
    </w:pPr>
    <w:rPr>
      <w:rFonts w:asciiTheme="minorHAnsi" w:hAnsiTheme="minorHAnsi" w:cstheme="minorBidi"/>
      <w:u w:val="single"/>
    </w:rPr>
  </w:style>
  <w:style w:type="character" w:customStyle="1" w:styleId="CardUpSize-LightChar">
    <w:name w:val="CardUpSize - Light Char"/>
    <w:link w:val="CardUpSize-Light"/>
    <w:semiHidden/>
    <w:locked/>
    <w:rsid w:val="001E3835"/>
    <w:rPr>
      <w:rFonts w:ascii="Times New Roman" w:eastAsia="Times New Roman" w:hAnsi="Times New Roman" w:cs="Times New Roman"/>
      <w:szCs w:val="32"/>
      <w:u w:val="single"/>
    </w:rPr>
  </w:style>
  <w:style w:type="paragraph" w:customStyle="1" w:styleId="CardUpSize-Light">
    <w:name w:val="CardUpSize - Light"/>
    <w:basedOn w:val="Normal"/>
    <w:link w:val="CardUpSize-LightChar"/>
    <w:semiHidden/>
    <w:qFormat/>
    <w:rsid w:val="001E3835"/>
    <w:pPr>
      <w:spacing w:line="254" w:lineRule="auto"/>
      <w:jc w:val="both"/>
    </w:pPr>
    <w:rPr>
      <w:rFonts w:ascii="Times New Roman" w:eastAsia="Times New Roman" w:hAnsi="Times New Roman" w:cs="Times New Roman"/>
      <w:szCs w:val="32"/>
      <w:u w:val="single"/>
    </w:rPr>
  </w:style>
  <w:style w:type="character" w:customStyle="1" w:styleId="CiteCardUpSize-HeavyChar">
    <w:name w:val="Cite // CardUpSize - Heavy Char"/>
    <w:link w:val="CiteCardUpSize-Heavy"/>
    <w:semiHidden/>
    <w:locked/>
    <w:rsid w:val="001E3835"/>
    <w:rPr>
      <w:rFonts w:ascii="Times New Roman" w:eastAsia="Times New Roman" w:hAnsi="Times New Roman" w:cs="Times New Roman"/>
      <w:b/>
      <w:szCs w:val="32"/>
      <w:u w:val="single"/>
    </w:rPr>
  </w:style>
  <w:style w:type="paragraph" w:customStyle="1" w:styleId="CiteCardUpSize-Heavy">
    <w:name w:val="Cite // CardUpSize - Heavy"/>
    <w:basedOn w:val="Normal"/>
    <w:link w:val="CiteCardUpSize-HeavyChar"/>
    <w:autoRedefine/>
    <w:semiHidden/>
    <w:qFormat/>
    <w:rsid w:val="001E3835"/>
    <w:pPr>
      <w:spacing w:line="254" w:lineRule="auto"/>
      <w:jc w:val="both"/>
    </w:pPr>
    <w:rPr>
      <w:rFonts w:ascii="Times New Roman" w:eastAsia="Times New Roman" w:hAnsi="Times New Roman" w:cs="Times New Roman"/>
      <w:b/>
      <w:szCs w:val="32"/>
      <w:u w:val="single"/>
    </w:rPr>
  </w:style>
  <w:style w:type="paragraph" w:customStyle="1" w:styleId="SmallCite">
    <w:name w:val="Small Cite"/>
    <w:basedOn w:val="Normal"/>
    <w:uiPriority w:val="99"/>
    <w:semiHidden/>
    <w:qFormat/>
    <w:rsid w:val="001E3835"/>
    <w:pPr>
      <w:spacing w:line="254" w:lineRule="auto"/>
    </w:pPr>
    <w:rPr>
      <w:rFonts w:ascii="Verdana" w:eastAsia="Times New Roman" w:hAnsi="Verdana"/>
      <w:sz w:val="16"/>
      <w:szCs w:val="24"/>
    </w:rPr>
  </w:style>
  <w:style w:type="paragraph" w:customStyle="1" w:styleId="Blocktitle0">
    <w:name w:val="Block title"/>
    <w:basedOn w:val="Heading1"/>
    <w:autoRedefine/>
    <w:uiPriority w:val="99"/>
    <w:semiHidden/>
    <w:qFormat/>
    <w:rsid w:val="001E3835"/>
    <w:pPr>
      <w:keepNext w:val="0"/>
      <w:keepLines w:val="0"/>
      <w:pBdr>
        <w:top w:val="single" w:sz="4" w:space="1" w:color="auto"/>
        <w:left w:val="single" w:sz="4" w:space="4" w:color="auto"/>
        <w:bottom w:val="single" w:sz="4" w:space="1" w:color="auto"/>
        <w:right w:val="single" w:sz="4" w:space="4" w:color="auto"/>
      </w:pBdr>
      <w:spacing w:after="60" w:line="254" w:lineRule="auto"/>
    </w:pPr>
    <w:rPr>
      <w:rFonts w:eastAsia="Cambria"/>
      <w:bCs/>
      <w:kern w:val="24"/>
      <w:sz w:val="26"/>
    </w:rPr>
  </w:style>
  <w:style w:type="paragraph" w:customStyle="1" w:styleId="byline1">
    <w:name w:val="byline1"/>
    <w:basedOn w:val="Normal"/>
    <w:uiPriority w:val="99"/>
    <w:semiHidden/>
    <w:qFormat/>
    <w:rsid w:val="001E3835"/>
    <w:pPr>
      <w:spacing w:after="240" w:line="360" w:lineRule="atLeast"/>
    </w:pPr>
    <w:rPr>
      <w:rFonts w:eastAsia="Times New Roman"/>
      <w:b/>
      <w:bCs/>
      <w:sz w:val="16"/>
      <w:szCs w:val="16"/>
    </w:rPr>
  </w:style>
  <w:style w:type="paragraph" w:customStyle="1" w:styleId="fullstory">
    <w:name w:val="fullstory"/>
    <w:basedOn w:val="Normal"/>
    <w:uiPriority w:val="99"/>
    <w:semiHidden/>
    <w:qFormat/>
    <w:rsid w:val="001E3835"/>
    <w:pPr>
      <w:spacing w:before="100" w:beforeAutospacing="1" w:after="100" w:afterAutospacing="1" w:line="254" w:lineRule="auto"/>
    </w:pPr>
    <w:rPr>
      <w:rFonts w:eastAsia="Times New Roman"/>
      <w:szCs w:val="24"/>
    </w:rPr>
  </w:style>
  <w:style w:type="paragraph" w:customStyle="1" w:styleId="PlaceholderText1">
    <w:name w:val="Placeholder Text1"/>
    <w:basedOn w:val="Normal"/>
    <w:uiPriority w:val="99"/>
    <w:semiHidden/>
    <w:qFormat/>
    <w:rsid w:val="001E3835"/>
    <w:pPr>
      <w:keepNext/>
      <w:numPr>
        <w:numId w:val="12"/>
      </w:numPr>
      <w:tabs>
        <w:tab w:val="num" w:pos="360"/>
      </w:tabs>
      <w:spacing w:line="254" w:lineRule="auto"/>
      <w:ind w:left="0" w:firstLine="0"/>
      <w:outlineLvl w:val="0"/>
    </w:pPr>
    <w:rPr>
      <w:rFonts w:eastAsia="MS Gothic"/>
      <w:szCs w:val="24"/>
    </w:rPr>
  </w:style>
  <w:style w:type="character" w:customStyle="1" w:styleId="ImportantTextChar">
    <w:name w:val="Important Text Char"/>
    <w:link w:val="ImportantText"/>
    <w:semiHidden/>
    <w:locked/>
    <w:rsid w:val="001E383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semiHidden/>
    <w:qFormat/>
    <w:rsid w:val="001E3835"/>
    <w:pPr>
      <w:pBdr>
        <w:top w:val="single" w:sz="8" w:space="0" w:color="auto"/>
        <w:left w:val="single" w:sz="8" w:space="0" w:color="auto"/>
        <w:bottom w:val="single" w:sz="8" w:space="0" w:color="auto"/>
        <w:right w:val="single" w:sz="8" w:space="0" w:color="auto"/>
      </w:pBdr>
      <w:tabs>
        <w:tab w:val="left" w:pos="1440"/>
      </w:tabs>
      <w:spacing w:line="254" w:lineRule="auto"/>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semiHidden/>
    <w:locked/>
    <w:rsid w:val="001E3835"/>
    <w:rPr>
      <w:rFonts w:ascii="Arial Narrow" w:hAnsi="Arial Narrow"/>
      <w:sz w:val="16"/>
    </w:rPr>
  </w:style>
  <w:style w:type="paragraph" w:customStyle="1" w:styleId="Debate-CardSmalltextF2">
    <w:name w:val="Debate- Card Small text F2"/>
    <w:basedOn w:val="Normal"/>
    <w:next w:val="Debate-CardTagandCite-F6"/>
    <w:link w:val="Debate-CardSmalltextF2Char"/>
    <w:semiHidden/>
    <w:qFormat/>
    <w:rsid w:val="001E3835"/>
    <w:pPr>
      <w:spacing w:after="200" w:line="254" w:lineRule="auto"/>
      <w:contextualSpacing/>
    </w:pPr>
    <w:rPr>
      <w:rFonts w:ascii="Arial Narrow" w:hAnsi="Arial Narrow" w:cstheme="minorBidi"/>
      <w:sz w:val="16"/>
    </w:rPr>
  </w:style>
  <w:style w:type="character" w:customStyle="1" w:styleId="Debate-CardTextUnderlined-F3Char">
    <w:name w:val="Debate- Card Text Underlined- F3 Char"/>
    <w:link w:val="Debate-CardTextUnderlined-F3"/>
    <w:semiHidden/>
    <w:locked/>
    <w:rsid w:val="001E3835"/>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semiHidden/>
    <w:qFormat/>
    <w:rsid w:val="001E3835"/>
    <w:pPr>
      <w:spacing w:after="200" w:line="254" w:lineRule="auto"/>
      <w:contextualSpacing/>
    </w:pPr>
    <w:rPr>
      <w:rFonts w:ascii="Arial Narrow" w:hAnsi="Arial Narrow" w:cstheme="minorBidi"/>
      <w:sz w:val="18"/>
      <w:u w:val="single"/>
    </w:rPr>
  </w:style>
  <w:style w:type="character" w:customStyle="1" w:styleId="StyleBodyText11ptBlackUnderlineChar">
    <w:name w:val="Style Body Text + 11 pt Black Underline Char"/>
    <w:link w:val="StyleBodyText11ptBlackUnderline"/>
    <w:semiHidden/>
    <w:locked/>
    <w:rsid w:val="001E3835"/>
    <w:rPr>
      <w:rFonts w:ascii="HNKAOE+Arial" w:hAnsi="HNKAOE+Arial"/>
    </w:rPr>
  </w:style>
  <w:style w:type="paragraph" w:customStyle="1" w:styleId="StyleBodyText11ptBlackUnderline">
    <w:name w:val="Style Body Text + 11 pt Black Underline"/>
    <w:basedOn w:val="BodyText"/>
    <w:link w:val="StyleBodyText11ptBlackUnderlineChar"/>
    <w:semiHidden/>
    <w:qFormat/>
    <w:rsid w:val="001E3835"/>
    <w:pPr>
      <w:widowControl/>
      <w:adjustRightInd w:val="0"/>
      <w:spacing w:line="254" w:lineRule="auto"/>
      <w:ind w:left="0"/>
    </w:pPr>
    <w:rPr>
      <w:rFonts w:ascii="HNKAOE+Arial" w:eastAsiaTheme="minorHAnsi" w:hAnsi="HNKAOE+Arial" w:cstheme="minorBidi"/>
    </w:rPr>
  </w:style>
  <w:style w:type="character" w:customStyle="1" w:styleId="StyleBodyText11ptBoldBlackChar">
    <w:name w:val="Style Body Text + 11 pt Bold Black Char"/>
    <w:link w:val="StyleBodyText11ptBoldBlack"/>
    <w:semiHidden/>
    <w:locked/>
    <w:rsid w:val="001E3835"/>
    <w:rPr>
      <w:rFonts w:ascii="HNKAOE+Arial" w:hAnsi="HNKAOE+Arial"/>
    </w:rPr>
  </w:style>
  <w:style w:type="paragraph" w:customStyle="1" w:styleId="StyleBodyText11ptBoldBlack">
    <w:name w:val="Style Body Text + 11 pt Bold Black"/>
    <w:basedOn w:val="BodyText"/>
    <w:link w:val="StyleBodyText11ptBoldBlackChar"/>
    <w:semiHidden/>
    <w:qFormat/>
    <w:rsid w:val="001E3835"/>
    <w:pPr>
      <w:widowControl/>
      <w:adjustRightInd w:val="0"/>
      <w:spacing w:line="254" w:lineRule="auto"/>
      <w:ind w:left="0"/>
    </w:pPr>
    <w:rPr>
      <w:rFonts w:ascii="HNKAOE+Arial" w:eastAsiaTheme="minorHAnsi" w:hAnsi="HNKAOE+Arial" w:cstheme="minorBidi"/>
    </w:rPr>
  </w:style>
  <w:style w:type="character" w:customStyle="1" w:styleId="citesChar0">
    <w:name w:val="cites Char"/>
    <w:aliases w:val="Heading 1 Char3"/>
    <w:link w:val="cites0"/>
    <w:uiPriority w:val="99"/>
    <w:semiHidden/>
    <w:locked/>
    <w:rsid w:val="001E3835"/>
    <w:rPr>
      <w:rFonts w:ascii="Calibri" w:eastAsia="Times New Roman" w:hAnsi="Calibri" w:cs="Times New Roman"/>
      <w:b/>
      <w:bCs/>
      <w:color w:val="345A8A"/>
      <w:sz w:val="32"/>
      <w:szCs w:val="32"/>
    </w:rPr>
  </w:style>
  <w:style w:type="paragraph" w:customStyle="1" w:styleId="cites0">
    <w:name w:val="cites"/>
    <w:link w:val="citesChar0"/>
    <w:autoRedefine/>
    <w:uiPriority w:val="99"/>
    <w:semiHidden/>
    <w:qFormat/>
    <w:rsid w:val="001E3835"/>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semiHidden/>
    <w:locked/>
    <w:rsid w:val="001E3835"/>
    <w:rPr>
      <w:rFonts w:ascii="Georgia" w:eastAsia="Malgun Gothic" w:hAnsi="Georgia"/>
    </w:rPr>
  </w:style>
  <w:style w:type="paragraph" w:customStyle="1" w:styleId="tiny">
    <w:name w:val="tiny"/>
    <w:next w:val="Normal"/>
    <w:link w:val="tinyChar"/>
    <w:autoRedefine/>
    <w:semiHidden/>
    <w:qFormat/>
    <w:rsid w:val="001E3835"/>
    <w:pPr>
      <w:spacing w:after="0" w:line="240" w:lineRule="auto"/>
      <w:contextualSpacing/>
    </w:pPr>
    <w:rPr>
      <w:rFonts w:ascii="Georgia" w:eastAsia="Malgun Gothic" w:hAnsi="Georgia"/>
    </w:rPr>
  </w:style>
  <w:style w:type="character" w:customStyle="1" w:styleId="StyletinyBoldChar">
    <w:name w:val="Style tiny + Bold Char"/>
    <w:link w:val="StyletinyBold"/>
    <w:semiHidden/>
    <w:locked/>
    <w:rsid w:val="001E3835"/>
    <w:rPr>
      <w:rFonts w:ascii="Times New Roman" w:eastAsia="Malgun Gothic" w:hAnsi="Times New Roman" w:cs="Times New Roman"/>
      <w:bCs/>
    </w:rPr>
  </w:style>
  <w:style w:type="paragraph" w:customStyle="1" w:styleId="StyletinyBold">
    <w:name w:val="Style tiny + Bold"/>
    <w:basedOn w:val="tiny"/>
    <w:link w:val="StyletinyBoldChar"/>
    <w:semiHidden/>
    <w:qFormat/>
    <w:rsid w:val="001E3835"/>
    <w:rPr>
      <w:rFonts w:ascii="Times New Roman" w:hAnsi="Times New Roman" w:cs="Times New Roman"/>
      <w:bCs/>
    </w:rPr>
  </w:style>
  <w:style w:type="character" w:customStyle="1" w:styleId="UnderlinedCardTextChar">
    <w:name w:val="Underlined Card Text Char"/>
    <w:link w:val="UnderlinedCardText"/>
    <w:semiHidden/>
    <w:locked/>
    <w:rsid w:val="001E3835"/>
    <w:rPr>
      <w:rFonts w:ascii="Georgia" w:eastAsia="Calibri" w:hAnsi="Georgia"/>
      <w:u w:val="single"/>
    </w:rPr>
  </w:style>
  <w:style w:type="paragraph" w:customStyle="1" w:styleId="UnderlinedCardText">
    <w:name w:val="Underlined Card Text"/>
    <w:basedOn w:val="Normal"/>
    <w:link w:val="UnderlinedCardTextChar"/>
    <w:semiHidden/>
    <w:qFormat/>
    <w:rsid w:val="001E3835"/>
    <w:pPr>
      <w:widowControl w:val="0"/>
      <w:suppressAutoHyphens/>
      <w:spacing w:before="86" w:after="86" w:line="254" w:lineRule="auto"/>
      <w:ind w:left="86" w:right="86"/>
      <w:contextualSpacing/>
    </w:pPr>
    <w:rPr>
      <w:rFonts w:ascii="Georgia" w:eastAsia="Calibri" w:hAnsi="Georgia" w:cstheme="minorBidi"/>
      <w:u w:val="single"/>
    </w:rPr>
  </w:style>
  <w:style w:type="character" w:customStyle="1" w:styleId="Heading5SizeDownChar">
    <w:name w:val="Heading 5 Size Down Char"/>
    <w:link w:val="Heading5SizeDown"/>
    <w:semiHidden/>
    <w:locked/>
    <w:rsid w:val="001E3835"/>
    <w:rPr>
      <w:rFonts w:ascii="Times New Roman" w:eastAsia="Times New Roman" w:hAnsi="Times New Roman" w:cs="Times New Roman"/>
      <w:szCs w:val="16"/>
    </w:rPr>
  </w:style>
  <w:style w:type="paragraph" w:customStyle="1" w:styleId="Heading5SizeDown">
    <w:name w:val="Heading 5 Size Down"/>
    <w:basedOn w:val="Normal"/>
    <w:link w:val="Heading5SizeDownChar"/>
    <w:autoRedefine/>
    <w:semiHidden/>
    <w:qFormat/>
    <w:rsid w:val="001E3835"/>
    <w:pPr>
      <w:tabs>
        <w:tab w:val="left" w:pos="1440"/>
      </w:tabs>
      <w:spacing w:line="254" w:lineRule="auto"/>
      <w:jc w:val="both"/>
    </w:pPr>
    <w:rPr>
      <w:rFonts w:ascii="Times New Roman" w:eastAsia="Times New Roman" w:hAnsi="Times New Roman" w:cs="Times New Roman"/>
      <w:szCs w:val="16"/>
    </w:rPr>
  </w:style>
  <w:style w:type="character" w:customStyle="1" w:styleId="Normal2BoldChar">
    <w:name w:val="Normal2 + Bold Char"/>
    <w:link w:val="Normal2Bold"/>
    <w:semiHidden/>
    <w:locked/>
    <w:rsid w:val="001E3835"/>
    <w:rPr>
      <w:rFonts w:ascii="Times New Roman" w:eastAsia="Times New Roman" w:hAnsi="Times New Roman" w:cs="Arial"/>
      <w:b/>
      <w:szCs w:val="44"/>
    </w:rPr>
  </w:style>
  <w:style w:type="paragraph" w:customStyle="1" w:styleId="Normal2Bold">
    <w:name w:val="Normal2 + Bold"/>
    <w:basedOn w:val="Normal"/>
    <w:link w:val="Normal2BoldChar"/>
    <w:semiHidden/>
    <w:qFormat/>
    <w:rsid w:val="001E3835"/>
    <w:pPr>
      <w:tabs>
        <w:tab w:val="left" w:pos="1440"/>
      </w:tabs>
      <w:spacing w:line="254" w:lineRule="auto"/>
    </w:pPr>
    <w:rPr>
      <w:rFonts w:ascii="Times New Roman" w:eastAsia="Times New Roman" w:hAnsi="Times New Roman" w:cs="Arial"/>
      <w:b/>
      <w:szCs w:val="44"/>
    </w:rPr>
  </w:style>
  <w:style w:type="character" w:customStyle="1" w:styleId="ListContentsChar">
    <w:name w:val="List Contents Char"/>
    <w:link w:val="ListContents"/>
    <w:semiHidden/>
    <w:locked/>
    <w:rsid w:val="001E3835"/>
    <w:rPr>
      <w:rFonts w:ascii="Times New Roman" w:eastAsia="Times New Roman" w:hAnsi="Times New Roman" w:cs="Times New Roman"/>
      <w:lang w:eastAsia="ar-SA"/>
    </w:rPr>
  </w:style>
  <w:style w:type="paragraph" w:customStyle="1" w:styleId="ListContents">
    <w:name w:val="List Contents"/>
    <w:basedOn w:val="Normal"/>
    <w:link w:val="ListContentsChar"/>
    <w:semiHidden/>
    <w:qFormat/>
    <w:rsid w:val="001E3835"/>
    <w:pPr>
      <w:widowControl w:val="0"/>
      <w:suppressAutoHyphens/>
      <w:spacing w:line="254" w:lineRule="auto"/>
      <w:ind w:left="567"/>
    </w:pPr>
    <w:rPr>
      <w:rFonts w:ascii="Times New Roman" w:eastAsia="Times New Roman" w:hAnsi="Times New Roman" w:cs="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semiHidden/>
    <w:locked/>
    <w:rsid w:val="001E3835"/>
    <w:rPr>
      <w:rFonts w:ascii="Times New Roman" w:eastAsia="Times New Roman" w:hAnsi="Times New Roman" w:cs="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semiHidden/>
    <w:qFormat/>
    <w:rsid w:val="001E3835"/>
    <w:rPr>
      <w:color w:val="231F20"/>
      <w:u w:val="single"/>
    </w:rPr>
  </w:style>
  <w:style w:type="character" w:customStyle="1" w:styleId="SmallFontChar">
    <w:name w:val="Small Font Char"/>
    <w:link w:val="SmallFont"/>
    <w:semiHidden/>
    <w:locked/>
    <w:rsid w:val="001E3835"/>
    <w:rPr>
      <w:sz w:val="14"/>
      <w:szCs w:val="18"/>
    </w:rPr>
  </w:style>
  <w:style w:type="paragraph" w:customStyle="1" w:styleId="SmallFont">
    <w:name w:val="Small Font"/>
    <w:basedOn w:val="Normal"/>
    <w:link w:val="SmallFontChar"/>
    <w:semiHidden/>
    <w:qFormat/>
    <w:rsid w:val="001E3835"/>
    <w:pPr>
      <w:spacing w:after="200" w:line="254" w:lineRule="auto"/>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semiHidden/>
    <w:locked/>
    <w:rsid w:val="001E3835"/>
  </w:style>
  <w:style w:type="paragraph" w:customStyle="1" w:styleId="CardsFont12ptCharCharCharCharCharCharCharCharChar">
    <w:name w:val="Cards + Font: 12 pt Char Char Char Char Char Char Char Char Char"/>
    <w:basedOn w:val="Cards"/>
    <w:link w:val="CardsFont12ptCharCharCharCharCharCharCharCharCharChar"/>
    <w:semiHidden/>
    <w:qFormat/>
    <w:rsid w:val="001E3835"/>
    <w:pPr>
      <w:widowControl w:val="0"/>
      <w:autoSpaceDE/>
      <w:autoSpaceDN/>
      <w:adjustRightInd/>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semiHidden/>
    <w:locked/>
    <w:rsid w:val="001E3835"/>
    <w:rPr>
      <w:rFonts w:ascii="Times New Roman" w:eastAsia="Times New Roman" w:hAnsi="Times New Roman" w:cs="Times New Roman"/>
      <w:u w:val="thick"/>
    </w:rPr>
  </w:style>
  <w:style w:type="paragraph" w:customStyle="1" w:styleId="StyleCards12ptThickunderline">
    <w:name w:val="Style Cards + 12 pt Thick underline"/>
    <w:basedOn w:val="Normal"/>
    <w:link w:val="StyleCards12ptThickunderlineChar2"/>
    <w:semiHidden/>
    <w:qFormat/>
    <w:rsid w:val="001E3835"/>
    <w:pPr>
      <w:autoSpaceDE w:val="0"/>
      <w:autoSpaceDN w:val="0"/>
      <w:adjustRightInd w:val="0"/>
      <w:spacing w:line="254" w:lineRule="auto"/>
      <w:ind w:left="432" w:right="432"/>
      <w:jc w:val="both"/>
    </w:pPr>
    <w:rPr>
      <w:rFonts w:ascii="Times New Roman" w:eastAsia="Times New Roman" w:hAnsi="Times New Roman" w:cs="Times New Roman"/>
      <w:u w:val="thick"/>
    </w:rPr>
  </w:style>
  <w:style w:type="character" w:customStyle="1" w:styleId="UnimportantCharChar">
    <w:name w:val="Unimportant Char Char"/>
    <w:link w:val="Unimportant"/>
    <w:semiHidden/>
    <w:locked/>
    <w:rsid w:val="001E3835"/>
    <w:rPr>
      <w:rFonts w:ascii="Arial" w:eastAsia="Times New Roman" w:hAnsi="Arial" w:cs="Arial"/>
      <w:sz w:val="12"/>
    </w:rPr>
  </w:style>
  <w:style w:type="paragraph" w:customStyle="1" w:styleId="Unimportant">
    <w:name w:val="Unimportant"/>
    <w:basedOn w:val="Normal"/>
    <w:link w:val="UnimportantCharChar"/>
    <w:semiHidden/>
    <w:qFormat/>
    <w:rsid w:val="001E3835"/>
    <w:pPr>
      <w:spacing w:line="254" w:lineRule="auto"/>
      <w:jc w:val="both"/>
    </w:pPr>
    <w:rPr>
      <w:rFonts w:ascii="Arial" w:eastAsia="Times New Roman" w:hAnsi="Arial" w:cs="Arial"/>
      <w:sz w:val="12"/>
    </w:rPr>
  </w:style>
  <w:style w:type="character" w:customStyle="1" w:styleId="TagCiteChar1">
    <w:name w:val="Tag &amp; Cite Char"/>
    <w:link w:val="TagCite1"/>
    <w:semiHidden/>
    <w:locked/>
    <w:rsid w:val="001E3835"/>
    <w:rPr>
      <w:rFonts w:ascii="Arial" w:eastAsia="Times New Roman" w:hAnsi="Arial" w:cs="Arial"/>
      <w:b/>
    </w:rPr>
  </w:style>
  <w:style w:type="paragraph" w:customStyle="1" w:styleId="TagCite1">
    <w:name w:val="Tag &amp; Cite"/>
    <w:basedOn w:val="Normal"/>
    <w:link w:val="TagCiteChar1"/>
    <w:semiHidden/>
    <w:qFormat/>
    <w:rsid w:val="001E3835"/>
    <w:pPr>
      <w:spacing w:line="254" w:lineRule="auto"/>
      <w:jc w:val="both"/>
    </w:pPr>
    <w:rPr>
      <w:rFonts w:ascii="Arial" w:eastAsia="Times New Roman" w:hAnsi="Arial" w:cs="Arial"/>
      <w:b/>
    </w:rPr>
  </w:style>
  <w:style w:type="character" w:customStyle="1" w:styleId="HighlightedTextChar">
    <w:name w:val="Highlighted Text Char"/>
    <w:link w:val="HighlightedText"/>
    <w:semiHidden/>
    <w:locked/>
    <w:rsid w:val="001E3835"/>
    <w:rPr>
      <w:rFonts w:ascii="Arial" w:eastAsia="Times New Roman" w:hAnsi="Arial" w:cs="Arial"/>
      <w:b/>
      <w:u w:val="thick"/>
    </w:rPr>
  </w:style>
  <w:style w:type="paragraph" w:customStyle="1" w:styleId="HighlightedText">
    <w:name w:val="Highlighted Text"/>
    <w:basedOn w:val="Normal"/>
    <w:link w:val="HighlightedTextChar"/>
    <w:semiHidden/>
    <w:qFormat/>
    <w:rsid w:val="001E3835"/>
    <w:pPr>
      <w:spacing w:line="254" w:lineRule="auto"/>
      <w:jc w:val="both"/>
    </w:pPr>
    <w:rPr>
      <w:rFonts w:ascii="Arial" w:eastAsia="Times New Roman" w:hAnsi="Arial" w:cs="Arial"/>
      <w:b/>
      <w:u w:val="thick"/>
    </w:rPr>
  </w:style>
  <w:style w:type="character" w:customStyle="1" w:styleId="UnunderlinedChar">
    <w:name w:val="Ununderlined Char"/>
    <w:link w:val="Ununderlined"/>
    <w:semiHidden/>
    <w:locked/>
    <w:rsid w:val="001E3835"/>
    <w:rPr>
      <w:rFonts w:ascii="Arial" w:eastAsia="Times New Roman" w:hAnsi="Arial" w:cs="Arial"/>
      <w:sz w:val="12"/>
    </w:rPr>
  </w:style>
  <w:style w:type="paragraph" w:customStyle="1" w:styleId="Ununderlined">
    <w:name w:val="Ununderlined"/>
    <w:basedOn w:val="Normal"/>
    <w:link w:val="UnunderlinedChar"/>
    <w:semiHidden/>
    <w:qFormat/>
    <w:rsid w:val="001E3835"/>
    <w:pPr>
      <w:spacing w:line="254" w:lineRule="auto"/>
      <w:jc w:val="both"/>
    </w:pPr>
    <w:rPr>
      <w:rFonts w:ascii="Arial" w:eastAsia="Times New Roman" w:hAnsi="Arial" w:cs="Arial"/>
      <w:sz w:val="12"/>
    </w:rPr>
  </w:style>
  <w:style w:type="paragraph" w:customStyle="1" w:styleId="StyleHeading1Justified">
    <w:name w:val="Style Heading 1 + Justified"/>
    <w:basedOn w:val="Normal"/>
    <w:next w:val="Normal"/>
    <w:uiPriority w:val="99"/>
    <w:semiHidden/>
    <w:qFormat/>
    <w:rsid w:val="001E3835"/>
    <w:pPr>
      <w:spacing w:line="254" w:lineRule="auto"/>
    </w:pPr>
    <w:rPr>
      <w:rFonts w:eastAsia="Times New Roman"/>
      <w:sz w:val="20"/>
      <w:szCs w:val="20"/>
    </w:rPr>
  </w:style>
  <w:style w:type="character" w:customStyle="1" w:styleId="textunderlineChar">
    <w:name w:val="text underline Char"/>
    <w:link w:val="textunderline"/>
    <w:semiHidden/>
    <w:locked/>
    <w:rsid w:val="001E3835"/>
    <w:rPr>
      <w:rFonts w:ascii="Times New Roman" w:eastAsia="Times New Roman" w:hAnsi="Times New Roman" w:cs="Times New Roman"/>
      <w:u w:val="single"/>
    </w:rPr>
  </w:style>
  <w:style w:type="paragraph" w:customStyle="1" w:styleId="textunderline">
    <w:name w:val="text underline"/>
    <w:basedOn w:val="Normal"/>
    <w:link w:val="textunderlineChar"/>
    <w:autoRedefine/>
    <w:semiHidden/>
    <w:qFormat/>
    <w:rsid w:val="001E3835"/>
    <w:pPr>
      <w:spacing w:line="254" w:lineRule="auto"/>
    </w:pPr>
    <w:rPr>
      <w:rFonts w:ascii="Times New Roman" w:eastAsia="Times New Roman" w:hAnsi="Times New Roman" w:cs="Times New Roman"/>
      <w:u w:val="single"/>
    </w:rPr>
  </w:style>
  <w:style w:type="character" w:customStyle="1" w:styleId="DebateTagChar">
    <w:name w:val="Debate Tag Char"/>
    <w:link w:val="DebateTag"/>
    <w:semiHidden/>
    <w:locked/>
    <w:rsid w:val="001E3835"/>
    <w:rPr>
      <w:rFonts w:ascii="Garamond" w:hAnsi="Garamond"/>
      <w:b/>
    </w:rPr>
  </w:style>
  <w:style w:type="paragraph" w:customStyle="1" w:styleId="DebateTag">
    <w:name w:val="Debate Tag"/>
    <w:basedOn w:val="Normal"/>
    <w:link w:val="DebateTagChar"/>
    <w:autoRedefine/>
    <w:semiHidden/>
    <w:qFormat/>
    <w:rsid w:val="001E3835"/>
    <w:pPr>
      <w:tabs>
        <w:tab w:val="left" w:pos="270"/>
      </w:tabs>
      <w:spacing w:line="254" w:lineRule="auto"/>
    </w:pPr>
    <w:rPr>
      <w:rFonts w:ascii="Garamond" w:hAnsi="Garamond" w:cstheme="minorBidi"/>
      <w:b/>
    </w:rPr>
  </w:style>
  <w:style w:type="paragraph" w:customStyle="1" w:styleId="DebateCite">
    <w:name w:val="Debate Cite"/>
    <w:basedOn w:val="Normal"/>
    <w:autoRedefine/>
    <w:uiPriority w:val="99"/>
    <w:semiHidden/>
    <w:qFormat/>
    <w:rsid w:val="001E3835"/>
    <w:pPr>
      <w:tabs>
        <w:tab w:val="left" w:pos="270"/>
      </w:tabs>
      <w:spacing w:line="254" w:lineRule="auto"/>
    </w:pPr>
    <w:rPr>
      <w:rFonts w:eastAsia="Times New Roman"/>
      <w:sz w:val="20"/>
      <w:szCs w:val="24"/>
    </w:rPr>
  </w:style>
  <w:style w:type="paragraph" w:customStyle="1" w:styleId="BlockTitle1">
    <w:name w:val="Block Title #1"/>
    <w:basedOn w:val="Heading1"/>
    <w:uiPriority w:val="99"/>
    <w:semiHidden/>
    <w:qFormat/>
    <w:rsid w:val="001E3835"/>
    <w:pPr>
      <w:keepLines w:val="0"/>
      <w:pageBreakBefore w:val="0"/>
      <w:pBdr>
        <w:top w:val="single" w:sz="18" w:space="1" w:color="000000"/>
        <w:left w:val="single" w:sz="18" w:space="4" w:color="000000"/>
        <w:bottom w:val="single" w:sz="18" w:space="1" w:color="000000"/>
        <w:right w:val="single" w:sz="18" w:space="4" w:color="000000"/>
      </w:pBdr>
      <w:spacing w:before="0" w:line="254" w:lineRule="auto"/>
      <w:ind w:left="1728" w:right="1728"/>
    </w:pPr>
    <w:rPr>
      <w:rFonts w:cs="Arial"/>
      <w:caps/>
      <w:color w:val="000000"/>
      <w:kern w:val="32"/>
      <w:sz w:val="32"/>
    </w:rPr>
  </w:style>
  <w:style w:type="paragraph" w:customStyle="1" w:styleId="PreformattedText">
    <w:name w:val="Preformatted Text"/>
    <w:basedOn w:val="Normal"/>
    <w:uiPriority w:val="99"/>
    <w:semiHidden/>
    <w:qFormat/>
    <w:rsid w:val="001E3835"/>
    <w:pPr>
      <w:widowControl w:val="0"/>
      <w:suppressAutoHyphens/>
      <w:spacing w:line="254" w:lineRule="auto"/>
    </w:pPr>
    <w:rPr>
      <w:rFonts w:ascii="Courier New" w:eastAsia="Courier New" w:hAnsi="Courier New"/>
      <w:sz w:val="20"/>
      <w:szCs w:val="20"/>
    </w:rPr>
  </w:style>
  <w:style w:type="character" w:customStyle="1" w:styleId="Heading4CiteChar">
    <w:name w:val="Heading 4 Cite Char"/>
    <w:link w:val="Heading4Cite"/>
    <w:semiHidden/>
    <w:locked/>
    <w:rsid w:val="001E3835"/>
    <w:rPr>
      <w:rFonts w:ascii="Times New Roman" w:eastAsia="Times New Roman" w:hAnsi="Times New Roman" w:cs="Times New Roman"/>
    </w:rPr>
  </w:style>
  <w:style w:type="paragraph" w:customStyle="1" w:styleId="Heading4Cite">
    <w:name w:val="Heading 4 Cite"/>
    <w:basedOn w:val="Normal"/>
    <w:link w:val="Heading4CiteChar"/>
    <w:autoRedefine/>
    <w:semiHidden/>
    <w:qFormat/>
    <w:rsid w:val="001E3835"/>
    <w:pPr>
      <w:spacing w:line="254" w:lineRule="auto"/>
    </w:pPr>
    <w:rPr>
      <w:rFonts w:ascii="Times New Roman" w:eastAsia="Times New Roman" w:hAnsi="Times New Roman" w:cs="Times New Roman"/>
    </w:rPr>
  </w:style>
  <w:style w:type="paragraph" w:customStyle="1" w:styleId="SmallText">
    <w:name w:val="SmallText"/>
    <w:basedOn w:val="Normal"/>
    <w:uiPriority w:val="99"/>
    <w:semiHidden/>
    <w:qFormat/>
    <w:rsid w:val="001E3835"/>
    <w:pPr>
      <w:spacing w:after="200" w:line="276" w:lineRule="auto"/>
    </w:pPr>
    <w:rPr>
      <w:rFonts w:eastAsia="Times New Roman"/>
      <w:bCs/>
      <w:sz w:val="16"/>
    </w:rPr>
  </w:style>
  <w:style w:type="character" w:customStyle="1" w:styleId="UnunderlinedTextChar">
    <w:name w:val="Ununderlined Text Char"/>
    <w:link w:val="UnunderlinedText"/>
    <w:semiHidden/>
    <w:locked/>
    <w:rsid w:val="001E3835"/>
    <w:rPr>
      <w:rFonts w:ascii="Times New Roman" w:eastAsia="Times New Roman" w:hAnsi="Times New Roman" w:cs="Times New Roman"/>
      <w:bCs/>
      <w:sz w:val="12"/>
    </w:rPr>
  </w:style>
  <w:style w:type="paragraph" w:customStyle="1" w:styleId="UnunderlinedText">
    <w:name w:val="Ununderlined Text"/>
    <w:basedOn w:val="Normal"/>
    <w:link w:val="UnunderlinedTextChar"/>
    <w:autoRedefine/>
    <w:semiHidden/>
    <w:qFormat/>
    <w:rsid w:val="001E3835"/>
    <w:pPr>
      <w:spacing w:after="200" w:line="276" w:lineRule="auto"/>
    </w:pPr>
    <w:rPr>
      <w:rFonts w:ascii="Times New Roman" w:eastAsia="Times New Roman" w:hAnsi="Times New Roman" w:cs="Times New Roman"/>
      <w:bCs/>
      <w:sz w:val="12"/>
    </w:rPr>
  </w:style>
  <w:style w:type="paragraph" w:customStyle="1" w:styleId="CardStyle">
    <w:name w:val="Card Style"/>
    <w:basedOn w:val="Normal"/>
    <w:uiPriority w:val="99"/>
    <w:semiHidden/>
    <w:qFormat/>
    <w:rsid w:val="001E3835"/>
    <w:pPr>
      <w:spacing w:after="200" w:line="276" w:lineRule="auto"/>
    </w:pPr>
    <w:rPr>
      <w:rFonts w:eastAsia="Times New Roman"/>
      <w:bCs/>
    </w:rPr>
  </w:style>
  <w:style w:type="character" w:customStyle="1" w:styleId="NormaltagChar">
    <w:name w:val="Normal tag Char"/>
    <w:link w:val="Normaltag"/>
    <w:uiPriority w:val="99"/>
    <w:semiHidden/>
    <w:locked/>
    <w:rsid w:val="001E3835"/>
    <w:rPr>
      <w:rFonts w:ascii="Times New Roman" w:eastAsia="Times New Roman" w:hAnsi="Times New Roman" w:cs="Times New Roman"/>
      <w:b/>
      <w:bCs/>
    </w:rPr>
  </w:style>
  <w:style w:type="paragraph" w:customStyle="1" w:styleId="Normaltag">
    <w:name w:val="Normal tag"/>
    <w:basedOn w:val="Normal"/>
    <w:link w:val="NormaltagChar"/>
    <w:uiPriority w:val="99"/>
    <w:semiHidden/>
    <w:qFormat/>
    <w:rsid w:val="001E3835"/>
    <w:pPr>
      <w:spacing w:after="200" w:line="276" w:lineRule="auto"/>
    </w:pPr>
    <w:rPr>
      <w:rFonts w:ascii="Times New Roman" w:eastAsia="Times New Roman" w:hAnsi="Times New Roman" w:cs="Times New Roman"/>
      <w:b/>
      <w:bCs/>
    </w:rPr>
  </w:style>
  <w:style w:type="character" w:customStyle="1" w:styleId="Cardnon-underlinedChar">
    <w:name w:val="Card non-underlined Char"/>
    <w:link w:val="Cardnon-underlined"/>
    <w:uiPriority w:val="99"/>
    <w:semiHidden/>
    <w:locked/>
    <w:rsid w:val="001E3835"/>
    <w:rPr>
      <w:rFonts w:ascii="Times New Roman" w:eastAsia="Times New Roman" w:hAnsi="Times New Roman" w:cs="Times New Roman"/>
      <w:bCs/>
      <w:sz w:val="14"/>
    </w:rPr>
  </w:style>
  <w:style w:type="paragraph" w:customStyle="1" w:styleId="Cardnon-underlined">
    <w:name w:val="Card non-underlined"/>
    <w:basedOn w:val="Normal"/>
    <w:link w:val="Cardnon-underlinedChar"/>
    <w:autoRedefine/>
    <w:uiPriority w:val="99"/>
    <w:semiHidden/>
    <w:qFormat/>
    <w:rsid w:val="001E3835"/>
    <w:pPr>
      <w:spacing w:after="200" w:line="276" w:lineRule="auto"/>
    </w:pPr>
    <w:rPr>
      <w:rFonts w:ascii="Times New Roman" w:eastAsia="Times New Roman" w:hAnsi="Times New Roman" w:cs="Times New Roman"/>
      <w:bCs/>
      <w:sz w:val="14"/>
    </w:rPr>
  </w:style>
  <w:style w:type="paragraph" w:customStyle="1" w:styleId="card">
    <w:name w:val="%card"/>
    <w:basedOn w:val="Normal"/>
    <w:autoRedefine/>
    <w:uiPriority w:val="99"/>
    <w:semiHidden/>
    <w:qFormat/>
    <w:rsid w:val="001E3835"/>
    <w:pPr>
      <w:spacing w:after="200" w:line="276" w:lineRule="auto"/>
      <w:ind w:left="288" w:right="288"/>
    </w:pPr>
    <w:rPr>
      <w:rFonts w:eastAsia="Times New Roman"/>
      <w:bCs/>
    </w:rPr>
  </w:style>
  <w:style w:type="paragraph" w:customStyle="1" w:styleId="BlockTitle3">
    <w:name w:val="%Block Title"/>
    <w:basedOn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bCs/>
      <w:kern w:val="32"/>
      <w:sz w:val="28"/>
    </w:rPr>
  </w:style>
  <w:style w:type="paragraph" w:customStyle="1" w:styleId="CARD0">
    <w:name w:val="CARD"/>
    <w:basedOn w:val="Normal"/>
    <w:uiPriority w:val="99"/>
    <w:semiHidden/>
    <w:qFormat/>
    <w:rsid w:val="001E3835"/>
    <w:pPr>
      <w:tabs>
        <w:tab w:val="decimal" w:pos="360"/>
      </w:tabs>
      <w:spacing w:after="200" w:line="276" w:lineRule="auto"/>
      <w:ind w:left="360"/>
      <w:jc w:val="both"/>
    </w:pPr>
    <w:rPr>
      <w:rFonts w:eastAsia="Times New Roman"/>
      <w:bCs/>
      <w:color w:val="000000"/>
    </w:rPr>
  </w:style>
  <w:style w:type="character" w:customStyle="1" w:styleId="HiddenBlockHeaderChar">
    <w:name w:val="Hidden Block Header Char"/>
    <w:link w:val="HiddenBlockHeader"/>
    <w:semiHidden/>
    <w:locked/>
    <w:rsid w:val="001E3835"/>
    <w:rPr>
      <w:rFonts w:ascii="Calibri" w:eastAsia="Times New Roman" w:hAnsi="Calibri" w:cs="Courier New"/>
      <w:b/>
      <w:bCs/>
      <w:sz w:val="28"/>
    </w:rPr>
  </w:style>
  <w:style w:type="paragraph" w:customStyle="1" w:styleId="HiddenBlockHeader">
    <w:name w:val="Hidden Block Header"/>
    <w:basedOn w:val="BlockHeadings"/>
    <w:next w:val="Nothing"/>
    <w:link w:val="HiddenBlockHeaderChar"/>
    <w:semiHidden/>
    <w:qFormat/>
    <w:rsid w:val="001E3835"/>
    <w:pPr>
      <w:widowControl w:val="0"/>
      <w:autoSpaceDE/>
      <w:autoSpaceDN/>
      <w:adjustRightInd/>
      <w:outlineLvl w:val="9"/>
    </w:pPr>
    <w:rPr>
      <w:rFonts w:ascii="Calibri" w:hAnsi="Calibri" w:cs="Courier New"/>
      <w:bCs/>
      <w:sz w:val="28"/>
      <w:szCs w:val="22"/>
    </w:rPr>
  </w:style>
  <w:style w:type="paragraph" w:customStyle="1" w:styleId="cardCharCharChar">
    <w:name w:val="card Char Char Char"/>
    <w:basedOn w:val="Normal"/>
    <w:uiPriority w:val="99"/>
    <w:semiHidden/>
    <w:qFormat/>
    <w:rsid w:val="001E3835"/>
    <w:pPr>
      <w:spacing w:after="200" w:line="276" w:lineRule="auto"/>
      <w:ind w:left="288" w:right="288"/>
    </w:pPr>
    <w:rPr>
      <w:rFonts w:eastAsia="Times New Roman"/>
      <w:bCs/>
      <w:szCs w:val="20"/>
    </w:rPr>
  </w:style>
  <w:style w:type="paragraph" w:customStyle="1" w:styleId="ThickUnderline">
    <w:name w:val="ThickUnderline"/>
    <w:uiPriority w:val="99"/>
    <w:semiHidden/>
    <w:qFormat/>
    <w:rsid w:val="001E38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uiPriority w:val="99"/>
    <w:semiHidden/>
    <w:qFormat/>
    <w:rsid w:val="001E3835"/>
    <w:pPr>
      <w:widowControl/>
      <w:autoSpaceDE/>
      <w:autoSpaceDN/>
      <w:adjustRightInd/>
      <w:jc w:val="left"/>
      <w:outlineLvl w:val="9"/>
    </w:pPr>
    <w:rPr>
      <w:rFonts w:ascii="Calibri" w:eastAsiaTheme="minorHAnsi" w:hAnsi="Calibri" w:cs="Calibri"/>
      <w:b w:val="0"/>
      <w:bCs w:val="0"/>
      <w:sz w:val="22"/>
      <w:szCs w:val="22"/>
    </w:rPr>
  </w:style>
  <w:style w:type="paragraph" w:customStyle="1" w:styleId="AAAcard">
    <w:name w:val="AAAcard"/>
    <w:basedOn w:val="Normal"/>
    <w:uiPriority w:val="99"/>
    <w:semiHidden/>
    <w:qFormat/>
    <w:rsid w:val="001E3835"/>
    <w:pPr>
      <w:spacing w:after="200" w:line="276" w:lineRule="auto"/>
      <w:ind w:left="288" w:right="288"/>
    </w:pPr>
    <w:rPr>
      <w:rFonts w:eastAsia="Times New Roman"/>
      <w:bCs/>
      <w:szCs w:val="20"/>
    </w:rPr>
  </w:style>
  <w:style w:type="character" w:customStyle="1" w:styleId="AuthorDateChar">
    <w:name w:val="AuthorDate Char"/>
    <w:link w:val="AuthorDate"/>
    <w:semiHidden/>
    <w:locked/>
    <w:rsid w:val="001E3835"/>
    <w:rPr>
      <w:rFonts w:ascii="Times New Roman" w:hAnsi="Times New Roman" w:cs="Times New Roman"/>
      <w:b/>
      <w:u w:val="single"/>
    </w:rPr>
  </w:style>
  <w:style w:type="paragraph" w:customStyle="1" w:styleId="AuthorDate">
    <w:name w:val="AuthorDate"/>
    <w:next w:val="Nothing"/>
    <w:link w:val="AuthorDateChar"/>
    <w:semiHidden/>
    <w:qFormat/>
    <w:rsid w:val="001E3835"/>
    <w:pPr>
      <w:widowControl w:val="0"/>
      <w:spacing w:after="0" w:line="240" w:lineRule="auto"/>
      <w:outlineLvl w:val="2"/>
    </w:pPr>
    <w:rPr>
      <w:rFonts w:ascii="Times New Roman" w:hAnsi="Times New Roman" w:cs="Times New Roman"/>
      <w:b/>
      <w:u w:val="single"/>
    </w:rPr>
  </w:style>
  <w:style w:type="character" w:customStyle="1" w:styleId="HotRouteChar0">
    <w:name w:val="Hot Route! Char"/>
    <w:link w:val="HotRoute0"/>
    <w:semiHidden/>
    <w:locked/>
    <w:rsid w:val="001E3835"/>
    <w:rPr>
      <w:rFonts w:ascii="Times New Roman" w:eastAsia="Times New Roman" w:hAnsi="Times New Roman" w:cs="Times New Roman"/>
    </w:rPr>
  </w:style>
  <w:style w:type="paragraph" w:customStyle="1" w:styleId="HotRoute0">
    <w:name w:val="Hot Route!"/>
    <w:basedOn w:val="Normal"/>
    <w:link w:val="HotRouteChar0"/>
    <w:semiHidden/>
    <w:qFormat/>
    <w:rsid w:val="001E3835"/>
    <w:pPr>
      <w:spacing w:line="254" w:lineRule="auto"/>
      <w:ind w:left="144"/>
    </w:pPr>
    <w:rPr>
      <w:rFonts w:ascii="Times New Roman" w:eastAsia="Times New Roman" w:hAnsi="Times New Roman" w:cs="Times New Roman"/>
    </w:rPr>
  </w:style>
  <w:style w:type="character" w:customStyle="1" w:styleId="Card-UnderlineChar">
    <w:name w:val="Card-Underline Char"/>
    <w:link w:val="Card-Underline"/>
    <w:semiHidden/>
    <w:locked/>
    <w:rsid w:val="001E3835"/>
    <w:rPr>
      <w:rFonts w:ascii="Century Gothic" w:eastAsia="Cambria" w:hAnsi="Century Gothic"/>
      <w:u w:val="thick"/>
    </w:rPr>
  </w:style>
  <w:style w:type="paragraph" w:customStyle="1" w:styleId="Card-Underline">
    <w:name w:val="Card-Underline"/>
    <w:basedOn w:val="Normal"/>
    <w:link w:val="Card-UnderlineChar"/>
    <w:semiHidden/>
    <w:qFormat/>
    <w:rsid w:val="001E3835"/>
    <w:pPr>
      <w:spacing w:line="254" w:lineRule="auto"/>
    </w:pPr>
    <w:rPr>
      <w:rFonts w:ascii="Century Gothic" w:eastAsia="Cambria" w:hAnsi="Century Gothic" w:cstheme="minorBidi"/>
      <w:u w:val="thick"/>
    </w:rPr>
  </w:style>
  <w:style w:type="character" w:customStyle="1" w:styleId="SourcenameChar">
    <w:name w:val="Source name Char"/>
    <w:link w:val="Sourcename"/>
    <w:semiHidden/>
    <w:locked/>
    <w:rsid w:val="001E3835"/>
    <w:rPr>
      <w:rFonts w:ascii="Times New Roman" w:eastAsia="Times New Roman" w:hAnsi="Times New Roman" w:cs="Times New Roman"/>
      <w:bCs/>
    </w:rPr>
  </w:style>
  <w:style w:type="paragraph" w:customStyle="1" w:styleId="Sourcename">
    <w:name w:val="Source name"/>
    <w:basedOn w:val="Normal"/>
    <w:link w:val="SourcenameChar"/>
    <w:autoRedefine/>
    <w:semiHidden/>
    <w:qFormat/>
    <w:rsid w:val="001E3835"/>
    <w:pPr>
      <w:tabs>
        <w:tab w:val="left" w:pos="0"/>
      </w:tabs>
      <w:spacing w:line="254" w:lineRule="auto"/>
    </w:pPr>
    <w:rPr>
      <w:rFonts w:ascii="Times New Roman" w:eastAsia="Times New Roman" w:hAnsi="Times New Roman" w:cs="Times New Roman"/>
      <w:bCs/>
    </w:rPr>
  </w:style>
  <w:style w:type="paragraph" w:customStyle="1" w:styleId="PageNumber3">
    <w:name w:val="Page Number3"/>
    <w:basedOn w:val="Normal"/>
    <w:next w:val="Normal"/>
    <w:uiPriority w:val="99"/>
    <w:semiHidden/>
    <w:qFormat/>
    <w:rsid w:val="001E3835"/>
    <w:pPr>
      <w:spacing w:line="254" w:lineRule="auto"/>
    </w:pPr>
    <w:rPr>
      <w:rFonts w:eastAsia="Times New Roman"/>
      <w:sz w:val="20"/>
      <w:szCs w:val="24"/>
    </w:rPr>
  </w:style>
  <w:style w:type="paragraph" w:customStyle="1" w:styleId="PageNumber4">
    <w:name w:val="Page Number4"/>
    <w:basedOn w:val="Normal"/>
    <w:next w:val="Normal"/>
    <w:uiPriority w:val="99"/>
    <w:semiHidden/>
    <w:qFormat/>
    <w:rsid w:val="001E3835"/>
    <w:pPr>
      <w:spacing w:line="254" w:lineRule="auto"/>
    </w:pPr>
    <w:rPr>
      <w:rFonts w:eastAsia="Times New Roman"/>
      <w:sz w:val="20"/>
      <w:szCs w:val="24"/>
    </w:rPr>
  </w:style>
  <w:style w:type="paragraph" w:customStyle="1" w:styleId="PageNumber5">
    <w:name w:val="Page Number5"/>
    <w:basedOn w:val="Normal"/>
    <w:next w:val="Normal"/>
    <w:uiPriority w:val="99"/>
    <w:semiHidden/>
    <w:qFormat/>
    <w:rsid w:val="001E3835"/>
    <w:pPr>
      <w:spacing w:line="254" w:lineRule="auto"/>
    </w:pPr>
    <w:rPr>
      <w:rFonts w:eastAsia="Times New Roman"/>
      <w:sz w:val="20"/>
      <w:szCs w:val="24"/>
    </w:rPr>
  </w:style>
  <w:style w:type="paragraph" w:customStyle="1" w:styleId="smalltext1">
    <w:name w:val="small text1"/>
    <w:basedOn w:val="Normal"/>
    <w:next w:val="Normal"/>
    <w:uiPriority w:val="4"/>
    <w:semiHidden/>
    <w:qFormat/>
    <w:rsid w:val="001E3835"/>
    <w:pPr>
      <w:keepNext/>
      <w:keepLines/>
      <w:spacing w:before="200" w:line="254" w:lineRule="auto"/>
      <w:outlineLvl w:val="3"/>
    </w:pPr>
    <w:rPr>
      <w:rFonts w:eastAsia="Times New Roman"/>
      <w:b/>
      <w:bCs/>
      <w:iCs/>
      <w:sz w:val="26"/>
    </w:rPr>
  </w:style>
  <w:style w:type="paragraph" w:customStyle="1" w:styleId="Title1">
    <w:name w:val="Title1"/>
    <w:basedOn w:val="Normal"/>
    <w:next w:val="Normal"/>
    <w:uiPriority w:val="1"/>
    <w:semiHidden/>
    <w:qFormat/>
    <w:rsid w:val="001E3835"/>
    <w:pPr>
      <w:pBdr>
        <w:bottom w:val="single" w:sz="8" w:space="4" w:color="4F81BD"/>
      </w:pBdr>
      <w:spacing w:after="300" w:line="254" w:lineRule="auto"/>
      <w:contextualSpacing/>
    </w:pPr>
    <w:rPr>
      <w:bCs/>
      <w:u w:val="single"/>
    </w:rPr>
  </w:style>
  <w:style w:type="character" w:customStyle="1" w:styleId="TagtemplateChar">
    <w:name w:val="Tagtemplate Char"/>
    <w:link w:val="Tagtemplate"/>
    <w:semiHidden/>
    <w:locked/>
    <w:rsid w:val="001E3835"/>
    <w:rPr>
      <w:rFonts w:ascii="Arial" w:hAnsi="Arial" w:cs="Arial"/>
      <w:b/>
    </w:rPr>
  </w:style>
  <w:style w:type="paragraph" w:customStyle="1" w:styleId="Tagtemplate">
    <w:name w:val="Tagtemplate"/>
    <w:basedOn w:val="Normal"/>
    <w:link w:val="TagtemplateChar"/>
    <w:autoRedefine/>
    <w:semiHidden/>
    <w:qFormat/>
    <w:rsid w:val="001E3835"/>
    <w:pPr>
      <w:keepNext/>
      <w:keepLines/>
      <w:spacing w:line="254" w:lineRule="auto"/>
    </w:pPr>
    <w:rPr>
      <w:rFonts w:ascii="Arial" w:hAnsi="Arial" w:cs="Arial"/>
      <w:b/>
    </w:rPr>
  </w:style>
  <w:style w:type="character" w:customStyle="1" w:styleId="CircleChar">
    <w:name w:val="Circle Char"/>
    <w:link w:val="Circle"/>
    <w:semiHidden/>
    <w:locked/>
    <w:rsid w:val="001E3835"/>
    <w:rPr>
      <w:rFonts w:ascii="Times New Roman" w:eastAsia="Times New Roman" w:hAnsi="Times New Roman" w:cs="Times New Roman"/>
      <w:b/>
      <w:u w:val="words"/>
    </w:rPr>
  </w:style>
  <w:style w:type="paragraph" w:customStyle="1" w:styleId="Circle">
    <w:name w:val="Circle"/>
    <w:basedOn w:val="Normal"/>
    <w:link w:val="CircleChar"/>
    <w:semiHidden/>
    <w:qFormat/>
    <w:rsid w:val="001E3835"/>
    <w:pPr>
      <w:spacing w:line="254" w:lineRule="auto"/>
    </w:pPr>
    <w:rPr>
      <w:rFonts w:ascii="Times New Roman" w:eastAsia="Times New Roman" w:hAnsi="Times New Roman" w:cs="Times New Roman"/>
      <w:b/>
      <w:u w:val="words"/>
    </w:rPr>
  </w:style>
  <w:style w:type="paragraph" w:customStyle="1" w:styleId="2909F619802848F09E01365C32F34654">
    <w:name w:val="2909F619802848F09E01365C32F34654"/>
    <w:uiPriority w:val="99"/>
    <w:semiHidden/>
    <w:qFormat/>
    <w:rsid w:val="001E3835"/>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uiPriority w:val="99"/>
    <w:semiHidden/>
    <w:qFormat/>
    <w:rsid w:val="001E3835"/>
    <w:pPr>
      <w:spacing w:after="200" w:line="276" w:lineRule="auto"/>
    </w:pPr>
    <w:rPr>
      <w:rFonts w:ascii="Calibri" w:eastAsia="Times New Roman" w:hAnsi="Calibri" w:cs="Times New Roman"/>
      <w:lang w:eastAsia="ja-JP"/>
    </w:rPr>
  </w:style>
  <w:style w:type="character" w:customStyle="1" w:styleId="citeunreadChar">
    <w:name w:val="cite unread Char"/>
    <w:link w:val="citeunread"/>
    <w:semiHidden/>
    <w:locked/>
    <w:rsid w:val="001E3835"/>
    <w:rPr>
      <w:rFonts w:ascii="Times New Roman" w:eastAsia="MS Mincho" w:hAnsi="Times New Roman" w:cs="Times New Roman"/>
      <w:kern w:val="28"/>
      <w:sz w:val="18"/>
    </w:rPr>
  </w:style>
  <w:style w:type="paragraph" w:customStyle="1" w:styleId="citeunread">
    <w:name w:val="cite unread"/>
    <w:basedOn w:val="Normal"/>
    <w:link w:val="citeunreadChar"/>
    <w:semiHidden/>
    <w:qFormat/>
    <w:rsid w:val="001E3835"/>
    <w:pPr>
      <w:widowControl w:val="0"/>
      <w:overflowPunct w:val="0"/>
      <w:autoSpaceDE w:val="0"/>
      <w:autoSpaceDN w:val="0"/>
      <w:adjustRightInd w:val="0"/>
      <w:spacing w:after="120" w:line="254" w:lineRule="auto"/>
    </w:pPr>
    <w:rPr>
      <w:rFonts w:ascii="Times New Roman" w:eastAsia="MS Mincho" w:hAnsi="Times New Roman" w:cs="Times New Roman"/>
      <w:kern w:val="28"/>
      <w:sz w:val="18"/>
    </w:rPr>
  </w:style>
  <w:style w:type="character" w:customStyle="1" w:styleId="readCharChar">
    <w:name w:val="read Char Char"/>
    <w:link w:val="read"/>
    <w:semiHidden/>
    <w:locked/>
    <w:rsid w:val="001E3835"/>
    <w:rPr>
      <w:rFonts w:ascii="Times New Roman" w:eastAsia="Times New Roman" w:hAnsi="Times New Roman" w:cs="Times New Roman"/>
      <w:b/>
      <w:u w:val="single"/>
    </w:rPr>
  </w:style>
  <w:style w:type="paragraph" w:customStyle="1" w:styleId="read">
    <w:name w:val="read"/>
    <w:basedOn w:val="Normal"/>
    <w:next w:val="Normal"/>
    <w:link w:val="readCharChar"/>
    <w:semiHidden/>
    <w:qFormat/>
    <w:rsid w:val="001E3835"/>
    <w:pPr>
      <w:spacing w:line="254" w:lineRule="auto"/>
    </w:pPr>
    <w:rPr>
      <w:rFonts w:ascii="Times New Roman" w:eastAsia="Times New Roman" w:hAnsi="Times New Roman" w:cs="Times New Roman"/>
      <w:b/>
      <w:u w:val="single"/>
    </w:rPr>
  </w:style>
  <w:style w:type="character" w:customStyle="1" w:styleId="NormalTextChar">
    <w:name w:val="Normal Text Char"/>
    <w:link w:val="NormalText"/>
    <w:semiHidden/>
    <w:locked/>
    <w:rsid w:val="001E3835"/>
    <w:rPr>
      <w:rFonts w:ascii="Times New Roman" w:eastAsia="Times New Roman" w:hAnsi="Times New Roman" w:cs="Times New Roman"/>
      <w:szCs w:val="26"/>
      <w:lang w:eastAsia="ja-JP"/>
    </w:rPr>
  </w:style>
  <w:style w:type="paragraph" w:customStyle="1" w:styleId="NormalText">
    <w:name w:val="Normal Text"/>
    <w:basedOn w:val="Normal"/>
    <w:link w:val="NormalTextChar"/>
    <w:autoRedefine/>
    <w:semiHidden/>
    <w:qFormat/>
    <w:rsid w:val="001E3835"/>
    <w:pPr>
      <w:spacing w:line="254" w:lineRule="auto"/>
      <w:jc w:val="both"/>
    </w:pPr>
    <w:rPr>
      <w:rFonts w:ascii="Times New Roman" w:eastAsia="Times New Roman" w:hAnsi="Times New Roman" w:cs="Times New Roman"/>
      <w:szCs w:val="26"/>
      <w:lang w:eastAsia="ja-JP"/>
    </w:rPr>
  </w:style>
  <w:style w:type="paragraph" w:customStyle="1" w:styleId="PageNumber6">
    <w:name w:val="Page Number6"/>
    <w:basedOn w:val="Normal"/>
    <w:next w:val="Normal"/>
    <w:uiPriority w:val="99"/>
    <w:semiHidden/>
    <w:qFormat/>
    <w:rsid w:val="001E3835"/>
    <w:pPr>
      <w:spacing w:line="254" w:lineRule="auto"/>
    </w:pPr>
    <w:rPr>
      <w:rFonts w:eastAsia="Times New Roman"/>
      <w:sz w:val="20"/>
      <w:szCs w:val="24"/>
    </w:rPr>
  </w:style>
  <w:style w:type="paragraph" w:customStyle="1" w:styleId="user">
    <w:name w:val="user"/>
    <w:basedOn w:val="Normal"/>
    <w:uiPriority w:val="99"/>
    <w:semiHidden/>
    <w:qFormat/>
    <w:rsid w:val="001E3835"/>
    <w:pPr>
      <w:spacing w:before="100" w:beforeAutospacing="1" w:after="100" w:afterAutospacing="1" w:line="254" w:lineRule="auto"/>
    </w:pPr>
    <w:rPr>
      <w:rFonts w:ascii="Times" w:eastAsia="Times New Roman" w:hAnsi="Times"/>
      <w:sz w:val="20"/>
      <w:szCs w:val="20"/>
    </w:rPr>
  </w:style>
  <w:style w:type="paragraph" w:customStyle="1" w:styleId="lastupdated">
    <w:name w:val="lastupdated"/>
    <w:basedOn w:val="Normal"/>
    <w:uiPriority w:val="99"/>
    <w:semiHidden/>
    <w:qFormat/>
    <w:rsid w:val="001E3835"/>
    <w:pPr>
      <w:spacing w:before="100" w:beforeAutospacing="1" w:after="100" w:afterAutospacing="1" w:line="254" w:lineRule="auto"/>
    </w:pPr>
    <w:rPr>
      <w:rFonts w:ascii="Times" w:eastAsia="Times New Roman" w:hAnsi="Times"/>
      <w:sz w:val="20"/>
      <w:szCs w:val="20"/>
    </w:rPr>
  </w:style>
  <w:style w:type="paragraph" w:customStyle="1" w:styleId="hn-byline">
    <w:name w:val="hn-byline"/>
    <w:basedOn w:val="Normal"/>
    <w:uiPriority w:val="99"/>
    <w:semiHidden/>
    <w:qFormat/>
    <w:rsid w:val="001E3835"/>
    <w:pPr>
      <w:spacing w:before="100" w:beforeAutospacing="1" w:after="100" w:afterAutospacing="1" w:line="254" w:lineRule="auto"/>
    </w:pPr>
    <w:rPr>
      <w:rFonts w:ascii="Times" w:eastAsia="Times New Roman" w:hAnsi="Times"/>
      <w:sz w:val="20"/>
      <w:szCs w:val="20"/>
    </w:rPr>
  </w:style>
  <w:style w:type="paragraph" w:customStyle="1" w:styleId="articleinfo">
    <w:name w:val="articleinfo"/>
    <w:basedOn w:val="Normal"/>
    <w:uiPriority w:val="99"/>
    <w:semiHidden/>
    <w:qFormat/>
    <w:rsid w:val="001E3835"/>
    <w:pPr>
      <w:spacing w:before="100" w:beforeAutospacing="1" w:after="100" w:afterAutospacing="1" w:line="254" w:lineRule="auto"/>
    </w:pPr>
    <w:rPr>
      <w:rFonts w:ascii="Times" w:eastAsia="Times New Roman" w:hAnsi="Times"/>
      <w:sz w:val="20"/>
      <w:szCs w:val="20"/>
    </w:rPr>
  </w:style>
  <w:style w:type="paragraph" w:customStyle="1" w:styleId="cards0">
    <w:name w:val="cards"/>
    <w:basedOn w:val="Normal"/>
    <w:uiPriority w:val="99"/>
    <w:semiHidden/>
    <w:qFormat/>
    <w:rsid w:val="001E3835"/>
    <w:pPr>
      <w:spacing w:line="254" w:lineRule="auto"/>
    </w:pPr>
    <w:rPr>
      <w:sz w:val="20"/>
    </w:rPr>
  </w:style>
  <w:style w:type="character" w:customStyle="1" w:styleId="StyleStyle16ptChar">
    <w:name w:val="Style Style1 + 6 pt Char"/>
    <w:link w:val="StyleStyle16pt"/>
    <w:semiHidden/>
    <w:locked/>
    <w:rsid w:val="001E3835"/>
    <w:rPr>
      <w:rFonts w:ascii="Garamond" w:eastAsia="Times New Roman" w:hAnsi="Garamond" w:cs="Calibri"/>
      <w:sz w:val="12"/>
      <w:szCs w:val="14"/>
      <w:u w:val="single"/>
    </w:rPr>
  </w:style>
  <w:style w:type="paragraph" w:customStyle="1" w:styleId="StyleStyle16pt">
    <w:name w:val="Style Style1 + 6 pt"/>
    <w:basedOn w:val="Normal"/>
    <w:link w:val="StyleStyle16ptChar"/>
    <w:semiHidden/>
    <w:qFormat/>
    <w:rsid w:val="001E3835"/>
    <w:pPr>
      <w:tabs>
        <w:tab w:val="center" w:pos="4320"/>
        <w:tab w:val="right" w:pos="8640"/>
      </w:tabs>
      <w:spacing w:line="254" w:lineRule="auto"/>
    </w:pPr>
    <w:rPr>
      <w:rFonts w:ascii="Garamond" w:eastAsia="Times New Roman" w:hAnsi="Garamond"/>
      <w:sz w:val="12"/>
      <w:szCs w:val="14"/>
      <w:u w:val="single"/>
    </w:rPr>
  </w:style>
  <w:style w:type="paragraph" w:customStyle="1" w:styleId="PageNumber7">
    <w:name w:val="Page Number7"/>
    <w:basedOn w:val="Normal"/>
    <w:next w:val="Normal"/>
    <w:uiPriority w:val="99"/>
    <w:semiHidden/>
    <w:qFormat/>
    <w:rsid w:val="001E3835"/>
    <w:pPr>
      <w:spacing w:line="254" w:lineRule="auto"/>
    </w:pPr>
    <w:rPr>
      <w:rFonts w:eastAsia="Times New Roman"/>
      <w:sz w:val="20"/>
      <w:szCs w:val="24"/>
    </w:rPr>
  </w:style>
  <w:style w:type="paragraph" w:customStyle="1" w:styleId="DebateTag0">
    <w:name w:val="DebateTag"/>
    <w:basedOn w:val="Normal"/>
    <w:uiPriority w:val="99"/>
    <w:semiHidden/>
    <w:qFormat/>
    <w:rsid w:val="001E3835"/>
    <w:pPr>
      <w:spacing w:line="254" w:lineRule="auto"/>
    </w:pPr>
    <w:rPr>
      <w:b/>
      <w:szCs w:val="24"/>
    </w:rPr>
  </w:style>
  <w:style w:type="paragraph" w:customStyle="1" w:styleId="date-comments">
    <w:name w:val="date-comments"/>
    <w:basedOn w:val="Normal"/>
    <w:uiPriority w:val="99"/>
    <w:semiHidden/>
    <w:qFormat/>
    <w:rsid w:val="001E3835"/>
    <w:pPr>
      <w:spacing w:before="100" w:beforeAutospacing="1" w:after="100" w:afterAutospacing="1" w:line="254" w:lineRule="auto"/>
    </w:pPr>
    <w:rPr>
      <w:rFonts w:ascii="Times" w:eastAsia="MS Mincho" w:hAnsi="Times"/>
      <w:szCs w:val="20"/>
    </w:rPr>
  </w:style>
  <w:style w:type="paragraph" w:customStyle="1" w:styleId="Pa8">
    <w:name w:val="Pa8"/>
    <w:basedOn w:val="Default"/>
    <w:next w:val="Default"/>
    <w:uiPriority w:val="99"/>
    <w:semiHidden/>
    <w:qFormat/>
    <w:rsid w:val="001E3835"/>
    <w:pPr>
      <w:pBdr>
        <w:top w:val="single" w:sz="4" w:space="0" w:color="auto"/>
        <w:left w:val="single" w:sz="4" w:space="0" w:color="auto"/>
        <w:bottom w:val="single" w:sz="4" w:space="0" w:color="auto"/>
        <w:right w:val="single" w:sz="4" w:space="0" w:color="auto"/>
      </w:pBdr>
      <w:autoSpaceDE/>
      <w:autoSpaceDN/>
      <w:adjustRightInd/>
      <w:spacing w:after="200" w:line="276" w:lineRule="auto"/>
      <w:contextualSpacing/>
    </w:pPr>
    <w:rPr>
      <w:rFonts w:asciiTheme="minorHAnsi" w:eastAsia="Malgun Gothic" w:hAnsiTheme="minorHAnsi" w:cstheme="minorBidi"/>
      <w:b/>
      <w:bCs/>
      <w:color w:val="auto"/>
      <w:szCs w:val="22"/>
      <w:u w:val="single"/>
    </w:rPr>
  </w:style>
  <w:style w:type="character" w:customStyle="1" w:styleId="CardDownx1Char">
    <w:name w:val="CardDown x1 Char"/>
    <w:link w:val="CardDownx1"/>
    <w:semiHidden/>
    <w:locked/>
    <w:rsid w:val="001E3835"/>
    <w:rPr>
      <w:rFonts w:ascii="Calibri" w:hAnsi="Calibri" w:cs="Calibri"/>
    </w:rPr>
  </w:style>
  <w:style w:type="paragraph" w:customStyle="1" w:styleId="CardDownx1">
    <w:name w:val="CardDown x1"/>
    <w:basedOn w:val="Normal"/>
    <w:link w:val="CardDownx1Char"/>
    <w:semiHidden/>
    <w:qFormat/>
    <w:rsid w:val="001E3835"/>
    <w:pPr>
      <w:spacing w:line="254" w:lineRule="auto"/>
    </w:pPr>
  </w:style>
  <w:style w:type="paragraph" w:customStyle="1" w:styleId="Style21">
    <w:name w:val="Style21"/>
    <w:basedOn w:val="Normal"/>
    <w:uiPriority w:val="99"/>
    <w:semiHidden/>
    <w:qFormat/>
    <w:rsid w:val="001E3835"/>
    <w:pPr>
      <w:widowControl w:val="0"/>
      <w:autoSpaceDE w:val="0"/>
      <w:autoSpaceDN w:val="0"/>
      <w:adjustRightInd w:val="0"/>
      <w:spacing w:line="224" w:lineRule="exact"/>
      <w:ind w:hanging="158"/>
      <w:jc w:val="both"/>
    </w:pPr>
    <w:rPr>
      <w:rFonts w:eastAsia="Times New Roman"/>
      <w:sz w:val="24"/>
    </w:rPr>
  </w:style>
  <w:style w:type="paragraph" w:customStyle="1" w:styleId="Style27">
    <w:name w:val="Style27"/>
    <w:basedOn w:val="Normal"/>
    <w:uiPriority w:val="99"/>
    <w:semiHidden/>
    <w:qFormat/>
    <w:rsid w:val="001E3835"/>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semiHidden/>
    <w:qFormat/>
    <w:rsid w:val="001E3835"/>
    <w:pPr>
      <w:widowControl w:val="0"/>
      <w:autoSpaceDE w:val="0"/>
      <w:autoSpaceDN w:val="0"/>
      <w:adjustRightInd w:val="0"/>
      <w:spacing w:line="227" w:lineRule="exact"/>
      <w:jc w:val="both"/>
    </w:pPr>
    <w:rPr>
      <w:rFonts w:eastAsia="Times New Roman"/>
      <w:sz w:val="24"/>
    </w:rPr>
  </w:style>
  <w:style w:type="paragraph" w:customStyle="1" w:styleId="Style59">
    <w:name w:val="Style59"/>
    <w:basedOn w:val="Normal"/>
    <w:uiPriority w:val="99"/>
    <w:semiHidden/>
    <w:qFormat/>
    <w:rsid w:val="001E3835"/>
    <w:pPr>
      <w:widowControl w:val="0"/>
      <w:autoSpaceDE w:val="0"/>
      <w:autoSpaceDN w:val="0"/>
      <w:adjustRightInd w:val="0"/>
      <w:spacing w:line="236" w:lineRule="exact"/>
    </w:pPr>
    <w:rPr>
      <w:rFonts w:eastAsia="Times New Roman"/>
      <w:sz w:val="24"/>
    </w:rPr>
  </w:style>
  <w:style w:type="paragraph" w:customStyle="1" w:styleId="Style200">
    <w:name w:val="Style20"/>
    <w:basedOn w:val="Normal"/>
    <w:uiPriority w:val="99"/>
    <w:semiHidden/>
    <w:qFormat/>
    <w:rsid w:val="001E3835"/>
    <w:pPr>
      <w:widowControl w:val="0"/>
      <w:autoSpaceDE w:val="0"/>
      <w:autoSpaceDN w:val="0"/>
      <w:adjustRightInd w:val="0"/>
      <w:spacing w:line="232" w:lineRule="exact"/>
    </w:pPr>
    <w:rPr>
      <w:rFonts w:eastAsia="Times New Roman"/>
      <w:sz w:val="24"/>
    </w:rPr>
  </w:style>
  <w:style w:type="paragraph" w:customStyle="1" w:styleId="Style89">
    <w:name w:val="Style89"/>
    <w:basedOn w:val="Normal"/>
    <w:uiPriority w:val="99"/>
    <w:semiHidden/>
    <w:qFormat/>
    <w:rsid w:val="001E3835"/>
    <w:pPr>
      <w:widowControl w:val="0"/>
      <w:autoSpaceDE w:val="0"/>
      <w:autoSpaceDN w:val="0"/>
      <w:adjustRightInd w:val="0"/>
      <w:spacing w:line="270" w:lineRule="exact"/>
      <w:jc w:val="both"/>
    </w:pPr>
    <w:rPr>
      <w:rFonts w:eastAsia="Times New Roman"/>
      <w:sz w:val="24"/>
    </w:rPr>
  </w:style>
  <w:style w:type="paragraph" w:customStyle="1" w:styleId="Style8">
    <w:name w:val="Style8"/>
    <w:basedOn w:val="Normal"/>
    <w:uiPriority w:val="99"/>
    <w:semiHidden/>
    <w:qFormat/>
    <w:rsid w:val="001E3835"/>
    <w:pPr>
      <w:widowControl w:val="0"/>
      <w:autoSpaceDE w:val="0"/>
      <w:autoSpaceDN w:val="0"/>
      <w:adjustRightInd w:val="0"/>
      <w:spacing w:line="254" w:lineRule="auto"/>
    </w:pPr>
    <w:rPr>
      <w:rFonts w:eastAsia="Times New Roman"/>
      <w:sz w:val="24"/>
    </w:rPr>
  </w:style>
  <w:style w:type="paragraph" w:customStyle="1" w:styleId="Style19">
    <w:name w:val="Style19"/>
    <w:basedOn w:val="Normal"/>
    <w:uiPriority w:val="99"/>
    <w:semiHidden/>
    <w:qFormat/>
    <w:rsid w:val="001E3835"/>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semiHidden/>
    <w:qFormat/>
    <w:rsid w:val="001E3835"/>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semiHidden/>
    <w:qFormat/>
    <w:rsid w:val="001E3835"/>
    <w:pPr>
      <w:widowControl w:val="0"/>
      <w:autoSpaceDE w:val="0"/>
      <w:autoSpaceDN w:val="0"/>
      <w:adjustRightInd w:val="0"/>
      <w:spacing w:line="254" w:lineRule="auto"/>
    </w:pPr>
    <w:rPr>
      <w:rFonts w:eastAsia="Times New Roman"/>
      <w:sz w:val="24"/>
    </w:rPr>
  </w:style>
  <w:style w:type="paragraph" w:customStyle="1" w:styleId="Style10">
    <w:name w:val="Style10"/>
    <w:basedOn w:val="Normal"/>
    <w:uiPriority w:val="99"/>
    <w:semiHidden/>
    <w:qFormat/>
    <w:rsid w:val="001E3835"/>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semiHidden/>
    <w:qFormat/>
    <w:rsid w:val="001E3835"/>
    <w:pPr>
      <w:widowControl w:val="0"/>
      <w:autoSpaceDE w:val="0"/>
      <w:autoSpaceDN w:val="0"/>
      <w:adjustRightInd w:val="0"/>
      <w:spacing w:line="254" w:lineRule="auto"/>
      <w:jc w:val="both"/>
    </w:pPr>
    <w:rPr>
      <w:rFonts w:eastAsia="Times New Roman"/>
      <w:sz w:val="24"/>
    </w:rPr>
  </w:style>
  <w:style w:type="paragraph" w:customStyle="1" w:styleId="Style67">
    <w:name w:val="Style67"/>
    <w:basedOn w:val="Normal"/>
    <w:uiPriority w:val="99"/>
    <w:semiHidden/>
    <w:qFormat/>
    <w:rsid w:val="001E3835"/>
    <w:pPr>
      <w:widowControl w:val="0"/>
      <w:autoSpaceDE w:val="0"/>
      <w:autoSpaceDN w:val="0"/>
      <w:adjustRightInd w:val="0"/>
      <w:spacing w:line="274" w:lineRule="exact"/>
      <w:jc w:val="both"/>
    </w:pPr>
    <w:rPr>
      <w:rFonts w:eastAsia="Times New Roman"/>
      <w:sz w:val="24"/>
    </w:rPr>
  </w:style>
  <w:style w:type="paragraph" w:customStyle="1" w:styleId="Style30">
    <w:name w:val="Style30"/>
    <w:basedOn w:val="Normal"/>
    <w:uiPriority w:val="99"/>
    <w:semiHidden/>
    <w:qFormat/>
    <w:rsid w:val="001E3835"/>
    <w:pPr>
      <w:widowControl w:val="0"/>
      <w:autoSpaceDE w:val="0"/>
      <w:autoSpaceDN w:val="0"/>
      <w:adjustRightInd w:val="0"/>
      <w:spacing w:line="191" w:lineRule="exact"/>
      <w:jc w:val="both"/>
    </w:pPr>
    <w:rPr>
      <w:rFonts w:eastAsia="Times New Roman"/>
      <w:sz w:val="24"/>
    </w:rPr>
  </w:style>
  <w:style w:type="paragraph" w:customStyle="1" w:styleId="Style93">
    <w:name w:val="Style93"/>
    <w:basedOn w:val="Normal"/>
    <w:uiPriority w:val="99"/>
    <w:semiHidden/>
    <w:qFormat/>
    <w:rsid w:val="001E383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semiHidden/>
    <w:qFormat/>
    <w:rsid w:val="001E3835"/>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uiPriority w:val="99"/>
    <w:semiHidden/>
    <w:qFormat/>
    <w:rsid w:val="001E3835"/>
    <w:pPr>
      <w:spacing w:line="254" w:lineRule="auto"/>
    </w:pPr>
    <w:rPr>
      <w:rFonts w:eastAsia="Times New Roman"/>
      <w:b/>
      <w:sz w:val="28"/>
      <w:u w:val="thick"/>
    </w:rPr>
  </w:style>
  <w:style w:type="paragraph" w:customStyle="1" w:styleId="HotRouteCharCharCharCharChar">
    <w:name w:val="Hot Route! Char Char Char Char Char"/>
    <w:basedOn w:val="Normal"/>
    <w:uiPriority w:val="99"/>
    <w:semiHidden/>
    <w:qFormat/>
    <w:rsid w:val="001E3835"/>
    <w:pPr>
      <w:spacing w:line="254" w:lineRule="auto"/>
      <w:ind w:left="144"/>
    </w:pPr>
    <w:rPr>
      <w:rFonts w:eastAsia="Times New Roman"/>
      <w:sz w:val="20"/>
    </w:rPr>
  </w:style>
  <w:style w:type="character" w:customStyle="1" w:styleId="NothingCharCharChar">
    <w:name w:val="Nothing Char Char Char"/>
    <w:link w:val="NothingCharChar"/>
    <w:semiHidden/>
    <w:locked/>
    <w:rsid w:val="001E3835"/>
    <w:rPr>
      <w:rFonts w:ascii="Times New Roman" w:eastAsia="MS Mincho" w:hAnsi="Times New Roman" w:cs="Times New Roman"/>
      <w:sz w:val="24"/>
      <w:szCs w:val="24"/>
    </w:rPr>
  </w:style>
  <w:style w:type="paragraph" w:customStyle="1" w:styleId="NothingCharChar">
    <w:name w:val="Nothing Char Char"/>
    <w:link w:val="NothingCharCharChar"/>
    <w:semiHidden/>
    <w:qFormat/>
    <w:rsid w:val="001E3835"/>
    <w:pPr>
      <w:spacing w:after="0" w:line="240" w:lineRule="auto"/>
      <w:jc w:val="both"/>
    </w:pPr>
    <w:rPr>
      <w:rFonts w:ascii="Times New Roman" w:eastAsia="MS Mincho" w:hAnsi="Times New Roman" w:cs="Times New Roman"/>
      <w:sz w:val="24"/>
      <w:szCs w:val="24"/>
    </w:rPr>
  </w:style>
  <w:style w:type="paragraph" w:customStyle="1" w:styleId="bloctitles">
    <w:name w:val="bloc titles"/>
    <w:basedOn w:val="Heading1"/>
    <w:next w:val="Normal"/>
    <w:autoRedefine/>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before="0" w:line="254" w:lineRule="auto"/>
      <w:contextualSpacing/>
    </w:pPr>
    <w:rPr>
      <w:rFonts w:eastAsia="Malgun Gothic" w:cs="Arial"/>
      <w:kern w:val="32"/>
      <w:sz w:val="32"/>
      <w:u w:val="single"/>
    </w:rPr>
  </w:style>
  <w:style w:type="paragraph" w:customStyle="1" w:styleId="NoSpacingCharCharChar">
    <w:name w:val="No Spacing Char Char Char"/>
    <w:next w:val="Normal"/>
    <w:uiPriority w:val="99"/>
    <w:semiHidden/>
    <w:qFormat/>
    <w:rsid w:val="001E383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before="0" w:line="254" w:lineRule="auto"/>
    </w:pPr>
    <w:rPr>
      <w:rFonts w:ascii="Arial Narrow" w:hAnsi="Arial Narrow" w:cs="Arial"/>
      <w:kern w:val="32"/>
      <w:sz w:val="28"/>
    </w:rPr>
  </w:style>
  <w:style w:type="character" w:customStyle="1" w:styleId="MinimizedTextChar">
    <w:name w:val="Minimized Text Char"/>
    <w:link w:val="MinimizedText"/>
    <w:semiHidden/>
    <w:locked/>
    <w:rsid w:val="001E3835"/>
    <w:rPr>
      <w:rFonts w:ascii="Times New Roman" w:eastAsia="Times New Roman" w:hAnsi="Times New Roman" w:cs="Times New Roman"/>
      <w:sz w:val="16"/>
    </w:rPr>
  </w:style>
  <w:style w:type="paragraph" w:customStyle="1" w:styleId="MinimizedText">
    <w:name w:val="Minimized Text"/>
    <w:link w:val="MinimizedTextChar"/>
    <w:semiHidden/>
    <w:qFormat/>
    <w:rsid w:val="001E3835"/>
    <w:pPr>
      <w:spacing w:line="254" w:lineRule="auto"/>
    </w:pPr>
    <w:rPr>
      <w:rFonts w:ascii="Times New Roman" w:eastAsia="Times New Roman" w:hAnsi="Times New Roman" w:cs="Times New Roman"/>
      <w:sz w:val="16"/>
    </w:rPr>
  </w:style>
  <w:style w:type="character" w:customStyle="1" w:styleId="CircledChar">
    <w:name w:val="Circled Char"/>
    <w:link w:val="Circled"/>
    <w:semiHidden/>
    <w:locked/>
    <w:rsid w:val="001E3835"/>
    <w:rPr>
      <w:rFonts w:ascii="Times New Roman" w:eastAsia="Times New Roman" w:hAnsi="Times New Roman" w:cs="Times New Roman"/>
      <w:b/>
      <w:sz w:val="20"/>
      <w:u w:val="single"/>
    </w:rPr>
  </w:style>
  <w:style w:type="paragraph" w:customStyle="1" w:styleId="Circled">
    <w:name w:val="Circled"/>
    <w:link w:val="CircledChar"/>
    <w:semiHidden/>
    <w:qFormat/>
    <w:rsid w:val="001E3835"/>
    <w:pPr>
      <w:spacing w:line="254" w:lineRule="auto"/>
    </w:pPr>
    <w:rPr>
      <w:rFonts w:ascii="Times New Roman" w:eastAsia="Times New Roman" w:hAnsi="Times New Roman" w:cs="Times New Roman"/>
      <w:b/>
      <w:sz w:val="20"/>
      <w:u w:val="single"/>
    </w:rPr>
  </w:style>
  <w:style w:type="character" w:customStyle="1" w:styleId="TextUnderlineChar0">
    <w:name w:val="Text Underline Char"/>
    <w:link w:val="TextUnderline0"/>
    <w:semiHidden/>
    <w:locked/>
    <w:rsid w:val="001E3835"/>
    <w:rPr>
      <w:rFonts w:ascii="Garamond" w:eastAsia="Times New Roman" w:hAnsi="Garamond" w:cs="Calibri"/>
      <w:bCs/>
      <w:kern w:val="20"/>
      <w:sz w:val="20"/>
      <w:szCs w:val="32"/>
      <w:u w:val="single"/>
      <w:lang w:val="x-none" w:eastAsia="x-none"/>
    </w:rPr>
  </w:style>
  <w:style w:type="paragraph" w:customStyle="1" w:styleId="TextUnderline0">
    <w:name w:val="Text Underline"/>
    <w:basedOn w:val="Normal"/>
    <w:link w:val="TextUnderlineChar0"/>
    <w:semiHidden/>
    <w:qFormat/>
    <w:rsid w:val="001E3835"/>
    <w:pPr>
      <w:spacing w:line="254" w:lineRule="auto"/>
    </w:pPr>
    <w:rPr>
      <w:rFonts w:ascii="Garamond" w:eastAsia="Times New Roman" w:hAnsi="Garamond"/>
      <w:bCs/>
      <w:kern w:val="20"/>
      <w:sz w:val="20"/>
      <w:szCs w:val="32"/>
      <w:u w:val="single"/>
      <w:lang w:val="x-none" w:eastAsia="x-none"/>
    </w:rPr>
  </w:style>
  <w:style w:type="character" w:customStyle="1" w:styleId="RegularChar">
    <w:name w:val="Regular Char"/>
    <w:link w:val="Regular"/>
    <w:semiHidden/>
    <w:locked/>
    <w:rsid w:val="001E3835"/>
    <w:rPr>
      <w:rFonts w:ascii="Garamond" w:eastAsia="Times New Roman" w:hAnsi="Garamond" w:cs="Times New Roman"/>
      <w:bCs/>
      <w:kern w:val="20"/>
      <w:sz w:val="20"/>
      <w:szCs w:val="32"/>
    </w:rPr>
  </w:style>
  <w:style w:type="paragraph" w:customStyle="1" w:styleId="Regular">
    <w:name w:val="Regular"/>
    <w:link w:val="RegularChar"/>
    <w:semiHidden/>
    <w:qFormat/>
    <w:rsid w:val="001E3835"/>
    <w:pPr>
      <w:spacing w:after="0" w:line="240" w:lineRule="auto"/>
    </w:pPr>
    <w:rPr>
      <w:rFonts w:ascii="Garamond" w:eastAsia="Times New Roman" w:hAnsi="Garamond" w:cs="Times New Roman"/>
      <w:bCs/>
      <w:kern w:val="20"/>
      <w:sz w:val="20"/>
      <w:szCs w:val="32"/>
    </w:rPr>
  </w:style>
  <w:style w:type="paragraph" w:customStyle="1" w:styleId="INDENTEDPARAGRAPH">
    <w:name w:val="INDENTED PARAGRAPH"/>
    <w:uiPriority w:val="99"/>
    <w:semiHidden/>
    <w:qFormat/>
    <w:rsid w:val="001E3835"/>
    <w:pPr>
      <w:spacing w:after="0" w:line="360" w:lineRule="atLeast"/>
      <w:ind w:firstLine="864"/>
      <w:jc w:val="both"/>
    </w:pPr>
    <w:rPr>
      <w:rFonts w:ascii="Times New Roman" w:eastAsia="Times New Roman" w:hAnsi="Times New Roman" w:cs="Times New Roman"/>
      <w:sz w:val="24"/>
      <w:szCs w:val="20"/>
    </w:rPr>
  </w:style>
  <w:style w:type="paragraph" w:customStyle="1" w:styleId="Numbering">
    <w:name w:val="Numbering"/>
    <w:basedOn w:val="Normal"/>
    <w:next w:val="Normal"/>
    <w:uiPriority w:val="99"/>
    <w:semiHidden/>
    <w:qFormat/>
    <w:rsid w:val="001E3835"/>
    <w:pPr>
      <w:widowControl w:val="0"/>
      <w:numPr>
        <w:numId w:val="13"/>
      </w:numPr>
      <w:tabs>
        <w:tab w:val="num" w:pos="360"/>
      </w:tabs>
      <w:suppressAutoHyphens/>
      <w:spacing w:after="200" w:line="254" w:lineRule="auto"/>
      <w:ind w:left="0" w:firstLine="0"/>
    </w:pPr>
    <w:rPr>
      <w:rFonts w:eastAsia="Times New Roman"/>
      <w:b/>
      <w:sz w:val="24"/>
      <w:szCs w:val="18"/>
    </w:rPr>
  </w:style>
  <w:style w:type="paragraph" w:customStyle="1" w:styleId="Un-IndexedHeading">
    <w:name w:val="Un-Indexed Heading"/>
    <w:basedOn w:val="Heading1"/>
    <w:next w:val="Normal"/>
    <w:uiPriority w:val="99"/>
    <w:semiHidden/>
    <w:qFormat/>
    <w:rsid w:val="001E383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line="254" w:lineRule="auto"/>
      <w:contextualSpacing/>
    </w:pPr>
    <w:rPr>
      <w:rFonts w:eastAsia="Times New Roman" w:cs="Arial"/>
      <w:kern w:val="32"/>
      <w:sz w:val="32"/>
      <w:u w:val="thick"/>
    </w:rPr>
  </w:style>
  <w:style w:type="paragraph" w:customStyle="1" w:styleId="PageHeader">
    <w:name w:val="Page Header"/>
    <w:basedOn w:val="Normal"/>
    <w:uiPriority w:val="99"/>
    <w:semiHidden/>
    <w:qFormat/>
    <w:rsid w:val="001E3835"/>
    <w:pPr>
      <w:widowControl w:val="0"/>
      <w:numPr>
        <w:numId w:val="14"/>
      </w:numPr>
      <w:tabs>
        <w:tab w:val="clear" w:pos="360"/>
        <w:tab w:val="left" w:pos="10080"/>
      </w:tabs>
      <w:suppressAutoHyphens/>
      <w:spacing w:line="254" w:lineRule="auto"/>
      <w:ind w:left="0" w:firstLine="0"/>
      <w:jc w:val="both"/>
    </w:pPr>
    <w:rPr>
      <w:rFonts w:eastAsia="Times New Roman"/>
      <w:b/>
      <w:sz w:val="24"/>
      <w:szCs w:val="18"/>
    </w:rPr>
  </w:style>
  <w:style w:type="paragraph" w:customStyle="1" w:styleId="IndentedLettering">
    <w:name w:val="Indented Lettering"/>
    <w:basedOn w:val="Numbering"/>
    <w:next w:val="Normal"/>
    <w:uiPriority w:val="99"/>
    <w:semiHidden/>
    <w:qFormat/>
    <w:rsid w:val="001E3835"/>
  </w:style>
  <w:style w:type="paragraph" w:customStyle="1" w:styleId="Lettering">
    <w:name w:val="Lettering"/>
    <w:basedOn w:val="Numbering"/>
    <w:next w:val="Normal"/>
    <w:uiPriority w:val="99"/>
    <w:semiHidden/>
    <w:qFormat/>
    <w:rsid w:val="001E3835"/>
    <w:pPr>
      <w:numPr>
        <w:numId w:val="15"/>
      </w:numPr>
      <w:tabs>
        <w:tab w:val="num" w:pos="360"/>
      </w:tabs>
      <w:ind w:left="0" w:firstLine="0"/>
    </w:pPr>
    <w:rPr>
      <w:szCs w:val="22"/>
    </w:rPr>
  </w:style>
  <w:style w:type="paragraph" w:customStyle="1" w:styleId="FileName">
    <w:name w:val="File Name"/>
    <w:basedOn w:val="Normal"/>
    <w:next w:val="Normal"/>
    <w:uiPriority w:val="99"/>
    <w:semiHidden/>
    <w:qFormat/>
    <w:rsid w:val="001E3835"/>
    <w:pPr>
      <w:widowControl w:val="0"/>
      <w:numPr>
        <w:numId w:val="16"/>
      </w:numPr>
      <w:tabs>
        <w:tab w:val="num" w:pos="360"/>
      </w:tabs>
      <w:suppressAutoHyphens/>
      <w:spacing w:after="120" w:line="254" w:lineRule="auto"/>
      <w:ind w:left="0" w:firstLine="0"/>
      <w:contextualSpacing/>
      <w:jc w:val="center"/>
    </w:pPr>
    <w:rPr>
      <w:rFonts w:eastAsia="Times New Roman"/>
      <w:b/>
      <w:caps/>
      <w:sz w:val="28"/>
      <w:szCs w:val="20"/>
    </w:rPr>
  </w:style>
  <w:style w:type="paragraph" w:customStyle="1" w:styleId="Pagination">
    <w:name w:val="Pagination"/>
    <w:basedOn w:val="Normal"/>
    <w:next w:val="Normal"/>
    <w:uiPriority w:val="99"/>
    <w:semiHidden/>
    <w:qFormat/>
    <w:rsid w:val="001E3835"/>
    <w:pPr>
      <w:widowControl w:val="0"/>
      <w:tabs>
        <w:tab w:val="num" w:pos="0"/>
      </w:tabs>
      <w:suppressAutoHyphens/>
      <w:spacing w:line="254" w:lineRule="auto"/>
      <w:jc w:val="right"/>
    </w:pPr>
    <w:rPr>
      <w:rFonts w:eastAsia="Times New Roman"/>
      <w:b/>
      <w:sz w:val="28"/>
      <w:szCs w:val="18"/>
    </w:rPr>
  </w:style>
  <w:style w:type="paragraph" w:customStyle="1" w:styleId="IndentedNumbering">
    <w:name w:val="Indented Numbering"/>
    <w:basedOn w:val="IndentedLettering"/>
    <w:next w:val="Normal"/>
    <w:uiPriority w:val="99"/>
    <w:semiHidden/>
    <w:qFormat/>
    <w:rsid w:val="001E3835"/>
    <w:pPr>
      <w:numPr>
        <w:numId w:val="17"/>
      </w:numPr>
      <w:tabs>
        <w:tab w:val="num" w:pos="360"/>
      </w:tabs>
      <w:ind w:left="360" w:firstLine="0"/>
    </w:pPr>
  </w:style>
  <w:style w:type="paragraph" w:customStyle="1" w:styleId="CardContinued1">
    <w:name w:val="Card Continued 1"/>
    <w:basedOn w:val="Normal"/>
    <w:next w:val="Normal"/>
    <w:uiPriority w:val="99"/>
    <w:semiHidden/>
    <w:qFormat/>
    <w:rsid w:val="001E3835"/>
    <w:pPr>
      <w:widowControl w:val="0"/>
      <w:numPr>
        <w:numId w:val="18"/>
      </w:numPr>
      <w:tabs>
        <w:tab w:val="clear" w:pos="1080"/>
        <w:tab w:val="num" w:pos="360"/>
      </w:tabs>
      <w:suppressAutoHyphens/>
      <w:spacing w:before="120" w:line="254" w:lineRule="auto"/>
      <w:ind w:left="0" w:firstLine="0"/>
      <w:contextualSpacing/>
      <w:jc w:val="right"/>
    </w:pPr>
    <w:rPr>
      <w:rFonts w:eastAsia="Times New Roman"/>
      <w:b/>
      <w:caps/>
      <w:sz w:val="20"/>
      <w:szCs w:val="18"/>
    </w:rPr>
  </w:style>
  <w:style w:type="paragraph" w:customStyle="1" w:styleId="CardContinued2">
    <w:name w:val="Card Continued 2"/>
    <w:basedOn w:val="CardContinued1"/>
    <w:next w:val="Normal"/>
    <w:uiPriority w:val="99"/>
    <w:semiHidden/>
    <w:qFormat/>
    <w:rsid w:val="001E3835"/>
    <w:pPr>
      <w:numPr>
        <w:numId w:val="0"/>
      </w:numPr>
      <w:spacing w:before="0" w:after="120"/>
      <w:jc w:val="left"/>
    </w:pPr>
  </w:style>
  <w:style w:type="paragraph" w:customStyle="1" w:styleId="Clearformatting">
    <w:name w:val="Clear formatting"/>
    <w:basedOn w:val="Normal"/>
    <w:uiPriority w:val="99"/>
    <w:semiHidden/>
    <w:qFormat/>
    <w:rsid w:val="001E3835"/>
    <w:pPr>
      <w:keepNext/>
      <w:tabs>
        <w:tab w:val="num" w:pos="0"/>
      </w:tabs>
      <w:spacing w:line="254" w:lineRule="auto"/>
      <w:outlineLvl w:val="2"/>
    </w:pPr>
    <w:rPr>
      <w:rFonts w:ascii="Arial Narrow" w:eastAsia="Times New Roman" w:hAnsi="Arial Narrow"/>
      <w:b/>
      <w:bCs/>
      <w:sz w:val="24"/>
      <w:szCs w:val="26"/>
    </w:rPr>
  </w:style>
  <w:style w:type="paragraph" w:customStyle="1" w:styleId="SmallCardText">
    <w:name w:val="Small Card Text"/>
    <w:uiPriority w:val="99"/>
    <w:semiHidden/>
    <w:qFormat/>
    <w:rsid w:val="001E3835"/>
    <w:pPr>
      <w:spacing w:after="200" w:line="276" w:lineRule="auto"/>
    </w:pPr>
    <w:rPr>
      <w:rFonts w:ascii="Times New Roman" w:eastAsia="Times New Roman" w:hAnsi="Times New Roman" w:cs="Times New Roman"/>
      <w:sz w:val="16"/>
      <w:szCs w:val="16"/>
    </w:rPr>
  </w:style>
  <w:style w:type="paragraph" w:customStyle="1" w:styleId="TAGFONT">
    <w:name w:val="TAG FONT"/>
    <w:basedOn w:val="Normal"/>
    <w:autoRedefine/>
    <w:uiPriority w:val="99"/>
    <w:semiHidden/>
    <w:qFormat/>
    <w:rsid w:val="001E3835"/>
    <w:pPr>
      <w:spacing w:line="254" w:lineRule="auto"/>
    </w:pPr>
    <w:rPr>
      <w:rFonts w:eastAsia="Times New Roman"/>
      <w:sz w:val="24"/>
    </w:rPr>
  </w:style>
  <w:style w:type="paragraph" w:customStyle="1" w:styleId="blocktitle4">
    <w:name w:val="block title"/>
    <w:basedOn w:val="Normal"/>
    <w:uiPriority w:val="99"/>
    <w:semiHidden/>
    <w:qFormat/>
    <w:rsid w:val="001E3835"/>
    <w:pPr>
      <w:widowControl w:val="0"/>
      <w:spacing w:after="120" w:line="254" w:lineRule="auto"/>
      <w:jc w:val="center"/>
      <w:outlineLvl w:val="0"/>
    </w:pPr>
    <w:rPr>
      <w:rFonts w:eastAsia="Times"/>
      <w:b/>
      <w:sz w:val="28"/>
      <w:szCs w:val="20"/>
      <w:lang w:bidi="sa-IN"/>
    </w:rPr>
  </w:style>
  <w:style w:type="paragraph" w:customStyle="1" w:styleId="TagChar1CharCharCharChar">
    <w:name w:val="Tag Char1 Char Char Char Char"/>
    <w:basedOn w:val="Normal"/>
    <w:uiPriority w:val="99"/>
    <w:semiHidden/>
    <w:qFormat/>
    <w:rsid w:val="001E3835"/>
    <w:pPr>
      <w:overflowPunct w:val="0"/>
      <w:autoSpaceDE w:val="0"/>
      <w:autoSpaceDN w:val="0"/>
      <w:adjustRightInd w:val="0"/>
      <w:spacing w:line="254" w:lineRule="auto"/>
    </w:pPr>
    <w:rPr>
      <w:rFonts w:ascii="Palatino Linotype" w:eastAsia="Times New Roman" w:hAnsi="Palatino Linotype"/>
      <w:b/>
      <w:sz w:val="24"/>
      <w:szCs w:val="20"/>
    </w:rPr>
  </w:style>
  <w:style w:type="paragraph" w:customStyle="1" w:styleId="formfldssel">
    <w:name w:val="formfldssel"/>
    <w:basedOn w:val="Normal"/>
    <w:uiPriority w:val="99"/>
    <w:semiHidden/>
    <w:qFormat/>
    <w:rsid w:val="001E3835"/>
    <w:pPr>
      <w:spacing w:before="100" w:beforeAutospacing="1" w:after="100" w:afterAutospacing="1" w:line="254" w:lineRule="auto"/>
    </w:pPr>
    <w:rPr>
      <w:rFonts w:eastAsia="Arial Unicode MS"/>
      <w:color w:val="000000"/>
      <w:sz w:val="20"/>
      <w:szCs w:val="20"/>
    </w:rPr>
  </w:style>
  <w:style w:type="paragraph" w:customStyle="1" w:styleId="hpleftlk">
    <w:name w:val="hpleftlk"/>
    <w:basedOn w:val="Normal"/>
    <w:uiPriority w:val="99"/>
    <w:semiHidden/>
    <w:qFormat/>
    <w:rsid w:val="001E3835"/>
    <w:pPr>
      <w:spacing w:before="100" w:beforeAutospacing="1" w:after="100" w:afterAutospacing="1" w:line="254" w:lineRule="auto"/>
    </w:pPr>
    <w:rPr>
      <w:rFonts w:ascii="Verdana" w:eastAsia="Arial Unicode MS" w:hAnsi="Verdana" w:cs="Arial Unicode MS"/>
      <w:color w:val="000000"/>
      <w:sz w:val="16"/>
      <w:szCs w:val="16"/>
    </w:rPr>
  </w:style>
  <w:style w:type="paragraph" w:customStyle="1" w:styleId="lblu">
    <w:name w:val="lblu"/>
    <w:basedOn w:val="Normal"/>
    <w:uiPriority w:val="99"/>
    <w:semiHidden/>
    <w:qFormat/>
    <w:rsid w:val="001E3835"/>
    <w:pPr>
      <w:spacing w:before="100" w:beforeAutospacing="1" w:after="100" w:afterAutospacing="1" w:line="254" w:lineRule="auto"/>
    </w:pPr>
    <w:rPr>
      <w:rFonts w:eastAsia="Arial Unicode MS"/>
      <w:b/>
      <w:bCs/>
      <w:sz w:val="20"/>
      <w:szCs w:val="20"/>
    </w:rPr>
  </w:style>
  <w:style w:type="paragraph" w:customStyle="1" w:styleId="Underlinestyle0">
    <w:name w:val="Underlinestyle"/>
    <w:basedOn w:val="Normal"/>
    <w:uiPriority w:val="99"/>
    <w:semiHidden/>
    <w:qFormat/>
    <w:rsid w:val="001E3835"/>
    <w:pPr>
      <w:tabs>
        <w:tab w:val="left" w:pos="720"/>
      </w:tabs>
      <w:spacing w:line="254" w:lineRule="auto"/>
      <w:ind w:left="720"/>
    </w:pPr>
    <w:rPr>
      <w:rFonts w:eastAsia="Times New Roman"/>
      <w:szCs w:val="20"/>
      <w:u w:val="single"/>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uiPriority w:val="99"/>
    <w:semiHidden/>
    <w:qFormat/>
    <w:rsid w:val="001E3835"/>
    <w:pPr>
      <w:spacing w:line="254" w:lineRule="auto"/>
    </w:pPr>
    <w:rPr>
      <w:rFonts w:eastAsia="Times New Roman"/>
      <w:b/>
      <w:sz w:val="24"/>
    </w:rPr>
  </w:style>
  <w:style w:type="paragraph" w:customStyle="1" w:styleId="RepeatHeader">
    <w:name w:val="Repeat Header"/>
    <w:basedOn w:val="HeaderDebate"/>
    <w:uiPriority w:val="99"/>
    <w:semiHidden/>
    <w:qFormat/>
    <w:rsid w:val="001E3835"/>
    <w:pPr>
      <w:outlineLvl w:val="1"/>
    </w:pPr>
    <w:rPr>
      <w:szCs w:val="48"/>
    </w:rPr>
  </w:style>
  <w:style w:type="paragraph" w:customStyle="1" w:styleId="8point">
    <w:name w:val="8 point"/>
    <w:basedOn w:val="Normal"/>
    <w:uiPriority w:val="99"/>
    <w:semiHidden/>
    <w:qFormat/>
    <w:rsid w:val="001E3835"/>
    <w:pPr>
      <w:spacing w:line="254" w:lineRule="auto"/>
    </w:pPr>
    <w:rPr>
      <w:rFonts w:eastAsia="Times New Roman"/>
      <w:sz w:val="16"/>
    </w:rPr>
  </w:style>
  <w:style w:type="paragraph" w:customStyle="1" w:styleId="citationunderline">
    <w:name w:val="citation/underline"/>
    <w:autoRedefine/>
    <w:uiPriority w:val="99"/>
    <w:semiHidden/>
    <w:qFormat/>
    <w:rsid w:val="001E3835"/>
    <w:pPr>
      <w:spacing w:after="0" w:line="240" w:lineRule="auto"/>
    </w:pPr>
    <w:rPr>
      <w:rFonts w:ascii="Times New Roman" w:eastAsia="Times New Roman" w:hAnsi="Times New Roman" w:cs="Times New Roman"/>
      <w:b/>
      <w:sz w:val="24"/>
      <w:szCs w:val="24"/>
      <w:u w:val="single"/>
    </w:rPr>
  </w:style>
  <w:style w:type="paragraph" w:customStyle="1" w:styleId="links1">
    <w:name w:val="links1"/>
    <w:basedOn w:val="Normal"/>
    <w:uiPriority w:val="99"/>
    <w:semiHidden/>
    <w:qFormat/>
    <w:rsid w:val="001E3835"/>
    <w:pPr>
      <w:spacing w:before="100" w:beforeAutospacing="1" w:after="100" w:afterAutospacing="1" w:line="254" w:lineRule="auto"/>
    </w:pPr>
    <w:rPr>
      <w:rFonts w:eastAsia="Times New Roman"/>
      <w:color w:val="FFFFFF"/>
      <w:sz w:val="16"/>
      <w:szCs w:val="16"/>
    </w:rPr>
  </w:style>
  <w:style w:type="paragraph" w:customStyle="1" w:styleId="endtext">
    <w:name w:val="endtext"/>
    <w:basedOn w:val="Normal"/>
    <w:uiPriority w:val="99"/>
    <w:semiHidden/>
    <w:qFormat/>
    <w:rsid w:val="001E3835"/>
    <w:pPr>
      <w:spacing w:before="100" w:beforeAutospacing="1" w:after="100" w:afterAutospacing="1" w:line="254" w:lineRule="auto"/>
      <w:ind w:left="300"/>
    </w:pPr>
    <w:rPr>
      <w:rFonts w:eastAsia="Times New Roman"/>
      <w:sz w:val="20"/>
      <w:szCs w:val="20"/>
    </w:rPr>
  </w:style>
  <w:style w:type="paragraph" w:customStyle="1" w:styleId="g">
    <w:name w:val="g"/>
    <w:basedOn w:val="Normal"/>
    <w:uiPriority w:val="99"/>
    <w:semiHidden/>
    <w:qFormat/>
    <w:rsid w:val="001E3835"/>
    <w:pPr>
      <w:spacing w:before="240" w:after="240" w:line="254" w:lineRule="auto"/>
    </w:pPr>
    <w:rPr>
      <w:rFonts w:eastAsia="Times New Roman"/>
      <w:sz w:val="24"/>
    </w:rPr>
  </w:style>
  <w:style w:type="paragraph" w:customStyle="1" w:styleId="Repeatheader0">
    <w:name w:val="Repeat header"/>
    <w:basedOn w:val="Normal"/>
    <w:autoRedefine/>
    <w:uiPriority w:val="99"/>
    <w:semiHidden/>
    <w:qFormat/>
    <w:rsid w:val="001E3835"/>
    <w:pPr>
      <w:spacing w:line="254" w:lineRule="auto"/>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uiPriority w:val="99"/>
    <w:semiHidden/>
    <w:qFormat/>
    <w:rsid w:val="001E3835"/>
    <w:rPr>
      <w:rFonts w:ascii="Times New Roman" w:eastAsia="Times New Roman" w:hAnsi="Times New Roman"/>
      <w:sz w:val="16"/>
    </w:rPr>
  </w:style>
  <w:style w:type="paragraph" w:customStyle="1" w:styleId="CardNotUnderlined3">
    <w:name w:val="Card Not Underlined 3"/>
    <w:basedOn w:val="CardNotUnderlined"/>
    <w:uiPriority w:val="99"/>
    <w:semiHidden/>
    <w:qFormat/>
    <w:rsid w:val="001E3835"/>
    <w:rPr>
      <w:rFonts w:ascii="Times New Roman" w:eastAsia="Times New Roman" w:hAnsi="Times New Roman"/>
      <w:sz w:val="18"/>
    </w:rPr>
  </w:style>
  <w:style w:type="paragraph" w:customStyle="1" w:styleId="CardNotUnderlinedFinal">
    <w:name w:val="Card Not Underlined Final"/>
    <w:basedOn w:val="CardNotUnderlined3"/>
    <w:uiPriority w:val="99"/>
    <w:semiHidden/>
    <w:qFormat/>
    <w:rsid w:val="001E3835"/>
    <w:rPr>
      <w:sz w:val="20"/>
    </w:rPr>
  </w:style>
  <w:style w:type="paragraph" w:customStyle="1" w:styleId="formfld">
    <w:name w:val="formfld"/>
    <w:basedOn w:val="Normal"/>
    <w:uiPriority w:val="99"/>
    <w:semiHidden/>
    <w:qFormat/>
    <w:rsid w:val="001E3835"/>
    <w:pPr>
      <w:spacing w:before="100" w:beforeAutospacing="1" w:after="100" w:afterAutospacing="1" w:line="254" w:lineRule="auto"/>
    </w:pPr>
    <w:rPr>
      <w:rFonts w:eastAsia="Arial Unicode MS"/>
      <w:sz w:val="20"/>
      <w:szCs w:val="20"/>
    </w:rPr>
  </w:style>
  <w:style w:type="character" w:customStyle="1" w:styleId="UnderlineCardsChar">
    <w:name w:val="Underline Cards Char"/>
    <w:link w:val="UnderlineCards"/>
    <w:semiHidden/>
    <w:locked/>
    <w:rsid w:val="001E3835"/>
    <w:rPr>
      <w:rFonts w:ascii="Calibri" w:eastAsia="Times New Roman" w:hAnsi="Calibri" w:cs="Calibri"/>
      <w:sz w:val="20"/>
      <w:szCs w:val="24"/>
      <w:u w:val="thick"/>
    </w:rPr>
  </w:style>
  <w:style w:type="paragraph" w:customStyle="1" w:styleId="UnderlineCards">
    <w:name w:val="Underline Cards"/>
    <w:basedOn w:val="Cards"/>
    <w:link w:val="UnderlineCardsChar"/>
    <w:semiHidden/>
    <w:qFormat/>
    <w:rsid w:val="001E3835"/>
    <w:pPr>
      <w:autoSpaceDE/>
      <w:autoSpaceDN/>
      <w:adjustRightInd/>
      <w:spacing w:after="0" w:line="240" w:lineRule="auto"/>
      <w:ind w:left="288" w:right="0"/>
      <w:jc w:val="left"/>
    </w:pPr>
    <w:rPr>
      <w:rFonts w:ascii="Calibri" w:hAnsi="Calibri" w:cs="Calibri"/>
      <w:szCs w:val="24"/>
      <w:u w:val="thick"/>
    </w:rPr>
  </w:style>
  <w:style w:type="character" w:customStyle="1" w:styleId="SmallCardsChar">
    <w:name w:val="Small Cards Char"/>
    <w:link w:val="SmallCards"/>
    <w:semiHidden/>
    <w:locked/>
    <w:rsid w:val="001E3835"/>
    <w:rPr>
      <w:rFonts w:ascii="Calibri" w:eastAsia="Times New Roman" w:hAnsi="Calibri" w:cs="Calibri"/>
      <w:sz w:val="14"/>
      <w:szCs w:val="24"/>
    </w:rPr>
  </w:style>
  <w:style w:type="paragraph" w:customStyle="1" w:styleId="SmallCards">
    <w:name w:val="Small Cards"/>
    <w:basedOn w:val="Cards"/>
    <w:link w:val="SmallCardsChar"/>
    <w:semiHidden/>
    <w:qFormat/>
    <w:rsid w:val="001E3835"/>
    <w:pPr>
      <w:autoSpaceDE/>
      <w:autoSpaceDN/>
      <w:adjustRightInd/>
      <w:spacing w:after="0" w:line="240" w:lineRule="auto"/>
      <w:ind w:left="288" w:right="0"/>
      <w:jc w:val="left"/>
    </w:pPr>
    <w:rPr>
      <w:rFonts w:ascii="Calibri" w:hAnsi="Calibri" w:cs="Calibri"/>
      <w:sz w:val="14"/>
      <w:szCs w:val="24"/>
    </w:rPr>
  </w:style>
  <w:style w:type="character" w:customStyle="1" w:styleId="ReadingCitesChar">
    <w:name w:val="Reading Cites Char"/>
    <w:link w:val="ReadingCites"/>
    <w:semiHidden/>
    <w:locked/>
    <w:rsid w:val="001E3835"/>
    <w:rPr>
      <w:rFonts w:ascii="Calibri" w:eastAsia="Times New Roman" w:hAnsi="Calibri" w:cs="Calibri"/>
      <w:b/>
      <w:sz w:val="20"/>
      <w:szCs w:val="20"/>
    </w:rPr>
  </w:style>
  <w:style w:type="paragraph" w:customStyle="1" w:styleId="ReadingCites">
    <w:name w:val="Reading Cites"/>
    <w:basedOn w:val="Normal"/>
    <w:link w:val="ReadingCitesChar"/>
    <w:semiHidden/>
    <w:qFormat/>
    <w:rsid w:val="001E3835"/>
    <w:pPr>
      <w:spacing w:line="254" w:lineRule="auto"/>
    </w:pPr>
    <w:rPr>
      <w:rFonts w:eastAsia="Times New Roman"/>
      <w:b/>
      <w:sz w:val="20"/>
      <w:szCs w:val="20"/>
    </w:rPr>
  </w:style>
  <w:style w:type="paragraph" w:customStyle="1" w:styleId="ContentsHeading">
    <w:name w:val="Contents Heading"/>
    <w:basedOn w:val="Heading1"/>
    <w:next w:val="Normal"/>
    <w:uiPriority w:val="99"/>
    <w:semiHidden/>
    <w:qFormat/>
    <w:rsid w:val="001E3835"/>
    <w:pPr>
      <w:keepLines w:val="0"/>
      <w:pageBreakBefore w:val="0"/>
      <w:suppressLineNumbers/>
      <w:pBdr>
        <w:top w:val="none" w:sz="0" w:space="0" w:color="auto"/>
        <w:left w:val="none" w:sz="0" w:space="0" w:color="auto"/>
        <w:bottom w:val="none" w:sz="0" w:space="0" w:color="auto"/>
        <w:right w:val="none" w:sz="0" w:space="0" w:color="auto"/>
      </w:pBdr>
      <w:suppressAutoHyphens/>
      <w:spacing w:after="120" w:line="254" w:lineRule="auto"/>
      <w:jc w:val="left"/>
      <w:outlineLvl w:val="9"/>
    </w:pPr>
    <w:rPr>
      <w:rFonts w:eastAsia="Lucida Sans Unicode" w:cs="Tahoma"/>
      <w:sz w:val="24"/>
      <w:lang w:eastAsia="ar-SA"/>
    </w:rPr>
  </w:style>
  <w:style w:type="paragraph" w:customStyle="1" w:styleId="summary">
    <w:name w:val="summary"/>
    <w:basedOn w:val="Normal"/>
    <w:uiPriority w:val="99"/>
    <w:semiHidden/>
    <w:qFormat/>
    <w:rsid w:val="001E3835"/>
    <w:pPr>
      <w:spacing w:before="100" w:beforeAutospacing="1" w:after="100" w:afterAutospacing="1" w:line="254" w:lineRule="auto"/>
    </w:pPr>
    <w:rPr>
      <w:rFonts w:ascii="Verdana" w:eastAsia="SimSun" w:hAnsi="Verdana"/>
      <w:color w:val="646464"/>
      <w:sz w:val="18"/>
      <w:szCs w:val="18"/>
      <w:lang w:eastAsia="zh-CN"/>
    </w:rPr>
  </w:style>
  <w:style w:type="paragraph" w:customStyle="1" w:styleId="links">
    <w:name w:val="links"/>
    <w:basedOn w:val="Normal"/>
    <w:uiPriority w:val="99"/>
    <w:semiHidden/>
    <w:qFormat/>
    <w:rsid w:val="001E3835"/>
    <w:pPr>
      <w:spacing w:before="100" w:beforeAutospacing="1" w:after="100" w:afterAutospacing="1" w:line="254" w:lineRule="auto"/>
    </w:pPr>
    <w:rPr>
      <w:rFonts w:eastAsia="Times New Roman"/>
      <w:sz w:val="20"/>
    </w:rPr>
  </w:style>
  <w:style w:type="paragraph" w:customStyle="1" w:styleId="Style11">
    <w:name w:val="Style 11"/>
    <w:uiPriority w:val="99"/>
    <w:semiHidden/>
    <w:qFormat/>
    <w:rsid w:val="001E383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uiPriority w:val="99"/>
    <w:semiHidden/>
    <w:qFormat/>
    <w:rsid w:val="001E383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uiPriority w:val="99"/>
    <w:semiHidden/>
    <w:qFormat/>
    <w:rsid w:val="001E3835"/>
    <w:pPr>
      <w:spacing w:after="160" w:line="254" w:lineRule="auto"/>
    </w:pPr>
    <w:rPr>
      <w:b/>
      <w:bCs w:val="0"/>
      <w:sz w:val="24"/>
    </w:rPr>
  </w:style>
  <w:style w:type="paragraph" w:customStyle="1" w:styleId="Style7">
    <w:name w:val="Style 7"/>
    <w:uiPriority w:val="99"/>
    <w:semiHidden/>
    <w:qFormat/>
    <w:rsid w:val="001E3835"/>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0">
    <w:name w:val="Style 5"/>
    <w:uiPriority w:val="99"/>
    <w:semiHidden/>
    <w:qFormat/>
    <w:rsid w:val="001E383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Header1">
    <w:name w:val="Header1"/>
    <w:basedOn w:val="Heading1"/>
    <w:next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before="0" w:line="254" w:lineRule="auto"/>
    </w:pPr>
    <w:rPr>
      <w:rFonts w:eastAsia="Times New Roman" w:cs="Times New Roman"/>
      <w:bCs/>
      <w:kern w:val="32"/>
      <w:sz w:val="48"/>
      <w:szCs w:val="24"/>
      <w:u w:val="single"/>
    </w:rPr>
  </w:style>
  <w:style w:type="paragraph" w:customStyle="1" w:styleId="Heading11">
    <w:name w:val="Heading 11"/>
    <w:basedOn w:val="Normal"/>
    <w:next w:val="Normal"/>
    <w:uiPriority w:val="99"/>
    <w:semiHidden/>
    <w:qFormat/>
    <w:rsid w:val="001E3835"/>
    <w:pPr>
      <w:keepNext/>
      <w:widowControl w:val="0"/>
      <w:suppressAutoHyphens/>
      <w:spacing w:line="254" w:lineRule="auto"/>
      <w:jc w:val="center"/>
    </w:pPr>
    <w:rPr>
      <w:rFonts w:eastAsia="Tahoma"/>
      <w:b/>
      <w:sz w:val="48"/>
      <w:szCs w:val="32"/>
      <w:u w:val="single"/>
    </w:rPr>
  </w:style>
  <w:style w:type="paragraph" w:customStyle="1" w:styleId="StyleHeading1BlockTitleHeading1Char1ALEXHeadingBrief-He2">
    <w:name w:val="Style Heading 1Block TitleHeading 1 Char1ALEXHeadingBrief - He...2"/>
    <w:basedOn w:val="Heading1"/>
    <w:autoRedefine/>
    <w:uiPriority w:val="99"/>
    <w:semiHidden/>
    <w:qFormat/>
    <w:rsid w:val="001E383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line="254" w:lineRule="auto"/>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semiHidden/>
    <w:qFormat/>
    <w:rsid w:val="001E383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line="254" w:lineRule="auto"/>
    </w:pPr>
    <w:rPr>
      <w:rFonts w:ascii="Bell MT" w:eastAsia="Calibri" w:hAnsi="Bell MT" w:cs="Times New Roman"/>
      <w:color w:val="000000"/>
      <w:kern w:val="32"/>
      <w:sz w:val="36"/>
      <w:u w:val="single"/>
    </w:rPr>
  </w:style>
  <w:style w:type="paragraph" w:customStyle="1" w:styleId="TOC">
    <w:name w:val="TOC"/>
    <w:basedOn w:val="Heading1"/>
    <w:autoRedefine/>
    <w:uiPriority w:val="99"/>
    <w:semiHidden/>
    <w:qFormat/>
    <w:rsid w:val="001E3835"/>
    <w:pPr>
      <w:pageBreakBefore w:val="0"/>
      <w:pBdr>
        <w:top w:val="single" w:sz="12" w:space="1" w:color="auto"/>
        <w:left w:val="single" w:sz="12" w:space="4" w:color="auto"/>
        <w:bottom w:val="single" w:sz="12" w:space="1" w:color="auto"/>
        <w:right w:val="single" w:sz="12" w:space="4" w:color="auto"/>
      </w:pBdr>
      <w:spacing w:before="0" w:line="254" w:lineRule="auto"/>
    </w:pPr>
    <w:rPr>
      <w:rFonts w:ascii="Cambria" w:eastAsia="Times New Roman" w:hAnsi="Cambria" w:cs="Times New Roman"/>
      <w:caps/>
      <w:color w:val="345A8A"/>
      <w:sz w:val="20"/>
      <w:szCs w:val="40"/>
    </w:rPr>
  </w:style>
  <w:style w:type="paragraph" w:customStyle="1" w:styleId="Analyticals">
    <w:name w:val="Analyticals"/>
    <w:basedOn w:val="Normal"/>
    <w:uiPriority w:val="99"/>
    <w:semiHidden/>
    <w:qFormat/>
    <w:rsid w:val="001E3835"/>
    <w:pPr>
      <w:spacing w:line="254" w:lineRule="auto"/>
    </w:pPr>
    <w:rPr>
      <w:rFonts w:eastAsia="Times New Roman"/>
      <w:smallCaps/>
    </w:rPr>
  </w:style>
  <w:style w:type="paragraph" w:customStyle="1" w:styleId="DebateBody">
    <w:name w:val="Debate Body"/>
    <w:basedOn w:val="Normal"/>
    <w:uiPriority w:val="99"/>
    <w:semiHidden/>
    <w:qFormat/>
    <w:rsid w:val="001E3835"/>
    <w:pPr>
      <w:spacing w:line="254" w:lineRule="auto"/>
    </w:pPr>
    <w:rPr>
      <w:rFonts w:ascii="Cambria" w:eastAsia="Cambria" w:hAnsi="Cambria"/>
      <w:b/>
      <w:caps/>
      <w:sz w:val="24"/>
    </w:rPr>
  </w:style>
  <w:style w:type="paragraph" w:customStyle="1" w:styleId="StyleDebateBodyBefore12pt">
    <w:name w:val="Style Debate Body + Before:  12 pt"/>
    <w:basedOn w:val="Normal"/>
    <w:next w:val="Normal"/>
    <w:uiPriority w:val="99"/>
    <w:semiHidden/>
    <w:qFormat/>
    <w:rsid w:val="001E3835"/>
    <w:pPr>
      <w:spacing w:before="240" w:line="254" w:lineRule="auto"/>
    </w:pPr>
    <w:rPr>
      <w:rFonts w:ascii="Garamond" w:eastAsia="Times New Roman" w:hAnsi="Garamond"/>
      <w:bCs/>
      <w:sz w:val="20"/>
      <w:szCs w:val="20"/>
    </w:rPr>
  </w:style>
  <w:style w:type="paragraph" w:customStyle="1" w:styleId="StyleDebateBodyBefore12pt1">
    <w:name w:val="Style Debate Body + Before:  12 pt1"/>
    <w:basedOn w:val="Normal"/>
    <w:uiPriority w:val="99"/>
    <w:semiHidden/>
    <w:qFormat/>
    <w:rsid w:val="001E3835"/>
    <w:pPr>
      <w:spacing w:before="240" w:line="254" w:lineRule="auto"/>
    </w:pPr>
    <w:rPr>
      <w:rFonts w:ascii="Garamond" w:eastAsia="Times New Roman" w:hAnsi="Garamond"/>
      <w:bCs/>
      <w:sz w:val="20"/>
      <w:szCs w:val="20"/>
    </w:rPr>
  </w:style>
  <w:style w:type="character" w:customStyle="1" w:styleId="UnderlineTextChar">
    <w:name w:val="Underline Text Char"/>
    <w:link w:val="UnderlineText"/>
    <w:semiHidden/>
    <w:locked/>
    <w:rsid w:val="001E3835"/>
    <w:rPr>
      <w:szCs w:val="24"/>
      <w:u w:val="single"/>
    </w:rPr>
  </w:style>
  <w:style w:type="paragraph" w:customStyle="1" w:styleId="UnderlineText">
    <w:name w:val="Underline Text"/>
    <w:basedOn w:val="Normal"/>
    <w:link w:val="UnderlineTextChar"/>
    <w:semiHidden/>
    <w:qFormat/>
    <w:rsid w:val="001E3835"/>
    <w:pPr>
      <w:spacing w:line="254" w:lineRule="auto"/>
      <w:ind w:left="288"/>
    </w:pPr>
    <w:rPr>
      <w:rFonts w:asciiTheme="minorHAnsi" w:hAnsiTheme="minorHAnsi" w:cstheme="minorBidi"/>
      <w:szCs w:val="24"/>
      <w:u w:val="single"/>
    </w:rPr>
  </w:style>
  <w:style w:type="paragraph" w:customStyle="1" w:styleId="PageNumber11">
    <w:name w:val="Page Number11"/>
    <w:basedOn w:val="Normal"/>
    <w:next w:val="Normal"/>
    <w:uiPriority w:val="99"/>
    <w:semiHidden/>
    <w:qFormat/>
    <w:rsid w:val="001E3835"/>
    <w:pPr>
      <w:spacing w:line="254" w:lineRule="auto"/>
    </w:pPr>
    <w:rPr>
      <w:rFonts w:eastAsia="Times New Roman"/>
      <w:sz w:val="20"/>
    </w:rPr>
  </w:style>
  <w:style w:type="paragraph" w:customStyle="1" w:styleId="Header11">
    <w:name w:val="Header11"/>
    <w:uiPriority w:val="99"/>
    <w:semiHidden/>
    <w:qFormat/>
    <w:rsid w:val="001E3835"/>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after="60" w:line="254" w:lineRule="auto"/>
    </w:pPr>
    <w:rPr>
      <w:rFonts w:eastAsia="Times New Roman" w:cs="Times New Roman"/>
      <w:kern w:val="32"/>
      <w:sz w:val="24"/>
      <w:szCs w:val="20"/>
      <w:u w:val="single"/>
    </w:rPr>
  </w:style>
  <w:style w:type="paragraph" w:customStyle="1" w:styleId="StyleHeading1Centered1">
    <w:name w:val="Style Heading 1 + Centered1"/>
    <w:basedOn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after="60" w:line="254" w:lineRule="auto"/>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after="60" w:line="254" w:lineRule="auto"/>
    </w:pPr>
    <w:rPr>
      <w:rFonts w:eastAsia="Times New Roman" w:cs="Times New Roman"/>
      <w:kern w:val="32"/>
      <w:sz w:val="24"/>
      <w:szCs w:val="20"/>
      <w:u w:val="single"/>
    </w:rPr>
  </w:style>
  <w:style w:type="paragraph" w:customStyle="1" w:styleId="StyleStrong10ptNotBold">
    <w:name w:val="Style Strong + 10 pt Not Bold"/>
    <w:basedOn w:val="Normal"/>
    <w:autoRedefine/>
    <w:uiPriority w:val="99"/>
    <w:semiHidden/>
    <w:qFormat/>
    <w:rsid w:val="001E3835"/>
    <w:pPr>
      <w:spacing w:line="254" w:lineRule="auto"/>
      <w:ind w:left="720" w:hanging="360"/>
    </w:pPr>
    <w:rPr>
      <w:rFonts w:eastAsia="Times New Roman"/>
      <w:sz w:val="26"/>
      <w:szCs w:val="26"/>
    </w:rPr>
  </w:style>
  <w:style w:type="paragraph" w:customStyle="1" w:styleId="times">
    <w:name w:val="times"/>
    <w:basedOn w:val="Normal"/>
    <w:uiPriority w:val="99"/>
    <w:semiHidden/>
    <w:qFormat/>
    <w:rsid w:val="001E3835"/>
    <w:pPr>
      <w:spacing w:before="100" w:beforeAutospacing="1" w:after="100" w:afterAutospacing="1" w:line="254" w:lineRule="auto"/>
    </w:pPr>
    <w:rPr>
      <w:rFonts w:eastAsia="Times New Roman"/>
      <w:sz w:val="20"/>
    </w:rPr>
  </w:style>
  <w:style w:type="character" w:customStyle="1" w:styleId="NormalUnderlineChar">
    <w:name w:val="Normal + Underline Char"/>
    <w:link w:val="NormalUnderline0"/>
    <w:semiHidden/>
    <w:locked/>
    <w:rsid w:val="001E3835"/>
    <w:rPr>
      <w:rFonts w:ascii="Calibri" w:eastAsia="Times New Roman" w:hAnsi="Calibri" w:cs="Calibri"/>
      <w:b/>
      <w:sz w:val="20"/>
      <w:u w:val="single"/>
      <w:lang w:val="x-none" w:eastAsia="x-none"/>
    </w:rPr>
  </w:style>
  <w:style w:type="paragraph" w:customStyle="1" w:styleId="NormalUnderline0">
    <w:name w:val="Normal + Underline"/>
    <w:basedOn w:val="Normal"/>
    <w:link w:val="NormalUnderlineChar"/>
    <w:semiHidden/>
    <w:qFormat/>
    <w:rsid w:val="001E3835"/>
    <w:pPr>
      <w:spacing w:line="254" w:lineRule="auto"/>
      <w:ind w:left="720"/>
    </w:pPr>
    <w:rPr>
      <w:rFonts w:eastAsia="Times New Roman"/>
      <w:b/>
      <w:sz w:val="20"/>
      <w:u w:val="single"/>
      <w:lang w:val="x-none" w:eastAsia="x-none"/>
    </w:rPr>
  </w:style>
  <w:style w:type="character" w:customStyle="1" w:styleId="Cards1Char">
    <w:name w:val="Cards1 Char"/>
    <w:link w:val="Cards1"/>
    <w:semiHidden/>
    <w:locked/>
    <w:rsid w:val="001E3835"/>
    <w:rPr>
      <w:rFonts w:ascii="Calibri" w:eastAsia="Times New Roman" w:hAnsi="Calibri" w:cs="Calibri"/>
      <w:sz w:val="20"/>
      <w:u w:val="single"/>
      <w:lang w:val="x-none" w:eastAsia="x-none"/>
    </w:rPr>
  </w:style>
  <w:style w:type="paragraph" w:customStyle="1" w:styleId="Cards1">
    <w:name w:val="Cards1"/>
    <w:basedOn w:val="Normal"/>
    <w:link w:val="Cards1Char"/>
    <w:semiHidden/>
    <w:qFormat/>
    <w:rsid w:val="001E3835"/>
    <w:pPr>
      <w:spacing w:line="254" w:lineRule="auto"/>
      <w:ind w:left="288"/>
    </w:pPr>
    <w:rPr>
      <w:rFonts w:eastAsia="Times New Roman"/>
      <w:sz w:val="20"/>
      <w:u w:val="single"/>
      <w:lang w:val="x-none" w:eastAsia="x-none"/>
    </w:rPr>
  </w:style>
  <w:style w:type="paragraph" w:customStyle="1" w:styleId="NormalCards">
    <w:name w:val="Normal Cards"/>
    <w:basedOn w:val="Normal"/>
    <w:uiPriority w:val="99"/>
    <w:semiHidden/>
    <w:qFormat/>
    <w:rsid w:val="001E3835"/>
    <w:pPr>
      <w:spacing w:line="254" w:lineRule="auto"/>
      <w:ind w:left="288"/>
    </w:pPr>
    <w:rPr>
      <w:rFonts w:eastAsia="Times New Roman"/>
      <w:sz w:val="20"/>
    </w:rPr>
  </w:style>
  <w:style w:type="paragraph" w:customStyle="1" w:styleId="outdent">
    <w:name w:val="outdent"/>
    <w:basedOn w:val="Normal"/>
    <w:uiPriority w:val="99"/>
    <w:semiHidden/>
    <w:qFormat/>
    <w:rsid w:val="001E3835"/>
    <w:pPr>
      <w:spacing w:before="100" w:beforeAutospacing="1" w:after="100" w:afterAutospacing="1" w:line="254" w:lineRule="auto"/>
    </w:pPr>
    <w:rPr>
      <w:rFonts w:ascii="Arial Unicode MS" w:eastAsia="Arial Unicode MS" w:hAnsi="Arial Unicode MS" w:cs="Arial Unicode MS"/>
      <w:sz w:val="24"/>
    </w:rPr>
  </w:style>
  <w:style w:type="paragraph" w:customStyle="1" w:styleId="lexique">
    <w:name w:val="lexique"/>
    <w:basedOn w:val="Normal"/>
    <w:uiPriority w:val="99"/>
    <w:semiHidden/>
    <w:qFormat/>
    <w:rsid w:val="001E3835"/>
    <w:pPr>
      <w:spacing w:before="100" w:beforeAutospacing="1" w:after="100" w:afterAutospacing="1" w:line="254" w:lineRule="auto"/>
    </w:pPr>
    <w:rPr>
      <w:rFonts w:eastAsia="Times New Roman"/>
      <w:sz w:val="24"/>
    </w:rPr>
  </w:style>
  <w:style w:type="paragraph" w:customStyle="1" w:styleId="separator">
    <w:name w:val="separator"/>
    <w:basedOn w:val="Normal"/>
    <w:uiPriority w:val="99"/>
    <w:semiHidden/>
    <w:qFormat/>
    <w:rsid w:val="001E3835"/>
    <w:pPr>
      <w:spacing w:before="100" w:beforeAutospacing="1" w:after="100" w:afterAutospacing="1" w:line="254" w:lineRule="auto"/>
    </w:pPr>
    <w:rPr>
      <w:rFonts w:eastAsia="Times New Roman"/>
      <w:sz w:val="24"/>
    </w:rPr>
  </w:style>
  <w:style w:type="paragraph" w:customStyle="1" w:styleId="bulletfollow">
    <w:name w:val="bulletfollow"/>
    <w:basedOn w:val="Normal"/>
    <w:uiPriority w:val="99"/>
    <w:semiHidden/>
    <w:qFormat/>
    <w:rsid w:val="001E3835"/>
    <w:pPr>
      <w:spacing w:before="100" w:beforeAutospacing="1" w:after="100" w:afterAutospacing="1" w:line="254" w:lineRule="auto"/>
    </w:pPr>
    <w:rPr>
      <w:rFonts w:eastAsia="Times New Roman"/>
      <w:sz w:val="24"/>
    </w:rPr>
  </w:style>
  <w:style w:type="paragraph" w:customStyle="1" w:styleId="bulleted">
    <w:name w:val="bulleted"/>
    <w:basedOn w:val="Normal"/>
    <w:uiPriority w:val="99"/>
    <w:semiHidden/>
    <w:qFormat/>
    <w:rsid w:val="001E3835"/>
    <w:pPr>
      <w:spacing w:before="100" w:beforeAutospacing="1" w:after="100" w:afterAutospacing="1" w:line="254" w:lineRule="auto"/>
    </w:pPr>
    <w:rPr>
      <w:rFonts w:eastAsia="Times New Roman"/>
      <w:sz w:val="24"/>
    </w:rPr>
  </w:style>
  <w:style w:type="character" w:customStyle="1" w:styleId="StrikethroughChar">
    <w:name w:val="Strikethrough Char"/>
    <w:link w:val="Strikethrough0"/>
    <w:semiHidden/>
    <w:locked/>
    <w:rsid w:val="001E3835"/>
    <w:rPr>
      <w:rFonts w:ascii="Times New Roman" w:eastAsia="Times New Roman" w:hAnsi="Times New Roman" w:cs="Times New Roman"/>
      <w:strike/>
      <w:sz w:val="20"/>
      <w:szCs w:val="20"/>
    </w:rPr>
  </w:style>
  <w:style w:type="paragraph" w:customStyle="1" w:styleId="Strikethrough0">
    <w:name w:val="Strikethrough"/>
    <w:next w:val="Normal"/>
    <w:link w:val="StrikethroughChar"/>
    <w:semiHidden/>
    <w:qFormat/>
    <w:rsid w:val="001E3835"/>
    <w:pPr>
      <w:spacing w:after="0" w:line="240" w:lineRule="auto"/>
    </w:pPr>
    <w:rPr>
      <w:rFonts w:ascii="Times New Roman" w:eastAsia="Times New Roman" w:hAnsi="Times New Roman" w:cs="Times New Roman"/>
      <w:strike/>
      <w:sz w:val="20"/>
      <w:szCs w:val="20"/>
    </w:rPr>
  </w:style>
  <w:style w:type="paragraph" w:customStyle="1" w:styleId="authorgroup">
    <w:name w:val="authorgroup"/>
    <w:basedOn w:val="Normal"/>
    <w:uiPriority w:val="99"/>
    <w:semiHidden/>
    <w:qFormat/>
    <w:rsid w:val="001E3835"/>
    <w:pPr>
      <w:spacing w:before="100" w:beforeAutospacing="1" w:after="100" w:afterAutospacing="1" w:line="254" w:lineRule="auto"/>
    </w:pPr>
    <w:rPr>
      <w:rFonts w:eastAsia="Calibri"/>
      <w:sz w:val="24"/>
    </w:rPr>
  </w:style>
  <w:style w:type="paragraph" w:customStyle="1" w:styleId="affiliation1">
    <w:name w:val="affiliation1"/>
    <w:basedOn w:val="Normal"/>
    <w:uiPriority w:val="99"/>
    <w:semiHidden/>
    <w:qFormat/>
    <w:rsid w:val="001E3835"/>
    <w:pPr>
      <w:spacing w:before="100" w:beforeAutospacing="1" w:after="100" w:afterAutospacing="1" w:line="254" w:lineRule="auto"/>
    </w:pPr>
    <w:rPr>
      <w:rFonts w:eastAsia="Calibri"/>
      <w:sz w:val="24"/>
    </w:rPr>
  </w:style>
  <w:style w:type="paragraph" w:customStyle="1" w:styleId="norm">
    <w:name w:val="norm"/>
    <w:basedOn w:val="Normal"/>
    <w:uiPriority w:val="99"/>
    <w:semiHidden/>
    <w:qFormat/>
    <w:rsid w:val="001E3835"/>
    <w:pPr>
      <w:spacing w:before="100" w:beforeAutospacing="1" w:after="100" w:afterAutospacing="1" w:line="254" w:lineRule="auto"/>
    </w:pPr>
    <w:rPr>
      <w:rFonts w:eastAsia="Calibri"/>
      <w:sz w:val="24"/>
    </w:rPr>
  </w:style>
  <w:style w:type="paragraph" w:customStyle="1" w:styleId="TagGA11">
    <w:name w:val="Tag GA 11"/>
    <w:basedOn w:val="TOC1"/>
    <w:uiPriority w:val="99"/>
    <w:semiHidden/>
    <w:qFormat/>
    <w:rsid w:val="001E3835"/>
    <w:pPr>
      <w:spacing w:after="0" w:line="240" w:lineRule="auto"/>
    </w:pPr>
    <w:rPr>
      <w:rFonts w:eastAsia="Calibri"/>
      <w:b/>
    </w:rPr>
  </w:style>
  <w:style w:type="character" w:customStyle="1" w:styleId="AuthorDateChar1">
    <w:name w:val="Author/Date Char1"/>
    <w:link w:val="AuthorDate0"/>
    <w:semiHidden/>
    <w:locked/>
    <w:rsid w:val="001E3835"/>
    <w:rPr>
      <w:rFonts w:ascii="Calibri" w:eastAsia="Times New Roman" w:hAnsi="Calibri" w:cs="Calibri"/>
      <w:b/>
      <w:sz w:val="24"/>
      <w:szCs w:val="24"/>
      <w:u w:val="single"/>
    </w:rPr>
  </w:style>
  <w:style w:type="paragraph" w:customStyle="1" w:styleId="AuthorDate0">
    <w:name w:val="Author/Date"/>
    <w:basedOn w:val="Normal"/>
    <w:link w:val="AuthorDateChar1"/>
    <w:semiHidden/>
    <w:qFormat/>
    <w:rsid w:val="001E3835"/>
    <w:pPr>
      <w:spacing w:line="254" w:lineRule="auto"/>
    </w:pPr>
    <w:rPr>
      <w:rFonts w:eastAsia="Times New Roman"/>
      <w:b/>
      <w:sz w:val="24"/>
      <w:szCs w:val="24"/>
      <w:u w:val="single"/>
    </w:rPr>
  </w:style>
  <w:style w:type="character" w:customStyle="1" w:styleId="analyticChar0">
    <w:name w:val="analytic Char"/>
    <w:basedOn w:val="DefaultParagraphFont"/>
    <w:link w:val="analytic0"/>
    <w:uiPriority w:val="4"/>
    <w:semiHidden/>
    <w:locked/>
    <w:rsid w:val="001E3835"/>
    <w:rPr>
      <w:rFonts w:ascii="Calibri" w:hAnsi="Calibri" w:cs="Calibri"/>
      <w:b/>
      <w:sz w:val="20"/>
    </w:rPr>
  </w:style>
  <w:style w:type="paragraph" w:customStyle="1" w:styleId="analytic0">
    <w:name w:val="analytic"/>
    <w:basedOn w:val="Normal"/>
    <w:link w:val="analyticChar0"/>
    <w:uiPriority w:val="4"/>
    <w:semiHidden/>
    <w:qFormat/>
    <w:rsid w:val="001E3835"/>
    <w:pPr>
      <w:spacing w:before="120" w:line="254" w:lineRule="auto"/>
    </w:pPr>
    <w:rPr>
      <w:b/>
      <w:sz w:val="20"/>
    </w:rPr>
  </w:style>
  <w:style w:type="paragraph" w:customStyle="1" w:styleId="PageNumber8">
    <w:name w:val="Page Number8"/>
    <w:basedOn w:val="Normal"/>
    <w:next w:val="Normal"/>
    <w:uiPriority w:val="99"/>
    <w:semiHidden/>
    <w:qFormat/>
    <w:rsid w:val="001E3835"/>
    <w:pPr>
      <w:spacing w:after="0" w:line="240" w:lineRule="auto"/>
    </w:pPr>
    <w:rPr>
      <w:rFonts w:eastAsia="Times New Roman"/>
      <w:sz w:val="20"/>
      <w:szCs w:val="24"/>
    </w:rPr>
  </w:style>
  <w:style w:type="paragraph" w:customStyle="1" w:styleId="Header2">
    <w:name w:val="Header2"/>
    <w:basedOn w:val="Heading1"/>
    <w:next w:val="Heading1"/>
    <w:uiPriority w:val="99"/>
    <w:semiHidden/>
    <w:qFormat/>
    <w:rsid w:val="001E3835"/>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kern w:val="32"/>
      <w:sz w:val="48"/>
      <w:szCs w:val="24"/>
      <w:u w:val="single"/>
    </w:rPr>
  </w:style>
  <w:style w:type="paragraph" w:customStyle="1" w:styleId="Heading12">
    <w:name w:val="Heading 12"/>
    <w:basedOn w:val="Normal"/>
    <w:next w:val="Normal"/>
    <w:uiPriority w:val="99"/>
    <w:semiHidden/>
    <w:qFormat/>
    <w:rsid w:val="001E3835"/>
    <w:pPr>
      <w:keepNext/>
      <w:widowControl w:val="0"/>
      <w:suppressAutoHyphens/>
      <w:spacing w:after="0" w:line="240" w:lineRule="auto"/>
      <w:jc w:val="center"/>
    </w:pPr>
    <w:rPr>
      <w:rFonts w:eastAsia="Tahoma"/>
      <w:b/>
      <w:sz w:val="48"/>
      <w:szCs w:val="32"/>
      <w:u w:val="single"/>
    </w:rPr>
  </w:style>
  <w:style w:type="paragraph" w:customStyle="1" w:styleId="notes-source-hasnotes">
    <w:name w:val="notes-source-hasnotes"/>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articlemeta">
    <w:name w:val="articlemeta"/>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left">
    <w:name w:val="left"/>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right">
    <w:name w:val="right"/>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creditpostedmodified">
    <w:name w:val="credit_posted_modified"/>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hs-text-container">
    <w:name w:val="hs-text-container"/>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entry-meta">
    <w:name w:val="entry-meta"/>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Pa10">
    <w:name w:val="Pa10"/>
    <w:basedOn w:val="Default"/>
    <w:next w:val="Default"/>
    <w:uiPriority w:val="99"/>
    <w:semiHidden/>
    <w:qFormat/>
    <w:rsid w:val="001E3835"/>
    <w:pPr>
      <w:widowControl w:val="0"/>
      <w:spacing w:line="201" w:lineRule="atLeast"/>
    </w:pPr>
    <w:rPr>
      <w:rFonts w:ascii="Trebuchet MS" w:eastAsiaTheme="minorEastAsia" w:hAnsi="Trebuchet MS"/>
      <w:color w:val="auto"/>
    </w:rPr>
  </w:style>
  <w:style w:type="paragraph" w:customStyle="1" w:styleId="articledetails">
    <w:name w:val="articledetails"/>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aff">
    <w:name w:val="aff"/>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permalinkable">
    <w:name w:val="permalinkable"/>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sbyline">
    <w:name w:val="sbyline"/>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promotion-tag-p">
    <w:name w:val="promotion-tag-p"/>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heading">
    <w:name w:val="heading"/>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lede">
    <w:name w:val="lede"/>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Document">
    <w:name w:val="_Document"/>
    <w:basedOn w:val="Default"/>
    <w:next w:val="Default"/>
    <w:uiPriority w:val="99"/>
    <w:semiHidden/>
    <w:qFormat/>
    <w:rsid w:val="001E3835"/>
    <w:pPr>
      <w:widowControl w:val="0"/>
    </w:pPr>
    <w:rPr>
      <w:rFonts w:ascii="New Baskerville" w:eastAsiaTheme="minorEastAsia" w:hAnsi="New Baskerville"/>
      <w:color w:val="auto"/>
    </w:rPr>
  </w:style>
  <w:style w:type="paragraph" w:customStyle="1" w:styleId="SubHead1">
    <w:name w:val="_SubHead1"/>
    <w:basedOn w:val="Default"/>
    <w:next w:val="Default"/>
    <w:uiPriority w:val="99"/>
    <w:semiHidden/>
    <w:qFormat/>
    <w:rsid w:val="001E3835"/>
    <w:pPr>
      <w:widowControl w:val="0"/>
    </w:pPr>
    <w:rPr>
      <w:rFonts w:ascii="New Baskerville" w:eastAsiaTheme="minorEastAsia" w:hAnsi="New Baskerville"/>
      <w:color w:val="auto"/>
    </w:rPr>
  </w:style>
  <w:style w:type="paragraph" w:customStyle="1" w:styleId="SubHead2">
    <w:name w:val="_SubHead2"/>
    <w:basedOn w:val="Default"/>
    <w:next w:val="Default"/>
    <w:uiPriority w:val="99"/>
    <w:semiHidden/>
    <w:qFormat/>
    <w:rsid w:val="001E3835"/>
    <w:pPr>
      <w:widowControl w:val="0"/>
    </w:pPr>
    <w:rPr>
      <w:rFonts w:ascii="New Baskerville" w:eastAsiaTheme="minorEastAsia" w:hAnsi="New Baskerville"/>
      <w:color w:val="auto"/>
    </w:rPr>
  </w:style>
  <w:style w:type="paragraph" w:customStyle="1" w:styleId="collapsed-hide">
    <w:name w:val="collapsed-hide"/>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Pa7">
    <w:name w:val="Pa7"/>
    <w:basedOn w:val="Default"/>
    <w:next w:val="Default"/>
    <w:uiPriority w:val="99"/>
    <w:semiHidden/>
    <w:qFormat/>
    <w:rsid w:val="001E3835"/>
    <w:pPr>
      <w:widowControl w:val="0"/>
      <w:spacing w:line="211" w:lineRule="atLeast"/>
    </w:pPr>
    <w:rPr>
      <w:rFonts w:ascii="Mokka" w:eastAsiaTheme="minorEastAsia" w:hAnsi="Mokka"/>
      <w:color w:val="auto"/>
    </w:rPr>
  </w:style>
  <w:style w:type="paragraph" w:customStyle="1" w:styleId="odd">
    <w:name w:val="odd"/>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volissue">
    <w:name w:val="volissue"/>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comment-count-label">
    <w:name w:val="comment-count-label"/>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mol-para-with-font">
    <w:name w:val="mol-para-with-font"/>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articleopinion-standfirst">
    <w:name w:val="articleopinion-standfirst"/>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snippet">
    <w:name w:val="snippet"/>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Pa9">
    <w:name w:val="Pa9"/>
    <w:basedOn w:val="Default"/>
    <w:next w:val="Default"/>
    <w:uiPriority w:val="99"/>
    <w:semiHidden/>
    <w:qFormat/>
    <w:rsid w:val="001E3835"/>
    <w:pPr>
      <w:widowControl w:val="0"/>
      <w:spacing w:line="241" w:lineRule="atLeast"/>
    </w:pPr>
    <w:rPr>
      <w:rFonts w:ascii="Gill Sans" w:eastAsiaTheme="minorEastAsia" w:hAnsi="Gill Sans"/>
      <w:color w:val="auto"/>
    </w:rPr>
  </w:style>
  <w:style w:type="paragraph" w:customStyle="1" w:styleId="hg-daily">
    <w:name w:val="hg-daily"/>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buttonheading">
    <w:name w:val="buttonheading"/>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p">
    <w:name w:val="p"/>
    <w:basedOn w:val="Normal"/>
    <w:uiPriority w:val="99"/>
    <w:semiHidden/>
    <w:qFormat/>
    <w:rsid w:val="001E3835"/>
    <w:pPr>
      <w:spacing w:before="100" w:beforeAutospacing="1" w:after="100" w:afterAutospacing="1" w:line="254" w:lineRule="auto"/>
    </w:pPr>
    <w:rPr>
      <w:rFonts w:ascii="Times" w:hAnsi="Times"/>
      <w:sz w:val="20"/>
      <w:szCs w:val="20"/>
    </w:rPr>
  </w:style>
  <w:style w:type="paragraph" w:customStyle="1" w:styleId="TOC3Char">
    <w:name w:val="TOC 3 Char"/>
    <w:basedOn w:val="Normal"/>
    <w:next w:val="Normal"/>
    <w:uiPriority w:val="99"/>
    <w:semiHidden/>
    <w:qFormat/>
    <w:rsid w:val="001E3835"/>
    <w:pPr>
      <w:spacing w:line="254" w:lineRule="auto"/>
    </w:pPr>
    <w:rPr>
      <w:rFonts w:eastAsia="Times New Roman"/>
      <w:sz w:val="24"/>
      <w:szCs w:val="20"/>
    </w:rPr>
  </w:style>
  <w:style w:type="paragraph" w:customStyle="1" w:styleId="TOC1Char">
    <w:name w:val="TOC 1 Char"/>
    <w:basedOn w:val="Normal"/>
    <w:next w:val="Normal"/>
    <w:uiPriority w:val="99"/>
    <w:semiHidden/>
    <w:qFormat/>
    <w:rsid w:val="001E3835"/>
    <w:pPr>
      <w:spacing w:line="254" w:lineRule="auto"/>
    </w:pPr>
    <w:rPr>
      <w:rFonts w:eastAsia="Times New Roman"/>
      <w:b/>
      <w:sz w:val="24"/>
      <w:szCs w:val="20"/>
    </w:rPr>
  </w:style>
  <w:style w:type="paragraph" w:customStyle="1" w:styleId="NoteLevel11">
    <w:name w:val="Note Level 11"/>
    <w:basedOn w:val="Normal"/>
    <w:uiPriority w:val="99"/>
    <w:semiHidden/>
    <w:qFormat/>
    <w:rsid w:val="001E3835"/>
    <w:pPr>
      <w:keepNext/>
      <w:tabs>
        <w:tab w:val="num" w:pos="360"/>
      </w:tabs>
      <w:spacing w:line="254" w:lineRule="auto"/>
      <w:ind w:left="360" w:hanging="360"/>
      <w:contextualSpacing/>
      <w:outlineLvl w:val="0"/>
    </w:pPr>
    <w:rPr>
      <w:rFonts w:ascii="Verdana" w:eastAsia="MS Gothic" w:hAnsi="Verdana"/>
      <w:sz w:val="20"/>
    </w:rPr>
  </w:style>
  <w:style w:type="paragraph" w:customStyle="1" w:styleId="NoteLevel31">
    <w:name w:val="Note Level 31"/>
    <w:basedOn w:val="Normal"/>
    <w:uiPriority w:val="99"/>
    <w:semiHidden/>
    <w:qFormat/>
    <w:rsid w:val="001E3835"/>
    <w:pPr>
      <w:keepNext/>
      <w:tabs>
        <w:tab w:val="num" w:pos="1440"/>
      </w:tabs>
      <w:spacing w:line="254" w:lineRule="auto"/>
      <w:ind w:left="1800" w:hanging="360"/>
      <w:outlineLvl w:val="2"/>
    </w:pPr>
    <w:rPr>
      <w:rFonts w:eastAsia="MS Gothic"/>
    </w:rPr>
  </w:style>
  <w:style w:type="paragraph" w:customStyle="1" w:styleId="NoteLevel41">
    <w:name w:val="Note Level 41"/>
    <w:basedOn w:val="Normal"/>
    <w:uiPriority w:val="99"/>
    <w:semiHidden/>
    <w:qFormat/>
    <w:rsid w:val="001E3835"/>
    <w:pPr>
      <w:keepNext/>
      <w:tabs>
        <w:tab w:val="num" w:pos="2160"/>
      </w:tabs>
      <w:spacing w:line="254" w:lineRule="auto"/>
      <w:ind w:left="2520" w:hanging="360"/>
      <w:outlineLvl w:val="3"/>
    </w:pPr>
    <w:rPr>
      <w:rFonts w:eastAsia="MS Gothic"/>
    </w:rPr>
  </w:style>
  <w:style w:type="paragraph" w:customStyle="1" w:styleId="NoteLevel51">
    <w:name w:val="Note Level 51"/>
    <w:basedOn w:val="Normal"/>
    <w:uiPriority w:val="99"/>
    <w:semiHidden/>
    <w:qFormat/>
    <w:rsid w:val="001E3835"/>
    <w:pPr>
      <w:keepNext/>
      <w:tabs>
        <w:tab w:val="num" w:pos="2880"/>
      </w:tabs>
      <w:spacing w:line="254" w:lineRule="auto"/>
      <w:ind w:left="3240" w:hanging="360"/>
      <w:outlineLvl w:val="4"/>
    </w:pPr>
    <w:rPr>
      <w:rFonts w:eastAsia="MS Gothic"/>
    </w:rPr>
  </w:style>
  <w:style w:type="paragraph" w:customStyle="1" w:styleId="NoteLevel61">
    <w:name w:val="Note Level 61"/>
    <w:basedOn w:val="Normal"/>
    <w:uiPriority w:val="99"/>
    <w:semiHidden/>
    <w:qFormat/>
    <w:rsid w:val="001E3835"/>
    <w:pPr>
      <w:keepNext/>
      <w:tabs>
        <w:tab w:val="num" w:pos="3600"/>
      </w:tabs>
      <w:spacing w:line="254" w:lineRule="auto"/>
      <w:ind w:left="3960" w:hanging="360"/>
      <w:outlineLvl w:val="5"/>
    </w:pPr>
    <w:rPr>
      <w:rFonts w:eastAsia="MS Gothic"/>
    </w:rPr>
  </w:style>
  <w:style w:type="paragraph" w:customStyle="1" w:styleId="NoteLevel71">
    <w:name w:val="Note Level 71"/>
    <w:basedOn w:val="Normal"/>
    <w:uiPriority w:val="99"/>
    <w:semiHidden/>
    <w:qFormat/>
    <w:rsid w:val="001E3835"/>
    <w:pPr>
      <w:keepNext/>
      <w:tabs>
        <w:tab w:val="num" w:pos="4320"/>
      </w:tabs>
      <w:spacing w:line="254" w:lineRule="auto"/>
      <w:ind w:left="4680" w:hanging="360"/>
      <w:outlineLvl w:val="6"/>
    </w:pPr>
    <w:rPr>
      <w:rFonts w:eastAsia="MS Gothic"/>
    </w:rPr>
  </w:style>
  <w:style w:type="paragraph" w:customStyle="1" w:styleId="NoteLevel81">
    <w:name w:val="Note Level 81"/>
    <w:basedOn w:val="Normal"/>
    <w:uiPriority w:val="99"/>
    <w:semiHidden/>
    <w:qFormat/>
    <w:rsid w:val="001E3835"/>
    <w:pPr>
      <w:keepNext/>
      <w:tabs>
        <w:tab w:val="num" w:pos="5040"/>
      </w:tabs>
      <w:spacing w:line="254" w:lineRule="auto"/>
      <w:ind w:left="5400" w:hanging="360"/>
      <w:outlineLvl w:val="7"/>
    </w:pPr>
    <w:rPr>
      <w:rFonts w:eastAsia="MS Gothic"/>
    </w:rPr>
  </w:style>
  <w:style w:type="paragraph" w:customStyle="1" w:styleId="NoteLevel91">
    <w:name w:val="Note Level 91"/>
    <w:basedOn w:val="Normal"/>
    <w:uiPriority w:val="99"/>
    <w:semiHidden/>
    <w:qFormat/>
    <w:rsid w:val="001E3835"/>
    <w:pPr>
      <w:keepNext/>
      <w:tabs>
        <w:tab w:val="num" w:pos="5760"/>
      </w:tabs>
      <w:spacing w:line="254" w:lineRule="auto"/>
      <w:ind w:left="6120" w:hanging="360"/>
      <w:outlineLvl w:val="8"/>
    </w:pPr>
    <w:rPr>
      <w:rFonts w:eastAsia="MS Gothic"/>
    </w:rPr>
  </w:style>
  <w:style w:type="paragraph" w:customStyle="1" w:styleId="ColorfulGrid-Accent11">
    <w:name w:val="Colorful Grid - Accent 11"/>
    <w:basedOn w:val="Normal"/>
    <w:next w:val="Normal"/>
    <w:uiPriority w:val="29"/>
    <w:semiHidden/>
    <w:qFormat/>
    <w:rsid w:val="001E3835"/>
    <w:pPr>
      <w:spacing w:line="254" w:lineRule="auto"/>
      <w:jc w:val="both"/>
    </w:pPr>
    <w:rPr>
      <w:rFonts w:eastAsia="Times New Roman"/>
      <w:i/>
      <w:iCs/>
      <w:color w:val="000000"/>
      <w:sz w:val="20"/>
    </w:rPr>
  </w:style>
  <w:style w:type="paragraph" w:customStyle="1" w:styleId="PlaceholderText2">
    <w:name w:val="Placeholder Text2"/>
    <w:basedOn w:val="Normal"/>
    <w:uiPriority w:val="99"/>
    <w:semiHidden/>
    <w:qFormat/>
    <w:rsid w:val="001E3835"/>
    <w:pPr>
      <w:keepNext/>
      <w:tabs>
        <w:tab w:val="num" w:pos="360"/>
      </w:tabs>
      <w:spacing w:line="254" w:lineRule="auto"/>
      <w:ind w:left="360" w:hanging="360"/>
      <w:contextualSpacing/>
      <w:outlineLvl w:val="0"/>
    </w:pPr>
    <w:rPr>
      <w:rFonts w:ascii="Verdana" w:eastAsia="MS Gothic" w:hAnsi="Verdana"/>
      <w:sz w:val="20"/>
    </w:rPr>
  </w:style>
  <w:style w:type="paragraph" w:customStyle="1" w:styleId="Subtitle2">
    <w:name w:val="Subtitle2"/>
    <w:basedOn w:val="Normal"/>
    <w:uiPriority w:val="99"/>
    <w:semiHidden/>
    <w:qFormat/>
    <w:rsid w:val="001E3835"/>
    <w:pPr>
      <w:spacing w:before="100" w:beforeAutospacing="1" w:after="100" w:afterAutospacing="1" w:line="254" w:lineRule="auto"/>
    </w:pPr>
    <w:rPr>
      <w:rFonts w:eastAsia="Times New Roman"/>
      <w:sz w:val="24"/>
    </w:rPr>
  </w:style>
  <w:style w:type="paragraph" w:customStyle="1" w:styleId="LightShading1">
    <w:name w:val="Light Shading1"/>
    <w:basedOn w:val="Normal"/>
    <w:uiPriority w:val="99"/>
    <w:semiHidden/>
    <w:qFormat/>
    <w:rsid w:val="001E3835"/>
    <w:pPr>
      <w:keepNext/>
      <w:tabs>
        <w:tab w:val="num" w:pos="1440"/>
      </w:tabs>
      <w:spacing w:line="254" w:lineRule="auto"/>
      <w:ind w:left="1800" w:hanging="360"/>
      <w:outlineLvl w:val="2"/>
    </w:pPr>
    <w:rPr>
      <w:rFonts w:eastAsia="MS Gothic"/>
      <w:sz w:val="24"/>
    </w:rPr>
  </w:style>
  <w:style w:type="paragraph" w:customStyle="1" w:styleId="LightList1">
    <w:name w:val="Light List1"/>
    <w:basedOn w:val="Normal"/>
    <w:uiPriority w:val="99"/>
    <w:semiHidden/>
    <w:qFormat/>
    <w:rsid w:val="001E3835"/>
    <w:pPr>
      <w:keepNext/>
      <w:tabs>
        <w:tab w:val="num" w:pos="2160"/>
      </w:tabs>
      <w:spacing w:line="254" w:lineRule="auto"/>
      <w:ind w:left="2520" w:hanging="360"/>
      <w:outlineLvl w:val="3"/>
    </w:pPr>
    <w:rPr>
      <w:rFonts w:eastAsia="MS Gothic"/>
      <w:sz w:val="24"/>
    </w:rPr>
  </w:style>
  <w:style w:type="paragraph" w:customStyle="1" w:styleId="LightGrid1">
    <w:name w:val="Light Grid1"/>
    <w:basedOn w:val="Normal"/>
    <w:uiPriority w:val="99"/>
    <w:semiHidden/>
    <w:qFormat/>
    <w:rsid w:val="001E3835"/>
    <w:pPr>
      <w:keepNext/>
      <w:tabs>
        <w:tab w:val="num" w:pos="2880"/>
      </w:tabs>
      <w:spacing w:line="254" w:lineRule="auto"/>
      <w:ind w:left="3240" w:hanging="360"/>
      <w:outlineLvl w:val="4"/>
    </w:pPr>
    <w:rPr>
      <w:rFonts w:eastAsia="MS Gothic"/>
      <w:sz w:val="24"/>
    </w:rPr>
  </w:style>
  <w:style w:type="paragraph" w:customStyle="1" w:styleId="MediumShading11">
    <w:name w:val="Medium Shading 11"/>
    <w:basedOn w:val="Normal"/>
    <w:uiPriority w:val="99"/>
    <w:semiHidden/>
    <w:qFormat/>
    <w:rsid w:val="001E3835"/>
    <w:pPr>
      <w:keepNext/>
      <w:tabs>
        <w:tab w:val="num" w:pos="3600"/>
      </w:tabs>
      <w:spacing w:line="254" w:lineRule="auto"/>
      <w:ind w:left="3960" w:hanging="360"/>
      <w:outlineLvl w:val="5"/>
    </w:pPr>
    <w:rPr>
      <w:rFonts w:eastAsia="MS Gothic"/>
      <w:sz w:val="24"/>
    </w:rPr>
  </w:style>
  <w:style w:type="paragraph" w:customStyle="1" w:styleId="MediumShading21">
    <w:name w:val="Medium Shading 21"/>
    <w:basedOn w:val="Normal"/>
    <w:uiPriority w:val="99"/>
    <w:semiHidden/>
    <w:qFormat/>
    <w:rsid w:val="001E3835"/>
    <w:pPr>
      <w:keepNext/>
      <w:tabs>
        <w:tab w:val="num" w:pos="4320"/>
      </w:tabs>
      <w:spacing w:line="254" w:lineRule="auto"/>
      <w:ind w:left="4680" w:hanging="360"/>
      <w:outlineLvl w:val="6"/>
    </w:pPr>
    <w:rPr>
      <w:rFonts w:eastAsia="MS Gothic"/>
      <w:sz w:val="24"/>
    </w:rPr>
  </w:style>
  <w:style w:type="paragraph" w:customStyle="1" w:styleId="MediumList11">
    <w:name w:val="Medium List 11"/>
    <w:basedOn w:val="Normal"/>
    <w:uiPriority w:val="99"/>
    <w:semiHidden/>
    <w:qFormat/>
    <w:rsid w:val="001E3835"/>
    <w:pPr>
      <w:keepNext/>
      <w:tabs>
        <w:tab w:val="num" w:pos="5040"/>
      </w:tabs>
      <w:spacing w:line="254" w:lineRule="auto"/>
      <w:ind w:left="5400" w:hanging="360"/>
      <w:outlineLvl w:val="7"/>
    </w:pPr>
    <w:rPr>
      <w:rFonts w:eastAsia="MS Gothic"/>
      <w:sz w:val="24"/>
    </w:rPr>
  </w:style>
  <w:style w:type="paragraph" w:customStyle="1" w:styleId="MediumList21">
    <w:name w:val="Medium List 21"/>
    <w:basedOn w:val="Normal"/>
    <w:uiPriority w:val="99"/>
    <w:semiHidden/>
    <w:qFormat/>
    <w:rsid w:val="001E3835"/>
    <w:pPr>
      <w:keepNext/>
      <w:tabs>
        <w:tab w:val="num" w:pos="5760"/>
      </w:tabs>
      <w:spacing w:line="254" w:lineRule="auto"/>
      <w:ind w:left="6120" w:hanging="360"/>
      <w:outlineLvl w:val="8"/>
    </w:pPr>
    <w:rPr>
      <w:rFonts w:eastAsia="MS Gothic"/>
      <w:sz w:val="24"/>
    </w:rPr>
  </w:style>
  <w:style w:type="paragraph" w:customStyle="1" w:styleId="TagsFutura">
    <w:name w:val="TagsFutura"/>
    <w:basedOn w:val="Normal"/>
    <w:next w:val="Cites"/>
    <w:uiPriority w:val="99"/>
    <w:semiHidden/>
    <w:qFormat/>
    <w:rsid w:val="001E3835"/>
    <w:pPr>
      <w:spacing w:line="254" w:lineRule="auto"/>
    </w:pPr>
    <w:rPr>
      <w:rFonts w:ascii="Futura" w:eastAsia="Times" w:hAnsi="Futura"/>
      <w:b/>
      <w:caps/>
      <w:sz w:val="18"/>
      <w:szCs w:val="20"/>
    </w:rPr>
  </w:style>
  <w:style w:type="paragraph" w:customStyle="1" w:styleId="CardIndented">
    <w:name w:val="Card (Indented)"/>
    <w:basedOn w:val="Normal"/>
    <w:uiPriority w:val="99"/>
    <w:semiHidden/>
    <w:qFormat/>
    <w:rsid w:val="001E3835"/>
    <w:pPr>
      <w:spacing w:line="254" w:lineRule="auto"/>
      <w:ind w:left="288"/>
    </w:pPr>
    <w:rPr>
      <w:rFonts w:eastAsia="SimSun"/>
      <w:lang w:eastAsia="zh-CN"/>
    </w:rPr>
  </w:style>
  <w:style w:type="character" w:customStyle="1" w:styleId="StyleHeading4UnderlinedsmalltextGaramondChar">
    <w:name w:val="Style Heading 4Underlinedsmall text + Garamond Char"/>
    <w:link w:val="StyleHeading4UnderlinedsmalltextGaramond"/>
    <w:semiHidden/>
    <w:locked/>
    <w:rsid w:val="001E3835"/>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semiHidden/>
    <w:qFormat/>
    <w:rsid w:val="001E3835"/>
    <w:pPr>
      <w:spacing w:line="254" w:lineRule="auto"/>
    </w:pPr>
  </w:style>
  <w:style w:type="paragraph" w:customStyle="1" w:styleId="TextHeading">
    <w:name w:val="Text Heading"/>
    <w:basedOn w:val="Normal"/>
    <w:uiPriority w:val="99"/>
    <w:semiHidden/>
    <w:qFormat/>
    <w:rsid w:val="001E3835"/>
    <w:pPr>
      <w:keepNext/>
      <w:spacing w:after="0" w:line="254" w:lineRule="auto"/>
      <w:outlineLvl w:val="2"/>
    </w:pPr>
    <w:rPr>
      <w:rFonts w:eastAsia="Times New Roman" w:cs="Arial"/>
      <w:b/>
      <w:szCs w:val="26"/>
      <w:u w:val="single"/>
    </w:rPr>
  </w:style>
  <w:style w:type="paragraph" w:customStyle="1" w:styleId="StyleHeading4TagBigcardNotBold">
    <w:name w:val="Style Heading 4TagBig card + Not Bold"/>
    <w:basedOn w:val="Normal"/>
    <w:uiPriority w:val="99"/>
    <w:semiHidden/>
    <w:qFormat/>
    <w:rsid w:val="001E3835"/>
    <w:pPr>
      <w:keepNext/>
      <w:keepLines/>
      <w:spacing w:before="40" w:after="0" w:line="254"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uiPriority w:val="99"/>
    <w:semiHidden/>
    <w:qFormat/>
    <w:rsid w:val="001E3835"/>
    <w:pPr>
      <w:keepNext/>
      <w:keepLines/>
      <w:spacing w:before="40" w:after="0" w:line="254" w:lineRule="auto"/>
      <w:outlineLvl w:val="3"/>
    </w:pPr>
    <w:rPr>
      <w:rFonts w:eastAsiaTheme="majorEastAsia" w:cstheme="majorBidi"/>
      <w:b/>
    </w:rPr>
  </w:style>
  <w:style w:type="character" w:styleId="EndnoteReference">
    <w:name w:val="endnote reference"/>
    <w:semiHidden/>
    <w:unhideWhenUsed/>
    <w:rsid w:val="001E3835"/>
    <w:rPr>
      <w:vertAlign w:val="superscript"/>
    </w:rPr>
  </w:style>
  <w:style w:type="character" w:styleId="SubtleEmphasis">
    <w:name w:val="Subtle Emphasis"/>
    <w:basedOn w:val="DefaultParagraphFont"/>
    <w:uiPriority w:val="1"/>
    <w:qFormat/>
    <w:rsid w:val="001E3835"/>
    <w:rPr>
      <w:i/>
      <w:iCs/>
      <w:color w:val="808080" w:themeColor="text1" w:themeTint="7F"/>
    </w:rPr>
  </w:style>
  <w:style w:type="character" w:styleId="IntenseEmphasis">
    <w:name w:val="Intense Emphasis"/>
    <w:aliases w:val="Citation Char Char Cha,cites Char Char,Intense Emphasis5,It,9.5 p,9.5,cit,8.5,9.5 pt,Intense Emphasis11111,Title Cha,Citation Char Char Char Char Char,Citation Char1 Char Char Char,cites Char Ch"/>
    <w:basedOn w:val="DefaultParagraphFont"/>
    <w:qFormat/>
    <w:rsid w:val="001E3835"/>
    <w:rPr>
      <w:b w:val="0"/>
      <w:bCs w:val="0"/>
      <w:sz w:val="22"/>
      <w:u w:val="single"/>
    </w:rPr>
  </w:style>
  <w:style w:type="character" w:customStyle="1" w:styleId="Heading7Char1">
    <w:name w:val="Heading 7 Char1"/>
    <w:semiHidden/>
    <w:rsid w:val="001E3835"/>
    <w:rPr>
      <w:rFonts w:ascii="Cambria" w:eastAsia="MS Gothic" w:hAnsi="Cambria" w:cs="Times New Roman" w:hint="default"/>
      <w:i/>
      <w:iCs/>
      <w:color w:val="404040"/>
      <w:sz w:val="22"/>
      <w:szCs w:val="22"/>
    </w:rPr>
  </w:style>
  <w:style w:type="character" w:customStyle="1" w:styleId="Heading8Char1">
    <w:name w:val="Heading 8 Char1"/>
    <w:semiHidden/>
    <w:rsid w:val="001E3835"/>
    <w:rPr>
      <w:rFonts w:ascii="Cambria" w:eastAsia="MS Gothic" w:hAnsi="Cambria" w:cs="Times New Roman" w:hint="default"/>
      <w:color w:val="404040"/>
    </w:rPr>
  </w:style>
  <w:style w:type="character" w:customStyle="1" w:styleId="Heading9Char1">
    <w:name w:val="Heading 9 Char1"/>
    <w:semiHidden/>
    <w:rsid w:val="001E3835"/>
    <w:rPr>
      <w:rFonts w:ascii="Cambria" w:eastAsia="MS Gothic" w:hAnsi="Cambria" w:cs="Times New Roman" w:hint="default"/>
      <w:i/>
      <w:iCs/>
      <w:color w:val="404040"/>
    </w:rPr>
  </w:style>
  <w:style w:type="character" w:customStyle="1" w:styleId="FootnoteTextChar1">
    <w:name w:val="Footnote Text Char1"/>
    <w:basedOn w:val="DefaultParagraphFont"/>
    <w:uiPriority w:val="99"/>
    <w:semiHidden/>
    <w:rsid w:val="001E3835"/>
    <w:rPr>
      <w:rFonts w:ascii="Calibri" w:hAnsi="Calibri" w:cs="Calibri"/>
      <w:sz w:val="20"/>
      <w:szCs w:val="20"/>
    </w:rPr>
  </w:style>
  <w:style w:type="character" w:customStyle="1" w:styleId="HeaderChar1">
    <w:name w:val="Header Char1"/>
    <w:basedOn w:val="DefaultParagraphFont"/>
    <w:uiPriority w:val="99"/>
    <w:semiHidden/>
    <w:rsid w:val="001E3835"/>
    <w:rPr>
      <w:rFonts w:ascii="Calibri" w:hAnsi="Calibri" w:cs="Calibri"/>
    </w:rPr>
  </w:style>
  <w:style w:type="character" w:customStyle="1" w:styleId="FooterChar1">
    <w:name w:val="Footer Char1"/>
    <w:basedOn w:val="DefaultParagraphFont"/>
    <w:uiPriority w:val="99"/>
    <w:semiHidden/>
    <w:rsid w:val="001E3835"/>
    <w:rPr>
      <w:rFonts w:ascii="Calibri" w:hAnsi="Calibri" w:cs="Calibri"/>
    </w:rPr>
  </w:style>
  <w:style w:type="character" w:customStyle="1" w:styleId="CommentSubjectChar1">
    <w:name w:val="Comment Subject Char1"/>
    <w:basedOn w:val="CommentTextChar1"/>
    <w:uiPriority w:val="99"/>
    <w:semiHidden/>
    <w:rsid w:val="001E3835"/>
    <w:rPr>
      <w:rFonts w:ascii="Calibri" w:hAnsi="Calibri" w:cs="Calibri"/>
      <w:b/>
      <w:bCs/>
      <w:sz w:val="20"/>
      <w:szCs w:val="20"/>
    </w:rPr>
  </w:style>
  <w:style w:type="paragraph" w:styleId="EndnoteText">
    <w:name w:val="endnote text"/>
    <w:basedOn w:val="Normal"/>
    <w:link w:val="EndnoteTextChar"/>
    <w:semiHidden/>
    <w:unhideWhenUsed/>
    <w:rsid w:val="001E3835"/>
    <w:pPr>
      <w:spacing w:after="200" w:line="276" w:lineRule="auto"/>
    </w:pPr>
    <w:rPr>
      <w:rFonts w:eastAsia="Times New Roman" w:cs="Times New Roman"/>
      <w:sz w:val="20"/>
      <w:szCs w:val="20"/>
    </w:rPr>
  </w:style>
  <w:style w:type="character" w:customStyle="1" w:styleId="EndnoteTextChar1">
    <w:name w:val="Endnote Text Char1"/>
    <w:basedOn w:val="DefaultParagraphFont"/>
    <w:semiHidden/>
    <w:rsid w:val="001E3835"/>
    <w:rPr>
      <w:rFonts w:ascii="Calibri" w:hAnsi="Calibri" w:cs="Calibri"/>
      <w:sz w:val="20"/>
      <w:szCs w:val="20"/>
    </w:rPr>
  </w:style>
  <w:style w:type="paragraph" w:styleId="BodyTextIndent">
    <w:name w:val="Body Text Indent"/>
    <w:basedOn w:val="Normal"/>
    <w:link w:val="BodyTextIndentChar"/>
    <w:semiHidden/>
    <w:unhideWhenUsed/>
    <w:rsid w:val="001E3835"/>
    <w:pPr>
      <w:spacing w:after="120" w:line="254" w:lineRule="auto"/>
      <w:ind w:left="360"/>
    </w:pPr>
    <w:rPr>
      <w:rFonts w:ascii="Times New Roman" w:hAnsi="Times New Roman" w:cs="Times New Roman"/>
    </w:rPr>
  </w:style>
  <w:style w:type="character" w:customStyle="1" w:styleId="BodyTextIndentChar1">
    <w:name w:val="Body Text Indent Char1"/>
    <w:basedOn w:val="DefaultParagraphFont"/>
    <w:semiHidden/>
    <w:rsid w:val="001E3835"/>
    <w:rPr>
      <w:rFonts w:ascii="Calibri" w:hAnsi="Calibri" w:cs="Calibri"/>
    </w:rPr>
  </w:style>
  <w:style w:type="paragraph" w:styleId="BodyTextFirstIndent">
    <w:name w:val="Body Text First Indent"/>
    <w:basedOn w:val="BodyText"/>
    <w:link w:val="BodyTextFirstIndentChar"/>
    <w:semiHidden/>
    <w:unhideWhenUsed/>
    <w:rsid w:val="001E3835"/>
    <w:pPr>
      <w:widowControl/>
      <w:autoSpaceDE/>
      <w:autoSpaceDN/>
      <w:spacing w:line="254" w:lineRule="auto"/>
      <w:ind w:left="0" w:firstLine="360"/>
    </w:pPr>
    <w:rPr>
      <w:rFonts w:ascii="Times New Roman" w:eastAsia="Times New Roman" w:hAnsi="Times New Roman" w:cs="Times New Roman"/>
    </w:rPr>
  </w:style>
  <w:style w:type="character" w:customStyle="1" w:styleId="BodyTextFirstIndentChar1">
    <w:name w:val="Body Text First Indent Char1"/>
    <w:basedOn w:val="BodyTextChar1"/>
    <w:semiHidden/>
    <w:rsid w:val="001E3835"/>
    <w:rPr>
      <w:rFonts w:ascii="Calibri" w:hAnsi="Calibri" w:cs="Calibri"/>
    </w:rPr>
  </w:style>
  <w:style w:type="paragraph" w:styleId="BodyText2">
    <w:name w:val="Body Text 2"/>
    <w:basedOn w:val="Normal"/>
    <w:link w:val="BodyText2Char"/>
    <w:semiHidden/>
    <w:unhideWhenUsed/>
    <w:rsid w:val="001E3835"/>
    <w:pPr>
      <w:spacing w:after="120" w:line="480" w:lineRule="auto"/>
    </w:pPr>
    <w:rPr>
      <w:rFonts w:ascii="Times" w:eastAsia="Times New Roman" w:hAnsi="Times" w:cs="Times"/>
      <w:b/>
      <w:color w:val="000000"/>
    </w:rPr>
  </w:style>
  <w:style w:type="character" w:customStyle="1" w:styleId="BodyText2Char1">
    <w:name w:val="Body Text 2 Char1"/>
    <w:basedOn w:val="DefaultParagraphFont"/>
    <w:uiPriority w:val="99"/>
    <w:semiHidden/>
    <w:rsid w:val="001E3835"/>
    <w:rPr>
      <w:rFonts w:ascii="Calibri" w:hAnsi="Calibri" w:cs="Calibri"/>
    </w:rPr>
  </w:style>
  <w:style w:type="paragraph" w:styleId="BodyText3">
    <w:name w:val="Body Text 3"/>
    <w:basedOn w:val="Normal"/>
    <w:link w:val="BodyText3Char"/>
    <w:semiHidden/>
    <w:unhideWhenUsed/>
    <w:rsid w:val="001E3835"/>
    <w:pPr>
      <w:spacing w:after="120" w:line="254" w:lineRule="auto"/>
    </w:pPr>
    <w:rPr>
      <w:rFonts w:ascii="Times" w:eastAsia="Times" w:hAnsi="Times" w:cs="Times"/>
      <w:color w:val="000000"/>
      <w:sz w:val="18"/>
    </w:rPr>
  </w:style>
  <w:style w:type="character" w:customStyle="1" w:styleId="BodyText3Char1">
    <w:name w:val="Body Text 3 Char1"/>
    <w:basedOn w:val="DefaultParagraphFont"/>
    <w:semiHidden/>
    <w:rsid w:val="001E3835"/>
    <w:rPr>
      <w:rFonts w:ascii="Calibri" w:hAnsi="Calibri" w:cs="Calibri"/>
      <w:sz w:val="16"/>
      <w:szCs w:val="16"/>
    </w:rPr>
  </w:style>
  <w:style w:type="paragraph" w:styleId="BodyTextIndent2">
    <w:name w:val="Body Text Indent 2"/>
    <w:basedOn w:val="Normal"/>
    <w:link w:val="BodyTextIndent2Char"/>
    <w:semiHidden/>
    <w:unhideWhenUsed/>
    <w:rsid w:val="001E3835"/>
    <w:pPr>
      <w:spacing w:after="120" w:line="480" w:lineRule="auto"/>
      <w:ind w:left="360"/>
    </w:pPr>
    <w:rPr>
      <w:rFonts w:ascii="Times New Roman" w:eastAsia="Times New Roman" w:hAnsi="Times New Roman" w:cs="Times New Roman"/>
    </w:rPr>
  </w:style>
  <w:style w:type="character" w:customStyle="1" w:styleId="BodyTextIndent2Char1">
    <w:name w:val="Body Text Indent 2 Char1"/>
    <w:basedOn w:val="DefaultParagraphFont"/>
    <w:semiHidden/>
    <w:rsid w:val="001E3835"/>
    <w:rPr>
      <w:rFonts w:ascii="Calibri" w:hAnsi="Calibri" w:cs="Calibri"/>
    </w:rPr>
  </w:style>
  <w:style w:type="paragraph" w:styleId="BodyTextIndent3">
    <w:name w:val="Body Text Indent 3"/>
    <w:basedOn w:val="Normal"/>
    <w:link w:val="BodyTextIndent3Char"/>
    <w:semiHidden/>
    <w:unhideWhenUsed/>
    <w:rsid w:val="001E3835"/>
    <w:pPr>
      <w:spacing w:after="120" w:line="254" w:lineRule="auto"/>
      <w:ind w:left="360"/>
    </w:pPr>
    <w:rPr>
      <w:rFonts w:ascii="Garamond" w:hAnsi="Garamond" w:cstheme="minorBidi"/>
      <w:sz w:val="14"/>
      <w:szCs w:val="16"/>
    </w:rPr>
  </w:style>
  <w:style w:type="character" w:customStyle="1" w:styleId="BodyTextIndent3Char1">
    <w:name w:val="Body Text Indent 3 Char1"/>
    <w:basedOn w:val="DefaultParagraphFont"/>
    <w:semiHidden/>
    <w:rsid w:val="001E3835"/>
    <w:rPr>
      <w:rFonts w:ascii="Calibri" w:hAnsi="Calibri" w:cs="Calibri"/>
      <w:sz w:val="16"/>
      <w:szCs w:val="16"/>
    </w:rPr>
  </w:style>
  <w:style w:type="paragraph" w:styleId="PlainText">
    <w:name w:val="Plain Text"/>
    <w:basedOn w:val="Normal"/>
    <w:link w:val="PlainTextChar"/>
    <w:semiHidden/>
    <w:unhideWhenUsed/>
    <w:rsid w:val="001E3835"/>
    <w:pPr>
      <w:spacing w:line="254" w:lineRule="auto"/>
    </w:pPr>
    <w:rPr>
      <w:rFonts w:ascii="IJGCNM+Arial" w:eastAsia="Times New Roman" w:hAnsi="IJGCNM+Arial" w:cstheme="minorBidi"/>
    </w:rPr>
  </w:style>
  <w:style w:type="character" w:customStyle="1" w:styleId="PlainTextChar1">
    <w:name w:val="Plain Text Char1"/>
    <w:basedOn w:val="DefaultParagraphFont"/>
    <w:semiHidden/>
    <w:rsid w:val="001E3835"/>
    <w:rPr>
      <w:rFonts w:ascii="Consolas" w:hAnsi="Consolas" w:cs="Calibri"/>
      <w:sz w:val="21"/>
      <w:szCs w:val="21"/>
    </w:rPr>
  </w:style>
  <w:style w:type="paragraph" w:styleId="BalloonText">
    <w:name w:val="Balloon Text"/>
    <w:basedOn w:val="Normal"/>
    <w:link w:val="BalloonTextChar"/>
    <w:uiPriority w:val="99"/>
    <w:semiHidden/>
    <w:unhideWhenUsed/>
    <w:rsid w:val="001E3835"/>
    <w:pPr>
      <w:spacing w:line="254" w:lineRule="auto"/>
    </w:pPr>
    <w:rPr>
      <w:rFonts w:ascii="SimSun" w:eastAsia="SimSun" w:hAnsi="SimSun" w:cs="SimSun"/>
      <w:sz w:val="18"/>
      <w:szCs w:val="18"/>
    </w:rPr>
  </w:style>
  <w:style w:type="character" w:customStyle="1" w:styleId="BalloonTextChar1">
    <w:name w:val="Balloon Text Char1"/>
    <w:basedOn w:val="DefaultParagraphFont"/>
    <w:uiPriority w:val="99"/>
    <w:semiHidden/>
    <w:rsid w:val="001E3835"/>
    <w:rPr>
      <w:rFonts w:ascii="Segoe UI" w:hAnsi="Segoe UI" w:cs="Segoe UI"/>
      <w:sz w:val="18"/>
      <w:szCs w:val="18"/>
    </w:rPr>
  </w:style>
  <w:style w:type="paragraph" w:customStyle="1" w:styleId="StyleHeading2TagHEADING2TagCite11pt">
    <w:name w:val="Style Heading 2TagHEADING 2Tag&amp;Cite + 11 pt"/>
    <w:basedOn w:val="Normal"/>
    <w:link w:val="StyleHeading2TagHEADING2TagCite11ptChar"/>
    <w:rsid w:val="001E3835"/>
  </w:style>
  <w:style w:type="character" w:customStyle="1" w:styleId="StyleHeading2TagHEADING2TagCite11ptChar">
    <w:name w:val="Style Heading 2TagHEADING 2Tag&amp;Cite + 11 pt Char"/>
    <w:link w:val="StyleHeading2TagHEADING2TagCite11pt"/>
    <w:locked/>
    <w:rsid w:val="001E3835"/>
    <w:rPr>
      <w:rFonts w:ascii="Calibri" w:hAnsi="Calibri" w:cs="Calibri"/>
    </w:rPr>
  </w:style>
  <w:style w:type="paragraph" w:customStyle="1" w:styleId="StyleHeading2Heading2CharCharCharCharCharCharCharCharC">
    <w:name w:val="Style Heading 2Heading 2 CharChar Char Char CharChar Char Char C..."/>
    <w:basedOn w:val="Normal"/>
    <w:link w:val="StyleHeading2Heading2CharCharCharCharCharCharCharCharCChar"/>
    <w:rsid w:val="001E3835"/>
  </w:style>
  <w:style w:type="character" w:customStyle="1" w:styleId="StyleHeading2Heading2CharCharCharCharCharCharCharCharCChar">
    <w:name w:val="Style Heading 2Heading 2 CharChar Char Char CharChar Char Char C... Char"/>
    <w:link w:val="StyleHeading2Heading2CharCharCharCharCharCharCharCharC"/>
    <w:locked/>
    <w:rsid w:val="001E3835"/>
    <w:rPr>
      <w:rFonts w:ascii="Calibri" w:hAnsi="Calibri" w:cs="Calibri"/>
    </w:rPr>
  </w:style>
  <w:style w:type="character" w:customStyle="1" w:styleId="apple-converted-space">
    <w:name w:val="apple-converted-space"/>
    <w:rsid w:val="001E3835"/>
  </w:style>
  <w:style w:type="character" w:customStyle="1" w:styleId="Heading3Char1">
    <w:name w:val="Heading 3 Char1"/>
    <w:aliases w:val="Block Char1"/>
    <w:basedOn w:val="DefaultParagraphFont"/>
    <w:uiPriority w:val="2"/>
    <w:semiHidden/>
    <w:rsid w:val="001E3835"/>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Tag Char1,small text Char1,Big card Char1,body Char1,Normal Tag Char1,Heading 4 Char2,Underlined Char2,body Char2"/>
    <w:basedOn w:val="DefaultParagraphFont"/>
    <w:rsid w:val="001E3835"/>
    <w:rPr>
      <w:rFonts w:asciiTheme="majorHAnsi" w:eastAsiaTheme="majorEastAsia" w:hAnsiTheme="majorHAnsi" w:cstheme="majorBidi" w:hint="default"/>
      <w:i/>
      <w:iCs/>
      <w:color w:val="2E74B5" w:themeColor="accent1" w:themeShade="BF"/>
      <w:sz w:val="22"/>
      <w:szCs w:val="22"/>
    </w:rPr>
  </w:style>
  <w:style w:type="character" w:customStyle="1" w:styleId="pron">
    <w:name w:val="pron"/>
    <w:basedOn w:val="DefaultParagraphFont"/>
    <w:rsid w:val="001E3835"/>
  </w:style>
  <w:style w:type="character" w:customStyle="1" w:styleId="hvr">
    <w:name w:val="hvr"/>
    <w:basedOn w:val="DefaultParagraphFont"/>
    <w:rsid w:val="001E3835"/>
  </w:style>
  <w:style w:type="character" w:customStyle="1" w:styleId="UnresolvedMention1">
    <w:name w:val="Unresolved Mention1"/>
    <w:basedOn w:val="DefaultParagraphFont"/>
    <w:uiPriority w:val="99"/>
    <w:semiHidden/>
    <w:rsid w:val="001E3835"/>
    <w:rPr>
      <w:color w:val="605E5C"/>
      <w:shd w:val="clear" w:color="auto" w:fill="E1DFDD"/>
    </w:rPr>
  </w:style>
  <w:style w:type="character" w:customStyle="1" w:styleId="StyleBold">
    <w:name w:val="Style Bold"/>
    <w:basedOn w:val="DefaultParagraphFont"/>
    <w:uiPriority w:val="9"/>
    <w:semiHidden/>
    <w:rsid w:val="001E3835"/>
    <w:rPr>
      <w:b/>
      <w:bCs/>
    </w:rPr>
  </w:style>
  <w:style w:type="character" w:customStyle="1" w:styleId="StyleDate">
    <w:name w:val="Style Date"/>
    <w:aliases w:val="Author"/>
    <w:basedOn w:val="DefaultParagraphFont"/>
    <w:qFormat/>
    <w:rsid w:val="001E3835"/>
    <w:rPr>
      <w:rFonts w:ascii="Calibri" w:hAnsi="Calibri" w:cs="Calibri" w:hint="default"/>
      <w:b/>
      <w:bCs w:val="0"/>
      <w:sz w:val="24"/>
      <w:u w:val="single"/>
    </w:rPr>
  </w:style>
  <w:style w:type="character" w:customStyle="1" w:styleId="Salutation1">
    <w:name w:val="Salutation1"/>
    <w:basedOn w:val="DefaultParagraphFont"/>
    <w:rsid w:val="001E3835"/>
  </w:style>
  <w:style w:type="character" w:customStyle="1" w:styleId="Style11ptUnderline">
    <w:name w:val="Style 11 pt Underline"/>
    <w:rsid w:val="001E3835"/>
    <w:rPr>
      <w:sz w:val="20"/>
      <w:u w:val="single"/>
    </w:rPr>
  </w:style>
  <w:style w:type="character" w:customStyle="1" w:styleId="apple-style-span">
    <w:name w:val="apple-style-span"/>
    <w:rsid w:val="001E3835"/>
  </w:style>
  <w:style w:type="character" w:customStyle="1" w:styleId="A13">
    <w:name w:val="A13"/>
    <w:uiPriority w:val="99"/>
    <w:rsid w:val="001E3835"/>
    <w:rPr>
      <w:rFonts w:ascii="Georgia" w:hAnsi="Georgia" w:cs="Georgia" w:hint="default"/>
      <w:color w:val="000000"/>
      <w:sz w:val="12"/>
      <w:szCs w:val="12"/>
    </w:rPr>
  </w:style>
  <w:style w:type="character" w:customStyle="1" w:styleId="A16">
    <w:name w:val="A16"/>
    <w:uiPriority w:val="99"/>
    <w:rsid w:val="001E3835"/>
    <w:rPr>
      <w:rFonts w:ascii="Segoe UI" w:hAnsi="Segoe UI" w:cs="Segoe UI" w:hint="default"/>
      <w:color w:val="000000"/>
      <w:sz w:val="11"/>
      <w:szCs w:val="11"/>
    </w:rPr>
  </w:style>
  <w:style w:type="character" w:customStyle="1" w:styleId="A4">
    <w:name w:val="A4"/>
    <w:rsid w:val="001E3835"/>
    <w:rPr>
      <w:rFonts w:ascii="Janson Text LT Std" w:hAnsi="Janson Text LT Std" w:cs="Janson Text LT Std" w:hint="cs"/>
      <w:color w:val="000000"/>
      <w:sz w:val="53"/>
      <w:szCs w:val="53"/>
    </w:rPr>
  </w:style>
  <w:style w:type="character" w:customStyle="1" w:styleId="headline">
    <w:name w:val="headline"/>
    <w:rsid w:val="001E3835"/>
  </w:style>
  <w:style w:type="character" w:customStyle="1" w:styleId="desc">
    <w:name w:val="desc"/>
    <w:rsid w:val="001E3835"/>
  </w:style>
  <w:style w:type="character" w:customStyle="1" w:styleId="dispurl">
    <w:name w:val="dispurl"/>
    <w:rsid w:val="001E3835"/>
  </w:style>
  <w:style w:type="character" w:customStyle="1" w:styleId="st">
    <w:name w:val="st"/>
    <w:rsid w:val="001E3835"/>
  </w:style>
  <w:style w:type="character" w:customStyle="1" w:styleId="cardChar">
    <w:name w:val="card Char"/>
    <w:aliases w:val="Bold Cite Char Char,Speed Cite Char"/>
    <w:uiPriority w:val="6"/>
    <w:locked/>
    <w:rsid w:val="001E3835"/>
    <w:rPr>
      <w:rFonts w:ascii="Calibri" w:hAnsi="Calibri" w:cs="Calibri" w:hint="default"/>
      <w:sz w:val="16"/>
    </w:rPr>
  </w:style>
  <w:style w:type="character" w:customStyle="1" w:styleId="hit">
    <w:name w:val="hit"/>
    <w:rsid w:val="001E3835"/>
  </w:style>
  <w:style w:type="character" w:customStyle="1" w:styleId="FontStyle11">
    <w:name w:val="Font Style11"/>
    <w:uiPriority w:val="99"/>
    <w:rsid w:val="001E3835"/>
    <w:rPr>
      <w:rFonts w:ascii="Times New Roman" w:hAnsi="Times New Roman" w:cs="Times New Roman" w:hint="default"/>
      <w:sz w:val="20"/>
      <w:szCs w:val="20"/>
    </w:rPr>
  </w:style>
  <w:style w:type="character" w:customStyle="1" w:styleId="FontStyle12">
    <w:name w:val="Font Style12"/>
    <w:uiPriority w:val="99"/>
    <w:rsid w:val="001E3835"/>
    <w:rPr>
      <w:rFonts w:ascii="Times New Roman" w:hAnsi="Times New Roman" w:cs="Times New Roman" w:hint="default"/>
      <w:sz w:val="16"/>
      <w:szCs w:val="16"/>
    </w:rPr>
  </w:style>
  <w:style w:type="character" w:customStyle="1" w:styleId="Author-Date">
    <w:name w:val="Author-Date"/>
    <w:qFormat/>
    <w:rsid w:val="001E3835"/>
    <w:rPr>
      <w:b/>
      <w:bCs w:val="0"/>
      <w:sz w:val="24"/>
    </w:rPr>
  </w:style>
  <w:style w:type="character" w:customStyle="1" w:styleId="DebateHighlighted">
    <w:name w:val="Debate Highlighted"/>
    <w:qFormat/>
    <w:rsid w:val="001E3835"/>
    <w:rPr>
      <w:rFonts w:ascii="Times New Roman" w:hAnsi="Times New Roman" w:cs="Times New Roman" w:hint="default"/>
      <w:sz w:val="20"/>
      <w:u w:val="thick"/>
      <w:bdr w:val="none" w:sz="0" w:space="0" w:color="auto" w:frame="1"/>
      <w:shd w:val="clear" w:color="auto" w:fill="00FFFF"/>
    </w:rPr>
  </w:style>
  <w:style w:type="character" w:customStyle="1" w:styleId="Style4Char">
    <w:name w:val="Style4 Char"/>
    <w:rsid w:val="001E3835"/>
    <w:rPr>
      <w:rFonts w:ascii="Frutiger LT Std 55 Roman" w:eastAsia="Times New Roman" w:hAnsi="Frutiger LT Std 55 Roman" w:cs="Times New Roman" w:hint="cs"/>
      <w:sz w:val="20"/>
      <w:u w:val="single"/>
    </w:rPr>
  </w:style>
  <w:style w:type="character" w:customStyle="1" w:styleId="CardsNotUnderlined">
    <w:name w:val="Cards Not Underlined"/>
    <w:rsid w:val="001E3835"/>
    <w:rPr>
      <w:rFonts w:ascii="Times New Roman" w:hAnsi="Times New Roman" w:cs="Times New Roman" w:hint="default"/>
      <w:sz w:val="16"/>
      <w:szCs w:val="16"/>
    </w:rPr>
  </w:style>
  <w:style w:type="character" w:customStyle="1" w:styleId="highlight2">
    <w:name w:val="highlight2"/>
    <w:rsid w:val="001E3835"/>
    <w:rPr>
      <w:rFonts w:ascii="Arial" w:hAnsi="Arial" w:cs="Arial" w:hint="default"/>
      <w:b/>
      <w:bCs w:val="0"/>
      <w:sz w:val="19"/>
      <w:u w:val="thick"/>
      <w:bdr w:val="none" w:sz="0" w:space="0" w:color="auto" w:frame="1"/>
    </w:rPr>
  </w:style>
  <w:style w:type="character" w:customStyle="1" w:styleId="box">
    <w:name w:val="box"/>
    <w:rsid w:val="001E3835"/>
    <w:rPr>
      <w:rFonts w:ascii="Arial" w:hAnsi="Arial" w:cs="Arial" w:hint="default"/>
      <w:b/>
      <w:bCs w:val="0"/>
      <w:color w:val="000000"/>
      <w:sz w:val="19"/>
      <w:szCs w:val="22"/>
      <w:u w:val="thick"/>
      <w:bdr w:val="single" w:sz="12" w:space="0" w:color="auto" w:frame="1"/>
    </w:rPr>
  </w:style>
  <w:style w:type="character" w:customStyle="1" w:styleId="UnderlineBold">
    <w:name w:val="Underline + Bold"/>
    <w:uiPriority w:val="1"/>
    <w:qFormat/>
    <w:rsid w:val="001E3835"/>
    <w:rPr>
      <w:b/>
      <w:bCs w:val="0"/>
      <w:sz w:val="20"/>
      <w:u w:val="single"/>
    </w:rPr>
  </w:style>
  <w:style w:type="character" w:customStyle="1" w:styleId="Emphasis2">
    <w:name w:val="Emphasis2"/>
    <w:rsid w:val="001E3835"/>
    <w:rPr>
      <w:rFonts w:ascii="Frutiger LT Std 45 Light" w:hAnsi="Frutiger LT Std 45 Light" w:hint="default"/>
      <w:iCs/>
      <w:u w:val="single"/>
    </w:rPr>
  </w:style>
  <w:style w:type="character" w:customStyle="1" w:styleId="Cites-AuthorDate">
    <w:name w:val="Cites-Author/Date"/>
    <w:qFormat/>
    <w:rsid w:val="001E3835"/>
    <w:rPr>
      <w:rFonts w:ascii="Times New Roman" w:hAnsi="Times New Roman" w:cs="Times New Roman" w:hint="default"/>
      <w:sz w:val="24"/>
      <w:szCs w:val="24"/>
    </w:rPr>
  </w:style>
  <w:style w:type="character" w:customStyle="1" w:styleId="Style1Char">
    <w:name w:val="Style1 Char"/>
    <w:rsid w:val="001E3835"/>
    <w:rPr>
      <w:rFonts w:ascii="Franklin Gothic Heavy" w:eastAsia="Times New Roman" w:hAnsi="Franklin Gothic Heavy" w:cs="Arial" w:hint="default"/>
      <w:sz w:val="12"/>
      <w:szCs w:val="18"/>
    </w:rPr>
  </w:style>
  <w:style w:type="character" w:customStyle="1" w:styleId="CitesChar1">
    <w:name w:val="Cites Char1"/>
    <w:rsid w:val="001E3835"/>
    <w:rPr>
      <w:rFonts w:ascii="Cambria" w:eastAsia="Times New Roman" w:hAnsi="Cambria" w:cs="Arial" w:hint="default"/>
      <w:b/>
      <w:bCs w:val="0"/>
      <w:sz w:val="18"/>
      <w:szCs w:val="20"/>
      <w:lang w:val="x-none" w:eastAsia="x-none"/>
    </w:rPr>
  </w:style>
  <w:style w:type="character" w:customStyle="1" w:styleId="CardsUnderlined">
    <w:name w:val="Cards Underlined"/>
    <w:qFormat/>
    <w:rsid w:val="001E3835"/>
    <w:rPr>
      <w:rFonts w:ascii="Cambria" w:hAnsi="Cambria" w:hint="default"/>
      <w:sz w:val="22"/>
      <w:szCs w:val="24"/>
      <w:u w:val="thick"/>
    </w:rPr>
  </w:style>
  <w:style w:type="character" w:customStyle="1" w:styleId="BoldUnderline">
    <w:name w:val="BoldUnderline"/>
    <w:basedOn w:val="DefaultParagraphFont"/>
    <w:uiPriority w:val="1"/>
    <w:qFormat/>
    <w:rsid w:val="001E3835"/>
    <w:rPr>
      <w:rFonts w:ascii="Arial" w:hAnsi="Arial" w:cs="Arial" w:hint="default"/>
      <w:b/>
      <w:bCs w:val="0"/>
      <w:sz w:val="20"/>
      <w:u w:val="single"/>
    </w:rPr>
  </w:style>
  <w:style w:type="character" w:customStyle="1" w:styleId="DebateUnderline">
    <w:name w:val="Debate Underline"/>
    <w:qFormat/>
    <w:rsid w:val="001E3835"/>
    <w:rPr>
      <w:rFonts w:ascii="Times New Roman" w:hAnsi="Times New Roman" w:cs="Times New Roman" w:hint="default"/>
      <w:sz w:val="24"/>
      <w:u w:val="thick"/>
    </w:rPr>
  </w:style>
  <w:style w:type="character" w:customStyle="1" w:styleId="slug-pub-date">
    <w:name w:val="slug-pub-date"/>
    <w:basedOn w:val="DefaultParagraphFont"/>
    <w:rsid w:val="001E3835"/>
  </w:style>
  <w:style w:type="character" w:customStyle="1" w:styleId="slug-vol">
    <w:name w:val="slug-vol"/>
    <w:basedOn w:val="DefaultParagraphFont"/>
    <w:rsid w:val="001E3835"/>
  </w:style>
  <w:style w:type="character" w:customStyle="1" w:styleId="slug-issue">
    <w:name w:val="slug-issue"/>
    <w:basedOn w:val="DefaultParagraphFont"/>
    <w:rsid w:val="001E3835"/>
  </w:style>
  <w:style w:type="character" w:customStyle="1" w:styleId="slug-pages">
    <w:name w:val="slug-pages"/>
    <w:basedOn w:val="DefaultParagraphFont"/>
    <w:rsid w:val="001E3835"/>
  </w:style>
  <w:style w:type="character" w:customStyle="1" w:styleId="term">
    <w:name w:val="term"/>
    <w:rsid w:val="001E3835"/>
  </w:style>
  <w:style w:type="character" w:customStyle="1" w:styleId="pmterms1">
    <w:name w:val="pmterms1"/>
    <w:rsid w:val="001E3835"/>
  </w:style>
  <w:style w:type="character" w:customStyle="1" w:styleId="reduce2">
    <w:name w:val="reduce2"/>
    <w:rsid w:val="001E3835"/>
    <w:rPr>
      <w:rFonts w:ascii="Arial" w:hAnsi="Arial" w:cs="Arial" w:hint="default"/>
      <w:color w:val="000000"/>
      <w:sz w:val="10"/>
      <w:szCs w:val="22"/>
    </w:rPr>
  </w:style>
  <w:style w:type="character" w:customStyle="1" w:styleId="StyleCardtextChar10pt">
    <w:name w:val="Style Card text Char + 10 pt"/>
    <w:rsid w:val="001E3835"/>
    <w:rPr>
      <w:rFonts w:ascii="Calibri" w:hAnsi="Calibri" w:cs="Calibri" w:hint="default"/>
      <w:sz w:val="20"/>
      <w:u w:val="single"/>
    </w:rPr>
  </w:style>
  <w:style w:type="character" w:customStyle="1" w:styleId="CardCite1">
    <w:name w:val="CardCite1"/>
    <w:qFormat/>
    <w:rsid w:val="001E3835"/>
    <w:rPr>
      <w:rFonts w:ascii="Times New Roman" w:hAnsi="Times New Roman" w:cs="Times New Roman" w:hint="default"/>
      <w:b/>
      <w:bCs w:val="0"/>
      <w:sz w:val="22"/>
      <w:szCs w:val="22"/>
      <w:u w:val="single"/>
      <w:lang w:val="en-US" w:eastAsia="en-US" w:bidi="ar-SA"/>
    </w:rPr>
  </w:style>
  <w:style w:type="character" w:customStyle="1" w:styleId="UnderlinedCard">
    <w:name w:val="Underlined Card"/>
    <w:basedOn w:val="DefaultParagraphFont"/>
    <w:rsid w:val="001E3835"/>
    <w:rPr>
      <w:rFonts w:ascii="Frutiger LT Std 55 Roman" w:hAnsi="Frutiger LT Std 55 Roman" w:cs="Frutiger LT Std 55 Roman" w:hint="cs"/>
      <w:sz w:val="22"/>
      <w:u w:val="single"/>
    </w:rPr>
  </w:style>
  <w:style w:type="character" w:customStyle="1" w:styleId="SourceBold">
    <w:name w:val="Source Bold"/>
    <w:basedOn w:val="DefaultParagraphFont"/>
    <w:rsid w:val="001E3835"/>
    <w:rPr>
      <w:rFonts w:ascii="Frutiger LT Std 55 Roman" w:hAnsi="Frutiger LT Std 55 Roman" w:cs="Frutiger LT Std 55 Roman" w:hint="cs"/>
      <w:b/>
      <w:bCs w:val="0"/>
      <w:strike w:val="0"/>
      <w:dstrike w:val="0"/>
      <w:sz w:val="24"/>
      <w:u w:val="none"/>
      <w:effect w:val="none"/>
    </w:rPr>
  </w:style>
  <w:style w:type="character" w:customStyle="1" w:styleId="hilite1">
    <w:name w:val="hilite1"/>
    <w:rsid w:val="001E3835"/>
    <w:rPr>
      <w:rFonts w:ascii="Frutiger LT Std 55 Roman" w:hAnsi="Frutiger LT Std 55 Roman" w:cs="Frutiger LT Std 55 Roman" w:hint="cs"/>
      <w:sz w:val="22"/>
      <w:u w:val="single"/>
      <w:bdr w:val="none" w:sz="0" w:space="0" w:color="auto" w:frame="1"/>
    </w:rPr>
  </w:style>
  <w:style w:type="character" w:customStyle="1" w:styleId="CiteReal0">
    <w:name w:val="CiteReal"/>
    <w:uiPriority w:val="1"/>
    <w:qFormat/>
    <w:rsid w:val="001E3835"/>
    <w:rPr>
      <w:rFonts w:ascii="Arial" w:hAnsi="Arial" w:cs="Arial" w:hint="default"/>
      <w:b/>
      <w:bCs w:val="0"/>
      <w:sz w:val="24"/>
      <w:u w:val="single"/>
    </w:rPr>
  </w:style>
  <w:style w:type="character" w:customStyle="1" w:styleId="m-2350980578315152805gmail-styleunderline">
    <w:name w:val="m_-2350980578315152805gmail-styleunderline"/>
    <w:basedOn w:val="DefaultParagraphFont"/>
    <w:rsid w:val="001E3835"/>
  </w:style>
  <w:style w:type="character" w:customStyle="1" w:styleId="m-2350980578315152805gmail-style13ptbold">
    <w:name w:val="m_-2350980578315152805gmail-style13ptbold"/>
    <w:basedOn w:val="DefaultParagraphFont"/>
    <w:rsid w:val="001E3835"/>
  </w:style>
  <w:style w:type="character" w:customStyle="1" w:styleId="m3965771245576658108gmail-styleunderline">
    <w:name w:val="m_3965771245576658108gmail-styleunderline"/>
    <w:basedOn w:val="DefaultParagraphFont"/>
    <w:rsid w:val="001E3835"/>
  </w:style>
  <w:style w:type="character" w:customStyle="1" w:styleId="Heading1Char2">
    <w:name w:val="Heading 1 Char2"/>
    <w:aliases w:val="Pocket Char2"/>
    <w:basedOn w:val="DefaultParagraphFont"/>
    <w:rsid w:val="001E3835"/>
    <w:rPr>
      <w:rFonts w:asciiTheme="majorHAnsi" w:eastAsiaTheme="majorEastAsia" w:hAnsiTheme="majorHAnsi" w:cstheme="majorBidi" w:hint="default"/>
      <w:color w:val="2E74B5" w:themeColor="accent1" w:themeShade="BF"/>
      <w:sz w:val="32"/>
      <w:szCs w:val="32"/>
    </w:rPr>
  </w:style>
  <w:style w:type="character" w:customStyle="1" w:styleId="m-4943229464500691438gmail-style13ptbold">
    <w:name w:val="m_-4943229464500691438gmail-style13ptbold"/>
    <w:basedOn w:val="DefaultParagraphFont"/>
    <w:rsid w:val="001E3835"/>
  </w:style>
  <w:style w:type="character" w:customStyle="1" w:styleId="blockquote--inline-offset">
    <w:name w:val="blockquote--inline-offset"/>
    <w:basedOn w:val="DefaultParagraphFont"/>
    <w:rsid w:val="001E3835"/>
  </w:style>
  <w:style w:type="character" w:customStyle="1" w:styleId="luna-pos">
    <w:name w:val="luna-pos"/>
    <w:basedOn w:val="DefaultParagraphFont"/>
    <w:rsid w:val="001E3835"/>
  </w:style>
  <w:style w:type="character" w:customStyle="1" w:styleId="css-t9jmot">
    <w:name w:val="css-t9jmot"/>
    <w:basedOn w:val="DefaultParagraphFont"/>
    <w:rsid w:val="001E3835"/>
  </w:style>
  <w:style w:type="character" w:customStyle="1" w:styleId="luna-grammatical-category">
    <w:name w:val="luna-grammatical-category"/>
    <w:basedOn w:val="DefaultParagraphFont"/>
    <w:rsid w:val="001E3835"/>
  </w:style>
  <w:style w:type="character" w:customStyle="1" w:styleId="luna-inflected-form">
    <w:name w:val="luna-inflected-form"/>
    <w:basedOn w:val="DefaultParagraphFont"/>
    <w:rsid w:val="001E3835"/>
  </w:style>
  <w:style w:type="character" w:customStyle="1" w:styleId="one-click-content">
    <w:name w:val="one-click-content"/>
    <w:basedOn w:val="DefaultParagraphFont"/>
    <w:rsid w:val="001E3835"/>
  </w:style>
  <w:style w:type="character" w:customStyle="1" w:styleId="luna-example">
    <w:name w:val="luna-example"/>
    <w:basedOn w:val="DefaultParagraphFont"/>
    <w:rsid w:val="001E3835"/>
  </w:style>
  <w:style w:type="character" w:customStyle="1" w:styleId="luna-label">
    <w:name w:val="luna-label"/>
    <w:basedOn w:val="DefaultParagraphFont"/>
    <w:rsid w:val="001E3835"/>
  </w:style>
  <w:style w:type="character" w:customStyle="1" w:styleId="easy-footnote">
    <w:name w:val="easy-footnote"/>
    <w:basedOn w:val="DefaultParagraphFont"/>
    <w:rsid w:val="001E3835"/>
  </w:style>
  <w:style w:type="character" w:customStyle="1" w:styleId="navi-barlogo--title">
    <w:name w:val="navi-bar__logo--title"/>
    <w:basedOn w:val="DefaultParagraphFont"/>
    <w:rsid w:val="001E3835"/>
  </w:style>
  <w:style w:type="character" w:customStyle="1" w:styleId="updated-text">
    <w:name w:val="updated-text"/>
    <w:basedOn w:val="DefaultParagraphFont"/>
    <w:rsid w:val="001E3835"/>
  </w:style>
  <w:style w:type="character" w:customStyle="1" w:styleId="usd-convert-currency">
    <w:name w:val="usd-convert-currency"/>
    <w:basedOn w:val="DefaultParagraphFont"/>
    <w:rsid w:val="001E3835"/>
  </w:style>
  <w:style w:type="character" w:customStyle="1" w:styleId="wpsdc-drop-cap">
    <w:name w:val="wpsdc-drop-cap"/>
    <w:basedOn w:val="DefaultParagraphFont"/>
    <w:rsid w:val="001E3835"/>
  </w:style>
  <w:style w:type="character" w:customStyle="1" w:styleId="teads-ui-components-credits-colored">
    <w:name w:val="teads-ui-components-credits-colored"/>
    <w:basedOn w:val="DefaultParagraphFont"/>
    <w:rsid w:val="001E3835"/>
  </w:style>
  <w:style w:type="character" w:customStyle="1" w:styleId="expertise">
    <w:name w:val="expertise"/>
    <w:basedOn w:val="DefaultParagraphFont"/>
    <w:rsid w:val="001E3835"/>
  </w:style>
  <w:style w:type="character" w:customStyle="1" w:styleId="education">
    <w:name w:val="education"/>
    <w:basedOn w:val="DefaultParagraphFont"/>
    <w:rsid w:val="001E3835"/>
  </w:style>
  <w:style w:type="character" w:customStyle="1" w:styleId="longbio">
    <w:name w:val="long_bio"/>
    <w:basedOn w:val="DefaultParagraphFont"/>
    <w:rsid w:val="001E3835"/>
  </w:style>
  <w:style w:type="character" w:customStyle="1" w:styleId="awards">
    <w:name w:val="awards"/>
    <w:basedOn w:val="DefaultParagraphFont"/>
    <w:rsid w:val="001E3835"/>
  </w:style>
  <w:style w:type="character" w:customStyle="1" w:styleId="mntl-sc-block-headingtext">
    <w:name w:val="mntl-sc-block-heading__text"/>
    <w:basedOn w:val="DefaultParagraphFont"/>
    <w:rsid w:val="001E3835"/>
  </w:style>
  <w:style w:type="character" w:customStyle="1" w:styleId="author-name">
    <w:name w:val="author-name"/>
    <w:basedOn w:val="DefaultParagraphFont"/>
    <w:rsid w:val="001E3835"/>
  </w:style>
  <w:style w:type="character" w:customStyle="1" w:styleId="gray-dark">
    <w:name w:val="gray-dark"/>
    <w:basedOn w:val="DefaultParagraphFont"/>
    <w:rsid w:val="001E3835"/>
  </w:style>
  <w:style w:type="character" w:customStyle="1" w:styleId="font--meta-text">
    <w:name w:val="font--meta-text"/>
    <w:basedOn w:val="DefaultParagraphFont"/>
    <w:rsid w:val="001E3835"/>
  </w:style>
  <w:style w:type="character" w:customStyle="1" w:styleId="font-xxxxs">
    <w:name w:val="font-xxxxs"/>
    <w:basedOn w:val="DefaultParagraphFont"/>
    <w:rsid w:val="001E3835"/>
  </w:style>
  <w:style w:type="paragraph" w:styleId="z-TopofForm">
    <w:name w:val="HTML Top of Form"/>
    <w:basedOn w:val="Normal"/>
    <w:next w:val="Normal"/>
    <w:link w:val="z-TopofFormChar"/>
    <w:hidden/>
    <w:uiPriority w:val="99"/>
    <w:semiHidden/>
    <w:unhideWhenUsed/>
    <w:rsid w:val="001E3835"/>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E383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E3835"/>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E3835"/>
    <w:rPr>
      <w:rFonts w:ascii="Arial" w:hAnsi="Arial" w:cs="Arial"/>
      <w:vanish/>
      <w:sz w:val="16"/>
      <w:szCs w:val="16"/>
    </w:rPr>
  </w:style>
  <w:style w:type="character" w:customStyle="1" w:styleId="ob-unit">
    <w:name w:val="ob-unit"/>
    <w:basedOn w:val="DefaultParagraphFont"/>
    <w:rsid w:val="001E3835"/>
  </w:style>
  <w:style w:type="character" w:customStyle="1" w:styleId="bold">
    <w:name w:val="bold"/>
    <w:basedOn w:val="DefaultParagraphFont"/>
    <w:rsid w:val="001E3835"/>
  </w:style>
  <w:style w:type="character" w:customStyle="1" w:styleId="mdash">
    <w:name w:val="mdash"/>
    <w:basedOn w:val="DefaultParagraphFont"/>
    <w:rsid w:val="001E3835"/>
  </w:style>
  <w:style w:type="character" w:customStyle="1" w:styleId="untext">
    <w:name w:val="untext"/>
    <w:basedOn w:val="DefaultParagraphFont"/>
    <w:rsid w:val="001E3835"/>
  </w:style>
  <w:style w:type="character" w:customStyle="1" w:styleId="dttext">
    <w:name w:val="dttext"/>
    <w:basedOn w:val="DefaultParagraphFont"/>
    <w:rsid w:val="001E3835"/>
  </w:style>
  <w:style w:type="character" w:customStyle="1" w:styleId="articlepage-articlebody-firstletter">
    <w:name w:val="articlepage-articlebody-firstletter"/>
    <w:basedOn w:val="DefaultParagraphFont"/>
    <w:rsid w:val="001E3835"/>
  </w:style>
  <w:style w:type="character" w:customStyle="1" w:styleId="rollover-people">
    <w:name w:val="rollover-people"/>
    <w:basedOn w:val="DefaultParagraphFont"/>
    <w:rsid w:val="001E3835"/>
  </w:style>
  <w:style w:type="character" w:customStyle="1" w:styleId="storylink">
    <w:name w:val="story_link"/>
    <w:basedOn w:val="DefaultParagraphFont"/>
    <w:rsid w:val="001E3835"/>
  </w:style>
  <w:style w:type="character" w:customStyle="1" w:styleId="z-TopofFormChar1">
    <w:name w:val="z-Top of Form Char1"/>
    <w:basedOn w:val="DefaultParagraphFont"/>
    <w:uiPriority w:val="99"/>
    <w:rsid w:val="001E383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1E3835"/>
    <w:rPr>
      <w:rFonts w:ascii="Arial" w:hAnsi="Arial" w:cs="Arial" w:hint="default"/>
      <w:vanish/>
      <w:webHidden w:val="0"/>
      <w:sz w:val="16"/>
      <w:szCs w:val="16"/>
      <w:specVanish w:val="0"/>
    </w:rPr>
  </w:style>
  <w:style w:type="character" w:customStyle="1" w:styleId="Emph">
    <w:name w:val="Emph"/>
    <w:basedOn w:val="DefaultParagraphFont"/>
    <w:uiPriority w:val="1"/>
    <w:qFormat/>
    <w:rsid w:val="001E3835"/>
    <w:rPr>
      <w:rFonts w:ascii="Arial" w:hAnsi="Arial" w:cs="Arial" w:hint="default"/>
      <w:b/>
      <w:bCs w:val="0"/>
      <w:sz w:val="20"/>
      <w:u w:val="single"/>
      <w:bdr w:val="single" w:sz="8" w:space="0" w:color="auto" w:frame="1"/>
    </w:rPr>
  </w:style>
  <w:style w:type="character" w:customStyle="1" w:styleId="publication-date">
    <w:name w:val="publication-date"/>
    <w:basedOn w:val="DefaultParagraphFont"/>
    <w:rsid w:val="001E3835"/>
  </w:style>
  <w:style w:type="character" w:customStyle="1" w:styleId="article-author-name">
    <w:name w:val="article-author-name"/>
    <w:basedOn w:val="DefaultParagraphFont"/>
    <w:rsid w:val="001E3835"/>
  </w:style>
  <w:style w:type="character" w:customStyle="1" w:styleId="article-published-date">
    <w:name w:val="article-published-date"/>
    <w:basedOn w:val="DefaultParagraphFont"/>
    <w:rsid w:val="001E3835"/>
  </w:style>
  <w:style w:type="character" w:customStyle="1" w:styleId="gold">
    <w:name w:val="gold"/>
    <w:basedOn w:val="DefaultParagraphFont"/>
    <w:rsid w:val="001E3835"/>
  </w:style>
  <w:style w:type="character" w:customStyle="1" w:styleId="m4558794568242246739gmail-style13ptbold">
    <w:name w:val="m_4558794568242246739gmail-style13ptbold"/>
    <w:basedOn w:val="DefaultParagraphFont"/>
    <w:rsid w:val="001E3835"/>
  </w:style>
  <w:style w:type="character" w:customStyle="1" w:styleId="il">
    <w:name w:val="il"/>
    <w:rsid w:val="001E3835"/>
  </w:style>
  <w:style w:type="character" w:customStyle="1" w:styleId="tagChar">
    <w:name w:val="tag Char"/>
    <w:basedOn w:val="DefaultParagraphFont"/>
    <w:rsid w:val="001E3835"/>
    <w:rPr>
      <w:rFonts w:ascii="Times New Roman" w:eastAsia="Times New Roman" w:hAnsi="Times New Roman" w:cs="Times New Roman" w:hint="default"/>
      <w:b/>
      <w:bCs w:val="0"/>
      <w:kern w:val="32"/>
      <w:sz w:val="24"/>
      <w:szCs w:val="20"/>
    </w:rPr>
  </w:style>
  <w:style w:type="character" w:customStyle="1" w:styleId="BoldUnderlineChar">
    <w:name w:val="Bold Underline Char"/>
    <w:locked/>
    <w:rsid w:val="001E3835"/>
    <w:rPr>
      <w:rFonts w:ascii="Times New Roman" w:eastAsia="Times New Roman" w:hAnsi="Times New Roman" w:cs="Times New Roman" w:hint="default"/>
      <w:b/>
      <w:bCs/>
      <w:szCs w:val="24"/>
      <w:u w:val="single"/>
    </w:rPr>
  </w:style>
  <w:style w:type="character" w:customStyle="1" w:styleId="A3">
    <w:name w:val="A3"/>
    <w:rsid w:val="001E3835"/>
    <w:rPr>
      <w:color w:val="000000"/>
      <w:sz w:val="13"/>
      <w:szCs w:val="13"/>
    </w:rPr>
  </w:style>
  <w:style w:type="character" w:customStyle="1" w:styleId="A9">
    <w:name w:val="A9"/>
    <w:uiPriority w:val="99"/>
    <w:rsid w:val="001E3835"/>
    <w:rPr>
      <w:color w:val="000000"/>
      <w:sz w:val="28"/>
      <w:szCs w:val="28"/>
    </w:rPr>
  </w:style>
  <w:style w:type="character" w:customStyle="1" w:styleId="EmphasizeThis">
    <w:name w:val="EmphasizeThis"/>
    <w:rsid w:val="001E3835"/>
    <w:rPr>
      <w:rFonts w:ascii="Georgia" w:hAnsi="Georgia" w:hint="default"/>
      <w:b/>
      <w:bCs w:val="0"/>
      <w:iCs/>
      <w:sz w:val="24"/>
      <w:u w:val="thick"/>
    </w:rPr>
  </w:style>
  <w:style w:type="character" w:customStyle="1" w:styleId="A5">
    <w:name w:val="A5"/>
    <w:rsid w:val="001E3835"/>
    <w:rPr>
      <w:rFonts w:ascii="Times New Roman" w:hAnsi="Times New Roman" w:cs="Times New Roman" w:hint="default"/>
      <w:color w:val="000000"/>
      <w:sz w:val="13"/>
      <w:szCs w:val="13"/>
    </w:rPr>
  </w:style>
  <w:style w:type="character" w:customStyle="1" w:styleId="TagGreg">
    <w:name w:val="TagGreg"/>
    <w:basedOn w:val="DefaultParagraphFont"/>
    <w:uiPriority w:val="1"/>
    <w:qFormat/>
    <w:rsid w:val="001E3835"/>
    <w:rPr>
      <w:rFonts w:ascii="Arial" w:hAnsi="Arial" w:cs="Arial" w:hint="default"/>
      <w:b/>
      <w:bCs w:val="0"/>
      <w:sz w:val="24"/>
    </w:rPr>
  </w:style>
  <w:style w:type="character" w:customStyle="1" w:styleId="CharacterStyle1">
    <w:name w:val="Character Style 1"/>
    <w:uiPriority w:val="99"/>
    <w:rsid w:val="001E3835"/>
    <w:rPr>
      <w:sz w:val="22"/>
      <w:szCs w:val="22"/>
    </w:rPr>
  </w:style>
  <w:style w:type="character" w:customStyle="1" w:styleId="Style9ptUnderline">
    <w:name w:val="Style 9 pt Underline"/>
    <w:rsid w:val="001E3835"/>
    <w:rPr>
      <w:sz w:val="20"/>
      <w:u w:val="single"/>
    </w:rPr>
  </w:style>
  <w:style w:type="character" w:customStyle="1" w:styleId="StyleTimesNewRoman9pt">
    <w:name w:val="Style Times New Roman 9 pt"/>
    <w:rsid w:val="001E3835"/>
    <w:rPr>
      <w:sz w:val="20"/>
    </w:rPr>
  </w:style>
  <w:style w:type="character" w:customStyle="1" w:styleId="Style9ptBoldUnderline">
    <w:name w:val="Style 9 pt Bold Underline"/>
    <w:rsid w:val="001E3835"/>
    <w:rPr>
      <w:b/>
      <w:bCs/>
      <w:sz w:val="20"/>
      <w:u w:val="single"/>
    </w:rPr>
  </w:style>
  <w:style w:type="character" w:customStyle="1" w:styleId="Style9ptItalicUnderline">
    <w:name w:val="Style 9 pt Italic Underline"/>
    <w:rsid w:val="001E3835"/>
    <w:rPr>
      <w:i/>
      <w:iCs/>
      <w:sz w:val="20"/>
      <w:u w:val="single"/>
    </w:rPr>
  </w:style>
  <w:style w:type="character" w:customStyle="1" w:styleId="StyleBox12ptBold">
    <w:name w:val="Style Box + 12 pt Bold"/>
    <w:basedOn w:val="DefaultParagraphFont"/>
    <w:rsid w:val="001E3835"/>
    <w:rPr>
      <w:rFonts w:ascii="Georgia" w:hAnsi="Georgia" w:hint="default"/>
      <w:b/>
      <w:bCs/>
      <w:sz w:val="22"/>
      <w:u w:val="single"/>
      <w:bdr w:val="none" w:sz="0" w:space="0" w:color="auto" w:frame="1"/>
    </w:rPr>
  </w:style>
  <w:style w:type="character" w:customStyle="1" w:styleId="StyleBox12pt">
    <w:name w:val="Style Box + 12 pt"/>
    <w:basedOn w:val="DefaultParagraphFont"/>
    <w:rsid w:val="001E3835"/>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1E3835"/>
    <w:rPr>
      <w:rFonts w:ascii="Georgia" w:eastAsiaTheme="minorEastAsia" w:hAnsi="Georgia" w:cs="Calibri"/>
      <w:b/>
      <w:bCs/>
      <w:i w:val="0"/>
      <w:iCs w:val="0"/>
      <w:sz w:val="22"/>
      <w:u w:val="single"/>
      <w:bdr w:val="none" w:sz="0" w:space="0" w:color="auto"/>
      <w:lang w:eastAsia="zh-CN"/>
    </w:rPr>
  </w:style>
  <w:style w:type="character" w:customStyle="1" w:styleId="StyleGaramondText1">
    <w:name w:val="Style Garamond Text 1"/>
    <w:basedOn w:val="DefaultParagraphFont"/>
    <w:rsid w:val="001E3835"/>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1E3835"/>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E3835"/>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1E3835"/>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1E3835"/>
    <w:rPr>
      <w:b w:val="0"/>
      <w:bCs w:val="0"/>
      <w:strike w:val="0"/>
      <w:dstrike w:val="0"/>
      <w:sz w:val="14"/>
      <w:u w:val="none"/>
      <w:effect w:val="none"/>
    </w:rPr>
  </w:style>
  <w:style w:type="character" w:customStyle="1" w:styleId="Style7ptBold">
    <w:name w:val="Style 7 pt Bold"/>
    <w:basedOn w:val="DefaultParagraphFont"/>
    <w:rsid w:val="001E3835"/>
    <w:rPr>
      <w:b w:val="0"/>
      <w:bCs/>
      <w:sz w:val="14"/>
    </w:rPr>
  </w:style>
  <w:style w:type="character" w:customStyle="1" w:styleId="StyleStyleBoldUnderlineUnderlineIntenseEmphasis1apple-style-">
    <w:name w:val="Style Style Bold UnderlineUnderlineIntense Emphasis1apple-style-..."/>
    <w:basedOn w:val="DefaultParagraphFont"/>
    <w:rsid w:val="001E383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1E383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1E3835"/>
    <w:rPr>
      <w:rFonts w:ascii="Georgia" w:hAnsi="Georgia" w:hint="default"/>
      <w:u w:val="single"/>
    </w:rPr>
  </w:style>
  <w:style w:type="character" w:customStyle="1" w:styleId="StyleGeorgia12ptThickunderline">
    <w:name w:val="Style Georgia 12 pt Thick underline"/>
    <w:basedOn w:val="DefaultParagraphFont"/>
    <w:rsid w:val="001E3835"/>
    <w:rPr>
      <w:rFonts w:ascii="Georgia" w:hAnsi="Georgia" w:hint="default"/>
      <w:sz w:val="24"/>
      <w:u w:val="single"/>
    </w:rPr>
  </w:style>
  <w:style w:type="character" w:customStyle="1" w:styleId="BodytextItalic1">
    <w:name w:val="Body text + Italic1"/>
    <w:aliases w:val="Spacing 0 pt1"/>
    <w:uiPriority w:val="99"/>
    <w:rsid w:val="001E3835"/>
    <w:rPr>
      <w:rFonts w:ascii="Sylfaen" w:hAnsi="Sylfaen" w:cs="Sylfaen" w:hint="default"/>
      <w:i/>
      <w:iCs/>
      <w:strike w:val="0"/>
      <w:dstrike w:val="0"/>
      <w:sz w:val="19"/>
      <w:szCs w:val="19"/>
      <w:u w:val="none"/>
      <w:effect w:val="none"/>
      <w:shd w:val="clear" w:color="auto" w:fill="FFFFFF"/>
    </w:rPr>
  </w:style>
  <w:style w:type="character" w:customStyle="1" w:styleId="BodyText1">
    <w:name w:val="Body Text1"/>
    <w:rsid w:val="001E383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E383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1E383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E383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E383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CardChar0">
    <w:name w:val="Card Char"/>
    <w:basedOn w:val="DefaultParagraphFont"/>
    <w:locked/>
    <w:rsid w:val="001E3835"/>
    <w:rPr>
      <w:rFonts w:ascii="Georgia" w:eastAsia="Times New Roman" w:hAnsi="Georgia" w:cs="Calibri" w:hint="default"/>
      <w:szCs w:val="20"/>
    </w:rPr>
  </w:style>
  <w:style w:type="character" w:customStyle="1" w:styleId="tagChar2">
    <w:name w:val="tag Char2"/>
    <w:locked/>
    <w:rsid w:val="001E3835"/>
    <w:rPr>
      <w:rFonts w:ascii="Georgia" w:eastAsia="Times New Roman" w:hAnsi="Georgia" w:hint="default"/>
      <w:b/>
      <w:bCs w:val="0"/>
    </w:rPr>
  </w:style>
  <w:style w:type="character" w:customStyle="1" w:styleId="CardTextChar1">
    <w:name w:val="Card Text Char"/>
    <w:locked/>
    <w:rsid w:val="001E3835"/>
    <w:rPr>
      <w:rFonts w:ascii="Garamond" w:hAnsi="Garamond" w:hint="default"/>
      <w:sz w:val="18"/>
    </w:rPr>
  </w:style>
  <w:style w:type="character" w:customStyle="1" w:styleId="cardchar00">
    <w:name w:val="cardchar0"/>
    <w:rsid w:val="001E3835"/>
  </w:style>
  <w:style w:type="character" w:customStyle="1" w:styleId="UnderlineNon-bold">
    <w:name w:val="Underline Non - bold"/>
    <w:rsid w:val="001E3835"/>
    <w:rPr>
      <w:rFonts w:ascii="Times New Roman" w:hAnsi="Times New Roman" w:cs="Times New Roman" w:hint="default"/>
      <w:iCs/>
      <w:sz w:val="22"/>
      <w:u w:val="single"/>
    </w:rPr>
  </w:style>
  <w:style w:type="character" w:customStyle="1" w:styleId="UnderlineBold0">
    <w:name w:val="Underline Bold"/>
    <w:rsid w:val="001E3835"/>
    <w:rPr>
      <w:rFonts w:ascii="Times New Roman" w:hAnsi="Times New Roman" w:cs="Times New Roman" w:hint="default"/>
      <w:b/>
      <w:bCs w:val="0"/>
      <w:sz w:val="22"/>
      <w:u w:val="single"/>
    </w:rPr>
  </w:style>
  <w:style w:type="character" w:customStyle="1" w:styleId="Heading5Char2">
    <w:name w:val="Heading 5 Char2"/>
    <w:rsid w:val="001E3835"/>
    <w:rPr>
      <w:rFonts w:ascii="Bell MT" w:eastAsia="Times New Roman" w:hAnsi="Bell MT" w:hint="default"/>
      <w:bCs/>
      <w:iCs/>
      <w:sz w:val="10"/>
      <w:szCs w:val="26"/>
    </w:rPr>
  </w:style>
  <w:style w:type="character" w:customStyle="1" w:styleId="Boxed">
    <w:name w:val="Boxed"/>
    <w:rsid w:val="001E3835"/>
    <w:rPr>
      <w:rFonts w:ascii="Garamond" w:hAnsi="Garamond" w:hint="default"/>
      <w:b/>
      <w:bCs w:val="0"/>
      <w:sz w:val="22"/>
      <w:bdr w:val="single" w:sz="6" w:space="0" w:color="auto" w:frame="1"/>
    </w:rPr>
  </w:style>
  <w:style w:type="character" w:customStyle="1" w:styleId="Style2CharChar">
    <w:name w:val="Style2 Char Char"/>
    <w:rsid w:val="001E3835"/>
    <w:rPr>
      <w:u w:val="thick"/>
      <w:lang w:val="en-US" w:eastAsia="en-US" w:bidi="ar-SA"/>
    </w:rPr>
  </w:style>
  <w:style w:type="character" w:customStyle="1" w:styleId="underlinechar">
    <w:name w:val="underlinechar"/>
    <w:rsid w:val="001E3835"/>
  </w:style>
  <w:style w:type="character" w:customStyle="1" w:styleId="authordate1">
    <w:name w:val="authordate"/>
    <w:rsid w:val="001E3835"/>
  </w:style>
  <w:style w:type="character" w:customStyle="1" w:styleId="underline0">
    <w:name w:val="%underline"/>
    <w:qFormat/>
    <w:rsid w:val="001E3835"/>
    <w:rPr>
      <w:rFonts w:ascii="Times New Roman" w:hAnsi="Times New Roman" w:cs="Times New Roman" w:hint="default"/>
      <w:strike w:val="0"/>
      <w:dstrike w:val="0"/>
      <w:sz w:val="16"/>
      <w:u w:val="none"/>
      <w:effect w:val="none"/>
    </w:rPr>
  </w:style>
  <w:style w:type="character" w:customStyle="1" w:styleId="AUNDERLINE">
    <w:name w:val="AUNDERLINE"/>
    <w:qFormat/>
    <w:rsid w:val="001E3835"/>
    <w:rPr>
      <w:rFonts w:ascii="Times New Roman" w:hAnsi="Times New Roman" w:cs="Times New Roman" w:hint="default"/>
      <w:sz w:val="20"/>
      <w:u w:val="single"/>
    </w:rPr>
  </w:style>
  <w:style w:type="character" w:customStyle="1" w:styleId="verdana">
    <w:name w:val="verdana"/>
    <w:rsid w:val="001E3835"/>
  </w:style>
  <w:style w:type="character" w:customStyle="1" w:styleId="UnderlinedCharChar">
    <w:name w:val="Underlined Char Char"/>
    <w:rsid w:val="001E3835"/>
    <w:rPr>
      <w:rFonts w:ascii="Garamond" w:hAnsi="Garamond" w:hint="default"/>
      <w:szCs w:val="28"/>
      <w:u w:val="single"/>
      <w:lang w:val="en-US" w:eastAsia="en-US" w:bidi="ar-SA"/>
    </w:rPr>
  </w:style>
  <w:style w:type="character" w:customStyle="1" w:styleId="ssl0">
    <w:name w:val="ss_l0"/>
    <w:rsid w:val="001E3835"/>
  </w:style>
  <w:style w:type="character" w:customStyle="1" w:styleId="slug-doi">
    <w:name w:val="slug-doi"/>
    <w:rsid w:val="001E3835"/>
  </w:style>
  <w:style w:type="character" w:customStyle="1" w:styleId="af">
    <w:name w:val="af"/>
    <w:rsid w:val="001E3835"/>
  </w:style>
  <w:style w:type="character" w:customStyle="1" w:styleId="ab">
    <w:name w:val="ab"/>
    <w:rsid w:val="001E3835"/>
  </w:style>
  <w:style w:type="character" w:customStyle="1" w:styleId="em">
    <w:name w:val="em"/>
    <w:rsid w:val="001E3835"/>
  </w:style>
  <w:style w:type="character" w:customStyle="1" w:styleId="au">
    <w:name w:val="au"/>
    <w:rsid w:val="001E3835"/>
  </w:style>
  <w:style w:type="character" w:customStyle="1" w:styleId="ti">
    <w:name w:val="ti"/>
    <w:rsid w:val="001E3835"/>
  </w:style>
  <w:style w:type="character" w:customStyle="1" w:styleId="subheadblue">
    <w:name w:val="subhead_blue"/>
    <w:rsid w:val="001E3835"/>
  </w:style>
  <w:style w:type="character" w:customStyle="1" w:styleId="affiliation">
    <w:name w:val="affiliation"/>
    <w:rsid w:val="001E3835"/>
  </w:style>
  <w:style w:type="character" w:customStyle="1" w:styleId="slug-doi-wrapper">
    <w:name w:val="slug-doi-wrapper"/>
    <w:rsid w:val="001E3835"/>
  </w:style>
  <w:style w:type="character" w:customStyle="1" w:styleId="slug-metadata-noteahead-of-print">
    <w:name w:val="slug-metadata-note ahead-of-print"/>
    <w:rsid w:val="001E3835"/>
  </w:style>
  <w:style w:type="character" w:customStyle="1" w:styleId="slug-ahead-of-print-date">
    <w:name w:val="slug-ahead-of-print-date"/>
    <w:rsid w:val="001E3835"/>
  </w:style>
  <w:style w:type="character" w:customStyle="1" w:styleId="medium-bold">
    <w:name w:val="medium-bold"/>
    <w:rsid w:val="001E3835"/>
  </w:style>
  <w:style w:type="character" w:customStyle="1" w:styleId="updated-short-citation">
    <w:name w:val="updated-short-citation"/>
    <w:rsid w:val="001E3835"/>
  </w:style>
  <w:style w:type="character" w:customStyle="1" w:styleId="goohl0">
    <w:name w:val="goohl0"/>
    <w:rsid w:val="001E3835"/>
  </w:style>
  <w:style w:type="character" w:customStyle="1" w:styleId="CharChar6">
    <w:name w:val="Char Char6"/>
    <w:rsid w:val="001E3835"/>
    <w:rPr>
      <w:rFonts w:ascii="Arial" w:hAnsi="Arial" w:cs="Arial" w:hint="default"/>
      <w:bCs/>
      <w:sz w:val="16"/>
      <w:szCs w:val="26"/>
      <w:lang w:val="en-US" w:eastAsia="en-US" w:bidi="ar-SA"/>
    </w:rPr>
  </w:style>
  <w:style w:type="character" w:customStyle="1" w:styleId="CharChar3">
    <w:name w:val="Char Char3"/>
    <w:rsid w:val="001E3835"/>
    <w:rPr>
      <w:szCs w:val="24"/>
    </w:rPr>
  </w:style>
  <w:style w:type="character" w:customStyle="1" w:styleId="TagCharChar1">
    <w:name w:val="Tag Char Char1"/>
    <w:rsid w:val="001E3835"/>
    <w:rPr>
      <w:b/>
      <w:bCs w:val="0"/>
      <w:sz w:val="24"/>
      <w:szCs w:val="24"/>
      <w:lang w:val="en-US" w:eastAsia="en-US" w:bidi="ar-SA"/>
    </w:rPr>
  </w:style>
  <w:style w:type="character" w:customStyle="1" w:styleId="7TimesNewRoman">
    <w:name w:val="7 Times New Roman"/>
    <w:rsid w:val="001E383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1E383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E383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E3835"/>
    <w:rPr>
      <w:rFonts w:ascii="Times New Roman" w:hAnsi="Times New Roman" w:cs="Times New Roman" w:hint="default"/>
      <w:strike w:val="0"/>
      <w:dstrike w:val="0"/>
      <w:sz w:val="14"/>
      <w:u w:val="none"/>
      <w:effect w:val="none"/>
    </w:rPr>
  </w:style>
  <w:style w:type="character" w:customStyle="1" w:styleId="F8-UnderlineBold">
    <w:name w:val="F8 - Underline/Bold"/>
    <w:rsid w:val="001E3835"/>
    <w:rPr>
      <w:rFonts w:ascii="Times New Roman" w:hAnsi="Times New Roman" w:cs="Times New Roman" w:hint="default"/>
      <w:b/>
      <w:bCs w:val="0"/>
      <w:sz w:val="20"/>
      <w:u w:val="single"/>
    </w:rPr>
  </w:style>
  <w:style w:type="character" w:customStyle="1" w:styleId="F7-SmallFont">
    <w:name w:val="F7 - Small Font"/>
    <w:rsid w:val="001E3835"/>
    <w:rPr>
      <w:rFonts w:ascii="Times New Roman" w:hAnsi="Times New Roman" w:cs="Times New Roman" w:hint="default"/>
      <w:sz w:val="14"/>
    </w:rPr>
  </w:style>
  <w:style w:type="character" w:customStyle="1" w:styleId="Brief-Bold">
    <w:name w:val="Brief - Bold"/>
    <w:rsid w:val="001E3835"/>
    <w:rPr>
      <w:rFonts w:ascii="Times New Roman" w:hAnsi="Times New Roman" w:cs="Times New Roman" w:hint="default"/>
      <w:b/>
      <w:bCs w:val="0"/>
    </w:rPr>
  </w:style>
  <w:style w:type="character" w:customStyle="1" w:styleId="Card-Underline0">
    <w:name w:val="Card - Underline"/>
    <w:rsid w:val="001E3835"/>
    <w:rPr>
      <w:rFonts w:ascii="Times New Roman" w:hAnsi="Times New Roman" w:cs="Times New Roman" w:hint="default"/>
      <w:u w:val="single"/>
    </w:rPr>
  </w:style>
  <w:style w:type="character" w:customStyle="1" w:styleId="beriefunderline">
    <w:name w:val="berief = underline"/>
    <w:rsid w:val="001E3835"/>
    <w:rPr>
      <w:rFonts w:ascii="Times New Roman" w:eastAsia="Times New Roman" w:hAnsi="Times New Roman" w:cs="Times New Roman" w:hint="default"/>
      <w:sz w:val="20"/>
      <w:u w:val="single"/>
    </w:rPr>
  </w:style>
  <w:style w:type="character" w:customStyle="1" w:styleId="BoldText10pt">
    <w:name w:val="Bold Text 10 pt"/>
    <w:rsid w:val="001E383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1E3835"/>
  </w:style>
  <w:style w:type="character" w:customStyle="1" w:styleId="SC4208902">
    <w:name w:val="SC.4.208902"/>
    <w:rsid w:val="001E3835"/>
    <w:rPr>
      <w:rFonts w:ascii="Century" w:hAnsi="Century" w:cs="Century" w:hint="default"/>
      <w:color w:val="000000"/>
      <w:sz w:val="22"/>
      <w:szCs w:val="22"/>
    </w:rPr>
  </w:style>
  <w:style w:type="character" w:customStyle="1" w:styleId="SC4208915">
    <w:name w:val="SC.4.208915"/>
    <w:rsid w:val="001E3835"/>
    <w:rPr>
      <w:rFonts w:ascii="Century" w:hAnsi="Century" w:cs="Century" w:hint="default"/>
      <w:color w:val="000000"/>
      <w:sz w:val="13"/>
      <w:szCs w:val="13"/>
    </w:rPr>
  </w:style>
  <w:style w:type="character" w:customStyle="1" w:styleId="SC273764">
    <w:name w:val="SC.2.73764"/>
    <w:rsid w:val="001E3835"/>
    <w:rPr>
      <w:rFonts w:ascii="Century" w:hAnsi="Century" w:cs="Century" w:hint="default"/>
      <w:color w:val="000000"/>
      <w:sz w:val="72"/>
      <w:szCs w:val="72"/>
    </w:rPr>
  </w:style>
  <w:style w:type="character" w:customStyle="1" w:styleId="SC273779">
    <w:name w:val="SC.2.73779"/>
    <w:rsid w:val="001E3835"/>
    <w:rPr>
      <w:rFonts w:ascii="Century" w:hAnsi="Century" w:cs="Century" w:hint="default"/>
      <w:color w:val="000000"/>
      <w:sz w:val="40"/>
      <w:szCs w:val="40"/>
    </w:rPr>
  </w:style>
  <w:style w:type="character" w:customStyle="1" w:styleId="SC273763">
    <w:name w:val="SC.2.73763"/>
    <w:rsid w:val="001E3835"/>
    <w:rPr>
      <w:rFonts w:ascii="Century" w:hAnsi="Century" w:cs="Century" w:hint="default"/>
      <w:b/>
      <w:bCs/>
      <w:color w:val="000000"/>
    </w:rPr>
  </w:style>
  <w:style w:type="character" w:customStyle="1" w:styleId="SC4208910">
    <w:name w:val="SC.4.208910"/>
    <w:rsid w:val="001E3835"/>
    <w:rPr>
      <w:rFonts w:ascii="Century" w:hAnsi="Century" w:cs="Century" w:hint="default"/>
      <w:color w:val="000000"/>
      <w:sz w:val="28"/>
      <w:szCs w:val="28"/>
    </w:rPr>
  </w:style>
  <w:style w:type="character" w:customStyle="1" w:styleId="SC4208911">
    <w:name w:val="SC.4.208911"/>
    <w:rsid w:val="001E3835"/>
    <w:rPr>
      <w:rFonts w:ascii="Century" w:hAnsi="Century" w:cs="Century" w:hint="default"/>
      <w:color w:val="000000"/>
    </w:rPr>
  </w:style>
  <w:style w:type="character" w:customStyle="1" w:styleId="articlesubtitle">
    <w:name w:val="article_sub_title"/>
    <w:rsid w:val="001E3835"/>
  </w:style>
  <w:style w:type="character" w:customStyle="1" w:styleId="newsdate2">
    <w:name w:val="news_date2"/>
    <w:rsid w:val="001E3835"/>
  </w:style>
  <w:style w:type="character" w:customStyle="1" w:styleId="readarticleheader">
    <w:name w:val="readarticleheader"/>
    <w:rsid w:val="001E3835"/>
  </w:style>
  <w:style w:type="character" w:customStyle="1" w:styleId="UnderlineChar2">
    <w:name w:val="Underline Char2"/>
    <w:rsid w:val="001E3835"/>
    <w:rPr>
      <w:rFonts w:ascii="Trebuchet MS" w:hAnsi="Trebuchet MS" w:hint="default"/>
      <w:u w:val="thick"/>
      <w:lang w:val="en-US" w:eastAsia="zh-CN" w:bidi="ar-SA"/>
    </w:rPr>
  </w:style>
  <w:style w:type="character" w:customStyle="1" w:styleId="BoldUnderliningChar">
    <w:name w:val="Bold Underlining Char"/>
    <w:rsid w:val="001E3835"/>
    <w:rPr>
      <w:rFonts w:ascii="Arial Narrow" w:eastAsia="Times New Roman" w:hAnsi="Arial Narrow" w:cs="Times New Roman" w:hint="default"/>
      <w:b/>
      <w:bCs w:val="0"/>
      <w:sz w:val="20"/>
      <w:szCs w:val="24"/>
      <w:u w:val="single"/>
      <w:lang w:val="en-GB" w:eastAsia="en-US" w:bidi="ar-SA"/>
    </w:rPr>
  </w:style>
  <w:style w:type="character" w:customStyle="1" w:styleId="medium-normal1">
    <w:name w:val="medium-normal1"/>
    <w:rsid w:val="001E3835"/>
    <w:rPr>
      <w:rFonts w:ascii="Arial" w:hAnsi="Arial" w:cs="Arial" w:hint="default"/>
      <w:b w:val="0"/>
      <w:bCs w:val="0"/>
      <w:i w:val="0"/>
      <w:iCs w:val="0"/>
      <w:sz w:val="20"/>
      <w:szCs w:val="20"/>
    </w:rPr>
  </w:style>
  <w:style w:type="character" w:customStyle="1" w:styleId="UnderlinedCardChar">
    <w:name w:val="Underlined Card Char"/>
    <w:rsid w:val="001E3835"/>
    <w:rPr>
      <w:rFonts w:ascii="Palatino Linotype" w:hAnsi="Palatino Linotype" w:hint="default"/>
      <w:u w:val="single"/>
      <w:lang w:val="en-US" w:eastAsia="en-US" w:bidi="ar-SA"/>
    </w:rPr>
  </w:style>
  <w:style w:type="character" w:customStyle="1" w:styleId="UnderlineCharChar">
    <w:name w:val="Underline Char Char"/>
    <w:rsid w:val="001E3835"/>
    <w:rPr>
      <w:rFonts w:ascii="Arial Narrow" w:hAnsi="Arial Narrow" w:hint="default"/>
      <w:szCs w:val="24"/>
      <w:u w:val="single"/>
      <w:lang w:val="en-US" w:eastAsia="en-US" w:bidi="ar-SA"/>
    </w:rPr>
  </w:style>
  <w:style w:type="character" w:customStyle="1" w:styleId="BoldText12pt">
    <w:name w:val="Bold Text 12 pt"/>
    <w:autoRedefine/>
    <w:rsid w:val="001E383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1E3835"/>
    <w:rPr>
      <w:sz w:val="20"/>
      <w:u w:val="single"/>
    </w:rPr>
  </w:style>
  <w:style w:type="character" w:customStyle="1" w:styleId="char">
    <w:name w:val="char"/>
    <w:rsid w:val="001E3835"/>
  </w:style>
  <w:style w:type="character" w:customStyle="1" w:styleId="UnderlineCharCharCharCharCharChar">
    <w:name w:val="Underline Char Char Char Char Char Char"/>
    <w:rsid w:val="001E3835"/>
    <w:rPr>
      <w:rFonts w:ascii="Arial Narrow" w:hAnsi="Arial Narrow" w:hint="default"/>
      <w:szCs w:val="24"/>
      <w:u w:val="single"/>
      <w:lang w:val="en-US" w:eastAsia="en-US" w:bidi="ar-SA"/>
    </w:rPr>
  </w:style>
  <w:style w:type="character" w:customStyle="1" w:styleId="klink">
    <w:name w:val="klink"/>
    <w:rsid w:val="001E3835"/>
  </w:style>
  <w:style w:type="character" w:customStyle="1" w:styleId="hdr">
    <w:name w:val="hdr"/>
    <w:rsid w:val="001E3835"/>
  </w:style>
  <w:style w:type="character" w:customStyle="1" w:styleId="date1">
    <w:name w:val="date1"/>
    <w:rsid w:val="001E3835"/>
  </w:style>
  <w:style w:type="character" w:customStyle="1" w:styleId="bolding1">
    <w:name w:val="bolding1"/>
    <w:rsid w:val="001E3835"/>
    <w:rPr>
      <w:b/>
      <w:bCs/>
    </w:rPr>
  </w:style>
  <w:style w:type="character" w:customStyle="1" w:styleId="bookoptions1">
    <w:name w:val="book_options1"/>
    <w:rsid w:val="001E3835"/>
    <w:rPr>
      <w:b/>
      <w:bCs/>
      <w:color w:val="333366"/>
    </w:rPr>
  </w:style>
  <w:style w:type="character" w:customStyle="1" w:styleId="descriptionblock">
    <w:name w:val="description block"/>
    <w:rsid w:val="001E3835"/>
  </w:style>
  <w:style w:type="character" w:customStyle="1" w:styleId="detailsboxblock">
    <w:name w:val="detailsbox block"/>
    <w:rsid w:val="001E3835"/>
  </w:style>
  <w:style w:type="character" w:customStyle="1" w:styleId="Char3">
    <w:name w:val="Char3"/>
    <w:rsid w:val="001E3835"/>
    <w:rPr>
      <w:rFonts w:ascii="Arial" w:hAnsi="Arial" w:cs="Arial" w:hint="default"/>
      <w:bCs/>
      <w:u w:val="thick"/>
      <w:lang w:val="en-US" w:eastAsia="en-US" w:bidi="ar-SA"/>
    </w:rPr>
  </w:style>
  <w:style w:type="character" w:customStyle="1" w:styleId="MicroTextChar0">
    <w:name w:val="MicroText Char"/>
    <w:rsid w:val="001E3835"/>
    <w:rPr>
      <w:sz w:val="12"/>
      <w:lang w:val="en-GB" w:eastAsia="en-US" w:bidi="ar-SA"/>
    </w:rPr>
  </w:style>
  <w:style w:type="character" w:customStyle="1" w:styleId="CardsFont6ptChar">
    <w:name w:val="Cards + Font: 6 pt Char"/>
    <w:rsid w:val="001E3835"/>
    <w:rPr>
      <w:sz w:val="12"/>
      <w:szCs w:val="24"/>
      <w:lang w:val="en-US" w:eastAsia="en-US" w:bidi="ar-SA"/>
    </w:rPr>
  </w:style>
  <w:style w:type="character" w:customStyle="1" w:styleId="texto11">
    <w:name w:val="texto11"/>
    <w:rsid w:val="001E3835"/>
    <w:rPr>
      <w:rFonts w:ascii="Arial" w:hAnsi="Arial" w:cs="Arial" w:hint="default"/>
      <w:b w:val="0"/>
      <w:bCs w:val="0"/>
      <w:i w:val="0"/>
      <w:iCs w:val="0"/>
      <w:caps w:val="0"/>
      <w:color w:val="000000"/>
      <w:sz w:val="26"/>
      <w:szCs w:val="26"/>
    </w:rPr>
  </w:style>
  <w:style w:type="character" w:customStyle="1" w:styleId="CardtextChar2">
    <w:name w:val="Card text Char"/>
    <w:rsid w:val="001E3835"/>
    <w:rPr>
      <w:rFonts w:ascii="Arial Narrow" w:hAnsi="Arial Narrow" w:hint="default"/>
      <w:sz w:val="22"/>
      <w:szCs w:val="24"/>
      <w:u w:val="single"/>
      <w:lang w:val="en-US" w:eastAsia="en-US" w:bidi="ar-SA"/>
    </w:rPr>
  </w:style>
  <w:style w:type="character" w:customStyle="1" w:styleId="term1">
    <w:name w:val="term1"/>
    <w:rsid w:val="001E3835"/>
    <w:rPr>
      <w:b/>
      <w:bCs/>
    </w:rPr>
  </w:style>
  <w:style w:type="character" w:customStyle="1" w:styleId="DebateCiteCharCharChar">
    <w:name w:val="Debate Cite Char Char Char"/>
    <w:rsid w:val="001E3835"/>
    <w:rPr>
      <w:b/>
      <w:bCs w:val="0"/>
      <w:sz w:val="32"/>
      <w:szCs w:val="32"/>
      <w:lang w:val="en-US" w:eastAsia="en-US" w:bidi="ar-SA"/>
    </w:rPr>
  </w:style>
  <w:style w:type="character" w:customStyle="1" w:styleId="TagChar3">
    <w:name w:val="Tag Char3"/>
    <w:rsid w:val="001E3835"/>
    <w:rPr>
      <w:rFonts w:ascii="Palatino Linotype" w:hAnsi="Palatino Linotype" w:hint="default"/>
      <w:b/>
      <w:bCs w:val="0"/>
      <w:sz w:val="24"/>
      <w:szCs w:val="24"/>
      <w:lang w:val="en-US" w:eastAsia="en-US" w:bidi="ar-SA"/>
    </w:rPr>
  </w:style>
  <w:style w:type="character" w:customStyle="1" w:styleId="TagandCiteChar">
    <w:name w:val="Tag and Cite Char"/>
    <w:rsid w:val="001E3835"/>
    <w:rPr>
      <w:color w:val="333333"/>
      <w:sz w:val="22"/>
      <w:szCs w:val="22"/>
      <w:lang w:val="en-US" w:eastAsia="en-US" w:bidi="ar-SA"/>
    </w:rPr>
  </w:style>
  <w:style w:type="character" w:customStyle="1" w:styleId="Style10ptBold">
    <w:name w:val="Style 10 pt Bold"/>
    <w:rsid w:val="001E3835"/>
    <w:rPr>
      <w:b/>
      <w:bCs/>
      <w:sz w:val="20"/>
    </w:rPr>
  </w:style>
  <w:style w:type="character" w:customStyle="1" w:styleId="text9">
    <w:name w:val="text9"/>
    <w:rsid w:val="001E3835"/>
  </w:style>
  <w:style w:type="character" w:customStyle="1" w:styleId="text21">
    <w:name w:val="text21"/>
    <w:rsid w:val="001E3835"/>
  </w:style>
  <w:style w:type="character" w:customStyle="1" w:styleId="text19">
    <w:name w:val="text19"/>
    <w:rsid w:val="001E3835"/>
  </w:style>
  <w:style w:type="character" w:customStyle="1" w:styleId="pmterms11">
    <w:name w:val="pmterms11"/>
    <w:rsid w:val="001E3835"/>
    <w:rPr>
      <w:b/>
      <w:bCs/>
      <w:i w:val="0"/>
      <w:iCs w:val="0"/>
      <w:color w:val="000000"/>
    </w:rPr>
  </w:style>
  <w:style w:type="character" w:customStyle="1" w:styleId="term2">
    <w:name w:val="term2"/>
    <w:rsid w:val="001E3835"/>
    <w:rPr>
      <w:b/>
      <w:bCs/>
    </w:rPr>
  </w:style>
  <w:style w:type="character" w:customStyle="1" w:styleId="pmterms12">
    <w:name w:val="pmterms12"/>
    <w:rsid w:val="001E3835"/>
    <w:rPr>
      <w:b/>
      <w:bCs/>
      <w:i w:val="0"/>
      <w:iCs w:val="0"/>
      <w:color w:val="000000"/>
    </w:rPr>
  </w:style>
  <w:style w:type="character" w:customStyle="1" w:styleId="ToReadChar">
    <w:name w:val="To Read Char"/>
    <w:rsid w:val="001E3835"/>
    <w:rPr>
      <w:rFonts w:ascii="Verdana" w:hAnsi="Verdana" w:hint="default"/>
      <w:b/>
      <w:bCs w:val="0"/>
      <w:szCs w:val="24"/>
      <w:u w:val="single"/>
      <w:lang w:val="en-US" w:eastAsia="en-US" w:bidi="ar-SA"/>
    </w:rPr>
  </w:style>
  <w:style w:type="character" w:customStyle="1" w:styleId="ToReadCharChar">
    <w:name w:val="To Read Char Char"/>
    <w:rsid w:val="001E3835"/>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1E3835"/>
    <w:rPr>
      <w:b/>
      <w:bCs w:val="0"/>
      <w:szCs w:val="24"/>
      <w:u w:val="single"/>
      <w:lang w:val="en-US" w:eastAsia="en-US" w:bidi="ar-SA"/>
    </w:rPr>
  </w:style>
  <w:style w:type="character" w:customStyle="1" w:styleId="UnderlineChar1">
    <w:name w:val="Underline Char1"/>
    <w:rsid w:val="001E3835"/>
    <w:rPr>
      <w:szCs w:val="24"/>
      <w:u w:val="single"/>
      <w:lang w:val="en-US" w:eastAsia="en-US" w:bidi="ar-SA"/>
    </w:rPr>
  </w:style>
  <w:style w:type="character" w:customStyle="1" w:styleId="TitleChar2">
    <w:name w:val="Title Char2"/>
    <w:basedOn w:val="DefaultParagraphFont"/>
    <w:rsid w:val="001E3835"/>
    <w:rPr>
      <w:rFonts w:asciiTheme="majorHAnsi" w:eastAsiaTheme="majorEastAsia" w:hAnsiTheme="majorHAnsi" w:cstheme="majorBidi" w:hint="default"/>
      <w:spacing w:val="-10"/>
      <w:kern w:val="28"/>
      <w:sz w:val="56"/>
      <w:szCs w:val="56"/>
    </w:rPr>
  </w:style>
  <w:style w:type="character" w:customStyle="1" w:styleId="title10">
    <w:name w:val="title1"/>
    <w:rsid w:val="001E3835"/>
  </w:style>
  <w:style w:type="character" w:customStyle="1" w:styleId="author">
    <w:name w:val="author"/>
    <w:rsid w:val="001E3835"/>
  </w:style>
  <w:style w:type="character" w:customStyle="1" w:styleId="bio">
    <w:name w:val="bio"/>
    <w:rsid w:val="001E3835"/>
  </w:style>
  <w:style w:type="character" w:customStyle="1" w:styleId="storytextstyle">
    <w:name w:val="storytextstyle"/>
    <w:rsid w:val="001E3835"/>
  </w:style>
  <w:style w:type="character" w:customStyle="1" w:styleId="cardunderlinedCharChar">
    <w:name w:val="card underlined Char Char"/>
    <w:rsid w:val="001E3835"/>
    <w:rPr>
      <w:rFonts w:ascii="Arial" w:hAnsi="Arial" w:cs="Arial" w:hint="default"/>
      <w:sz w:val="22"/>
      <w:szCs w:val="24"/>
      <w:u w:val="single"/>
      <w:lang w:val="en-US" w:eastAsia="en-US" w:bidi="ar-SA"/>
    </w:rPr>
  </w:style>
  <w:style w:type="character" w:customStyle="1" w:styleId="SmallChar">
    <w:name w:val="Small Char"/>
    <w:rsid w:val="001E3835"/>
    <w:rPr>
      <w:rFonts w:ascii="Book Antiqua" w:hAnsi="Book Antiqua" w:hint="default"/>
      <w:sz w:val="16"/>
      <w:szCs w:val="24"/>
      <w:lang w:val="en-US" w:eastAsia="en-US" w:bidi="ar-SA"/>
    </w:rPr>
  </w:style>
  <w:style w:type="character" w:customStyle="1" w:styleId="Style2Char1">
    <w:name w:val="Style2 Char1"/>
    <w:rsid w:val="001E3835"/>
    <w:rPr>
      <w:rFonts w:ascii="Book Antiqua" w:hAnsi="Book Antiqua" w:hint="default"/>
      <w:szCs w:val="24"/>
      <w:u w:val="thick"/>
      <w:lang w:val="en-US" w:eastAsia="en-US" w:bidi="ar-SA"/>
    </w:rPr>
  </w:style>
  <w:style w:type="character" w:customStyle="1" w:styleId="Style1Char1">
    <w:name w:val="Style1 Char1"/>
    <w:rsid w:val="001E3835"/>
    <w:rPr>
      <w:rFonts w:ascii="Book Antiqua" w:hAnsi="Book Antiqua" w:hint="default"/>
      <w:sz w:val="16"/>
      <w:szCs w:val="16"/>
      <w:lang w:val="en-US" w:eastAsia="en-US" w:bidi="ar-SA"/>
    </w:rPr>
  </w:style>
  <w:style w:type="character" w:customStyle="1" w:styleId="articlehead21">
    <w:name w:val="articlehead21"/>
    <w:rsid w:val="001E3835"/>
    <w:rPr>
      <w:rFonts w:ascii="Arial" w:hAnsi="Arial" w:cs="Arial" w:hint="default"/>
      <w:b/>
      <w:bCs/>
      <w:color w:val="660000"/>
      <w:sz w:val="20"/>
      <w:szCs w:val="20"/>
    </w:rPr>
  </w:style>
  <w:style w:type="character" w:customStyle="1" w:styleId="BoldandUnderlineChar2Char1">
    <w:name w:val="Bold and Underline Char2 Char1"/>
    <w:rsid w:val="001E3835"/>
    <w:rPr>
      <w:b/>
      <w:bCs w:val="0"/>
      <w:szCs w:val="24"/>
      <w:u w:val="single"/>
      <w:lang w:val="en-US" w:eastAsia="en-US" w:bidi="ar-SA"/>
    </w:rPr>
  </w:style>
  <w:style w:type="character" w:customStyle="1" w:styleId="BoldUnderlineChar0">
    <w:name w:val="BoldUnderline Char"/>
    <w:rsid w:val="001E3835"/>
    <w:rPr>
      <w:b/>
      <w:bCs w:val="0"/>
      <w:szCs w:val="24"/>
      <w:u w:val="single"/>
      <w:lang w:val="en-US" w:eastAsia="en-US" w:bidi="ar-SA"/>
    </w:rPr>
  </w:style>
  <w:style w:type="character" w:customStyle="1" w:styleId="TagCiteChar10">
    <w:name w:val="Tag/Cite Char1"/>
    <w:rsid w:val="001E3835"/>
    <w:rPr>
      <w:b/>
      <w:bCs w:val="0"/>
      <w:lang w:val="en-US" w:eastAsia="en-US" w:bidi="ar-SA"/>
    </w:rPr>
  </w:style>
  <w:style w:type="character" w:customStyle="1" w:styleId="goohl2">
    <w:name w:val="goohl2"/>
    <w:rsid w:val="001E3835"/>
  </w:style>
  <w:style w:type="character" w:customStyle="1" w:styleId="CardCharChar">
    <w:name w:val="Card Char Char"/>
    <w:rsid w:val="001E3835"/>
    <w:rPr>
      <w:lang w:val="en-US" w:eastAsia="en-US" w:bidi="ar-SA"/>
    </w:rPr>
  </w:style>
  <w:style w:type="character" w:customStyle="1" w:styleId="BriefTitle1Char">
    <w:name w:val="Brief Title 1 Char"/>
    <w:rsid w:val="001E3835"/>
    <w:rPr>
      <w:b/>
      <w:bCs w:val="0"/>
      <w:u w:val="single"/>
      <w:lang w:val="en-US" w:eastAsia="en-US" w:bidi="ar-SA"/>
    </w:rPr>
  </w:style>
  <w:style w:type="character" w:customStyle="1" w:styleId="TagCiteCharChar">
    <w:name w:val="Tag/Cite Char Char"/>
    <w:rsid w:val="001E3835"/>
    <w:rPr>
      <w:b/>
      <w:bCs w:val="0"/>
      <w:lang w:val="en-US" w:eastAsia="en-US" w:bidi="ar-SA"/>
    </w:rPr>
  </w:style>
  <w:style w:type="character" w:customStyle="1" w:styleId="btx">
    <w:name w:val="btx"/>
    <w:rsid w:val="001E3835"/>
  </w:style>
  <w:style w:type="character" w:customStyle="1" w:styleId="CardChar1">
    <w:name w:val="Card Char1"/>
    <w:rsid w:val="001E3835"/>
    <w:rPr>
      <w:lang w:val="en-US" w:eastAsia="en-US" w:bidi="ar-SA"/>
    </w:rPr>
  </w:style>
  <w:style w:type="character" w:customStyle="1" w:styleId="prodgeneral1">
    <w:name w:val="prodgeneral1"/>
    <w:rsid w:val="001E3835"/>
    <w:rPr>
      <w:rFonts w:ascii="Verdana" w:hAnsi="Verdana" w:hint="default"/>
      <w:b w:val="0"/>
      <w:bCs w:val="0"/>
      <w:caps w:val="0"/>
      <w:color w:val="000000"/>
      <w:spacing w:val="0"/>
      <w:sz w:val="16"/>
      <w:szCs w:val="16"/>
    </w:rPr>
  </w:style>
  <w:style w:type="character" w:customStyle="1" w:styleId="standardcontent">
    <w:name w:val="standardcontent"/>
    <w:rsid w:val="001E3835"/>
  </w:style>
  <w:style w:type="character" w:customStyle="1" w:styleId="summary1">
    <w:name w:val="summary1"/>
    <w:rsid w:val="001E3835"/>
    <w:rPr>
      <w:rFonts w:ascii="Arial" w:hAnsi="Arial" w:cs="Arial" w:hint="default"/>
      <w:sz w:val="18"/>
      <w:szCs w:val="18"/>
    </w:rPr>
  </w:style>
  <w:style w:type="character" w:customStyle="1" w:styleId="text3">
    <w:name w:val="text3"/>
    <w:rsid w:val="001E3835"/>
  </w:style>
  <w:style w:type="character" w:customStyle="1" w:styleId="underline1">
    <w:name w:val="underline1"/>
    <w:rsid w:val="001E3835"/>
    <w:rPr>
      <w:rFonts w:ascii="Times New Roman" w:hAnsi="Times New Roman" w:cs="Times New Roman" w:hint="default"/>
      <w:sz w:val="20"/>
      <w:u w:val="single"/>
      <w:lang w:eastAsia="en-US"/>
    </w:rPr>
  </w:style>
  <w:style w:type="character" w:customStyle="1" w:styleId="CardTextUnderlinedChar">
    <w:name w:val="Card Text Underlined Char"/>
    <w:rsid w:val="001E3835"/>
    <w:rPr>
      <w:rFonts w:ascii="Arial Narrow" w:hAnsi="Arial Narrow" w:hint="default"/>
      <w:sz w:val="24"/>
      <w:szCs w:val="24"/>
      <w:u w:val="single"/>
      <w:lang w:val="en-US" w:eastAsia="en-US" w:bidi="ar-SA"/>
    </w:rPr>
  </w:style>
  <w:style w:type="character" w:customStyle="1" w:styleId="cardtextsmallChar">
    <w:name w:val="card text small Char"/>
    <w:rsid w:val="001E3835"/>
    <w:rPr>
      <w:rFonts w:ascii="Arial Narrow" w:hAnsi="Arial Narrow" w:hint="default"/>
      <w:sz w:val="16"/>
      <w:szCs w:val="24"/>
      <w:lang w:val="en-US" w:eastAsia="en-US" w:bidi="ar-SA"/>
    </w:rPr>
  </w:style>
  <w:style w:type="character" w:customStyle="1" w:styleId="countrytitle1">
    <w:name w:val="countrytitle1"/>
    <w:rsid w:val="001E3835"/>
    <w:rPr>
      <w:rFonts w:ascii="Verdana" w:hAnsi="Verdana" w:hint="default"/>
      <w:b/>
      <w:bCs/>
      <w:color w:val="293643"/>
      <w:sz w:val="24"/>
      <w:szCs w:val="24"/>
    </w:rPr>
  </w:style>
  <w:style w:type="character" w:customStyle="1" w:styleId="storyheader1">
    <w:name w:val="storyheader1"/>
    <w:rsid w:val="001E3835"/>
    <w:rPr>
      <w:rFonts w:ascii="Verdana" w:hAnsi="Verdana" w:hint="default"/>
      <w:b/>
      <w:bCs/>
      <w:color w:val="000000"/>
      <w:sz w:val="21"/>
      <w:szCs w:val="21"/>
    </w:rPr>
  </w:style>
  <w:style w:type="character" w:customStyle="1" w:styleId="cardunderlinedChar0">
    <w:name w:val="card underlined Char"/>
    <w:rsid w:val="001E3835"/>
    <w:rPr>
      <w:rFonts w:ascii="Arial" w:hAnsi="Arial" w:cs="Arial" w:hint="default"/>
      <w:sz w:val="22"/>
      <w:szCs w:val="24"/>
      <w:u w:val="single"/>
      <w:lang w:val="en-US" w:eastAsia="en-US" w:bidi="ar-SA"/>
    </w:rPr>
  </w:style>
  <w:style w:type="character" w:customStyle="1" w:styleId="Style8pt">
    <w:name w:val="Style 8 pt"/>
    <w:rsid w:val="001E3835"/>
    <w:rPr>
      <w:sz w:val="16"/>
    </w:rPr>
  </w:style>
  <w:style w:type="character" w:customStyle="1" w:styleId="article1">
    <w:name w:val="article1"/>
    <w:rsid w:val="001E3835"/>
    <w:rPr>
      <w:rFonts w:ascii="Verdana" w:hAnsi="Verdana" w:hint="default"/>
      <w:color w:val="333333"/>
      <w:sz w:val="16"/>
      <w:szCs w:val="16"/>
    </w:rPr>
  </w:style>
  <w:style w:type="character" w:customStyle="1" w:styleId="Hyperlink6">
    <w:name w:val="Hyperlink6"/>
    <w:rsid w:val="001E3835"/>
    <w:rPr>
      <w:color w:val="3300CC"/>
      <w:u w:val="single"/>
    </w:rPr>
  </w:style>
  <w:style w:type="character" w:customStyle="1" w:styleId="story-posted-date1">
    <w:name w:val="story-posted-date1"/>
    <w:rsid w:val="001E383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E3835"/>
    <w:rPr>
      <w:rFonts w:ascii="SimSun" w:eastAsia="SimSun" w:hAnsi="SimSun" w:cs="Arial" w:hint="eastAsia"/>
      <w:b/>
      <w:bCs/>
      <w:iCs/>
      <w:sz w:val="24"/>
      <w:szCs w:val="28"/>
      <w:lang w:val="en-US" w:eastAsia="zh-CN" w:bidi="ar-SA"/>
    </w:rPr>
  </w:style>
  <w:style w:type="character" w:customStyle="1" w:styleId="postbody">
    <w:name w:val="postbody"/>
    <w:rsid w:val="001E3835"/>
  </w:style>
  <w:style w:type="character" w:customStyle="1" w:styleId="textmedium">
    <w:name w:val="textmedium"/>
    <w:rsid w:val="001E3835"/>
  </w:style>
  <w:style w:type="character" w:customStyle="1" w:styleId="citation1">
    <w:name w:val="citation1"/>
    <w:rsid w:val="001E3835"/>
    <w:rPr>
      <w:rFonts w:ascii="Verdana" w:hAnsi="Verdana" w:hint="default"/>
      <w:sz w:val="17"/>
      <w:szCs w:val="17"/>
    </w:rPr>
  </w:style>
  <w:style w:type="character" w:customStyle="1" w:styleId="hithighlite">
    <w:name w:val="hithighlite"/>
    <w:rsid w:val="001E3835"/>
  </w:style>
  <w:style w:type="character" w:customStyle="1" w:styleId="articlecontent">
    <w:name w:val="articlecontent"/>
    <w:rsid w:val="001E3835"/>
  </w:style>
  <w:style w:type="character" w:customStyle="1" w:styleId="fource1">
    <w:name w:val="fource1"/>
    <w:rsid w:val="001E3835"/>
    <w:rPr>
      <w:sz w:val="34"/>
      <w:szCs w:val="34"/>
    </w:rPr>
  </w:style>
  <w:style w:type="character" w:customStyle="1" w:styleId="Style3Char">
    <w:name w:val="Style3 Char"/>
    <w:rsid w:val="001E3835"/>
    <w:rPr>
      <w:rFonts w:ascii="Arial Narrow" w:hAnsi="Arial Narrow" w:hint="default"/>
      <w:b/>
      <w:bCs w:val="0"/>
      <w:sz w:val="22"/>
      <w:szCs w:val="24"/>
      <w:lang w:val="en-US" w:eastAsia="en-US" w:bidi="ar-SA"/>
    </w:rPr>
  </w:style>
  <w:style w:type="character" w:customStyle="1" w:styleId="LanguageStrikeChar">
    <w:name w:val="Language Strike Char"/>
    <w:rsid w:val="001E3835"/>
    <w:rPr>
      <w:rFonts w:ascii="Arial Narrow" w:hAnsi="Arial Narrow" w:hint="default"/>
      <w:strike/>
      <w:szCs w:val="24"/>
      <w:lang w:val="en-US" w:eastAsia="en-US" w:bidi="ar-SA"/>
    </w:rPr>
  </w:style>
  <w:style w:type="character" w:customStyle="1" w:styleId="normal11">
    <w:name w:val="normal1"/>
    <w:rsid w:val="001E3835"/>
  </w:style>
  <w:style w:type="character" w:customStyle="1" w:styleId="ds">
    <w:name w:val="ds"/>
    <w:rsid w:val="001E3835"/>
  </w:style>
  <w:style w:type="character" w:customStyle="1" w:styleId="caps">
    <w:name w:val="caps"/>
    <w:rsid w:val="001E3835"/>
  </w:style>
  <w:style w:type="character" w:customStyle="1" w:styleId="UnderliningChar1">
    <w:name w:val="Underlining Char1"/>
    <w:rsid w:val="001E3835"/>
    <w:rPr>
      <w:rFonts w:ascii="Arial Narrow" w:hAnsi="Arial Narrow" w:hint="default"/>
      <w:szCs w:val="24"/>
      <w:u w:val="single"/>
      <w:lang w:val="en-US" w:eastAsia="en-US" w:bidi="ar-SA"/>
    </w:rPr>
  </w:style>
  <w:style w:type="character" w:customStyle="1" w:styleId="UnderliningChar2">
    <w:name w:val="Underlining Char2"/>
    <w:rsid w:val="001E3835"/>
    <w:rPr>
      <w:rFonts w:ascii="Arial Narrow" w:hAnsi="Arial Narrow" w:hint="default"/>
      <w:szCs w:val="24"/>
      <w:u w:val="single"/>
      <w:lang w:val="en-US" w:eastAsia="en-US" w:bidi="ar-SA"/>
    </w:rPr>
  </w:style>
  <w:style w:type="character" w:customStyle="1" w:styleId="MicroTextChar1">
    <w:name w:val="MicroText Char1"/>
    <w:rsid w:val="001E3835"/>
    <w:rPr>
      <w:rFonts w:ascii="Arial Narrow" w:hAnsi="Arial Narrow" w:hint="default"/>
      <w:sz w:val="12"/>
      <w:szCs w:val="24"/>
      <w:lang w:val="en-US" w:eastAsia="en-US" w:bidi="ar-SA"/>
    </w:rPr>
  </w:style>
  <w:style w:type="character" w:customStyle="1" w:styleId="DefaultPara">
    <w:name w:val="Default Para"/>
    <w:rsid w:val="001E3835"/>
    <w:rPr>
      <w:sz w:val="20"/>
    </w:rPr>
  </w:style>
  <w:style w:type="character" w:customStyle="1" w:styleId="SYSHYPERTEXT">
    <w:name w:val="SYS_HYPERTEXT"/>
    <w:rsid w:val="001E3835"/>
    <w:rPr>
      <w:color w:val="0000FF"/>
      <w:u w:val="single"/>
    </w:rPr>
  </w:style>
  <w:style w:type="character" w:customStyle="1" w:styleId="Hyperlink1">
    <w:name w:val="Hyperlink1"/>
    <w:rsid w:val="001E383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E383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E3835"/>
    <w:rPr>
      <w:rFonts w:ascii="Arial Narrow" w:hAnsi="Arial Narrow" w:hint="default"/>
      <w:noProof w:val="0"/>
      <w:szCs w:val="24"/>
      <w:u w:val="single"/>
      <w:lang w:val="en-US" w:eastAsia="en-US" w:bidi="ar-SA"/>
    </w:rPr>
  </w:style>
  <w:style w:type="character" w:customStyle="1" w:styleId="BlockHeading1Char">
    <w:name w:val="Block Heading 1 Char"/>
    <w:rsid w:val="001E3835"/>
    <w:rPr>
      <w:rFonts w:ascii="Georgia" w:hAnsi="Georgia" w:hint="default"/>
      <w:b/>
      <w:bCs w:val="0"/>
      <w:color w:val="000000"/>
      <w:sz w:val="48"/>
      <w:szCs w:val="48"/>
      <w:lang w:val="en-US" w:eastAsia="en-US" w:bidi="ar-SA"/>
    </w:rPr>
  </w:style>
  <w:style w:type="character" w:customStyle="1" w:styleId="citationunderlineChar">
    <w:name w:val="citation/underline Char"/>
    <w:rsid w:val="001E3835"/>
    <w:rPr>
      <w:b/>
      <w:bCs w:val="0"/>
      <w:sz w:val="24"/>
      <w:szCs w:val="24"/>
      <w:u w:val="single"/>
      <w:lang w:val="en-US" w:eastAsia="en-US" w:bidi="ar-SA"/>
    </w:rPr>
  </w:style>
  <w:style w:type="character" w:customStyle="1" w:styleId="StyleTagTimesNewRomanChar">
    <w:name w:val="Style Tag + Times New Roman Char"/>
    <w:rsid w:val="001E383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E3835"/>
    <w:rPr>
      <w:rFonts w:ascii="Arial Narrow" w:hAnsi="Arial Narrow" w:cs="Arial" w:hint="default"/>
      <w:b/>
      <w:bCs/>
      <w:iCs/>
      <w:sz w:val="24"/>
      <w:szCs w:val="28"/>
      <w:lang w:val="en-US" w:eastAsia="en-US" w:bidi="ar-SA"/>
    </w:rPr>
  </w:style>
  <w:style w:type="character" w:customStyle="1" w:styleId="UnderliningCharChar">
    <w:name w:val="Underlining Char Char"/>
    <w:rsid w:val="001E3835"/>
    <w:rPr>
      <w:rFonts w:ascii="Arial Narrow" w:hAnsi="Arial Narrow" w:hint="default"/>
      <w:szCs w:val="24"/>
      <w:u w:val="single"/>
      <w:lang w:val="en-US" w:eastAsia="en-US" w:bidi="ar-SA"/>
    </w:rPr>
  </w:style>
  <w:style w:type="character" w:customStyle="1" w:styleId="StyleArialNarrow12ptBold">
    <w:name w:val="Style Arial Narrow 12 pt Bold"/>
    <w:rsid w:val="001E3835"/>
    <w:rPr>
      <w:rFonts w:ascii="Arial Narrow" w:hAnsi="Arial Narrow" w:hint="default"/>
      <w:b/>
      <w:bCs/>
      <w:sz w:val="24"/>
    </w:rPr>
  </w:style>
  <w:style w:type="character" w:customStyle="1" w:styleId="8pointChar">
    <w:name w:val="8 point Char"/>
    <w:rsid w:val="001E3835"/>
    <w:rPr>
      <w:sz w:val="16"/>
      <w:szCs w:val="24"/>
      <w:lang w:val="en-US" w:eastAsia="en-US" w:bidi="ar-SA"/>
    </w:rPr>
  </w:style>
  <w:style w:type="character" w:customStyle="1" w:styleId="Style1CharChar">
    <w:name w:val="Style1 Char Char"/>
    <w:rsid w:val="001E383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E383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E3835"/>
    <w:rPr>
      <w:noProof w:val="0"/>
      <w:u w:val="single"/>
      <w:lang w:val="en-US" w:eastAsia="en-US" w:bidi="ar-SA"/>
    </w:rPr>
  </w:style>
  <w:style w:type="character" w:customStyle="1" w:styleId="UnderlinedCharChar1">
    <w:name w:val="Underlined Char Char1"/>
    <w:rsid w:val="001E3835"/>
    <w:rPr>
      <w:rFonts w:ascii="Bell MT" w:eastAsia="Times New Roman" w:hAnsi="Bell MT" w:hint="default"/>
      <w:bCs/>
      <w:iCs/>
      <w:sz w:val="22"/>
      <w:u w:val="single"/>
    </w:rPr>
  </w:style>
  <w:style w:type="character" w:customStyle="1" w:styleId="Heading2CharChar2">
    <w:name w:val="Heading 2 Char Char2"/>
    <w:rsid w:val="001E3835"/>
    <w:rPr>
      <w:rFonts w:ascii="Arial" w:hAnsi="Arial" w:cs="Arial" w:hint="default"/>
      <w:b/>
      <w:bCs/>
      <w:iCs/>
      <w:sz w:val="22"/>
      <w:szCs w:val="28"/>
      <w:lang w:val="en-US" w:eastAsia="en-US" w:bidi="ar-SA"/>
    </w:rPr>
  </w:style>
  <w:style w:type="character" w:customStyle="1" w:styleId="doctitle">
    <w:name w:val="doctitle"/>
    <w:rsid w:val="001E3835"/>
  </w:style>
  <w:style w:type="character" w:customStyle="1" w:styleId="cardtext-underlined">
    <w:name w:val="card text- underlined"/>
    <w:rsid w:val="001E3835"/>
    <w:rPr>
      <w:rFonts w:ascii="Garamond" w:hAnsi="Garamond" w:hint="default"/>
      <w:u w:val="single"/>
    </w:rPr>
  </w:style>
  <w:style w:type="character" w:customStyle="1" w:styleId="Normal2">
    <w:name w:val="Normal2"/>
    <w:rsid w:val="001E3835"/>
  </w:style>
  <w:style w:type="character" w:customStyle="1" w:styleId="CardText-Underlined0">
    <w:name w:val="Card Text - Underlined"/>
    <w:rsid w:val="001E3835"/>
    <w:rPr>
      <w:b/>
      <w:bCs w:val="0"/>
      <w:sz w:val="18"/>
      <w:u w:val="single"/>
    </w:rPr>
  </w:style>
  <w:style w:type="character" w:customStyle="1" w:styleId="Citation-AuthorDate">
    <w:name w:val="Citation - Author/Date"/>
    <w:rsid w:val="001E3835"/>
    <w:rPr>
      <w:b/>
      <w:bCs w:val="0"/>
      <w:smallCaps/>
      <w:sz w:val="24"/>
      <w:u w:val="single"/>
    </w:rPr>
  </w:style>
  <w:style w:type="character" w:customStyle="1" w:styleId="Style8ptChar">
    <w:name w:val="Style 8 pt Char"/>
    <w:rsid w:val="001E3835"/>
    <w:rPr>
      <w:rFonts w:ascii="Garamond" w:eastAsia="Calibri" w:hAnsi="Garamond" w:hint="default"/>
      <w:sz w:val="16"/>
      <w:szCs w:val="22"/>
    </w:rPr>
  </w:style>
  <w:style w:type="character" w:customStyle="1" w:styleId="message-item">
    <w:name w:val="message-item"/>
    <w:rsid w:val="001E3835"/>
  </w:style>
  <w:style w:type="character" w:customStyle="1" w:styleId="lightheader">
    <w:name w:val="lightheader"/>
    <w:rsid w:val="001E3835"/>
  </w:style>
  <w:style w:type="character" w:customStyle="1" w:styleId="A0">
    <w:name w:val="A0"/>
    <w:uiPriority w:val="99"/>
    <w:rsid w:val="001E3835"/>
    <w:rPr>
      <w:rFonts w:ascii="Trebuchet MS" w:hAnsi="Trebuchet MS" w:cs="Trebuchet MS" w:hint="default"/>
      <w:b/>
      <w:bCs/>
      <w:color w:val="000000"/>
      <w:sz w:val="68"/>
      <w:szCs w:val="68"/>
    </w:rPr>
  </w:style>
  <w:style w:type="character" w:customStyle="1" w:styleId="Date10">
    <w:name w:val="Date1"/>
    <w:rsid w:val="001E3835"/>
  </w:style>
  <w:style w:type="character" w:customStyle="1" w:styleId="datestamp">
    <w:name w:val="datestamp"/>
    <w:rsid w:val="001E3835"/>
  </w:style>
  <w:style w:type="character" w:customStyle="1" w:styleId="i">
    <w:name w:val="i"/>
    <w:rsid w:val="001E3835"/>
  </w:style>
  <w:style w:type="character" w:customStyle="1" w:styleId="name">
    <w:name w:val="name"/>
    <w:rsid w:val="001E3835"/>
  </w:style>
  <w:style w:type="character" w:customStyle="1" w:styleId="forenames">
    <w:name w:val="forenames"/>
    <w:rsid w:val="001E3835"/>
  </w:style>
  <w:style w:type="character" w:customStyle="1" w:styleId="surname">
    <w:name w:val="surname"/>
    <w:rsid w:val="001E3835"/>
  </w:style>
  <w:style w:type="character" w:customStyle="1" w:styleId="sifr-alternate">
    <w:name w:val="sifr-alternate"/>
    <w:rsid w:val="001E3835"/>
  </w:style>
  <w:style w:type="character" w:customStyle="1" w:styleId="medium-font">
    <w:name w:val="medium-font"/>
    <w:rsid w:val="001E3835"/>
  </w:style>
  <w:style w:type="character" w:customStyle="1" w:styleId="title-link-wrapper">
    <w:name w:val="title-link-wrapper"/>
    <w:rsid w:val="001E3835"/>
  </w:style>
  <w:style w:type="character" w:customStyle="1" w:styleId="A1">
    <w:name w:val="A1"/>
    <w:uiPriority w:val="99"/>
    <w:rsid w:val="001E3835"/>
    <w:rPr>
      <w:rFonts w:ascii="Myriad Pro Light" w:hAnsi="Myriad Pro Light" w:cs="Myriad Pro Light" w:hint="default"/>
      <w:b/>
      <w:bCs/>
      <w:color w:val="000000"/>
      <w:sz w:val="28"/>
      <w:szCs w:val="28"/>
    </w:rPr>
  </w:style>
  <w:style w:type="character" w:customStyle="1" w:styleId="A7">
    <w:name w:val="A7"/>
    <w:uiPriority w:val="99"/>
    <w:rsid w:val="001E3835"/>
    <w:rPr>
      <w:rFonts w:ascii="Minion Pro" w:hAnsi="Minion Pro" w:cs="Minion Pro" w:hint="default"/>
      <w:b/>
      <w:bCs/>
      <w:color w:val="000000"/>
      <w:sz w:val="36"/>
      <w:szCs w:val="36"/>
    </w:rPr>
  </w:style>
  <w:style w:type="character" w:customStyle="1" w:styleId="refpreview">
    <w:name w:val="refpreview"/>
    <w:rsid w:val="001E3835"/>
  </w:style>
  <w:style w:type="character" w:customStyle="1" w:styleId="blue">
    <w:name w:val="blue"/>
    <w:rsid w:val="001E3835"/>
  </w:style>
  <w:style w:type="character" w:customStyle="1" w:styleId="loose1">
    <w:name w:val="loose1"/>
    <w:rsid w:val="001E3835"/>
  </w:style>
  <w:style w:type="character" w:customStyle="1" w:styleId="email">
    <w:name w:val="email"/>
    <w:rsid w:val="001E3835"/>
  </w:style>
  <w:style w:type="character" w:customStyle="1" w:styleId="gsa">
    <w:name w:val="gs_a"/>
    <w:rsid w:val="001E3835"/>
  </w:style>
  <w:style w:type="character" w:customStyle="1" w:styleId="goohl1">
    <w:name w:val="goohl1"/>
    <w:rsid w:val="001E3835"/>
  </w:style>
  <w:style w:type="character" w:customStyle="1" w:styleId="highlightedsearchterm">
    <w:name w:val="highlightedsearchterm"/>
    <w:rsid w:val="001E3835"/>
  </w:style>
  <w:style w:type="character" w:customStyle="1" w:styleId="mainarttitle">
    <w:name w:val="mainarttitle"/>
    <w:rsid w:val="001E3835"/>
  </w:style>
  <w:style w:type="character" w:customStyle="1" w:styleId="mainartauthor">
    <w:name w:val="mainartauthor"/>
    <w:rsid w:val="001E3835"/>
  </w:style>
  <w:style w:type="character" w:customStyle="1" w:styleId="mainartdate">
    <w:name w:val="mainartdate"/>
    <w:rsid w:val="001E3835"/>
  </w:style>
  <w:style w:type="character" w:customStyle="1" w:styleId="gsggs">
    <w:name w:val="gs_ggs"/>
    <w:rsid w:val="001E3835"/>
  </w:style>
  <w:style w:type="character" w:customStyle="1" w:styleId="stylestylebold12pt">
    <w:name w:val="stylestylebold12pt"/>
    <w:rsid w:val="001E3835"/>
  </w:style>
  <w:style w:type="character" w:customStyle="1" w:styleId="styleboldunderline">
    <w:name w:val="styleboldunderline"/>
    <w:rsid w:val="001E3835"/>
  </w:style>
  <w:style w:type="character" w:customStyle="1" w:styleId="ahead">
    <w:name w:val="a_head"/>
    <w:rsid w:val="001E3835"/>
  </w:style>
  <w:style w:type="character" w:customStyle="1" w:styleId="articleauthor">
    <w:name w:val="articleauthor"/>
    <w:rsid w:val="001E3835"/>
  </w:style>
  <w:style w:type="character" w:customStyle="1" w:styleId="footnote">
    <w:name w:val="footnote"/>
    <w:rsid w:val="001E3835"/>
  </w:style>
  <w:style w:type="character" w:customStyle="1" w:styleId="ssl3">
    <w:name w:val="ss_l3"/>
    <w:rsid w:val="001E3835"/>
  </w:style>
  <w:style w:type="character" w:customStyle="1" w:styleId="ssl4">
    <w:name w:val="ss_l4"/>
    <w:rsid w:val="001E3835"/>
  </w:style>
  <w:style w:type="character" w:customStyle="1" w:styleId="italic">
    <w:name w:val="italic"/>
    <w:rsid w:val="001E3835"/>
  </w:style>
  <w:style w:type="character" w:customStyle="1" w:styleId="docbody">
    <w:name w:val="docbody"/>
    <w:rsid w:val="001E3835"/>
  </w:style>
  <w:style w:type="character" w:customStyle="1" w:styleId="superscript">
    <w:name w:val="superscript"/>
    <w:rsid w:val="001E3835"/>
  </w:style>
  <w:style w:type="character" w:customStyle="1" w:styleId="citeChar">
    <w:name w:val="cite Char"/>
    <w:locked/>
    <w:rsid w:val="001E3835"/>
    <w:rPr>
      <w:b/>
      <w:bCs w:val="0"/>
      <w:u w:val="single"/>
    </w:rPr>
  </w:style>
  <w:style w:type="character" w:customStyle="1" w:styleId="StyleUnderlineChar">
    <w:name w:val="Style Underline Char"/>
    <w:locked/>
    <w:rsid w:val="001E3835"/>
    <w:rPr>
      <w:u w:val="single"/>
    </w:rPr>
  </w:style>
  <w:style w:type="character" w:customStyle="1" w:styleId="CitesCharChar">
    <w:name w:val="Cites Char Char"/>
    <w:locked/>
    <w:rsid w:val="001E3835"/>
    <w:rPr>
      <w:b/>
      <w:bCs/>
    </w:rPr>
  </w:style>
  <w:style w:type="character" w:customStyle="1" w:styleId="bwxsm">
    <w:name w:val="b w xsm"/>
    <w:rsid w:val="001E3835"/>
  </w:style>
  <w:style w:type="character" w:customStyle="1" w:styleId="f">
    <w:name w:val="f"/>
    <w:rsid w:val="001E3835"/>
  </w:style>
  <w:style w:type="character" w:customStyle="1" w:styleId="fstd">
    <w:name w:val="f std"/>
    <w:rsid w:val="001E3835"/>
  </w:style>
  <w:style w:type="character" w:customStyle="1" w:styleId="gl">
    <w:name w:val="gl"/>
    <w:rsid w:val="001E3835"/>
  </w:style>
  <w:style w:type="character" w:customStyle="1" w:styleId="yshortcuts">
    <w:name w:val="yshortcuts"/>
    <w:rsid w:val="001E3835"/>
  </w:style>
  <w:style w:type="character" w:customStyle="1" w:styleId="UNDERLINECharChar0">
    <w:name w:val="UNDERLINE Char Char"/>
    <w:rsid w:val="001E3835"/>
    <w:rPr>
      <w:bCs/>
      <w:kern w:val="28"/>
      <w:szCs w:val="32"/>
      <w:u w:val="single"/>
    </w:rPr>
  </w:style>
  <w:style w:type="character" w:customStyle="1" w:styleId="heading2char2charchar1">
    <w:name w:val="heading2char2charchar1"/>
    <w:rsid w:val="001E3835"/>
  </w:style>
  <w:style w:type="character" w:customStyle="1" w:styleId="charchar60">
    <w:name w:val="charchar6"/>
    <w:rsid w:val="001E3835"/>
  </w:style>
  <w:style w:type="character" w:customStyle="1" w:styleId="bio1">
    <w:name w:val="bio1"/>
    <w:rsid w:val="001E3835"/>
    <w:rPr>
      <w:rFonts w:ascii="Arial" w:hAnsi="Arial" w:cs="Arial" w:hint="default"/>
      <w:i/>
      <w:iCs/>
      <w:color w:val="000000"/>
      <w:sz w:val="20"/>
      <w:szCs w:val="20"/>
    </w:rPr>
  </w:style>
  <w:style w:type="character" w:customStyle="1" w:styleId="BoldChar">
    <w:name w:val="Bold Char"/>
    <w:rsid w:val="001E3835"/>
    <w:rPr>
      <w:b/>
      <w:bCs w:val="0"/>
      <w:lang w:val="en-US" w:eastAsia="en-US" w:bidi="ar-SA"/>
    </w:rPr>
  </w:style>
  <w:style w:type="character" w:customStyle="1" w:styleId="cardCharCharCharCharCharChar">
    <w:name w:val="card Char Char Char Char Char Char"/>
    <w:rsid w:val="001E3835"/>
    <w:rPr>
      <w:sz w:val="24"/>
      <w:szCs w:val="24"/>
      <w:lang w:val="en-US" w:eastAsia="en-US" w:bidi="ar-SA"/>
    </w:rPr>
  </w:style>
  <w:style w:type="character" w:customStyle="1" w:styleId="bodytext0">
    <w:name w:val="bodytext"/>
    <w:rsid w:val="001E3835"/>
  </w:style>
  <w:style w:type="character" w:customStyle="1" w:styleId="Style24ptBoldUnderlineCenteredCharChar">
    <w:name w:val="Style 24 pt Bold Underline Centered Char Char"/>
    <w:rsid w:val="001E3835"/>
    <w:rPr>
      <w:b/>
      <w:bCs/>
      <w:sz w:val="48"/>
      <w:szCs w:val="24"/>
      <w:u w:val="single"/>
      <w:lang w:val="en-US" w:eastAsia="en-US" w:bidi="ar-SA"/>
    </w:rPr>
  </w:style>
  <w:style w:type="character" w:customStyle="1" w:styleId="TagCiteCharChar0">
    <w:name w:val="Tag / Cite Char Char"/>
    <w:rsid w:val="001E3835"/>
    <w:rPr>
      <w:b/>
      <w:bCs w:val="0"/>
      <w:color w:val="000000"/>
      <w:sz w:val="24"/>
      <w:szCs w:val="24"/>
      <w:lang w:val="en-US" w:eastAsia="en-US" w:bidi="ar-SA"/>
    </w:rPr>
  </w:style>
  <w:style w:type="character" w:customStyle="1" w:styleId="drop">
    <w:name w:val="drop"/>
    <w:rsid w:val="001E3835"/>
  </w:style>
  <w:style w:type="character" w:customStyle="1" w:styleId="articletitle">
    <w:name w:val="article_title"/>
    <w:rsid w:val="001E3835"/>
  </w:style>
  <w:style w:type="character" w:customStyle="1" w:styleId="CardTextChar10">
    <w:name w:val="Card Text Char1"/>
    <w:rsid w:val="001E3835"/>
    <w:rPr>
      <w:szCs w:val="24"/>
      <w:lang w:val="en-US" w:eastAsia="en-US" w:bidi="ar-SA"/>
    </w:rPr>
  </w:style>
  <w:style w:type="character" w:customStyle="1" w:styleId="CardTextUnderlinedCharChar">
    <w:name w:val="Card Text Underlined Char Char"/>
    <w:rsid w:val="001E3835"/>
    <w:rPr>
      <w:rFonts w:ascii="Arial Narrow" w:hAnsi="Arial Narrow" w:hint="default"/>
      <w:szCs w:val="24"/>
      <w:u w:val="single"/>
      <w:lang w:val="en-US" w:eastAsia="en-US" w:bidi="ar-SA"/>
    </w:rPr>
  </w:style>
  <w:style w:type="character" w:customStyle="1" w:styleId="CardTagCharCharChar">
    <w:name w:val="Card Tag Char Char Char"/>
    <w:rsid w:val="001E3835"/>
    <w:rPr>
      <w:b/>
      <w:bCs w:val="0"/>
      <w:sz w:val="24"/>
      <w:szCs w:val="24"/>
      <w:lang w:val="en-US" w:eastAsia="en-US" w:bidi="ar-SA"/>
    </w:rPr>
  </w:style>
  <w:style w:type="character" w:customStyle="1" w:styleId="mainbody">
    <w:name w:val="mainbody"/>
    <w:rsid w:val="001E3835"/>
  </w:style>
  <w:style w:type="character" w:customStyle="1" w:styleId="UnderlineStyleChar2">
    <w:name w:val="Underline Style Char2"/>
    <w:rsid w:val="001E3835"/>
    <w:rPr>
      <w:rFonts w:ascii="Garamond" w:hAnsi="Garamond" w:hint="default"/>
      <w:sz w:val="22"/>
      <w:szCs w:val="24"/>
      <w:u w:val="single"/>
      <w:lang w:val="en-US" w:eastAsia="en-US" w:bidi="ar-SA"/>
    </w:rPr>
  </w:style>
  <w:style w:type="character" w:customStyle="1" w:styleId="Style1Char2">
    <w:name w:val="Style1 Char2"/>
    <w:rsid w:val="001E3835"/>
    <w:rPr>
      <w:szCs w:val="24"/>
    </w:rPr>
  </w:style>
  <w:style w:type="character" w:customStyle="1" w:styleId="t13">
    <w:name w:val="t13"/>
    <w:rsid w:val="001E3835"/>
  </w:style>
  <w:style w:type="character" w:customStyle="1" w:styleId="lead">
    <w:name w:val="lead"/>
    <w:rsid w:val="001E3835"/>
  </w:style>
  <w:style w:type="character" w:customStyle="1" w:styleId="StyleStyleThickunderlineBold1">
    <w:name w:val="Style Style Thick underline + Bold1"/>
    <w:rsid w:val="001E3835"/>
    <w:rPr>
      <w:b/>
      <w:bCs w:val="0"/>
      <w:u w:val="thick"/>
    </w:rPr>
  </w:style>
  <w:style w:type="character" w:customStyle="1" w:styleId="AuthorChar">
    <w:name w:val="Author Char"/>
    <w:rsid w:val="001E3835"/>
    <w:rPr>
      <w:b/>
      <w:bCs w:val="0"/>
      <w:sz w:val="22"/>
      <w:lang w:val="en-US" w:eastAsia="en-US" w:bidi="ar-SA"/>
    </w:rPr>
  </w:style>
  <w:style w:type="character" w:customStyle="1" w:styleId="SmallFont7pt">
    <w:name w:val="Small Font (7 pt)"/>
    <w:qFormat/>
    <w:rsid w:val="001E3835"/>
    <w:rPr>
      <w:sz w:val="14"/>
    </w:rPr>
  </w:style>
  <w:style w:type="character" w:customStyle="1" w:styleId="timestamp">
    <w:name w:val="timestamp"/>
    <w:rsid w:val="001E3835"/>
  </w:style>
  <w:style w:type="character" w:customStyle="1" w:styleId="storyby">
    <w:name w:val="storyby"/>
    <w:rsid w:val="001E3835"/>
  </w:style>
  <w:style w:type="character" w:customStyle="1" w:styleId="CharChar17">
    <w:name w:val="Char Char17"/>
    <w:locked/>
    <w:rsid w:val="001E3835"/>
    <w:rPr>
      <w:rFonts w:ascii="Arial" w:hAnsi="Arial" w:cs="Arial" w:hint="default"/>
      <w:b/>
      <w:bCs/>
      <w:sz w:val="26"/>
      <w:szCs w:val="26"/>
    </w:rPr>
  </w:style>
  <w:style w:type="character" w:customStyle="1" w:styleId="CardsChar1">
    <w:name w:val="Cards Char1"/>
    <w:rsid w:val="001E3835"/>
  </w:style>
  <w:style w:type="character" w:customStyle="1" w:styleId="address">
    <w:name w:val="address"/>
    <w:rsid w:val="001E3835"/>
  </w:style>
  <w:style w:type="character" w:customStyle="1" w:styleId="underline2">
    <w:name w:val="underline2"/>
    <w:rsid w:val="001E3835"/>
    <w:rPr>
      <w:u w:val="single"/>
    </w:rPr>
  </w:style>
  <w:style w:type="character" w:customStyle="1" w:styleId="ilspan">
    <w:name w:val="il_span"/>
    <w:rsid w:val="001E3835"/>
  </w:style>
  <w:style w:type="character" w:customStyle="1" w:styleId="articletitle1">
    <w:name w:val="articletitle1"/>
    <w:rsid w:val="001E3835"/>
    <w:rPr>
      <w:rFonts w:ascii="Times New Roman" w:hAnsi="Times New Roman" w:cs="Times New Roman" w:hint="default"/>
      <w:b/>
      <w:bCs/>
      <w:sz w:val="36"/>
      <w:szCs w:val="36"/>
    </w:rPr>
  </w:style>
  <w:style w:type="character" w:customStyle="1" w:styleId="leftidx1">
    <w:name w:val="leftidx1"/>
    <w:rsid w:val="001E3835"/>
    <w:rPr>
      <w:rFonts w:ascii="Verdana" w:hAnsi="Verdana" w:hint="default"/>
      <w:sz w:val="22"/>
      <w:szCs w:val="22"/>
    </w:rPr>
  </w:style>
  <w:style w:type="character" w:customStyle="1" w:styleId="blue1">
    <w:name w:val="blue1"/>
    <w:rsid w:val="001E3835"/>
    <w:rPr>
      <w:color w:val="0000FF"/>
    </w:rPr>
  </w:style>
  <w:style w:type="character" w:customStyle="1" w:styleId="author-link1">
    <w:name w:val="author-link1"/>
    <w:rsid w:val="001E3835"/>
    <w:rPr>
      <w:b w:val="0"/>
      <w:bCs w:val="0"/>
    </w:rPr>
  </w:style>
  <w:style w:type="character" w:customStyle="1" w:styleId="black1">
    <w:name w:val="black1"/>
    <w:rsid w:val="001E3835"/>
    <w:rPr>
      <w:color w:val="000000"/>
    </w:rPr>
  </w:style>
  <w:style w:type="character" w:customStyle="1" w:styleId="StyleunderlinedCharBold">
    <w:name w:val="Style underlined Char + Bold"/>
    <w:rsid w:val="001E3835"/>
    <w:rPr>
      <w:rFonts w:ascii="Times New Roman" w:hAnsi="Times New Roman" w:cs="Times New Roman" w:hint="default"/>
      <w:b/>
      <w:bCs/>
      <w:sz w:val="21"/>
      <w:szCs w:val="24"/>
      <w:u w:val="single"/>
    </w:rPr>
  </w:style>
  <w:style w:type="character" w:customStyle="1" w:styleId="TagsCharChar">
    <w:name w:val="Tags Char Char"/>
    <w:rsid w:val="001E3835"/>
    <w:rPr>
      <w:rFonts w:ascii="SimSun" w:eastAsia="SimSun" w:hAnsi="SimSun" w:hint="eastAsia"/>
      <w:b/>
      <w:bCs w:val="0"/>
      <w:sz w:val="24"/>
      <w:lang w:val="en-US" w:eastAsia="zh-CN" w:bidi="ar-SA"/>
    </w:rPr>
  </w:style>
  <w:style w:type="character" w:customStyle="1" w:styleId="CardsFont6ptCharChar">
    <w:name w:val="Cards + Font: 6 pt Char Char"/>
    <w:rsid w:val="001E3835"/>
    <w:rPr>
      <w:rFonts w:ascii="Calibri" w:eastAsia="Calibri" w:hAnsi="Calibri" w:cs="Calibri" w:hint="default"/>
    </w:rPr>
  </w:style>
  <w:style w:type="character" w:customStyle="1" w:styleId="ThickUnderlineCharChar">
    <w:name w:val="Thick Underline Char Char"/>
    <w:rsid w:val="001E3835"/>
    <w:rPr>
      <w:rFonts w:ascii="Calibri" w:eastAsia="Calibri" w:hAnsi="Calibri" w:cs="Calibri" w:hint="default"/>
    </w:rPr>
  </w:style>
  <w:style w:type="character" w:customStyle="1" w:styleId="CardUnderline">
    <w:name w:val="Card Underline"/>
    <w:rsid w:val="001E3835"/>
    <w:rPr>
      <w:rFonts w:ascii="Times New Roman" w:hAnsi="Times New Roman" w:cs="Times New Roman" w:hint="default"/>
      <w:sz w:val="20"/>
      <w:u w:val="single"/>
    </w:rPr>
  </w:style>
  <w:style w:type="character" w:customStyle="1" w:styleId="lingoregion">
    <w:name w:val="lingo_region"/>
    <w:rsid w:val="001E3835"/>
  </w:style>
  <w:style w:type="character" w:customStyle="1" w:styleId="cite">
    <w:name w:val="%cite"/>
    <w:rsid w:val="001E3835"/>
    <w:rPr>
      <w:rFonts w:ascii="Times New Roman" w:hAnsi="Times New Roman" w:cs="Times New Roman" w:hint="default"/>
      <w:b/>
      <w:bCs w:val="0"/>
      <w:sz w:val="24"/>
    </w:rPr>
  </w:style>
  <w:style w:type="character" w:customStyle="1" w:styleId="Emphasis20">
    <w:name w:val="%Emphasis2"/>
    <w:rsid w:val="001E3835"/>
    <w:rPr>
      <w:rFonts w:ascii="Cooper Black" w:hAnsi="Cooper Black" w:hint="default"/>
      <w:iCs/>
      <w:u w:val="single"/>
    </w:rPr>
  </w:style>
  <w:style w:type="character" w:customStyle="1" w:styleId="bodycontentlink">
    <w:name w:val="bodycontentlink"/>
    <w:rsid w:val="001E3835"/>
  </w:style>
  <w:style w:type="character" w:customStyle="1" w:styleId="addmd">
    <w:name w:val="addmd"/>
    <w:rsid w:val="001E3835"/>
  </w:style>
  <w:style w:type="character" w:customStyle="1" w:styleId="AAAcite">
    <w:name w:val="AAAcite"/>
    <w:rsid w:val="001E3835"/>
    <w:rPr>
      <w:rFonts w:ascii="Times New Roman" w:hAnsi="Times New Roman" w:cs="Times New Roman" w:hint="default"/>
      <w:b/>
      <w:bCs w:val="0"/>
      <w:sz w:val="24"/>
    </w:rPr>
  </w:style>
  <w:style w:type="character" w:customStyle="1" w:styleId="TagsChar2">
    <w:name w:val="Tags Char2"/>
    <w:rsid w:val="001E3835"/>
    <w:rPr>
      <w:b/>
      <w:bCs w:val="0"/>
      <w:sz w:val="24"/>
    </w:rPr>
  </w:style>
  <w:style w:type="character" w:customStyle="1" w:styleId="tmplheaderlink">
    <w:name w:val="tmplheaderlink"/>
    <w:rsid w:val="001E3835"/>
    <w:rPr>
      <w:rFonts w:ascii="Times New Roman" w:hAnsi="Times New Roman" w:cs="Times New Roman" w:hint="default"/>
    </w:rPr>
  </w:style>
  <w:style w:type="character" w:customStyle="1" w:styleId="CitesChar2">
    <w:name w:val="Cites Char2"/>
    <w:rsid w:val="001E3835"/>
    <w:rPr>
      <w:bCs/>
      <w:szCs w:val="24"/>
      <w:lang w:val="en-US" w:eastAsia="en-US" w:bidi="ar-SA"/>
    </w:rPr>
  </w:style>
  <w:style w:type="character" w:customStyle="1" w:styleId="CardsFont12pt0">
    <w:name w:val="Cards + Font 12pt"/>
    <w:uiPriority w:val="1"/>
    <w:rsid w:val="001E3835"/>
    <w:rPr>
      <w:rFonts w:ascii="Times New Roman" w:eastAsia="Calibri" w:hAnsi="Times New Roman" w:cs="Times New Roman" w:hint="default"/>
      <w:sz w:val="24"/>
      <w:szCs w:val="24"/>
      <w:u w:val="single"/>
      <w:lang w:val="en-US" w:eastAsia="en-US" w:bidi="ar-SA"/>
    </w:rPr>
  </w:style>
  <w:style w:type="character" w:customStyle="1" w:styleId="SubtleEmphasis1">
    <w:name w:val="Subtle Emphasis1"/>
    <w:uiPriority w:val="19"/>
    <w:qFormat/>
    <w:rsid w:val="001E3835"/>
    <w:rPr>
      <w:i/>
      <w:iCs/>
      <w:color w:val="808080"/>
    </w:rPr>
  </w:style>
  <w:style w:type="table" w:styleId="ColorfulGrid-Accent1">
    <w:name w:val="Colorful Grid Accent 1"/>
    <w:basedOn w:val="TableNormal"/>
    <w:link w:val="ColorfulGrid-Accent1Char"/>
    <w:uiPriority w:val="29"/>
    <w:semiHidden/>
    <w:unhideWhenUsed/>
    <w:rsid w:val="001E3835"/>
    <w:pPr>
      <w:spacing w:after="0" w:line="240" w:lineRule="auto"/>
    </w:pPr>
    <w:rPr>
      <w:rFonts w:ascii="Times New Roman" w:eastAsia="Times New Roman" w:hAnsi="Times New Roman" w:cs="Times New Roman"/>
      <w:i/>
      <w:iCs/>
      <w:color w:val="000000"/>
      <w:sz w:val="20"/>
      <w:szCs w:val="24"/>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1E3835"/>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1E3835"/>
    <w:rPr>
      <w:rFonts w:ascii="Verdana" w:hAnsi="Verdana" w:hint="default"/>
      <w:sz w:val="21"/>
      <w:szCs w:val="21"/>
      <w:u w:val="thick"/>
      <w:lang w:val="en-US" w:eastAsia="en-US" w:bidi="ar-SA"/>
    </w:rPr>
  </w:style>
  <w:style w:type="character" w:customStyle="1" w:styleId="role">
    <w:name w:val="role"/>
    <w:rsid w:val="001E3835"/>
  </w:style>
  <w:style w:type="character" w:customStyle="1" w:styleId="pagination0">
    <w:name w:val="pagination"/>
    <w:rsid w:val="001E3835"/>
  </w:style>
  <w:style w:type="character" w:customStyle="1" w:styleId="doi">
    <w:name w:val="doi"/>
    <w:rsid w:val="001E3835"/>
  </w:style>
  <w:style w:type="character" w:customStyle="1" w:styleId="bodycontents">
    <w:name w:val="bodycontents"/>
    <w:rsid w:val="001E3835"/>
  </w:style>
  <w:style w:type="character" w:customStyle="1" w:styleId="fn">
    <w:name w:val="fn"/>
    <w:rsid w:val="001E3835"/>
  </w:style>
  <w:style w:type="character" w:customStyle="1" w:styleId="comma">
    <w:name w:val="comma"/>
    <w:rsid w:val="001E3835"/>
  </w:style>
  <w:style w:type="character" w:customStyle="1" w:styleId="pad5right">
    <w:name w:val="pad5right"/>
    <w:rsid w:val="001E3835"/>
  </w:style>
  <w:style w:type="character" w:customStyle="1" w:styleId="tagChar1">
    <w:name w:val="tag Char1"/>
    <w:aliases w:val="Heading 2 Char1 Char Char Char Char"/>
    <w:rsid w:val="001E3835"/>
    <w:rPr>
      <w:rFonts w:ascii="Times New Roman" w:eastAsia="PMingLiU" w:hAnsi="Times New Roman" w:cs="Calibri" w:hint="default"/>
      <w:b/>
      <w:bCs w:val="0"/>
      <w:kern w:val="32"/>
      <w:sz w:val="24"/>
    </w:rPr>
  </w:style>
  <w:style w:type="character" w:customStyle="1" w:styleId="pnumber">
    <w:name w:val="pnumber"/>
    <w:rsid w:val="001E3835"/>
  </w:style>
  <w:style w:type="character" w:customStyle="1" w:styleId="ital">
    <w:name w:val="ital"/>
    <w:rsid w:val="001E3835"/>
  </w:style>
  <w:style w:type="character" w:customStyle="1" w:styleId="orgdiv">
    <w:name w:val="orgdiv"/>
    <w:rsid w:val="001E3835"/>
  </w:style>
  <w:style w:type="character" w:customStyle="1" w:styleId="orgname">
    <w:name w:val="orgname"/>
    <w:rsid w:val="001E3835"/>
  </w:style>
  <w:style w:type="character" w:customStyle="1" w:styleId="city">
    <w:name w:val="city"/>
    <w:rsid w:val="001E3835"/>
  </w:style>
  <w:style w:type="character" w:customStyle="1" w:styleId="state">
    <w:name w:val="state"/>
    <w:rsid w:val="001E3835"/>
  </w:style>
  <w:style w:type="character" w:customStyle="1" w:styleId="country">
    <w:name w:val="country"/>
    <w:rsid w:val="001E3835"/>
  </w:style>
  <w:style w:type="character" w:customStyle="1" w:styleId="Style8pt1">
    <w:name w:val="Style 8 pt1"/>
    <w:rsid w:val="001E3835"/>
    <w:rPr>
      <w:rFonts w:ascii="Georgia" w:hAnsi="Georgia" w:hint="default"/>
      <w:sz w:val="16"/>
    </w:rPr>
  </w:style>
  <w:style w:type="character" w:customStyle="1" w:styleId="readChar">
    <w:name w:val="read Char"/>
    <w:rsid w:val="001E3835"/>
    <w:rPr>
      <w:szCs w:val="22"/>
      <w:u w:val="single"/>
      <w:lang w:val="en-US" w:eastAsia="en-US" w:bidi="ar-SA"/>
    </w:rPr>
  </w:style>
  <w:style w:type="character" w:customStyle="1" w:styleId="AuthorDate2">
    <w:name w:val="Author Date"/>
    <w:rsid w:val="001E3835"/>
    <w:rPr>
      <w:b/>
      <w:bCs w:val="0"/>
      <w:sz w:val="24"/>
      <w:u w:val="thick"/>
    </w:rPr>
  </w:style>
  <w:style w:type="character" w:customStyle="1" w:styleId="citation0">
    <w:name w:val="citation"/>
    <w:rsid w:val="001E3835"/>
  </w:style>
  <w:style w:type="character" w:customStyle="1" w:styleId="smallcaps">
    <w:name w:val="smallcaps"/>
    <w:rsid w:val="001E3835"/>
  </w:style>
  <w:style w:type="character" w:customStyle="1" w:styleId="entry-date">
    <w:name w:val="entry-date"/>
    <w:rsid w:val="001E3835"/>
  </w:style>
  <w:style w:type="character" w:customStyle="1" w:styleId="divider">
    <w:name w:val="divider"/>
    <w:rsid w:val="001E3835"/>
  </w:style>
  <w:style w:type="character" w:customStyle="1" w:styleId="pubdate">
    <w:name w:val="pubdate"/>
    <w:rsid w:val="001E3835"/>
  </w:style>
  <w:style w:type="character" w:customStyle="1" w:styleId="blogdate">
    <w:name w:val="blogdate"/>
    <w:rsid w:val="001E3835"/>
  </w:style>
  <w:style w:type="character" w:customStyle="1" w:styleId="date-display-single">
    <w:name w:val="date-display-single"/>
    <w:rsid w:val="001E3835"/>
  </w:style>
  <w:style w:type="character" w:customStyle="1" w:styleId="ticker">
    <w:name w:val="ticker"/>
    <w:rsid w:val="001E3835"/>
  </w:style>
  <w:style w:type="character" w:customStyle="1" w:styleId="posted">
    <w:name w:val="posted"/>
    <w:rsid w:val="001E3835"/>
  </w:style>
  <w:style w:type="character" w:customStyle="1" w:styleId="time">
    <w:name w:val="time"/>
    <w:rsid w:val="001E3835"/>
  </w:style>
  <w:style w:type="character" w:customStyle="1" w:styleId="dot">
    <w:name w:val="dot"/>
    <w:rsid w:val="001E3835"/>
  </w:style>
  <w:style w:type="character" w:customStyle="1" w:styleId="hn-date">
    <w:name w:val="hn-date"/>
    <w:rsid w:val="001E3835"/>
  </w:style>
  <w:style w:type="character" w:customStyle="1" w:styleId="location">
    <w:name w:val="location"/>
    <w:rsid w:val="001E3835"/>
  </w:style>
  <w:style w:type="character" w:customStyle="1" w:styleId="arial11">
    <w:name w:val="arial_11"/>
    <w:rsid w:val="001E3835"/>
  </w:style>
  <w:style w:type="character" w:customStyle="1" w:styleId="dropcap-letter">
    <w:name w:val="dropcap-letter"/>
    <w:rsid w:val="001E3835"/>
  </w:style>
  <w:style w:type="character" w:customStyle="1" w:styleId="offscreen">
    <w:name w:val="offscreen"/>
    <w:rsid w:val="001E3835"/>
  </w:style>
  <w:style w:type="character" w:customStyle="1" w:styleId="linked-in">
    <w:name w:val="linked-in"/>
    <w:rsid w:val="001E3835"/>
  </w:style>
  <w:style w:type="character" w:customStyle="1" w:styleId="in-widget">
    <w:name w:val="in-widget"/>
    <w:rsid w:val="001E3835"/>
  </w:style>
  <w:style w:type="character" w:customStyle="1" w:styleId="in-right">
    <w:name w:val="in-right"/>
    <w:rsid w:val="001E3835"/>
  </w:style>
  <w:style w:type="character" w:customStyle="1" w:styleId="tickerwrap">
    <w:name w:val="ticker_wrap"/>
    <w:rsid w:val="001E3835"/>
  </w:style>
  <w:style w:type="character" w:customStyle="1" w:styleId="divs">
    <w:name w:val="divs"/>
    <w:rsid w:val="001E3835"/>
  </w:style>
  <w:style w:type="character" w:customStyle="1" w:styleId="in-top">
    <w:name w:val="in-top"/>
    <w:rsid w:val="001E3835"/>
  </w:style>
  <w:style w:type="character" w:customStyle="1" w:styleId="underlinedCharChar0">
    <w:name w:val="underlined Char Char"/>
    <w:rsid w:val="001E3835"/>
    <w:rPr>
      <w:u w:val="single"/>
      <w:lang w:val="en-US" w:eastAsia="en-US" w:bidi="ar-SA"/>
    </w:rPr>
  </w:style>
  <w:style w:type="character" w:customStyle="1" w:styleId="dropcap">
    <w:name w:val="dropcap"/>
    <w:rsid w:val="001E3835"/>
  </w:style>
  <w:style w:type="character" w:customStyle="1" w:styleId="article-date">
    <w:name w:val="article-date"/>
    <w:rsid w:val="001E3835"/>
  </w:style>
  <w:style w:type="character" w:customStyle="1" w:styleId="bodysubtoc">
    <w:name w:val="bodysubtoc"/>
    <w:rsid w:val="001E3835"/>
  </w:style>
  <w:style w:type="character" w:customStyle="1" w:styleId="lefttitlesmaller">
    <w:name w:val="lefttitlesmaller"/>
    <w:rsid w:val="001E3835"/>
  </w:style>
  <w:style w:type="character" w:customStyle="1" w:styleId="mb">
    <w:name w:val="mb"/>
    <w:rsid w:val="001E3835"/>
  </w:style>
  <w:style w:type="character" w:customStyle="1" w:styleId="field-content">
    <w:name w:val="field-content"/>
    <w:rsid w:val="001E3835"/>
  </w:style>
  <w:style w:type="character" w:customStyle="1" w:styleId="submitted">
    <w:name w:val="submitted"/>
    <w:rsid w:val="001E3835"/>
  </w:style>
  <w:style w:type="character" w:customStyle="1" w:styleId="submitted-date">
    <w:name w:val="submitted-date"/>
    <w:rsid w:val="001E3835"/>
  </w:style>
  <w:style w:type="character" w:customStyle="1" w:styleId="submitted-time">
    <w:name w:val="submitted-time"/>
    <w:rsid w:val="001E3835"/>
  </w:style>
  <w:style w:type="character" w:customStyle="1" w:styleId="A2">
    <w:name w:val="A2"/>
    <w:uiPriority w:val="99"/>
    <w:rsid w:val="001E3835"/>
    <w:rPr>
      <w:rFonts w:ascii="Sabon LT Std" w:hAnsi="Sabon LT Std" w:cs="Sabon LT Std" w:hint="default"/>
      <w:color w:val="000000"/>
      <w:sz w:val="15"/>
      <w:szCs w:val="15"/>
    </w:rPr>
  </w:style>
  <w:style w:type="character" w:customStyle="1" w:styleId="searchword">
    <w:name w:val="searchword"/>
    <w:rsid w:val="001E3835"/>
  </w:style>
  <w:style w:type="character" w:customStyle="1" w:styleId="meta-prep">
    <w:name w:val="meta-prep"/>
    <w:rsid w:val="001E3835"/>
  </w:style>
  <w:style w:type="character" w:customStyle="1" w:styleId="DottedUnderline0">
    <w:name w:val="Dotted Underline"/>
    <w:rsid w:val="001E3835"/>
    <w:rPr>
      <w:rFonts w:ascii="Times New Roman" w:hAnsi="Times New Roman" w:cs="Times New Roman" w:hint="default"/>
      <w:sz w:val="20"/>
      <w:u w:val="dottedHeavy"/>
    </w:rPr>
  </w:style>
  <w:style w:type="character" w:customStyle="1" w:styleId="FontStyle310">
    <w:name w:val="Font Style310"/>
    <w:uiPriority w:val="99"/>
    <w:rsid w:val="001E3835"/>
    <w:rPr>
      <w:rFonts w:ascii="Times New Roman" w:hAnsi="Times New Roman" w:cs="Times New Roman" w:hint="default"/>
      <w:b/>
      <w:bCs/>
      <w:i/>
      <w:iCs/>
      <w:spacing w:val="-10"/>
      <w:sz w:val="18"/>
      <w:szCs w:val="18"/>
    </w:rPr>
  </w:style>
  <w:style w:type="character" w:customStyle="1" w:styleId="FontStyle329">
    <w:name w:val="Font Style329"/>
    <w:uiPriority w:val="99"/>
    <w:rsid w:val="001E3835"/>
    <w:rPr>
      <w:rFonts w:ascii="Times New Roman" w:hAnsi="Times New Roman" w:cs="Times New Roman" w:hint="default"/>
      <w:b/>
      <w:bCs/>
      <w:spacing w:val="-10"/>
      <w:sz w:val="18"/>
      <w:szCs w:val="18"/>
    </w:rPr>
  </w:style>
  <w:style w:type="character" w:customStyle="1" w:styleId="FontStyle370">
    <w:name w:val="Font Style370"/>
    <w:uiPriority w:val="99"/>
    <w:rsid w:val="001E3835"/>
    <w:rPr>
      <w:rFonts w:ascii="Cambria" w:hAnsi="Cambria" w:cs="Cambria" w:hint="default"/>
      <w:b/>
      <w:bCs/>
      <w:spacing w:val="-10"/>
      <w:sz w:val="18"/>
      <w:szCs w:val="18"/>
    </w:rPr>
  </w:style>
  <w:style w:type="character" w:customStyle="1" w:styleId="FontStyle302">
    <w:name w:val="Font Style302"/>
    <w:uiPriority w:val="99"/>
    <w:rsid w:val="001E3835"/>
    <w:rPr>
      <w:rFonts w:ascii="Times New Roman" w:hAnsi="Times New Roman" w:cs="Times New Roman" w:hint="default"/>
      <w:b/>
      <w:bCs/>
      <w:sz w:val="22"/>
      <w:szCs w:val="22"/>
    </w:rPr>
  </w:style>
  <w:style w:type="character" w:customStyle="1" w:styleId="FontStyle347">
    <w:name w:val="Font Style347"/>
    <w:uiPriority w:val="99"/>
    <w:rsid w:val="001E3835"/>
    <w:rPr>
      <w:rFonts w:ascii="Times New Roman" w:hAnsi="Times New Roman" w:cs="Times New Roman" w:hint="default"/>
      <w:b/>
      <w:bCs/>
      <w:spacing w:val="-10"/>
      <w:sz w:val="20"/>
      <w:szCs w:val="20"/>
    </w:rPr>
  </w:style>
  <w:style w:type="character" w:customStyle="1" w:styleId="FontStyle303">
    <w:name w:val="Font Style303"/>
    <w:uiPriority w:val="99"/>
    <w:rsid w:val="001E3835"/>
    <w:rPr>
      <w:rFonts w:ascii="Times New Roman" w:hAnsi="Times New Roman" w:cs="Times New Roman" w:hint="default"/>
      <w:spacing w:val="-10"/>
      <w:sz w:val="18"/>
      <w:szCs w:val="18"/>
    </w:rPr>
  </w:style>
  <w:style w:type="character" w:customStyle="1" w:styleId="FontStyle312">
    <w:name w:val="Font Style312"/>
    <w:uiPriority w:val="99"/>
    <w:rsid w:val="001E3835"/>
    <w:rPr>
      <w:rFonts w:ascii="Times New Roman" w:hAnsi="Times New Roman" w:cs="Times New Roman" w:hint="default"/>
      <w:b/>
      <w:bCs/>
      <w:spacing w:val="-10"/>
      <w:sz w:val="16"/>
      <w:szCs w:val="16"/>
    </w:rPr>
  </w:style>
  <w:style w:type="character" w:customStyle="1" w:styleId="FontStyle346">
    <w:name w:val="Font Style346"/>
    <w:uiPriority w:val="99"/>
    <w:rsid w:val="001E3835"/>
    <w:rPr>
      <w:rFonts w:ascii="Times New Roman" w:hAnsi="Times New Roman" w:cs="Times New Roman" w:hint="default"/>
      <w:b/>
      <w:bCs/>
      <w:spacing w:val="-10"/>
      <w:sz w:val="18"/>
      <w:szCs w:val="18"/>
    </w:rPr>
  </w:style>
  <w:style w:type="character" w:customStyle="1" w:styleId="FontStyle330">
    <w:name w:val="Font Style330"/>
    <w:uiPriority w:val="99"/>
    <w:rsid w:val="001E3835"/>
    <w:rPr>
      <w:rFonts w:ascii="Times New Roman" w:hAnsi="Times New Roman" w:cs="Times New Roman" w:hint="default"/>
      <w:b/>
      <w:bCs/>
      <w:sz w:val="16"/>
      <w:szCs w:val="16"/>
    </w:rPr>
  </w:style>
  <w:style w:type="character" w:customStyle="1" w:styleId="FontStyle372">
    <w:name w:val="Font Style372"/>
    <w:uiPriority w:val="99"/>
    <w:rsid w:val="001E3835"/>
    <w:rPr>
      <w:rFonts w:ascii="Times New Roman" w:hAnsi="Times New Roman" w:cs="Times New Roman" w:hint="default"/>
      <w:b/>
      <w:bCs/>
      <w:sz w:val="16"/>
      <w:szCs w:val="16"/>
    </w:rPr>
  </w:style>
  <w:style w:type="character" w:customStyle="1" w:styleId="FontStyle315">
    <w:name w:val="Font Style315"/>
    <w:uiPriority w:val="99"/>
    <w:rsid w:val="001E3835"/>
    <w:rPr>
      <w:rFonts w:ascii="Times New Roman" w:hAnsi="Times New Roman" w:cs="Times New Roman" w:hint="default"/>
      <w:b/>
      <w:bCs/>
      <w:i/>
      <w:iCs/>
      <w:sz w:val="16"/>
      <w:szCs w:val="16"/>
    </w:rPr>
  </w:style>
  <w:style w:type="character" w:customStyle="1" w:styleId="FontStyle313">
    <w:name w:val="Font Style313"/>
    <w:uiPriority w:val="99"/>
    <w:rsid w:val="001E3835"/>
    <w:rPr>
      <w:rFonts w:ascii="Times New Roman" w:hAnsi="Times New Roman" w:cs="Times New Roman" w:hint="default"/>
      <w:smallCaps/>
      <w:sz w:val="14"/>
      <w:szCs w:val="14"/>
    </w:rPr>
  </w:style>
  <w:style w:type="character" w:customStyle="1" w:styleId="FontStyle319">
    <w:name w:val="Font Style319"/>
    <w:uiPriority w:val="99"/>
    <w:rsid w:val="001E3835"/>
    <w:rPr>
      <w:rFonts w:ascii="Times New Roman" w:hAnsi="Times New Roman" w:cs="Times New Roman" w:hint="default"/>
      <w:b/>
      <w:bCs/>
      <w:spacing w:val="-10"/>
      <w:sz w:val="22"/>
      <w:szCs w:val="22"/>
    </w:rPr>
  </w:style>
  <w:style w:type="character" w:customStyle="1" w:styleId="FontStyle320">
    <w:name w:val="Font Style320"/>
    <w:uiPriority w:val="99"/>
    <w:rsid w:val="001E3835"/>
    <w:rPr>
      <w:rFonts w:ascii="Times New Roman" w:hAnsi="Times New Roman" w:cs="Times New Roman" w:hint="default"/>
      <w:b/>
      <w:bCs/>
      <w:spacing w:val="-10"/>
      <w:sz w:val="22"/>
      <w:szCs w:val="22"/>
    </w:rPr>
  </w:style>
  <w:style w:type="character" w:customStyle="1" w:styleId="FontStyle352">
    <w:name w:val="Font Style352"/>
    <w:uiPriority w:val="99"/>
    <w:rsid w:val="001E3835"/>
    <w:rPr>
      <w:rFonts w:ascii="Times New Roman" w:hAnsi="Times New Roman" w:cs="Times New Roman" w:hint="default"/>
      <w:b/>
      <w:bCs/>
      <w:sz w:val="16"/>
      <w:szCs w:val="16"/>
    </w:rPr>
  </w:style>
  <w:style w:type="character" w:customStyle="1" w:styleId="FontStyle356">
    <w:name w:val="Font Style356"/>
    <w:uiPriority w:val="99"/>
    <w:rsid w:val="001E3835"/>
    <w:rPr>
      <w:rFonts w:ascii="Times New Roman" w:hAnsi="Times New Roman" w:cs="Times New Roman" w:hint="default"/>
      <w:b/>
      <w:bCs/>
      <w:spacing w:val="-10"/>
      <w:sz w:val="22"/>
      <w:szCs w:val="22"/>
    </w:rPr>
  </w:style>
  <w:style w:type="character" w:customStyle="1" w:styleId="FontStyle298">
    <w:name w:val="Font Style298"/>
    <w:uiPriority w:val="99"/>
    <w:rsid w:val="001E3835"/>
    <w:rPr>
      <w:rFonts w:ascii="Times New Roman" w:hAnsi="Times New Roman" w:cs="Times New Roman" w:hint="default"/>
      <w:sz w:val="18"/>
      <w:szCs w:val="18"/>
    </w:rPr>
  </w:style>
  <w:style w:type="character" w:customStyle="1" w:styleId="FontStyle311">
    <w:name w:val="Font Style311"/>
    <w:uiPriority w:val="99"/>
    <w:rsid w:val="001E3835"/>
    <w:rPr>
      <w:rFonts w:ascii="Times New Roman" w:hAnsi="Times New Roman" w:cs="Times New Roman" w:hint="default"/>
      <w:b/>
      <w:bCs/>
      <w:spacing w:val="-10"/>
      <w:sz w:val="18"/>
      <w:szCs w:val="18"/>
    </w:rPr>
  </w:style>
  <w:style w:type="character" w:customStyle="1" w:styleId="FontStyle332">
    <w:name w:val="Font Style332"/>
    <w:uiPriority w:val="99"/>
    <w:rsid w:val="001E3835"/>
    <w:rPr>
      <w:rFonts w:ascii="Times New Roman" w:hAnsi="Times New Roman" w:cs="Times New Roman" w:hint="default"/>
      <w:b/>
      <w:bCs/>
      <w:i/>
      <w:iCs/>
      <w:spacing w:val="-10"/>
      <w:sz w:val="20"/>
      <w:szCs w:val="20"/>
    </w:rPr>
  </w:style>
  <w:style w:type="character" w:customStyle="1" w:styleId="FontStyle371">
    <w:name w:val="Font Style371"/>
    <w:uiPriority w:val="99"/>
    <w:rsid w:val="001E3835"/>
    <w:rPr>
      <w:rFonts w:ascii="Times New Roman" w:hAnsi="Times New Roman" w:cs="Times New Roman" w:hint="default"/>
      <w:sz w:val="16"/>
      <w:szCs w:val="16"/>
    </w:rPr>
  </w:style>
  <w:style w:type="character" w:customStyle="1" w:styleId="FontStyle350">
    <w:name w:val="Font Style350"/>
    <w:uiPriority w:val="99"/>
    <w:rsid w:val="001E3835"/>
    <w:rPr>
      <w:rFonts w:ascii="Times New Roman" w:hAnsi="Times New Roman" w:cs="Times New Roman" w:hint="default"/>
      <w:b/>
      <w:bCs/>
      <w:i/>
      <w:iCs/>
      <w:sz w:val="20"/>
      <w:szCs w:val="20"/>
    </w:rPr>
  </w:style>
  <w:style w:type="character" w:customStyle="1" w:styleId="FontStyle351">
    <w:name w:val="Font Style351"/>
    <w:uiPriority w:val="99"/>
    <w:rsid w:val="001E3835"/>
    <w:rPr>
      <w:rFonts w:ascii="Times New Roman" w:hAnsi="Times New Roman" w:cs="Times New Roman" w:hint="default"/>
      <w:b/>
      <w:bCs/>
      <w:sz w:val="22"/>
      <w:szCs w:val="22"/>
    </w:rPr>
  </w:style>
  <w:style w:type="character" w:customStyle="1" w:styleId="FontStyle369">
    <w:name w:val="Font Style369"/>
    <w:uiPriority w:val="99"/>
    <w:rsid w:val="001E3835"/>
    <w:rPr>
      <w:rFonts w:ascii="Times New Roman" w:hAnsi="Times New Roman" w:cs="Times New Roman" w:hint="default"/>
      <w:b/>
      <w:bCs/>
      <w:spacing w:val="-10"/>
      <w:sz w:val="20"/>
      <w:szCs w:val="20"/>
    </w:rPr>
  </w:style>
  <w:style w:type="character" w:customStyle="1" w:styleId="FontStyle357">
    <w:name w:val="Font Style357"/>
    <w:uiPriority w:val="99"/>
    <w:rsid w:val="001E3835"/>
    <w:rPr>
      <w:rFonts w:ascii="Times New Roman" w:hAnsi="Times New Roman" w:cs="Times New Roman" w:hint="default"/>
      <w:b/>
      <w:bCs/>
      <w:spacing w:val="-10"/>
      <w:sz w:val="22"/>
      <w:szCs w:val="22"/>
    </w:rPr>
  </w:style>
  <w:style w:type="character" w:customStyle="1" w:styleId="FontStyle360">
    <w:name w:val="Font Style360"/>
    <w:uiPriority w:val="99"/>
    <w:rsid w:val="001E3835"/>
    <w:rPr>
      <w:rFonts w:ascii="Times New Roman" w:hAnsi="Times New Roman" w:cs="Times New Roman" w:hint="default"/>
      <w:sz w:val="20"/>
      <w:szCs w:val="20"/>
    </w:rPr>
  </w:style>
  <w:style w:type="character" w:customStyle="1" w:styleId="FontStyle374">
    <w:name w:val="Font Style374"/>
    <w:uiPriority w:val="99"/>
    <w:rsid w:val="001E3835"/>
    <w:rPr>
      <w:rFonts w:ascii="Times New Roman" w:hAnsi="Times New Roman" w:cs="Times New Roman" w:hint="default"/>
      <w:b/>
      <w:bCs/>
      <w:spacing w:val="-10"/>
      <w:sz w:val="22"/>
      <w:szCs w:val="22"/>
    </w:rPr>
  </w:style>
  <w:style w:type="character" w:customStyle="1" w:styleId="FontStyle314">
    <w:name w:val="Font Style314"/>
    <w:uiPriority w:val="99"/>
    <w:rsid w:val="001E3835"/>
    <w:rPr>
      <w:rFonts w:ascii="Times New Roman" w:hAnsi="Times New Roman" w:cs="Times New Roman" w:hint="default"/>
      <w:smallCaps/>
      <w:sz w:val="16"/>
      <w:szCs w:val="16"/>
    </w:rPr>
  </w:style>
  <w:style w:type="character" w:customStyle="1" w:styleId="Highlightedunderline">
    <w:name w:val="Highlighted underline"/>
    <w:rsid w:val="001E3835"/>
    <w:rPr>
      <w:rFonts w:ascii="Times New Roman" w:hAnsi="Times New Roman" w:cs="Times New Roman" w:hint="default"/>
      <w:sz w:val="20"/>
      <w:u w:val="single"/>
      <w:bdr w:val="none" w:sz="0" w:space="0" w:color="auto" w:frame="1"/>
      <w:shd w:val="clear" w:color="auto" w:fill="C0C0C0"/>
    </w:rPr>
  </w:style>
  <w:style w:type="character" w:customStyle="1" w:styleId="ReallyfuckingsmallCharCharCharChar">
    <w:name w:val="Really fucking small Char Char Char Char"/>
    <w:rsid w:val="001E3835"/>
    <w:rPr>
      <w:sz w:val="10"/>
      <w:szCs w:val="24"/>
      <w:lang w:val="en-US" w:eastAsia="en-US" w:bidi="ar-SA"/>
    </w:rPr>
  </w:style>
  <w:style w:type="character" w:customStyle="1" w:styleId="UnderlineCharCharCharCharCharCharCharChar">
    <w:name w:val="Underline Char Char Char Char Char Char Char Char"/>
    <w:rsid w:val="001E3835"/>
    <w:rPr>
      <w:szCs w:val="24"/>
      <w:u w:val="single"/>
      <w:lang w:val="en-US" w:eastAsia="en-US" w:bidi="ar-SA"/>
    </w:rPr>
  </w:style>
  <w:style w:type="character" w:customStyle="1" w:styleId="SmalltextCharCharCharChar">
    <w:name w:val="Small text Char Char Char Char"/>
    <w:rsid w:val="001E3835"/>
    <w:rPr>
      <w:sz w:val="16"/>
      <w:szCs w:val="24"/>
      <w:lang w:val="en-US" w:eastAsia="en-US" w:bidi="ar-SA"/>
    </w:rPr>
  </w:style>
  <w:style w:type="character" w:customStyle="1" w:styleId="SmallTextCharCharCharChar0">
    <w:name w:val="Small Text Char Char Char Char"/>
    <w:rsid w:val="001E3835"/>
    <w:rPr>
      <w:sz w:val="16"/>
      <w:szCs w:val="24"/>
      <w:lang w:val="en-US" w:eastAsia="en-US" w:bidi="ar-SA"/>
    </w:rPr>
  </w:style>
  <w:style w:type="character" w:customStyle="1" w:styleId="underlinecardChar">
    <w:name w:val="underline card Char"/>
    <w:rsid w:val="001E3835"/>
    <w:rPr>
      <w:rFonts w:ascii="Arial" w:hAnsi="Arial" w:cs="Arial" w:hint="default"/>
      <w:noProof w:val="0"/>
      <w:sz w:val="18"/>
      <w:szCs w:val="24"/>
      <w:u w:val="single"/>
      <w:lang w:val="en-US" w:eastAsia="en-US" w:bidi="ar-SA"/>
    </w:rPr>
  </w:style>
  <w:style w:type="character" w:customStyle="1" w:styleId="CardsCharCharChar">
    <w:name w:val="Cards Char Char Char"/>
    <w:rsid w:val="001E3835"/>
    <w:rPr>
      <w:szCs w:val="24"/>
      <w:lang w:val="en-US" w:eastAsia="en-US" w:bidi="ar-SA"/>
    </w:rPr>
  </w:style>
  <w:style w:type="character" w:customStyle="1" w:styleId="tagCharChar">
    <w:name w:val="tag Char Char"/>
    <w:rsid w:val="001E3835"/>
    <w:rPr>
      <w:rFonts w:ascii="MS Mincho" w:eastAsia="MS Mincho" w:hAnsi="MS Mincho" w:hint="eastAsia"/>
      <w:b/>
      <w:bCs w:val="0"/>
      <w:sz w:val="24"/>
      <w:szCs w:val="22"/>
    </w:rPr>
  </w:style>
  <w:style w:type="character" w:customStyle="1" w:styleId="cardCharChar0">
    <w:name w:val="card Char Char"/>
    <w:rsid w:val="001E3835"/>
    <w:rPr>
      <w:rFonts w:ascii="MS Mincho" w:eastAsia="MS Mincho" w:hAnsi="MS Mincho" w:hint="eastAsia"/>
      <w:sz w:val="24"/>
      <w:szCs w:val="22"/>
    </w:rPr>
  </w:style>
  <w:style w:type="character" w:customStyle="1" w:styleId="CardsCharChar">
    <w:name w:val="Cards Char Char"/>
    <w:rsid w:val="001E3835"/>
    <w:rPr>
      <w:szCs w:val="24"/>
      <w:lang w:val="en-US" w:eastAsia="en-US" w:bidi="ar-SA"/>
    </w:rPr>
  </w:style>
  <w:style w:type="character" w:customStyle="1" w:styleId="CardsCharCharCharChar">
    <w:name w:val="Cards Char Char Char Char"/>
    <w:rsid w:val="001E3835"/>
    <w:rPr>
      <w:szCs w:val="24"/>
      <w:lang w:val="en-US" w:eastAsia="en-US" w:bidi="ar-SA"/>
    </w:rPr>
  </w:style>
  <w:style w:type="character" w:customStyle="1" w:styleId="BlockHeadingsCharChar">
    <w:name w:val="Block Headings Char Char"/>
    <w:rsid w:val="001E3835"/>
    <w:rPr>
      <w:b/>
      <w:bCs w:val="0"/>
      <w:sz w:val="36"/>
      <w:szCs w:val="24"/>
      <w:u w:val="single"/>
      <w:lang w:val="en-US" w:eastAsia="en-US" w:bidi="ar-SA"/>
    </w:rPr>
  </w:style>
  <w:style w:type="character" w:customStyle="1" w:styleId="NothingChar1">
    <w:name w:val="Nothing Char1"/>
    <w:rsid w:val="001E3835"/>
    <w:rPr>
      <w:szCs w:val="24"/>
      <w:lang w:val="en-US" w:eastAsia="en-US" w:bidi="ar-SA"/>
    </w:rPr>
  </w:style>
  <w:style w:type="character" w:customStyle="1" w:styleId="StyleThickunderline">
    <w:name w:val="Style Thick underline"/>
    <w:qFormat/>
    <w:rsid w:val="001E3835"/>
    <w:rPr>
      <w:u w:val="thick"/>
    </w:rPr>
  </w:style>
  <w:style w:type="character" w:customStyle="1" w:styleId="UnderlinedChar0">
    <w:name w:val="Underlined Char"/>
    <w:aliases w:val="small text Char Char"/>
    <w:rsid w:val="001E3835"/>
    <w:rPr>
      <w:rFonts w:ascii="Times New Roman" w:eastAsia="Times New Roman" w:hAnsi="Times New Roman" w:cs="Times New Roman" w:hint="default"/>
      <w:sz w:val="20"/>
      <w:szCs w:val="24"/>
      <w:u w:val="single"/>
    </w:rPr>
  </w:style>
  <w:style w:type="character" w:customStyle="1" w:styleId="heading3char0">
    <w:name w:val="heading3char"/>
    <w:rsid w:val="001E3835"/>
  </w:style>
  <w:style w:type="character" w:customStyle="1" w:styleId="tagchar0">
    <w:name w:val="tagchar"/>
    <w:rsid w:val="001E3835"/>
  </w:style>
  <w:style w:type="character" w:customStyle="1" w:styleId="StyleTimesNewRoman">
    <w:name w:val="Style Times New Roman"/>
    <w:rsid w:val="001E3835"/>
    <w:rPr>
      <w:rFonts w:ascii="Garamond" w:hAnsi="Garamond" w:hint="default"/>
    </w:rPr>
  </w:style>
  <w:style w:type="character" w:customStyle="1" w:styleId="CharChar5">
    <w:name w:val="Char Char5"/>
    <w:rsid w:val="001E3835"/>
    <w:rPr>
      <w:rFonts w:ascii="Garamond" w:hAnsi="Garamond" w:hint="default"/>
      <w:b/>
      <w:bCs w:val="0"/>
      <w:caps/>
      <w:color w:val="000000"/>
      <w:kern w:val="32"/>
      <w:sz w:val="28"/>
      <w:szCs w:val="32"/>
      <w:u w:val="single"/>
      <w:lang w:val="en-US" w:eastAsia="en-US" w:bidi="ar-SA"/>
    </w:rPr>
  </w:style>
  <w:style w:type="character" w:customStyle="1" w:styleId="IndexHeadersCharChar">
    <w:name w:val="Index Headers Char Char"/>
    <w:rsid w:val="001E3835"/>
    <w:rPr>
      <w:rFonts w:ascii="Arial" w:hAnsi="Arial" w:cs="Arial" w:hint="default"/>
      <w:bCs/>
      <w:caps/>
      <w:color w:val="FFFFFF"/>
      <w:sz w:val="2"/>
      <w:szCs w:val="2"/>
      <w:lang w:val="en-US" w:eastAsia="en-US" w:bidi="ar-SA"/>
    </w:rPr>
  </w:style>
  <w:style w:type="character" w:customStyle="1" w:styleId="CircleChar1">
    <w:name w:val="Circle Char1"/>
    <w:rsid w:val="001E3835"/>
    <w:rPr>
      <w:b/>
      <w:bCs w:val="0"/>
      <w:i/>
      <w:iCs w:val="0"/>
      <w:szCs w:val="18"/>
      <w:u w:val="thick"/>
      <w:lang w:val="en-US" w:eastAsia="en-US" w:bidi="ar-SA"/>
    </w:rPr>
  </w:style>
  <w:style w:type="character" w:customStyle="1" w:styleId="justify">
    <w:name w:val="justify"/>
    <w:basedOn w:val="DefaultParagraphFont"/>
    <w:rsid w:val="001E3835"/>
  </w:style>
  <w:style w:type="character" w:customStyle="1" w:styleId="SmallCardTextChar">
    <w:name w:val="Small Card Text Char"/>
    <w:rsid w:val="001E3835"/>
    <w:rPr>
      <w:sz w:val="16"/>
      <w:szCs w:val="16"/>
      <w:lang w:val="en-US" w:eastAsia="en-US" w:bidi="ar-SA"/>
    </w:rPr>
  </w:style>
  <w:style w:type="character" w:customStyle="1" w:styleId="mainarttxt">
    <w:name w:val="mainarttxt"/>
    <w:basedOn w:val="DefaultParagraphFont"/>
    <w:rsid w:val="001E3835"/>
  </w:style>
  <w:style w:type="character" w:customStyle="1" w:styleId="StyleUnderline1">
    <w:name w:val="Style Underline1"/>
    <w:rsid w:val="001E3835"/>
    <w:rPr>
      <w:u w:val="single"/>
    </w:rPr>
  </w:style>
  <w:style w:type="character" w:customStyle="1" w:styleId="Style10pt">
    <w:name w:val="Style 10 pt"/>
    <w:rsid w:val="001E3835"/>
    <w:rPr>
      <w:sz w:val="20"/>
    </w:rPr>
  </w:style>
  <w:style w:type="character" w:customStyle="1" w:styleId="highlightChar">
    <w:name w:val="highlight Char"/>
    <w:rsid w:val="001E3835"/>
    <w:rPr>
      <w:sz w:val="24"/>
      <w:szCs w:val="24"/>
      <w:u w:val="single"/>
      <w:lang w:val="en-US" w:eastAsia="en-US" w:bidi="ar-SA"/>
    </w:rPr>
  </w:style>
  <w:style w:type="character" w:customStyle="1" w:styleId="UnderlinedEvChar">
    <w:name w:val="Underlined Ev Char"/>
    <w:rsid w:val="001E3835"/>
    <w:rPr>
      <w:rFonts w:ascii="Verdana" w:hAnsi="Verdana" w:hint="default"/>
      <w:sz w:val="16"/>
      <w:szCs w:val="24"/>
      <w:u w:val="thick"/>
      <w:lang w:val="en-US" w:eastAsia="en-US" w:bidi="ar-SA"/>
    </w:rPr>
  </w:style>
  <w:style w:type="character" w:customStyle="1" w:styleId="pmterms2">
    <w:name w:val="pmterms2"/>
    <w:basedOn w:val="DefaultParagraphFont"/>
    <w:rsid w:val="001E3835"/>
  </w:style>
  <w:style w:type="character" w:customStyle="1" w:styleId="UnreadTextChar">
    <w:name w:val="Unread Text Char"/>
    <w:rsid w:val="001E3835"/>
    <w:rPr>
      <w:rFonts w:ascii="SimSun" w:eastAsia="SimSun" w:hAnsi="SimSun" w:hint="eastAsia"/>
      <w:sz w:val="15"/>
      <w:szCs w:val="24"/>
      <w:lang w:val="en-US" w:eastAsia="zh-CN" w:bidi="ar-SA"/>
    </w:rPr>
  </w:style>
  <w:style w:type="character" w:customStyle="1" w:styleId="BoldandUnderlineChar5CharCharCharCharCharCharCharChar">
    <w:name w:val="Bold and Underline Char5 Char Char Char Char Char Char Char Char"/>
    <w:rsid w:val="001E3835"/>
    <w:rPr>
      <w:b/>
      <w:bCs w:val="0"/>
      <w:u w:val="thick"/>
      <w:lang w:val="en-US" w:eastAsia="en-US" w:bidi="ar-SA"/>
    </w:rPr>
  </w:style>
  <w:style w:type="character" w:customStyle="1" w:styleId="StyleCardTextUnderline3Char">
    <w:name w:val="Style Card Text + Underline3 Char"/>
    <w:rsid w:val="001E3835"/>
    <w:rPr>
      <w:rFonts w:ascii="SimSun" w:eastAsia="SimSun" w:hAnsi="SimSun" w:hint="eastAsia"/>
      <w:szCs w:val="24"/>
      <w:u w:val="thick"/>
      <w:lang w:val="en-US" w:eastAsia="zh-CN" w:bidi="ar-SA"/>
    </w:rPr>
  </w:style>
  <w:style w:type="character" w:customStyle="1" w:styleId="BoldandUnderlineChar1Char2CharChar">
    <w:name w:val="Bold and Underline Char1 Char2 Char Char"/>
    <w:rsid w:val="001E3835"/>
    <w:rPr>
      <w:b/>
      <w:bCs w:val="0"/>
      <w:noProof w:val="0"/>
      <w:szCs w:val="24"/>
      <w:u w:val="single"/>
      <w:lang w:val="en-US" w:eastAsia="en-US" w:bidi="ar-SA"/>
    </w:rPr>
  </w:style>
  <w:style w:type="character" w:customStyle="1" w:styleId="UnderlineChar1Char1">
    <w:name w:val="Underline Char1 Char1"/>
    <w:rsid w:val="001E3835"/>
    <w:rPr>
      <w:noProof w:val="0"/>
      <w:szCs w:val="24"/>
      <w:u w:val="single"/>
      <w:lang w:val="en-US" w:eastAsia="en-US" w:bidi="ar-SA"/>
    </w:rPr>
  </w:style>
  <w:style w:type="character" w:customStyle="1" w:styleId="UnderlineChar6CharCharCharCharCharCharCharChar">
    <w:name w:val="Underline Char6 Char Char Char Char Char Char Char Char"/>
    <w:rsid w:val="001E3835"/>
    <w:rPr>
      <w:noProof w:val="0"/>
      <w:szCs w:val="24"/>
      <w:u w:val="single"/>
      <w:lang w:val="en-US" w:eastAsia="en-US" w:bidi="ar-SA"/>
    </w:rPr>
  </w:style>
  <w:style w:type="character" w:customStyle="1" w:styleId="featurecontentgray1">
    <w:name w:val="featurecontentgray1"/>
    <w:rsid w:val="001E3835"/>
    <w:rPr>
      <w:rFonts w:ascii="Arial" w:hAnsi="Arial" w:cs="Arial" w:hint="default"/>
      <w:color w:val="666666"/>
    </w:rPr>
  </w:style>
  <w:style w:type="character" w:customStyle="1" w:styleId="CardCharCharChar0">
    <w:name w:val="Card Char Char Char"/>
    <w:rsid w:val="001E3835"/>
    <w:rPr>
      <w:rFonts w:ascii="Book Antiqua" w:hAnsi="Book Antiqua" w:hint="default"/>
      <w:szCs w:val="24"/>
      <w:lang w:val="en-US" w:eastAsia="en-US" w:bidi="ar-SA"/>
    </w:rPr>
  </w:style>
  <w:style w:type="character" w:customStyle="1" w:styleId="big1">
    <w:name w:val="big1"/>
    <w:rsid w:val="001E3835"/>
    <w:rPr>
      <w:sz w:val="28"/>
      <w:szCs w:val="28"/>
    </w:rPr>
  </w:style>
  <w:style w:type="character" w:customStyle="1" w:styleId="prodgeneral">
    <w:name w:val="prodgeneral"/>
    <w:basedOn w:val="DefaultParagraphFont"/>
    <w:rsid w:val="001E3835"/>
  </w:style>
  <w:style w:type="character" w:customStyle="1" w:styleId="StyleUnderlineChar0">
    <w:name w:val="Style Underline + Char"/>
    <w:rsid w:val="001E3835"/>
    <w:rPr>
      <w:rFonts w:ascii="SimSun" w:eastAsia="SimSun" w:hAnsi="SimSun" w:cs="Arial" w:hint="eastAsia"/>
      <w:b/>
      <w:bCs/>
      <w:iCs/>
      <w:caps/>
      <w:sz w:val="24"/>
      <w:szCs w:val="24"/>
      <w:u w:val="single"/>
      <w:lang w:val="en-US" w:eastAsia="en-US" w:bidi="ar-SA"/>
    </w:rPr>
  </w:style>
  <w:style w:type="character" w:customStyle="1" w:styleId="StyleciteChar">
    <w:name w:val="Style cite + Char"/>
    <w:basedOn w:val="citeChar"/>
    <w:rsid w:val="001E3835"/>
    <w:rPr>
      <w:b w:val="0"/>
      <w:bCs w:val="0"/>
      <w:sz w:val="24"/>
      <w:szCs w:val="24"/>
      <w:u w:val="single"/>
      <w:lang w:val="en-US" w:eastAsia="en-US" w:bidi="ar-SA"/>
    </w:rPr>
  </w:style>
  <w:style w:type="character" w:customStyle="1" w:styleId="sectiontitle">
    <w:name w:val="sectiontitle"/>
    <w:basedOn w:val="DefaultParagraphFont"/>
    <w:rsid w:val="001E3835"/>
  </w:style>
  <w:style w:type="character" w:customStyle="1" w:styleId="sectionsubtitle">
    <w:name w:val="sectionsubtitle"/>
    <w:basedOn w:val="DefaultParagraphFont"/>
    <w:rsid w:val="001E3835"/>
  </w:style>
  <w:style w:type="character" w:customStyle="1" w:styleId="copyright">
    <w:name w:val="copyright"/>
    <w:basedOn w:val="DefaultParagraphFont"/>
    <w:rsid w:val="001E3835"/>
  </w:style>
  <w:style w:type="character" w:customStyle="1" w:styleId="EvidenceTag">
    <w:name w:val="Evidence Tag"/>
    <w:rsid w:val="001E3835"/>
    <w:rPr>
      <w:rFonts w:ascii="Lucida Grande" w:eastAsia="Lucida Grande" w:hAnsi="Lucida Grande" w:cs="Lucida Grande" w:hint="default"/>
      <w:b w:val="0"/>
      <w:bCs w:val="0"/>
      <w:i w:val="0"/>
      <w:iCs w:val="0"/>
      <w:caps w:val="0"/>
      <w:smallCaps w:val="0"/>
      <w:strike w:val="0"/>
      <w:dstrike w:val="0"/>
      <w:noProof w:val="0"/>
      <w:color w:val="000000"/>
      <w:spacing w:val="0"/>
      <w:position w:val="0"/>
      <w:sz w:val="24"/>
      <w:u w:val="none" w:color="000000"/>
      <w:effect w:val="none"/>
      <w:vertAlign w:val="baseline"/>
      <w:lang w:val="en-US"/>
    </w:rPr>
  </w:style>
  <w:style w:type="character" w:customStyle="1" w:styleId="CiteFirstNameMiddleI">
    <w:name w:val="Cite First Name Middle I."/>
    <w:rsid w:val="001E383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LastName">
    <w:name w:val="Cite Last Name"/>
    <w:rsid w:val="001E3835"/>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CiteDetails">
    <w:name w:val="Cite Details"/>
    <w:rsid w:val="001E383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8"/>
      <w:u w:val="none" w:color="000000"/>
      <w:effect w:val="none"/>
      <w:vertAlign w:val="baseline"/>
      <w:lang w:val="en-US"/>
    </w:rPr>
  </w:style>
  <w:style w:type="character" w:customStyle="1" w:styleId="CiteYear">
    <w:name w:val="Cite Year"/>
    <w:rsid w:val="001E3835"/>
    <w:rPr>
      <w:rFonts w:ascii="Times New Roman" w:eastAsia="Times New Roman" w:hAnsi="Times New Roman" w:cs="Times New Roman" w:hint="default"/>
      <w:b/>
      <w:bCs w:val="0"/>
      <w:i w:val="0"/>
      <w:iCs w:val="0"/>
      <w:caps w:val="0"/>
      <w:smallCaps w:val="0"/>
      <w:noProof w:val="0"/>
      <w:color w:val="000000"/>
      <w:spacing w:val="0"/>
      <w:position w:val="0"/>
      <w:sz w:val="24"/>
      <w:u w:val="single" w:color="000000"/>
      <w:vertAlign w:val="baseline"/>
      <w:lang w:val="en-US"/>
    </w:rPr>
  </w:style>
  <w:style w:type="character" w:customStyle="1" w:styleId="smcaps">
    <w:name w:val="smcaps"/>
    <w:basedOn w:val="DefaultParagraphFont"/>
    <w:rsid w:val="001E3835"/>
  </w:style>
  <w:style w:type="character" w:customStyle="1" w:styleId="inside-head1">
    <w:name w:val="inside-head1"/>
    <w:rsid w:val="001E3835"/>
    <w:rPr>
      <w:rFonts w:ascii="Arial" w:hAnsi="Arial" w:cs="Arial" w:hint="default"/>
      <w:b/>
      <w:bCs/>
      <w:color w:val="000000"/>
      <w:spacing w:val="-15"/>
      <w:sz w:val="45"/>
      <w:szCs w:val="45"/>
    </w:rPr>
  </w:style>
  <w:style w:type="character" w:customStyle="1" w:styleId="datestamp1">
    <w:name w:val="datestamp1"/>
    <w:rsid w:val="001E383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E383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E3835"/>
  </w:style>
  <w:style w:type="character" w:customStyle="1" w:styleId="storyheading31">
    <w:name w:val="storyheading31"/>
    <w:rsid w:val="001E3835"/>
    <w:rPr>
      <w:rFonts w:ascii="Verdana" w:hAnsi="Verdana" w:hint="default"/>
      <w:b/>
      <w:bCs/>
      <w:sz w:val="32"/>
      <w:szCs w:val="32"/>
    </w:rPr>
  </w:style>
  <w:style w:type="character" w:customStyle="1" w:styleId="storydeck31">
    <w:name w:val="storydeck31"/>
    <w:rsid w:val="001E3835"/>
    <w:rPr>
      <w:rFonts w:ascii="Verdana" w:hAnsi="Verdana" w:hint="default"/>
      <w:i w:val="0"/>
      <w:iCs w:val="0"/>
      <w:sz w:val="21"/>
      <w:szCs w:val="21"/>
    </w:rPr>
  </w:style>
  <w:style w:type="character" w:customStyle="1" w:styleId="subtitle10">
    <w:name w:val="subtitle1"/>
    <w:rsid w:val="001E3835"/>
    <w:rPr>
      <w:rFonts w:ascii="Verdana" w:hAnsi="Verdana" w:hint="default"/>
      <w:b w:val="0"/>
      <w:bCs w:val="0"/>
      <w:vanish/>
      <w:webHidden w:val="0"/>
      <w:color w:val="484848"/>
      <w:sz w:val="14"/>
      <w:szCs w:val="14"/>
      <w:specVanish/>
    </w:rPr>
  </w:style>
  <w:style w:type="character" w:customStyle="1" w:styleId="clsbiolink">
    <w:name w:val="clsbiolink"/>
    <w:basedOn w:val="DefaultParagraphFont"/>
    <w:rsid w:val="001E3835"/>
  </w:style>
  <w:style w:type="character" w:customStyle="1" w:styleId="clssmaller">
    <w:name w:val="clssmaller"/>
    <w:basedOn w:val="DefaultParagraphFont"/>
    <w:rsid w:val="001E3835"/>
  </w:style>
  <w:style w:type="character" w:customStyle="1" w:styleId="sm1">
    <w:name w:val="sm1"/>
    <w:rsid w:val="001E3835"/>
    <w:rPr>
      <w:rFonts w:ascii="Verdana" w:hAnsi="Verdana" w:hint="default"/>
      <w:i w:val="0"/>
      <w:iCs w:val="0"/>
      <w:smallCaps w:val="0"/>
      <w:color w:val="000000"/>
      <w:sz w:val="17"/>
      <w:szCs w:val="17"/>
    </w:rPr>
  </w:style>
  <w:style w:type="character" w:customStyle="1" w:styleId="noindentChar">
    <w:name w:val="noindent Char"/>
    <w:rsid w:val="001E3835"/>
    <w:rPr>
      <w:rFonts w:ascii="Arial" w:hAnsi="Arial" w:cs="Arial" w:hint="default"/>
      <w:sz w:val="24"/>
      <w:szCs w:val="24"/>
      <w:lang w:val="en-US" w:eastAsia="en-US" w:bidi="ar-SA"/>
    </w:rPr>
  </w:style>
  <w:style w:type="character" w:customStyle="1" w:styleId="SmallChar1">
    <w:name w:val="Small Char1"/>
    <w:rsid w:val="001E3835"/>
    <w:rPr>
      <w:sz w:val="16"/>
      <w:szCs w:val="24"/>
      <w:lang w:val="en-US" w:eastAsia="en-US" w:bidi="ar-SA"/>
    </w:rPr>
  </w:style>
  <w:style w:type="character" w:customStyle="1" w:styleId="smallChar0">
    <w:name w:val="small Char"/>
    <w:rsid w:val="001E3835"/>
    <w:rPr>
      <w:szCs w:val="24"/>
      <w:lang w:val="en-US" w:eastAsia="en-US" w:bidi="ar-SA"/>
    </w:rPr>
  </w:style>
  <w:style w:type="character" w:customStyle="1" w:styleId="fullcite">
    <w:name w:val="fullcite"/>
    <w:basedOn w:val="DefaultParagraphFont"/>
    <w:rsid w:val="001E3835"/>
  </w:style>
  <w:style w:type="character" w:customStyle="1" w:styleId="Style9ptThickunderline">
    <w:name w:val="Style 9 pt Thick underline"/>
    <w:rsid w:val="001E3835"/>
    <w:rPr>
      <w:sz w:val="24"/>
      <w:u w:val="thick"/>
    </w:rPr>
  </w:style>
  <w:style w:type="character" w:customStyle="1" w:styleId="CardNotUnderlinedChar">
    <w:name w:val="Card Not Underlined Char"/>
    <w:rsid w:val="001E3835"/>
    <w:rPr>
      <w:sz w:val="16"/>
      <w:lang w:val="en-US" w:eastAsia="en-US" w:bidi="ar-SA"/>
    </w:rPr>
  </w:style>
  <w:style w:type="character" w:customStyle="1" w:styleId="CardNotUnderlinedChar1">
    <w:name w:val="Card Not Underlined Char1"/>
    <w:rsid w:val="001E3835"/>
    <w:rPr>
      <w:lang w:val="en-US" w:eastAsia="en-US" w:bidi="ar-SA"/>
    </w:rPr>
  </w:style>
  <w:style w:type="character" w:customStyle="1" w:styleId="cardChar10">
    <w:name w:val="card Char1"/>
    <w:rsid w:val="001E3835"/>
    <w:rPr>
      <w:szCs w:val="24"/>
      <w:lang w:val="en-US" w:eastAsia="en-US" w:bidi="ar-SA"/>
    </w:rPr>
  </w:style>
  <w:style w:type="character" w:customStyle="1" w:styleId="tagChar30">
    <w:name w:val="tag Char3"/>
    <w:rsid w:val="001E3835"/>
    <w:rPr>
      <w:b/>
      <w:bCs w:val="0"/>
      <w:sz w:val="24"/>
      <w:szCs w:val="24"/>
      <w:lang w:val="en-US" w:eastAsia="en-US" w:bidi="ar-SA"/>
    </w:rPr>
  </w:style>
  <w:style w:type="character" w:customStyle="1" w:styleId="link-mailto">
    <w:name w:val="link-mailto"/>
    <w:basedOn w:val="DefaultParagraphFont"/>
    <w:rsid w:val="001E3835"/>
  </w:style>
  <w:style w:type="character" w:customStyle="1" w:styleId="StyleUnderlineUnderlineChar">
    <w:name w:val="Style Underline + Underline Char"/>
    <w:rsid w:val="001E3835"/>
    <w:rPr>
      <w:rFonts w:ascii="Trebuchet MS" w:hAnsi="Trebuchet MS" w:hint="default"/>
      <w:szCs w:val="18"/>
      <w:u w:val="single"/>
      <w:lang w:val="en-US" w:eastAsia="en-US" w:bidi="ar-SA"/>
    </w:rPr>
  </w:style>
  <w:style w:type="character" w:customStyle="1" w:styleId="CharacterStyle8">
    <w:name w:val="Character Style 8"/>
    <w:rsid w:val="001E3835"/>
    <w:rPr>
      <w:sz w:val="22"/>
      <w:szCs w:val="22"/>
    </w:rPr>
  </w:style>
  <w:style w:type="character" w:customStyle="1" w:styleId="CharacterStyle3">
    <w:name w:val="Character Style 3"/>
    <w:rsid w:val="001E3835"/>
    <w:rPr>
      <w:rFonts w:ascii="Garamond" w:hAnsi="Garamond" w:cs="Garamond" w:hint="default"/>
      <w:sz w:val="20"/>
      <w:szCs w:val="20"/>
    </w:rPr>
  </w:style>
  <w:style w:type="character" w:customStyle="1" w:styleId="CardText1CharChar">
    <w:name w:val="Card Text 1 Char Char"/>
    <w:rsid w:val="001E3835"/>
    <w:rPr>
      <w:rFonts w:ascii="Arial Narrow" w:hAnsi="Arial Narrow" w:hint="default"/>
      <w:color w:val="000000"/>
      <w:sz w:val="22"/>
      <w:szCs w:val="22"/>
      <w:u w:val="single"/>
      <w:lang w:val="en-US" w:eastAsia="en-US" w:bidi="ar-SA"/>
    </w:rPr>
  </w:style>
  <w:style w:type="character" w:customStyle="1" w:styleId="CardText1Char1">
    <w:name w:val="Card Text 1 Char1"/>
    <w:rsid w:val="001E3835"/>
    <w:rPr>
      <w:rFonts w:ascii="Arial Narrow" w:hAnsi="Arial Narrow" w:hint="default"/>
      <w:color w:val="000000"/>
      <w:sz w:val="22"/>
      <w:szCs w:val="22"/>
      <w:u w:val="single"/>
      <w:lang w:val="en-US" w:eastAsia="en-US" w:bidi="ar-SA"/>
    </w:rPr>
  </w:style>
  <w:style w:type="character" w:customStyle="1" w:styleId="CharacterStyle2">
    <w:name w:val="Character Style 2"/>
    <w:rsid w:val="001E3835"/>
    <w:rPr>
      <w:sz w:val="24"/>
      <w:szCs w:val="24"/>
      <w:u w:val="single"/>
    </w:rPr>
  </w:style>
  <w:style w:type="character" w:customStyle="1" w:styleId="a">
    <w:name w:val="a"/>
    <w:rsid w:val="001E3835"/>
    <w:rPr>
      <w:rFonts w:ascii="Times New Roman" w:hAnsi="Times New Roman" w:cs="Times New Roman" w:hint="default"/>
    </w:rPr>
  </w:style>
  <w:style w:type="character" w:customStyle="1" w:styleId="BigCiteChar">
    <w:name w:val="Big Cite Char"/>
    <w:basedOn w:val="CitesChar"/>
    <w:rsid w:val="001E3835"/>
    <w:rPr>
      <w:rFonts w:ascii="Calibri" w:eastAsia="Times New Roman" w:hAnsi="Calibri" w:cs="Arial"/>
      <w:b/>
      <w:bCs/>
      <w:iCs/>
      <w:noProof/>
      <w:sz w:val="24"/>
      <w:szCs w:val="24"/>
      <w:lang w:val="en-US" w:bidi="ar-SA"/>
    </w:rPr>
  </w:style>
  <w:style w:type="character" w:customStyle="1" w:styleId="byd">
    <w:name w:val="byd"/>
    <w:basedOn w:val="DefaultParagraphFont"/>
    <w:rsid w:val="001E3835"/>
  </w:style>
  <w:style w:type="character" w:customStyle="1" w:styleId="arttitle1">
    <w:name w:val="arttitle1"/>
    <w:rsid w:val="001E3835"/>
    <w:rPr>
      <w:b/>
      <w:bCs/>
      <w:color w:val="695B54"/>
    </w:rPr>
  </w:style>
  <w:style w:type="character" w:customStyle="1" w:styleId="TextHeadingChar">
    <w:name w:val="Text Heading Char"/>
    <w:rsid w:val="001E3835"/>
    <w:rPr>
      <w:rFonts w:ascii="Arial" w:hAnsi="Arial" w:cs="Arial" w:hint="default"/>
      <w:b/>
      <w:bCs/>
      <w:sz w:val="22"/>
      <w:szCs w:val="26"/>
      <w:u w:val="single"/>
      <w:lang w:val="en-US" w:eastAsia="en-US" w:bidi="ar-SA"/>
    </w:rPr>
  </w:style>
  <w:style w:type="character" w:customStyle="1" w:styleId="FootnoteCharacters">
    <w:name w:val="Footnote Characters"/>
    <w:rsid w:val="001E3835"/>
    <w:rPr>
      <w:vertAlign w:val="superscript"/>
    </w:rPr>
  </w:style>
  <w:style w:type="character" w:customStyle="1" w:styleId="10ptnotbold">
    <w:name w:val="10ptnotbold"/>
    <w:rsid w:val="001E3835"/>
    <w:rPr>
      <w:sz w:val="20"/>
    </w:rPr>
  </w:style>
  <w:style w:type="character" w:customStyle="1" w:styleId="Heading2CharCharCharCharCharCharCharCharCharCharCharCharCharChar1">
    <w:name w:val="Heading 2 Char Char Char Char Char Char Char Char Char Char Char Char Char Char1"/>
    <w:rsid w:val="001E3835"/>
    <w:rPr>
      <w:rFonts w:ascii="SimSun" w:eastAsia="SimSun" w:hAnsi="SimSun" w:cs="Arial" w:hint="eastAsia"/>
      <w:b/>
      <w:bCs/>
      <w:iCs/>
      <w:sz w:val="24"/>
      <w:szCs w:val="28"/>
      <w:lang w:val="en-US" w:eastAsia="zh-CN" w:bidi="ar-SA"/>
    </w:rPr>
  </w:style>
  <w:style w:type="character" w:customStyle="1" w:styleId="Char31">
    <w:name w:val="Char31"/>
    <w:rsid w:val="001E3835"/>
    <w:rPr>
      <w:rFonts w:ascii="Arial" w:hAnsi="Arial" w:cs="Arial" w:hint="default"/>
      <w:bCs/>
      <w:u w:val="thick"/>
      <w:lang w:val="en-US" w:eastAsia="en-US" w:bidi="ar-SA"/>
    </w:rPr>
  </w:style>
  <w:style w:type="character" w:customStyle="1" w:styleId="ital-inline">
    <w:name w:val="ital-inline"/>
    <w:basedOn w:val="DefaultParagraphFont"/>
    <w:rsid w:val="001E3835"/>
  </w:style>
  <w:style w:type="character" w:customStyle="1" w:styleId="underliningChar0">
    <w:name w:val="underlining Char"/>
    <w:rsid w:val="001E3835"/>
    <w:rPr>
      <w:b/>
      <w:bCs w:val="0"/>
      <w:szCs w:val="24"/>
      <w:u w:val="single"/>
      <w:lang w:val="en-US" w:eastAsia="en-US" w:bidi="ar-SA"/>
    </w:rPr>
  </w:style>
  <w:style w:type="character" w:customStyle="1" w:styleId="notreadChar">
    <w:name w:val="not read Char"/>
    <w:rsid w:val="001E3835"/>
    <w:rPr>
      <w:sz w:val="18"/>
      <w:szCs w:val="24"/>
      <w:lang w:val="en-US" w:eastAsia="en-US" w:bidi="ar-SA"/>
    </w:rPr>
  </w:style>
  <w:style w:type="character" w:customStyle="1" w:styleId="prbodytext1">
    <w:name w:val="pr_bodytext1"/>
    <w:rsid w:val="001E3835"/>
    <w:rPr>
      <w:rFonts w:ascii="Arial" w:hAnsi="Arial" w:cs="Arial" w:hint="default"/>
      <w:sz w:val="20"/>
      <w:szCs w:val="20"/>
    </w:rPr>
  </w:style>
  <w:style w:type="character" w:customStyle="1" w:styleId="smallCharChar">
    <w:name w:val="small Char Char"/>
    <w:rsid w:val="001E3835"/>
    <w:rPr>
      <w:rFonts w:ascii="Times New Roman" w:eastAsia="Times New Roman" w:hAnsi="Times New Roman" w:cs="Times New Roman" w:hint="default"/>
      <w:sz w:val="12"/>
      <w:szCs w:val="16"/>
    </w:rPr>
  </w:style>
  <w:style w:type="character" w:customStyle="1" w:styleId="Undlerine">
    <w:name w:val="Undlerine"/>
    <w:qFormat/>
    <w:rsid w:val="001E3835"/>
    <w:rPr>
      <w:rFonts w:ascii="Times New Roman" w:hAnsi="Times New Roman" w:cs="Times New Roman" w:hint="default"/>
      <w:w w:val="110"/>
      <w:sz w:val="20"/>
      <w:szCs w:val="20"/>
      <w:u w:val="single"/>
      <w:bdr w:val="none" w:sz="0" w:space="0" w:color="auto" w:frame="1"/>
      <w:lang w:bidi="he-IL"/>
    </w:rPr>
  </w:style>
  <w:style w:type="character" w:customStyle="1" w:styleId="AUnterdline">
    <w:name w:val="AUnterdline"/>
    <w:qFormat/>
    <w:rsid w:val="001E3835"/>
    <w:rPr>
      <w:rFonts w:ascii="Times New Roman" w:hAnsi="Times New Roman" w:cs="Times New Roman" w:hint="default"/>
      <w:sz w:val="20"/>
      <w:u w:val="single"/>
    </w:rPr>
  </w:style>
  <w:style w:type="character" w:customStyle="1" w:styleId="Aunderline0">
    <w:name w:val="Aunderline"/>
    <w:qFormat/>
    <w:rsid w:val="001E3835"/>
    <w:rPr>
      <w:rFonts w:ascii="Times New Roman" w:hAnsi="Times New Roman" w:cs="Times New Roman" w:hint="default"/>
      <w:sz w:val="20"/>
      <w:u w:val="single"/>
    </w:rPr>
  </w:style>
  <w:style w:type="character" w:customStyle="1" w:styleId="aunderline1">
    <w:name w:val="aunderline"/>
    <w:qFormat/>
    <w:rsid w:val="001E3835"/>
    <w:rPr>
      <w:rFonts w:ascii="Times New Roman" w:hAnsi="Times New Roman" w:cs="Times New Roman" w:hint="default"/>
      <w:sz w:val="20"/>
      <w:szCs w:val="24"/>
      <w:u w:val="thick"/>
    </w:rPr>
  </w:style>
  <w:style w:type="character" w:customStyle="1" w:styleId="Boxes">
    <w:name w:val="Boxes"/>
    <w:qFormat/>
    <w:rsid w:val="001E3835"/>
    <w:rPr>
      <w:rFonts w:ascii="Times New Roman" w:hAnsi="Times New Roman" w:cs="Times New Roman" w:hint="default"/>
      <w:sz w:val="20"/>
      <w:u w:val="single"/>
      <w:bdr w:val="single" w:sz="4" w:space="0" w:color="auto" w:frame="1"/>
    </w:rPr>
  </w:style>
  <w:style w:type="character" w:customStyle="1" w:styleId="tim">
    <w:name w:val="tim"/>
    <w:qFormat/>
    <w:rsid w:val="001E3835"/>
    <w:rPr>
      <w:rFonts w:ascii="Times New Roman" w:hAnsi="Times New Roman" w:cs="Times New Roman" w:hint="default"/>
      <w:sz w:val="20"/>
      <w:u w:val="single"/>
    </w:rPr>
  </w:style>
  <w:style w:type="character" w:customStyle="1" w:styleId="hl">
    <w:name w:val="hl"/>
    <w:basedOn w:val="DefaultParagraphFont"/>
    <w:rsid w:val="001E3835"/>
  </w:style>
  <w:style w:type="character" w:customStyle="1" w:styleId="clock1">
    <w:name w:val="clock1"/>
    <w:rsid w:val="001E3835"/>
    <w:rPr>
      <w:color w:val="B51B1B"/>
    </w:rPr>
  </w:style>
  <w:style w:type="character" w:customStyle="1" w:styleId="smallChar10">
    <w:name w:val="small Char1"/>
    <w:rsid w:val="001E3835"/>
    <w:rPr>
      <w:sz w:val="12"/>
      <w:szCs w:val="16"/>
      <w:lang w:val="en-US" w:eastAsia="en-US" w:bidi="ar-SA"/>
    </w:rPr>
  </w:style>
  <w:style w:type="character" w:customStyle="1" w:styleId="SmallCardsCharChar">
    <w:name w:val="Small Cards Char Char"/>
    <w:rsid w:val="001E3835"/>
    <w:rPr>
      <w:sz w:val="14"/>
      <w:szCs w:val="24"/>
      <w:lang w:val="en-US" w:eastAsia="en-US" w:bidi="ar-SA"/>
    </w:rPr>
  </w:style>
  <w:style w:type="character" w:customStyle="1" w:styleId="iniciales">
    <w:name w:val="iniciales"/>
    <w:basedOn w:val="DefaultParagraphFont"/>
    <w:rsid w:val="001E3835"/>
  </w:style>
  <w:style w:type="character" w:customStyle="1" w:styleId="Style10ptBoldUnderline">
    <w:name w:val="Style 10 pt Bold Underline"/>
    <w:rsid w:val="001E3835"/>
    <w:rPr>
      <w:b/>
      <w:bCs/>
      <w:sz w:val="20"/>
      <w:u w:val="single"/>
    </w:rPr>
  </w:style>
  <w:style w:type="character" w:customStyle="1" w:styleId="spelle">
    <w:name w:val="spelle"/>
    <w:basedOn w:val="DefaultParagraphFont"/>
    <w:rsid w:val="001E3835"/>
  </w:style>
  <w:style w:type="character" w:customStyle="1" w:styleId="grame">
    <w:name w:val="grame"/>
    <w:basedOn w:val="DefaultParagraphFont"/>
    <w:rsid w:val="001E3835"/>
  </w:style>
  <w:style w:type="character" w:customStyle="1" w:styleId="UnderlineCardsCharChar">
    <w:name w:val="Underline Cards Char Char"/>
    <w:rsid w:val="001E3835"/>
    <w:rPr>
      <w:rFonts w:ascii="SimSun" w:eastAsia="SimSun" w:hAnsi="SimSun" w:hint="eastAsia"/>
      <w:szCs w:val="24"/>
      <w:u w:val="thick"/>
      <w:lang w:val="en-US" w:eastAsia="en-US" w:bidi="ar-SA"/>
    </w:rPr>
  </w:style>
  <w:style w:type="character" w:customStyle="1" w:styleId="head">
    <w:name w:val="head"/>
    <w:basedOn w:val="DefaultParagraphFont"/>
    <w:rsid w:val="001E3835"/>
  </w:style>
  <w:style w:type="character" w:customStyle="1" w:styleId="hidden">
    <w:name w:val="hidden"/>
    <w:basedOn w:val="DefaultParagraphFont"/>
    <w:rsid w:val="001E3835"/>
  </w:style>
  <w:style w:type="character" w:customStyle="1" w:styleId="smallcapitals">
    <w:name w:val="smallcapitals"/>
    <w:basedOn w:val="DefaultParagraphFont"/>
    <w:rsid w:val="001E3835"/>
  </w:style>
  <w:style w:type="character" w:customStyle="1" w:styleId="number0">
    <w:name w:val="number"/>
    <w:basedOn w:val="DefaultParagraphFont"/>
    <w:rsid w:val="001E3835"/>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
    <w:basedOn w:val="DefaultParagraphFont"/>
    <w:uiPriority w:val="5"/>
    <w:qFormat/>
    <w:rsid w:val="001E3835"/>
    <w:rPr>
      <w:b/>
      <w:bCs/>
      <w:strike w:val="0"/>
      <w:dstrike w:val="0"/>
      <w:sz w:val="24"/>
      <w:u w:val="none"/>
      <w:effect w:val="none"/>
    </w:rPr>
  </w:style>
  <w:style w:type="character" w:customStyle="1" w:styleId="swauthor">
    <w:name w:val="sw_author"/>
    <w:rsid w:val="001E3835"/>
  </w:style>
  <w:style w:type="character" w:customStyle="1" w:styleId="articlebody1">
    <w:name w:val="articlebody1"/>
    <w:rsid w:val="001E3835"/>
  </w:style>
  <w:style w:type="character" w:customStyle="1" w:styleId="small1">
    <w:name w:val="small1"/>
    <w:rsid w:val="001E3835"/>
  </w:style>
  <w:style w:type="character" w:customStyle="1" w:styleId="ShrinkText">
    <w:name w:val="Shrink Text"/>
    <w:rsid w:val="001E3835"/>
    <w:rPr>
      <w:sz w:val="16"/>
    </w:rPr>
  </w:style>
  <w:style w:type="character" w:customStyle="1" w:styleId="Shortcite">
    <w:name w:val="Shortcite"/>
    <w:basedOn w:val="DefaultParagraphFont"/>
    <w:rsid w:val="001E3835"/>
    <w:rPr>
      <w:rFonts w:ascii="Times New Roman" w:hAnsi="Times New Roman" w:cs="Times New Roman" w:hint="default"/>
      <w:b/>
      <w:bCs/>
      <w:sz w:val="20"/>
    </w:rPr>
  </w:style>
  <w:style w:type="character" w:customStyle="1" w:styleId="Longcite">
    <w:name w:val="Longcite"/>
    <w:basedOn w:val="DefaultParagraphFont"/>
    <w:rsid w:val="001E3835"/>
    <w:rPr>
      <w:sz w:val="16"/>
    </w:rPr>
  </w:style>
  <w:style w:type="character" w:customStyle="1" w:styleId="Style11ptBlack">
    <w:name w:val="Style 11 pt Black"/>
    <w:basedOn w:val="DefaultParagraphFont"/>
    <w:rsid w:val="001E3835"/>
    <w:rPr>
      <w:color w:val="000000"/>
      <w:sz w:val="20"/>
    </w:rPr>
  </w:style>
  <w:style w:type="character" w:customStyle="1" w:styleId="Heading3CharCharCharChar">
    <w:name w:val="Heading 3 Char Char Char Char"/>
    <w:rsid w:val="001E3835"/>
    <w:rPr>
      <w:rFonts w:ascii="Arial" w:hAnsi="Arial" w:cs="Arial" w:hint="default"/>
      <w:b/>
      <w:bCs/>
      <w:szCs w:val="26"/>
      <w:lang w:val="en-US" w:eastAsia="en-US" w:bidi="ar-SA"/>
    </w:rPr>
  </w:style>
  <w:style w:type="character" w:customStyle="1" w:styleId="Normal30">
    <w:name w:val="Normal3"/>
    <w:basedOn w:val="DefaultParagraphFont"/>
    <w:rsid w:val="001E3835"/>
  </w:style>
  <w:style w:type="character" w:customStyle="1" w:styleId="NoterefInText">
    <w:name w:val="_NoterefInText"/>
    <w:uiPriority w:val="99"/>
    <w:rsid w:val="001E3835"/>
    <w:rPr>
      <w:rFonts w:ascii="New Baskerville" w:hAnsi="New Baskerville" w:cs="New Baskerville" w:hint="default"/>
      <w:color w:val="000000"/>
    </w:rPr>
  </w:style>
  <w:style w:type="character" w:customStyle="1" w:styleId="postauthor">
    <w:name w:val="postauthor"/>
    <w:basedOn w:val="DefaultParagraphFont"/>
    <w:rsid w:val="001E3835"/>
  </w:style>
  <w:style w:type="character" w:customStyle="1" w:styleId="span">
    <w:name w:val="span"/>
    <w:basedOn w:val="DefaultParagraphFont"/>
    <w:rsid w:val="001E3835"/>
  </w:style>
  <w:style w:type="character" w:customStyle="1" w:styleId="maintitle">
    <w:name w:val="maintitle"/>
    <w:basedOn w:val="DefaultParagraphFont"/>
    <w:rsid w:val="001E3835"/>
  </w:style>
  <w:style w:type="character" w:customStyle="1" w:styleId="thirdparty-logo">
    <w:name w:val="thirdparty-logo"/>
    <w:basedOn w:val="DefaultParagraphFont"/>
    <w:rsid w:val="001E3835"/>
  </w:style>
  <w:style w:type="character" w:customStyle="1" w:styleId="updated">
    <w:name w:val="updated"/>
    <w:basedOn w:val="DefaultParagraphFont"/>
    <w:rsid w:val="001E3835"/>
  </w:style>
  <w:style w:type="character" w:customStyle="1" w:styleId="vcard">
    <w:name w:val="vcard"/>
    <w:basedOn w:val="DefaultParagraphFont"/>
    <w:rsid w:val="001E3835"/>
  </w:style>
  <w:style w:type="character" w:customStyle="1" w:styleId="dateline">
    <w:name w:val="dateline"/>
    <w:basedOn w:val="DefaultParagraphFont"/>
    <w:rsid w:val="001E3835"/>
  </w:style>
  <w:style w:type="character" w:customStyle="1" w:styleId="print-footnote">
    <w:name w:val="print-footnote"/>
    <w:basedOn w:val="DefaultParagraphFont"/>
    <w:rsid w:val="001E3835"/>
  </w:style>
  <w:style w:type="character" w:customStyle="1" w:styleId="datestring">
    <w:name w:val="datestring"/>
    <w:basedOn w:val="DefaultParagraphFont"/>
    <w:rsid w:val="001E3835"/>
  </w:style>
  <w:style w:type="character" w:customStyle="1" w:styleId="itxtrst">
    <w:name w:val="itxtrst"/>
    <w:basedOn w:val="DefaultParagraphFont"/>
    <w:rsid w:val="001E3835"/>
  </w:style>
  <w:style w:type="character" w:customStyle="1" w:styleId="org">
    <w:name w:val="org"/>
    <w:basedOn w:val="DefaultParagraphFont"/>
    <w:rsid w:val="001E3835"/>
  </w:style>
  <w:style w:type="character" w:customStyle="1" w:styleId="gptad">
    <w:name w:val="gptad"/>
    <w:basedOn w:val="DefaultParagraphFont"/>
    <w:rsid w:val="001E3835"/>
  </w:style>
  <w:style w:type="character" w:customStyle="1" w:styleId="creditline">
    <w:name w:val="creditline"/>
    <w:basedOn w:val="DefaultParagraphFont"/>
    <w:rsid w:val="001E3835"/>
  </w:style>
  <w:style w:type="character" w:customStyle="1" w:styleId="grd">
    <w:name w:val="grd"/>
    <w:basedOn w:val="DefaultParagraphFont"/>
    <w:rsid w:val="001E3835"/>
  </w:style>
  <w:style w:type="character" w:customStyle="1" w:styleId="created">
    <w:name w:val="created"/>
    <w:basedOn w:val="DefaultParagraphFont"/>
    <w:rsid w:val="001E3835"/>
  </w:style>
  <w:style w:type="character" w:customStyle="1" w:styleId="changed">
    <w:name w:val="changed"/>
    <w:basedOn w:val="DefaultParagraphFont"/>
    <w:rsid w:val="001E3835"/>
  </w:style>
  <w:style w:type="character" w:customStyle="1" w:styleId="bioexcerpt">
    <w:name w:val="bio_excerpt"/>
    <w:basedOn w:val="DefaultParagraphFont"/>
    <w:rsid w:val="001E3835"/>
  </w:style>
  <w:style w:type="character" w:customStyle="1" w:styleId="commentcount">
    <w:name w:val="comment_count"/>
    <w:basedOn w:val="DefaultParagraphFont"/>
    <w:rsid w:val="001E3835"/>
  </w:style>
  <w:style w:type="character" w:customStyle="1" w:styleId="searchtermshighlighted">
    <w:name w:val="searchtermshighlighted"/>
    <w:basedOn w:val="DefaultParagraphFont"/>
    <w:rsid w:val="001E3835"/>
  </w:style>
  <w:style w:type="character" w:customStyle="1" w:styleId="contributornametrigger">
    <w:name w:val="contributornametrigger"/>
    <w:basedOn w:val="DefaultParagraphFont"/>
    <w:rsid w:val="001E3835"/>
  </w:style>
  <w:style w:type="character" w:customStyle="1" w:styleId="bylinepipe">
    <w:name w:val="bylinepipe"/>
    <w:basedOn w:val="DefaultParagraphFont"/>
    <w:rsid w:val="001E3835"/>
  </w:style>
  <w:style w:type="character" w:customStyle="1" w:styleId="lucenesearchresulturlb">
    <w:name w:val="lucene_search_result_url_b"/>
    <w:basedOn w:val="DefaultParagraphFont"/>
    <w:rsid w:val="001E3835"/>
  </w:style>
  <w:style w:type="character" w:customStyle="1" w:styleId="faculty-title">
    <w:name w:val="faculty-title"/>
    <w:basedOn w:val="DefaultParagraphFont"/>
    <w:rsid w:val="001E3835"/>
  </w:style>
  <w:style w:type="character" w:customStyle="1" w:styleId="count">
    <w:name w:val="count"/>
    <w:basedOn w:val="DefaultParagraphFont"/>
    <w:rsid w:val="001E3835"/>
  </w:style>
  <w:style w:type="character" w:customStyle="1" w:styleId="volume">
    <w:name w:val="volume"/>
    <w:basedOn w:val="DefaultParagraphFont"/>
    <w:rsid w:val="001E3835"/>
  </w:style>
  <w:style w:type="character" w:customStyle="1" w:styleId="issue">
    <w:name w:val="issue"/>
    <w:basedOn w:val="DefaultParagraphFont"/>
    <w:rsid w:val="001E3835"/>
  </w:style>
  <w:style w:type="character" w:customStyle="1" w:styleId="pages">
    <w:name w:val="pages"/>
    <w:basedOn w:val="DefaultParagraphFont"/>
    <w:rsid w:val="001E3835"/>
  </w:style>
  <w:style w:type="character" w:customStyle="1" w:styleId="person">
    <w:name w:val="person"/>
    <w:basedOn w:val="DefaultParagraphFont"/>
    <w:rsid w:val="001E3835"/>
  </w:style>
  <w:style w:type="character" w:customStyle="1" w:styleId="corresponding">
    <w:name w:val="corresponding"/>
    <w:basedOn w:val="DefaultParagraphFont"/>
    <w:rsid w:val="001E3835"/>
  </w:style>
  <w:style w:type="character" w:customStyle="1" w:styleId="post-time">
    <w:name w:val="post-time"/>
    <w:basedOn w:val="DefaultParagraphFont"/>
    <w:rsid w:val="001E3835"/>
  </w:style>
  <w:style w:type="character" w:customStyle="1" w:styleId="post-category">
    <w:name w:val="post-category"/>
    <w:basedOn w:val="DefaultParagraphFont"/>
    <w:rsid w:val="001E3835"/>
  </w:style>
  <w:style w:type="character" w:customStyle="1" w:styleId="post-author">
    <w:name w:val="post-author"/>
    <w:basedOn w:val="DefaultParagraphFont"/>
    <w:rsid w:val="001E3835"/>
  </w:style>
  <w:style w:type="character" w:customStyle="1" w:styleId="A10">
    <w:name w:val="A10"/>
    <w:uiPriority w:val="99"/>
    <w:rsid w:val="001E3835"/>
    <w:rPr>
      <w:rFonts w:ascii="Trebuchet MS" w:hAnsi="Trebuchet MS" w:cs="Trebuchet MS" w:hint="default"/>
      <w:color w:val="000000"/>
      <w:sz w:val="11"/>
      <w:szCs w:val="11"/>
    </w:rPr>
  </w:style>
  <w:style w:type="character" w:customStyle="1" w:styleId="posted-and-updated">
    <w:name w:val="posted-and-updated"/>
    <w:basedOn w:val="DefaultParagraphFont"/>
    <w:rsid w:val="001E3835"/>
  </w:style>
  <w:style w:type="character" w:customStyle="1" w:styleId="label">
    <w:name w:val="label"/>
    <w:basedOn w:val="DefaultParagraphFont"/>
    <w:rsid w:val="001E3835"/>
  </w:style>
  <w:style w:type="character" w:customStyle="1" w:styleId="entry-author">
    <w:name w:val="entry-author"/>
    <w:basedOn w:val="DefaultParagraphFont"/>
    <w:rsid w:val="001E3835"/>
  </w:style>
  <w:style w:type="character" w:customStyle="1" w:styleId="entry-author-name">
    <w:name w:val="entry-author-name"/>
    <w:basedOn w:val="DefaultParagraphFont"/>
    <w:rsid w:val="001E3835"/>
  </w:style>
  <w:style w:type="character" w:customStyle="1" w:styleId="contrib-degrees">
    <w:name w:val="contrib-degrees"/>
    <w:basedOn w:val="DefaultParagraphFont"/>
    <w:rsid w:val="001E3835"/>
  </w:style>
  <w:style w:type="character" w:customStyle="1" w:styleId="contrib-on-behalf-of">
    <w:name w:val="contrib-on-behalf-of"/>
    <w:basedOn w:val="DefaultParagraphFont"/>
    <w:rsid w:val="001E3835"/>
  </w:style>
  <w:style w:type="character" w:customStyle="1" w:styleId="pubtime">
    <w:name w:val="pubtime"/>
    <w:basedOn w:val="DefaultParagraphFont"/>
    <w:rsid w:val="001E3835"/>
  </w:style>
  <w:style w:type="character" w:customStyle="1" w:styleId="fbcommentscount">
    <w:name w:val="fb_comments_count"/>
    <w:basedOn w:val="DefaultParagraphFont"/>
    <w:rsid w:val="001E3835"/>
  </w:style>
  <w:style w:type="character" w:customStyle="1" w:styleId="stsharethiscustom">
    <w:name w:val="st_sharethis_custom"/>
    <w:basedOn w:val="DefaultParagraphFont"/>
    <w:rsid w:val="001E3835"/>
  </w:style>
  <w:style w:type="character" w:customStyle="1" w:styleId="post-date">
    <w:name w:val="post-date"/>
    <w:basedOn w:val="DefaultParagraphFont"/>
    <w:rsid w:val="001E3835"/>
  </w:style>
  <w:style w:type="character" w:customStyle="1" w:styleId="link-external">
    <w:name w:val="link-external"/>
    <w:basedOn w:val="DefaultParagraphFont"/>
    <w:rsid w:val="001E3835"/>
  </w:style>
  <w:style w:type="character" w:customStyle="1" w:styleId="articleauthor0">
    <w:name w:val="article_author"/>
    <w:basedOn w:val="DefaultParagraphFont"/>
    <w:rsid w:val="001E3835"/>
  </w:style>
  <w:style w:type="character" w:customStyle="1" w:styleId="articleissue">
    <w:name w:val="article_issue"/>
    <w:basedOn w:val="DefaultParagraphFont"/>
    <w:rsid w:val="001E3835"/>
  </w:style>
  <w:style w:type="character" w:customStyle="1" w:styleId="HTMLPreformattedChar1">
    <w:name w:val="HTML Preformatted Char1"/>
    <w:basedOn w:val="DefaultParagraphFont"/>
    <w:uiPriority w:val="99"/>
    <w:semiHidden/>
    <w:rsid w:val="001E3835"/>
    <w:rPr>
      <w:rFonts w:ascii="Consolas" w:hAnsi="Consolas" w:cs="Times New Roman" w:hint="default"/>
      <w:sz w:val="20"/>
      <w:szCs w:val="20"/>
    </w:rPr>
  </w:style>
  <w:style w:type="character" w:customStyle="1" w:styleId="a-size-large">
    <w:name w:val="a-size-large"/>
    <w:basedOn w:val="DefaultParagraphFont"/>
    <w:rsid w:val="001E3835"/>
  </w:style>
  <w:style w:type="character" w:customStyle="1" w:styleId="a-size-medium">
    <w:name w:val="a-size-medium"/>
    <w:basedOn w:val="DefaultParagraphFont"/>
    <w:rsid w:val="001E3835"/>
  </w:style>
  <w:style w:type="character" w:customStyle="1" w:styleId="contribution">
    <w:name w:val="contribution"/>
    <w:basedOn w:val="DefaultParagraphFont"/>
    <w:rsid w:val="001E3835"/>
  </w:style>
  <w:style w:type="character" w:customStyle="1" w:styleId="a-color-secondary">
    <w:name w:val="a-color-secondary"/>
    <w:basedOn w:val="DefaultParagraphFont"/>
    <w:rsid w:val="001E3835"/>
  </w:style>
  <w:style w:type="character" w:customStyle="1" w:styleId="ui-author">
    <w:name w:val="ui-author"/>
    <w:basedOn w:val="DefaultParagraphFont"/>
    <w:rsid w:val="001E3835"/>
  </w:style>
  <w:style w:type="character" w:customStyle="1" w:styleId="ui-staffline">
    <w:name w:val="ui-staffline"/>
    <w:basedOn w:val="DefaultParagraphFont"/>
    <w:rsid w:val="001E3835"/>
  </w:style>
  <w:style w:type="character" w:customStyle="1" w:styleId="value">
    <w:name w:val="value"/>
    <w:basedOn w:val="DefaultParagraphFont"/>
    <w:rsid w:val="001E3835"/>
  </w:style>
  <w:style w:type="character" w:customStyle="1" w:styleId="specialissuelabel">
    <w:name w:val="specialissuelabel"/>
    <w:basedOn w:val="DefaultParagraphFont"/>
    <w:rsid w:val="001E3835"/>
  </w:style>
  <w:style w:type="character" w:customStyle="1" w:styleId="referencediv">
    <w:name w:val="referencediv"/>
    <w:basedOn w:val="DefaultParagraphFont"/>
    <w:rsid w:val="001E3835"/>
  </w:style>
  <w:style w:type="character" w:customStyle="1" w:styleId="wp-smiley">
    <w:name w:val="wp-smiley"/>
    <w:basedOn w:val="DefaultParagraphFont"/>
    <w:rsid w:val="001E3835"/>
  </w:style>
  <w:style w:type="character" w:customStyle="1" w:styleId="artjournal">
    <w:name w:val="art_journal"/>
    <w:basedOn w:val="DefaultParagraphFont"/>
    <w:rsid w:val="001E3835"/>
  </w:style>
  <w:style w:type="character" w:customStyle="1" w:styleId="artdatevolumeissuepart">
    <w:name w:val="art_datevolumeissuepart"/>
    <w:basedOn w:val="DefaultParagraphFont"/>
    <w:rsid w:val="001E3835"/>
  </w:style>
  <w:style w:type="character" w:customStyle="1" w:styleId="artpages">
    <w:name w:val="art_pages"/>
    <w:basedOn w:val="DefaultParagraphFont"/>
    <w:rsid w:val="001E3835"/>
  </w:style>
  <w:style w:type="character" w:customStyle="1" w:styleId="singlehighlightclass">
    <w:name w:val="single_highlight_class"/>
    <w:basedOn w:val="DefaultParagraphFont"/>
    <w:rsid w:val="001E3835"/>
  </w:style>
  <w:style w:type="character" w:customStyle="1" w:styleId="degree">
    <w:name w:val="degree"/>
    <w:basedOn w:val="DefaultParagraphFont"/>
    <w:rsid w:val="001E3835"/>
  </w:style>
  <w:style w:type="character" w:customStyle="1" w:styleId="major">
    <w:name w:val="major"/>
    <w:basedOn w:val="DefaultParagraphFont"/>
    <w:rsid w:val="001E3835"/>
  </w:style>
  <w:style w:type="character" w:customStyle="1" w:styleId="authors">
    <w:name w:val="authors"/>
    <w:basedOn w:val="DefaultParagraphFont"/>
    <w:rsid w:val="001E3835"/>
  </w:style>
  <w:style w:type="character" w:customStyle="1" w:styleId="views">
    <w:name w:val="views"/>
    <w:basedOn w:val="DefaultParagraphFont"/>
    <w:rsid w:val="001E3835"/>
  </w:style>
  <w:style w:type="character" w:customStyle="1" w:styleId="stmainservices">
    <w:name w:val="stmainservices"/>
    <w:basedOn w:val="DefaultParagraphFont"/>
    <w:rsid w:val="001E3835"/>
  </w:style>
  <w:style w:type="character" w:customStyle="1" w:styleId="stbubblehcount">
    <w:name w:val="stbubble_hcount"/>
    <w:basedOn w:val="DefaultParagraphFont"/>
    <w:rsid w:val="001E3835"/>
  </w:style>
  <w:style w:type="character" w:customStyle="1" w:styleId="article-author">
    <w:name w:val="article-author"/>
    <w:basedOn w:val="DefaultParagraphFont"/>
    <w:rsid w:val="001E3835"/>
  </w:style>
  <w:style w:type="character" w:customStyle="1" w:styleId="tolocaltime">
    <w:name w:val="tolocaltime"/>
    <w:basedOn w:val="DefaultParagraphFont"/>
    <w:rsid w:val="001E3835"/>
  </w:style>
  <w:style w:type="character" w:customStyle="1" w:styleId="pb-byline">
    <w:name w:val="pb-byline"/>
    <w:basedOn w:val="DefaultParagraphFont"/>
    <w:rsid w:val="001E3835"/>
  </w:style>
  <w:style w:type="character" w:customStyle="1" w:styleId="pb-timestamp">
    <w:name w:val="pb-timestamp"/>
    <w:basedOn w:val="DefaultParagraphFont"/>
    <w:rsid w:val="001E3835"/>
  </w:style>
  <w:style w:type="character" w:customStyle="1" w:styleId="posted-on">
    <w:name w:val="posted-on"/>
    <w:basedOn w:val="DefaultParagraphFont"/>
    <w:rsid w:val="001E3835"/>
  </w:style>
  <w:style w:type="character" w:customStyle="1" w:styleId="even">
    <w:name w:val="even"/>
    <w:basedOn w:val="DefaultParagraphFont"/>
    <w:rsid w:val="001E3835"/>
  </w:style>
  <w:style w:type="character" w:customStyle="1" w:styleId="foreground">
    <w:name w:val="foreground"/>
    <w:basedOn w:val="DefaultParagraphFont"/>
    <w:rsid w:val="001E3835"/>
  </w:style>
  <w:style w:type="character" w:customStyle="1" w:styleId="cat-date-line4">
    <w:name w:val="cat-date-line4"/>
    <w:basedOn w:val="DefaultParagraphFont"/>
    <w:rsid w:val="001E3835"/>
  </w:style>
  <w:style w:type="character" w:customStyle="1" w:styleId="articledate">
    <w:name w:val="articledate"/>
    <w:basedOn w:val="DefaultParagraphFont"/>
    <w:rsid w:val="001E3835"/>
  </w:style>
  <w:style w:type="character" w:customStyle="1" w:styleId="post-byline">
    <w:name w:val="post-byline"/>
    <w:basedOn w:val="DefaultParagraphFont"/>
    <w:rsid w:val="001E3835"/>
  </w:style>
  <w:style w:type="character" w:customStyle="1" w:styleId="tkrname">
    <w:name w:val="tkrname"/>
    <w:basedOn w:val="DefaultParagraphFont"/>
    <w:rsid w:val="001E3835"/>
  </w:style>
  <w:style w:type="character" w:customStyle="1" w:styleId="tkrchange">
    <w:name w:val="tkrchange"/>
    <w:basedOn w:val="DefaultParagraphFont"/>
    <w:rsid w:val="001E3835"/>
  </w:style>
  <w:style w:type="character" w:customStyle="1" w:styleId="upper">
    <w:name w:val="upper"/>
    <w:basedOn w:val="DefaultParagraphFont"/>
    <w:rsid w:val="001E3835"/>
  </w:style>
  <w:style w:type="character" w:customStyle="1" w:styleId="metadate">
    <w:name w:val="meta_date"/>
    <w:basedOn w:val="DefaultParagraphFont"/>
    <w:rsid w:val="001E3835"/>
  </w:style>
  <w:style w:type="character" w:customStyle="1" w:styleId="fa">
    <w:name w:val="fa"/>
    <w:basedOn w:val="DefaultParagraphFont"/>
    <w:rsid w:val="001E3835"/>
  </w:style>
  <w:style w:type="character" w:customStyle="1" w:styleId="longname">
    <w:name w:val="longname"/>
    <w:basedOn w:val="DefaultParagraphFont"/>
    <w:rsid w:val="001E3835"/>
  </w:style>
  <w:style w:type="character" w:customStyle="1" w:styleId="echocontainer">
    <w:name w:val="echo_container"/>
    <w:basedOn w:val="DefaultParagraphFont"/>
    <w:rsid w:val="001E3835"/>
  </w:style>
  <w:style w:type="character" w:customStyle="1" w:styleId="comment-display">
    <w:name w:val="comment-display"/>
    <w:basedOn w:val="DefaultParagraphFont"/>
    <w:rsid w:val="001E3835"/>
  </w:style>
  <w:style w:type="character" w:customStyle="1" w:styleId="echo-counter">
    <w:name w:val="echo-counter"/>
    <w:basedOn w:val="DefaultParagraphFont"/>
    <w:rsid w:val="001E3835"/>
  </w:style>
  <w:style w:type="character" w:customStyle="1" w:styleId="discussion-policy">
    <w:name w:val="discussion-policy"/>
    <w:basedOn w:val="DefaultParagraphFont"/>
    <w:rsid w:val="001E3835"/>
  </w:style>
  <w:style w:type="character" w:customStyle="1" w:styleId="echo-apps-conversations-streamcaption">
    <w:name w:val="echo-apps-conversations-streamcaption"/>
    <w:basedOn w:val="DefaultParagraphFont"/>
    <w:rsid w:val="001E3835"/>
  </w:style>
  <w:style w:type="character" w:customStyle="1" w:styleId="echo-streamserver-controls-stream-item-text">
    <w:name w:val="echo-streamserver-controls-stream-item-text"/>
    <w:basedOn w:val="DefaultParagraphFont"/>
    <w:rsid w:val="001E3835"/>
  </w:style>
  <w:style w:type="character" w:customStyle="1" w:styleId="echo-streamserver-controls-facepile-more">
    <w:name w:val="echo-streamserver-controls-facepile-more"/>
    <w:basedOn w:val="DefaultParagraphFont"/>
    <w:rsid w:val="001E3835"/>
  </w:style>
  <w:style w:type="character" w:customStyle="1" w:styleId="echo-primaryfont">
    <w:name w:val="echo-primaryfont"/>
    <w:basedOn w:val="DefaultParagraphFont"/>
    <w:rsid w:val="001E3835"/>
  </w:style>
  <w:style w:type="character" w:customStyle="1" w:styleId="section">
    <w:name w:val="section"/>
    <w:basedOn w:val="DefaultParagraphFont"/>
    <w:rsid w:val="001E3835"/>
  </w:style>
  <w:style w:type="character" w:customStyle="1" w:styleId="wpsr-txt-headline">
    <w:name w:val="wpsr-txt-headline"/>
    <w:basedOn w:val="DefaultParagraphFont"/>
    <w:rsid w:val="001E3835"/>
  </w:style>
  <w:style w:type="character" w:customStyle="1" w:styleId="asset-metabar-author">
    <w:name w:val="asset-metabar-author"/>
    <w:basedOn w:val="DefaultParagraphFont"/>
    <w:rsid w:val="001E3835"/>
  </w:style>
  <w:style w:type="character" w:customStyle="1" w:styleId="asset-metabar-time">
    <w:name w:val="asset-metabar-time"/>
    <w:basedOn w:val="DefaultParagraphFont"/>
    <w:rsid w:val="001E3835"/>
  </w:style>
  <w:style w:type="character" w:customStyle="1" w:styleId="eza-dateline">
    <w:name w:val="eza-dateline"/>
    <w:basedOn w:val="DefaultParagraphFont"/>
    <w:rsid w:val="001E3835"/>
  </w:style>
  <w:style w:type="character" w:customStyle="1" w:styleId="eza-authors">
    <w:name w:val="eza-authors"/>
    <w:basedOn w:val="DefaultParagraphFont"/>
    <w:rsid w:val="001E3835"/>
  </w:style>
  <w:style w:type="character" w:customStyle="1" w:styleId="csmstaff">
    <w:name w:val="csm_staff"/>
    <w:basedOn w:val="DefaultParagraphFont"/>
    <w:rsid w:val="001E3835"/>
  </w:style>
  <w:style w:type="character" w:customStyle="1" w:styleId="source">
    <w:name w:val="source"/>
    <w:basedOn w:val="DefaultParagraphFont"/>
    <w:rsid w:val="001E3835"/>
  </w:style>
  <w:style w:type="character" w:customStyle="1" w:styleId="article-timestamp">
    <w:name w:val="article-timestamp"/>
    <w:basedOn w:val="DefaultParagraphFont"/>
    <w:rsid w:val="001E3835"/>
  </w:style>
  <w:style w:type="character" w:customStyle="1" w:styleId="byline-text">
    <w:name w:val="byline-text"/>
    <w:basedOn w:val="DefaultParagraphFont"/>
    <w:rsid w:val="001E3835"/>
  </w:style>
  <w:style w:type="character" w:customStyle="1" w:styleId="itemauthor">
    <w:name w:val="itemauthor"/>
    <w:basedOn w:val="DefaultParagraphFont"/>
    <w:rsid w:val="001E3835"/>
  </w:style>
  <w:style w:type="character" w:customStyle="1" w:styleId="itemdatecreated">
    <w:name w:val="itemdatecreated"/>
    <w:basedOn w:val="DefaultParagraphFont"/>
    <w:rsid w:val="001E3835"/>
  </w:style>
  <w:style w:type="character" w:customStyle="1" w:styleId="slug-metadata-note">
    <w:name w:val="slug-metadata-note"/>
    <w:basedOn w:val="DefaultParagraphFont"/>
    <w:rsid w:val="001E3835"/>
  </w:style>
  <w:style w:type="character" w:customStyle="1" w:styleId="drop-capped">
    <w:name w:val="drop-capped"/>
    <w:basedOn w:val="DefaultParagraphFont"/>
    <w:rsid w:val="001E3835"/>
  </w:style>
  <w:style w:type="character" w:customStyle="1" w:styleId="published">
    <w:name w:val="published"/>
    <w:basedOn w:val="DefaultParagraphFont"/>
    <w:rsid w:val="001E3835"/>
  </w:style>
  <w:style w:type="character" w:customStyle="1" w:styleId="thetitle">
    <w:name w:val="the_title"/>
    <w:basedOn w:val="DefaultParagraphFont"/>
    <w:rsid w:val="001E3835"/>
  </w:style>
  <w:style w:type="character" w:customStyle="1" w:styleId="view-count">
    <w:name w:val="view-count"/>
    <w:basedOn w:val="DefaultParagraphFont"/>
    <w:rsid w:val="001E3835"/>
  </w:style>
  <w:style w:type="character" w:customStyle="1" w:styleId="rupee">
    <w:name w:val="rupee"/>
    <w:basedOn w:val="DefaultParagraphFont"/>
    <w:rsid w:val="001E3835"/>
  </w:style>
  <w:style w:type="character" w:customStyle="1" w:styleId="grey1">
    <w:name w:val="grey1"/>
    <w:basedOn w:val="DefaultParagraphFont"/>
    <w:rsid w:val="001E3835"/>
  </w:style>
  <w:style w:type="character" w:customStyle="1" w:styleId="bureau">
    <w:name w:val="bureau"/>
    <w:basedOn w:val="DefaultParagraphFont"/>
    <w:rsid w:val="001E3835"/>
  </w:style>
  <w:style w:type="character" w:customStyle="1" w:styleId="reporttitle">
    <w:name w:val="report_title"/>
    <w:basedOn w:val="DefaultParagraphFont"/>
    <w:rsid w:val="001E3835"/>
  </w:style>
  <w:style w:type="character" w:customStyle="1" w:styleId="documenttype-longreleases">
    <w:name w:val="document_type_-_long_releases"/>
    <w:basedOn w:val="DefaultParagraphFont"/>
    <w:rsid w:val="001E3835"/>
  </w:style>
  <w:style w:type="character" w:customStyle="1" w:styleId="alt-date">
    <w:name w:val="alt-date"/>
    <w:basedOn w:val="DefaultParagraphFont"/>
    <w:rsid w:val="001E3835"/>
  </w:style>
  <w:style w:type="character" w:customStyle="1" w:styleId="entry-byline">
    <w:name w:val="entry-byline"/>
    <w:basedOn w:val="DefaultParagraphFont"/>
    <w:rsid w:val="001E3835"/>
  </w:style>
  <w:style w:type="character" w:customStyle="1" w:styleId="taglinecontrib">
    <w:name w:val="tagline_contrib"/>
    <w:basedOn w:val="DefaultParagraphFont"/>
    <w:rsid w:val="001E3835"/>
  </w:style>
  <w:style w:type="character" w:customStyle="1" w:styleId="articledate0">
    <w:name w:val="article_date"/>
    <w:basedOn w:val="DefaultParagraphFont"/>
    <w:rsid w:val="001E3835"/>
  </w:style>
  <w:style w:type="character" w:customStyle="1" w:styleId="createdate">
    <w:name w:val="createdate"/>
    <w:basedOn w:val="DefaultParagraphFont"/>
    <w:rsid w:val="001E3835"/>
  </w:style>
  <w:style w:type="character" w:customStyle="1" w:styleId="text-label">
    <w:name w:val="text-label"/>
    <w:basedOn w:val="DefaultParagraphFont"/>
    <w:rsid w:val="001E3835"/>
  </w:style>
  <w:style w:type="character" w:customStyle="1" w:styleId="CardsHighlight">
    <w:name w:val="Cards Highlight"/>
    <w:uiPriority w:val="1"/>
    <w:rsid w:val="001E3835"/>
    <w:rPr>
      <w:rFonts w:ascii="Times New Roman" w:hAnsi="Times New Roman" w:cs="Times New Roman" w:hint="default"/>
      <w:sz w:val="24"/>
      <w:u w:val="single"/>
      <w:bdr w:val="none" w:sz="0" w:space="0" w:color="auto" w:frame="1"/>
      <w:shd w:val="clear" w:color="auto" w:fill="00FFFF"/>
    </w:rPr>
  </w:style>
  <w:style w:type="character" w:customStyle="1" w:styleId="metad">
    <w:name w:val="metad"/>
    <w:rsid w:val="001E3835"/>
  </w:style>
  <w:style w:type="character" w:customStyle="1" w:styleId="justify1">
    <w:name w:val="justify1"/>
    <w:rsid w:val="001E3835"/>
  </w:style>
  <w:style w:type="character" w:customStyle="1" w:styleId="StyleTimesNewRoman12ptBold">
    <w:name w:val="Style Times New Roman 12 pt Bold"/>
    <w:rsid w:val="001E3835"/>
    <w:rPr>
      <w:rFonts w:ascii="Times New Roman" w:hAnsi="Times New Roman" w:cs="Times New Roman" w:hint="default"/>
      <w:b/>
      <w:bCs/>
      <w:sz w:val="24"/>
    </w:rPr>
  </w:style>
  <w:style w:type="character" w:customStyle="1" w:styleId="aqj">
    <w:name w:val="aqj"/>
    <w:basedOn w:val="DefaultParagraphFont"/>
    <w:rsid w:val="001E3835"/>
  </w:style>
  <w:style w:type="character" w:customStyle="1" w:styleId="MediumGrid11">
    <w:name w:val="Medium Grid 11"/>
    <w:uiPriority w:val="99"/>
    <w:rsid w:val="001E3835"/>
    <w:rPr>
      <w:color w:val="808080"/>
    </w:rPr>
  </w:style>
  <w:style w:type="character" w:customStyle="1" w:styleId="Date2">
    <w:name w:val="Date2"/>
    <w:rsid w:val="001E3835"/>
  </w:style>
  <w:style w:type="character" w:customStyle="1" w:styleId="SmallCharChar0">
    <w:name w:val="Small Char Char"/>
    <w:basedOn w:val="DefaultParagraphFont"/>
    <w:rsid w:val="001E3835"/>
    <w:rPr>
      <w:sz w:val="17"/>
      <w:szCs w:val="24"/>
      <w:lang w:val="en-US" w:eastAsia="en-US" w:bidi="ar-SA"/>
    </w:rPr>
  </w:style>
  <w:style w:type="character" w:customStyle="1" w:styleId="italics">
    <w:name w:val="italics"/>
    <w:basedOn w:val="DefaultParagraphFont"/>
    <w:rsid w:val="001E3835"/>
  </w:style>
  <w:style w:type="character" w:customStyle="1" w:styleId="m-3583723223135346788gmail-style13ptbold">
    <w:name w:val="m_-3583723223135346788gmail-style13ptbold"/>
    <w:basedOn w:val="DefaultParagraphFont"/>
    <w:rsid w:val="001E3835"/>
  </w:style>
  <w:style w:type="character" w:customStyle="1" w:styleId="m-3583723223135346788gmail-styleunderline">
    <w:name w:val="m_-3583723223135346788gmail-styleunderline"/>
    <w:basedOn w:val="DefaultParagraphFont"/>
    <w:rsid w:val="001E3835"/>
  </w:style>
  <w:style w:type="character" w:customStyle="1" w:styleId="10garamond">
    <w:name w:val="10 garamond"/>
    <w:rsid w:val="001E383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UnresolvedMention2">
    <w:name w:val="Unresolved Mention2"/>
    <w:basedOn w:val="DefaultParagraphFont"/>
    <w:uiPriority w:val="99"/>
    <w:semiHidden/>
    <w:rsid w:val="001E3835"/>
    <w:rPr>
      <w:color w:val="808080"/>
      <w:shd w:val="clear" w:color="auto" w:fill="E6E6E6"/>
    </w:rPr>
  </w:style>
  <w:style w:type="character" w:customStyle="1" w:styleId="m4841727538114946087gmail-styleunderline">
    <w:name w:val="m_4841727538114946087gmail-styleunderline"/>
    <w:basedOn w:val="DefaultParagraphFont"/>
    <w:rsid w:val="001E3835"/>
  </w:style>
  <w:style w:type="table" w:styleId="TableGrid">
    <w:name w:val="Table Grid"/>
    <w:basedOn w:val="TableNormal"/>
    <w:uiPriority w:val="39"/>
    <w:rsid w:val="001E3835"/>
    <w:pPr>
      <w:spacing w:after="0" w:line="240" w:lineRule="auto"/>
    </w:pPr>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semiHidden/>
    <w:unhideWhenUsed/>
    <w:rsid w:val="001E3835"/>
    <w:pPr>
      <w:spacing w:after="200" w:line="276" w:lineRule="auto"/>
      <w:ind w:left="400" w:hanging="200"/>
    </w:pPr>
    <w:rPr>
      <w:rFonts w:ascii="Garamond" w:eastAsia="Times New Roman" w:hAnsi="Garamond"/>
      <w:bCs/>
    </w:rPr>
  </w:style>
  <w:style w:type="paragraph" w:styleId="Index3">
    <w:name w:val="index 3"/>
    <w:basedOn w:val="Normal"/>
    <w:next w:val="Normal"/>
    <w:autoRedefine/>
    <w:semiHidden/>
    <w:unhideWhenUsed/>
    <w:rsid w:val="001E3835"/>
    <w:pPr>
      <w:spacing w:after="200" w:line="276" w:lineRule="auto"/>
      <w:ind w:left="600" w:hanging="200"/>
    </w:pPr>
    <w:rPr>
      <w:rFonts w:ascii="Garamond" w:eastAsia="Times New Roman" w:hAnsi="Garamond"/>
      <w:bCs/>
    </w:rPr>
  </w:style>
  <w:style w:type="paragraph" w:styleId="Index4">
    <w:name w:val="index 4"/>
    <w:basedOn w:val="Normal"/>
    <w:next w:val="Normal"/>
    <w:autoRedefine/>
    <w:semiHidden/>
    <w:unhideWhenUsed/>
    <w:rsid w:val="001E3835"/>
    <w:pPr>
      <w:spacing w:after="200" w:line="276" w:lineRule="auto"/>
      <w:ind w:left="800" w:hanging="200"/>
    </w:pPr>
    <w:rPr>
      <w:rFonts w:ascii="Garamond" w:eastAsia="Times New Roman" w:hAnsi="Garamond"/>
      <w:bCs/>
    </w:rPr>
  </w:style>
  <w:style w:type="paragraph" w:styleId="Index5">
    <w:name w:val="index 5"/>
    <w:basedOn w:val="Normal"/>
    <w:next w:val="Normal"/>
    <w:autoRedefine/>
    <w:semiHidden/>
    <w:unhideWhenUsed/>
    <w:rsid w:val="001E3835"/>
    <w:pPr>
      <w:spacing w:after="200" w:line="276" w:lineRule="auto"/>
      <w:ind w:left="1000" w:hanging="200"/>
    </w:pPr>
    <w:rPr>
      <w:rFonts w:ascii="Garamond" w:eastAsia="Times New Roman" w:hAnsi="Garamond"/>
      <w:bCs/>
    </w:rPr>
  </w:style>
  <w:style w:type="paragraph" w:styleId="Index6">
    <w:name w:val="index 6"/>
    <w:basedOn w:val="Normal"/>
    <w:next w:val="Normal"/>
    <w:autoRedefine/>
    <w:semiHidden/>
    <w:unhideWhenUsed/>
    <w:rsid w:val="001E3835"/>
    <w:pPr>
      <w:spacing w:after="200" w:line="276" w:lineRule="auto"/>
      <w:ind w:left="1200" w:hanging="200"/>
    </w:pPr>
    <w:rPr>
      <w:rFonts w:ascii="Garamond" w:eastAsia="Times New Roman" w:hAnsi="Garamond"/>
      <w:bCs/>
    </w:rPr>
  </w:style>
  <w:style w:type="paragraph" w:styleId="Index7">
    <w:name w:val="index 7"/>
    <w:basedOn w:val="Normal"/>
    <w:next w:val="Normal"/>
    <w:autoRedefine/>
    <w:semiHidden/>
    <w:unhideWhenUsed/>
    <w:rsid w:val="001E3835"/>
    <w:pPr>
      <w:spacing w:after="200" w:line="276" w:lineRule="auto"/>
      <w:ind w:left="1400" w:hanging="200"/>
    </w:pPr>
    <w:rPr>
      <w:rFonts w:ascii="Garamond" w:eastAsia="Times New Roman" w:hAnsi="Garamond"/>
      <w:bCs/>
    </w:rPr>
  </w:style>
  <w:style w:type="paragraph" w:styleId="Index8">
    <w:name w:val="index 8"/>
    <w:basedOn w:val="Normal"/>
    <w:next w:val="Normal"/>
    <w:autoRedefine/>
    <w:semiHidden/>
    <w:unhideWhenUsed/>
    <w:rsid w:val="001E3835"/>
    <w:pPr>
      <w:spacing w:after="200" w:line="276" w:lineRule="auto"/>
      <w:ind w:left="1600" w:hanging="200"/>
    </w:pPr>
    <w:rPr>
      <w:rFonts w:ascii="Garamond" w:eastAsia="Times New Roman" w:hAnsi="Garamond"/>
      <w:bCs/>
    </w:rPr>
  </w:style>
  <w:style w:type="paragraph" w:styleId="Index9">
    <w:name w:val="index 9"/>
    <w:basedOn w:val="Normal"/>
    <w:next w:val="Normal"/>
    <w:autoRedefine/>
    <w:semiHidden/>
    <w:unhideWhenUsed/>
    <w:rsid w:val="001E3835"/>
    <w:pPr>
      <w:spacing w:after="200" w:line="276" w:lineRule="auto"/>
      <w:ind w:left="1800" w:hanging="200"/>
    </w:pPr>
    <w:rPr>
      <w:rFonts w:ascii="Garamond" w:eastAsia="Times New Roman" w:hAnsi="Garamond"/>
      <w:bCs/>
    </w:rPr>
  </w:style>
  <w:style w:type="paragraph" w:styleId="TOC2">
    <w:name w:val="toc 2"/>
    <w:basedOn w:val="Normal"/>
    <w:next w:val="Normal"/>
    <w:autoRedefine/>
    <w:uiPriority w:val="39"/>
    <w:semiHidden/>
    <w:unhideWhenUsed/>
    <w:qFormat/>
    <w:rsid w:val="001E3835"/>
    <w:pPr>
      <w:spacing w:line="254" w:lineRule="auto"/>
      <w:ind w:left="240"/>
    </w:pPr>
  </w:style>
  <w:style w:type="paragraph" w:styleId="TOC3">
    <w:name w:val="toc 3"/>
    <w:basedOn w:val="Normal"/>
    <w:next w:val="Normal"/>
    <w:autoRedefine/>
    <w:uiPriority w:val="39"/>
    <w:semiHidden/>
    <w:unhideWhenUsed/>
    <w:qFormat/>
    <w:rsid w:val="001E3835"/>
    <w:pPr>
      <w:spacing w:line="254" w:lineRule="auto"/>
      <w:ind w:left="400"/>
    </w:pPr>
    <w:rPr>
      <w:rFonts w:eastAsia="Times New Roman"/>
      <w:sz w:val="20"/>
      <w:szCs w:val="20"/>
    </w:rPr>
  </w:style>
  <w:style w:type="paragraph" w:styleId="TOC4">
    <w:name w:val="toc 4"/>
    <w:basedOn w:val="Normal"/>
    <w:next w:val="Normal"/>
    <w:autoRedefine/>
    <w:uiPriority w:val="39"/>
    <w:semiHidden/>
    <w:unhideWhenUsed/>
    <w:rsid w:val="001E3835"/>
    <w:pPr>
      <w:spacing w:line="254" w:lineRule="auto"/>
      <w:ind w:left="600"/>
    </w:pPr>
    <w:rPr>
      <w:rFonts w:eastAsia="Times New Roman"/>
      <w:sz w:val="20"/>
      <w:szCs w:val="20"/>
    </w:rPr>
  </w:style>
  <w:style w:type="paragraph" w:styleId="TOC5">
    <w:name w:val="toc 5"/>
    <w:basedOn w:val="Normal"/>
    <w:next w:val="Normal"/>
    <w:autoRedefine/>
    <w:uiPriority w:val="39"/>
    <w:semiHidden/>
    <w:unhideWhenUsed/>
    <w:rsid w:val="001E3835"/>
    <w:pPr>
      <w:spacing w:line="254" w:lineRule="auto"/>
      <w:ind w:left="800"/>
    </w:pPr>
    <w:rPr>
      <w:rFonts w:eastAsia="Times New Roman"/>
      <w:sz w:val="20"/>
      <w:szCs w:val="20"/>
    </w:rPr>
  </w:style>
  <w:style w:type="paragraph" w:styleId="TOC6">
    <w:name w:val="toc 6"/>
    <w:basedOn w:val="Normal"/>
    <w:next w:val="Normal"/>
    <w:autoRedefine/>
    <w:uiPriority w:val="39"/>
    <w:semiHidden/>
    <w:unhideWhenUsed/>
    <w:rsid w:val="001E3835"/>
    <w:pPr>
      <w:spacing w:line="254" w:lineRule="auto"/>
      <w:ind w:left="1000"/>
    </w:pPr>
    <w:rPr>
      <w:rFonts w:eastAsia="Times New Roman"/>
      <w:sz w:val="20"/>
      <w:szCs w:val="20"/>
    </w:rPr>
  </w:style>
  <w:style w:type="paragraph" w:styleId="TOC7">
    <w:name w:val="toc 7"/>
    <w:basedOn w:val="Normal"/>
    <w:next w:val="Normal"/>
    <w:autoRedefine/>
    <w:uiPriority w:val="39"/>
    <w:semiHidden/>
    <w:unhideWhenUsed/>
    <w:rsid w:val="001E3835"/>
    <w:pPr>
      <w:spacing w:line="254" w:lineRule="auto"/>
      <w:ind w:left="1200"/>
    </w:pPr>
    <w:rPr>
      <w:rFonts w:eastAsia="Times New Roman"/>
      <w:sz w:val="20"/>
      <w:szCs w:val="20"/>
    </w:rPr>
  </w:style>
  <w:style w:type="paragraph" w:styleId="TOC8">
    <w:name w:val="toc 8"/>
    <w:basedOn w:val="Normal"/>
    <w:next w:val="Normal"/>
    <w:autoRedefine/>
    <w:uiPriority w:val="39"/>
    <w:semiHidden/>
    <w:unhideWhenUsed/>
    <w:rsid w:val="001E3835"/>
    <w:pPr>
      <w:spacing w:line="254" w:lineRule="auto"/>
      <w:ind w:left="1400"/>
    </w:pPr>
    <w:rPr>
      <w:rFonts w:eastAsia="Times New Roman"/>
      <w:sz w:val="20"/>
      <w:szCs w:val="20"/>
    </w:rPr>
  </w:style>
  <w:style w:type="paragraph" w:styleId="TOC9">
    <w:name w:val="toc 9"/>
    <w:basedOn w:val="Normal"/>
    <w:next w:val="Normal"/>
    <w:autoRedefine/>
    <w:uiPriority w:val="39"/>
    <w:semiHidden/>
    <w:unhideWhenUsed/>
    <w:rsid w:val="001E3835"/>
    <w:pPr>
      <w:spacing w:line="254" w:lineRule="auto"/>
      <w:ind w:left="1600"/>
    </w:pPr>
    <w:rPr>
      <w:rFonts w:eastAsia="Times New Roman"/>
      <w:sz w:val="20"/>
      <w:szCs w:val="20"/>
    </w:rPr>
  </w:style>
  <w:style w:type="paragraph" w:styleId="NormalIndent">
    <w:name w:val="Normal Indent"/>
    <w:basedOn w:val="Normal"/>
    <w:semiHidden/>
    <w:unhideWhenUsed/>
    <w:rsid w:val="001E3835"/>
    <w:pPr>
      <w:spacing w:line="254" w:lineRule="auto"/>
      <w:ind w:left="720"/>
    </w:pPr>
    <w:rPr>
      <w:rFonts w:eastAsia="Times New Roman"/>
      <w:sz w:val="20"/>
      <w:szCs w:val="20"/>
    </w:rPr>
  </w:style>
  <w:style w:type="paragraph" w:styleId="IndexHeading">
    <w:name w:val="index heading"/>
    <w:basedOn w:val="Normal"/>
    <w:next w:val="Index1"/>
    <w:semiHidden/>
    <w:unhideWhenUsed/>
    <w:rsid w:val="001E3835"/>
    <w:pPr>
      <w:spacing w:after="200" w:line="276" w:lineRule="auto"/>
    </w:pPr>
    <w:rPr>
      <w:rFonts w:ascii="Garamond" w:eastAsia="Times New Roman" w:hAnsi="Garamond"/>
      <w:bCs/>
    </w:rPr>
  </w:style>
  <w:style w:type="paragraph" w:styleId="EnvelopeAddress">
    <w:name w:val="envelope address"/>
    <w:basedOn w:val="Normal"/>
    <w:semiHidden/>
    <w:unhideWhenUsed/>
    <w:rsid w:val="001E3835"/>
    <w:pPr>
      <w:framePr w:w="7920" w:h="1980" w:hSpace="180" w:wrap="auto" w:hAnchor="page" w:xAlign="center" w:yAlign="bottom"/>
      <w:spacing w:line="254" w:lineRule="auto"/>
      <w:ind w:left="2880"/>
    </w:pPr>
    <w:rPr>
      <w:rFonts w:eastAsia="Times New Roman"/>
      <w:sz w:val="28"/>
    </w:rPr>
  </w:style>
  <w:style w:type="paragraph" w:styleId="EnvelopeReturn">
    <w:name w:val="envelope return"/>
    <w:basedOn w:val="Normal"/>
    <w:semiHidden/>
    <w:unhideWhenUsed/>
    <w:rsid w:val="001E3835"/>
    <w:pPr>
      <w:spacing w:line="254" w:lineRule="auto"/>
    </w:pPr>
    <w:rPr>
      <w:rFonts w:eastAsia="Times New Roman"/>
      <w:sz w:val="24"/>
      <w:szCs w:val="20"/>
    </w:rPr>
  </w:style>
  <w:style w:type="paragraph" w:styleId="TOAHeading">
    <w:name w:val="toa heading"/>
    <w:basedOn w:val="Normal"/>
    <w:next w:val="Normal"/>
    <w:semiHidden/>
    <w:unhideWhenUsed/>
    <w:rsid w:val="001E3835"/>
    <w:pPr>
      <w:spacing w:before="120" w:line="254" w:lineRule="auto"/>
    </w:pPr>
    <w:rPr>
      <w:rFonts w:eastAsia="Times New Roman"/>
      <w:sz w:val="20"/>
    </w:rPr>
  </w:style>
  <w:style w:type="paragraph" w:styleId="List">
    <w:name w:val="List"/>
    <w:basedOn w:val="Normal"/>
    <w:uiPriority w:val="99"/>
    <w:semiHidden/>
    <w:unhideWhenUsed/>
    <w:rsid w:val="001E3835"/>
    <w:pPr>
      <w:spacing w:line="254" w:lineRule="auto"/>
      <w:contextualSpacing/>
    </w:pPr>
  </w:style>
  <w:style w:type="paragraph" w:styleId="ListBullet">
    <w:name w:val="List Bullet"/>
    <w:basedOn w:val="Normal"/>
    <w:uiPriority w:val="99"/>
    <w:semiHidden/>
    <w:unhideWhenUsed/>
    <w:rsid w:val="001E3835"/>
    <w:pPr>
      <w:tabs>
        <w:tab w:val="num" w:pos="360"/>
      </w:tabs>
      <w:spacing w:line="254" w:lineRule="auto"/>
      <w:ind w:left="360" w:hanging="360"/>
      <w:contextualSpacing/>
    </w:pPr>
    <w:rPr>
      <w:rFonts w:eastAsia="Calibri"/>
    </w:rPr>
  </w:style>
  <w:style w:type="paragraph" w:styleId="BlockText">
    <w:name w:val="Block Text"/>
    <w:basedOn w:val="Normal"/>
    <w:semiHidden/>
    <w:unhideWhenUsed/>
    <w:rsid w:val="001E3835"/>
    <w:pPr>
      <w:spacing w:line="254" w:lineRule="auto"/>
      <w:ind w:left="229" w:right="229"/>
    </w:pPr>
    <w:rPr>
      <w:rFonts w:ascii="Verdana" w:eastAsia="Times New Roman" w:hAnsi="Verdana"/>
      <w:sz w:val="16"/>
      <w:szCs w:val="20"/>
    </w:rPr>
  </w:style>
  <w:style w:type="paragraph" w:styleId="Revision">
    <w:name w:val="Revision"/>
    <w:uiPriority w:val="99"/>
    <w:semiHidden/>
    <w:rsid w:val="001E3835"/>
    <w:pPr>
      <w:spacing w:after="0" w:line="240" w:lineRule="auto"/>
    </w:pPr>
    <w:rPr>
      <w:rFonts w:ascii="Garamond" w:hAnsi="Garamond" w:cs="Calibri"/>
    </w:rPr>
  </w:style>
  <w:style w:type="paragraph" w:styleId="TOCHeading">
    <w:name w:val="TOC Heading"/>
    <w:basedOn w:val="Heading1"/>
    <w:next w:val="Normal"/>
    <w:uiPriority w:val="39"/>
    <w:semiHidden/>
    <w:unhideWhenUsed/>
    <w:qFormat/>
    <w:rsid w:val="001E3835"/>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Cambria" w:eastAsia="Times New Roman" w:hAnsi="Cambria" w:cs="Times New Roman"/>
      <w:bCs/>
      <w:color w:val="365F91"/>
      <w:sz w:val="28"/>
      <w:szCs w:val="28"/>
    </w:rPr>
  </w:style>
  <w:style w:type="paragraph" w:customStyle="1" w:styleId="Number">
    <w:name w:val="Number"/>
    <w:basedOn w:val="Normal"/>
    <w:uiPriority w:val="99"/>
    <w:qFormat/>
    <w:rsid w:val="001E3835"/>
    <w:pPr>
      <w:keepNext/>
      <w:numPr>
        <w:numId w:val="19"/>
      </w:numPr>
      <w:tabs>
        <w:tab w:val="left" w:pos="144"/>
      </w:tabs>
      <w:spacing w:before="240" w:after="240" w:line="254" w:lineRule="auto"/>
      <w:outlineLvl w:val="1"/>
    </w:pPr>
    <w:rPr>
      <w:rFonts w:eastAsia="SimSun" w:cs="Arial"/>
      <w:b/>
      <w:iCs/>
      <w:sz w:val="24"/>
      <w:szCs w:val="28"/>
      <w:lang w:eastAsia="zh-CN"/>
    </w:rPr>
  </w:style>
  <w:style w:type="paragraph" w:customStyle="1" w:styleId="MaggieTag">
    <w:name w:val="MaggieTag"/>
    <w:basedOn w:val="Normal"/>
    <w:uiPriority w:val="99"/>
    <w:qFormat/>
    <w:rsid w:val="001E3835"/>
    <w:pPr>
      <w:pageBreakBefore/>
      <w:spacing w:after="0" w:line="254" w:lineRule="auto"/>
    </w:pPr>
    <w:rPr>
      <w:rFonts w:eastAsiaTheme="majorEastAsia" w:cstheme="majorBidi"/>
      <w:b/>
      <w:bCs/>
      <w:sz w:val="24"/>
      <w:szCs w:val="20"/>
    </w:rPr>
  </w:style>
  <w:style w:type="paragraph" w:customStyle="1" w:styleId="clearformatting0">
    <w:name w:val="clear formatting"/>
    <w:basedOn w:val="Normal"/>
    <w:uiPriority w:val="99"/>
    <w:qFormat/>
    <w:rsid w:val="001E3835"/>
    <w:pPr>
      <w:pageBreakBefore/>
      <w:autoSpaceDE w:val="0"/>
      <w:autoSpaceDN w:val="0"/>
      <w:adjustRightInd w:val="0"/>
      <w:spacing w:after="0" w:line="254" w:lineRule="auto"/>
    </w:pPr>
    <w:rPr>
      <w:rFonts w:eastAsiaTheme="majorEastAsia" w:cstheme="majorBidi"/>
      <w:bCs/>
      <w:sz w:val="24"/>
      <w:szCs w:val="18"/>
    </w:rPr>
  </w:style>
  <w:style w:type="paragraph" w:customStyle="1" w:styleId="PageHeading">
    <w:name w:val="Page Heading"/>
    <w:basedOn w:val="Normal"/>
    <w:uiPriority w:val="99"/>
    <w:qFormat/>
    <w:rsid w:val="001E3835"/>
    <w:pPr>
      <w:keepNext/>
      <w:pageBreakBefore/>
      <w:suppressAutoHyphens/>
      <w:spacing w:after="0" w:line="254" w:lineRule="auto"/>
      <w:contextualSpacing/>
      <w:outlineLvl w:val="1"/>
    </w:pPr>
    <w:rPr>
      <w:rFonts w:eastAsiaTheme="majorEastAsia" w:cstheme="majorBidi"/>
      <w:b/>
      <w:bCs/>
      <w:sz w:val="32"/>
      <w:szCs w:val="16"/>
    </w:rPr>
  </w:style>
  <w:style w:type="paragraph" w:customStyle="1" w:styleId="boldy">
    <w:name w:val="boldy"/>
    <w:basedOn w:val="Normal"/>
    <w:uiPriority w:val="99"/>
    <w:qFormat/>
    <w:rsid w:val="001E3835"/>
    <w:pPr>
      <w:keepNext/>
      <w:pageBreakBefore/>
      <w:suppressAutoHyphens/>
      <w:spacing w:after="0" w:line="254" w:lineRule="auto"/>
      <w:contextualSpacing/>
      <w:outlineLvl w:val="1"/>
    </w:pPr>
    <w:rPr>
      <w:rFonts w:eastAsiaTheme="majorEastAsia" w:cstheme="majorBidi"/>
      <w:b/>
      <w:iCs/>
      <w:szCs w:val="20"/>
    </w:rPr>
  </w:style>
  <w:style w:type="paragraph" w:customStyle="1" w:styleId="ArgumentTags">
    <w:name w:val="Argument Tags"/>
    <w:basedOn w:val="Normal"/>
    <w:uiPriority w:val="99"/>
    <w:qFormat/>
    <w:rsid w:val="001E3835"/>
    <w:pPr>
      <w:keepNext/>
      <w:pageBreakBefore/>
      <w:suppressAutoHyphens/>
      <w:spacing w:after="0" w:line="254" w:lineRule="auto"/>
      <w:contextualSpacing/>
      <w:outlineLvl w:val="1"/>
    </w:pPr>
    <w:rPr>
      <w:rFonts w:eastAsiaTheme="majorEastAsia" w:cstheme="majorBidi"/>
      <w:b/>
      <w:iCs/>
      <w:sz w:val="24"/>
      <w:szCs w:val="28"/>
    </w:rPr>
  </w:style>
  <w:style w:type="paragraph" w:customStyle="1" w:styleId="DoubleUnderlined">
    <w:name w:val="Double Underlined"/>
    <w:basedOn w:val="Normal"/>
    <w:autoRedefine/>
    <w:uiPriority w:val="99"/>
    <w:qFormat/>
    <w:rsid w:val="001E3835"/>
    <w:pPr>
      <w:keepNext/>
      <w:pageBreakBefore/>
      <w:suppressAutoHyphens/>
      <w:spacing w:after="0" w:line="254" w:lineRule="auto"/>
      <w:contextualSpacing/>
      <w:outlineLvl w:val="1"/>
    </w:pPr>
    <w:rPr>
      <w:rFonts w:ascii="Trebuchet MS" w:eastAsiaTheme="majorEastAsia" w:hAnsi="Trebuchet MS" w:cstheme="majorBidi"/>
      <w:bCs/>
      <w:szCs w:val="20"/>
      <w:u w:val="thick"/>
    </w:rPr>
  </w:style>
  <w:style w:type="paragraph" w:customStyle="1" w:styleId="Heading2-NotBold">
    <w:name w:val="Heading 2 - Not Bold"/>
    <w:basedOn w:val="Normal"/>
    <w:autoRedefine/>
    <w:uiPriority w:val="99"/>
    <w:qFormat/>
    <w:rsid w:val="001E3835"/>
    <w:pPr>
      <w:pageBreakBefore/>
      <w:spacing w:after="0" w:line="254" w:lineRule="auto"/>
      <w:outlineLvl w:val="1"/>
    </w:pPr>
    <w:rPr>
      <w:rFonts w:eastAsia="Calibri" w:cstheme="majorBidi"/>
      <w:bCs/>
      <w:szCs w:val="26"/>
    </w:rPr>
  </w:style>
  <w:style w:type="numbering" w:customStyle="1" w:styleId="1ai1">
    <w:name w:val="1 / a / i1"/>
    <w:rsid w:val="001E3835"/>
    <w:pPr>
      <w:numPr>
        <w:numId w:val="12"/>
      </w:numPr>
    </w:pPr>
  </w:style>
  <w:style w:type="numbering" w:styleId="1ai">
    <w:name w:val="Outline List 1"/>
    <w:basedOn w:val="NoList"/>
    <w:semiHidden/>
    <w:unhideWhenUsed/>
    <w:rsid w:val="001E3835"/>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TT%20BOELKEN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5729</Words>
  <Characters>32656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BOELKENS</dc:creator>
  <cp:keywords>5.1.1</cp:keywords>
  <dc:description/>
  <cp:lastModifiedBy>Brett Boelkens</cp:lastModifiedBy>
  <cp:revision>1</cp:revision>
  <dcterms:created xsi:type="dcterms:W3CDTF">2021-10-16T15:06:00Z</dcterms:created>
  <dcterms:modified xsi:type="dcterms:W3CDTF">2021-10-16T15:21:00Z</dcterms:modified>
</cp:coreProperties>
</file>