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2D25" w14:textId="4EF00D64" w:rsidR="00E42E4C" w:rsidRDefault="00FA78C6" w:rsidP="00FA78C6">
      <w:pPr>
        <w:pStyle w:val="Heading1"/>
      </w:pPr>
      <w:r>
        <w:t>1AC</w:t>
      </w:r>
    </w:p>
    <w:p w14:paraId="6A3E9409" w14:textId="065F189B" w:rsidR="00FA78C6" w:rsidRDefault="00FA78C6" w:rsidP="00FA78C6"/>
    <w:p w14:paraId="6CB8FFCE" w14:textId="77777777" w:rsidR="00F75650" w:rsidRDefault="00F75650" w:rsidP="00F7565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Interp: Debaters must not read identity-based paradigm issues or burdens.</w:t>
      </w:r>
    </w:p>
    <w:p w14:paraId="103A7C0C" w14:textId="77777777" w:rsidR="00F75650" w:rsidRDefault="00F75650" w:rsidP="00F7565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Violation: Their underview, ROB, </w:t>
      </w:r>
    </w:p>
    <w:p w14:paraId="2EB595BA" w14:textId="77777777" w:rsidR="00F75650" w:rsidRDefault="00F75650" w:rsidP="00F7565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Standards:</w:t>
      </w:r>
    </w:p>
    <w:p w14:paraId="073DD159" w14:textId="77777777" w:rsidR="00F75650" w:rsidRDefault="00F75650" w:rsidP="00F7565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1~ Forced outings – it leads to people responding to the paradigm issues having to out themselves on whether they meet your paradigm issues or not. Outings outweigh and are an independent voter – they lead to actual violence happening in the debate space which is a reason to reject their norm on face.</w:t>
      </w:r>
    </w:p>
    <w:p w14:paraId="6994EF76" w14:textId="77777777" w:rsidR="00F75650" w:rsidRDefault="00F75650" w:rsidP="00F7565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2~ Resolvability – it becomes impossible to resolve competing paradigm issues and leads to oppression Olympics instead of clash on how to solve actual oppression. Also leads to irresolvable rounds if 2 people with disabilities hit each other. Resolvability outweighs since anything else leads to random decisions and it controls the internal link to solving for any of their impacts.</w:t>
      </w:r>
    </w:p>
    <w:p w14:paraId="11B3818C" w14:textId="77777777" w:rsidR="00F75650" w:rsidRDefault="00F75650" w:rsidP="00F7565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3~ Legitimacy DA – identity-based differentiation delegitimizes the success of all people with disabilities. Outweighs any skews in this one round on community-wide impacts.</w:t>
      </w:r>
    </w:p>
    <w:p w14:paraId="093FB96B" w14:textId="77777777" w:rsidR="00F75650" w:rsidRDefault="00F75650" w:rsidP="00FA78C6"/>
    <w:p w14:paraId="189B9788" w14:textId="6F5DE4ED" w:rsidR="00FA78C6" w:rsidRDefault="00FA78C6" w:rsidP="00FA78C6">
      <w:pPr>
        <w:pStyle w:val="Heading2"/>
      </w:pPr>
      <w:r>
        <w:lastRenderedPageBreak/>
        <w:t>1AC</w:t>
      </w:r>
    </w:p>
    <w:p w14:paraId="0C84BD59" w14:textId="77777777" w:rsidR="00FA78C6" w:rsidRDefault="00FA78C6" w:rsidP="00FA78C6">
      <w:pPr>
        <w:pStyle w:val="Heading3"/>
      </w:pPr>
      <w:r>
        <w:lastRenderedPageBreak/>
        <w:t>Advantage – Short [3:00]</w:t>
      </w:r>
    </w:p>
    <w:p w14:paraId="5B60B488" w14:textId="77777777" w:rsidR="00FA78C6" w:rsidRDefault="00FA78C6" w:rsidP="00FA78C6">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27FAAC46" w14:textId="77777777" w:rsidR="00FA78C6" w:rsidRPr="00043E3A" w:rsidRDefault="00FA78C6" w:rsidP="00FA78C6">
      <w:r w:rsidRPr="00043E3A">
        <w:rPr>
          <w:rStyle w:val="Style13ptBold"/>
        </w:rPr>
        <w:t>Omenugha</w:t>
      </w:r>
      <w:r>
        <w:rPr>
          <w:rStyle w:val="Style13ptBold"/>
        </w:rPr>
        <w:t xml:space="preserve"> et Al 8</w:t>
      </w:r>
      <w:r w:rsidRPr="00043E3A">
        <w:t>, Kate Azuka, and Majority Oji. "News commercialization, ethics and objectivity in journalism practice in Nigeria: strange bedfellows?." Revista Estudos em Comunicação-Communication Studies (2008).</w:t>
      </w:r>
      <w:r>
        <w:t xml:space="preserve"> (</w:t>
      </w:r>
      <w:r w:rsidRPr="00D258BD">
        <w:t>Nnamdi Azikiwe University, Nigeria</w:t>
      </w:r>
      <w:r>
        <w:t xml:space="preserve">)//Elmer </w:t>
      </w:r>
    </w:p>
    <w:p w14:paraId="56AFD30B" w14:textId="77777777" w:rsidR="00FA78C6" w:rsidRPr="00656601" w:rsidRDefault="00FA78C6" w:rsidP="00FA78C6">
      <w:pPr>
        <w:rPr>
          <w:sz w:val="16"/>
        </w:rPr>
      </w:pPr>
      <w:r w:rsidRPr="00EA0BEC">
        <w:rPr>
          <w:rStyle w:val="StyleUnderline"/>
        </w:rPr>
        <w:t xml:space="preserve">What is news commercialization? UNESCO (1980:152) alluded to the commercialization of news when it wrote: </w:t>
      </w:r>
      <w:r w:rsidRPr="00675EE8">
        <w:rPr>
          <w:rStyle w:val="Emphasis"/>
          <w:highlight w:val="green"/>
        </w:rPr>
        <w:t>The news has become commercial product</w:t>
      </w:r>
      <w:r w:rsidRPr="00EA0BEC">
        <w:rPr>
          <w:rStyle w:val="StyleUnderline"/>
        </w:rPr>
        <w:t xml:space="preserve">... </w:t>
      </w:r>
      <w:r w:rsidRPr="00675EE8">
        <w:rPr>
          <w:rStyle w:val="Emphasis"/>
          <w:highlight w:val="green"/>
        </w:rPr>
        <w:t>important developments</w:t>
      </w:r>
      <w:r w:rsidRPr="00675EE8">
        <w:rPr>
          <w:rStyle w:val="StyleUnderline"/>
          <w:highlight w:val="green"/>
        </w:rPr>
        <w:t xml:space="preserve"> </w:t>
      </w:r>
      <w:r w:rsidRPr="00EA0BEC">
        <w:rPr>
          <w:rStyle w:val="StyleUnderline"/>
        </w:rPr>
        <w:t xml:space="preserve">in the countryside are </w:t>
      </w:r>
      <w:r w:rsidRPr="00675EE8">
        <w:rPr>
          <w:rStyle w:val="Emphasis"/>
          <w:highlight w:val="green"/>
          <w:bdr w:val="single" w:sz="18" w:space="0" w:color="auto"/>
        </w:rPr>
        <w:t xml:space="preserve">pushed aside by unimportant, </w:t>
      </w:r>
      <w:r w:rsidRPr="00297C97">
        <w:rPr>
          <w:rStyle w:val="Emphasis"/>
          <w:bdr w:val="single" w:sz="18" w:space="0" w:color="auto"/>
        </w:rPr>
        <w:t xml:space="preserve">even </w:t>
      </w:r>
      <w:r w:rsidRPr="00675EE8">
        <w:rPr>
          <w:rStyle w:val="Emphasis"/>
          <w:highlight w:val="green"/>
          <w:bdr w:val="single" w:sz="18" w:space="0" w:color="auto"/>
        </w:rPr>
        <w:t xml:space="preserve">trivial news </w:t>
      </w:r>
      <w:r w:rsidRPr="00297C97">
        <w:rPr>
          <w:rStyle w:val="Emphasis"/>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have to be paid for by those who want to be heard. </w:t>
      </w:r>
      <w:r w:rsidRPr="00616406">
        <w:rPr>
          <w:rStyle w:val="Emphasis"/>
        </w:rPr>
        <w:t>News is</w:t>
      </w:r>
      <w:r w:rsidRPr="00616406">
        <w:rPr>
          <w:rStyle w:val="StyleUnderline"/>
        </w:rPr>
        <w:t xml:space="preserve"> no</w:t>
      </w:r>
      <w:r w:rsidRPr="00EA0BEC">
        <w:rPr>
          <w:rStyle w:val="StyleUnderline"/>
        </w:rPr>
        <w:t xml:space="preserve"> longer about reporting timely occurrences or events, it is </w:t>
      </w:r>
      <w:r w:rsidRPr="0056776E">
        <w:rPr>
          <w:rStyle w:val="StyleUnderline"/>
          <w:highlight w:val="green"/>
        </w:rPr>
        <w:t xml:space="preserve">now about </w:t>
      </w:r>
      <w:r w:rsidRPr="0056776E">
        <w:rPr>
          <w:rStyle w:val="Emphasis"/>
          <w:highlight w:val="green"/>
        </w:rPr>
        <w:t>packaged</w:t>
      </w:r>
      <w:r w:rsidRPr="0056776E">
        <w:rPr>
          <w:rStyle w:val="StyleUnderline"/>
          <w:highlight w:val="green"/>
        </w:rPr>
        <w:t xml:space="preserve"> </w:t>
      </w:r>
      <w:r w:rsidRPr="0056776E">
        <w:rPr>
          <w:rStyle w:val="Emphasis"/>
          <w:bdr w:val="single" w:sz="18" w:space="0" w:color="auto"/>
        </w:rPr>
        <w:t xml:space="preserve">broadcast or </w:t>
      </w:r>
      <w:r w:rsidRPr="00675EE8">
        <w:rPr>
          <w:rStyle w:val="Emphasis"/>
          <w:highlight w:val="green"/>
          <w:bdr w:val="single" w:sz="18" w:space="0" w:color="auto"/>
        </w:rPr>
        <w:t>reports</w:t>
      </w:r>
      <w:r w:rsidRPr="00675EE8">
        <w:rPr>
          <w:rStyle w:val="StyleUnderline"/>
          <w:highlight w:val="green"/>
        </w:rPr>
        <w:t xml:space="preserve"> </w:t>
      </w:r>
      <w:r w:rsidRPr="00EA0BEC">
        <w:rPr>
          <w:rStyle w:val="StyleUnderline"/>
        </w:rPr>
        <w:t xml:space="preserve">sponsored or </w:t>
      </w:r>
      <w:r w:rsidRPr="00675EE8">
        <w:rPr>
          <w:rStyle w:val="Emphasis"/>
          <w:highlight w:val="green"/>
        </w:rPr>
        <w:t>paid</w:t>
      </w:r>
      <w:r w:rsidRPr="00675EE8">
        <w:rPr>
          <w:rStyle w:val="StyleUnderline"/>
          <w:highlight w:val="green"/>
        </w:rPr>
        <w:t xml:space="preserve"> </w:t>
      </w:r>
      <w:r w:rsidRPr="00EA0BEC">
        <w:rPr>
          <w:rStyle w:val="StyleUnderline"/>
        </w:rPr>
        <w:t xml:space="preserve">for </w:t>
      </w:r>
      <w:r w:rsidRPr="00675EE8">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Nnorom (1994 cited in Ekwo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75EE8">
        <w:rPr>
          <w:rStyle w:val="Emphasis"/>
          <w:highlight w:val="green"/>
        </w:rPr>
        <w:t>giving</w:t>
      </w:r>
      <w:r w:rsidRPr="00675EE8">
        <w:rPr>
          <w:rStyle w:val="StyleUnderline"/>
          <w:highlight w:val="green"/>
        </w:rPr>
        <w:t xml:space="preserve"> </w:t>
      </w:r>
      <w:r w:rsidRPr="0056776E">
        <w:rPr>
          <w:rStyle w:val="Emphasis"/>
        </w:rPr>
        <w:t xml:space="preserve">the audience </w:t>
      </w:r>
      <w:r w:rsidRPr="00675EE8">
        <w:rPr>
          <w:rStyle w:val="Emphasis"/>
          <w:highlight w:val="green"/>
        </w:rPr>
        <w:t xml:space="preserve">the impression </w:t>
      </w:r>
      <w:r w:rsidRPr="00675EE8">
        <w:rPr>
          <w:rStyle w:val="Emphasis"/>
          <w:highlight w:val="green"/>
          <w:bdr w:val="single" w:sz="18" w:space="0" w:color="auto"/>
        </w:rPr>
        <w:t>that news is fair, objective and socially responsible</w:t>
      </w:r>
      <w:r w:rsidRPr="00656601">
        <w:rPr>
          <w:sz w:val="16"/>
        </w:rPr>
        <w:t xml:space="preserve">". We must say that though this definition seems not to include the newspaper industries, news commercialization do occur there too as scholars have noted (see Oso: 2000). </w:t>
      </w:r>
      <w:r w:rsidRPr="00675EE8">
        <w:rPr>
          <w:rStyle w:val="Emphasis"/>
          <w:highlight w:val="green"/>
        </w:rPr>
        <w:t>News commercialization operates at</w:t>
      </w:r>
      <w:r w:rsidRPr="00675EE8">
        <w:rPr>
          <w:sz w:val="16"/>
          <w:highlight w:val="green"/>
        </w:rPr>
        <w:t xml:space="preserve"> </w:t>
      </w:r>
      <w:r w:rsidRPr="00656601">
        <w:rPr>
          <w:sz w:val="16"/>
        </w:rPr>
        <w:t xml:space="preserve">two levels in Nigeria: At </w:t>
      </w:r>
      <w:r w:rsidRPr="00675EE8">
        <w:rPr>
          <w:rStyle w:val="Emphasis"/>
          <w:highlight w:val="green"/>
        </w:rPr>
        <w:t>the institutional level</w:t>
      </w:r>
      <w:r w:rsidRPr="00656601">
        <w:rPr>
          <w:sz w:val="16"/>
        </w:rPr>
        <w:t xml:space="preserve">, </w:t>
      </w:r>
      <w:r w:rsidRPr="00675EE8">
        <w:rPr>
          <w:rStyle w:val="Emphasis"/>
          <w:highlight w:val="green"/>
        </w:rPr>
        <w:t>where</w:t>
      </w:r>
      <w:r w:rsidRPr="00675EE8">
        <w:rPr>
          <w:rStyle w:val="StyleUnderline"/>
          <w:highlight w:val="green"/>
        </w:rPr>
        <w:t xml:space="preserve"> </w:t>
      </w:r>
      <w:r w:rsidRPr="00675EE8">
        <w:rPr>
          <w:rStyle w:val="Emphasis"/>
          <w:highlight w:val="green"/>
        </w:rPr>
        <w:t xml:space="preserve">charges are </w:t>
      </w:r>
      <w:r w:rsidRPr="00297C97">
        <w:rPr>
          <w:rStyle w:val="Emphasis"/>
        </w:rPr>
        <w:t xml:space="preserve">`officially' </w:t>
      </w:r>
      <w:r w:rsidRPr="00675EE8">
        <w:rPr>
          <w:rStyle w:val="Emphasis"/>
          <w:highlight w:val="green"/>
        </w:rPr>
        <w:t xml:space="preserve">placed </w:t>
      </w:r>
      <w:r w:rsidRPr="00675EE8">
        <w:rPr>
          <w:rStyle w:val="Emphasis"/>
          <w:highlight w:val="green"/>
          <w:bdr w:val="single" w:sz="18" w:space="0" w:color="auto"/>
        </w:rPr>
        <w:t>for sponsored news programmes</w:t>
      </w:r>
      <w:r w:rsidRPr="00EA0BEC">
        <w:rPr>
          <w:rStyle w:val="StyleUnderline"/>
        </w:rPr>
        <w:t>. For example, the Delta Broadcasting Service, Warri charges N20, 000 [80 pounds] for religious programme, N36, 000 [144 pounds] for corporate coverage and N25, 000 [100 pounds] for social events.</w:t>
      </w:r>
      <w:r w:rsidRPr="00656601">
        <w:rPr>
          <w:sz w:val="16"/>
        </w:rPr>
        <w:t xml:space="preserve"> Ogbuoshi (2005) gave the commercial rates of Radio Nigeria Enugu as follows: Commercial news (N47, 000 [188 pounds]), news commentary/political news (N52, 000 [208 pounds]), special news commentary/political (N60, 000 [240 </w:t>
      </w:r>
      <w:r w:rsidRPr="00656601">
        <w:rPr>
          <w:rStyle w:val="StyleUnderline"/>
        </w:rPr>
        <w:t>pounds]). This commercialization at the institutional level is thriving because editors, publishers and owners of the broadcast stations/ print media see the organizations, or their investment, as a profit making venture that should yield the required financial return.</w:t>
      </w:r>
      <w:r w:rsidRPr="00656601">
        <w:rPr>
          <w:sz w:val="16"/>
        </w:rPr>
        <w:t xml:space="preserve"> Increasingly, </w:t>
      </w:r>
      <w:r w:rsidRPr="00675EE8">
        <w:rPr>
          <w:rStyle w:val="Emphasis"/>
          <w:highlight w:val="green"/>
        </w:rPr>
        <w:t>commercial-oriented news</w:t>
      </w:r>
      <w:r w:rsidRPr="00675EE8">
        <w:rPr>
          <w:sz w:val="16"/>
          <w:highlight w:val="green"/>
        </w:rPr>
        <w:t xml:space="preserve"> </w:t>
      </w:r>
      <w:r w:rsidRPr="00656601">
        <w:rPr>
          <w:rStyle w:val="StyleUnderline"/>
        </w:rPr>
        <w:t>stories are</w:t>
      </w:r>
      <w:r w:rsidRPr="00656601">
        <w:rPr>
          <w:sz w:val="16"/>
        </w:rPr>
        <w:t xml:space="preserve"> </w:t>
      </w:r>
      <w:r w:rsidRPr="00675EE8">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75EE8">
        <w:rPr>
          <w:rStyle w:val="Emphasis"/>
          <w:highlight w:val="green"/>
        </w:rPr>
        <w:t>reporters</w:t>
      </w:r>
      <w:r w:rsidRPr="00675EE8">
        <w:rPr>
          <w:rStyle w:val="StyleUnderline"/>
          <w:highlight w:val="green"/>
        </w:rPr>
        <w:t xml:space="preserve"> </w:t>
      </w:r>
      <w:r w:rsidRPr="00656601">
        <w:rPr>
          <w:rStyle w:val="StyleUnderline"/>
        </w:rPr>
        <w:t xml:space="preserve">and editors are </w:t>
      </w:r>
      <w:r w:rsidRPr="00675EE8">
        <w:rPr>
          <w:rStyle w:val="Emphasis"/>
          <w:highlight w:val="green"/>
        </w:rPr>
        <w:t>supposed to be concerned not with profits but</w:t>
      </w:r>
      <w:r w:rsidRPr="00656601">
        <w:rPr>
          <w:rStyle w:val="StyleUnderline"/>
        </w:rPr>
        <w:t xml:space="preserve"> rather </w:t>
      </w:r>
      <w:r w:rsidRPr="00675EE8">
        <w:rPr>
          <w:rStyle w:val="Emphasis"/>
          <w:highlight w:val="green"/>
        </w:rPr>
        <w:t>with reporting the news as 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Adaba, a one time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they are insulting their audience and breaching the National Broadcasting Code (Adaba 2001:110). The NBC code makes explicit that: "commercial in news and public affairs programme shall be clearly identified and presented in a manner that shall make them clearly distinguishable from </w:t>
      </w:r>
      <w:r w:rsidRPr="00656601">
        <w:rPr>
          <w:sz w:val="16"/>
        </w:rPr>
        <w:lastRenderedPageBreak/>
        <w:t>content". (NBC code) It is this passing off of commercial content as news within the Nigerian news media, the assigning of news quality to the commercial that raises ethical questions and challenges the notion of objectivity in Nigerian news reports.</w:t>
      </w:r>
    </w:p>
    <w:p w14:paraId="32403021" w14:textId="77777777" w:rsidR="00FA78C6" w:rsidRPr="00C2725B" w:rsidRDefault="00FA78C6" w:rsidP="00FA78C6">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63832160" w14:textId="77777777" w:rsidR="00FA78C6" w:rsidRPr="00D258BD" w:rsidRDefault="00FA78C6" w:rsidP="00FA78C6">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38A45357" w14:textId="77777777" w:rsidR="00FA78C6" w:rsidRPr="002034E6" w:rsidRDefault="00FA78C6" w:rsidP="00FA78C6">
      <w:pPr>
        <w:rPr>
          <w:rStyle w:val="StyleUnderline"/>
        </w:rPr>
      </w:pPr>
      <w:r w:rsidRPr="00675EE8">
        <w:rPr>
          <w:rStyle w:val="Emphasis"/>
          <w:highlight w:val="green"/>
        </w:rPr>
        <w:t xml:space="preserve">NEWS </w:t>
      </w:r>
      <w:r w:rsidRPr="00C11E74">
        <w:rPr>
          <w:rStyle w:val="Emphasis"/>
          <w:highlight w:val="green"/>
        </w:rPr>
        <w:t>COMMERCIALISATION</w:t>
      </w:r>
      <w:r w:rsidRPr="00C11E74">
        <w:rPr>
          <w:rStyle w:val="StyleUnderline"/>
          <w:highlight w:val="green"/>
        </w:rPr>
        <w:t xml:space="preserve"> IS </w:t>
      </w:r>
      <w:r w:rsidRPr="00C11E74">
        <w:rPr>
          <w:rStyle w:val="Emphasis"/>
          <w:highlight w:val="green"/>
          <w:bdr w:val="single" w:sz="18" w:space="0" w:color="auto"/>
        </w:rPr>
        <w:t xml:space="preserve">A THREAT </w:t>
      </w:r>
      <w:r w:rsidRPr="00675EE8">
        <w:rPr>
          <w:rStyle w:val="Emphasis"/>
          <w:highlight w:val="green"/>
          <w:bdr w:val="single" w:sz="18" w:space="0" w:color="auto"/>
        </w:rPr>
        <w:t>TO SUSTAINABLE DEVELOPMENT</w:t>
      </w:r>
      <w:r w:rsidRPr="00675EE8">
        <w:rPr>
          <w:rStyle w:val="StyleUnderline"/>
          <w:highlight w:val="green"/>
        </w:rPr>
        <w:t xml:space="preserve"> </w:t>
      </w:r>
      <w:r w:rsidRPr="00C11E74">
        <w:rPr>
          <w:rStyle w:val="Emphasis"/>
        </w:rPr>
        <w:t>News is no longer news</w:t>
      </w:r>
      <w:r w:rsidRPr="00C11E74">
        <w:rPr>
          <w:rStyle w:val="StyleUnderline"/>
        </w:rPr>
        <w:t>, as it is only those that have money that are new</w:t>
      </w:r>
      <w:r w:rsidRPr="00656601">
        <w:rPr>
          <w:rStyle w:val="StyleUnderline"/>
        </w:rPr>
        <w:t>sworthy</w:t>
      </w:r>
      <w:r w:rsidRPr="002034E6">
        <w:rPr>
          <w:sz w:val="16"/>
        </w:rPr>
        <w:t xml:space="preserve">. The mass </w:t>
      </w:r>
      <w:r w:rsidRPr="00C11E74">
        <w:rPr>
          <w:sz w:val="16"/>
        </w:rPr>
        <w:t xml:space="preserve">media </w:t>
      </w:r>
      <w:r w:rsidRPr="00C11E74">
        <w:rPr>
          <w:rStyle w:val="Emphasis"/>
        </w:rPr>
        <w:t>news</w:t>
      </w:r>
      <w:r w:rsidRPr="00C11E74">
        <w:rPr>
          <w:sz w:val="16"/>
        </w:rPr>
        <w:t xml:space="preserve"> is </w:t>
      </w:r>
      <w:r w:rsidRPr="00C11E74">
        <w:rPr>
          <w:rStyle w:val="Emphasis"/>
        </w:rPr>
        <w:t xml:space="preserve">supposed to be an index of socio - political life of the people, </w:t>
      </w:r>
      <w:r w:rsidRPr="00C11E74">
        <w:rPr>
          <w:rStyle w:val="Emphasis"/>
          <w:bdr w:val="single" w:sz="18" w:space="0" w:color="auto"/>
        </w:rPr>
        <w:t>but reverse is the case</w:t>
      </w:r>
      <w:r w:rsidRPr="00C11E74">
        <w:rPr>
          <w:sz w:val="16"/>
        </w:rPr>
        <w:t xml:space="preserve">. </w:t>
      </w:r>
      <w:r w:rsidRPr="00C11E74">
        <w:rPr>
          <w:rStyle w:val="StyleUnderline"/>
        </w:rPr>
        <w:t>News</w:t>
      </w:r>
      <w:r w:rsidRPr="00656601">
        <w:rPr>
          <w:rStyle w:val="StyleUnderline"/>
        </w:rPr>
        <w:t xml:space="preserve"> </w:t>
      </w:r>
      <w:r w:rsidRPr="00675EE8">
        <w:rPr>
          <w:rStyle w:val="Emphasis"/>
          <w:highlight w:val="green"/>
        </w:rPr>
        <w:t>commercialisation</w:t>
      </w:r>
      <w:r w:rsidRPr="00675EE8">
        <w:rPr>
          <w:rStyle w:val="StyleUnderline"/>
          <w:highlight w:val="green"/>
        </w:rPr>
        <w:t xml:space="preserve"> </w:t>
      </w:r>
      <w:r w:rsidRPr="00656601">
        <w:rPr>
          <w:rStyle w:val="StyleUnderline"/>
        </w:rPr>
        <w:t xml:space="preserve">has </w:t>
      </w:r>
      <w:r w:rsidRPr="00675EE8">
        <w:rPr>
          <w:rStyle w:val="Emphasis"/>
          <w:highlight w:val="green"/>
        </w:rPr>
        <w:t xml:space="preserve">made the media </w:t>
      </w:r>
      <w:r w:rsidRPr="00C11E74">
        <w:rPr>
          <w:rStyle w:val="Emphasis"/>
        </w:rPr>
        <w:t xml:space="preserve">to </w:t>
      </w:r>
      <w:r w:rsidRPr="00675EE8">
        <w:rPr>
          <w:rStyle w:val="Emphasis"/>
          <w:highlight w:val="green"/>
        </w:rPr>
        <w:t>mortgage</w:t>
      </w:r>
      <w:r w:rsidRPr="00675EE8">
        <w:rPr>
          <w:rStyle w:val="StyleUnderline"/>
          <w:highlight w:val="green"/>
        </w:rPr>
        <w:t xml:space="preserve"> </w:t>
      </w:r>
      <w:r w:rsidRPr="00656601">
        <w:rPr>
          <w:rStyle w:val="StyleUnderline"/>
        </w:rPr>
        <w:t xml:space="preserve">their consciences and </w:t>
      </w:r>
      <w:r w:rsidRPr="00675EE8">
        <w:rPr>
          <w:rStyle w:val="Emphasis"/>
          <w:highlight w:val="green"/>
        </w:rPr>
        <w:t>professional ethics</w:t>
      </w:r>
      <w:r w:rsidRPr="00656601">
        <w:rPr>
          <w:rStyle w:val="StyleUnderline"/>
        </w:rPr>
        <w:t xml:space="preserve">, </w:t>
      </w:r>
      <w:r w:rsidRPr="00675EE8">
        <w:rPr>
          <w:rStyle w:val="Emphasis"/>
          <w:highlight w:val="green"/>
          <w:bdr w:val="single" w:sz="18" w:space="0" w:color="auto"/>
        </w:rPr>
        <w:t xml:space="preserve">for political patronage </w:t>
      </w:r>
      <w:r w:rsidRPr="0056776E">
        <w:rPr>
          <w:rStyle w:val="Emphasis"/>
          <w:bdr w:val="single" w:sz="18" w:space="0" w:color="auto"/>
        </w:rPr>
        <w:t>and appointments</w:t>
      </w:r>
      <w:r w:rsidRPr="0056776E">
        <w:rPr>
          <w:rStyle w:val="StyleUnderline"/>
        </w:rPr>
        <w:t>.</w:t>
      </w:r>
      <w:r w:rsidRPr="0056776E">
        <w:rPr>
          <w:sz w:val="16"/>
        </w:rPr>
        <w:t xml:space="preserve"> Through</w:t>
      </w:r>
      <w:r w:rsidRPr="002034E6">
        <w:rPr>
          <w:sz w:val="16"/>
        </w:rPr>
        <w:t xml:space="preserve"> their news, they hail every ruler until his tenure elapses. </w:t>
      </w:r>
      <w:r w:rsidRPr="009F6013">
        <w:rPr>
          <w:rStyle w:val="StyleUnderline"/>
        </w:rPr>
        <w:t xml:space="preserve">The media have established themselves </w:t>
      </w:r>
      <w:r w:rsidRPr="00C11E74">
        <w:rPr>
          <w:rStyle w:val="StyleUnderline"/>
        </w:rPr>
        <w:t xml:space="preserve">as </w:t>
      </w:r>
      <w:r w:rsidRPr="00C11E74">
        <w:rPr>
          <w:rStyle w:val="Emphasis"/>
        </w:rPr>
        <w:t>false shade to the truth</w:t>
      </w:r>
      <w:r w:rsidRPr="00C11E74">
        <w:rPr>
          <w:sz w:val="16"/>
        </w:rPr>
        <w:t>.</w:t>
      </w:r>
      <w:r w:rsidRPr="002034E6">
        <w:rPr>
          <w:sz w:val="16"/>
        </w:rPr>
        <w:t xml:space="preserve"> </w:t>
      </w:r>
      <w:r w:rsidRPr="009F6013">
        <w:rPr>
          <w:rStyle w:val="StyleUnderline"/>
        </w:rPr>
        <w:t>The journalist who collects money from his interviewee will definitely write news to favour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Ekwo, in Nwosu and Ekwo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commercialisation of news as different from advertising in the media, is one of the most recent but, dangerous developments in Nigeria media industry, dating from 1988. Ekwo’s assertion shows that what determines news is how much money one is able to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audiencemembers</w:t>
      </w:r>
      <w:r w:rsidRPr="00190FF8">
        <w:rPr>
          <w:sz w:val="16"/>
        </w:rPr>
        <w:t>. This development, which according to Ekwo, in Nwosu and Ekwo (1996) dates back to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675EE8">
        <w:rPr>
          <w:rStyle w:val="Emphasis"/>
          <w:highlight w:val="green"/>
        </w:rPr>
        <w:t>it becomes difficult for</w:t>
      </w:r>
      <w:r w:rsidRPr="00675EE8">
        <w:rPr>
          <w:rStyle w:val="StyleUnderline"/>
          <w:highlight w:val="green"/>
        </w:rPr>
        <w:t xml:space="preserve"> </w:t>
      </w:r>
      <w:r w:rsidRPr="00675EE8">
        <w:rPr>
          <w:rStyle w:val="Emphasis"/>
          <w:highlight w:val="green"/>
        </w:rPr>
        <w:t xml:space="preserve">the </w:t>
      </w:r>
      <w:r w:rsidRPr="00C11E74">
        <w:rPr>
          <w:rStyle w:val="Emphasis"/>
          <w:highlight w:val="green"/>
        </w:rPr>
        <w:t>poor and illiterate</w:t>
      </w:r>
      <w:r w:rsidRPr="00C11E74">
        <w:rPr>
          <w:rStyle w:val="StyleUnderline"/>
        </w:rPr>
        <w:t xml:space="preserve"> </w:t>
      </w:r>
      <w:r w:rsidRPr="00C11E74">
        <w:rPr>
          <w:rStyle w:val="Emphasis"/>
        </w:rPr>
        <w:t>people</w:t>
      </w:r>
      <w:r w:rsidRPr="00C11E74">
        <w:rPr>
          <w:rStyle w:val="StyleUnderline"/>
        </w:rPr>
        <w:t xml:space="preserve"> </w:t>
      </w:r>
      <w:r w:rsidRPr="00C11E74">
        <w:rPr>
          <w:rStyle w:val="Emphasis"/>
        </w:rPr>
        <w:t>who are</w:t>
      </w:r>
      <w:r w:rsidRPr="00C11E74">
        <w:rPr>
          <w:rStyle w:val="StyleUnderline"/>
        </w:rPr>
        <w:t xml:space="preserve"> constantly </w:t>
      </w:r>
      <w:r w:rsidRPr="00C11E74">
        <w:rPr>
          <w:rStyle w:val="Emphasis"/>
        </w:rPr>
        <w:t>seeking</w:t>
      </w:r>
      <w:r w:rsidRPr="00C11E74">
        <w:rPr>
          <w:rStyle w:val="StyleUnderline"/>
        </w:rPr>
        <w:t xml:space="preserve"> new </w:t>
      </w:r>
      <w:r w:rsidRPr="00C11E74">
        <w:rPr>
          <w:rStyle w:val="Emphasis"/>
        </w:rPr>
        <w:t>ways</w:t>
      </w:r>
      <w:r w:rsidRPr="00675EE8">
        <w:rPr>
          <w:rStyle w:val="Emphasis"/>
          <w:highlight w:val="green"/>
        </w:rPr>
        <w:t xml:space="preserve"> to make government</w:t>
      </w:r>
      <w:r w:rsidRPr="002034E6">
        <w:rPr>
          <w:rStyle w:val="StyleUnderline"/>
        </w:rPr>
        <w:t xml:space="preserve"> to be </w:t>
      </w:r>
      <w:r w:rsidRPr="00C11E74">
        <w:rPr>
          <w:rStyle w:val="Emphasis"/>
          <w:highlight w:val="green"/>
        </w:rPr>
        <w:t>aware</w:t>
      </w:r>
      <w:r w:rsidRPr="00C11E74">
        <w:rPr>
          <w:rStyle w:val="StyleUnderline"/>
          <w:highlight w:val="green"/>
        </w:rPr>
        <w:t xml:space="preserve"> of </w:t>
      </w:r>
      <w:r w:rsidRPr="00C11E74">
        <w:rPr>
          <w:rStyle w:val="StyleUnderline"/>
        </w:rPr>
        <w:t>their</w:t>
      </w:r>
      <w:r w:rsidRPr="002034E6">
        <w:rPr>
          <w:rStyle w:val="StyleUnderline"/>
        </w:rPr>
        <w:t xml:space="preserve"> opinions, </w:t>
      </w:r>
      <w:r w:rsidRPr="00675EE8">
        <w:rPr>
          <w:rStyle w:val="Emphasis"/>
          <w:highlight w:val="green"/>
        </w:rPr>
        <w:t>needs</w:t>
      </w:r>
      <w:r w:rsidRPr="002034E6">
        <w:rPr>
          <w:rStyle w:val="StyleUnderline"/>
        </w:rPr>
        <w:t xml:space="preserve">, grievances and most importantly, make themselves communicatively interactive, </w:t>
      </w:r>
      <w:r w:rsidRPr="00675EE8">
        <w:rPr>
          <w:rStyle w:val="Emphasis"/>
          <w:highlight w:val="green"/>
          <w:bdr w:val="single" w:sz="18" w:space="0" w:color="auto"/>
        </w:rPr>
        <w:t>are denied of their rights</w:t>
      </w:r>
      <w:r w:rsidRPr="00675EE8">
        <w:rPr>
          <w:rStyle w:val="StyleUnderline"/>
          <w:highlight w:val="green"/>
        </w:rPr>
        <w:t xml:space="preserve"> </w:t>
      </w:r>
      <w:r w:rsidRPr="00675EE8">
        <w:rPr>
          <w:rStyle w:val="Emphasis"/>
          <w:highlight w:val="green"/>
        </w:rPr>
        <w:t>because they cannot afford to pay what the rich</w:t>
      </w:r>
      <w:r w:rsidRPr="0056776E">
        <w:rPr>
          <w:rStyle w:val="Emphasis"/>
        </w:rPr>
        <w:t xml:space="preserve"> people </w:t>
      </w:r>
      <w:r w:rsidRPr="00675EE8">
        <w:rPr>
          <w:rStyle w:val="Emphasis"/>
          <w:highlight w:val="green"/>
        </w:rPr>
        <w:t>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This explains why MacBride (1980), cited by Ekwo in Nwosu and Ekw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places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Nnorom (1994), cited by Ekwo, in Nwosu and Ekwo (1996</w:t>
      </w:r>
      <w:r w:rsidRPr="002034E6">
        <w:rPr>
          <w:rStyle w:val="StyleUnderline"/>
        </w:rPr>
        <w:t>) describes news commercialisation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675EE8">
        <w:rPr>
          <w:rStyle w:val="Emphasis"/>
          <w:highlight w:val="green"/>
        </w:rPr>
        <w:t>impacts</w:t>
      </w:r>
      <w:r w:rsidRPr="00675EE8">
        <w:rPr>
          <w:sz w:val="16"/>
          <w:highlight w:val="green"/>
        </w:rPr>
        <w:t xml:space="preserve"> </w:t>
      </w:r>
      <w:r w:rsidRPr="002034E6">
        <w:rPr>
          <w:sz w:val="16"/>
        </w:rPr>
        <w:t xml:space="preserve">as noted by Asemah (2011, p.34) </w:t>
      </w:r>
      <w:r w:rsidRPr="002034E6">
        <w:rPr>
          <w:rStyle w:val="StyleUnderline"/>
        </w:rPr>
        <w:t xml:space="preserve">are: a. it </w:t>
      </w:r>
      <w:r w:rsidRPr="002034E6">
        <w:rPr>
          <w:rStyle w:val="StyleUnderline"/>
        </w:rPr>
        <w:lastRenderedPageBreak/>
        <w:t>has</w:t>
      </w:r>
      <w:r w:rsidRPr="002034E6">
        <w:rPr>
          <w:sz w:val="16"/>
        </w:rPr>
        <w:t xml:space="preserve"> </w:t>
      </w:r>
      <w:r w:rsidRPr="00675EE8">
        <w:rPr>
          <w:rStyle w:val="Emphasis"/>
          <w:highlight w:val="green"/>
        </w:rPr>
        <w:t>given birth to a situation where</w:t>
      </w:r>
      <w:r w:rsidRPr="0056776E">
        <w:rPr>
          <w:rStyle w:val="Emphasis"/>
        </w:rPr>
        <w:t>by</w:t>
      </w:r>
      <w:r w:rsidRPr="00675EE8">
        <w:rPr>
          <w:rStyle w:val="Emphasis"/>
          <w:highlight w:val="green"/>
        </w:rPr>
        <w:t xml:space="preserve"> news is narrowly defined against the </w:t>
      </w:r>
      <w:r w:rsidRPr="00675EE8">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675EE8">
        <w:rPr>
          <w:rStyle w:val="Emphasis"/>
          <w:highlight w:val="green"/>
          <w:bdr w:val="single" w:sz="18" w:space="0" w:color="auto"/>
        </w:rPr>
        <w:t>censorship and gate keeping</w:t>
      </w:r>
      <w:r w:rsidRPr="00675EE8">
        <w:rPr>
          <w:rStyle w:val="StyleUnderline"/>
          <w:highlight w:val="green"/>
        </w:rPr>
        <w:t xml:space="preserve"> </w:t>
      </w:r>
      <w:r w:rsidRPr="002034E6">
        <w:rPr>
          <w:rStyle w:val="StyleUnderline"/>
        </w:rPr>
        <w:t>problem, which news commercialisation constitutes for the editor.</w:t>
      </w:r>
      <w:r w:rsidRPr="002034E6">
        <w:rPr>
          <w:sz w:val="16"/>
        </w:rPr>
        <w:t xml:space="preserve"> The editor is handicapped under the commercialisation policy. </w:t>
      </w:r>
      <w:r w:rsidRPr="002034E6">
        <w:rPr>
          <w:rStyle w:val="StyleUnderline"/>
        </w:rPr>
        <w:t>It is the duty of the editor to always edit stories, but, under the news commercialisation policy, the editor cannot edit stories according to known standards or principles in journalism</w:t>
      </w:r>
      <w:r w:rsidRPr="002034E6">
        <w:rPr>
          <w:sz w:val="16"/>
        </w:rPr>
        <w:t xml:space="preserve">. He has to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favour of the media houses. The ability of the editor to judge what is news or not is completely restricted because, money becomes the evaluator and perhaps the editor; </w:t>
      </w:r>
      <w:r w:rsidRPr="002034E6">
        <w:rPr>
          <w:rStyle w:val="StyleUnderline"/>
        </w:rPr>
        <w:t>c.</w:t>
      </w:r>
      <w:r w:rsidRPr="002034E6">
        <w:rPr>
          <w:sz w:val="16"/>
        </w:rPr>
        <w:t xml:space="preserve"> </w:t>
      </w:r>
      <w:r w:rsidRPr="00675EE8">
        <w:rPr>
          <w:rStyle w:val="Emphasis"/>
          <w:highlight w:val="green"/>
        </w:rPr>
        <w:t>loss of credibility</w:t>
      </w:r>
      <w:r w:rsidRPr="002034E6">
        <w:rPr>
          <w:rStyle w:val="StyleUnderline"/>
        </w:rPr>
        <w:t xml:space="preserve">. The news commercialisation policy has made journalists to lose credibility because, </w:t>
      </w:r>
      <w:r w:rsidRPr="00675EE8">
        <w:rPr>
          <w:rStyle w:val="Emphasis"/>
          <w:highlight w:val="green"/>
        </w:rPr>
        <w:t>it is</w:t>
      </w:r>
      <w:r w:rsidRPr="00675EE8">
        <w:rPr>
          <w:rStyle w:val="StyleUnderline"/>
          <w:highlight w:val="green"/>
        </w:rPr>
        <w:t xml:space="preserve"> </w:t>
      </w:r>
      <w:r w:rsidRPr="002034E6">
        <w:rPr>
          <w:rStyle w:val="StyleUnderline"/>
        </w:rPr>
        <w:t xml:space="preserve">now </w:t>
      </w:r>
      <w:r w:rsidRPr="00675EE8">
        <w:rPr>
          <w:rStyle w:val="Emphasis"/>
          <w:highlight w:val="green"/>
        </w:rPr>
        <w:t>believed</w:t>
      </w:r>
      <w:r w:rsidRPr="00675EE8">
        <w:rPr>
          <w:rStyle w:val="StyleUnderline"/>
          <w:highlight w:val="green"/>
        </w:rPr>
        <w:t xml:space="preserve"> </w:t>
      </w:r>
      <w:r w:rsidRPr="002034E6">
        <w:rPr>
          <w:rStyle w:val="StyleUnderline"/>
        </w:rPr>
        <w:t xml:space="preserve">that </w:t>
      </w:r>
      <w:r w:rsidRPr="00675EE8">
        <w:rPr>
          <w:rStyle w:val="Emphasis"/>
          <w:highlight w:val="green"/>
        </w:rPr>
        <w:t xml:space="preserve">they pay attention to the wealthy people </w:t>
      </w:r>
      <w:r w:rsidRPr="00675EE8">
        <w:rPr>
          <w:rStyle w:val="Emphasis"/>
          <w:highlight w:val="green"/>
          <w:bdr w:val="single" w:sz="18" w:space="0" w:color="auto"/>
        </w:rPr>
        <w:t>who can pay for news</w:t>
      </w:r>
      <w:r w:rsidRPr="002034E6">
        <w:rPr>
          <w:rStyle w:val="StyleUnderline"/>
        </w:rPr>
        <w:t xml:space="preserve"> so that they can suppress, twist and falsify the stories; and d. government of some countries may bribe journalists to write favourable news items about its policies and programmes, even when they are inimical to public interest.</w:t>
      </w:r>
    </w:p>
    <w:p w14:paraId="131E06ED" w14:textId="77777777" w:rsidR="00FA78C6" w:rsidRDefault="00FA78C6" w:rsidP="00FA78C6">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01FC6F2B" w14:textId="77777777" w:rsidR="00FA78C6" w:rsidRDefault="00FA78C6" w:rsidP="00FA78C6">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4C417985" w14:textId="77777777" w:rsidR="00FA78C6" w:rsidRPr="00190FF8" w:rsidRDefault="00FA78C6" w:rsidP="00FA78C6">
      <w:pPr>
        <w:rPr>
          <w:sz w:val="16"/>
        </w:rPr>
      </w:pPr>
      <w:r w:rsidRPr="00675EE8">
        <w:rPr>
          <w:rStyle w:val="Emphasis"/>
          <w:highlight w:val="green"/>
          <w:bdr w:val="single" w:sz="18" w:space="0" w:color="auto"/>
        </w:rPr>
        <w:t>OBJECTIVE JOURNALISM BUILDS DEMOCRACY</w:t>
      </w:r>
      <w:r w:rsidRPr="00675EE8">
        <w:rPr>
          <w:sz w:val="16"/>
          <w:highlight w:val="green"/>
        </w:rPr>
        <w:t xml:space="preserve"> </w:t>
      </w:r>
      <w:r w:rsidRPr="00675EE8">
        <w:rPr>
          <w:rStyle w:val="Emphasis"/>
          <w:highlight w:val="green"/>
        </w:rPr>
        <w:t xml:space="preserve">Journalism </w:t>
      </w:r>
      <w:r w:rsidRPr="00833060">
        <w:rPr>
          <w:rStyle w:val="Emphasis"/>
        </w:rPr>
        <w:t xml:space="preserve">has a lot to </w:t>
      </w:r>
      <w:r w:rsidRPr="00675EE8">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675EE8">
        <w:rPr>
          <w:rStyle w:val="Emphasis"/>
          <w:highlight w:val="green"/>
        </w:rPr>
        <w:t>journalist should detach</w:t>
      </w:r>
      <w:r w:rsidRPr="00675EE8">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675EE8">
        <w:rPr>
          <w:rStyle w:val="Emphasis"/>
          <w:highlight w:val="green"/>
        </w:rPr>
        <w:t>twist stories</w:t>
      </w:r>
      <w:r w:rsidRPr="00833060">
        <w:rPr>
          <w:rStyle w:val="Emphasis"/>
        </w:rPr>
        <w:t xml:space="preserve">, it will definitely </w:t>
      </w:r>
      <w:r w:rsidRPr="00675EE8">
        <w:rPr>
          <w:rStyle w:val="Emphasis"/>
          <w:highlight w:val="green"/>
        </w:rPr>
        <w:t xml:space="preserve">lead to </w:t>
      </w:r>
      <w:r w:rsidRPr="00833060">
        <w:rPr>
          <w:rStyle w:val="Emphasis"/>
        </w:rPr>
        <w:t xml:space="preserve">one </w:t>
      </w:r>
      <w:r w:rsidRPr="00675EE8">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675EE8">
        <w:rPr>
          <w:rStyle w:val="Emphasis"/>
          <w:highlight w:val="green"/>
          <w:bdr w:val="single" w:sz="18" w:space="0" w:color="auto"/>
        </w:rPr>
        <w:t>it expresses public sentiment</w:t>
      </w:r>
      <w:r w:rsidRPr="00675EE8">
        <w:rPr>
          <w:rStyle w:val="StyleUnderline"/>
          <w:highlight w:val="green"/>
        </w:rPr>
        <w:t xml:space="preserve"> </w:t>
      </w:r>
      <w:r w:rsidRPr="00375F1D">
        <w:rPr>
          <w:rStyle w:val="StyleUnderline"/>
        </w:rPr>
        <w:t>on any given subject, which is entertained by the best informed, most intelligent and most moral persons in the community.</w:t>
      </w:r>
      <w:r w:rsidRPr="0029146C">
        <w:rPr>
          <w:sz w:val="16"/>
        </w:rPr>
        <w:t xml:space="preserve"> </w:t>
      </w:r>
      <w:r w:rsidRPr="00675EE8">
        <w:rPr>
          <w:rStyle w:val="Emphasis"/>
          <w:highlight w:val="green"/>
        </w:rPr>
        <w:t>If journalism</w:t>
      </w:r>
      <w:r w:rsidRPr="00833060">
        <w:rPr>
          <w:rStyle w:val="Emphasis"/>
        </w:rPr>
        <w:t xml:space="preserve"> is to </w:t>
      </w:r>
      <w:r w:rsidRPr="00675EE8">
        <w:rPr>
          <w:rStyle w:val="Emphasis"/>
          <w:highlight w:val="green"/>
        </w:rPr>
        <w:t>serve humanity</w:t>
      </w:r>
      <w:r w:rsidRPr="0029146C">
        <w:rPr>
          <w:sz w:val="16"/>
        </w:rPr>
        <w:t xml:space="preserve">, </w:t>
      </w:r>
      <w:r w:rsidRPr="00675EE8">
        <w:rPr>
          <w:rStyle w:val="Emphasis"/>
          <w:highlight w:val="green"/>
          <w:bdr w:val="single" w:sz="18" w:space="0" w:color="auto"/>
        </w:rPr>
        <w:t xml:space="preserve">then </w:t>
      </w:r>
      <w:r w:rsidRPr="00833060">
        <w:rPr>
          <w:rStyle w:val="Emphasis"/>
          <w:bdr w:val="single" w:sz="18" w:space="0" w:color="auto"/>
        </w:rPr>
        <w:t xml:space="preserve">the </w:t>
      </w:r>
      <w:r w:rsidRPr="00675EE8">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To see the social systems in their true relationship to the press, one has to look at certain beliefs and assumptions, which the society holds; the nature of man, the nature of society and the state, the relation of man to the state and the nature of knowledge and truth</w:t>
      </w:r>
      <w:r w:rsidRPr="00375F1D">
        <w:rPr>
          <w:rStyle w:val="StyleUnderline"/>
        </w:rPr>
        <w:t xml:space="preserve">. The information role of the </w:t>
      </w:r>
      <w:r w:rsidRPr="00675EE8">
        <w:rPr>
          <w:rStyle w:val="Emphasis"/>
          <w:highlight w:val="green"/>
        </w:rPr>
        <w:t>media</w:t>
      </w:r>
      <w:r w:rsidRPr="00675EE8">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675EE8">
        <w:rPr>
          <w:rStyle w:val="Emphasis"/>
          <w:highlight w:val="green"/>
        </w:rPr>
        <w:t>creat</w:t>
      </w:r>
      <w:r w:rsidRPr="00833060">
        <w:rPr>
          <w:rStyle w:val="Emphasis"/>
        </w:rPr>
        <w:t xml:space="preserve">ing </w:t>
      </w:r>
      <w:r w:rsidRPr="00675EE8">
        <w:rPr>
          <w:rStyle w:val="Emphasis"/>
          <w:highlight w:val="green"/>
        </w:rPr>
        <w:t xml:space="preserve">a </w:t>
      </w:r>
      <w:r w:rsidRPr="00675EE8">
        <w:rPr>
          <w:rStyle w:val="Emphasis"/>
          <w:highlight w:val="green"/>
          <w:bdr w:val="single" w:sz="18" w:space="0" w:color="auto"/>
        </w:rPr>
        <w:t xml:space="preserve">platform for </w:t>
      </w:r>
      <w:r w:rsidRPr="00833060">
        <w:rPr>
          <w:rStyle w:val="Emphasis"/>
          <w:bdr w:val="single" w:sz="18" w:space="0" w:color="auto"/>
        </w:rPr>
        <w:t xml:space="preserve">public </w:t>
      </w:r>
      <w:r w:rsidRPr="00675EE8">
        <w:rPr>
          <w:rStyle w:val="Emphasis"/>
          <w:highlight w:val="green"/>
          <w:bdr w:val="single" w:sz="18" w:space="0" w:color="auto"/>
        </w:rPr>
        <w:t>dialogue</w:t>
      </w:r>
      <w:r w:rsidRPr="00675EE8">
        <w:rPr>
          <w:rStyle w:val="Emphasis"/>
          <w:highlight w:val="green"/>
        </w:rPr>
        <w:t xml:space="preserve"> and </w:t>
      </w:r>
      <w:r w:rsidRPr="00833060">
        <w:rPr>
          <w:rStyle w:val="Emphasis"/>
          <w:bdr w:val="single" w:sz="18" w:space="0" w:color="auto"/>
        </w:rPr>
        <w:t xml:space="preserve">ensuring </w:t>
      </w:r>
      <w:r w:rsidRPr="00675EE8">
        <w:rPr>
          <w:rStyle w:val="Emphasis"/>
          <w:highlight w:val="green"/>
          <w:bdr w:val="single" w:sz="18" w:space="0" w:color="auto"/>
        </w:rPr>
        <w:t>diversity of</w:t>
      </w:r>
      <w:r w:rsidRPr="00833060">
        <w:rPr>
          <w:rStyle w:val="Emphasis"/>
          <w:bdr w:val="single" w:sz="18" w:space="0" w:color="auto"/>
        </w:rPr>
        <w:t xml:space="preserve"> views, </w:t>
      </w:r>
      <w:r w:rsidRPr="00675EE8">
        <w:rPr>
          <w:rStyle w:val="Emphasis"/>
          <w:highlight w:val="green"/>
          <w:bdr w:val="single" w:sz="18" w:space="0" w:color="auto"/>
        </w:rPr>
        <w:t xml:space="preserve">values and perspectives on </w:t>
      </w:r>
      <w:r w:rsidRPr="00833060">
        <w:rPr>
          <w:rStyle w:val="Emphasis"/>
          <w:bdr w:val="single" w:sz="18" w:space="0" w:color="auto"/>
        </w:rPr>
        <w:t xml:space="preserve">public </w:t>
      </w:r>
      <w:r w:rsidRPr="00675EE8">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675EE8">
        <w:rPr>
          <w:rStyle w:val="Emphasis"/>
          <w:highlight w:val="green"/>
        </w:rPr>
        <w:t xml:space="preserve">by generating </w:t>
      </w:r>
      <w:r w:rsidRPr="00833060">
        <w:rPr>
          <w:rStyle w:val="Emphasis"/>
          <w:bdr w:val="single" w:sz="18" w:space="0" w:color="auto"/>
        </w:rPr>
        <w:t xml:space="preserve">a plurality of </w:t>
      </w:r>
      <w:r w:rsidRPr="00675EE8">
        <w:rPr>
          <w:rStyle w:val="Emphasis"/>
          <w:highlight w:val="green"/>
          <w:bdr w:val="single" w:sz="18" w:space="0" w:color="auto"/>
        </w:rPr>
        <w:t>understanding</w:t>
      </w:r>
      <w:r w:rsidRPr="00C532F5">
        <w:rPr>
          <w:rStyle w:val="StyleUnderline"/>
        </w:rPr>
        <w:t xml:space="preserve">, </w:t>
      </w:r>
      <w:r w:rsidRPr="004103B2">
        <w:rPr>
          <w:rStyle w:val="Emphasis"/>
        </w:rPr>
        <w:t>the media should enable individuals to re-interpret their social experiences</w:t>
      </w:r>
      <w:r w:rsidRPr="004103B2">
        <w:rPr>
          <w:rStyle w:val="StyleUnderline"/>
        </w:rPr>
        <w:t xml:space="preserve"> </w:t>
      </w:r>
      <w:r w:rsidRPr="004103B2">
        <w:rPr>
          <w:rStyle w:val="Emphasis"/>
        </w:rPr>
        <w:t>and question</w:t>
      </w:r>
      <w:r w:rsidRPr="004103B2">
        <w:rPr>
          <w:rStyle w:val="StyleUnderline"/>
        </w:rPr>
        <w:t xml:space="preserve"> the </w:t>
      </w:r>
      <w:r w:rsidRPr="004103B2">
        <w:rPr>
          <w:rStyle w:val="Emphasis"/>
        </w:rPr>
        <w:t>assumptions</w:t>
      </w:r>
      <w:r w:rsidRPr="004103B2">
        <w:rPr>
          <w:rStyle w:val="StyleUnderline"/>
        </w:rPr>
        <w:t xml:space="preserve"> and ideas </w:t>
      </w:r>
      <w:r w:rsidRPr="004103B2">
        <w:rPr>
          <w:rStyle w:val="Emphasis"/>
          <w:bdr w:val="single" w:sz="18" w:space="0" w:color="auto"/>
        </w:rPr>
        <w:t>of the dominant culture</w:t>
      </w:r>
      <w:r w:rsidRPr="004103B2">
        <w:rPr>
          <w:rStyle w:val="StyleUnderline"/>
        </w:rPr>
        <w:t>… it w</w:t>
      </w:r>
      <w:r w:rsidRPr="00C532F5">
        <w:rPr>
          <w:rStyle w:val="StyleUnderline"/>
        </w:rPr>
        <w:t xml:space="preserve">ill </w:t>
      </w:r>
      <w:r w:rsidRPr="00675EE8">
        <w:rPr>
          <w:rStyle w:val="Emphasis"/>
          <w:highlight w:val="green"/>
        </w:rPr>
        <w:t>give subordinate</w:t>
      </w:r>
      <w:r w:rsidRPr="00327AF7">
        <w:rPr>
          <w:rStyle w:val="Emphasis"/>
        </w:rPr>
        <w:t xml:space="preserve"> </w:t>
      </w:r>
      <w:r w:rsidRPr="00327AF7">
        <w:rPr>
          <w:rStyle w:val="Emphasis"/>
        </w:rPr>
        <w:lastRenderedPageBreak/>
        <w:t>classes</w:t>
      </w:r>
      <w:r w:rsidRPr="00327AF7">
        <w:rPr>
          <w:rStyle w:val="StyleUnderline"/>
        </w:rPr>
        <w:t xml:space="preserve"> </w:t>
      </w:r>
      <w:r w:rsidRPr="00327AF7">
        <w:rPr>
          <w:rStyle w:val="Emphasis"/>
        </w:rPr>
        <w:t xml:space="preserve">increased </w:t>
      </w:r>
      <w:r w:rsidRPr="00675EE8">
        <w:rPr>
          <w:rStyle w:val="Emphasis"/>
          <w:highlight w:val="green"/>
        </w:rPr>
        <w:t xml:space="preserve">access to ideas </w:t>
      </w:r>
      <w:r w:rsidRPr="00C532F5">
        <w:rPr>
          <w:rStyle w:val="StyleUnderline"/>
        </w:rPr>
        <w:t xml:space="preserve">and arguments </w:t>
      </w:r>
      <w:r w:rsidRPr="00675EE8">
        <w:rPr>
          <w:rStyle w:val="Emphasis"/>
          <w:highlight w:val="green"/>
        </w:rPr>
        <w:t>opposing ideological representation</w:t>
      </w:r>
      <w:r w:rsidRPr="00675EE8">
        <w:rPr>
          <w:rStyle w:val="StyleUnderline"/>
          <w:highlight w:val="green"/>
        </w:rPr>
        <w:t xml:space="preserve"> </w:t>
      </w:r>
      <w:r w:rsidRPr="00C532F5">
        <w:rPr>
          <w:rStyle w:val="StyleUnderline"/>
        </w:rPr>
        <w:t xml:space="preserve">that legitimate their subordination and enables them to explore more fully, ways of </w:t>
      </w:r>
      <w:r w:rsidRPr="004103B2">
        <w:rPr>
          <w:rStyle w:val="StyleUnderline"/>
        </w:rPr>
        <w:t>changing the structure of society to their advantage (Curran, 1991, p.103).</w:t>
      </w:r>
      <w:r w:rsidRPr="004103B2">
        <w:rPr>
          <w:sz w:val="16"/>
        </w:rPr>
        <w:t xml:space="preserve"> He further notes that </w:t>
      </w:r>
      <w:r w:rsidRPr="004103B2">
        <w:rPr>
          <w:rStyle w:val="StyleUnderline"/>
        </w:rPr>
        <w:t xml:space="preserve">the </w:t>
      </w:r>
      <w:r w:rsidRPr="004103B2">
        <w:rPr>
          <w:rStyle w:val="Emphasis"/>
        </w:rPr>
        <w:t>mass media</w:t>
      </w:r>
      <w:r w:rsidRPr="004103B2">
        <w:rPr>
          <w:rStyle w:val="StyleUnderline"/>
        </w:rPr>
        <w:t xml:space="preserve"> </w:t>
      </w:r>
      <w:r w:rsidRPr="004103B2">
        <w:rPr>
          <w:rStyle w:val="Emphasis"/>
        </w:rPr>
        <w:t>have a role to play in the democratic process</w:t>
      </w:r>
      <w:r w:rsidRPr="004103B2">
        <w:rPr>
          <w:rStyle w:val="StyleUnderline"/>
        </w:rPr>
        <w:t>,</w:t>
      </w:r>
      <w:r w:rsidRPr="00C532F5">
        <w:rPr>
          <w:rStyle w:val="StyleUnderline"/>
        </w:rPr>
        <w:t xml:space="preserve"> by </w:t>
      </w:r>
      <w:r w:rsidRPr="00675EE8">
        <w:rPr>
          <w:rStyle w:val="Emphasis"/>
          <w:highlight w:val="green"/>
        </w:rPr>
        <w:t>creat</w:t>
      </w:r>
      <w:r w:rsidRPr="00327AF7">
        <w:rPr>
          <w:rStyle w:val="Emphasis"/>
        </w:rPr>
        <w:t xml:space="preserve">ing </w:t>
      </w:r>
      <w:r w:rsidRPr="00675EE8">
        <w:rPr>
          <w:rStyle w:val="Emphasis"/>
          <w:highlight w:val="green"/>
        </w:rPr>
        <w:t xml:space="preserve">an arena for </w:t>
      </w:r>
      <w:r w:rsidRPr="00675EE8">
        <w:rPr>
          <w:rStyle w:val="Emphasis"/>
          <w:highlight w:val="green"/>
          <w:bdr w:val="single" w:sz="18" w:space="0" w:color="auto"/>
        </w:rPr>
        <w:t>free dialogue</w:t>
      </w:r>
      <w:r w:rsidRPr="00675EE8">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this is a restatement of the old notion of the mass media acting as a market place of ideas</w:t>
      </w:r>
      <w:r w:rsidRPr="0029146C">
        <w:rPr>
          <w:sz w:val="16"/>
        </w:rPr>
        <w:t xml:space="preserve">. More than this however, is the social purpose of this role. </w:t>
      </w:r>
      <w:r w:rsidRPr="00C532F5">
        <w:rPr>
          <w:rStyle w:val="StyleUnderline"/>
        </w:rPr>
        <w:t xml:space="preserve">Mass media diversity and pluralism is not just progressive social engineering, it is for emancipation and empowerment, </w:t>
      </w:r>
      <w:r w:rsidRPr="00675EE8">
        <w:rPr>
          <w:rStyle w:val="Emphasis"/>
          <w:highlight w:val="green"/>
        </w:rPr>
        <w:t>giv</w:t>
      </w:r>
      <w:r w:rsidRPr="00327AF7">
        <w:rPr>
          <w:rStyle w:val="Emphasis"/>
        </w:rPr>
        <w:t xml:space="preserve">ing </w:t>
      </w:r>
      <w:r w:rsidRPr="00675EE8">
        <w:rPr>
          <w:rStyle w:val="Emphasis"/>
          <w:highlight w:val="green"/>
        </w:rPr>
        <w:t>people</w:t>
      </w:r>
      <w:r w:rsidRPr="00327AF7">
        <w:rPr>
          <w:rStyle w:val="StyleUnderline"/>
        </w:rPr>
        <w:t xml:space="preserve"> the </w:t>
      </w:r>
      <w:r w:rsidRPr="00675EE8">
        <w:rPr>
          <w:rStyle w:val="Emphasis"/>
          <w:highlight w:val="green"/>
        </w:rPr>
        <w:t>right to define</w:t>
      </w:r>
      <w:r w:rsidRPr="00327AF7">
        <w:rPr>
          <w:rStyle w:val="StyleUnderline"/>
        </w:rPr>
        <w:t xml:space="preserve"> their </w:t>
      </w:r>
      <w:r w:rsidRPr="00327AF7">
        <w:rPr>
          <w:rStyle w:val="Emphasis"/>
        </w:rPr>
        <w:t xml:space="preserve">normative </w:t>
      </w:r>
      <w:r w:rsidRPr="00675EE8">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Ogor, in NBC (2002, p.74) notes that </w:t>
      </w:r>
      <w:r w:rsidRPr="004103B2">
        <w:rPr>
          <w:rStyle w:val="Emphasis"/>
        </w:rPr>
        <w:t xml:space="preserve">broadcasting </w:t>
      </w:r>
      <w:r w:rsidRPr="004103B2">
        <w:rPr>
          <w:rStyle w:val="Emphasis"/>
          <w:bdr w:val="single" w:sz="18" w:space="0" w:color="auto"/>
        </w:rPr>
        <w:t>is regarded as the oxygen of democracy</w:t>
      </w:r>
      <w:r w:rsidRPr="004103B2">
        <w:rPr>
          <w:sz w:val="16"/>
        </w:rPr>
        <w:t xml:space="preserve">. </w:t>
      </w:r>
      <w:r w:rsidRPr="004103B2">
        <w:rPr>
          <w:rStyle w:val="StyleUnderline"/>
        </w:rPr>
        <w:t>Ogor</w:t>
      </w:r>
      <w:r w:rsidRPr="00327AF7">
        <w:rPr>
          <w:rStyle w:val="StyleUnderline"/>
        </w:rPr>
        <w:t xml:space="preserve"> further notes that it is the responsibility of the broadcast media to help increase the level of general awareness and mobilisation of the population and an active participant in the shaping of </w:t>
      </w:r>
      <w:r w:rsidRPr="004103B2">
        <w:rPr>
          <w:rStyle w:val="StyleUnderline"/>
        </w:rPr>
        <w:t xml:space="preserve">democratic values, through education and public enlightenment. </w:t>
      </w:r>
      <w:r w:rsidRPr="004103B2">
        <w:rPr>
          <w:sz w:val="16"/>
        </w:rPr>
        <w:t xml:space="preserve">According to Ogor, in NBC (2002, p.79): </w:t>
      </w:r>
      <w:r w:rsidRPr="004103B2">
        <w:rPr>
          <w:rStyle w:val="StyleUnderline"/>
        </w:rPr>
        <w:t>Public broadcasting</w:t>
      </w:r>
      <w:r w:rsidRPr="00C532F5">
        <w:rPr>
          <w:rStyle w:val="StyleUnderline"/>
        </w:rPr>
        <w:t xml:space="preserve"> </w:t>
      </w:r>
      <w:r w:rsidRPr="00675EE8">
        <w:rPr>
          <w:rStyle w:val="Emphasis"/>
          <w:highlight w:val="green"/>
        </w:rPr>
        <w:t>upholds</w:t>
      </w:r>
      <w:r w:rsidRPr="00675EE8">
        <w:rPr>
          <w:rStyle w:val="StyleUnderline"/>
          <w:highlight w:val="green"/>
        </w:rPr>
        <w:t xml:space="preserve"> </w:t>
      </w:r>
      <w:r w:rsidRPr="00C532F5">
        <w:rPr>
          <w:rStyle w:val="StyleUnderline"/>
        </w:rPr>
        <w:t xml:space="preserve">the principles of </w:t>
      </w:r>
      <w:r w:rsidRPr="00675EE8">
        <w:rPr>
          <w:rStyle w:val="Emphasis"/>
          <w:highlight w:val="green"/>
          <w:bdr w:val="single" w:sz="18" w:space="0" w:color="auto"/>
        </w:rPr>
        <w:t>true speech and expression</w:t>
      </w:r>
      <w:r w:rsidRPr="00C532F5">
        <w:rPr>
          <w:rStyle w:val="StyleUnderline"/>
        </w:rPr>
        <w:t>, as well as,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Ogor’s assertion, information is crucial to the sustenance of democracy in any given society. </w:t>
      </w:r>
      <w:r w:rsidRPr="00675EE8">
        <w:rPr>
          <w:rStyle w:val="Emphasis"/>
          <w:highlight w:val="green"/>
        </w:rPr>
        <w:t xml:space="preserve">Democracy cannot thrive </w:t>
      </w:r>
      <w:r w:rsidRPr="00D46685">
        <w:rPr>
          <w:rStyle w:val="Emphasis"/>
          <w:highlight w:val="green"/>
          <w:bdr w:val="single" w:sz="18" w:space="0" w:color="auto"/>
        </w:rPr>
        <w:t xml:space="preserve">without adequate information </w:t>
      </w:r>
      <w:r w:rsidRPr="00675EE8">
        <w:rPr>
          <w:rStyle w:val="Emphasis"/>
          <w:highlight w:val="green"/>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state or local government level. </w:t>
      </w:r>
      <w:r w:rsidRPr="00C532F5">
        <w:rPr>
          <w:rStyle w:val="StyleUnderline"/>
        </w:rPr>
        <w:t xml:space="preserve">For democracy to be solidified in any country, there must be press freedom. But, </w:t>
      </w:r>
      <w:r w:rsidRPr="00675EE8">
        <w:rPr>
          <w:rStyle w:val="Emphasis"/>
          <w:highlight w:val="green"/>
        </w:rPr>
        <w:t xml:space="preserve">how can the media </w:t>
      </w:r>
      <w:r w:rsidRPr="00327AF7">
        <w:rPr>
          <w:rStyle w:val="Emphasis"/>
        </w:rPr>
        <w:t xml:space="preserve">effectively </w:t>
      </w:r>
      <w:r w:rsidRPr="00675EE8">
        <w:rPr>
          <w:rStyle w:val="Emphasis"/>
          <w:highlight w:val="green"/>
        </w:rPr>
        <w:t xml:space="preserve">carry out this role, </w:t>
      </w:r>
      <w:r w:rsidRPr="00675EE8">
        <w:rPr>
          <w:rStyle w:val="Emphasis"/>
          <w:highlight w:val="green"/>
          <w:bdr w:val="single" w:sz="18" w:space="0" w:color="auto"/>
        </w:rPr>
        <w:t>if</w:t>
      </w:r>
      <w:r w:rsidRPr="00327AF7">
        <w:rPr>
          <w:rStyle w:val="Emphasis"/>
          <w:bdr w:val="single" w:sz="18" w:space="0" w:color="auto"/>
        </w:rPr>
        <w:t xml:space="preserve"> they are </w:t>
      </w:r>
      <w:r w:rsidRPr="00675EE8">
        <w:rPr>
          <w:rStyle w:val="Emphasis"/>
          <w:highlight w:val="green"/>
          <w:bdr w:val="single" w:sz="18" w:space="0" w:color="auto"/>
        </w:rPr>
        <w:t>not objective</w:t>
      </w:r>
      <w:r w:rsidRPr="00675EE8">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675EE8">
        <w:rPr>
          <w:rStyle w:val="Emphasis"/>
          <w:highlight w:val="green"/>
        </w:rPr>
        <w:t>democratic culture</w:t>
      </w:r>
      <w:r w:rsidRPr="00675EE8">
        <w:rPr>
          <w:rStyle w:val="StyleUnderline"/>
          <w:highlight w:val="green"/>
        </w:rPr>
        <w:t xml:space="preserve"> </w:t>
      </w:r>
      <w:r w:rsidRPr="00675EE8">
        <w:rPr>
          <w:rStyle w:val="Emphasis"/>
          <w:highlight w:val="green"/>
        </w:rPr>
        <w:t>has to be based on</w:t>
      </w:r>
      <w:r w:rsidRPr="00675EE8">
        <w:rPr>
          <w:rStyle w:val="StyleUnderline"/>
          <w:highlight w:val="green"/>
        </w:rPr>
        <w:t xml:space="preserve"> </w:t>
      </w:r>
      <w:r w:rsidRPr="00675EE8">
        <w:rPr>
          <w:rStyle w:val="Emphasis"/>
          <w:highlight w:val="green"/>
          <w:bdr w:val="single" w:sz="18" w:space="0" w:color="auto"/>
        </w:rPr>
        <w:t>equity, truth, fairness</w:t>
      </w:r>
      <w:r w:rsidRPr="0029146C">
        <w:rPr>
          <w:rStyle w:val="StyleUnderline"/>
        </w:rPr>
        <w:t>, justice and respect for human rights, access itself, as an actor, as well as, evolve new strategies for growth and enduring democracy</w:t>
      </w:r>
      <w:r w:rsidRPr="0029146C">
        <w:rPr>
          <w:sz w:val="16"/>
        </w:rPr>
        <w:t xml:space="preserve">. The media should be seen as agents of socialisation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centred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06DFC64E" w14:textId="77777777" w:rsidR="00FA78C6" w:rsidRDefault="00FA78C6" w:rsidP="00FA78C6">
      <w:pPr>
        <w:pStyle w:val="Heading4"/>
      </w:pPr>
      <w:r>
        <w:lastRenderedPageBreak/>
        <w:t xml:space="preserve">Studies prove perception of corporate-media ties </w:t>
      </w:r>
      <w:r>
        <w:rPr>
          <w:u w:val="single"/>
        </w:rPr>
        <w:t>hurts</w:t>
      </w:r>
      <w:r>
        <w:t xml:space="preserve"> news credibility. </w:t>
      </w:r>
    </w:p>
    <w:p w14:paraId="51C7406D" w14:textId="77777777" w:rsidR="00FA78C6" w:rsidRPr="00201021" w:rsidRDefault="00FA78C6" w:rsidP="00FA78C6">
      <w:r w:rsidRPr="00201021">
        <w:rPr>
          <w:rStyle w:val="Style13ptBold"/>
        </w:rPr>
        <w:t>Oberiri</w:t>
      </w:r>
      <w:r>
        <w:rPr>
          <w:rStyle w:val="Style13ptBold"/>
        </w:rPr>
        <w:t xml:space="preserve"> 16</w:t>
      </w:r>
      <w:r w:rsidRPr="00201021">
        <w:t>, Apuke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63FF883C" w14:textId="77777777" w:rsidR="00FA78C6" w:rsidRPr="00D57C4C" w:rsidRDefault="00FA78C6" w:rsidP="00FA78C6">
      <w:pPr>
        <w:rPr>
          <w:rStyle w:val="StyleUnderline"/>
        </w:rPr>
      </w:pPr>
      <w:r w:rsidRPr="00D57C4C">
        <w:rPr>
          <w:sz w:val="16"/>
        </w:rPr>
        <w:t>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news papers, magazine, digital TV, face book, you tube, 2 go and other numerous social media to a heterogeneous audience simultaneously or about the same time” Ogunkwo (1999) in Suntai and Vakkai (</w:t>
      </w:r>
      <w:r w:rsidRPr="0029146C">
        <w:rPr>
          <w:rStyle w:val="StyleUnderline"/>
        </w:rPr>
        <w:t xml:space="preserve">2014). But reverse is the case in Nigerian Journalism practice as the issues of </w:t>
      </w:r>
      <w:r w:rsidRPr="00675EE8">
        <w:rPr>
          <w:rStyle w:val="Emphasis"/>
          <w:highlight w:val="green"/>
        </w:rPr>
        <w:t>news commercialization</w:t>
      </w:r>
      <w:r w:rsidRPr="00675EE8">
        <w:rPr>
          <w:rStyle w:val="StyleUnderline"/>
          <w:highlight w:val="green"/>
        </w:rPr>
        <w:t xml:space="preserve"> </w:t>
      </w:r>
      <w:r w:rsidRPr="0029146C">
        <w:rPr>
          <w:rStyle w:val="StyleUnderline"/>
        </w:rPr>
        <w:t xml:space="preserve">has </w:t>
      </w:r>
      <w:r w:rsidRPr="00675EE8">
        <w:rPr>
          <w:rStyle w:val="Emphasis"/>
          <w:highlight w:val="green"/>
        </w:rPr>
        <w:t>prompted</w:t>
      </w:r>
      <w:r w:rsidRPr="00675EE8">
        <w:rPr>
          <w:rStyle w:val="StyleUnderline"/>
          <w:highlight w:val="green"/>
        </w:rPr>
        <w:t xml:space="preserve"> </w:t>
      </w:r>
      <w:r w:rsidRPr="0029146C">
        <w:rPr>
          <w:rStyle w:val="StyleUnderline"/>
        </w:rPr>
        <w:t xml:space="preserve">the </w:t>
      </w:r>
      <w:r w:rsidRPr="00675EE8">
        <w:rPr>
          <w:rStyle w:val="Emphasis"/>
          <w:highlight w:val="green"/>
        </w:rPr>
        <w:t xml:space="preserve">mass media to </w:t>
      </w:r>
      <w:r w:rsidRPr="00675EE8">
        <w:rPr>
          <w:rStyle w:val="Emphasis"/>
          <w:highlight w:val="green"/>
          <w:bdr w:val="single" w:sz="18" w:space="0" w:color="auto"/>
        </w:rPr>
        <w:t xml:space="preserve">tilt away from objectivity </w:t>
      </w:r>
      <w:r w:rsidRPr="00D46685">
        <w:rPr>
          <w:rStyle w:val="Emphasis"/>
          <w:bdr w:val="single" w:sz="18" w:space="0" w:color="auto"/>
        </w:rPr>
        <w:t>and balance</w:t>
      </w:r>
      <w:r w:rsidRPr="00675EE8">
        <w:rPr>
          <w:rStyle w:val="Emphasis"/>
          <w:highlight w:val="green"/>
          <w:bdr w:val="single" w:sz="18" w:space="0" w:color="auto"/>
        </w:rPr>
        <w:t xml:space="preserve"> in reporting</w:t>
      </w:r>
      <w:r w:rsidRPr="0029146C">
        <w:rPr>
          <w:rStyle w:val="StyleUnderline"/>
        </w:rPr>
        <w:t>.</w:t>
      </w:r>
      <w:r w:rsidRPr="00D57C4C">
        <w:rPr>
          <w:sz w:val="16"/>
        </w:rPr>
        <w:t xml:space="preserve"> </w:t>
      </w:r>
      <w:r w:rsidRPr="00D57C4C">
        <w:rPr>
          <w:rStyle w:val="StyleUnderline"/>
        </w:rPr>
        <w:t xml:space="preserve">The </w:t>
      </w:r>
      <w:r w:rsidRPr="00675EE8">
        <w:rPr>
          <w:rStyle w:val="Emphasis"/>
          <w:highlight w:val="green"/>
        </w:rPr>
        <w:t>media</w:t>
      </w:r>
      <w:r w:rsidRPr="00675EE8">
        <w:rPr>
          <w:rStyle w:val="StyleUnderline"/>
          <w:highlight w:val="green"/>
        </w:rPr>
        <w:t xml:space="preserve"> </w:t>
      </w:r>
      <w:r w:rsidRPr="00D57C4C">
        <w:rPr>
          <w:rStyle w:val="StyleUnderline"/>
        </w:rPr>
        <w:t xml:space="preserve">be it broadcast or print </w:t>
      </w:r>
      <w:r w:rsidRPr="00675EE8">
        <w:rPr>
          <w:rStyle w:val="Emphasis"/>
          <w:highlight w:val="green"/>
        </w:rPr>
        <w:t>have</w:t>
      </w:r>
      <w:r w:rsidRPr="00675EE8">
        <w:rPr>
          <w:rStyle w:val="StyleUnderline"/>
          <w:highlight w:val="green"/>
        </w:rPr>
        <w:t xml:space="preserve"> </w:t>
      </w:r>
      <w:r w:rsidRPr="00675EE8">
        <w:rPr>
          <w:rStyle w:val="Emphasis"/>
          <w:highlight w:val="green"/>
          <w:bdr w:val="single" w:sz="18" w:space="0" w:color="auto"/>
        </w:rPr>
        <w:t>lost their credibility</w:t>
      </w:r>
      <w:r w:rsidRPr="00675EE8">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Asogwa &amp; Asemah (2012) put it: There is an </w:t>
      </w:r>
      <w:r w:rsidRPr="00675EE8">
        <w:rPr>
          <w:rStyle w:val="Emphasis"/>
          <w:highlight w:val="green"/>
        </w:rPr>
        <w:t>increasing</w:t>
      </w:r>
      <w:r w:rsidRPr="00675EE8">
        <w:rPr>
          <w:sz w:val="16"/>
          <w:highlight w:val="green"/>
        </w:rPr>
        <w:t xml:space="preserve"> </w:t>
      </w:r>
      <w:r w:rsidRPr="00675EE8">
        <w:rPr>
          <w:rStyle w:val="Emphasis"/>
          <w:highlight w:val="green"/>
        </w:rPr>
        <w:t>commercialization</w:t>
      </w:r>
      <w:r w:rsidRPr="00675EE8">
        <w:rPr>
          <w:sz w:val="16"/>
          <w:highlight w:val="green"/>
        </w:rPr>
        <w:t xml:space="preserve"> </w:t>
      </w:r>
      <w:r w:rsidRPr="00D57C4C">
        <w:rPr>
          <w:sz w:val="16"/>
        </w:rPr>
        <w:t xml:space="preserve">of the media in Nigeria, the situation that has </w:t>
      </w:r>
      <w:r w:rsidRPr="00675EE8">
        <w:rPr>
          <w:rStyle w:val="Emphasis"/>
          <w:highlight w:val="green"/>
        </w:rPr>
        <w:t>brought</w:t>
      </w:r>
      <w:r w:rsidRPr="00675EE8">
        <w:rPr>
          <w:sz w:val="16"/>
          <w:highlight w:val="green"/>
        </w:rPr>
        <w:t xml:space="preserve"> </w:t>
      </w:r>
      <w:r w:rsidRPr="00D57C4C">
        <w:rPr>
          <w:sz w:val="16"/>
        </w:rPr>
        <w:t xml:space="preserve">the </w:t>
      </w:r>
      <w:r w:rsidRPr="00675EE8">
        <w:rPr>
          <w:rStyle w:val="Emphasis"/>
          <w:highlight w:val="green"/>
          <w:bdr w:val="single" w:sz="18" w:space="0" w:color="auto"/>
        </w:rPr>
        <w:t>integrity of the mass media enterprise 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are able to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Onoja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Chioma (2013) sees news commercialization “as a tactful strategy through which the media relegates its responsibility of surveying the society”. Johnson (2001, p. 2), cited in Okigbo (1997) argues that balancing the cost of high quality journalism against corporate profit is one of the significant changes in journalism practice today. By implication broadcast media are meant to serve the public by dishing out news and entertainment rather than selling news and entertainment for profit making. As Kenneth and Odorume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McManus (2009 Pp. 219 &amp; 220), sees news commercialization as ‘any action intended to boost profit that interferes with a journalist’s or news organization’s best effort to maximize public understanding of those issues and events that shape the community they claim to serve’. Also, Nwodu (2006) in National Open University of Nigeria (nd p.28) describes news commercialization as “the deliberate presentation of sponsored information to unsuspecting media audience who perceive these information as conventional public interest-oriented news”. Against this backdrop news commercialization could be a packaged, produced and disseminated information by a sponsor who pays a media organization. It could also be message/information/idea/thoughts payed for by an unidentified sponsor whose idea is trumpeted via a media organization to a large heterogeneous audience in order to influence or modify their thinking. This act of commercializing news by journalist and media organization, greatly affects the objectivity and balance of reporting as Ekeanyanwu and Obianigwe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Asogwa &amp; Asemah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liken to a wheel while brown envelop journalism is the spook that enhances the wheel to thrive on. That is why Ekerikevwe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Adejola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(Chioma 2013). Therefore the issue of news commercialization has come to characterize journalism practice in Nigeria. A situation that prompt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profit making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i. To ascertain the perception of Journalist in Jalingo metroplois on News commercialization ii. To examine the extent to which news commercialization influences objectivity, fairness, balance and truth in reporting. iii. To explore the forms of news commercialization that is manifest among Journalists in Jalingo Metropolis. iv. To examine what journalists perceive as reasons responsible for News commercialization. 4. RESEARCH QUESTIONS This study is guided by the following research questions: i. What is the perception of Journalist in Jalingo Metropolis on news commercialization ii. To what extent have news commercialization influence objectivity, fairness, balance and truth in reporting. iii. What are the forms of news commercialization manifest among Journalist in Jalingo Metropolis?. iv. What are the possible reasons for the practice of News Commercialization? 5. EMPIRICAL STUDIES </w:t>
      </w:r>
      <w:r w:rsidRPr="00D57C4C">
        <w:rPr>
          <w:sz w:val="12"/>
          <w:szCs w:val="12"/>
        </w:rPr>
        <w:lastRenderedPageBreak/>
        <w:t>Empirical reviews are researches carried out by other authors related to a particular study. It reveals findings, opinions postulated by other authors who have carried out similar studies, projecting their standpoint and take on a particular issue. Lwanga (2002) carried out a research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programmes and a decline in education and development programmes.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Udomisor &amp; Kenneth (2013) carried out a research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If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continue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unity and development of the country. Papathanassopoulos (2001) in Kenneth &amp; Odorume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as a result of the libertarian theory. The theory came into existence the middle of 20th century. In Okunna’s (1999) word, social responsibility is a modern theory because it was promulgated in the twentieth century. The theory came into limelight because the press abused the freedom given to them, which they enjoyed as a result of the free press. Under every free press objective flow of information ought to be which gives citizens avenue and opportunity to express themselves well as air their viewpoint. But due to sensationalization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Oluagbade (2003), cited in Asemah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Jalingo chapter which are about 293 (Source: NUJ Jalingo chapter). Therefore to ascertain the sample size of the study the Taro Yamane’s formula was used thus: N N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Jalingo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Jalingo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have been disguised as advertisement. [Table 2 Omitted] Table 2 above seeks to reveal respondents perception of what news commercialization is all about. From the findings, 40 (53.3%) of the respondents see news commercialization as accepting payment for news publication, 20 (26.7%) agreed that news commercialization is generating revenue for stations to enable the management run them on a day to day basis and even beyond. Whereas, 10 (13.3%) respondents out of the 75 opine that news commercialization is soliciting for gratification in order to suppress the truth, while 5 (6.7%) are with the opinion that news commercialization is the deliberate presentation of sponsored information to unsuspecting media audience. This findings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balance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whereas,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675EE8">
        <w:rPr>
          <w:rStyle w:val="Emphasis"/>
          <w:highlight w:val="green"/>
        </w:rPr>
        <w:t>46.7%)</w:t>
      </w:r>
      <w:r w:rsidRPr="00675EE8">
        <w:rPr>
          <w:rStyle w:val="StyleUnderline"/>
          <w:highlight w:val="green"/>
        </w:rPr>
        <w:t xml:space="preserve"> </w:t>
      </w:r>
      <w:r w:rsidRPr="00675EE8">
        <w:rPr>
          <w:rStyle w:val="Emphasis"/>
          <w:highlight w:val="green"/>
        </w:rPr>
        <w:t>agreed</w:t>
      </w:r>
      <w:r w:rsidRPr="00675EE8">
        <w:rPr>
          <w:rStyle w:val="StyleUnderline"/>
          <w:highlight w:val="green"/>
        </w:rPr>
        <w:t xml:space="preserve"> </w:t>
      </w:r>
      <w:r w:rsidRPr="00D57C4C">
        <w:rPr>
          <w:rStyle w:val="StyleUnderline"/>
        </w:rPr>
        <w:t xml:space="preserve">that </w:t>
      </w:r>
      <w:r w:rsidRPr="00675EE8">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5D1A628D" w14:textId="77777777" w:rsidR="00FA78C6" w:rsidRDefault="00FA78C6" w:rsidP="00FA78C6">
      <w:pPr>
        <w:pStyle w:val="Heading4"/>
      </w:pPr>
      <w:r>
        <w:lastRenderedPageBreak/>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5843A59F" w14:textId="77777777" w:rsidR="00FA78C6" w:rsidRPr="00A0602A" w:rsidRDefault="00FA78C6" w:rsidP="00FA78C6">
      <w:r w:rsidRPr="00A0602A">
        <w:rPr>
          <w:rStyle w:val="Style13ptBold"/>
        </w:rPr>
        <w:t>Sands 20</w:t>
      </w:r>
      <w:r w:rsidRPr="00A0602A">
        <w:t xml:space="preserve"> John Sands 8-4-2020 "Americans are losing faith in an objective media. A new Gallup/Knight study explores why."</w:t>
      </w:r>
      <w:r>
        <w:t xml:space="preserve"> </w:t>
      </w:r>
      <w:hyperlink r:id="rId9" w:history="1">
        <w:r w:rsidRPr="00466FC1">
          <w:rPr>
            <w:rStyle w:val="Hyperlink"/>
          </w:rPr>
          <w:t>https://knightfoundation.org/articles/americans-are-losing-faith-in-an-objective-media-a-new-gallup-knight-study-explores-why/</w:t>
        </w:r>
      </w:hyperlink>
      <w:r>
        <w:t xml:space="preserve"> (Researcher at the Knights Foundation)//Elmer </w:t>
      </w:r>
    </w:p>
    <w:p w14:paraId="36359BE7" w14:textId="77777777" w:rsidR="00FA78C6" w:rsidRPr="00705AC6" w:rsidRDefault="00FA78C6" w:rsidP="00FA78C6">
      <w:pPr>
        <w:rPr>
          <w:rStyle w:val="StyleUnderline"/>
        </w:rPr>
      </w:pPr>
      <w:r w:rsidRPr="00D46685">
        <w:rPr>
          <w:rStyle w:val="Emphasis"/>
        </w:rPr>
        <w:t xml:space="preserve">Americans have high aspirations for the news media to </w:t>
      </w:r>
      <w:r w:rsidRPr="00D46685">
        <w:rPr>
          <w:rStyle w:val="Emphasis"/>
          <w:bdr w:val="single" w:sz="18" w:space="0" w:color="auto"/>
        </w:rPr>
        <w:t>be a trusted, independent watchdog</w:t>
      </w:r>
      <w:r w:rsidRPr="00D46685">
        <w:rPr>
          <w:sz w:val="16"/>
        </w:rPr>
        <w:t xml:space="preserve"> </w:t>
      </w:r>
      <w:r w:rsidRPr="006E1364">
        <w:rPr>
          <w:rStyle w:val="Emphasis"/>
        </w:rPr>
        <w:t>that holds the powerful to account</w:t>
      </w:r>
      <w:r w:rsidRPr="006E1364">
        <w:rPr>
          <w:sz w:val="16"/>
        </w:rPr>
        <w:t>.</w:t>
      </w:r>
      <w:r w:rsidRPr="00705AC6">
        <w:rPr>
          <w:sz w:val="16"/>
        </w:rPr>
        <w:t xml:space="preserve"> </w:t>
      </w:r>
      <w:r w:rsidRPr="006E1364">
        <w:rPr>
          <w:u w:val="single"/>
        </w:rPr>
        <w:t xml:space="preserve">But </w:t>
      </w:r>
      <w:r w:rsidRPr="006E1364">
        <w:rPr>
          <w:rStyle w:val="Emphasis"/>
        </w:rPr>
        <w:t>in a new</w:t>
      </w:r>
      <w:r w:rsidRPr="006E1364">
        <w:rPr>
          <w:u w:val="single"/>
        </w:rPr>
        <w:t xml:space="preserve"> </w:t>
      </w:r>
      <w:r w:rsidRPr="006E1364">
        <w:rPr>
          <w:rStyle w:val="StyleUnderline"/>
        </w:rPr>
        <w:t>Gallup/Knight</w:t>
      </w:r>
      <w:r w:rsidRPr="006E1364">
        <w:rPr>
          <w:u w:val="single"/>
        </w:rPr>
        <w:t xml:space="preserve"> </w:t>
      </w:r>
      <w:r w:rsidRPr="006E1364">
        <w:rPr>
          <w:rStyle w:val="Emphasis"/>
        </w:rPr>
        <w:t>study</w:t>
      </w:r>
      <w:r w:rsidRPr="009E3A54">
        <w:rPr>
          <w:u w:val="single"/>
        </w:rPr>
        <w:t xml:space="preserve">, we’ve </w:t>
      </w:r>
      <w:r w:rsidRPr="00D46685">
        <w:rPr>
          <w:u w:val="single"/>
        </w:rPr>
        <w:t xml:space="preserve">found </w:t>
      </w:r>
      <w:r w:rsidRPr="00D46685">
        <w:rPr>
          <w:rStyle w:val="Emphasis"/>
        </w:rPr>
        <w:t>the gap is growing</w:t>
      </w:r>
      <w:r w:rsidRPr="00D46685">
        <w:rPr>
          <w:u w:val="single"/>
        </w:rPr>
        <w:t xml:space="preserve"> </w:t>
      </w:r>
      <w:r w:rsidRPr="00D46685">
        <w:rPr>
          <w:rStyle w:val="Emphasis"/>
        </w:rPr>
        <w:t>between</w:t>
      </w:r>
      <w:r w:rsidRPr="00D46685">
        <w:rPr>
          <w:u w:val="single"/>
        </w:rPr>
        <w:t xml:space="preserve"> </w:t>
      </w:r>
      <w:r w:rsidRPr="00D46685">
        <w:rPr>
          <w:rStyle w:val="Emphasis"/>
        </w:rPr>
        <w:t>what Americans expect from</w:t>
      </w:r>
      <w:r w:rsidRPr="00D46685">
        <w:rPr>
          <w:u w:val="single"/>
        </w:rPr>
        <w:t xml:space="preserve"> the </w:t>
      </w:r>
      <w:r w:rsidRPr="00D46685">
        <w:rPr>
          <w:rStyle w:val="Emphasis"/>
        </w:rPr>
        <w:t>news</w:t>
      </w:r>
      <w:r w:rsidRPr="00D46685">
        <w:rPr>
          <w:u w:val="single"/>
        </w:rPr>
        <w:t xml:space="preserve"> </w:t>
      </w:r>
      <w:r w:rsidRPr="00D46685">
        <w:rPr>
          <w:rStyle w:val="Emphasis"/>
        </w:rPr>
        <w:t>and what they think they are getting</w:t>
      </w:r>
      <w:r w:rsidRPr="00D46685">
        <w:rPr>
          <w:u w:val="single"/>
        </w:rPr>
        <w:t>.</w:t>
      </w:r>
      <w:r w:rsidRPr="009E3A54">
        <w:rPr>
          <w:u w:val="single"/>
        </w:rPr>
        <w:t xml:space="preserve"> </w:t>
      </w:r>
      <w:r w:rsidRPr="00675EE8">
        <w:rPr>
          <w:rStyle w:val="Emphasis"/>
          <w:highlight w:val="green"/>
          <w:bdr w:val="single" w:sz="18" w:space="0" w:color="auto"/>
        </w:rPr>
        <w:t>Perceptions of bias are increasing</w:t>
      </w:r>
      <w:r w:rsidRPr="00675EE8">
        <w:rPr>
          <w:highlight w:val="green"/>
          <w:u w:val="single"/>
        </w:rPr>
        <w:t xml:space="preserve"> </w:t>
      </w:r>
      <w:r w:rsidRPr="009E3A54">
        <w:rPr>
          <w:u w:val="single"/>
        </w:rPr>
        <w:t xml:space="preserve">too, </w:t>
      </w:r>
      <w:r w:rsidRPr="00675EE8">
        <w:rPr>
          <w:rStyle w:val="Emphasis"/>
          <w:highlight w:val="green"/>
        </w:rPr>
        <w:t>which</w:t>
      </w:r>
      <w:r w:rsidRPr="00675EE8">
        <w:rPr>
          <w:highlight w:val="green"/>
          <w:u w:val="single"/>
        </w:rPr>
        <w:t xml:space="preserve"> </w:t>
      </w:r>
      <w:r w:rsidRPr="009E3A54">
        <w:rPr>
          <w:u w:val="single"/>
        </w:rPr>
        <w:t xml:space="preserve">further </w:t>
      </w:r>
      <w:r w:rsidRPr="00675EE8">
        <w:rPr>
          <w:rStyle w:val="Emphasis"/>
          <w:highlight w:val="green"/>
        </w:rPr>
        <w:t>erodes</w:t>
      </w:r>
      <w:r w:rsidRPr="00675EE8">
        <w:rPr>
          <w:highlight w:val="green"/>
          <w:u w:val="single"/>
        </w:rPr>
        <w:t xml:space="preserve"> </w:t>
      </w:r>
      <w:r w:rsidRPr="009E3A54">
        <w:rPr>
          <w:u w:val="single"/>
        </w:rPr>
        <w:t xml:space="preserve">the </w:t>
      </w:r>
      <w:r w:rsidRPr="00675EE8">
        <w:rPr>
          <w:rStyle w:val="Emphasis"/>
          <w:highlight w:val="green"/>
          <w:bdr w:val="single" w:sz="18" w:space="0" w:color="auto"/>
        </w:rPr>
        <w:t xml:space="preserve">media’s ability to deliver on </w:t>
      </w:r>
      <w:r w:rsidRPr="006E1364">
        <w:rPr>
          <w:rStyle w:val="Emphasis"/>
          <w:bdr w:val="single" w:sz="18" w:space="0" w:color="auto"/>
        </w:rPr>
        <w:t xml:space="preserve">its promise to our </w:t>
      </w:r>
      <w:r w:rsidRPr="00675EE8">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675EE8">
        <w:rPr>
          <w:rStyle w:val="Emphasis"/>
          <w:highlight w:val="green"/>
        </w:rPr>
        <w:t>poll</w:t>
      </w:r>
      <w:r w:rsidRPr="00675EE8">
        <w:rPr>
          <w:rStyle w:val="StyleUnderline"/>
          <w:highlight w:val="green"/>
        </w:rPr>
        <w:t xml:space="preserve"> </w:t>
      </w:r>
      <w:r w:rsidRPr="009E3A54">
        <w:rPr>
          <w:rStyle w:val="StyleUnderline"/>
        </w:rPr>
        <w:t xml:space="preserve">of 20,000 people </w:t>
      </w:r>
      <w:r w:rsidRPr="00675EE8">
        <w:rPr>
          <w:rStyle w:val="Emphasis"/>
          <w:highlight w:val="green"/>
        </w:rPr>
        <w:t>found</w:t>
      </w:r>
      <w:r w:rsidRPr="00675EE8">
        <w:rPr>
          <w:rStyle w:val="StyleUnderline"/>
          <w:highlight w:val="green"/>
        </w:rPr>
        <w:t xml:space="preserve"> </w:t>
      </w:r>
      <w:r w:rsidRPr="009E3A54">
        <w:rPr>
          <w:rStyle w:val="StyleUnderline"/>
        </w:rPr>
        <w:t xml:space="preserve">that </w:t>
      </w:r>
      <w:r w:rsidRPr="00675EE8">
        <w:rPr>
          <w:rStyle w:val="Emphasis"/>
          <w:highlight w:val="green"/>
        </w:rPr>
        <w:t>Americans’ hope for an objective media is</w:t>
      </w:r>
      <w:r w:rsidRPr="00675EE8">
        <w:rPr>
          <w:rStyle w:val="StyleUnderline"/>
          <w:highlight w:val="green"/>
        </w:rPr>
        <w:t xml:space="preserve"> </w:t>
      </w:r>
      <w:r w:rsidRPr="009E3A54">
        <w:rPr>
          <w:rStyle w:val="StyleUnderline"/>
        </w:rPr>
        <w:t xml:space="preserve">all but </w:t>
      </w:r>
      <w:r w:rsidRPr="00675EE8">
        <w:rPr>
          <w:rStyle w:val="Emphasis"/>
          <w:highlight w:val="green"/>
          <w:bdr w:val="single" w:sz="18" w:space="0" w:color="auto"/>
        </w:rPr>
        <w:t>lost</w:t>
      </w:r>
      <w:r w:rsidRPr="009E3A54">
        <w:rPr>
          <w:rStyle w:val="StyleUnderline"/>
        </w:rPr>
        <w:t>.</w:t>
      </w:r>
      <w:r w:rsidRPr="00705AC6">
        <w:rPr>
          <w:sz w:val="16"/>
        </w:rPr>
        <w:t xml:space="preserve"> Instead, </w:t>
      </w:r>
      <w:r w:rsidRPr="00675EE8">
        <w:rPr>
          <w:rStyle w:val="Emphasis"/>
          <w:highlight w:val="green"/>
        </w:rPr>
        <w:t>they see a</w:t>
      </w:r>
      <w:r w:rsidRPr="00D46685">
        <w:rPr>
          <w:rStyle w:val="Emphasis"/>
        </w:rPr>
        <w:t>n</w:t>
      </w:r>
      <w:r w:rsidRPr="00D46685">
        <w:rPr>
          <w:sz w:val="16"/>
        </w:rPr>
        <w:t xml:space="preserve"> </w:t>
      </w:r>
      <w:r w:rsidRPr="00705AC6">
        <w:rPr>
          <w:sz w:val="16"/>
        </w:rPr>
        <w:t xml:space="preserve">increasing </w:t>
      </w:r>
      <w:r w:rsidRPr="00675EE8">
        <w:rPr>
          <w:rStyle w:val="Emphasis"/>
          <w:highlight w:val="green"/>
        </w:rPr>
        <w:t>partisan slant</w:t>
      </w:r>
      <w:r w:rsidRPr="00675EE8">
        <w:rPr>
          <w:sz w:val="16"/>
          <w:highlight w:val="green"/>
        </w:rPr>
        <w:t xml:space="preserve"> </w:t>
      </w:r>
      <w:r w:rsidRPr="00705AC6">
        <w:rPr>
          <w:sz w:val="16"/>
        </w:rPr>
        <w:t xml:space="preserve">in the news, </w:t>
      </w:r>
      <w:r w:rsidRPr="00675EE8">
        <w:rPr>
          <w:rStyle w:val="Emphasis"/>
          <w:highlight w:val="green"/>
        </w:rPr>
        <w:t>and</w:t>
      </w:r>
      <w:r w:rsidRPr="00675EE8">
        <w:rPr>
          <w:sz w:val="16"/>
          <w:highlight w:val="green"/>
        </w:rPr>
        <w:t xml:space="preserve"> </w:t>
      </w:r>
      <w:r w:rsidRPr="00705AC6">
        <w:rPr>
          <w:sz w:val="16"/>
        </w:rPr>
        <w:t xml:space="preserve">a </w:t>
      </w:r>
      <w:r w:rsidRPr="00675EE8">
        <w:rPr>
          <w:rStyle w:val="Emphasis"/>
          <w:highlight w:val="green"/>
        </w:rPr>
        <w:t>media eager to push an agenda</w:t>
      </w:r>
      <w:r w:rsidRPr="006E1364">
        <w:rPr>
          <w:sz w:val="16"/>
        </w:rPr>
        <w:t xml:space="preserve">. </w:t>
      </w:r>
      <w:r w:rsidRPr="006E1364">
        <w:rPr>
          <w:rStyle w:val="Emphasis"/>
        </w:rPr>
        <w:t>As a result</w:t>
      </w:r>
      <w:r w:rsidRPr="006E1364">
        <w:rPr>
          <w:sz w:val="16"/>
        </w:rPr>
        <w:t>, the</w:t>
      </w:r>
      <w:r w:rsidRPr="00705AC6">
        <w:rPr>
          <w:sz w:val="16"/>
        </w:rPr>
        <w:t xml:space="preserve"> media’s </w:t>
      </w:r>
      <w:r w:rsidRPr="00675EE8">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engagement and community attachment. </w:t>
      </w:r>
      <w:r w:rsidRPr="009E3A54">
        <w:rPr>
          <w:rStyle w:val="StyleUnderline"/>
        </w:rPr>
        <w:t>A hallmark of Knight Foundation’s Trust, Media and Democracy initiative, “American Views 2020: Trust, Media and Democracy” is a biennial report based on a poll that took place over last winter. It is one of the most comprehensive surveys of public opinion on the media, and holds important implications for the future of journalism and our democracy</w:t>
      </w:r>
      <w:r w:rsidRPr="00705AC6">
        <w:rPr>
          <w:sz w:val="16"/>
        </w:rPr>
        <w:t xml:space="preserve">. You can read more below, or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675EE8">
        <w:rPr>
          <w:rStyle w:val="Emphasis"/>
          <w:highlight w:val="green"/>
        </w:rPr>
        <w:t>One</w:t>
      </w:r>
      <w:r w:rsidRPr="00675EE8">
        <w:rPr>
          <w:rStyle w:val="StyleUnderline"/>
          <w:highlight w:val="green"/>
        </w:rPr>
        <w:t xml:space="preserve"> </w:t>
      </w:r>
      <w:r w:rsidRPr="009E3A54">
        <w:rPr>
          <w:rStyle w:val="StyleUnderline"/>
        </w:rPr>
        <w:t xml:space="preserve">of the primary </w:t>
      </w:r>
      <w:r w:rsidRPr="00675EE8">
        <w:rPr>
          <w:rStyle w:val="Emphasis"/>
          <w:highlight w:val="green"/>
        </w:rPr>
        <w:t>reasons</w:t>
      </w:r>
      <w:r w:rsidRPr="00675EE8">
        <w:rPr>
          <w:rStyle w:val="StyleUnderline"/>
          <w:highlight w:val="green"/>
        </w:rPr>
        <w:t xml:space="preserve"> </w:t>
      </w:r>
      <w:r w:rsidRPr="00675EE8">
        <w:rPr>
          <w:rStyle w:val="Emphasis"/>
          <w:highlight w:val="green"/>
        </w:rPr>
        <w:t>Americans</w:t>
      </w:r>
      <w:r w:rsidRPr="00675EE8">
        <w:rPr>
          <w:rStyle w:val="StyleUnderline"/>
          <w:highlight w:val="green"/>
        </w:rPr>
        <w:t xml:space="preserve"> </w:t>
      </w:r>
      <w:r w:rsidRPr="00675EE8">
        <w:rPr>
          <w:rStyle w:val="Emphasis"/>
          <w:highlight w:val="green"/>
        </w:rPr>
        <w:t>don’t think the media works</w:t>
      </w:r>
      <w:r w:rsidRPr="00675EE8">
        <w:rPr>
          <w:rStyle w:val="StyleUnderline"/>
          <w:highlight w:val="green"/>
        </w:rPr>
        <w:t xml:space="preserve"> </w:t>
      </w:r>
      <w:r w:rsidRPr="009E3A54">
        <w:rPr>
          <w:rStyle w:val="StyleUnderline"/>
        </w:rPr>
        <w:t xml:space="preserve">for </w:t>
      </w:r>
      <w:r w:rsidRPr="00675EE8">
        <w:rPr>
          <w:rStyle w:val="Emphasis"/>
          <w:highlight w:val="green"/>
        </w:rPr>
        <w:t>them is because of</w:t>
      </w:r>
      <w:r w:rsidRPr="00675EE8">
        <w:rPr>
          <w:rStyle w:val="StyleUnderline"/>
          <w:highlight w:val="green"/>
        </w:rPr>
        <w:t xml:space="preserve"> </w:t>
      </w:r>
      <w:r w:rsidRPr="009E3A54">
        <w:rPr>
          <w:rStyle w:val="StyleUnderline"/>
        </w:rPr>
        <w:t xml:space="preserve">the </w:t>
      </w:r>
      <w:r w:rsidRPr="00675EE8">
        <w:rPr>
          <w:rStyle w:val="Emphasis"/>
          <w:highlight w:val="green"/>
        </w:rPr>
        <w:t xml:space="preserve">bias </w:t>
      </w:r>
      <w:r w:rsidRPr="008403D7">
        <w:rPr>
          <w:rStyle w:val="Emphasis"/>
          <w:highlight w:val="green"/>
        </w:rPr>
        <w:t>they perceive</w:t>
      </w:r>
      <w:r w:rsidRPr="008403D7">
        <w:rPr>
          <w:rStyle w:val="StyleUnderline"/>
        </w:rPr>
        <w:t xml:space="preserve"> in</w:t>
      </w:r>
      <w:r w:rsidRPr="009E3A54">
        <w:rPr>
          <w:rStyle w:val="StyleUnderline"/>
        </w:rPr>
        <w:t xml:space="preserve"> coverage.</w:t>
      </w:r>
      <w:r w:rsidRPr="00705AC6">
        <w:rPr>
          <w:sz w:val="16"/>
        </w:rPr>
        <w:t xml:space="preserve"> Many feel the media’s traditional roles, such as holding leaders accountable, is compromised by bias, </w:t>
      </w:r>
      <w:r w:rsidRPr="009E3A54">
        <w:rPr>
          <w:u w:val="single"/>
        </w:rPr>
        <w:t xml:space="preserve">with nearly </w:t>
      </w:r>
      <w:r w:rsidRPr="00675EE8">
        <w:rPr>
          <w:rStyle w:val="Emphasis"/>
          <w:highlight w:val="green"/>
        </w:rPr>
        <w:t>7 in 10 Americans</w:t>
      </w:r>
      <w:r w:rsidRPr="00675EE8">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675EE8">
        <w:rPr>
          <w:rStyle w:val="Emphasis"/>
          <w:highlight w:val="green"/>
        </w:rPr>
        <w:t>74%)</w:t>
      </w:r>
      <w:r w:rsidRPr="00675EE8">
        <w:rPr>
          <w:rStyle w:val="StyleUnderline"/>
          <w:highlight w:val="green"/>
        </w:rPr>
        <w:t xml:space="preserve"> </w:t>
      </w:r>
      <w:r w:rsidRPr="00675EE8">
        <w:rPr>
          <w:rStyle w:val="Emphasis"/>
          <w:highlight w:val="green"/>
        </w:rPr>
        <w:t>say</w:t>
      </w:r>
      <w:r w:rsidRPr="00675EE8">
        <w:rPr>
          <w:rStyle w:val="StyleUnderline"/>
          <w:highlight w:val="green"/>
        </w:rPr>
        <w:t xml:space="preserve"> </w:t>
      </w:r>
      <w:r w:rsidRPr="00705AC6">
        <w:rPr>
          <w:rStyle w:val="StyleUnderline"/>
        </w:rPr>
        <w:t xml:space="preserve">those </w:t>
      </w:r>
      <w:r w:rsidRPr="00675EE8">
        <w:rPr>
          <w:rStyle w:val="Emphasis"/>
          <w:highlight w:val="green"/>
        </w:rPr>
        <w:t>outlets</w:t>
      </w:r>
      <w:r w:rsidRPr="00675EE8">
        <w:rPr>
          <w:rStyle w:val="StyleUnderline"/>
          <w:highlight w:val="green"/>
        </w:rPr>
        <w:t xml:space="preserve"> </w:t>
      </w:r>
      <w:r w:rsidRPr="00705AC6">
        <w:rPr>
          <w:rStyle w:val="StyleUnderline"/>
        </w:rPr>
        <w:t xml:space="preserve">are </w:t>
      </w:r>
      <w:r w:rsidRPr="00675EE8">
        <w:rPr>
          <w:rStyle w:val="Emphasis"/>
          <w:highlight w:val="green"/>
          <w:bdr w:val="single" w:sz="18" w:space="0" w:color="auto"/>
        </w:rPr>
        <w:t>trying to persuade people to adopt a certain opinion</w:t>
      </w:r>
      <w:r w:rsidRPr="00705AC6">
        <w:rPr>
          <w:rStyle w:val="StyleUnderline"/>
        </w:rPr>
        <w:t>.</w:t>
      </w:r>
    </w:p>
    <w:p w14:paraId="41AAD046" w14:textId="77777777" w:rsidR="00FA78C6" w:rsidRDefault="00FA78C6" w:rsidP="00FA78C6">
      <w:pPr>
        <w:pStyle w:val="Heading4"/>
      </w:pPr>
      <w:r>
        <w:t xml:space="preserve">Accountability is critical to a </w:t>
      </w:r>
      <w:r>
        <w:rPr>
          <w:u w:val="single"/>
        </w:rPr>
        <w:t>functioning democracy</w:t>
      </w:r>
      <w:r>
        <w:t xml:space="preserve"> – specifically by an objective press.</w:t>
      </w:r>
    </w:p>
    <w:p w14:paraId="5104E1B9" w14:textId="77777777" w:rsidR="00FA78C6" w:rsidRPr="000905E1" w:rsidRDefault="00FA78C6" w:rsidP="00FA78C6">
      <w:r w:rsidRPr="000905E1">
        <w:rPr>
          <w:rStyle w:val="Style13ptBold"/>
        </w:rPr>
        <w:t>Hamilton and Krosnick 20</w:t>
      </w:r>
      <w:r>
        <w:t xml:space="preserve"> </w:t>
      </w:r>
      <w:hyperlink r:id="rId10" w:history="1">
        <w:r w:rsidRPr="000905E1">
          <w:rPr>
            <w:rStyle w:val="Hyperlink"/>
          </w:rPr>
          <w:t>James Hamilton</w:t>
        </w:r>
      </w:hyperlink>
      <w:r w:rsidRPr="000905E1">
        <w:t> and </w:t>
      </w:r>
      <w:hyperlink r:id="rId11" w:history="1">
        <w:r w:rsidRPr="000905E1">
          <w:rPr>
            <w:rStyle w:val="Hyperlink"/>
          </w:rPr>
          <w:t>Jon Krosnick</w:t>
        </w:r>
      </w:hyperlink>
      <w:r>
        <w:t xml:space="preserve"> </w:t>
      </w:r>
      <w:r w:rsidRPr="000905E1">
        <w:t xml:space="preserve">2-27-2020 "Stanford researchers discuss journalism and democracy in lead up to Super Tuesday" </w:t>
      </w:r>
      <w:hyperlink r:id="rId12" w:history="1">
        <w:r w:rsidRPr="000905E1">
          <w:rPr>
            <w:rStyle w:val="Hyperlink"/>
          </w:rPr>
          <w:t>https://news.stanford.edu/2020/02/27/journalism-and-democracy/</w:t>
        </w:r>
      </w:hyperlink>
      <w:r w:rsidRPr="000905E1">
        <w:t xml:space="preserve"> </w:t>
      </w:r>
      <w:r>
        <w:t>(</w:t>
      </w:r>
      <w:r w:rsidRPr="000905E1">
        <w:t xml:space="preserve">Hamilton also directs the Stanford Journalism Program, is a co-founder of the Stanford Computational Journalism Lab and </w:t>
      </w:r>
      <w:r w:rsidRPr="000905E1">
        <w:lastRenderedPageBreak/>
        <w:t>a senior fellow at the Stanford Institute for Economic Policy Research. Krosnick also directs the Political Psychology Research Group and is a professor, by courtesy, of psychology.</w:t>
      </w:r>
      <w:r>
        <w:t xml:space="preserve">)//Elmer </w:t>
      </w:r>
    </w:p>
    <w:p w14:paraId="43545D4F" w14:textId="77777777" w:rsidR="00FA78C6" w:rsidRPr="00705AC6" w:rsidRDefault="00FA78C6" w:rsidP="00FA78C6">
      <w:pPr>
        <w:rPr>
          <w:rStyle w:val="StyleUnderline"/>
        </w:rPr>
      </w:pPr>
      <w:r w:rsidRPr="00951C7E">
        <w:rPr>
          <w:rStyle w:val="Emphasis"/>
        </w:rPr>
        <w:t>How important is an objective media for a functioning democracy</w:t>
      </w:r>
      <w:r w:rsidRPr="00951C7E">
        <w:rPr>
          <w:rStyle w:val="StyleUnderline"/>
        </w:rPr>
        <w:t>?</w:t>
      </w:r>
      <w:r w:rsidRPr="00705AC6">
        <w:rPr>
          <w:rStyle w:val="StyleUnderline"/>
        </w:rPr>
        <w:t xml:space="preserve"> Hamilton: Objectivity was a commercial product that only evolved in the late 1800s with the high costs of printing presses. Newspapers shifted from partisan to nonpartisan in order to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675EE8">
        <w:rPr>
          <w:rStyle w:val="Emphasis"/>
          <w:highlight w:val="green"/>
        </w:rPr>
        <w:t>attacks by politicians on the credibility of</w:t>
      </w:r>
      <w:r w:rsidRPr="00675EE8">
        <w:rPr>
          <w:sz w:val="16"/>
          <w:highlight w:val="green"/>
        </w:rPr>
        <w:t xml:space="preserve"> </w:t>
      </w:r>
      <w:r w:rsidRPr="00705AC6">
        <w:rPr>
          <w:sz w:val="16"/>
        </w:rPr>
        <w:t xml:space="preserve">the </w:t>
      </w:r>
      <w:r w:rsidRPr="00951C7E">
        <w:rPr>
          <w:rStyle w:val="Emphasis"/>
          <w:highlight w:val="green"/>
        </w:rPr>
        <w:t>media</w:t>
      </w:r>
      <w:r w:rsidRPr="00951C7E">
        <w:rPr>
          <w:sz w:val="16"/>
          <w:highlight w:val="green"/>
        </w:rPr>
        <w:t xml:space="preserve"> </w:t>
      </w:r>
      <w:r w:rsidRPr="00951C7E">
        <w:rPr>
          <w:rStyle w:val="Emphasis"/>
          <w:highlight w:val="green"/>
        </w:rPr>
        <w:t xml:space="preserve">have been </w:t>
      </w:r>
      <w:r w:rsidRPr="00675EE8">
        <w:rPr>
          <w:rStyle w:val="Emphasis"/>
          <w:highlight w:val="green"/>
        </w:rPr>
        <w:t>part</w:t>
      </w:r>
      <w:r w:rsidRPr="00675EE8">
        <w:rPr>
          <w:sz w:val="16"/>
          <w:highlight w:val="green"/>
        </w:rPr>
        <w:t xml:space="preserve"> </w:t>
      </w:r>
      <w:r w:rsidRPr="00675EE8">
        <w:rPr>
          <w:rStyle w:val="Emphasis"/>
          <w:highlight w:val="green"/>
        </w:rPr>
        <w:t>of a</w:t>
      </w:r>
      <w:r w:rsidRPr="00705AC6">
        <w:rPr>
          <w:sz w:val="16"/>
        </w:rPr>
        <w:t xml:space="preserve"> conscious </w:t>
      </w:r>
      <w:r w:rsidRPr="00675EE8">
        <w:rPr>
          <w:rStyle w:val="Emphasis"/>
          <w:highlight w:val="green"/>
        </w:rPr>
        <w:t xml:space="preserve">strategy to weaken </w:t>
      </w:r>
      <w:r w:rsidRPr="00675EE8">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675EE8">
        <w:rPr>
          <w:rStyle w:val="Emphasis"/>
          <w:highlight w:val="green"/>
        </w:rPr>
        <w:t>during</w:t>
      </w:r>
      <w:r w:rsidRPr="00675EE8">
        <w:rPr>
          <w:rStyle w:val="StyleUnderline"/>
          <w:highlight w:val="green"/>
        </w:rPr>
        <w:t xml:space="preserve"> </w:t>
      </w:r>
      <w:r w:rsidRPr="00705AC6">
        <w:rPr>
          <w:rStyle w:val="StyleUnderline"/>
        </w:rPr>
        <w:t xml:space="preserve">President Richard </w:t>
      </w:r>
      <w:r w:rsidRPr="00675EE8">
        <w:rPr>
          <w:rStyle w:val="Emphasis"/>
          <w:highlight w:val="green"/>
        </w:rPr>
        <w:t>Nixon’s administration</w:t>
      </w:r>
      <w:r w:rsidRPr="00705AC6">
        <w:rPr>
          <w:rStyle w:val="StyleUnderline"/>
        </w:rPr>
        <w:t>, especially by Vice President Spiro Agnew, were frequent and virulent</w:t>
      </w:r>
      <w:r w:rsidRPr="00705AC6">
        <w:rPr>
          <w:sz w:val="16"/>
        </w:rPr>
        <w:t>. Krosnick</w:t>
      </w:r>
      <w:r w:rsidRPr="008A2B27">
        <w:rPr>
          <w:sz w:val="16"/>
        </w:rPr>
        <w:t xml:space="preserve">: </w:t>
      </w:r>
      <w:r w:rsidRPr="008A2B27">
        <w:rPr>
          <w:rStyle w:val="Emphasis"/>
        </w:rPr>
        <w:t xml:space="preserve">In recent years, </w:t>
      </w:r>
      <w:r w:rsidRPr="00675EE8">
        <w:rPr>
          <w:rStyle w:val="Emphasis"/>
          <w:highlight w:val="green"/>
        </w:rPr>
        <w:t>we have seen</w:t>
      </w:r>
      <w:r w:rsidRPr="00675EE8">
        <w:rPr>
          <w:sz w:val="16"/>
          <w:highlight w:val="green"/>
        </w:rPr>
        <w:t xml:space="preserve"> </w:t>
      </w:r>
      <w:r w:rsidRPr="00705AC6">
        <w:rPr>
          <w:sz w:val="16"/>
        </w:rPr>
        <w:t xml:space="preserve">a </w:t>
      </w:r>
      <w:r w:rsidRPr="00675EE8">
        <w:rPr>
          <w:rStyle w:val="Emphasis"/>
          <w:highlight w:val="green"/>
        </w:rPr>
        <w:t>collapse of</w:t>
      </w:r>
      <w:r w:rsidRPr="00675EE8">
        <w:rPr>
          <w:sz w:val="16"/>
          <w:highlight w:val="green"/>
        </w:rPr>
        <w:t xml:space="preserve"> </w:t>
      </w:r>
      <w:r w:rsidRPr="00705AC6">
        <w:rPr>
          <w:sz w:val="16"/>
        </w:rPr>
        <w:t xml:space="preserve">the </w:t>
      </w:r>
      <w:r w:rsidRPr="00675EE8">
        <w:rPr>
          <w:rStyle w:val="Emphasis"/>
          <w:highlight w:val="green"/>
        </w:rPr>
        <w:t>notion that</w:t>
      </w:r>
      <w:r w:rsidRPr="00675EE8">
        <w:rPr>
          <w:sz w:val="16"/>
          <w:highlight w:val="green"/>
        </w:rPr>
        <w:t xml:space="preserve"> </w:t>
      </w:r>
      <w:r w:rsidRPr="00675EE8">
        <w:rPr>
          <w:rStyle w:val="Emphasis"/>
          <w:highlight w:val="green"/>
        </w:rPr>
        <w:t xml:space="preserve">politically relevant facts can be discerned by news </w:t>
      </w:r>
      <w:r w:rsidRPr="00F6345E">
        <w:rPr>
          <w:rStyle w:val="Emphasis"/>
        </w:rPr>
        <w:t>professionals</w:t>
      </w:r>
      <w:r w:rsidRPr="00F6345E">
        <w:rPr>
          <w:sz w:val="16"/>
        </w:rPr>
        <w:t>,</w:t>
      </w:r>
      <w:r w:rsidRPr="00705AC6">
        <w:rPr>
          <w:sz w:val="16"/>
        </w:rPr>
        <w:t xml:space="preserve"> </w:t>
      </w:r>
      <w:r w:rsidRPr="00675EE8">
        <w:rPr>
          <w:rStyle w:val="Emphasis"/>
          <w:highlight w:val="green"/>
        </w:rPr>
        <w:t>leaving</w:t>
      </w:r>
      <w:r w:rsidRPr="00675EE8">
        <w:rPr>
          <w:sz w:val="16"/>
          <w:highlight w:val="green"/>
        </w:rPr>
        <w:t xml:space="preserve"> </w:t>
      </w:r>
      <w:r w:rsidRPr="00675EE8">
        <w:rPr>
          <w:rStyle w:val="Emphasis"/>
          <w:highlight w:val="green"/>
        </w:rPr>
        <w:t xml:space="preserve">voters uncertain </w:t>
      </w:r>
      <w:r w:rsidRPr="00F6345E">
        <w:rPr>
          <w:rStyle w:val="Emphasis"/>
        </w:rPr>
        <w:t xml:space="preserve">about </w:t>
      </w:r>
      <w:r w:rsidRPr="00675EE8">
        <w:rPr>
          <w:rStyle w:val="Emphasis"/>
          <w:highlight w:val="green"/>
        </w:rPr>
        <w:t>whether</w:t>
      </w:r>
      <w:r w:rsidRPr="00675EE8">
        <w:rPr>
          <w:sz w:val="16"/>
          <w:highlight w:val="green"/>
        </w:rPr>
        <w:t xml:space="preserve"> </w:t>
      </w:r>
      <w:r w:rsidRPr="00705AC6">
        <w:rPr>
          <w:sz w:val="16"/>
        </w:rPr>
        <w:t xml:space="preserve">the </w:t>
      </w:r>
      <w:r w:rsidRPr="00675EE8">
        <w:rPr>
          <w:rStyle w:val="Emphasis"/>
          <w:highlight w:val="green"/>
        </w:rPr>
        <w:t xml:space="preserve">messages </w:t>
      </w:r>
      <w:r w:rsidRPr="008A2B27">
        <w:rPr>
          <w:rStyle w:val="Emphasis"/>
        </w:rPr>
        <w:t>communicated</w:t>
      </w:r>
      <w:r w:rsidRPr="008A2B27">
        <w:rPr>
          <w:sz w:val="16"/>
        </w:rPr>
        <w:t xml:space="preserve"> by</w:t>
      </w:r>
      <w:r w:rsidRPr="00705AC6">
        <w:rPr>
          <w:sz w:val="16"/>
        </w:rPr>
        <w:t xml:space="preserve"> those professionals </w:t>
      </w:r>
      <w:r w:rsidRPr="00675EE8">
        <w:rPr>
          <w:rStyle w:val="Emphasis"/>
          <w:highlight w:val="green"/>
          <w:bdr w:val="single" w:sz="18" w:space="0" w:color="auto"/>
        </w:rPr>
        <w:t>can be trusted.</w:t>
      </w:r>
      <w:r w:rsidRPr="00675EE8">
        <w:rPr>
          <w:sz w:val="16"/>
          <w:highlight w:val="green"/>
        </w:rPr>
        <w:t xml:space="preserve"> </w:t>
      </w:r>
      <w:r w:rsidRPr="00705AC6">
        <w:rPr>
          <w:sz w:val="16"/>
        </w:rPr>
        <w:t xml:space="preserve">President Trump has played a major role in raising doubts about the veracity of information conveyed by major news organizations. </w:t>
      </w:r>
      <w:r w:rsidRPr="00675EE8">
        <w:rPr>
          <w:rStyle w:val="Emphasis"/>
          <w:highlight w:val="green"/>
        </w:rPr>
        <w:t>Social media has allowed</w:t>
      </w:r>
      <w:r w:rsidRPr="00675EE8">
        <w:rPr>
          <w:sz w:val="16"/>
          <w:highlight w:val="green"/>
        </w:rPr>
        <w:t xml:space="preserve"> </w:t>
      </w:r>
      <w:r w:rsidRPr="00675EE8">
        <w:rPr>
          <w:rStyle w:val="Emphasis"/>
          <w:highlight w:val="green"/>
        </w:rPr>
        <w:t>individuals</w:t>
      </w:r>
      <w:r w:rsidRPr="00675EE8">
        <w:rPr>
          <w:sz w:val="16"/>
          <w:highlight w:val="green"/>
        </w:rPr>
        <w:t xml:space="preserve"> </w:t>
      </w:r>
      <w:r w:rsidRPr="00705AC6">
        <w:rPr>
          <w:sz w:val="16"/>
        </w:rPr>
        <w:t xml:space="preserve">and small organizations </w:t>
      </w:r>
      <w:r w:rsidRPr="00675EE8">
        <w:rPr>
          <w:rStyle w:val="Emphasis"/>
          <w:highlight w:val="green"/>
        </w:rPr>
        <w:t>to disseminate messages</w:t>
      </w:r>
      <w:r w:rsidRPr="00675EE8">
        <w:rPr>
          <w:sz w:val="16"/>
          <w:highlight w:val="green"/>
        </w:rPr>
        <w:t xml:space="preserve"> </w:t>
      </w:r>
      <w:r w:rsidRPr="00705AC6">
        <w:rPr>
          <w:sz w:val="16"/>
        </w:rPr>
        <w:t xml:space="preserve">(perhaps accurate, perhaps false) </w:t>
      </w:r>
      <w:r w:rsidRPr="00675EE8">
        <w:rPr>
          <w:rStyle w:val="Emphasis"/>
          <w:highlight w:val="green"/>
          <w:bdr w:val="single" w:sz="18" w:space="0" w:color="auto"/>
        </w:rPr>
        <w:t xml:space="preserve">directly to voters, unmediated by </w:t>
      </w:r>
      <w:r w:rsidRPr="00F6345E">
        <w:rPr>
          <w:rStyle w:val="Emphasis"/>
          <w:bdr w:val="single" w:sz="18" w:space="0" w:color="auto"/>
        </w:rPr>
        <w:t>major</w:t>
      </w:r>
      <w:r w:rsidRPr="00675EE8">
        <w:rPr>
          <w:rStyle w:val="Emphasis"/>
          <w:highlight w:val="green"/>
          <w:bdr w:val="single" w:sz="18" w:space="0" w:color="auto"/>
        </w:rPr>
        <w:t xml:space="preserve">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w:t>
      </w:r>
      <w:r w:rsidRPr="00F6345E">
        <w:rPr>
          <w:rStyle w:val="StyleUnderline"/>
        </w:rPr>
        <w:t xml:space="preserve">And </w:t>
      </w:r>
      <w:r w:rsidRPr="00F6345E">
        <w:rPr>
          <w:rStyle w:val="Emphasis"/>
          <w:highlight w:val="green"/>
        </w:rPr>
        <w:t>because</w:t>
      </w:r>
      <w:r w:rsidRPr="00F6345E">
        <w:rPr>
          <w:rStyle w:val="Emphasis"/>
        </w:rPr>
        <w:t xml:space="preserve"> </w:t>
      </w:r>
      <w:r w:rsidRPr="00F6345E">
        <w:rPr>
          <w:rStyle w:val="Emphasis"/>
          <w:highlight w:val="green"/>
        </w:rPr>
        <w:t>different news sources are disseminating different messages</w:t>
      </w:r>
      <w:r w:rsidRPr="00F6345E">
        <w:rPr>
          <w:rStyle w:val="StyleUnderline"/>
        </w:rPr>
        <w:t xml:space="preserve"> a</w:t>
      </w:r>
      <w:r w:rsidRPr="00705AC6">
        <w:rPr>
          <w:rStyle w:val="StyleUnderline"/>
        </w:rPr>
        <w:t xml:space="preserve">bout the same matters, </w:t>
      </w:r>
      <w:r w:rsidRPr="00675EE8">
        <w:rPr>
          <w:rStyle w:val="Emphasis"/>
          <w:highlight w:val="green"/>
        </w:rPr>
        <w:t xml:space="preserve">voters will </w:t>
      </w:r>
      <w:r w:rsidRPr="00705AC6">
        <w:rPr>
          <w:rStyle w:val="StyleUnderline"/>
        </w:rPr>
        <w:t xml:space="preserve">now </w:t>
      </w:r>
      <w:r w:rsidRPr="00675EE8">
        <w:rPr>
          <w:rStyle w:val="Emphasis"/>
          <w:highlight w:val="green"/>
          <w:bdr w:val="single" w:sz="18" w:space="0" w:color="auto"/>
        </w:rPr>
        <w:t>end up with more disparate views of reality</w:t>
      </w:r>
      <w:r w:rsidRPr="00675EE8">
        <w:rPr>
          <w:rStyle w:val="StyleUnderline"/>
          <w:highlight w:val="green"/>
        </w:rPr>
        <w:t xml:space="preserve"> </w:t>
      </w:r>
      <w:r w:rsidRPr="00705AC6">
        <w:rPr>
          <w:rStyle w:val="StyleUnderline"/>
        </w:rPr>
        <w:t>than was the case decades ago.</w:t>
      </w:r>
    </w:p>
    <w:p w14:paraId="168C7725" w14:textId="77777777" w:rsidR="00FA78C6" w:rsidRDefault="00FA78C6" w:rsidP="00FA78C6">
      <w:pPr>
        <w:pStyle w:val="Heading4"/>
      </w:pPr>
      <w:r>
        <w:t xml:space="preserve">Democracy solves </w:t>
      </w:r>
      <w:r>
        <w:rPr>
          <w:u w:val="single"/>
        </w:rPr>
        <w:t>Nuclear War</w:t>
      </w:r>
      <w:r>
        <w:t>.</w:t>
      </w:r>
    </w:p>
    <w:p w14:paraId="25C378F2" w14:textId="77777777" w:rsidR="00FA78C6" w:rsidRPr="00970852" w:rsidRDefault="00FA78C6" w:rsidP="00FA78C6">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(professor of Sociology and Political Science at Stanford University, PhD in Sociology)//Elmer </w:t>
      </w:r>
    </w:p>
    <w:p w14:paraId="57039FB9" w14:textId="77777777" w:rsidR="00FA78C6" w:rsidRDefault="00FA78C6" w:rsidP="00FA78C6">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675EE8">
        <w:rPr>
          <w:rStyle w:val="Emphasis"/>
          <w:highlight w:val="green"/>
        </w:rPr>
        <w:t>in a globalized world</w:t>
      </w:r>
      <w:r w:rsidRPr="00883E3E">
        <w:rPr>
          <w:rStyle w:val="StyleUnderline"/>
        </w:rPr>
        <w:t xml:space="preserve">, one in </w:t>
      </w:r>
      <w:r w:rsidRPr="00675EE8">
        <w:rPr>
          <w:rStyle w:val="Emphasis"/>
          <w:highlight w:val="green"/>
        </w:rPr>
        <w:t>which</w:t>
      </w:r>
      <w:r w:rsidRPr="00675EE8">
        <w:rPr>
          <w:rStyle w:val="StyleUnderline"/>
          <w:highlight w:val="green"/>
        </w:rPr>
        <w:t xml:space="preserve"> </w:t>
      </w:r>
      <w:r w:rsidRPr="00675EE8">
        <w:rPr>
          <w:rStyle w:val="Emphasis"/>
          <w:highlight w:val="green"/>
        </w:rPr>
        <w:t>models</w:t>
      </w:r>
      <w:r w:rsidRPr="00883E3E">
        <w:rPr>
          <w:rStyle w:val="StyleUnderline"/>
        </w:rPr>
        <w:t xml:space="preserve">, trends, and </w:t>
      </w:r>
      <w:r w:rsidRPr="00675EE8">
        <w:rPr>
          <w:rStyle w:val="Emphasis"/>
          <w:highlight w:val="green"/>
        </w:rPr>
        <w:t>ideas</w:t>
      </w:r>
      <w:r w:rsidRPr="00675EE8">
        <w:rPr>
          <w:rStyle w:val="StyleUnderline"/>
          <w:highlight w:val="green"/>
        </w:rPr>
        <w:t xml:space="preserve"> </w:t>
      </w:r>
      <w:r w:rsidRPr="00883E3E">
        <w:rPr>
          <w:rStyle w:val="StyleUnderline"/>
        </w:rPr>
        <w:t xml:space="preserve">cascade </w:t>
      </w:r>
      <w:r w:rsidRPr="00675EE8">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675EE8">
        <w:rPr>
          <w:rStyle w:val="Emphasis"/>
          <w:highlight w:val="green"/>
        </w:rPr>
        <w:t>Authoritarian</w:t>
      </w:r>
      <w:r w:rsidRPr="00675EE8">
        <w:rPr>
          <w:rStyle w:val="StyleUnderline"/>
          <w:highlight w:val="green"/>
        </w:rPr>
        <w:t xml:space="preserve"> </w:t>
      </w:r>
      <w:r w:rsidRPr="00970852">
        <w:rPr>
          <w:rStyle w:val="StyleUnderline"/>
        </w:rPr>
        <w:t xml:space="preserve">and badly </w:t>
      </w:r>
      <w:r w:rsidRPr="00675EE8">
        <w:rPr>
          <w:rStyle w:val="Emphasis"/>
          <w:highlight w:val="green"/>
        </w:rPr>
        <w:t>governed regimes</w:t>
      </w:r>
      <w:r w:rsidRPr="00675EE8">
        <w:rPr>
          <w:rStyle w:val="StyleUnderline"/>
          <w:highlight w:val="green"/>
        </w:rPr>
        <w:t xml:space="preserve"> </w:t>
      </w:r>
      <w:r w:rsidRPr="00970852">
        <w:rPr>
          <w:rStyle w:val="StyleUnderline"/>
        </w:rPr>
        <w:t xml:space="preserve">increasingly </w:t>
      </w:r>
      <w:r w:rsidRPr="00675EE8">
        <w:rPr>
          <w:rStyle w:val="Emphasis"/>
          <w:highlight w:val="green"/>
        </w:rPr>
        <w:t>pose a direct threat to</w:t>
      </w:r>
      <w:r w:rsidRPr="00675EE8">
        <w:rPr>
          <w:rStyle w:val="StyleUnderline"/>
          <w:highlight w:val="green"/>
        </w:rPr>
        <w:t xml:space="preserve"> </w:t>
      </w:r>
      <w:r w:rsidRPr="00970852">
        <w:rPr>
          <w:rStyle w:val="StyleUnderline"/>
        </w:rPr>
        <w:t xml:space="preserve">popular sovereignty and the </w:t>
      </w:r>
      <w:r w:rsidRPr="00675EE8">
        <w:rPr>
          <w:rStyle w:val="Emphasis"/>
          <w:highlight w:val="green"/>
          <w:bdr w:val="single" w:sz="18" w:space="0" w:color="auto"/>
        </w:rPr>
        <w:t>rule of law</w:t>
      </w:r>
      <w:r w:rsidRPr="00675EE8">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w:t>
      </w:r>
      <w:r w:rsidRPr="000905E1">
        <w:rPr>
          <w:sz w:val="16"/>
        </w:rPr>
        <w:lastRenderedPageBreak/>
        <w:t xml:space="preserve">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970852">
        <w:rPr>
          <w:rStyle w:val="StyleUnderline"/>
        </w:rPr>
        <w:t xml:space="preserve">The </w:t>
      </w:r>
      <w:r w:rsidRPr="00675EE8">
        <w:rPr>
          <w:rStyle w:val="Emphasis"/>
          <w:highlight w:val="green"/>
        </w:rPr>
        <w:t>best way to counter Russian</w:t>
      </w:r>
      <w:r w:rsidRPr="00675EE8">
        <w:rPr>
          <w:rStyle w:val="StyleUnderline"/>
          <w:highlight w:val="green"/>
        </w:rPr>
        <w:t xml:space="preserve"> </w:t>
      </w:r>
      <w:r w:rsidRPr="00970852">
        <w:rPr>
          <w:rStyle w:val="StyleUnderline"/>
        </w:rPr>
        <w:t xml:space="preserve">rage </w:t>
      </w:r>
      <w:r w:rsidRPr="00675EE8">
        <w:rPr>
          <w:rStyle w:val="Emphasis"/>
          <w:highlight w:val="green"/>
        </w:rPr>
        <w:t>and Chinese ambition</w:t>
      </w:r>
      <w:r w:rsidRPr="00675EE8">
        <w:rPr>
          <w:rStyle w:val="StyleUnderline"/>
          <w:highlight w:val="green"/>
        </w:rPr>
        <w:t xml:space="preserve"> </w:t>
      </w:r>
      <w:r w:rsidRPr="00675EE8">
        <w:rPr>
          <w:rStyle w:val="Emphasis"/>
          <w:highlight w:val="green"/>
        </w:rPr>
        <w:t>is to show</w:t>
      </w:r>
      <w:r w:rsidRPr="00675EE8">
        <w:rPr>
          <w:rStyle w:val="StyleUnderline"/>
          <w:highlight w:val="green"/>
        </w:rPr>
        <w:t xml:space="preserve"> </w:t>
      </w:r>
      <w:r w:rsidRPr="00970852">
        <w:rPr>
          <w:rStyle w:val="StyleUnderline"/>
        </w:rPr>
        <w:t xml:space="preserve">that </w:t>
      </w:r>
      <w:r w:rsidRPr="00675EE8">
        <w:rPr>
          <w:rStyle w:val="Emphasis"/>
          <w:highlight w:val="green"/>
        </w:rPr>
        <w:t>Moscow and Beijing are on the wrong side of history</w:t>
      </w:r>
      <w:r w:rsidRPr="00970852">
        <w:rPr>
          <w:rStyle w:val="StyleUnderline"/>
        </w:rPr>
        <w:t xml:space="preserve">; </w:t>
      </w:r>
      <w:r w:rsidRPr="002A5EB6">
        <w:rPr>
          <w:rStyle w:val="Emphasis"/>
        </w:rPr>
        <w:t>that</w:t>
      </w:r>
      <w:r w:rsidRPr="002A5EB6">
        <w:rPr>
          <w:rStyle w:val="StyleUnderline"/>
        </w:rPr>
        <w:t xml:space="preserve"> </w:t>
      </w:r>
      <w:r w:rsidRPr="00675EE8">
        <w:rPr>
          <w:rStyle w:val="Emphasis"/>
          <w:highlight w:val="green"/>
        </w:rPr>
        <w:t>people</w:t>
      </w:r>
      <w:r w:rsidRPr="00675EE8">
        <w:rPr>
          <w:rStyle w:val="StyleUnderline"/>
          <w:highlight w:val="green"/>
        </w:rPr>
        <w:t xml:space="preserve"> </w:t>
      </w:r>
      <w:r w:rsidRPr="00970852">
        <w:rPr>
          <w:rStyle w:val="StyleUnderline"/>
        </w:rPr>
        <w:t xml:space="preserve">everywhere </w:t>
      </w:r>
      <w:r w:rsidRPr="00675EE8">
        <w:rPr>
          <w:rStyle w:val="Emphasis"/>
          <w:highlight w:val="green"/>
        </w:rPr>
        <w:t>yearn to be free</w:t>
      </w:r>
      <w:r w:rsidRPr="00970852">
        <w:rPr>
          <w:rStyle w:val="StyleUnderline"/>
        </w:rPr>
        <w:t xml:space="preserve">; and that they can make freedom work to achieve a more just, sustainable, and prosperous society. </w:t>
      </w:r>
      <w:r w:rsidRPr="00675EE8">
        <w:rPr>
          <w:rStyle w:val="Emphasis"/>
          <w:highlight w:val="green"/>
        </w:rPr>
        <w:t>In our networked age</w:t>
      </w:r>
      <w:r w:rsidRPr="00970852">
        <w:rPr>
          <w:rStyle w:val="StyleUnderline"/>
        </w:rPr>
        <w:t xml:space="preserve">, both idealism and the harder </w:t>
      </w:r>
      <w:r w:rsidRPr="00675EE8">
        <w:rPr>
          <w:rStyle w:val="Emphasis"/>
          <w:highlight w:val="green"/>
        </w:rPr>
        <w:t>imperatives</w:t>
      </w:r>
      <w:r w:rsidRPr="00675EE8">
        <w:rPr>
          <w:rStyle w:val="StyleUnderline"/>
          <w:highlight w:val="green"/>
        </w:rPr>
        <w:t xml:space="preserve"> </w:t>
      </w:r>
      <w:r w:rsidRPr="00970852">
        <w:rPr>
          <w:rStyle w:val="StyleUnderline"/>
        </w:rPr>
        <w:t xml:space="preserve">of global power and security </w:t>
      </w:r>
      <w:r w:rsidRPr="00675EE8">
        <w:rPr>
          <w:rStyle w:val="Emphasis"/>
          <w:highlight w:val="green"/>
          <w:bdr w:val="single" w:sz="18" w:space="0" w:color="auto"/>
        </w:rPr>
        <w:t>argue for more democracy, not less</w:t>
      </w:r>
      <w:r w:rsidRPr="00970852">
        <w:rPr>
          <w:rStyle w:val="StyleUnderline"/>
        </w:rPr>
        <w:t>.</w:t>
      </w:r>
      <w:r w:rsidRPr="000905E1">
        <w:rPr>
          <w:sz w:val="16"/>
        </w:rPr>
        <w:t xml:space="preserve"> For one thin</w:t>
      </w:r>
      <w:r w:rsidRPr="00AA530F">
        <w:rPr>
          <w:sz w:val="16"/>
        </w:rPr>
        <w:t>g</w:t>
      </w:r>
      <w:r w:rsidRPr="00AA530F">
        <w:rPr>
          <w:rStyle w:val="Emphasis"/>
        </w:rPr>
        <w:t xml:space="preserve">, </w:t>
      </w:r>
      <w:r w:rsidRPr="00675EE8">
        <w:rPr>
          <w:rStyle w:val="Emphasis"/>
          <w:highlight w:val="green"/>
        </w:rPr>
        <w:t>if we do not worry about</w:t>
      </w:r>
      <w:r w:rsidRPr="000905E1">
        <w:rPr>
          <w:sz w:val="16"/>
        </w:rPr>
        <w:t xml:space="preserve"> the quality of </w:t>
      </w:r>
      <w:r w:rsidRPr="00675EE8">
        <w:rPr>
          <w:rStyle w:val="Emphasis"/>
          <w:highlight w:val="green"/>
        </w:rPr>
        <w:t>governance</w:t>
      </w:r>
      <w:r w:rsidRPr="000905E1">
        <w:rPr>
          <w:sz w:val="16"/>
        </w:rPr>
        <w:t xml:space="preserve"> in lower-income countries, </w:t>
      </w:r>
      <w:r w:rsidRPr="00675EE8">
        <w:rPr>
          <w:rStyle w:val="Emphasis"/>
          <w:highlight w:val="green"/>
        </w:rPr>
        <w:t>we will face</w:t>
      </w:r>
      <w:r w:rsidRPr="00970852">
        <w:rPr>
          <w:rStyle w:val="StyleUnderline"/>
        </w:rPr>
        <w:t xml:space="preserve"> more and more troubled and </w:t>
      </w:r>
      <w:r w:rsidRPr="00675EE8">
        <w:rPr>
          <w:rStyle w:val="Emphasis"/>
          <w:highlight w:val="green"/>
        </w:rPr>
        <w:t>failing states. Famine and genocide</w:t>
      </w:r>
      <w:r w:rsidRPr="00970852">
        <w:rPr>
          <w:rStyle w:val="StyleUnderline"/>
        </w:rPr>
        <w:t xml:space="preserve"> are the curse of authoritarian states, not democratic ones. Outright </w:t>
      </w:r>
      <w:r w:rsidRPr="00675EE8">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675EE8">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675EE8">
        <w:rPr>
          <w:rStyle w:val="Emphasis"/>
          <w:highlight w:val="green"/>
        </w:rPr>
        <w:t>main threats</w:t>
      </w:r>
      <w:r w:rsidRPr="00970852">
        <w:rPr>
          <w:rStyle w:val="StyleUnderline"/>
        </w:rPr>
        <w:t xml:space="preserve"> </w:t>
      </w:r>
      <w:r w:rsidRPr="00675EE8">
        <w:rPr>
          <w:rStyle w:val="Emphasis"/>
          <w:highlight w:val="green"/>
        </w:rPr>
        <w:t>to</w:t>
      </w:r>
      <w:r w:rsidRPr="00675EE8">
        <w:rPr>
          <w:rStyle w:val="StyleUnderline"/>
          <w:highlight w:val="green"/>
        </w:rPr>
        <w:t xml:space="preserve"> </w:t>
      </w:r>
      <w:r w:rsidRPr="00970852">
        <w:rPr>
          <w:rStyle w:val="StyleUnderline"/>
        </w:rPr>
        <w:t xml:space="preserve">U.S. national </w:t>
      </w:r>
      <w:r w:rsidRPr="00675EE8">
        <w:rPr>
          <w:rStyle w:val="Emphasis"/>
          <w:highlight w:val="green"/>
        </w:rPr>
        <w:t>security</w:t>
      </w:r>
      <w:r w:rsidRPr="00675EE8">
        <w:rPr>
          <w:rStyle w:val="StyleUnderline"/>
          <w:highlight w:val="green"/>
        </w:rPr>
        <w:t xml:space="preserve"> </w:t>
      </w:r>
      <w:r w:rsidRPr="00675EE8">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675EE8">
        <w:rPr>
          <w:rStyle w:val="Emphasis"/>
          <w:highlight w:val="green"/>
        </w:rPr>
        <w:t>Russia</w:t>
      </w:r>
      <w:r w:rsidRPr="00970852">
        <w:rPr>
          <w:rStyle w:val="StyleUnderline"/>
        </w:rPr>
        <w:t xml:space="preserve"> and </w:t>
      </w:r>
      <w:r w:rsidRPr="00675EE8">
        <w:rPr>
          <w:rStyle w:val="Emphasis"/>
          <w:highlight w:val="green"/>
        </w:rPr>
        <w:t>China</w:t>
      </w:r>
      <w:r w:rsidRPr="00970852">
        <w:rPr>
          <w:rStyle w:val="StyleUnderline"/>
        </w:rPr>
        <w:t xml:space="preserve"> to </w:t>
      </w:r>
      <w:r w:rsidRPr="00675EE8">
        <w:rPr>
          <w:rStyle w:val="Emphasis"/>
          <w:highlight w:val="green"/>
        </w:rPr>
        <w:t>Iran</w:t>
      </w:r>
      <w:r w:rsidRPr="00675EE8">
        <w:rPr>
          <w:rStyle w:val="StyleUnderline"/>
          <w:highlight w:val="green"/>
        </w:rPr>
        <w:t xml:space="preserve"> </w:t>
      </w:r>
      <w:r w:rsidRPr="00391DEC">
        <w:rPr>
          <w:rStyle w:val="StyleUnderline"/>
        </w:rPr>
        <w:t xml:space="preserve">and </w:t>
      </w:r>
      <w:r w:rsidRPr="00675EE8">
        <w:rPr>
          <w:rStyle w:val="Emphasis"/>
          <w:highlight w:val="green"/>
        </w:rPr>
        <w:t>North Korea</w:t>
      </w:r>
      <w:r w:rsidRPr="00675EE8">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675EE8">
        <w:rPr>
          <w:rStyle w:val="Emphasis"/>
          <w:highlight w:val="green"/>
        </w:rPr>
        <w:t>not</w:t>
      </w:r>
      <w:r w:rsidRPr="00675EE8">
        <w:rPr>
          <w:rStyle w:val="StyleUnderline"/>
          <w:highlight w:val="green"/>
        </w:rPr>
        <w:t xml:space="preserve"> </w:t>
      </w:r>
      <w:r w:rsidRPr="00391DEC">
        <w:rPr>
          <w:rStyle w:val="StyleUnderline"/>
        </w:rPr>
        <w:t xml:space="preserve">the </w:t>
      </w:r>
      <w:r w:rsidRPr="00675EE8">
        <w:rPr>
          <w:rStyle w:val="Emphasis"/>
          <w:highlight w:val="green"/>
        </w:rPr>
        <w:t>democracies</w:t>
      </w:r>
      <w:r w:rsidRPr="00675EE8">
        <w:rPr>
          <w:rStyle w:val="StyleUnderline"/>
          <w:highlight w:val="green"/>
        </w:rPr>
        <w:t xml:space="preserve"> </w:t>
      </w:r>
      <w:r w:rsidRPr="00391DEC">
        <w:rPr>
          <w:rStyle w:val="StyleUnderline"/>
        </w:rPr>
        <w:t xml:space="preserve">of the world that are </w:t>
      </w:r>
      <w:r w:rsidRPr="00675EE8">
        <w:rPr>
          <w:rStyle w:val="Emphasis"/>
          <w:highlight w:val="green"/>
        </w:rPr>
        <w:t>supporting</w:t>
      </w:r>
      <w:r w:rsidRPr="00675EE8">
        <w:rPr>
          <w:rStyle w:val="StyleUnderline"/>
          <w:highlight w:val="green"/>
        </w:rPr>
        <w:t xml:space="preserve"> </w:t>
      </w:r>
      <w:r w:rsidRPr="00391DEC">
        <w:rPr>
          <w:rStyle w:val="StyleUnderline"/>
        </w:rPr>
        <w:t xml:space="preserve">international </w:t>
      </w:r>
      <w:r w:rsidRPr="00675EE8">
        <w:rPr>
          <w:rStyle w:val="Emphasis"/>
          <w:highlight w:val="green"/>
        </w:rPr>
        <w:t>terrorism</w:t>
      </w:r>
      <w:r w:rsidRPr="00391DEC">
        <w:rPr>
          <w:rStyle w:val="StyleUnderline"/>
        </w:rPr>
        <w:t xml:space="preserve">, proliferating </w:t>
      </w:r>
      <w:r w:rsidRPr="00675EE8">
        <w:rPr>
          <w:rStyle w:val="Emphasis"/>
          <w:highlight w:val="green"/>
        </w:rPr>
        <w:t>w</w:t>
      </w:r>
      <w:r w:rsidRPr="00391DEC">
        <w:rPr>
          <w:rStyle w:val="StyleUnderline"/>
        </w:rPr>
        <w:t xml:space="preserve">eapons of </w:t>
      </w:r>
      <w:r w:rsidRPr="00675EE8">
        <w:rPr>
          <w:rStyle w:val="Emphasis"/>
          <w:highlight w:val="green"/>
        </w:rPr>
        <w:t>m</w:t>
      </w:r>
      <w:r w:rsidRPr="00391DEC">
        <w:rPr>
          <w:rStyle w:val="StyleUnderline"/>
        </w:rPr>
        <w:t xml:space="preserve">ass </w:t>
      </w:r>
      <w:r w:rsidRPr="00675EE8">
        <w:rPr>
          <w:rStyle w:val="Emphasis"/>
          <w:highlight w:val="green"/>
        </w:rPr>
        <w:t>d</w:t>
      </w:r>
      <w:r w:rsidRPr="00391DEC">
        <w:rPr>
          <w:rStyle w:val="StyleUnderline"/>
        </w:rPr>
        <w:t>estruction, or threatening the territory of their neighbor</w:t>
      </w:r>
      <w:r w:rsidRPr="00970852">
        <w:rPr>
          <w:rStyle w:val="StyleUnderline"/>
        </w:rPr>
        <w:t>s.</w:t>
      </w:r>
    </w:p>
    <w:p w14:paraId="411364CF" w14:textId="77777777" w:rsidR="00FA78C6" w:rsidRDefault="00FA78C6" w:rsidP="00FA78C6">
      <w:pPr>
        <w:pStyle w:val="Heading4"/>
      </w:pPr>
      <w:r>
        <w:t xml:space="preserve">Nuke war causes extinction AND outweighs </w:t>
      </w:r>
      <w:r w:rsidRPr="00C339DB">
        <w:rPr>
          <w:u w:val="single"/>
        </w:rPr>
        <w:t>other</w:t>
      </w:r>
      <w:r>
        <w:t xml:space="preserve"> existential risks</w:t>
      </w:r>
    </w:p>
    <w:p w14:paraId="200F228E" w14:textId="77777777" w:rsidR="00FA78C6" w:rsidRPr="00E530E8" w:rsidRDefault="00FA78C6" w:rsidP="00FA78C6">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7FAD74C1" w14:textId="77777777" w:rsidR="00FA78C6" w:rsidRDefault="00FA78C6" w:rsidP="00FA78C6">
      <w:pPr>
        <w:rPr>
          <w:sz w:val="16"/>
        </w:rPr>
      </w:pPr>
      <w:r w:rsidRPr="00055D8B">
        <w:rPr>
          <w:sz w:val="16"/>
        </w:rPr>
        <w:t xml:space="preserve">Consequences human survival 12. </w:t>
      </w:r>
      <w:r w:rsidRPr="00675EE8">
        <w:rPr>
          <w:rStyle w:val="StyleUnderline"/>
          <w:highlight w:val="green"/>
        </w:rPr>
        <w:t>Even if the 'other'</w:t>
      </w:r>
      <w:r w:rsidRPr="00055D8B">
        <w:rPr>
          <w:rStyle w:val="StyleUnderline"/>
        </w:rPr>
        <w:t xml:space="preserve"> side </w:t>
      </w:r>
      <w:r w:rsidRPr="00675EE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675EE8">
        <w:rPr>
          <w:rStyle w:val="StyleUnderline"/>
          <w:highlight w:val="green"/>
        </w:rPr>
        <w:t>will still make</w:t>
      </w:r>
      <w:r w:rsidRPr="00391E10">
        <w:rPr>
          <w:sz w:val="16"/>
        </w:rPr>
        <w:t xml:space="preserve"> 'our' country (and </w:t>
      </w:r>
      <w:r w:rsidRPr="00391E10">
        <w:rPr>
          <w:rStyle w:val="StyleUnderline"/>
        </w:rPr>
        <w:t xml:space="preserve">the rest of </w:t>
      </w:r>
      <w:r w:rsidRPr="00675EE8">
        <w:rPr>
          <w:rStyle w:val="StyleUnderline"/>
          <w:highlight w:val="green"/>
        </w:rPr>
        <w:t>the world</w:t>
      </w:r>
      <w:r w:rsidRPr="00391E10">
        <w:rPr>
          <w:sz w:val="16"/>
        </w:rPr>
        <w:t xml:space="preserve">) </w:t>
      </w:r>
      <w:r w:rsidRPr="00675EE8">
        <w:rPr>
          <w:rStyle w:val="Emphasis"/>
          <w:highlight w:val="green"/>
        </w:rPr>
        <w:t>uninhabitable</w:t>
      </w:r>
      <w:r w:rsidRPr="00391E10">
        <w:rPr>
          <w:sz w:val="16"/>
        </w:rPr>
        <w:t xml:space="preserve">, </w:t>
      </w:r>
      <w:r w:rsidRPr="00391E10">
        <w:rPr>
          <w:sz w:val="16"/>
        </w:rPr>
        <w:lastRenderedPageBreak/>
        <w:t xml:space="preserve">potentially </w:t>
      </w:r>
      <w:r w:rsidRPr="00675EE8">
        <w:rPr>
          <w:rStyle w:val="StyleUnderline"/>
          <w:highlight w:val="green"/>
        </w:rPr>
        <w:t>inducing global famine lasting</w:t>
      </w:r>
      <w:r w:rsidRPr="00391E10">
        <w:rPr>
          <w:sz w:val="16"/>
        </w:rPr>
        <w:t xml:space="preserve"> up to </w:t>
      </w:r>
      <w:r w:rsidRPr="00675EE8">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675EE8">
        <w:rPr>
          <w:highlight w:val="green"/>
          <w:u w:val="single"/>
        </w:rPr>
        <w:t xml:space="preserve">A nuclear war </w:t>
      </w:r>
      <w:r w:rsidRPr="00391E10">
        <w:rPr>
          <w:u w:val="single"/>
        </w:rPr>
        <w:t xml:space="preserve">between Russia and the United States, even after the arsenal reductions planned under New START, </w:t>
      </w:r>
      <w:r w:rsidRPr="00675EE8">
        <w:rPr>
          <w:highlight w:val="green"/>
          <w:u w:val="single"/>
        </w:rPr>
        <w:t>could produce a nuclear winter</w:t>
      </w:r>
      <w:r w:rsidRPr="00391E10">
        <w:rPr>
          <w:sz w:val="16"/>
        </w:rPr>
        <w:t xml:space="preserve">. Hence, an attack by either side could be </w:t>
      </w:r>
      <w:r w:rsidRPr="00451A9A">
        <w:rPr>
          <w:sz w:val="16"/>
        </w:rPr>
        <w:t xml:space="preserve">suicidal, </w:t>
      </w:r>
      <w:r w:rsidRPr="00451A9A">
        <w:rPr>
          <w:rStyle w:val="StyleUnderline"/>
        </w:rPr>
        <w:t xml:space="preserve">resulting in </w:t>
      </w:r>
      <w:r w:rsidRPr="00451A9A">
        <w:rPr>
          <w:rStyle w:val="Emphasis"/>
        </w:rPr>
        <w:t>self assured destruction</w:t>
      </w:r>
      <w:r w:rsidRPr="00451A9A">
        <w:rPr>
          <w:rStyle w:val="StyleUnderline"/>
        </w:rPr>
        <w:t>. Even</w:t>
      </w:r>
      <w:r w:rsidRPr="00391E10">
        <w:rPr>
          <w:rStyle w:val="StyleUnderline"/>
        </w:rPr>
        <w:t xml:space="preserve"> </w:t>
      </w:r>
      <w:r w:rsidRPr="00675EE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675EE8">
        <w:rPr>
          <w:rStyle w:val="StyleUnderline"/>
          <w:highlight w:val="green"/>
        </w:rPr>
        <w:t>produce</w:t>
      </w:r>
      <w:r w:rsidRPr="00391E10">
        <w:rPr>
          <w:rStyle w:val="StyleUnderline"/>
        </w:rPr>
        <w:t xml:space="preserve"> so much </w:t>
      </w:r>
      <w:r w:rsidRPr="00675EE8">
        <w:rPr>
          <w:rStyle w:val="StyleUnderline"/>
          <w:highlight w:val="green"/>
        </w:rPr>
        <w:t>smoke</w:t>
      </w:r>
      <w:r w:rsidRPr="00391E10">
        <w:rPr>
          <w:rStyle w:val="StyleUnderline"/>
        </w:rPr>
        <w:t xml:space="preserve"> that temperatures would fall below those </w:t>
      </w:r>
      <w:r w:rsidRPr="00675EE8">
        <w:rPr>
          <w:rStyle w:val="StyleUnderline"/>
          <w:highlight w:val="green"/>
        </w:rPr>
        <w:t xml:space="preserve">of the </w:t>
      </w:r>
      <w:r w:rsidRPr="00391E10">
        <w:rPr>
          <w:rStyle w:val="StyleUnderline"/>
        </w:rPr>
        <w:t xml:space="preserve">Little </w:t>
      </w:r>
      <w:r w:rsidRPr="00675EE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675EE8">
        <w:rPr>
          <w:rStyle w:val="StyleUnderline"/>
          <w:highlight w:val="green"/>
        </w:rPr>
        <w:t xml:space="preserve">allowing </w:t>
      </w:r>
      <w:r w:rsidRPr="00391E10">
        <w:rPr>
          <w:rStyle w:val="StyleUnderline"/>
        </w:rPr>
        <w:t xml:space="preserve">more </w:t>
      </w:r>
      <w:r w:rsidRPr="00675EE8">
        <w:rPr>
          <w:rStyle w:val="Emphasis"/>
          <w:highlight w:val="green"/>
        </w:rPr>
        <w:t>ultraviolet</w:t>
      </w:r>
      <w:r w:rsidRPr="00391E10">
        <w:rPr>
          <w:rStyle w:val="StyleUnderline"/>
        </w:rPr>
        <w:t xml:space="preserve"> </w:t>
      </w:r>
      <w:r w:rsidRPr="00675EE8">
        <w:rPr>
          <w:rStyle w:val="StyleUnderline"/>
          <w:highlight w:val="green"/>
        </w:rPr>
        <w:t>radiation</w:t>
      </w:r>
      <w:r w:rsidRPr="00391E10">
        <w:rPr>
          <w:sz w:val="16"/>
        </w:rPr>
        <w:t xml:space="preserve"> to reach Earth's surface. </w:t>
      </w:r>
      <w:r w:rsidRPr="00391E10">
        <w:rPr>
          <w:rStyle w:val="Emphasis"/>
        </w:rPr>
        <w:t xml:space="preserve">Recent </w:t>
      </w:r>
      <w:r w:rsidRPr="00675EE8">
        <w:rPr>
          <w:rStyle w:val="Emphasis"/>
          <w:highlight w:val="green"/>
        </w:rPr>
        <w:t>studies</w:t>
      </w:r>
      <w:r w:rsidRPr="00675EE8">
        <w:rPr>
          <w:rStyle w:val="StyleUnderline"/>
          <w:highlight w:val="green"/>
        </w:rPr>
        <w:t xml:space="preserve"> predict </w:t>
      </w:r>
      <w:r w:rsidRPr="00391E10">
        <w:rPr>
          <w:rStyle w:val="StyleUnderline"/>
        </w:rPr>
        <w:t xml:space="preserve">that </w:t>
      </w:r>
      <w:r w:rsidRPr="00675EE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675EE8">
        <w:rPr>
          <w:rStyle w:val="StyleUnderline"/>
          <w:highlight w:val="green"/>
        </w:rPr>
        <w:t>would decline</w:t>
      </w:r>
      <w:r w:rsidRPr="00391E10">
        <w:rPr>
          <w:u w:val="single"/>
        </w:rPr>
        <w:t xml:space="preserve"> </w:t>
      </w:r>
      <w:r w:rsidRPr="00675EE8">
        <w:rPr>
          <w:highlight w:val="green"/>
          <w:u w:val="single"/>
        </w:rPr>
        <w:t xml:space="preserve">by </w:t>
      </w:r>
      <w:r w:rsidRPr="00391E10">
        <w:rPr>
          <w:u w:val="single"/>
        </w:rPr>
        <w:t xml:space="preserve">about </w:t>
      </w:r>
      <w:r w:rsidRPr="00675EE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675EE8">
        <w:rPr>
          <w:rStyle w:val="StyleUnderline"/>
          <w:highlight w:val="green"/>
        </w:rPr>
        <w:t>cause the deaths of</w:t>
      </w:r>
      <w:r w:rsidRPr="00391E10">
        <w:rPr>
          <w:rStyle w:val="StyleUnderline"/>
        </w:rPr>
        <w:t xml:space="preserve"> most/nearly all/</w:t>
      </w:r>
      <w:r w:rsidRPr="00675EE8">
        <w:rPr>
          <w:rStyle w:val="Emphasis"/>
          <w:highlight w:val="green"/>
        </w:rPr>
        <w:t>all humans</w:t>
      </w:r>
      <w:r w:rsidRPr="00391E10">
        <w:rPr>
          <w:rStyle w:val="StyleUnderline"/>
        </w:rPr>
        <w:t xml:space="preserve"> (</w:t>
      </w:r>
      <w:r w:rsidRPr="00675EE8">
        <w:rPr>
          <w:rStyle w:val="StyleUnderline"/>
          <w:highlight w:val="green"/>
        </w:rPr>
        <w:t>and</w:t>
      </w:r>
      <w:r w:rsidRPr="00391E10">
        <w:rPr>
          <w:rStyle w:val="StyleUnderline"/>
        </w:rPr>
        <w:t xml:space="preserve"> severely impact/extinguish </w:t>
      </w:r>
      <w:r w:rsidRPr="00675EE8">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675EE8">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675EE8">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7DE08A1" w14:textId="77777777" w:rsidR="00FA78C6" w:rsidRDefault="00FA78C6" w:rsidP="00FA78C6">
      <w:pPr>
        <w:pStyle w:val="Heading3"/>
      </w:pPr>
      <w:r>
        <w:lastRenderedPageBreak/>
        <w:t>Plan [1:30]</w:t>
      </w:r>
    </w:p>
    <w:p w14:paraId="3BFDBCCA" w14:textId="77777777" w:rsidR="00FA78C6" w:rsidRDefault="00FA78C6" w:rsidP="00FA78C6">
      <w:pPr>
        <w:pStyle w:val="Heading4"/>
      </w:pPr>
      <w:r>
        <w:t xml:space="preserve">Thus, I affirm the whole resolution, </w:t>
      </w:r>
      <w:r w:rsidRPr="005A48E1">
        <w:t>Resolved: In a democracy, a free press ought to prioritize objectivity over advocacy.</w:t>
      </w:r>
    </w:p>
    <w:p w14:paraId="104062FC" w14:textId="77777777" w:rsidR="00FA78C6" w:rsidRPr="005A48E1" w:rsidRDefault="00FA78C6" w:rsidP="00FA78C6">
      <w:pPr>
        <w:pStyle w:val="Heading4"/>
      </w:pPr>
      <w:r>
        <w:t xml:space="preserve">Objective journalism lies in objectivity of its </w:t>
      </w:r>
      <w:r>
        <w:rPr>
          <w:u w:val="single"/>
        </w:rPr>
        <w:t>methodology</w:t>
      </w:r>
      <w:r>
        <w:t xml:space="preserve">. </w:t>
      </w:r>
    </w:p>
    <w:p w14:paraId="1122099C" w14:textId="77777777" w:rsidR="00FA78C6" w:rsidRPr="005A48E1" w:rsidRDefault="00FA78C6" w:rsidP="00FA78C6">
      <w:r w:rsidRPr="005A48E1">
        <w:rPr>
          <w:rStyle w:val="Style13ptBold"/>
        </w:rPr>
        <w:t>Jones 9</w:t>
      </w:r>
      <w:r w:rsidRPr="005A48E1">
        <w:t xml:space="preserve"> Alex Jones 9-15-2009 "An Argument Why Journalists Should Not Abandon Objectivity"</w:t>
      </w:r>
      <w:r>
        <w:t xml:space="preserve"> </w:t>
      </w:r>
      <w:hyperlink r:id="rId14"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61D751A7" w14:textId="77777777" w:rsidR="00FA78C6" w:rsidRDefault="00FA78C6" w:rsidP="00FA78C6">
      <w:pPr>
        <w:rPr>
          <w:sz w:val="16"/>
        </w:rPr>
      </w:pPr>
      <w:r w:rsidRPr="002B1835">
        <w:rPr>
          <w:sz w:val="16"/>
        </w:rPr>
        <w:t xml:space="preserve">In their book “The Elements of Journalism: What Newspeople Should Know and the Public Should Expect,” </w:t>
      </w:r>
      <w:r w:rsidRPr="002B1835">
        <w:rPr>
          <w:rStyle w:val="StyleUnderline"/>
        </w:rPr>
        <w:t xml:space="preserve">Bill Kovach and Tom Rosenstiel, describe what they call </w:t>
      </w:r>
      <w:r w:rsidRPr="00F6345E">
        <w:rPr>
          <w:rStyle w:val="StyleUnderline"/>
        </w:rPr>
        <w:t>“</w:t>
      </w:r>
      <w:r w:rsidRPr="00F6345E">
        <w:rPr>
          <w:rStyle w:val="Emphasis"/>
        </w:rPr>
        <w:t>the lost meaning of objectivity</w:t>
      </w:r>
      <w:r w:rsidRPr="00F6345E">
        <w:rPr>
          <w:rStyle w:val="StyleUnderline"/>
        </w:rPr>
        <w:t>.”…</w:t>
      </w:r>
      <w:r w:rsidRPr="002B1835">
        <w:rPr>
          <w:sz w:val="16"/>
        </w:rPr>
        <w:t xml:space="preserve"> As [they] point out, “In the original concept, in other words, </w:t>
      </w:r>
      <w:r w:rsidRPr="00675EE8">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journalists inevitably arrived with bias that they needed objectivity as a discipline to test that bias against the evidence so as to produce journalism that would be closer to truth.</w:t>
      </w:r>
      <w:r w:rsidRPr="002B1835">
        <w:rPr>
          <w:sz w:val="16"/>
        </w:rPr>
        <w:t xml:space="preserve"> They argue that </w:t>
      </w:r>
      <w:r w:rsidRPr="002B1835">
        <w:rPr>
          <w:rStyle w:val="StyleUnderline"/>
        </w:rPr>
        <w:t xml:space="preserve">the quickening of </w:t>
      </w:r>
      <w:r w:rsidRPr="00675EE8">
        <w:rPr>
          <w:rStyle w:val="Emphasis"/>
          <w:highlight w:val="green"/>
        </w:rPr>
        <w:t>objectivity</w:t>
      </w:r>
      <w:r w:rsidRPr="00675EE8">
        <w:rPr>
          <w:rStyle w:val="StyleUnderline"/>
          <w:highlight w:val="green"/>
        </w:rPr>
        <w:t xml:space="preserve"> </w:t>
      </w:r>
      <w:r w:rsidRPr="00675EE8">
        <w:rPr>
          <w:rStyle w:val="Emphasis"/>
          <w:highlight w:val="green"/>
        </w:rPr>
        <w:t>as the</w:t>
      </w:r>
      <w:r w:rsidRPr="00675EE8">
        <w:rPr>
          <w:rStyle w:val="StyleUnderline"/>
          <w:highlight w:val="green"/>
        </w:rPr>
        <w:t xml:space="preserve"> </w:t>
      </w:r>
      <w:r w:rsidRPr="002B1835">
        <w:rPr>
          <w:rStyle w:val="StyleUnderline"/>
        </w:rPr>
        <w:t xml:space="preserve">American </w:t>
      </w:r>
      <w:r w:rsidRPr="00675EE8">
        <w:rPr>
          <w:rStyle w:val="Emphasis"/>
          <w:highlight w:val="green"/>
        </w:rPr>
        <w:t>journalistic standard was born of</w:t>
      </w:r>
      <w:r w:rsidRPr="00675EE8">
        <w:rPr>
          <w:rStyle w:val="StyleUnderline"/>
          <w:highlight w:val="green"/>
        </w:rPr>
        <w:t xml:space="preserve"> </w:t>
      </w:r>
      <w:r w:rsidRPr="002B1835">
        <w:rPr>
          <w:rStyle w:val="StyleUnderline"/>
        </w:rPr>
        <w:t xml:space="preserve">a </w:t>
      </w:r>
      <w:r w:rsidRPr="00675EE8">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F6345E">
        <w:rPr>
          <w:rStyle w:val="Emphasis"/>
        </w:rPr>
        <w:t xml:space="preserve">Their </w:t>
      </w:r>
      <w:r w:rsidRPr="00675EE8">
        <w:rPr>
          <w:rStyle w:val="Emphasis"/>
          <w:highlight w:val="green"/>
        </w:rPr>
        <w:t>objective, scientific inquiry</w:t>
      </w:r>
      <w:r w:rsidRPr="00675EE8">
        <w:rPr>
          <w:rStyle w:val="StyleUnderline"/>
          <w:highlight w:val="green"/>
        </w:rPr>
        <w:t xml:space="preserve"> </w:t>
      </w:r>
      <w:r w:rsidRPr="002B1835">
        <w:rPr>
          <w:rStyle w:val="StyleUnderline"/>
        </w:rPr>
        <w:t xml:space="preserve">is not one that is without bias, but one in which bias </w:t>
      </w:r>
      <w:r w:rsidRPr="00675EE8">
        <w:rPr>
          <w:rStyle w:val="Emphasis"/>
          <w:highlight w:val="green"/>
        </w:rPr>
        <w:t xml:space="preserve">has to stand up to evidence </w:t>
      </w:r>
      <w:r w:rsidRPr="00F6345E">
        <w:rPr>
          <w:rStyle w:val="Emphasis"/>
        </w:rPr>
        <w:t>and results</w:t>
      </w:r>
      <w:r w:rsidRPr="00F6345E">
        <w:rPr>
          <w:sz w:val="16"/>
        </w:rPr>
        <w:t xml:space="preserve">. </w:t>
      </w:r>
      <w:r w:rsidRPr="00F6345E">
        <w:rPr>
          <w:u w:val="single"/>
        </w:rPr>
        <w:t xml:space="preserve">This is the </w:t>
      </w:r>
      <w:r w:rsidRPr="00F6345E">
        <w:rPr>
          <w:rStyle w:val="Emphasis"/>
        </w:rPr>
        <w:t>sensible and realistic approach</w:t>
      </w:r>
      <w:r w:rsidRPr="00F6345E">
        <w:rPr>
          <w:u w:val="single"/>
        </w:rPr>
        <w:t xml:space="preserve"> to objectivity </w:t>
      </w:r>
      <w:r w:rsidRPr="00F6345E">
        <w:rPr>
          <w:rStyle w:val="Emphasis"/>
        </w:rPr>
        <w:t xml:space="preserve">that might be termed </w:t>
      </w:r>
      <w:r w:rsidRPr="00F6345E">
        <w:rPr>
          <w:rStyle w:val="Emphasis"/>
          <w:bdr w:val="single" w:sz="18" w:space="0" w:color="auto"/>
        </w:rPr>
        <w:t>genuine objectivity</w:t>
      </w:r>
      <w:r w:rsidRPr="00F6345E">
        <w:rPr>
          <w:u w:val="single"/>
        </w:rPr>
        <w:t>. It</w:t>
      </w:r>
      <w:r w:rsidRPr="002B1835">
        <w:rPr>
          <w:u w:val="single"/>
        </w:rPr>
        <w:t xml:space="preserve"> begins with the assumption </w:t>
      </w:r>
      <w:r w:rsidRPr="00377E18">
        <w:rPr>
          <w:u w:val="single"/>
        </w:rPr>
        <w:t xml:space="preserve">that </w:t>
      </w:r>
      <w:r w:rsidRPr="00377E18">
        <w:rPr>
          <w:rStyle w:val="Emphasis"/>
        </w:rPr>
        <w:t>journalists have bias</w:t>
      </w:r>
      <w:r w:rsidRPr="00377E18">
        <w:rPr>
          <w:u w:val="single"/>
        </w:rPr>
        <w:t xml:space="preserve">, </w:t>
      </w:r>
      <w:r w:rsidRPr="00377E18">
        <w:rPr>
          <w:rStyle w:val="Emphasis"/>
        </w:rPr>
        <w:t>and</w:t>
      </w:r>
      <w:r w:rsidRPr="00377E18">
        <w:rPr>
          <w:u w:val="single"/>
        </w:rPr>
        <w:t xml:space="preserve"> that the</w:t>
      </w:r>
      <w:r w:rsidRPr="002B1835">
        <w:rPr>
          <w:u w:val="single"/>
        </w:rPr>
        <w:t xml:space="preserve">ir </w:t>
      </w:r>
      <w:r w:rsidRPr="00675EE8">
        <w:rPr>
          <w:rStyle w:val="Emphasis"/>
          <w:highlight w:val="green"/>
        </w:rPr>
        <w:t xml:space="preserve">bias has to be </w:t>
      </w:r>
      <w:r w:rsidRPr="00377E18">
        <w:rPr>
          <w:rStyle w:val="Emphasis"/>
        </w:rPr>
        <w:t xml:space="preserve">tested and </w:t>
      </w:r>
      <w:r w:rsidRPr="00675EE8">
        <w:rPr>
          <w:rStyle w:val="Emphasis"/>
          <w:highlight w:val="green"/>
        </w:rPr>
        <w:t xml:space="preserve">challenged by gathering facts </w:t>
      </w:r>
      <w:r w:rsidRPr="00377E18">
        <w:rPr>
          <w:rStyle w:val="Emphasis"/>
        </w:rPr>
        <w:t xml:space="preserve">and information </w:t>
      </w:r>
      <w:r w:rsidRPr="00675EE8">
        <w:rPr>
          <w:rStyle w:val="Emphasis"/>
          <w:highlight w:val="green"/>
        </w:rPr>
        <w:t>that will either support</w:t>
      </w:r>
      <w:r w:rsidRPr="00377E18">
        <w:rPr>
          <w:rStyle w:val="Emphasis"/>
        </w:rPr>
        <w:t xml:space="preserve"> it </w:t>
      </w:r>
      <w:r w:rsidRPr="00675EE8">
        <w:rPr>
          <w:rStyle w:val="Emphasis"/>
          <w:highlight w:val="green"/>
        </w:rPr>
        <w:t>or knock it down</w:t>
      </w:r>
      <w:r w:rsidRPr="002B1835">
        <w:rPr>
          <w:sz w:val="16"/>
        </w:rPr>
        <w:t>. Often</w:t>
      </w:r>
      <w:r w:rsidRPr="00B92E5E">
        <w:rPr>
          <w:sz w:val="16"/>
        </w:rPr>
        <w:t xml:space="preserve">, </w:t>
      </w:r>
      <w:r w:rsidRPr="00B92E5E">
        <w:rPr>
          <w:rStyle w:val="Emphasis"/>
        </w:rPr>
        <w:t xml:space="preserve">there is information that does both, and </w:t>
      </w:r>
      <w:r w:rsidRPr="002B1835">
        <w:rPr>
          <w:sz w:val="16"/>
        </w:rPr>
        <w:t xml:space="preserve">that </w:t>
      </w:r>
      <w:r w:rsidRPr="00675EE8">
        <w:rPr>
          <w:rStyle w:val="Emphasis"/>
          <w:highlight w:val="green"/>
        </w:rPr>
        <w:t>ambiguity needs to be reported with</w:t>
      </w:r>
      <w:r w:rsidRPr="002B1835">
        <w:rPr>
          <w:sz w:val="16"/>
        </w:rPr>
        <w:t xml:space="preserve"> the </w:t>
      </w:r>
      <w:r w:rsidRPr="00675EE8">
        <w:rPr>
          <w:rStyle w:val="Emphasis"/>
          <w:highlight w:val="green"/>
        </w:rPr>
        <w:t>same dispassion</w:t>
      </w:r>
      <w:r w:rsidRPr="00675EE8">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675EE8">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1C646569" w14:textId="77777777" w:rsidR="00FA78C6" w:rsidRDefault="00FA78C6" w:rsidP="00FA78C6">
      <w:pPr>
        <w:pStyle w:val="Heading4"/>
      </w:pPr>
      <w:r>
        <w:t xml:space="preserve">Even if objectively is not </w:t>
      </w:r>
      <w:r>
        <w:rPr>
          <w:u w:val="single"/>
        </w:rPr>
        <w:t>perfectly achievable</w:t>
      </w:r>
      <w:r>
        <w:t xml:space="preserve">, striving for it is </w:t>
      </w:r>
      <w:r>
        <w:rPr>
          <w:u w:val="single"/>
        </w:rPr>
        <w:t>uniquely valuable</w:t>
      </w:r>
      <w:r>
        <w:t xml:space="preserve"> – this card is </w:t>
      </w:r>
      <w:r>
        <w:rPr>
          <w:u w:val="single"/>
        </w:rPr>
        <w:t>fantastic</w:t>
      </w:r>
      <w:r>
        <w:t xml:space="preserve"> and answers </w:t>
      </w:r>
      <w:r>
        <w:rPr>
          <w:u w:val="single"/>
        </w:rPr>
        <w:t>all of their turns</w:t>
      </w:r>
      <w:r>
        <w:t>.</w:t>
      </w:r>
    </w:p>
    <w:p w14:paraId="52933CA5" w14:textId="77777777" w:rsidR="00FA78C6" w:rsidRPr="00023E93" w:rsidRDefault="00FA78C6" w:rsidP="00FA78C6">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5"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758A5510" w14:textId="77777777" w:rsidR="00FA78C6" w:rsidRDefault="00FA78C6" w:rsidP="00FA78C6">
      <w:pPr>
        <w:rPr>
          <w:rStyle w:val="StyleUnderline"/>
        </w:rPr>
      </w:pPr>
      <w:r w:rsidRPr="0070726C">
        <w:rPr>
          <w:rStyle w:val="StyleUnderline"/>
        </w:rPr>
        <w:t>That everyone understands objectivity differently makes it a dangerously fuzzy concept, easy road kill in the rush to new journalistic techniques</w:t>
      </w:r>
      <w:r w:rsidRPr="003F4DFE">
        <w:rPr>
          <w:sz w:val="16"/>
        </w:rPr>
        <w:t xml:space="preserve">. </w:t>
      </w:r>
      <w:r w:rsidRPr="0070726C">
        <w:rPr>
          <w:rStyle w:val="StyleUnderline"/>
        </w:rPr>
        <w:t xml:space="preserve">We dismiss it at our peril. At heart, </w:t>
      </w:r>
      <w:r w:rsidRPr="00675EE8">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675EE8">
        <w:rPr>
          <w:rStyle w:val="Emphasis"/>
          <w:highlight w:val="green"/>
        </w:rPr>
        <w:t>establish</w:t>
      </w:r>
      <w:r w:rsidRPr="00675EE8">
        <w:rPr>
          <w:rStyle w:val="StyleUnderline"/>
          <w:highlight w:val="green"/>
        </w:rPr>
        <w:t xml:space="preserve"> </w:t>
      </w:r>
      <w:r w:rsidRPr="0070726C">
        <w:rPr>
          <w:rStyle w:val="StyleUnderline"/>
        </w:rPr>
        <w:t xml:space="preserve">the </w:t>
      </w:r>
      <w:r w:rsidRPr="00675EE8">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675EE8">
        <w:rPr>
          <w:rStyle w:val="Emphasis"/>
          <w:highlight w:val="green"/>
          <w:bdr w:val="single" w:sz="18" w:space="0" w:color="auto"/>
        </w:rPr>
        <w:t>report fairly the range of opinion</w:t>
      </w:r>
      <w:r w:rsidRPr="00675EE8">
        <w:rPr>
          <w:rStyle w:val="StyleUnderline"/>
          <w:highlight w:val="green"/>
        </w:rPr>
        <w:t xml:space="preserve"> </w:t>
      </w:r>
      <w:r w:rsidRPr="0070726C">
        <w:rPr>
          <w:rStyle w:val="StyleUnderline"/>
        </w:rPr>
        <w:t xml:space="preserve">around it </w:t>
      </w:r>
      <w:r w:rsidRPr="00675EE8">
        <w:rPr>
          <w:rStyle w:val="Emphasis"/>
          <w:highlight w:val="green"/>
        </w:rPr>
        <w:t>and</w:t>
      </w:r>
      <w:r w:rsidRPr="00675EE8">
        <w:rPr>
          <w:rStyle w:val="StyleUnderline"/>
          <w:highlight w:val="green"/>
        </w:rPr>
        <w:t xml:space="preserve"> </w:t>
      </w:r>
      <w:r w:rsidRPr="00675EE8">
        <w:rPr>
          <w:rStyle w:val="Emphasis"/>
          <w:highlight w:val="green"/>
        </w:rPr>
        <w:t>take</w:t>
      </w:r>
      <w:r w:rsidRPr="00192A6C">
        <w:rPr>
          <w:rStyle w:val="Emphasis"/>
        </w:rPr>
        <w:t xml:space="preserve"> a first cut at </w:t>
      </w:r>
      <w:r w:rsidRPr="00675EE8">
        <w:rPr>
          <w:rStyle w:val="Emphasis"/>
          <w:highlight w:val="green"/>
        </w:rPr>
        <w:t xml:space="preserve">what arguments </w:t>
      </w:r>
      <w:r w:rsidRPr="00675EE8">
        <w:rPr>
          <w:rStyle w:val="Emphasis"/>
          <w:highlight w:val="green"/>
          <w:bdr w:val="single" w:sz="18" w:space="0" w:color="auto"/>
        </w:rPr>
        <w:t xml:space="preserve">are the </w:t>
      </w:r>
      <w:r w:rsidRPr="00192A6C">
        <w:rPr>
          <w:rStyle w:val="Emphasis"/>
          <w:bdr w:val="single" w:sz="18" w:space="0" w:color="auto"/>
        </w:rPr>
        <w:t xml:space="preserve">most </w:t>
      </w:r>
      <w:r w:rsidRPr="00675EE8">
        <w:rPr>
          <w:rStyle w:val="Emphasis"/>
          <w:highlight w:val="green"/>
          <w:bdr w:val="single" w:sz="18" w:space="0" w:color="auto"/>
        </w:rPr>
        <w:t>reasonable</w:t>
      </w:r>
      <w:r w:rsidRPr="003F4DFE">
        <w:rPr>
          <w:sz w:val="16"/>
        </w:rPr>
        <w:t xml:space="preserve">. To keep the presentation </w:t>
      </w:r>
      <w:r w:rsidRPr="003F4DFE">
        <w:rPr>
          <w:sz w:val="16"/>
        </w:rPr>
        <w:lastRenderedPageBreak/>
        <w:t xml:space="preserve">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The news consumer needs faith that there’s somewhere to go quickly for the basic facts that business, politics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675EE8">
        <w:rPr>
          <w:rStyle w:val="Emphasis"/>
          <w:highlight w:val="green"/>
        </w:rPr>
        <w:t>To some, objectivity</w:t>
      </w:r>
      <w:r w:rsidRPr="00675EE8">
        <w:rPr>
          <w:sz w:val="16"/>
          <w:highlight w:val="green"/>
        </w:rPr>
        <w:t xml:space="preserve"> </w:t>
      </w:r>
      <w:r w:rsidRPr="00675EE8">
        <w:rPr>
          <w:rStyle w:val="Emphasis"/>
          <w:highlight w:val="green"/>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destined to die with it (a demise as yet unobserved, if accepted by many as an article of faith). These critics see objectivity as a reactive, stenographic form of journalism, so</w:t>
      </w:r>
      <w:r w:rsidRPr="003F4DFE">
        <w:rPr>
          <w:sz w:val="16"/>
        </w:rPr>
        <w:t xml:space="preserve"> </w:t>
      </w:r>
      <w:r w:rsidRPr="00675EE8">
        <w:rPr>
          <w:rStyle w:val="Emphasis"/>
          <w:highlight w:val="green"/>
        </w:rPr>
        <w:t>wedde</w:t>
      </w:r>
      <w:r>
        <w:rPr>
          <w:rStyle w:val="Emphasis"/>
          <w:highlight w:val="green"/>
        </w:rPr>
        <w:t>s</w:t>
      </w:r>
      <w:r w:rsidRPr="00675EE8">
        <w:rPr>
          <w:rStyle w:val="Emphasis"/>
          <w:highlight w:val="green"/>
        </w:rPr>
        <w:t>d to “balance</w:t>
      </w:r>
      <w:r w:rsidRPr="0070726C">
        <w:rPr>
          <w:rStyle w:val="StyleUnderline"/>
        </w:rPr>
        <w:t>” that it cannot distinguish between legitimate and lunatic opinion, between scientific truth and trash.</w:t>
      </w:r>
      <w:r w:rsidRPr="003F4DFE">
        <w:rPr>
          <w:sz w:val="16"/>
        </w:rPr>
        <w:t xml:space="preserve"> </w:t>
      </w:r>
      <w:r w:rsidRPr="00675EE8">
        <w:rPr>
          <w:rStyle w:val="Emphasis"/>
          <w:highlight w:val="green"/>
        </w:rPr>
        <w:t xml:space="preserve">Others see objectivity as </w:t>
      </w:r>
      <w:r w:rsidRPr="00192A6C">
        <w:rPr>
          <w:rStyle w:val="Emphasis"/>
        </w:rPr>
        <w:t xml:space="preserve">the calling </w:t>
      </w:r>
      <w:r w:rsidRPr="00675EE8">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675EE8">
        <w:rPr>
          <w:rStyle w:val="Emphasis"/>
          <w:highlight w:val="green"/>
        </w:rPr>
        <w:t>others believe objectivity</w:t>
      </w:r>
      <w:r w:rsidRPr="00675EE8">
        <w:rPr>
          <w:sz w:val="16"/>
          <w:highlight w:val="green"/>
        </w:rPr>
        <w:t xml:space="preserve"> </w:t>
      </w:r>
      <w:r w:rsidRPr="0070726C">
        <w:rPr>
          <w:rStyle w:val="StyleUnderline"/>
        </w:rPr>
        <w:t>has never existed at all because perfect objectivity</w:t>
      </w:r>
      <w:r w:rsidRPr="003F4DFE">
        <w:rPr>
          <w:sz w:val="16"/>
        </w:rPr>
        <w:t xml:space="preserve"> </w:t>
      </w:r>
      <w:r w:rsidRPr="00675EE8">
        <w:rPr>
          <w:rStyle w:val="Emphasis"/>
          <w:highlight w:val="green"/>
        </w:rPr>
        <w:t>is</w:t>
      </w:r>
      <w:r w:rsidRPr="00675EE8">
        <w:rPr>
          <w:sz w:val="16"/>
          <w:highlight w:val="green"/>
        </w:rPr>
        <w:t xml:space="preserve"> </w:t>
      </w:r>
      <w:r w:rsidRPr="00675EE8">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675EE8">
        <w:rPr>
          <w:rStyle w:val="Emphasis"/>
          <w:highlight w:val="green"/>
        </w:rPr>
        <w:t>Our view is that 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675EE8">
        <w:rPr>
          <w:rStyle w:val="Emphasis"/>
          <w:highlight w:val="green"/>
        </w:rPr>
        <w:t>is</w:t>
      </w:r>
      <w:r w:rsidRPr="00192A6C">
        <w:rPr>
          <w:sz w:val="16"/>
        </w:rPr>
        <w:t xml:space="preserve"> the</w:t>
      </w:r>
      <w:r w:rsidRPr="003F4DFE">
        <w:rPr>
          <w:sz w:val="16"/>
        </w:rPr>
        <w:t xml:space="preserve"> </w:t>
      </w:r>
      <w:r w:rsidRPr="00675EE8">
        <w:rPr>
          <w:rStyle w:val="Emphasis"/>
          <w:highlight w:val="green"/>
        </w:rPr>
        <w:t>key to</w:t>
      </w:r>
      <w:r w:rsidRPr="00192A6C">
        <w:rPr>
          <w:rStyle w:val="Emphasis"/>
        </w:rPr>
        <w:t xml:space="preserve"> deeply </w:t>
      </w:r>
      <w:r w:rsidRPr="00675EE8">
        <w:rPr>
          <w:rStyle w:val="Emphasis"/>
          <w:highlight w:val="green"/>
        </w:rPr>
        <w:t xml:space="preserve">democratic </w:t>
      </w:r>
      <w:r w:rsidRPr="00192A6C">
        <w:rPr>
          <w:rStyle w:val="Emphasis"/>
        </w:rPr>
        <w:t xml:space="preserve">news </w:t>
      </w:r>
      <w:r w:rsidRPr="00675EE8">
        <w:rPr>
          <w:rStyle w:val="Emphasis"/>
          <w:highlight w:val="green"/>
        </w:rPr>
        <w:t>media</w:t>
      </w:r>
      <w:r w:rsidRPr="00675EE8">
        <w:rPr>
          <w:sz w:val="16"/>
          <w:highlight w:val="green"/>
        </w:rPr>
        <w:t xml:space="preserve"> </w:t>
      </w:r>
      <w:r w:rsidRPr="0070726C">
        <w:rPr>
          <w:rStyle w:val="StyleUnderline"/>
        </w:rPr>
        <w:t xml:space="preserve">now and in the future. It can </w:t>
      </w:r>
      <w:r w:rsidRPr="00675EE8">
        <w:rPr>
          <w:rStyle w:val="Emphasis"/>
          <w:highlight w:val="green"/>
        </w:rPr>
        <w:t xml:space="preserve">reliably serve </w:t>
      </w:r>
      <w:r w:rsidRPr="00192A6C">
        <w:rPr>
          <w:rStyle w:val="Emphasis"/>
        </w:rPr>
        <w:t xml:space="preserve">both </w:t>
      </w:r>
      <w:r w:rsidRPr="00675EE8">
        <w:rPr>
          <w:rStyle w:val="Emphasis"/>
          <w:highlight w:val="green"/>
        </w:rPr>
        <w:t>traditional</w:t>
      </w:r>
      <w:r w:rsidRPr="00192A6C">
        <w:rPr>
          <w:rStyle w:val="Emphasis"/>
        </w:rPr>
        <w:t xml:space="preserve"> journalism </w:t>
      </w:r>
      <w:r w:rsidRPr="00675EE8">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675EE8">
        <w:rPr>
          <w:rStyle w:val="Emphasis"/>
          <w:highlight w:val="green"/>
        </w:rPr>
        <w:t>play by</w:t>
      </w:r>
      <w:r w:rsidRPr="00192A6C">
        <w:rPr>
          <w:rStyle w:val="Emphasis"/>
        </w:rPr>
        <w:t xml:space="preserve"> the </w:t>
      </w:r>
      <w:r w:rsidRPr="00675EE8">
        <w:rPr>
          <w:rStyle w:val="Emphasis"/>
          <w:highlight w:val="green"/>
        </w:rPr>
        <w:t>percentages</w:t>
      </w:r>
      <w:r w:rsidRPr="00192A6C">
        <w:rPr>
          <w:rStyle w:val="Emphasis"/>
        </w:rPr>
        <w:t xml:space="preserve"> in everything</w:t>
      </w:r>
      <w:r w:rsidRPr="003F4DFE">
        <w:rPr>
          <w:sz w:val="16"/>
        </w:rPr>
        <w:t xml:space="preserve">. </w:t>
      </w:r>
      <w:r w:rsidRPr="00675EE8">
        <w:rPr>
          <w:rStyle w:val="Emphasis"/>
          <w:highlight w:val="green"/>
        </w:rPr>
        <w:t>And</w:t>
      </w:r>
      <w:r w:rsidRPr="003F4DFE">
        <w:rPr>
          <w:sz w:val="16"/>
        </w:rPr>
        <w:t xml:space="preserve"> the </w:t>
      </w:r>
      <w:r w:rsidRPr="00675EE8">
        <w:rPr>
          <w:rStyle w:val="Emphasis"/>
          <w:highlight w:val="green"/>
        </w:rPr>
        <w:t>percentages favor</w:t>
      </w:r>
      <w:r w:rsidRPr="008B495F">
        <w:rPr>
          <w:rStyle w:val="Emphasis"/>
        </w:rPr>
        <w:t xml:space="preserve">ing </w:t>
      </w:r>
      <w:r w:rsidRPr="00675EE8">
        <w:rPr>
          <w:rStyle w:val="Emphasis"/>
          <w:highlight w:val="green"/>
        </w:rPr>
        <w:t xml:space="preserve">objective journalism </w:t>
      </w:r>
      <w:r w:rsidRPr="008B495F">
        <w:rPr>
          <w:rStyle w:val="Emphasis"/>
        </w:rPr>
        <w:t>have</w:t>
      </w:r>
      <w:r w:rsidRPr="008B495F">
        <w:rPr>
          <w:sz w:val="16"/>
        </w:rPr>
        <w:t xml:space="preserve"> actually </w:t>
      </w:r>
      <w:r w:rsidRPr="008B495F">
        <w:rPr>
          <w:rStyle w:val="Emphasis"/>
        </w:rPr>
        <w:t>increased</w:t>
      </w:r>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675EE8">
        <w:rPr>
          <w:rStyle w:val="Emphasis"/>
          <w:highlight w:val="green"/>
        </w:rPr>
        <w:t>social networks</w:t>
      </w:r>
      <w:r w:rsidRPr="00675EE8">
        <w:rPr>
          <w:sz w:val="16"/>
          <w:highlight w:val="green"/>
        </w:rPr>
        <w:t xml:space="preserve"> </w:t>
      </w:r>
      <w:r w:rsidRPr="00515B4F">
        <w:rPr>
          <w:rStyle w:val="StyleUnderline"/>
        </w:rPr>
        <w:t>now</w:t>
      </w:r>
      <w:r w:rsidRPr="003F4DFE">
        <w:rPr>
          <w:sz w:val="16"/>
        </w:rPr>
        <w:t xml:space="preserve"> </w:t>
      </w:r>
      <w:r w:rsidRPr="00675EE8">
        <w:rPr>
          <w:rStyle w:val="Emphasis"/>
          <w:highlight w:val="green"/>
          <w:bdr w:val="single" w:sz="18" w:space="0" w:color="auto"/>
        </w:rPr>
        <w:t xml:space="preserve">make it </w:t>
      </w:r>
      <w:r w:rsidRPr="008B495F">
        <w:rPr>
          <w:rStyle w:val="Emphasis"/>
          <w:bdr w:val="single" w:sz="18" w:space="0" w:color="auto"/>
        </w:rPr>
        <w:t xml:space="preserve">more </w:t>
      </w:r>
      <w:r w:rsidRPr="00675EE8">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675EE8">
        <w:rPr>
          <w:rStyle w:val="Emphasis"/>
          <w:highlight w:val="green"/>
        </w:rPr>
        <w:t>Crowdsourcing</w:t>
      </w:r>
      <w:r w:rsidRPr="008B495F">
        <w:rPr>
          <w:rStyle w:val="Emphasis"/>
        </w:rPr>
        <w:t xml:space="preserve"> of</w:t>
      </w:r>
      <w:r w:rsidRPr="008B495F">
        <w:rPr>
          <w:rStyle w:val="StyleUnderline"/>
        </w:rPr>
        <w:t xml:space="preserve"> </w:t>
      </w:r>
      <w:r w:rsidRPr="00675EE8">
        <w:rPr>
          <w:rStyle w:val="Emphasis"/>
          <w:highlight w:val="green"/>
        </w:rPr>
        <w:t>info</w:t>
      </w:r>
      <w:r w:rsidRPr="008B495F">
        <w:rPr>
          <w:rStyle w:val="Emphasis"/>
        </w:rPr>
        <w:t xml:space="preserve">rmation </w:t>
      </w:r>
      <w:r w:rsidRPr="00675EE8">
        <w:rPr>
          <w:rStyle w:val="Emphasis"/>
          <w:highlight w:val="green"/>
        </w:rPr>
        <w:t>and policy alternatives</w:t>
      </w:r>
      <w:r w:rsidRPr="00515B4F">
        <w:rPr>
          <w:rStyle w:val="StyleUnderline"/>
        </w:rPr>
        <w:t xml:space="preserve">, through the news media’s own platforms or social networks, </w:t>
      </w:r>
      <w:r w:rsidRPr="00675EE8">
        <w:rPr>
          <w:rStyle w:val="Emphasis"/>
          <w:highlight w:val="green"/>
          <w:bdr w:val="single" w:sz="18" w:space="0" w:color="auto"/>
        </w:rPr>
        <w:t>can be integral</w:t>
      </w:r>
      <w:r w:rsidRPr="008B495F">
        <w:rPr>
          <w:rStyle w:val="Emphasis"/>
          <w:bdr w:val="single" w:sz="18" w:space="0" w:color="auto"/>
        </w:rPr>
        <w:t xml:space="preserve"> parts </w:t>
      </w:r>
      <w:r w:rsidRPr="00675EE8">
        <w:rPr>
          <w:rStyle w:val="Emphasis"/>
          <w:highlight w:val="green"/>
          <w:bdr w:val="single" w:sz="18" w:space="0" w:color="auto"/>
        </w:rPr>
        <w:t xml:space="preserve">of </w:t>
      </w:r>
      <w:r w:rsidRPr="008B495F">
        <w:rPr>
          <w:rStyle w:val="Emphasis"/>
          <w:bdr w:val="single" w:sz="18" w:space="0" w:color="auto"/>
        </w:rPr>
        <w:t xml:space="preserve">an </w:t>
      </w:r>
      <w:r w:rsidRPr="00675EE8">
        <w:rPr>
          <w:rStyle w:val="Emphasis"/>
          <w:highlight w:val="green"/>
          <w:bdr w:val="single" w:sz="18" w:space="0" w:color="auto"/>
        </w:rPr>
        <w:t xml:space="preserve">objective </w:t>
      </w:r>
      <w:r w:rsidRPr="008B495F">
        <w:rPr>
          <w:rStyle w:val="Emphasis"/>
          <w:bdr w:val="single" w:sz="18" w:space="0" w:color="auto"/>
        </w:rPr>
        <w:t xml:space="preserve">journalistic </w:t>
      </w:r>
      <w:r w:rsidRPr="00675EE8">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photos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675EE8">
        <w:rPr>
          <w:rStyle w:val="Emphasis"/>
          <w:highlight w:val="green"/>
        </w:rPr>
        <w:t>objectivity isn’t</w:t>
      </w:r>
      <w:r w:rsidRPr="00675EE8">
        <w:rPr>
          <w:rStyle w:val="StyleUnderline"/>
          <w:highlight w:val="green"/>
        </w:rPr>
        <w:t xml:space="preserve"> </w:t>
      </w:r>
      <w:r w:rsidRPr="00515B4F">
        <w:rPr>
          <w:rStyle w:val="StyleUnderline"/>
        </w:rPr>
        <w:t xml:space="preserve">so much </w:t>
      </w:r>
      <w:r w:rsidRPr="00675EE8">
        <w:rPr>
          <w:rStyle w:val="Emphasis"/>
          <w:highlight w:val="green"/>
        </w:rPr>
        <w:t>about</w:t>
      </w:r>
      <w:r w:rsidRPr="00675EE8">
        <w:rPr>
          <w:rStyle w:val="StyleUnderline"/>
          <w:highlight w:val="green"/>
        </w:rPr>
        <w:t xml:space="preserve"> </w:t>
      </w:r>
      <w:r w:rsidRPr="00675EE8">
        <w:rPr>
          <w:rStyle w:val="Emphasis"/>
          <w:highlight w:val="green"/>
        </w:rPr>
        <w:lastRenderedPageBreak/>
        <w:t>controlling</w:t>
      </w:r>
      <w:r w:rsidRPr="00675EE8">
        <w:rPr>
          <w:rStyle w:val="StyleUnderline"/>
          <w:highlight w:val="green"/>
        </w:rPr>
        <w:t xml:space="preserve"> </w:t>
      </w:r>
      <w:r w:rsidRPr="00515B4F">
        <w:rPr>
          <w:rStyle w:val="StyleUnderline"/>
        </w:rPr>
        <w:t xml:space="preserve">the </w:t>
      </w:r>
      <w:r w:rsidRPr="00675EE8">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675EE8">
        <w:rPr>
          <w:rStyle w:val="Emphasis"/>
          <w:highlight w:val="green"/>
        </w:rPr>
        <w:t>as</w:t>
      </w:r>
      <w:r w:rsidRPr="00675EE8">
        <w:rPr>
          <w:rStyle w:val="StyleUnderline"/>
          <w:highlight w:val="green"/>
        </w:rPr>
        <w:t xml:space="preserve"> </w:t>
      </w:r>
      <w:r w:rsidRPr="00675EE8">
        <w:rPr>
          <w:rStyle w:val="Emphasis"/>
          <w:highlight w:val="green"/>
          <w:bdr w:val="single" w:sz="18" w:space="0" w:color="auto"/>
        </w:rPr>
        <w:t>making sure it’s</w:t>
      </w:r>
      <w:r w:rsidRPr="008B495F">
        <w:rPr>
          <w:rStyle w:val="Emphasis"/>
          <w:bdr w:val="single" w:sz="18" w:space="0" w:color="auto"/>
        </w:rPr>
        <w:t xml:space="preserve"> all </w:t>
      </w:r>
      <w:r w:rsidRPr="00675EE8">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675EE8">
        <w:rPr>
          <w:rStyle w:val="Emphasis"/>
          <w:highlight w:val="green"/>
        </w:rPr>
        <w:t>Those who see</w:t>
      </w:r>
      <w:r w:rsidRPr="00675EE8">
        <w:rPr>
          <w:sz w:val="16"/>
          <w:highlight w:val="green"/>
        </w:rPr>
        <w:t xml:space="preserve"> </w:t>
      </w:r>
      <w:r w:rsidRPr="00675EE8">
        <w:rPr>
          <w:rStyle w:val="Emphasis"/>
          <w:highlight w:val="green"/>
        </w:rPr>
        <w:t>journalists as</w:t>
      </w:r>
      <w:r w:rsidRPr="008B495F">
        <w:rPr>
          <w:rStyle w:val="Emphasis"/>
        </w:rPr>
        <w:t xml:space="preserve"> elite of “</w:t>
      </w:r>
      <w:r w:rsidRPr="00675EE8">
        <w:rPr>
          <w:rStyle w:val="Emphasis"/>
          <w:highlight w:val="green"/>
        </w:rPr>
        <w:t>gatekeepers</w:t>
      </w:r>
      <w:r w:rsidRPr="003F4DFE">
        <w:rPr>
          <w:sz w:val="16"/>
        </w:rPr>
        <w:t xml:space="preserve">” under such circumstances </w:t>
      </w:r>
      <w:r w:rsidRPr="00675EE8">
        <w:rPr>
          <w:rStyle w:val="Emphasis"/>
          <w:highlight w:val="green"/>
        </w:rPr>
        <w:t>have the picture</w:t>
      </w:r>
      <w:r w:rsidRPr="003F4DFE">
        <w:rPr>
          <w:sz w:val="16"/>
        </w:rPr>
        <w:t xml:space="preserve"> precisely </w:t>
      </w:r>
      <w:r w:rsidRPr="00675EE8">
        <w:rPr>
          <w:rStyle w:val="Emphasis"/>
          <w:highlight w:val="green"/>
        </w:rPr>
        <w:t>backward</w:t>
      </w:r>
      <w:r w:rsidRPr="00515B4F">
        <w:rPr>
          <w:rStyle w:val="StyleUnderline"/>
        </w:rPr>
        <w:t>. It is a far more elite perspective to think that the majority of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675EE8">
        <w:rPr>
          <w:rStyle w:val="Emphasis"/>
          <w:highlight w:val="green"/>
        </w:rPr>
        <w:t>people</w:t>
      </w:r>
      <w:r w:rsidRPr="00675EE8">
        <w:rPr>
          <w:sz w:val="16"/>
          <w:highlight w:val="green"/>
        </w:rPr>
        <w:t xml:space="preserve"> </w:t>
      </w:r>
      <w:r w:rsidRPr="003F4DFE">
        <w:rPr>
          <w:sz w:val="16"/>
        </w:rPr>
        <w:t xml:space="preserve">who arrive at work need to start work. They </w:t>
      </w:r>
      <w:r w:rsidRPr="00675EE8">
        <w:rPr>
          <w:rStyle w:val="Emphasis"/>
          <w:highlight w:val="green"/>
        </w:rPr>
        <w:t>value</w:t>
      </w:r>
      <w:r w:rsidRPr="00675EE8">
        <w:rPr>
          <w:sz w:val="16"/>
          <w:highlight w:val="green"/>
        </w:rPr>
        <w:t xml:space="preserve"> </w:t>
      </w:r>
      <w:r w:rsidRPr="00675EE8">
        <w:rPr>
          <w:rStyle w:val="Emphasis"/>
          <w:highlight w:val="green"/>
          <w:bdr w:val="single" w:sz="18" w:space="0" w:color="auto"/>
        </w:rPr>
        <w:t>fast, concise and reliable news</w:t>
      </w:r>
      <w:r w:rsidRPr="00675EE8">
        <w:rPr>
          <w:sz w:val="16"/>
          <w:highlight w:val="green"/>
        </w:rPr>
        <w:t xml:space="preserve"> </w:t>
      </w:r>
      <w:r w:rsidRPr="003F4DFE">
        <w:rPr>
          <w:sz w:val="16"/>
        </w:rPr>
        <w:t xml:space="preserve">when their time permits. Objective media provide a profoundly democratic source of information, offering the vast majority of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675EE8">
        <w:rPr>
          <w:rStyle w:val="Emphasis"/>
          <w:highlight w:val="green"/>
        </w:rPr>
        <w:t>claim that covering both sides</w:t>
      </w:r>
      <w:r w:rsidRPr="00515B4F">
        <w:rPr>
          <w:rStyle w:val="StyleUnderline"/>
        </w:rPr>
        <w:t xml:space="preserve"> of the story </w:t>
      </w:r>
      <w:r w:rsidRPr="00675EE8">
        <w:rPr>
          <w:rStyle w:val="Emphasis"/>
          <w:highlight w:val="green"/>
          <w:bdr w:val="single" w:sz="18" w:space="0" w:color="auto"/>
        </w:rPr>
        <w:t>leads objective journalists to equate truth and nonsense</w:t>
      </w:r>
      <w:r w:rsidRPr="00515B4F">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one that traditional training and mores don’t prepare most practitioners for.” Craig Newmark fears that a “pretense of objectivity” leads journalists to treat fringe beliefs as significantly as facts in an effort to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675EE8">
        <w:rPr>
          <w:rStyle w:val="Emphasis"/>
          <w:highlight w:val="green"/>
        </w:rPr>
        <w:t>Objective news</w:t>
      </w:r>
      <w:r w:rsidRPr="00166BCC">
        <w:rPr>
          <w:rStyle w:val="Emphasis"/>
        </w:rPr>
        <w:t xml:space="preserve">rooms </w:t>
      </w:r>
      <w:r w:rsidRPr="003F4DFE">
        <w:rPr>
          <w:sz w:val="16"/>
        </w:rPr>
        <w:t xml:space="preserve">today </w:t>
      </w:r>
      <w:r w:rsidRPr="00675EE8">
        <w:rPr>
          <w:rStyle w:val="Emphasis"/>
          <w:highlight w:val="green"/>
        </w:rPr>
        <w:t>deal</w:t>
      </w:r>
      <w:r w:rsidRPr="00675EE8">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675EE8">
        <w:rPr>
          <w:rStyle w:val="Emphasis"/>
          <w:highlight w:val="green"/>
        </w:rPr>
        <w:t>successfully</w:t>
      </w:r>
      <w:r w:rsidRPr="00675EE8">
        <w:rPr>
          <w:sz w:val="16"/>
          <w:highlight w:val="green"/>
        </w:rPr>
        <w:t xml:space="preserve"> </w:t>
      </w:r>
      <w:r w:rsidRPr="00675EE8">
        <w:rPr>
          <w:rStyle w:val="Emphasis"/>
          <w:highlight w:val="green"/>
          <w:bdr w:val="single" w:sz="18" w:space="0" w:color="auto"/>
        </w:rPr>
        <w:t>with disputes over facts</w:t>
      </w:r>
      <w:r w:rsidRPr="003F4DFE">
        <w:rPr>
          <w:sz w:val="16"/>
        </w:rPr>
        <w:t xml:space="preserve">. </w:t>
      </w:r>
      <w:r w:rsidRPr="00675EE8">
        <w:rPr>
          <w:rStyle w:val="Emphasis"/>
          <w:highlight w:val="green"/>
        </w:rPr>
        <w:t>Since</w:t>
      </w:r>
      <w:r w:rsidRPr="00833060">
        <w:rPr>
          <w:rStyle w:val="Emphasis"/>
        </w:rPr>
        <w:t xml:space="preserve"> the</w:t>
      </w:r>
      <w:r w:rsidRPr="00833060">
        <w:rPr>
          <w:sz w:val="16"/>
        </w:rPr>
        <w:t xml:space="preserve"> </w:t>
      </w:r>
      <w:r w:rsidRPr="003F4DFE">
        <w:rPr>
          <w:sz w:val="16"/>
        </w:rPr>
        <w:t xml:space="preserve">vast </w:t>
      </w:r>
      <w:r w:rsidRPr="00675EE8">
        <w:rPr>
          <w:rStyle w:val="Emphasis"/>
          <w:highlight w:val="green"/>
        </w:rPr>
        <w:t xml:space="preserve">majority of </w:t>
      </w:r>
      <w:r w:rsidRPr="00833060">
        <w:rPr>
          <w:rStyle w:val="Emphasis"/>
        </w:rPr>
        <w:t xml:space="preserve">the world’s </w:t>
      </w:r>
      <w:r w:rsidRPr="00675EE8">
        <w:rPr>
          <w:rStyle w:val="Emphasis"/>
          <w:highlight w:val="green"/>
        </w:rPr>
        <w:t>scientists</w:t>
      </w:r>
      <w:r w:rsidRPr="00675EE8">
        <w:rPr>
          <w:sz w:val="16"/>
          <w:highlight w:val="green"/>
        </w:rPr>
        <w:t xml:space="preserve"> </w:t>
      </w:r>
      <w:r w:rsidRPr="00675EE8">
        <w:rPr>
          <w:rStyle w:val="Emphasis"/>
          <w:highlight w:val="green"/>
        </w:rPr>
        <w:t xml:space="preserve">believe </w:t>
      </w:r>
      <w:r w:rsidRPr="00833060">
        <w:rPr>
          <w:rStyle w:val="Emphasis"/>
        </w:rPr>
        <w:t xml:space="preserve">the </w:t>
      </w:r>
      <w:r w:rsidRPr="00675EE8">
        <w:rPr>
          <w:rStyle w:val="Emphasis"/>
          <w:highlight w:val="green"/>
        </w:rPr>
        <w:t>globe is heating</w:t>
      </w:r>
      <w:r w:rsidRPr="00833060">
        <w:rPr>
          <w:rStyle w:val="Emphasis"/>
        </w:rPr>
        <w:t xml:space="preserve"> up, </w:t>
      </w:r>
      <w:r w:rsidRPr="00675EE8">
        <w:rPr>
          <w:rStyle w:val="Emphasis"/>
          <w:highlight w:val="green"/>
          <w:bdr w:val="single" w:sz="18" w:space="0" w:color="auto"/>
        </w:rPr>
        <w:t xml:space="preserve">few </w:t>
      </w:r>
      <w:r w:rsidRPr="00833060">
        <w:rPr>
          <w:rStyle w:val="Emphasis"/>
          <w:bdr w:val="single" w:sz="18" w:space="0" w:color="auto"/>
        </w:rPr>
        <w:t xml:space="preserve">news </w:t>
      </w:r>
      <w:r w:rsidRPr="00675EE8">
        <w:rPr>
          <w:rStyle w:val="Emphasis"/>
          <w:highlight w:val="green"/>
          <w:bdr w:val="single" w:sz="18" w:space="0" w:color="auto"/>
        </w:rPr>
        <w:t xml:space="preserve">stories </w:t>
      </w:r>
      <w:r w:rsidRPr="00833060">
        <w:rPr>
          <w:rStyle w:val="Emphasis"/>
          <w:bdr w:val="single" w:sz="18" w:space="0" w:color="auto"/>
        </w:rPr>
        <w:t xml:space="preserve">on the subject </w:t>
      </w:r>
      <w:r w:rsidRPr="00675EE8">
        <w:rPr>
          <w:rStyle w:val="Emphasis"/>
          <w:highlight w:val="green"/>
          <w:bdr w:val="single" w:sz="18" w:space="0" w:color="auto"/>
        </w:rPr>
        <w:t xml:space="preserve">devote </w:t>
      </w:r>
      <w:r w:rsidRPr="00833060">
        <w:rPr>
          <w:rStyle w:val="Emphasis"/>
          <w:bdr w:val="single" w:sz="18" w:space="0" w:color="auto"/>
        </w:rPr>
        <w:t xml:space="preserve">substantial </w:t>
      </w:r>
      <w:r w:rsidRPr="00675EE8">
        <w:rPr>
          <w:rStyle w:val="Emphasis"/>
          <w:highlight w:val="green"/>
          <w:bdr w:val="single" w:sz="18" w:space="0" w:color="auto"/>
        </w:rPr>
        <w:t xml:space="preserve">space to </w:t>
      </w:r>
      <w:r w:rsidRPr="00833060">
        <w:rPr>
          <w:rStyle w:val="Emphasis"/>
          <w:bdr w:val="single" w:sz="18" w:space="0" w:color="auto"/>
        </w:rPr>
        <w:t xml:space="preserve">those who </w:t>
      </w:r>
      <w:r w:rsidRPr="00675EE8">
        <w:rPr>
          <w:rStyle w:val="Emphasis"/>
          <w:highlight w:val="green"/>
          <w:bdr w:val="single" w:sz="18" w:space="0" w:color="auto"/>
        </w:rPr>
        <w:t>deny it</w:t>
      </w:r>
      <w:r w:rsidRPr="003F4DFE">
        <w:rPr>
          <w:sz w:val="16"/>
        </w:rPr>
        <w:t xml:space="preserve">. </w:t>
      </w:r>
      <w:r w:rsidRPr="00675EE8">
        <w:rPr>
          <w:rStyle w:val="Emphasis"/>
          <w:highlight w:val="green"/>
        </w:rPr>
        <w:t>Fact-checking</w:t>
      </w:r>
      <w:r w:rsidRPr="00675EE8">
        <w:rPr>
          <w:sz w:val="16"/>
          <w:highlight w:val="green"/>
        </w:rPr>
        <w:t xml:space="preserve"> </w:t>
      </w:r>
      <w:r w:rsidRPr="003F4DFE">
        <w:rPr>
          <w:sz w:val="16"/>
        </w:rPr>
        <w:t xml:space="preserve">politicians’ </w:t>
      </w:r>
      <w:r w:rsidRPr="00675EE8">
        <w:rPr>
          <w:rStyle w:val="Emphasis"/>
          <w:highlight w:val="green"/>
        </w:rPr>
        <w:t>statements</w:t>
      </w:r>
      <w:r w:rsidRPr="00675EE8">
        <w:rPr>
          <w:sz w:val="16"/>
          <w:highlight w:val="green"/>
        </w:rPr>
        <w:t xml:space="preserve"> </w:t>
      </w:r>
      <w:r w:rsidRPr="00675EE8">
        <w:rPr>
          <w:rStyle w:val="Emphasis"/>
          <w:highlight w:val="green"/>
        </w:rPr>
        <w:t>originated with</w:t>
      </w:r>
      <w:r w:rsidRPr="00675EE8">
        <w:rPr>
          <w:sz w:val="16"/>
          <w:highlight w:val="green"/>
        </w:rPr>
        <w:t xml:space="preserve"> </w:t>
      </w:r>
      <w:r w:rsidRPr="003F4DFE">
        <w:rPr>
          <w:sz w:val="16"/>
        </w:rPr>
        <w:t xml:space="preserve">traditional, </w:t>
      </w:r>
      <w:r w:rsidRPr="00675EE8">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675EE8">
        <w:rPr>
          <w:rStyle w:val="Emphasis"/>
          <w:highlight w:val="green"/>
        </w:rPr>
        <w:t>objectivity</w:t>
      </w:r>
      <w:r w:rsidRPr="00675EE8">
        <w:rPr>
          <w:rStyle w:val="StyleUnderline"/>
          <w:highlight w:val="green"/>
        </w:rPr>
        <w:t xml:space="preserve"> </w:t>
      </w:r>
      <w:r w:rsidRPr="00675EE8">
        <w:rPr>
          <w:rStyle w:val="Emphasis"/>
          <w:highlight w:val="green"/>
          <w:bdr w:val="single" w:sz="18" w:space="0" w:color="auto"/>
        </w:rPr>
        <w:t>do not require a “view from nowhere”</w:t>
      </w:r>
      <w:r w:rsidRPr="00675EE8">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 xml:space="preserve">This is the kind of objectivity that Jay </w:t>
      </w:r>
      <w:r w:rsidRPr="003F4DFE">
        <w:rPr>
          <w:rStyle w:val="StyleUnderline"/>
        </w:rPr>
        <w:lastRenderedPageBreak/>
        <w:t>Rosen hopefully can be a fan of, and the functioning model for many journalists today</w:t>
      </w:r>
      <w:r w:rsidRPr="003F4DFE">
        <w:rPr>
          <w:sz w:val="16"/>
        </w:rPr>
        <w:t xml:space="preserve">. </w:t>
      </w:r>
      <w:r w:rsidRPr="00675EE8">
        <w:rPr>
          <w:rStyle w:val="Emphasis"/>
          <w:highlight w:val="green"/>
        </w:rPr>
        <w:t>Objectivity</w:t>
      </w:r>
      <w:r w:rsidRPr="00675EE8">
        <w:rPr>
          <w:sz w:val="16"/>
          <w:highlight w:val="green"/>
        </w:rPr>
        <w:t xml:space="preserve"> </w:t>
      </w:r>
      <w:r w:rsidRPr="003F4DFE">
        <w:rPr>
          <w:sz w:val="16"/>
        </w:rPr>
        <w:t xml:space="preserve">also </w:t>
      </w:r>
      <w:r w:rsidRPr="00675EE8">
        <w:rPr>
          <w:rStyle w:val="Emphasis"/>
          <w:highlight w:val="green"/>
        </w:rPr>
        <w:t xml:space="preserve">doesn’t mean </w:t>
      </w:r>
      <w:r w:rsidRPr="00675EE8">
        <w:rPr>
          <w:rStyle w:val="Emphasis"/>
          <w:highlight w:val="green"/>
          <w:bdr w:val="single" w:sz="18" w:space="0" w:color="auto"/>
        </w:rPr>
        <w:t>rejection of human emotion</w:t>
      </w:r>
      <w:r w:rsidRPr="00675EE8">
        <w:rPr>
          <w:rStyle w:val="Emphasis"/>
          <w:highlight w:val="green"/>
        </w:rPr>
        <w:t>.</w:t>
      </w:r>
      <w:r w:rsidRPr="00675EE8">
        <w:rPr>
          <w:sz w:val="16"/>
          <w:highlight w:val="green"/>
        </w:rPr>
        <w:t xml:space="preserve"> </w:t>
      </w:r>
      <w:r w:rsidRPr="003F4DFE">
        <w:rPr>
          <w:rStyle w:val="StyleUnderline"/>
        </w:rPr>
        <w:t>The slaying of children by a gunman at a school can be fairly referred to as horrific; there is no need for a paragraph saying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675EE8">
        <w:rPr>
          <w:rStyle w:val="Emphasis"/>
          <w:highlight w:val="green"/>
        </w:rPr>
        <w:t>nothing robotic</w:t>
      </w:r>
      <w:r w:rsidRPr="00675EE8">
        <w:rPr>
          <w:sz w:val="16"/>
          <w:highlight w:val="green"/>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another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propagandist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argument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The value of objectivity is not simply a debate to hold in seminars and journalism schools. It is a fundamental value of public discourse and collaboration. It will endure precisely as long as people speak out in its defence.</w:t>
      </w:r>
    </w:p>
    <w:p w14:paraId="56EE3FD2" w14:textId="77777777" w:rsidR="00FA78C6" w:rsidRDefault="00FA78C6" w:rsidP="00FA78C6">
      <w:pPr>
        <w:pStyle w:val="Heading4"/>
      </w:pPr>
      <w:r>
        <w:t xml:space="preserve">Do not conflate </w:t>
      </w:r>
      <w:r>
        <w:rPr>
          <w:u w:val="single"/>
        </w:rPr>
        <w:t>o</w:t>
      </w:r>
      <w:r w:rsidRPr="00046167">
        <w:rPr>
          <w:u w:val="single"/>
        </w:rPr>
        <w:t>bjectivity</w:t>
      </w:r>
      <w:r>
        <w:t xml:space="preserve"> with </w:t>
      </w:r>
      <w:r>
        <w:rPr>
          <w:u w:val="single"/>
        </w:rPr>
        <w:t>neutrality</w:t>
      </w:r>
      <w:r>
        <w:t xml:space="preserve"> – the truth doesn’t always lie </w:t>
      </w:r>
      <w:r>
        <w:rPr>
          <w:u w:val="single"/>
        </w:rPr>
        <w:t>in the center</w:t>
      </w:r>
      <w:r>
        <w:t>.</w:t>
      </w:r>
    </w:p>
    <w:p w14:paraId="0D13429E" w14:textId="77777777" w:rsidR="00FA78C6" w:rsidRPr="0047477E" w:rsidRDefault="00FA78C6" w:rsidP="00FA78C6">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6"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36EF6D62" w14:textId="77777777" w:rsidR="00FA78C6" w:rsidRPr="00046167" w:rsidRDefault="00FA78C6" w:rsidP="00FA78C6">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675EE8">
        <w:rPr>
          <w:rStyle w:val="Emphasis"/>
          <w:highlight w:val="green"/>
        </w:rPr>
        <w:t xml:space="preserve">The truth </w:t>
      </w:r>
      <w:r w:rsidRPr="00747104">
        <w:rPr>
          <w:rStyle w:val="Emphasis"/>
          <w:highlight w:val="green"/>
        </w:rPr>
        <w:t>is objective</w:t>
      </w:r>
      <w:r w:rsidRPr="00747104">
        <w:rPr>
          <w:sz w:val="16"/>
        </w:rPr>
        <w:t xml:space="preserve">, a </w:t>
      </w:r>
      <w:r w:rsidRPr="00747104">
        <w:rPr>
          <w:rStyle w:val="Emphasis"/>
          <w:highlight w:val="green"/>
        </w:rPr>
        <w:t>presentation</w:t>
      </w:r>
      <w:r w:rsidRPr="00747104">
        <w:rPr>
          <w:sz w:val="16"/>
          <w:highlight w:val="green"/>
        </w:rPr>
        <w:t xml:space="preserve"> </w:t>
      </w:r>
      <w:r w:rsidRPr="00747104">
        <w:rPr>
          <w:rStyle w:val="Emphasis"/>
          <w:highlight w:val="green"/>
        </w:rPr>
        <w:t>of both sides</w:t>
      </w:r>
      <w:r w:rsidRPr="00747104">
        <w:rPr>
          <w:sz w:val="16"/>
        </w:rPr>
        <w:t xml:space="preserve"> </w:t>
      </w:r>
      <w:r w:rsidRPr="00046167">
        <w:rPr>
          <w:sz w:val="16"/>
        </w:rPr>
        <w:t xml:space="preserve">of an </w:t>
      </w:r>
      <w:r w:rsidRPr="00747104">
        <w:rPr>
          <w:sz w:val="16"/>
        </w:rPr>
        <w:t xml:space="preserve">argument </w:t>
      </w:r>
      <w:r w:rsidRPr="00747104">
        <w:rPr>
          <w:rStyle w:val="Emphasis"/>
          <w:highlight w:val="green"/>
          <w:bdr w:val="single" w:sz="18" w:space="0" w:color="auto"/>
        </w:rPr>
        <w:t>is not necessarily objective</w:t>
      </w:r>
      <w:r w:rsidRPr="00747104">
        <w:rPr>
          <w:sz w:val="16"/>
        </w:rPr>
        <w:t>.</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675EE8">
        <w:rPr>
          <w:rStyle w:val="Emphasis"/>
          <w:highlight w:val="green"/>
        </w:rPr>
        <w:t>sometimes</w:t>
      </w:r>
      <w:r w:rsidRPr="00046167">
        <w:rPr>
          <w:rStyle w:val="StyleUnderline"/>
        </w:rPr>
        <w:t xml:space="preserve">, and this may </w:t>
      </w:r>
      <w:r w:rsidRPr="00046167">
        <w:rPr>
          <w:rStyle w:val="StyleUnderline"/>
        </w:rPr>
        <w:lastRenderedPageBreak/>
        <w:t xml:space="preserve">sound overly simplistic, but it remains true, </w:t>
      </w:r>
      <w:r w:rsidRPr="00675EE8">
        <w:rPr>
          <w:rStyle w:val="Emphasis"/>
          <w:highlight w:val="green"/>
          <w:bdr w:val="single" w:sz="18" w:space="0" w:color="auto"/>
        </w:rPr>
        <w:t>there is only one credible side to a debate</w:t>
      </w:r>
      <w:r w:rsidRPr="00046167">
        <w:rPr>
          <w:sz w:val="16"/>
        </w:rPr>
        <w:t xml:space="preserve">. </w:t>
      </w:r>
      <w:r w:rsidRPr="00675EE8">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675EE8">
        <w:rPr>
          <w:rStyle w:val="Emphasis"/>
          <w:highlight w:val="green"/>
        </w:rPr>
        <w:t>Humans evolved</w:t>
      </w:r>
      <w:r w:rsidRPr="00675EE8">
        <w:rPr>
          <w:rStyle w:val="StyleUnderline"/>
          <w:highlight w:val="green"/>
        </w:rPr>
        <w:t xml:space="preserve"> </w:t>
      </w:r>
      <w:r w:rsidRPr="00046167">
        <w:rPr>
          <w:rStyle w:val="StyleUnderline"/>
        </w:rPr>
        <w:t xml:space="preserve">from apes. You cannot cut taxes by 20 percent and close enough loopholes to be revenue neutral without raising taxes on the middle class. </w:t>
      </w:r>
      <w:r w:rsidRPr="00675EE8">
        <w:rPr>
          <w:rStyle w:val="Emphasis"/>
          <w:highlight w:val="green"/>
        </w:rPr>
        <w:t>Study</w:t>
      </w:r>
      <w:r w:rsidRPr="00675EE8">
        <w:rPr>
          <w:rStyle w:val="StyleUnderline"/>
          <w:highlight w:val="green"/>
        </w:rPr>
        <w:t xml:space="preserve"> </w:t>
      </w:r>
      <w:r w:rsidRPr="00675EE8">
        <w:rPr>
          <w:rStyle w:val="Emphasis"/>
          <w:highlight w:val="green"/>
        </w:rPr>
        <w:t>after</w:t>
      </w:r>
      <w:r w:rsidRPr="00675EE8">
        <w:rPr>
          <w:rStyle w:val="StyleUnderline"/>
          <w:highlight w:val="green"/>
        </w:rPr>
        <w:t xml:space="preserve"> </w:t>
      </w:r>
      <w:r w:rsidRPr="00046167">
        <w:rPr>
          <w:rStyle w:val="StyleUnderline"/>
        </w:rPr>
        <w:t xml:space="preserve">reputable </w:t>
      </w:r>
      <w:r w:rsidRPr="00675EE8">
        <w:rPr>
          <w:rStyle w:val="Emphasis"/>
          <w:highlight w:val="green"/>
        </w:rPr>
        <w:t>study</w:t>
      </w:r>
      <w:r w:rsidRPr="00675EE8">
        <w:rPr>
          <w:rStyle w:val="StyleUnderline"/>
          <w:highlight w:val="green"/>
        </w:rPr>
        <w:t xml:space="preserve"> </w:t>
      </w:r>
      <w:r w:rsidRPr="00675EE8">
        <w:rPr>
          <w:rStyle w:val="Emphasis"/>
          <w:highlight w:val="green"/>
        </w:rPr>
        <w:t>has shown</w:t>
      </w:r>
      <w:r w:rsidRPr="00675EE8">
        <w:rPr>
          <w:rStyle w:val="StyleUnderline"/>
          <w:highlight w:val="green"/>
        </w:rPr>
        <w:t xml:space="preserve"> </w:t>
      </w:r>
      <w:r w:rsidRPr="00675EE8">
        <w:rPr>
          <w:rStyle w:val="Emphasis"/>
          <w:highlight w:val="green"/>
        </w:rPr>
        <w:t>these</w:t>
      </w:r>
      <w:r w:rsidRPr="00675EE8">
        <w:rPr>
          <w:rStyle w:val="StyleUnderline"/>
          <w:highlight w:val="green"/>
        </w:rPr>
        <w:t xml:space="preserve"> </w:t>
      </w:r>
      <w:r w:rsidRPr="00675EE8">
        <w:rPr>
          <w:rStyle w:val="Emphasis"/>
          <w:highlight w:val="green"/>
          <w:bdr w:val="single" w:sz="18" w:space="0" w:color="auto"/>
        </w:rPr>
        <w:t>statements to be 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economist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(with the exception of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675EE8">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675EE8">
        <w:rPr>
          <w:rStyle w:val="Emphasis"/>
          <w:highlight w:val="green"/>
        </w:rPr>
        <w:t>is</w:t>
      </w:r>
      <w:r w:rsidRPr="00675EE8">
        <w:rPr>
          <w:rStyle w:val="StyleUnderline"/>
          <w:highlight w:val="green"/>
        </w:rPr>
        <w:t xml:space="preserve"> </w:t>
      </w:r>
      <w:r w:rsidRPr="00046167">
        <w:rPr>
          <w:rStyle w:val="StyleUnderline"/>
        </w:rPr>
        <w:t xml:space="preserve">sometimes </w:t>
      </w:r>
      <w:r w:rsidRPr="00675EE8">
        <w:rPr>
          <w:rStyle w:val="Emphasis"/>
          <w:highlight w:val="green"/>
        </w:rPr>
        <w:t>labeled as a bias towards objectivity</w:t>
      </w:r>
      <w:r w:rsidRPr="00046167">
        <w:rPr>
          <w:sz w:val="16"/>
        </w:rPr>
        <w:t xml:space="preserve">. </w:t>
      </w:r>
      <w:r w:rsidRPr="00675EE8">
        <w:rPr>
          <w:rStyle w:val="Emphasis"/>
          <w:highlight w:val="green"/>
          <w:bdr w:val="single" w:sz="18" w:space="0" w:color="auto"/>
        </w:rPr>
        <w:t xml:space="preserve">This is a false and misleading turn of phrase. </w:t>
      </w:r>
      <w:r w:rsidRPr="00046167">
        <w:rPr>
          <w:rStyle w:val="StyleUnderline"/>
        </w:rPr>
        <w:t xml:space="preserve">Journalists should always exhibit a bias towards objectivity. </w:t>
      </w:r>
      <w:r w:rsidRPr="00675EE8">
        <w:rPr>
          <w:rStyle w:val="Emphasis"/>
          <w:highlight w:val="green"/>
        </w:rPr>
        <w:t>Being objective</w:t>
      </w:r>
      <w:r w:rsidRPr="00675EE8">
        <w:rPr>
          <w:rStyle w:val="StyleUnderline"/>
          <w:highlight w:val="green"/>
        </w:rPr>
        <w:t xml:space="preserve"> </w:t>
      </w:r>
      <w:r w:rsidRPr="00046167">
        <w:rPr>
          <w:rStyle w:val="StyleUnderline"/>
        </w:rPr>
        <w:t xml:space="preserve">-- dealing with facts or conditions as perceived without distortion by personal feelings -- </w:t>
      </w:r>
      <w:r w:rsidRPr="00675EE8">
        <w:rPr>
          <w:rStyle w:val="Emphasis"/>
          <w:highlight w:val="green"/>
        </w:rPr>
        <w:t>is always the goal</w:t>
      </w:r>
      <w:r w:rsidRPr="00046167">
        <w:rPr>
          <w:rStyle w:val="StyleUnderline"/>
        </w:rPr>
        <w:t xml:space="preserve">. </w:t>
      </w:r>
      <w:r w:rsidRPr="00675EE8">
        <w:rPr>
          <w:rStyle w:val="Emphasis"/>
          <w:highlight w:val="green"/>
        </w:rPr>
        <w:t xml:space="preserve">The trouble comes </w:t>
      </w:r>
      <w:r w:rsidRPr="00675EE8">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675EE8">
        <w:rPr>
          <w:rStyle w:val="Emphasis"/>
          <w:highlight w:val="green"/>
        </w:rPr>
        <w:t>It is fine to be partial</w:t>
      </w:r>
      <w:r w:rsidRPr="00046167">
        <w:rPr>
          <w:rStyle w:val="StyleUnderline"/>
        </w:rPr>
        <w:t>, indeed it is imperative</w:t>
      </w:r>
      <w:r w:rsidRPr="00046167">
        <w:rPr>
          <w:sz w:val="16"/>
        </w:rPr>
        <w:t xml:space="preserve"> </w:t>
      </w:r>
      <w:r w:rsidRPr="00675EE8">
        <w:rPr>
          <w:rStyle w:val="Emphasis"/>
          <w:highlight w:val="green"/>
        </w:rPr>
        <w:t>if</w:t>
      </w:r>
      <w:r w:rsidRPr="00046167">
        <w:rPr>
          <w:sz w:val="16"/>
        </w:rPr>
        <w:t xml:space="preserve">, </w:t>
      </w:r>
      <w:r w:rsidRPr="00675EE8">
        <w:rPr>
          <w:rStyle w:val="Emphasis"/>
          <w:highlight w:val="green"/>
        </w:rPr>
        <w:t>after</w:t>
      </w:r>
      <w:r w:rsidRPr="00675EE8">
        <w:rPr>
          <w:sz w:val="16"/>
          <w:highlight w:val="green"/>
        </w:rPr>
        <w:t xml:space="preserve"> </w:t>
      </w:r>
      <w:r w:rsidRPr="00046167">
        <w:rPr>
          <w:rStyle w:val="StyleUnderline"/>
        </w:rPr>
        <w:t>a</w:t>
      </w:r>
      <w:r w:rsidRPr="00046167">
        <w:rPr>
          <w:sz w:val="16"/>
        </w:rPr>
        <w:t xml:space="preserve"> </w:t>
      </w:r>
      <w:r w:rsidRPr="00675EE8">
        <w:rPr>
          <w:rStyle w:val="Emphasis"/>
          <w:highlight w:val="green"/>
        </w:rPr>
        <w:t>careful examination</w:t>
      </w:r>
      <w:r w:rsidRPr="00675EE8">
        <w:rPr>
          <w:sz w:val="16"/>
          <w:highlight w:val="green"/>
        </w:rPr>
        <w:t xml:space="preserve"> </w:t>
      </w:r>
      <w:r w:rsidRPr="00046167">
        <w:rPr>
          <w:rStyle w:val="StyleUnderline"/>
        </w:rPr>
        <w:t>of the facts,</w:t>
      </w:r>
      <w:r w:rsidRPr="00046167">
        <w:rPr>
          <w:sz w:val="16"/>
        </w:rPr>
        <w:t xml:space="preserve"> </w:t>
      </w:r>
      <w:r w:rsidRPr="00675EE8">
        <w:rPr>
          <w:rStyle w:val="Emphasis"/>
          <w:highlight w:val="green"/>
          <w:bdr w:val="single" w:sz="18" w:space="0" w:color="auto"/>
        </w:rPr>
        <w:t>one concludes that the truth lies on one side of the argument.</w:t>
      </w:r>
      <w:r w:rsidRPr="00675EE8">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675EE8">
        <w:rPr>
          <w:rStyle w:val="Emphasis"/>
          <w:highlight w:val="green"/>
          <w:bdr w:val="single" w:sz="18" w:space="0" w:color="auto"/>
        </w:rPr>
        <w:t>The 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1A44151B" w14:textId="77777777" w:rsidR="00FA78C6" w:rsidRPr="000D42E2" w:rsidRDefault="00FA78C6" w:rsidP="00FA78C6">
      <w:pPr>
        <w:rPr>
          <w:sz w:val="16"/>
        </w:rPr>
      </w:pPr>
    </w:p>
    <w:p w14:paraId="267C462E" w14:textId="77777777" w:rsidR="00FA78C6" w:rsidRDefault="00FA78C6" w:rsidP="00FA78C6">
      <w:pPr>
        <w:pStyle w:val="Heading3"/>
        <w:rPr>
          <w:rFonts w:cs="Calibri"/>
        </w:rPr>
      </w:pPr>
      <w:r>
        <w:rPr>
          <w:rFonts w:cs="Calibri"/>
        </w:rPr>
        <w:lastRenderedPageBreak/>
        <w:t>Framing [0:30] – Short</w:t>
      </w:r>
    </w:p>
    <w:p w14:paraId="089D2882" w14:textId="77777777" w:rsidR="00FA78C6" w:rsidRPr="00E33510" w:rsidRDefault="00FA78C6" w:rsidP="00FA78C6">
      <w:pPr>
        <w:pStyle w:val="Heading4"/>
        <w:rPr>
          <w:rFonts w:cs="Calibri"/>
        </w:rPr>
      </w:pPr>
      <w:r w:rsidRPr="0033453D">
        <w:rPr>
          <w:rFonts w:cs="Calibri"/>
        </w:rPr>
        <w:t>The standard is maximizing expected wellbeing. To clarify, I’ll defend act util.</w:t>
      </w:r>
    </w:p>
    <w:p w14:paraId="1027B5E2" w14:textId="77777777" w:rsidR="00FA78C6" w:rsidRPr="0033453D" w:rsidRDefault="00FA78C6" w:rsidP="00FA78C6">
      <w:pPr>
        <w:pStyle w:val="Heading4"/>
        <w:rPr>
          <w:rFonts w:eastAsia="Times New Roman" w:cs="Calibri"/>
          <w:color w:val="000000" w:themeColor="text1"/>
          <w:shd w:val="clear" w:color="auto" w:fill="FFFFFF"/>
        </w:rPr>
      </w:pPr>
      <w:r>
        <w:rPr>
          <w:rFonts w:cs="Calibri"/>
        </w:rPr>
        <w:t>1</w:t>
      </w:r>
      <w:r w:rsidRPr="0033453D">
        <w:rPr>
          <w:rFonts w:cs="Calibri"/>
        </w:rPr>
        <w:t>]</w:t>
      </w:r>
      <w:r w:rsidRPr="0033453D">
        <w:rPr>
          <w:rFonts w:cs="Calibri"/>
          <w:color w:val="000000" w:themeColor="text1"/>
        </w:rPr>
        <w:t xml:space="preserve"> Actor specificity: util is the best for governments, which is the actor in the rez. Governments must aggregate since every policy benefits some and harms others, which also means side constraints freeze action. </w:t>
      </w:r>
    </w:p>
    <w:p w14:paraId="5E794A7C" w14:textId="77777777" w:rsidR="00FA78C6" w:rsidRPr="0033453D" w:rsidRDefault="00FA78C6" w:rsidP="00FA78C6">
      <w:pPr>
        <w:pStyle w:val="Heading4"/>
        <w:tabs>
          <w:tab w:val="left" w:pos="2250"/>
        </w:tabs>
        <w:spacing w:line="276" w:lineRule="auto"/>
        <w:rPr>
          <w:rFonts w:cs="Calibri"/>
        </w:rPr>
      </w:pPr>
      <w:r>
        <w:rPr>
          <w:rFonts w:cs="Calibri"/>
        </w:rPr>
        <w:t>2</w:t>
      </w:r>
      <w:r w:rsidRPr="0033453D">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6E2B5767" w14:textId="77777777" w:rsidR="00FA78C6" w:rsidRPr="000A0472" w:rsidRDefault="00FA78C6" w:rsidP="00FA78C6">
      <w:pPr>
        <w:pStyle w:val="Heading4"/>
        <w:rPr>
          <w:rFonts w:asciiTheme="majorHAnsi" w:hAnsiTheme="majorHAnsi" w:cstheme="majorHAnsi"/>
        </w:rPr>
      </w:pPr>
      <w:r>
        <w:rPr>
          <w:rFonts w:asciiTheme="majorHAnsi" w:hAnsiTheme="majorHAnsi" w:cstheme="majorHAnsi"/>
        </w:rPr>
        <w:t xml:space="preserve">3] </w:t>
      </w:r>
      <w:r w:rsidRPr="000A0472">
        <w:rPr>
          <w:rFonts w:asciiTheme="majorHAnsi" w:hAnsiTheme="majorHAnsi" w:cstheme="majorHAnsi"/>
        </w:rPr>
        <w:t xml:space="preserve">Extinction outweighs </w:t>
      </w:r>
      <w:r>
        <w:rPr>
          <w:rFonts w:asciiTheme="majorHAnsi" w:hAnsiTheme="majorHAnsi" w:cstheme="majorHAnsi"/>
        </w:rPr>
        <w:t>under any framing.</w:t>
      </w:r>
    </w:p>
    <w:p w14:paraId="0FC4FAE3" w14:textId="77777777" w:rsidR="00FA78C6" w:rsidRPr="000A0472" w:rsidRDefault="00FA78C6" w:rsidP="00FA78C6">
      <w:pPr>
        <w:rPr>
          <w:rFonts w:asciiTheme="majorHAnsi" w:hAnsiTheme="majorHAnsi" w:cstheme="majorHAnsi"/>
        </w:rPr>
      </w:pPr>
      <w:r w:rsidRPr="000A0472">
        <w:rPr>
          <w:rStyle w:val="Style13ptBold"/>
          <w:rFonts w:asciiTheme="majorHAnsi" w:hAnsiTheme="majorHAnsi" w:cstheme="majorHAnsi"/>
        </w:rPr>
        <w:t>Pummer 15</w:t>
      </w:r>
      <w:r w:rsidRPr="000A0472">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12D9A2AC" w14:textId="77777777" w:rsidR="00FA78C6" w:rsidRDefault="00FA78C6" w:rsidP="00FA78C6">
      <w:pPr>
        <w:rPr>
          <w:rFonts w:asciiTheme="majorHAnsi" w:hAnsiTheme="majorHAnsi" w:cstheme="majorHAnsi"/>
        </w:rPr>
      </w:pPr>
      <w:r w:rsidRPr="000A047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A0472">
        <w:rPr>
          <w:rFonts w:asciiTheme="majorHAnsi" w:hAnsiTheme="majorHAnsi" w:cstheme="majorHAnsi"/>
        </w:rPr>
        <w:t>, whatever general moral view we adopt</w:t>
      </w:r>
      <w:r w:rsidRPr="000A0472">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0A0472">
        <w:rPr>
          <w:rFonts w:asciiTheme="majorHAnsi" w:hAnsiTheme="majorHAnsi" w:cstheme="majorHAnsi"/>
        </w:rPr>
        <w:t xml:space="preserve"> How we might in fact try to reduce such existential risks is discussed elsewhere. My claim here is only that </w:t>
      </w:r>
      <w:r w:rsidRPr="000A0472">
        <w:rPr>
          <w:rStyle w:val="StyleUnderline"/>
          <w:rFonts w:asciiTheme="majorHAnsi" w:hAnsiTheme="majorHAnsi" w:cstheme="majorHAnsi"/>
        </w:rPr>
        <w:t xml:space="preserve">we – whether we’re consequentialists, deontologists, or virtue ethicists – should all agree that we should try to save the world. </w:t>
      </w:r>
      <w:r w:rsidRPr="000A0472">
        <w:rPr>
          <w:rFonts w:asciiTheme="majorHAnsi" w:hAnsiTheme="majorHAnsi" w:cstheme="majorHAnsi"/>
        </w:rPr>
        <w:t xml:space="preserve">According to consequentialism, we should maximize the good, where this is taken to be the goodness, from an impartial perspective, of outcomes. </w:t>
      </w:r>
      <w:r w:rsidRPr="000A0472">
        <w:rPr>
          <w:rStyle w:val="StyleUnderline"/>
          <w:rFonts w:asciiTheme="majorHAnsi" w:hAnsiTheme="majorHAnsi" w:cstheme="majorHAnsi"/>
        </w:rPr>
        <w:t>Clearly one thing that makes an outcome good is that the people in it are doing well. There is little disagreement here.</w:t>
      </w:r>
      <w:r w:rsidRPr="000A0472">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A0472">
        <w:rPr>
          <w:rStyle w:val="StyleUnderline"/>
          <w:rFonts w:asciiTheme="majorHAnsi" w:hAnsiTheme="majorHAnsi" w:cstheme="majorHAnsi"/>
        </w:rPr>
        <w:t xml:space="preserve"> </w:t>
      </w:r>
      <w:r w:rsidRPr="001913F7">
        <w:rPr>
          <w:rStyle w:val="StyleUnderline"/>
          <w:rFonts w:asciiTheme="majorHAnsi" w:hAnsiTheme="majorHAnsi" w:cstheme="majorHAnsi"/>
        </w:rPr>
        <w:t xml:space="preserve">reducing existential risk is easily the most important thing in the whole </w:t>
      </w:r>
      <w:r w:rsidRPr="00675EE8">
        <w:rPr>
          <w:rStyle w:val="StyleUnderline"/>
          <w:rFonts w:asciiTheme="majorHAnsi" w:hAnsiTheme="majorHAnsi" w:cstheme="majorHAnsi"/>
          <w:highlight w:val="green"/>
        </w:rPr>
        <w:t>world.</w:t>
      </w:r>
      <w:r w:rsidRPr="000A0472">
        <w:rPr>
          <w:rStyle w:val="StyleUnderline"/>
          <w:rFonts w:asciiTheme="majorHAnsi" w:hAnsiTheme="majorHAnsi" w:cstheme="majorHAnsi"/>
        </w:rPr>
        <w:t xml:space="preserve"> This is for the familiar reason that there are </w:t>
      </w:r>
      <w:r w:rsidRPr="00675EE8">
        <w:rPr>
          <w:rStyle w:val="StyleUnderline"/>
          <w:rFonts w:asciiTheme="majorHAnsi" w:hAnsiTheme="majorHAnsi" w:cstheme="majorHAnsi"/>
          <w:highlight w:val="green"/>
        </w:rPr>
        <w:t xml:space="preserve">so many people </w:t>
      </w:r>
      <w:r w:rsidRPr="000A0472">
        <w:rPr>
          <w:rStyle w:val="StyleUnderline"/>
          <w:rFonts w:asciiTheme="majorHAnsi" w:hAnsiTheme="majorHAnsi" w:cstheme="majorHAnsi"/>
        </w:rPr>
        <w:t xml:space="preserve">who </w:t>
      </w:r>
      <w:r w:rsidRPr="00675EE8">
        <w:rPr>
          <w:rStyle w:val="StyleUnderline"/>
          <w:rFonts w:asciiTheme="majorHAnsi" w:hAnsiTheme="majorHAnsi" w:cstheme="majorHAnsi"/>
          <w:highlight w:val="green"/>
        </w:rPr>
        <w:t>could exist in the future</w:t>
      </w:r>
      <w:r w:rsidRPr="000A0472">
        <w:rPr>
          <w:rStyle w:val="StyleUnderline"/>
          <w:rFonts w:asciiTheme="majorHAnsi" w:hAnsiTheme="majorHAnsi" w:cstheme="majorHAnsi"/>
        </w:rPr>
        <w:t xml:space="preserve"> – there are </w:t>
      </w:r>
      <w:r w:rsidRPr="00675EE8">
        <w:rPr>
          <w:rStyle w:val="StyleUnderline"/>
          <w:rFonts w:asciiTheme="majorHAnsi" w:hAnsiTheme="majorHAnsi" w:cstheme="majorHAnsi"/>
          <w:highlight w:val="green"/>
        </w:rPr>
        <w:t>trillions upon trillions</w:t>
      </w:r>
      <w:r w:rsidRPr="000A0472">
        <w:rPr>
          <w:rStyle w:val="StyleUnderline"/>
          <w:rFonts w:asciiTheme="majorHAnsi" w:hAnsiTheme="majorHAnsi" w:cstheme="majorHAnsi"/>
        </w:rPr>
        <w:t xml:space="preserve">… upon trillions. There are so many possible future people that </w:t>
      </w:r>
      <w:r w:rsidRPr="00675EE8">
        <w:rPr>
          <w:rStyle w:val="StyleUnderline"/>
          <w:rFonts w:asciiTheme="majorHAnsi" w:hAnsiTheme="majorHAnsi" w:cstheme="majorHAnsi"/>
          <w:highlight w:val="green"/>
        </w:rPr>
        <w:t>reducing existential risk is</w:t>
      </w:r>
      <w:r w:rsidRPr="000A0472">
        <w:rPr>
          <w:rStyle w:val="StyleUnderline"/>
          <w:rFonts w:asciiTheme="majorHAnsi" w:hAnsiTheme="majorHAnsi" w:cstheme="majorHAnsi"/>
        </w:rPr>
        <w:t xml:space="preserve"> arguably </w:t>
      </w:r>
      <w:r w:rsidRPr="00675EE8">
        <w:rPr>
          <w:rStyle w:val="StyleUnderline"/>
          <w:rFonts w:asciiTheme="majorHAnsi" w:hAnsiTheme="majorHAnsi" w:cstheme="majorHAnsi"/>
          <w:highlight w:val="green"/>
        </w:rPr>
        <w:t xml:space="preserve">the most </w:t>
      </w:r>
      <w:r w:rsidRPr="001913F7">
        <w:rPr>
          <w:rStyle w:val="StyleUnderline"/>
          <w:rFonts w:asciiTheme="majorHAnsi" w:hAnsiTheme="majorHAnsi" w:cstheme="majorHAnsi"/>
          <w:highlight w:val="green"/>
        </w:rPr>
        <w:t>important thing in the world</w:t>
      </w:r>
      <w:r w:rsidRPr="000A0472">
        <w:rPr>
          <w:rStyle w:val="StyleUnderline"/>
          <w:rFonts w:asciiTheme="majorHAnsi" w:hAnsiTheme="majorHAnsi" w:cstheme="majorHAnsi"/>
        </w:rPr>
        <w:t xml:space="preserve">, </w:t>
      </w:r>
      <w:r w:rsidRPr="00675EE8">
        <w:rPr>
          <w:rStyle w:val="StyleUnderline"/>
          <w:rFonts w:asciiTheme="majorHAnsi" w:hAnsiTheme="majorHAnsi" w:cstheme="majorHAnsi"/>
          <w:highlight w:val="green"/>
        </w:rPr>
        <w:t xml:space="preserve">even if </w:t>
      </w:r>
      <w:r w:rsidRPr="001913F7">
        <w:rPr>
          <w:rStyle w:val="StyleUnderline"/>
          <w:rFonts w:asciiTheme="majorHAnsi" w:hAnsiTheme="majorHAnsi" w:cstheme="majorHAnsi"/>
        </w:rPr>
        <w:t xml:space="preserve">the </w:t>
      </w:r>
      <w:r w:rsidRPr="00675EE8">
        <w:rPr>
          <w:rStyle w:val="StyleUnderline"/>
          <w:rFonts w:asciiTheme="majorHAnsi" w:hAnsiTheme="majorHAnsi" w:cstheme="majorHAnsi"/>
          <w:highlight w:val="green"/>
        </w:rPr>
        <w:t xml:space="preserve">well-being of </w:t>
      </w:r>
      <w:r w:rsidRPr="001913F7">
        <w:rPr>
          <w:rStyle w:val="StyleUnderline"/>
          <w:rFonts w:asciiTheme="majorHAnsi" w:hAnsiTheme="majorHAnsi" w:cstheme="majorHAnsi"/>
        </w:rPr>
        <w:t xml:space="preserve">these </w:t>
      </w:r>
      <w:r w:rsidRPr="00675EE8">
        <w:rPr>
          <w:rStyle w:val="StyleUnderline"/>
          <w:rFonts w:asciiTheme="majorHAnsi" w:hAnsiTheme="majorHAnsi" w:cstheme="majorHAnsi"/>
          <w:highlight w:val="green"/>
        </w:rPr>
        <w:t xml:space="preserve">possible people were given only 0.001% as much weight </w:t>
      </w:r>
      <w:r w:rsidRPr="000A0472">
        <w:rPr>
          <w:rStyle w:val="StyleUnderline"/>
          <w:rFonts w:asciiTheme="majorHAnsi" w:hAnsiTheme="majorHAnsi" w:cstheme="majorHAnsi"/>
        </w:rPr>
        <w:t>as that of existing people.</w:t>
      </w:r>
      <w:r w:rsidRPr="000A0472">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A047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0A0472">
        <w:rPr>
          <w:rStyle w:val="Emphasis"/>
          <w:rFonts w:asciiTheme="majorHAnsi" w:hAnsiTheme="majorHAnsi" w:cstheme="majorHAnsi"/>
        </w:rPr>
        <w:t>that is a huge mistake.</w:t>
      </w:r>
      <w:r w:rsidRPr="000A0472">
        <w:rPr>
          <w:rFonts w:asciiTheme="majorHAnsi" w:hAnsiTheme="majorHAnsi" w:cstheme="majorHAnsi"/>
        </w:rPr>
        <w:t xml:space="preserve"> </w:t>
      </w:r>
      <w:r w:rsidRPr="000A0472">
        <w:rPr>
          <w:rStyle w:val="StyleUnderline"/>
          <w:rFonts w:asciiTheme="majorHAnsi" w:hAnsiTheme="majorHAnsi" w:cstheme="majorHAnsi"/>
        </w:rPr>
        <w:t xml:space="preserve">Non-consequentialism is the view that there’s more that determines rightness than the goodness of consequences or outcomes; </w:t>
      </w:r>
      <w:r w:rsidRPr="000A0472">
        <w:rPr>
          <w:rStyle w:val="Emphasis"/>
          <w:rFonts w:asciiTheme="majorHAnsi" w:hAnsiTheme="majorHAnsi" w:cstheme="majorHAnsi"/>
        </w:rPr>
        <w:t>it is not the view that the latter don’t matter</w:t>
      </w:r>
      <w:r w:rsidRPr="000A0472">
        <w:rPr>
          <w:rStyle w:val="StyleUnderline"/>
          <w:rFonts w:asciiTheme="majorHAnsi" w:hAnsiTheme="majorHAnsi" w:cstheme="majorHAnsi"/>
        </w:rPr>
        <w:t>.</w:t>
      </w:r>
      <w:r w:rsidRPr="000A0472">
        <w:rPr>
          <w:rFonts w:asciiTheme="majorHAnsi" w:hAnsiTheme="majorHAnsi" w:cstheme="majorHAnsi"/>
        </w:rPr>
        <w:t xml:space="preserve"> Even John Rawls wrote, “</w:t>
      </w:r>
      <w:r w:rsidRPr="000A0472">
        <w:rPr>
          <w:rStyle w:val="StyleUnderline"/>
          <w:rFonts w:asciiTheme="majorHAnsi" w:hAnsiTheme="majorHAnsi" w:cstheme="majorHAnsi"/>
        </w:rPr>
        <w:t>All ethical doctrines worth our attention take consequences into account in judging rightness. One which did not would simply be irrational, crazy.</w:t>
      </w:r>
      <w:r w:rsidRPr="000A0472">
        <w:rPr>
          <w:rFonts w:asciiTheme="majorHAnsi" w:hAnsiTheme="majorHAnsi" w:cstheme="majorHAnsi"/>
        </w:rPr>
        <w:t xml:space="preserve">” </w:t>
      </w:r>
      <w:r w:rsidRPr="000A0472">
        <w:rPr>
          <w:rStyle w:val="Emphasis"/>
          <w:rFonts w:asciiTheme="majorHAnsi" w:hAnsiTheme="majorHAnsi" w:cstheme="majorHAnsi"/>
        </w:rPr>
        <w:t xml:space="preserve">Minimally plausible versions of deontology and virtue ethics must be </w:t>
      </w:r>
      <w:r w:rsidRPr="000A0472">
        <w:rPr>
          <w:rStyle w:val="Emphasis"/>
          <w:rFonts w:asciiTheme="majorHAnsi" w:hAnsiTheme="majorHAnsi" w:cstheme="majorHAnsi"/>
        </w:rPr>
        <w:lastRenderedPageBreak/>
        <w:t>concerned in part with promoting the good</w:t>
      </w:r>
      <w:r w:rsidRPr="000A0472">
        <w:rPr>
          <w:rStyle w:val="StyleUnderline"/>
          <w:rFonts w:asciiTheme="majorHAnsi" w:hAnsiTheme="majorHAnsi" w:cstheme="majorHAnsi"/>
        </w:rPr>
        <w:t>, from an impartial point of view.</w:t>
      </w:r>
      <w:r w:rsidRPr="000A0472">
        <w:rPr>
          <w:rFonts w:asciiTheme="majorHAnsi" w:hAnsiTheme="majorHAnsi" w:cstheme="majorHAnsi"/>
        </w:rPr>
        <w:t xml:space="preserve"> </w:t>
      </w:r>
      <w:r w:rsidRPr="000A0472">
        <w:rPr>
          <w:rStyle w:val="StyleUnderline"/>
          <w:rFonts w:asciiTheme="majorHAnsi" w:hAnsiTheme="majorHAnsi" w:cstheme="majorHAnsi"/>
        </w:rPr>
        <w:t>They’d thus imply very strong reasons to reduce existential risk</w:t>
      </w:r>
      <w:r w:rsidRPr="000A0472">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A0472">
        <w:rPr>
          <w:rStyle w:val="StyleUnderline"/>
          <w:rFonts w:asciiTheme="majorHAnsi" w:hAnsiTheme="majorHAnsi" w:cstheme="majorHAnsi"/>
        </w:rPr>
        <w:t>Even egoism, the view that each agent should maximize her own good, might imply strong reasons to reduce existential risk.</w:t>
      </w:r>
      <w:r w:rsidRPr="000A0472">
        <w:rPr>
          <w:rFonts w:asciiTheme="majorHAnsi" w:hAnsiTheme="majorHAnsi" w:cstheme="maj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A0472">
        <w:rPr>
          <w:rStyle w:val="StyleUnderline"/>
          <w:rFonts w:asciiTheme="majorHAnsi" w:hAnsiTheme="majorHAnsi" w:cstheme="majorHAnsi"/>
        </w:rPr>
        <w:t>To be minimally plausible, egoism will need to be paired with a more sophisticated account of well-being.</w:t>
      </w:r>
      <w:r w:rsidRPr="000A0472">
        <w:rPr>
          <w:rFonts w:asciiTheme="majorHAnsi" w:hAnsiTheme="majorHAnsi" w:cstheme="majorHAnsi"/>
        </w:rPr>
        <w:t xml:space="preserve"> To see this, it is enough to consider, as Plato did, the possibility of a ring of invisibility – </w:t>
      </w:r>
      <w:r w:rsidRPr="000A0472">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A0472">
        <w:rPr>
          <w:rFonts w:asciiTheme="majorHAnsi" w:hAnsiTheme="majorHAnsi" w:cstheme="majorHAnsi"/>
        </w:rPr>
        <w:t xml:space="preserve">, in some robust way, where this would to a significant extent be a function of other-regarding concerns (see chapter 12 of this classic intro to ethics). But </w:t>
      </w:r>
      <w:r w:rsidRPr="000A0472">
        <w:rPr>
          <w:rStyle w:val="StyleUnderline"/>
          <w:rFonts w:asciiTheme="majorHAnsi" w:hAnsiTheme="majorHAnsi" w:cstheme="majorHAnsi"/>
        </w:rPr>
        <w:t>once these elements are included, we can (roughly, as above) argue that this sort of egoism will imply strong reasons to reduce existential risk.</w:t>
      </w:r>
      <w:r w:rsidRPr="000A0472">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75EE8">
        <w:rPr>
          <w:rStyle w:val="Emphasis"/>
          <w:rFonts w:asciiTheme="majorHAnsi" w:hAnsiTheme="majorHAnsi" w:cstheme="majorHAnsi"/>
          <w:highlight w:val="green"/>
        </w:rPr>
        <w:t>We should also take into account moral uncertainty.</w:t>
      </w:r>
      <w:r w:rsidRPr="000A0472">
        <w:rPr>
          <w:rFonts w:asciiTheme="majorHAnsi" w:hAnsiTheme="majorHAnsi" w:cstheme="majorHAnsi"/>
        </w:rPr>
        <w:t xml:space="preserve"> </w:t>
      </w:r>
      <w:r w:rsidRPr="000A0472">
        <w:rPr>
          <w:rStyle w:val="StyleUnderline"/>
          <w:rFonts w:asciiTheme="majorHAnsi" w:hAnsiTheme="majorHAnsi" w:cstheme="majorHAnsi"/>
        </w:rPr>
        <w:t>What is it reasonable for one to do, when one is uncertain not (only) about the empirical facts, but also about the moral facts?</w:t>
      </w:r>
      <w:r w:rsidRPr="000A0472">
        <w:rPr>
          <w:rFonts w:asciiTheme="majorHAnsi" w:hAnsiTheme="majorHAnsi" w:cstheme="majorHAnsi"/>
        </w:rPr>
        <w:t xml:space="preserve"> I’ve just argued that </w:t>
      </w:r>
      <w:r w:rsidRPr="000A047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A0472">
        <w:rPr>
          <w:rFonts w:asciiTheme="majorHAnsi" w:hAnsiTheme="majorHAnsi" w:cstheme="majorHAnsi"/>
        </w:rPr>
        <w:t xml:space="preserve"> But </w:t>
      </w:r>
      <w:r w:rsidRPr="000A047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A0472">
        <w:rPr>
          <w:rFonts w:asciiTheme="majorHAnsi" w:hAnsiTheme="majorHAnsi" w:cstheme="majorHAnsi"/>
        </w:rPr>
        <w:t xml:space="preserve">(and 10% sure that one of these other ones is correct), </w:t>
      </w:r>
      <w:r w:rsidRPr="000A0472">
        <w:rPr>
          <w:rStyle w:val="StyleUnderline"/>
          <w:rFonts w:asciiTheme="majorHAnsi" w:hAnsiTheme="majorHAnsi" w:cstheme="majorHAnsi"/>
        </w:rPr>
        <w:t>they would have pretty strong reason, from the standpoint of moral uncertainty, to reduce existential risk.</w:t>
      </w:r>
      <w:r w:rsidRPr="000A0472">
        <w:rPr>
          <w:rFonts w:asciiTheme="majorHAnsi" w:hAnsiTheme="majorHAnsi" w:cstheme="majorHAnsi"/>
        </w:rPr>
        <w:t xml:space="preserve"> Perhaps most disturbingly still, </w:t>
      </w:r>
      <w:r w:rsidRPr="00675EE8">
        <w:rPr>
          <w:rStyle w:val="StyleUnderline"/>
          <w:rFonts w:asciiTheme="majorHAnsi" w:hAnsiTheme="majorHAnsi" w:cstheme="majorHAnsi"/>
          <w:highlight w:val="green"/>
        </w:rPr>
        <w:t xml:space="preserve">even if we are only 1% sure that </w:t>
      </w:r>
      <w:r w:rsidRPr="000A0472">
        <w:rPr>
          <w:rStyle w:val="StyleUnderline"/>
          <w:rFonts w:asciiTheme="majorHAnsi" w:hAnsiTheme="majorHAnsi" w:cstheme="majorHAnsi"/>
        </w:rPr>
        <w:t xml:space="preserve">the </w:t>
      </w:r>
      <w:r w:rsidRPr="00675EE8">
        <w:rPr>
          <w:rStyle w:val="StyleUnderline"/>
          <w:rFonts w:asciiTheme="majorHAnsi" w:hAnsiTheme="majorHAnsi" w:cstheme="majorHAnsi"/>
          <w:highlight w:val="green"/>
        </w:rPr>
        <w:t xml:space="preserve">well-being </w:t>
      </w:r>
      <w:r w:rsidRPr="000A0472">
        <w:rPr>
          <w:rStyle w:val="StyleUnderline"/>
          <w:rFonts w:asciiTheme="majorHAnsi" w:hAnsiTheme="majorHAnsi" w:cstheme="majorHAnsi"/>
        </w:rPr>
        <w:t xml:space="preserve">of possible future people </w:t>
      </w:r>
      <w:r w:rsidRPr="00675EE8">
        <w:rPr>
          <w:rStyle w:val="StyleUnderline"/>
          <w:rFonts w:asciiTheme="majorHAnsi" w:hAnsiTheme="majorHAnsi" w:cstheme="majorHAnsi"/>
          <w:highlight w:val="green"/>
        </w:rPr>
        <w:t xml:space="preserve">matters, </w:t>
      </w:r>
      <w:r w:rsidRPr="000A0472">
        <w:rPr>
          <w:rStyle w:val="StyleUnderline"/>
          <w:rFonts w:asciiTheme="majorHAnsi" w:hAnsiTheme="majorHAnsi" w:cstheme="majorHAnsi"/>
        </w:rPr>
        <w:t>it is at least arguable that</w:t>
      </w:r>
      <w:r w:rsidRPr="001913F7">
        <w:rPr>
          <w:rStyle w:val="StyleUnderline"/>
          <w:rFonts w:asciiTheme="majorHAnsi" w:hAnsiTheme="majorHAnsi" w:cstheme="majorHAnsi"/>
        </w:rPr>
        <w:t xml:space="preserve">, from the standpoint of </w:t>
      </w:r>
      <w:r w:rsidRPr="001913F7">
        <w:rPr>
          <w:rStyle w:val="StyleUnderline"/>
          <w:rFonts w:asciiTheme="majorHAnsi" w:hAnsiTheme="majorHAnsi" w:cstheme="majorHAnsi"/>
          <w:highlight w:val="green"/>
        </w:rPr>
        <w:t>moral uncertainty,</w:t>
      </w:r>
      <w:r w:rsidRPr="001913F7">
        <w:rPr>
          <w:rStyle w:val="StyleUnderline"/>
          <w:rFonts w:asciiTheme="majorHAnsi" w:hAnsiTheme="majorHAnsi" w:cstheme="majorHAnsi"/>
        </w:rPr>
        <w:t xml:space="preserve"> </w:t>
      </w:r>
      <w:r w:rsidRPr="001913F7">
        <w:rPr>
          <w:rStyle w:val="StyleUnderline"/>
          <w:rFonts w:asciiTheme="majorHAnsi" w:hAnsiTheme="majorHAnsi" w:cstheme="majorHAnsi"/>
          <w:highlight w:val="green"/>
        </w:rPr>
        <w:t xml:space="preserve">reducing existential </w:t>
      </w:r>
      <w:r w:rsidRPr="00916453">
        <w:rPr>
          <w:rStyle w:val="StyleUnderline"/>
          <w:rFonts w:asciiTheme="majorHAnsi" w:hAnsiTheme="majorHAnsi" w:cstheme="majorHAnsi"/>
          <w:highlight w:val="green"/>
        </w:rPr>
        <w:t>risk is the most important thing</w:t>
      </w:r>
      <w:r w:rsidRPr="001913F7">
        <w:rPr>
          <w:rStyle w:val="StyleUnderline"/>
          <w:rFonts w:asciiTheme="majorHAnsi" w:hAnsiTheme="majorHAnsi" w:cstheme="majorHAnsi"/>
        </w:rPr>
        <w:t xml:space="preserve"> in the world.</w:t>
      </w:r>
      <w:r w:rsidRPr="001913F7">
        <w:rPr>
          <w:rFonts w:asciiTheme="majorHAnsi" w:hAnsiTheme="majorHAnsi" w:cstheme="majorHAnsi"/>
        </w:rPr>
        <w:t xml:space="preserve"> Again</w:t>
      </w:r>
      <w:r w:rsidRPr="000A0472">
        <w:rPr>
          <w:rFonts w:asciiTheme="majorHAnsi" w:hAnsiTheme="majorHAnsi" w:cstheme="majorHAnsi"/>
        </w:rPr>
        <w:t xml:space="preserve">,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w:t>
      </w:r>
      <w:r w:rsidRPr="000A0472">
        <w:rPr>
          <w:rFonts w:asciiTheme="majorHAnsi" w:hAnsiTheme="majorHAnsi" w:cstheme="majorHAnsi"/>
        </w:rPr>
        <w:lastRenderedPageBreak/>
        <w:t xml:space="preserve">have good lives. It’s possible they’ll be miserable. </w:t>
      </w:r>
      <w:r w:rsidRPr="000A0472">
        <w:rPr>
          <w:rStyle w:val="StyleUnderline"/>
          <w:rFonts w:asciiTheme="majorHAnsi" w:hAnsiTheme="majorHAnsi" w:cstheme="majorHAnsi"/>
        </w:rPr>
        <w:t>It is enough for my claim that there is moral agreement in the relevant sense if</w:t>
      </w:r>
      <w:r w:rsidRPr="000A0472">
        <w:rPr>
          <w:rFonts w:asciiTheme="majorHAnsi" w:hAnsiTheme="majorHAnsi" w:cstheme="majorHAnsi"/>
        </w:rPr>
        <w:t xml:space="preserve">, at least given certain empirical claims about what future lives would most likely be like, </w:t>
      </w:r>
      <w:r w:rsidRPr="002B6845">
        <w:rPr>
          <w:rStyle w:val="Emphasis"/>
          <w:rFonts w:asciiTheme="majorHAnsi" w:hAnsiTheme="majorHAnsi" w:cstheme="majorHAnsi"/>
        </w:rPr>
        <w:t>all minimally plausible moral views would converge on the conclusion that we should try to save the world</w:t>
      </w:r>
      <w:r w:rsidRPr="002B6845">
        <w:rPr>
          <w:rStyle w:val="StyleUnderline"/>
          <w:rFonts w:asciiTheme="majorHAnsi" w:hAnsiTheme="majorHAnsi" w:cstheme="majorHAnsi"/>
        </w:rPr>
        <w:t>.</w:t>
      </w:r>
      <w:r w:rsidRPr="002B6845">
        <w:rPr>
          <w:rFonts w:asciiTheme="majorHAnsi" w:hAnsiTheme="majorHAnsi" w:cstheme="majorHAnsi"/>
        </w:rPr>
        <w:t xml:space="preserve"> While</w:t>
      </w:r>
      <w:r w:rsidRPr="000A0472">
        <w:rPr>
          <w:rFonts w:asciiTheme="majorHAnsi" w:hAnsiTheme="majorHAnsi" w:cstheme="majorHAnsi"/>
        </w:rPr>
        <w:t xml:space="preserve"> there are some non-crazy </w:t>
      </w:r>
      <w:r w:rsidRPr="000A0472">
        <w:rPr>
          <w:rStyle w:val="StyleUnderline"/>
          <w:rFonts w:asciiTheme="majorHAnsi" w:hAnsiTheme="majorHAnsi" w:cstheme="majorHAnsi"/>
        </w:rPr>
        <w:t>views that place significantly greater moral weight on avoiding suffering than on promoting happiness</w:t>
      </w:r>
      <w:r w:rsidRPr="000A0472">
        <w:rPr>
          <w:rFonts w:asciiTheme="majorHAnsi" w:hAnsiTheme="majorHAnsi" w:cstheme="majorHAnsi"/>
        </w:rPr>
        <w:t xml:space="preserve">, for reasons others have offered (and for independent reasons I won’t get into here unless requested to), they nonetheless </w:t>
      </w:r>
      <w:r w:rsidRPr="000A0472">
        <w:rPr>
          <w:rStyle w:val="StyleUnderline"/>
          <w:rFonts w:asciiTheme="majorHAnsi" w:hAnsiTheme="majorHAnsi" w:cstheme="majorHAnsi"/>
        </w:rPr>
        <w:t>seem to be fairly implausible views.</w:t>
      </w:r>
      <w:r w:rsidRPr="000A0472">
        <w:rPr>
          <w:rFonts w:asciiTheme="majorHAnsi" w:hAnsiTheme="majorHAnsi" w:cstheme="majorHAnsi"/>
        </w:rPr>
        <w:t xml:space="preserve"> And </w:t>
      </w:r>
      <w:r w:rsidRPr="000A0472">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A0472">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A0472">
        <w:rPr>
          <w:rStyle w:val="StyleUnderline"/>
          <w:rFonts w:asciiTheme="majorHAnsi" w:hAnsiTheme="majorHAnsi" w:cstheme="majorHAnsi"/>
        </w:rPr>
        <w:t xml:space="preserve">Given the scientific and technological discoveries of the last two centuries, the world has never changed as fast. </w:t>
      </w:r>
      <w:r w:rsidRPr="000A0472">
        <w:rPr>
          <w:rFonts w:asciiTheme="majorHAnsi" w:hAnsiTheme="majorHAnsi" w:cstheme="majorHAnsi"/>
        </w:rPr>
        <w:t xml:space="preserve">We shall soon have even greater powers to transform, not only our surroundings, but ourselves and our successors. </w:t>
      </w:r>
      <w:r w:rsidRPr="000A0472">
        <w:rPr>
          <w:rStyle w:val="StyleUnderline"/>
          <w:rFonts w:asciiTheme="majorHAnsi" w:hAnsiTheme="majorHAnsi" w:cstheme="majorHAnsi"/>
        </w:rPr>
        <w:t xml:space="preserve">If we act wisely in the next few centuries, humanity will survive its most dangerous and decisive period. </w:t>
      </w:r>
      <w:r w:rsidRPr="000A0472">
        <w:rPr>
          <w:rFonts w:asciiTheme="majorHAnsi" w:hAnsiTheme="majorHAnsi" w:cstheme="majorHAnsi"/>
        </w:rPr>
        <w:t xml:space="preserve">Our descendants could, if necessary, go elsewhere, spreading through this galaxy…. </w:t>
      </w:r>
      <w:r w:rsidRPr="000A0472">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0A0472">
        <w:rPr>
          <w:rFonts w:asciiTheme="majorHAnsi" w:hAnsiTheme="majorHAnsi" w:cstheme="majorHAnsi"/>
        </w:rPr>
        <w:t>” (From chapter 36 of On What Matters)</w:t>
      </w:r>
    </w:p>
    <w:p w14:paraId="176F3795" w14:textId="21D2E301" w:rsidR="00FA78C6" w:rsidRPr="0033453D" w:rsidRDefault="00FA78C6" w:rsidP="00FA78C6">
      <w:pPr>
        <w:pStyle w:val="Heading3"/>
        <w:rPr>
          <w:rFonts w:cs="Calibri"/>
        </w:rPr>
      </w:pPr>
      <w:r w:rsidRPr="0033453D">
        <w:rPr>
          <w:rFonts w:cs="Calibri"/>
        </w:rPr>
        <w:lastRenderedPageBreak/>
        <w:t xml:space="preserve">Theory Underview </w:t>
      </w:r>
    </w:p>
    <w:p w14:paraId="20B418B6" w14:textId="77777777" w:rsidR="00FA78C6" w:rsidRPr="0033453D" w:rsidRDefault="00FA78C6" w:rsidP="00FA78C6">
      <w:pPr>
        <w:pStyle w:val="Heading4"/>
        <w:spacing w:line="240" w:lineRule="auto"/>
        <w:rPr>
          <w:rFonts w:cs="Calibri"/>
        </w:rPr>
      </w:pPr>
      <w:r w:rsidRPr="0033453D">
        <w:rPr>
          <w:rFonts w:cs="Calibri"/>
        </w:rPr>
        <w:t xml:space="preserve">[1] 1AR theory – </w:t>
      </w:r>
    </w:p>
    <w:p w14:paraId="3824BFD5" w14:textId="77777777" w:rsidR="00FA78C6" w:rsidRPr="0033453D" w:rsidRDefault="00FA78C6" w:rsidP="00FA78C6">
      <w:pPr>
        <w:pStyle w:val="Heading4"/>
        <w:spacing w:line="240" w:lineRule="auto"/>
        <w:rPr>
          <w:rFonts w:cs="Calibri"/>
        </w:rPr>
      </w:pPr>
      <w:r w:rsidRPr="0033453D">
        <w:rPr>
          <w:rFonts w:cs="Calibri"/>
        </w:rPr>
        <w:t xml:space="preserve">a) AFF gets it - otherwise neg can engage in infinite abuse </w:t>
      </w:r>
    </w:p>
    <w:p w14:paraId="74E00D51" w14:textId="77777777" w:rsidR="00FA78C6" w:rsidRPr="0033453D" w:rsidRDefault="00FA78C6" w:rsidP="00FA78C6">
      <w:pPr>
        <w:pStyle w:val="Heading4"/>
        <w:spacing w:line="240" w:lineRule="auto"/>
        <w:rPr>
          <w:rFonts w:cs="Calibri"/>
        </w:rPr>
      </w:pPr>
      <w:r w:rsidRPr="0033453D">
        <w:rPr>
          <w:rFonts w:cs="Calibri"/>
        </w:rPr>
        <w:t>b) drop the debater – 1AR is too short for theory and substance so ballot implications are key to check abuse</w:t>
      </w:r>
    </w:p>
    <w:p w14:paraId="526BCC71" w14:textId="77777777" w:rsidR="00FA78C6" w:rsidRPr="0033453D" w:rsidRDefault="00FA78C6" w:rsidP="00FA78C6">
      <w:pPr>
        <w:pStyle w:val="Heading4"/>
        <w:spacing w:line="240" w:lineRule="auto"/>
        <w:rPr>
          <w:rFonts w:cs="Calibri"/>
        </w:rPr>
      </w:pPr>
      <w:r w:rsidRPr="0033453D">
        <w:rPr>
          <w:rFonts w:cs="Calibri"/>
        </w:rPr>
        <w:t>c) no RVIs – they can stick me with 6min of answers to a short arg and make the 2AR impossible</w:t>
      </w:r>
    </w:p>
    <w:p w14:paraId="0C8EFA2C" w14:textId="77777777" w:rsidR="00FA78C6" w:rsidRPr="0033453D" w:rsidRDefault="00FA78C6" w:rsidP="00FA78C6">
      <w:pPr>
        <w:pStyle w:val="Heading4"/>
        <w:spacing w:line="240" w:lineRule="auto"/>
        <w:rPr>
          <w:rFonts w:cs="Calibri"/>
        </w:rPr>
      </w:pPr>
      <w:r w:rsidRPr="0033453D">
        <w:rPr>
          <w:rFonts w:cs="Calibri"/>
        </w:rPr>
        <w:t>d) competing interps – 1AR interps aren’t bidirectional and the neg should have to defend their norm since they have more time.</w:t>
      </w:r>
    </w:p>
    <w:p w14:paraId="64202BC5" w14:textId="77777777" w:rsidR="00FA78C6" w:rsidRPr="0033453D" w:rsidRDefault="00FA78C6" w:rsidP="00FA78C6">
      <w:pPr>
        <w:pStyle w:val="Heading4"/>
        <w:spacing w:line="240" w:lineRule="auto"/>
        <w:rPr>
          <w:rFonts w:cs="Calibri"/>
        </w:rPr>
      </w:pPr>
      <w:r w:rsidRPr="0033453D">
        <w:rPr>
          <w:rFonts w:cs="Calibri"/>
        </w:rPr>
        <w:t>e) Highest layer first because it indicts the neg’s positions and skews my time allocation on other flows like T or the K</w:t>
      </w:r>
    </w:p>
    <w:p w14:paraId="413C10D7" w14:textId="77777777" w:rsidR="00FA78C6" w:rsidRPr="0033453D" w:rsidRDefault="00FA78C6" w:rsidP="00FA78C6">
      <w:pPr>
        <w:pStyle w:val="Heading4"/>
        <w:spacing w:line="240" w:lineRule="auto"/>
        <w:rPr>
          <w:rFonts w:cs="Calibri"/>
        </w:rPr>
      </w:pPr>
      <w:r w:rsidRPr="0033453D">
        <w:rPr>
          <w:rFonts w:cs="Calibri"/>
        </w:rPr>
        <w:t>f) no 2nr theory, rvis or paradigm issues otherwise the neg gets 6 minutes to dump on this layer which is impossible for a 3 min 2ar</w:t>
      </w:r>
    </w:p>
    <w:p w14:paraId="385ECDA4" w14:textId="77777777" w:rsidR="00FA78C6" w:rsidRPr="0033453D" w:rsidRDefault="00FA78C6" w:rsidP="00FA78C6">
      <w:pPr>
        <w:pStyle w:val="Heading4"/>
        <w:spacing w:line="240" w:lineRule="auto"/>
        <w:rPr>
          <w:rFonts w:cs="Calibri"/>
        </w:rPr>
      </w:pPr>
      <w:r w:rsidRPr="0033453D">
        <w:rPr>
          <w:rFonts w:cs="Calibri"/>
        </w:rPr>
        <w:t>Fairness is a voter because debate’s a game that needs rules to evaluate it and education since it gives us portable skills for life like research and thinking.</w:t>
      </w:r>
    </w:p>
    <w:p w14:paraId="2803D5A3" w14:textId="77777777" w:rsidR="00FA78C6" w:rsidRPr="0033453D" w:rsidRDefault="00FA78C6" w:rsidP="00FA78C6">
      <w:pPr>
        <w:spacing w:line="240" w:lineRule="auto"/>
      </w:pPr>
    </w:p>
    <w:p w14:paraId="36278583" w14:textId="77777777" w:rsidR="00FA78C6" w:rsidRPr="0033453D" w:rsidRDefault="00FA78C6" w:rsidP="00FA78C6">
      <w:pPr>
        <w:pStyle w:val="Heading4"/>
        <w:spacing w:line="240" w:lineRule="auto"/>
        <w:rPr>
          <w:rFonts w:cs="Calibri"/>
        </w:rPr>
      </w:pPr>
      <w:r w:rsidRPr="0033453D">
        <w:rPr>
          <w:rFonts w:cs="Calibri"/>
        </w:rPr>
        <w:t xml:space="preserve">[2] Reasonable aff interps –  </w:t>
      </w:r>
    </w:p>
    <w:p w14:paraId="2539CE61" w14:textId="77777777" w:rsidR="00FA78C6" w:rsidRPr="0033453D" w:rsidRDefault="00FA78C6" w:rsidP="00FA78C6">
      <w:pPr>
        <w:pStyle w:val="Heading4"/>
        <w:spacing w:line="240" w:lineRule="auto"/>
        <w:rPr>
          <w:rFonts w:cs="Calibri"/>
        </w:rPr>
      </w:pPr>
      <w:r w:rsidRPr="0033453D">
        <w:rPr>
          <w:rFonts w:cs="Calibri"/>
        </w:rPr>
        <w:t xml:space="preserve">a) the aff will always violate bidirectional 1NC interps so if our interp is okay, you should default to substance – o/w since topic ed is unique to this resolution for 2 months, </w:t>
      </w:r>
    </w:p>
    <w:p w14:paraId="35AF2645" w14:textId="77777777" w:rsidR="00FA78C6" w:rsidRPr="0033453D" w:rsidRDefault="00FA78C6" w:rsidP="00FA78C6">
      <w:pPr>
        <w:pStyle w:val="Heading4"/>
        <w:spacing w:line="240" w:lineRule="auto"/>
        <w:rPr>
          <w:rFonts w:cs="Calibri"/>
        </w:rPr>
      </w:pPr>
      <w:r w:rsidRPr="0033453D">
        <w:rPr>
          <w:rFonts w:cs="Calibri"/>
        </w:rPr>
        <w:t>b) there’s only 4 minutes for the 1AR to generate offense, answer standards, and weigh while still covering substance—reasonable aff interps allow us to actually get education.</w:t>
      </w:r>
    </w:p>
    <w:p w14:paraId="1B5C0667" w14:textId="77777777" w:rsidR="00FA78C6" w:rsidRPr="0033453D" w:rsidRDefault="00FA78C6" w:rsidP="00FA78C6">
      <w:pPr>
        <w:spacing w:line="240" w:lineRule="auto"/>
      </w:pPr>
    </w:p>
    <w:p w14:paraId="346E4F06" w14:textId="77777777" w:rsidR="00FA78C6" w:rsidRPr="0033453D" w:rsidRDefault="00FA78C6" w:rsidP="00FA78C6">
      <w:pPr>
        <w:pStyle w:val="Heading4"/>
        <w:spacing w:line="240" w:lineRule="auto"/>
        <w:rPr>
          <w:rFonts w:cs="Calibri"/>
        </w:rPr>
      </w:pPr>
      <w:r w:rsidRPr="0033453D">
        <w:rPr>
          <w:rFonts w:cs="Calibri"/>
        </w:rPr>
        <w:t xml:space="preserve">[3] Give me aff RVI’s – </w:t>
      </w:r>
    </w:p>
    <w:p w14:paraId="06DA561A" w14:textId="77777777" w:rsidR="00FA78C6" w:rsidRPr="0033453D" w:rsidRDefault="00FA78C6" w:rsidP="00FA78C6">
      <w:pPr>
        <w:pStyle w:val="Heading4"/>
        <w:spacing w:line="240" w:lineRule="auto"/>
        <w:rPr>
          <w:rFonts w:cs="Calibri"/>
        </w:rPr>
      </w:pPr>
      <w:r w:rsidRPr="0033453D">
        <w:rPr>
          <w:rFonts w:cs="Calibri"/>
        </w:rPr>
        <w:t xml:space="preserve">a) strat skew - 4 min 1ar split means that we don’t have time to go for both theory and substance, so if I don’t get an RVI each theoretical arg they read is a NIB so becomes impossible for me to respond, </w:t>
      </w:r>
    </w:p>
    <w:p w14:paraId="0125CA6A" w14:textId="77777777" w:rsidR="00FA78C6" w:rsidRPr="0033453D" w:rsidRDefault="00FA78C6" w:rsidP="00FA78C6">
      <w:pPr>
        <w:pStyle w:val="Heading4"/>
        <w:spacing w:line="240" w:lineRule="auto"/>
        <w:rPr>
          <w:rFonts w:cs="Calibri"/>
        </w:rPr>
      </w:pPr>
      <w:r w:rsidRPr="0033453D">
        <w:rPr>
          <w:rFonts w:cs="Calibri"/>
        </w:rPr>
        <w:t>b) reciprocity – just b/c its illogical doesn’t mean that you shouldn’t vote for me if I’m winning the argument</w:t>
      </w:r>
    </w:p>
    <w:p w14:paraId="002452AF" w14:textId="77777777" w:rsidR="00FA78C6" w:rsidRPr="00FA78C6" w:rsidRDefault="00FA78C6" w:rsidP="00FA78C6"/>
    <w:sectPr w:rsidR="00FA78C6" w:rsidRPr="00FA78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78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82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35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79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650"/>
    <w:rsid w:val="00F94060"/>
    <w:rsid w:val="00FA56F6"/>
    <w:rsid w:val="00FA78C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545D51"/>
  <w14:defaultImageDpi w14:val="300"/>
  <w15:docId w15:val="{B1994B71-5279-D149-9F65-10146D36A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565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756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56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F756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756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56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5650"/>
  </w:style>
  <w:style w:type="character" w:customStyle="1" w:styleId="Heading1Char">
    <w:name w:val="Heading 1 Char"/>
    <w:aliases w:val="Pocket Char"/>
    <w:basedOn w:val="DefaultParagraphFont"/>
    <w:link w:val="Heading1"/>
    <w:uiPriority w:val="9"/>
    <w:rsid w:val="00F756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565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7565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7565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F75650"/>
    <w:rPr>
      <w:b/>
      <w:sz w:val="26"/>
      <w:u w:val="singl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F75650"/>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F7565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75650"/>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F75650"/>
    <w:rPr>
      <w:color w:val="auto"/>
      <w:u w:val="none"/>
    </w:rPr>
  </w:style>
  <w:style w:type="paragraph" w:styleId="DocumentMap">
    <w:name w:val="Document Map"/>
    <w:basedOn w:val="Normal"/>
    <w:link w:val="DocumentMapChar"/>
    <w:uiPriority w:val="99"/>
    <w:semiHidden/>
    <w:unhideWhenUsed/>
    <w:rsid w:val="00F756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5650"/>
    <w:rPr>
      <w:rFonts w:ascii="Lucida Grande" w:hAnsi="Lucida Grande" w:cs="Lucida Grande"/>
    </w:rPr>
  </w:style>
  <w:style w:type="paragraph" w:customStyle="1" w:styleId="textbold">
    <w:name w:val="text bold"/>
    <w:basedOn w:val="Normal"/>
    <w:link w:val="Emphasis"/>
    <w:uiPriority w:val="20"/>
    <w:qFormat/>
    <w:rsid w:val="00FA78C6"/>
    <w:pPr>
      <w:widowControl w:val="0"/>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FA78C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achingcriticalwill.org/images/documents/Disarmament-fora/OEWG/2016/Documents/NGO13.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s.stanford.edu/2020/02/27/journalism-and-democra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ommondreams.org/views/2012/10/25/objectivity-does-not-mean-neutrality-danger-false-equivalency-medi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files.stanford.edu/jon-krosnick" TargetMode="External"/><Relationship Id="rId5" Type="http://schemas.openxmlformats.org/officeDocument/2006/relationships/numbering" Target="numbering.xml"/><Relationship Id="rId15" Type="http://schemas.openxmlformats.org/officeDocument/2006/relationships/hyperlink" Target="https://web.archive.org/web/20130129094105/http://www.ethicaljournalismnetwork.org/2013/journalism%E2%80%99s-era-of-change-but-objectivity-still-plays-a-critical-role/" TargetMode="External"/><Relationship Id="rId10" Type="http://schemas.openxmlformats.org/officeDocument/2006/relationships/hyperlink" Target="https://profiles.stanford.edu/james-hamilton" TargetMode="External"/><Relationship Id="rId4" Type="http://schemas.openxmlformats.org/officeDocument/2006/relationships/customXml" Target="../customXml/item4.xml"/><Relationship Id="rId9" Type="http://schemas.openxmlformats.org/officeDocument/2006/relationships/hyperlink" Target="https://knightfoundation.org/articles/americans-are-losing-faith-in-an-objective-media-a-new-gallup-knight-study-explores-why/" TargetMode="External"/><Relationship Id="rId14" Type="http://schemas.openxmlformats.org/officeDocument/2006/relationships/hyperlink" Target="https://niemanreports.org/articles/an-argument-why-journalists-should-not-abandon-objectiv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neyu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12629</Words>
  <Characters>71988</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Christin.Y1</cp:lastModifiedBy>
  <cp:revision>2</cp:revision>
  <dcterms:created xsi:type="dcterms:W3CDTF">2022-03-12T00:37:00Z</dcterms:created>
  <dcterms:modified xsi:type="dcterms:W3CDTF">2022-03-12T02:58:00Z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