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40213A" w14:textId="39478BF5" w:rsidR="007C70F5" w:rsidRDefault="007C70F5" w:rsidP="007C70F5">
      <w:pPr>
        <w:pStyle w:val="Heading3"/>
      </w:pPr>
      <w:r>
        <w:t>1</w:t>
      </w:r>
    </w:p>
    <w:p w14:paraId="08AC6AA2" w14:textId="4B6B30E8" w:rsidR="007C70F5" w:rsidRDefault="007C70F5" w:rsidP="007C70F5">
      <w:pPr>
        <w:pStyle w:val="Heading4"/>
        <w:rPr>
          <w:rFonts w:eastAsia="Times New Roman"/>
        </w:rPr>
      </w:pPr>
      <w:r w:rsidRPr="00F767F1">
        <w:t>Interp</w:t>
      </w:r>
      <w:r>
        <w:t xml:space="preserve">retation: </w:t>
      </w:r>
      <w:r w:rsidRPr="00F767F1">
        <w:rPr>
          <w:rFonts w:eastAsia="Times New Roman"/>
        </w:rPr>
        <w:t>T</w:t>
      </w:r>
      <w:r>
        <w:rPr>
          <w:rFonts w:eastAsia="Times New Roman"/>
        </w:rPr>
        <w:t>he affirmative must defend th</w:t>
      </w:r>
      <w:r>
        <w:rPr>
          <w:rFonts w:eastAsia="Times New Roman"/>
        </w:rPr>
        <w:t xml:space="preserve">e member nations of the World Trade Organization ought to reduce intellectual property protections for medicines.  </w:t>
      </w:r>
    </w:p>
    <w:p w14:paraId="59836ED7" w14:textId="77777777" w:rsidR="007C70F5" w:rsidRPr="009B1BC3" w:rsidRDefault="007C70F5" w:rsidP="007C70F5"/>
    <w:p w14:paraId="22400B78" w14:textId="77777777" w:rsidR="007C70F5" w:rsidRDefault="007C70F5" w:rsidP="007C70F5">
      <w:pPr>
        <w:pStyle w:val="Heading4"/>
        <w:rPr>
          <w:rFonts w:eastAsia="Times New Roman"/>
        </w:rPr>
      </w:pPr>
      <w:r>
        <w:rPr>
          <w:rFonts w:eastAsia="Times New Roman"/>
        </w:rPr>
        <w:t>Violation:</w:t>
      </w:r>
      <w:r w:rsidRPr="00F767F1">
        <w:rPr>
          <w:rFonts w:eastAsia="Times New Roman"/>
        </w:rPr>
        <w:t xml:space="preserve"> </w:t>
      </w:r>
      <w:r>
        <w:rPr>
          <w:rFonts w:eastAsia="Times New Roman"/>
        </w:rPr>
        <w:t>T</w:t>
      </w:r>
      <w:r w:rsidRPr="00F767F1">
        <w:rPr>
          <w:rFonts w:eastAsia="Times New Roman"/>
        </w:rPr>
        <w:t>hey don’t.</w:t>
      </w:r>
    </w:p>
    <w:p w14:paraId="0E04BA83" w14:textId="77777777" w:rsidR="007C70F5" w:rsidRPr="00F767F1" w:rsidRDefault="007C70F5" w:rsidP="007C70F5">
      <w:pPr>
        <w:pStyle w:val="Heading4"/>
        <w:rPr>
          <w:rFonts w:cs="Calibri"/>
        </w:rPr>
      </w:pPr>
      <w:r w:rsidRPr="00F767F1">
        <w:rPr>
          <w:rFonts w:cs="Calibri"/>
        </w:rPr>
        <w:t>"Resolved" requires a policy.</w:t>
      </w:r>
    </w:p>
    <w:p w14:paraId="6673E4BE" w14:textId="77777777" w:rsidR="007C70F5" w:rsidRPr="00F767F1" w:rsidRDefault="007C70F5" w:rsidP="007C70F5">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9" w:history="1">
        <w:r w:rsidRPr="00F767F1">
          <w:rPr>
            <w:rStyle w:val="Hyperlink"/>
          </w:rPr>
          <w:t>https://www.merriam-webster.com/dictionary/resolve;</w:t>
        </w:r>
      </w:hyperlink>
      <w:r w:rsidRPr="00F767F1">
        <w:t> RP)</w:t>
      </w:r>
      <w:r w:rsidRPr="00F767F1">
        <w:br/>
      </w:r>
      <w:r w:rsidRPr="00F767F1">
        <w:rPr>
          <w:rStyle w:val="StyleUnderline"/>
        </w:rPr>
        <w:t>: </w:t>
      </w:r>
      <w:r w:rsidRPr="00151001">
        <w:rPr>
          <w:rStyle w:val="StyleUnderline"/>
          <w:highlight w:val="green"/>
        </w:rPr>
        <w:t>a legal</w:t>
      </w:r>
      <w:r w:rsidRPr="00F767F1">
        <w:rPr>
          <w:rStyle w:val="StyleUnderline"/>
        </w:rPr>
        <w:t xml:space="preserve"> or official </w:t>
      </w:r>
      <w:r w:rsidRPr="00151001">
        <w:rPr>
          <w:rStyle w:val="StyleUnderline"/>
          <w:highlight w:val="green"/>
        </w:rPr>
        <w:t>determination especially: a legislative declaration</w:t>
      </w:r>
    </w:p>
    <w:p w14:paraId="071B2CDC" w14:textId="77777777" w:rsidR="007C70F5" w:rsidRDefault="007C70F5" w:rsidP="007C70F5"/>
    <w:p w14:paraId="3894B39D" w14:textId="77777777" w:rsidR="007C70F5" w:rsidRDefault="007C70F5" w:rsidP="007C70F5">
      <w:pPr>
        <w:pStyle w:val="Heading4"/>
      </w:pPr>
      <w:r>
        <w:t>The WTO members are governments that make trade agreements.</w:t>
      </w:r>
    </w:p>
    <w:p w14:paraId="3BBB50A6" w14:textId="77777777" w:rsidR="007C70F5" w:rsidRDefault="007C70F5" w:rsidP="007C70F5">
      <w:r w:rsidRPr="002362B2">
        <w:rPr>
          <w:rFonts w:eastAsiaTheme="majorEastAsia" w:cstheme="majorBidi"/>
          <w:b/>
          <w:bCs/>
          <w:sz w:val="26"/>
          <w:szCs w:val="26"/>
        </w:rPr>
        <w:t>WTO</w:t>
      </w:r>
      <w:r>
        <w:rPr>
          <w:rFonts w:eastAsiaTheme="majorEastAsia" w:cstheme="majorBidi"/>
          <w:b/>
          <w:bCs/>
          <w:sz w:val="26"/>
          <w:szCs w:val="26"/>
        </w:rPr>
        <w:t xml:space="preserve"> ND</w:t>
      </w:r>
      <w:r w:rsidRPr="002362B2">
        <w:rPr>
          <w:rFonts w:eastAsiaTheme="majorEastAsia" w:cstheme="majorBidi"/>
          <w:b/>
          <w:bCs/>
          <w:sz w:val="26"/>
          <w:szCs w:val="26"/>
        </w:rPr>
        <w:t xml:space="preserve"> </w:t>
      </w:r>
      <w:r>
        <w:t>[</w:t>
      </w:r>
      <w:r w:rsidRPr="002362B2">
        <w:t>“WTO | What Is the WTO?” Wto.org, 2021, www.wto.org/english/thewto_e/whatis_e/whatis_e.htm. Accessed 5 Sept. 2021</w:t>
      </w:r>
      <w:r>
        <w:t xml:space="preserve">] </w:t>
      </w:r>
      <w:proofErr w:type="spellStart"/>
      <w:r>
        <w:t>Akaash</w:t>
      </w:r>
      <w:proofErr w:type="spellEnd"/>
    </w:p>
    <w:p w14:paraId="1C11B624" w14:textId="77777777" w:rsidR="007C70F5" w:rsidRPr="002362B2" w:rsidRDefault="007C70F5" w:rsidP="007C70F5"/>
    <w:p w14:paraId="6E8541A4" w14:textId="77777777" w:rsidR="007C70F5" w:rsidRPr="002362B2" w:rsidRDefault="007C70F5" w:rsidP="007C70F5">
      <w:hyperlink r:id="rId10" w:history="1">
        <w:r w:rsidRPr="002362B2">
          <w:rPr>
            <w:rStyle w:val="Hyperlink"/>
            <w:rFonts w:eastAsiaTheme="majorEastAsia"/>
          </w:rPr>
          <w:t>Who we are</w:t>
        </w:r>
      </w:hyperlink>
    </w:p>
    <w:p w14:paraId="0934241F" w14:textId="77777777" w:rsidR="007C70F5" w:rsidRPr="002362B2" w:rsidRDefault="007C70F5" w:rsidP="007C70F5">
      <w:r w:rsidRPr="002362B2">
        <w:rPr>
          <w:u w:val="single"/>
        </w:rPr>
        <w:t xml:space="preserve">There are </w:t>
      </w:r>
      <w:proofErr w:type="gramStart"/>
      <w:r w:rsidRPr="002362B2">
        <w:rPr>
          <w:u w:val="single"/>
        </w:rPr>
        <w:t>a number of</w:t>
      </w:r>
      <w:proofErr w:type="gramEnd"/>
      <w:r w:rsidRPr="002362B2">
        <w:rPr>
          <w:u w:val="single"/>
        </w:rPr>
        <w:t xml:space="preserve"> ways of looking at </w:t>
      </w:r>
      <w:r w:rsidRPr="002362B2">
        <w:rPr>
          <w:highlight w:val="green"/>
          <w:u w:val="single"/>
        </w:rPr>
        <w:t>the World Trade Organization</w:t>
      </w:r>
      <w:r w:rsidRPr="002362B2">
        <w:rPr>
          <w:u w:val="single"/>
        </w:rPr>
        <w:t xml:space="preserve">. It is an organization for trade opening. It </w:t>
      </w:r>
      <w:r w:rsidRPr="002362B2">
        <w:rPr>
          <w:highlight w:val="green"/>
          <w:u w:val="single"/>
        </w:rPr>
        <w:t>is a forum</w:t>
      </w:r>
      <w:r w:rsidRPr="002362B2">
        <w:rPr>
          <w:u w:val="single"/>
        </w:rPr>
        <w:t xml:space="preserve"> for governments</w:t>
      </w:r>
      <w:r w:rsidRPr="002362B2">
        <w:rPr>
          <w:highlight w:val="green"/>
          <w:u w:val="single"/>
        </w:rPr>
        <w:t xml:space="preserve"> to negotiate trade agreements.</w:t>
      </w:r>
      <w:r w:rsidRPr="002362B2">
        <w:t xml:space="preserve"> It is a place for them to settle trade disputes. It operates a system of trade rules. Essentially, the WTO is a place where member governments try to sort out the trade </w:t>
      </w:r>
      <w:proofErr w:type="gramStart"/>
      <w:r w:rsidRPr="002362B2">
        <w:t>problems</w:t>
      </w:r>
      <w:proofErr w:type="gramEnd"/>
      <w:r w:rsidRPr="002362B2">
        <w:t xml:space="preserve"> they face with each other.</w:t>
      </w:r>
    </w:p>
    <w:p w14:paraId="305A7056" w14:textId="77777777" w:rsidR="007C70F5" w:rsidRPr="002362B2" w:rsidRDefault="007C70F5" w:rsidP="007C70F5">
      <w:hyperlink r:id="rId11" w:history="1">
        <w:r w:rsidRPr="002362B2">
          <w:rPr>
            <w:rStyle w:val="Hyperlink"/>
            <w:rFonts w:eastAsiaTheme="majorEastAsia"/>
          </w:rPr>
          <w:t>What we do</w:t>
        </w:r>
      </w:hyperlink>
    </w:p>
    <w:p w14:paraId="18945A21" w14:textId="77777777" w:rsidR="007C70F5" w:rsidRPr="002362B2" w:rsidRDefault="007C70F5" w:rsidP="007C70F5">
      <w:r w:rsidRPr="002362B2">
        <w:rPr>
          <w:u w:val="single"/>
        </w:rPr>
        <w:t xml:space="preserve">The WTO is </w:t>
      </w:r>
      <w:r w:rsidRPr="002362B2">
        <w:rPr>
          <w:highlight w:val="green"/>
          <w:u w:val="single"/>
        </w:rPr>
        <w:t>run by its member governments</w:t>
      </w:r>
      <w:r w:rsidRPr="002362B2">
        <w:rPr>
          <w:u w:val="single"/>
        </w:rPr>
        <w:t>.</w:t>
      </w:r>
      <w:r w:rsidRPr="002362B2">
        <w:t xml:space="preserve"> All major decisions are made by the </w:t>
      </w:r>
      <w:proofErr w:type="gramStart"/>
      <w:r w:rsidRPr="002362B2">
        <w:t>membership as a whole, either</w:t>
      </w:r>
      <w:proofErr w:type="gramEnd"/>
      <w:r w:rsidRPr="002362B2">
        <w:t xml:space="preserve"> by ministers (who usually meet at least once every two years) or by their ambassadors or delegates (who meet regularly in Geneva).</w:t>
      </w:r>
    </w:p>
    <w:p w14:paraId="0E525106" w14:textId="77777777" w:rsidR="007C70F5" w:rsidRDefault="007C70F5" w:rsidP="007C70F5"/>
    <w:p w14:paraId="06FB0D07" w14:textId="77777777" w:rsidR="007C70F5" w:rsidRDefault="007C70F5" w:rsidP="007C70F5">
      <w:pPr>
        <w:pStyle w:val="Heading4"/>
      </w:pPr>
      <w:r>
        <w:t>Intellectual property protections are legal</w:t>
      </w:r>
    </w:p>
    <w:p w14:paraId="682F81B5" w14:textId="77777777" w:rsidR="007C70F5" w:rsidRPr="002362B2" w:rsidRDefault="007C70F5" w:rsidP="007C70F5">
      <w:r w:rsidRPr="002362B2">
        <w:rPr>
          <w:rFonts w:eastAsiaTheme="majorEastAsia" w:cstheme="majorBidi"/>
          <w:b/>
          <w:bCs/>
          <w:sz w:val="26"/>
          <w:szCs w:val="26"/>
        </w:rPr>
        <w:t>Georgetown La</w:t>
      </w:r>
      <w:r>
        <w:rPr>
          <w:rFonts w:eastAsiaTheme="majorEastAsia" w:cstheme="majorBidi"/>
          <w:b/>
          <w:bCs/>
          <w:sz w:val="26"/>
          <w:szCs w:val="26"/>
        </w:rPr>
        <w:t>w ND</w:t>
      </w:r>
      <w:r>
        <w:t xml:space="preserve"> </w:t>
      </w:r>
      <w:r w:rsidRPr="002362B2">
        <w:t xml:space="preserve">[“Intellectual Property Law.” Georgetown.edu, www.law.georgetown.edu/your-life-career/career-exploration-professional-development/for-jd-students/explore-legal-careers/practice-areas/intellectual-property-law/. Accessed 5 Sept. 2021] </w:t>
      </w:r>
      <w:proofErr w:type="spellStart"/>
      <w:r w:rsidRPr="002362B2">
        <w:t>Akaash</w:t>
      </w:r>
      <w:proofErr w:type="spellEnd"/>
    </w:p>
    <w:p w14:paraId="018FF77E" w14:textId="77777777" w:rsidR="007C70F5" w:rsidRPr="002362B2" w:rsidRDefault="007C70F5" w:rsidP="007C70F5"/>
    <w:p w14:paraId="0B163E1F" w14:textId="77777777" w:rsidR="007C70F5" w:rsidRPr="002362B2" w:rsidRDefault="007C70F5" w:rsidP="007C70F5">
      <w:r w:rsidRPr="002362B2">
        <w:rPr>
          <w:highlight w:val="green"/>
          <w:u w:val="single"/>
        </w:rPr>
        <w:t>Intellectual Property law deals with laws to protect</w:t>
      </w:r>
      <w:r w:rsidRPr="002362B2">
        <w:rPr>
          <w:u w:val="single"/>
        </w:rPr>
        <w:t xml:space="preserve"> and enforce </w:t>
      </w:r>
      <w:r w:rsidRPr="002362B2">
        <w:rPr>
          <w:highlight w:val="green"/>
          <w:u w:val="single"/>
        </w:rPr>
        <w:t>rights</w:t>
      </w:r>
      <w:r w:rsidRPr="002362B2">
        <w:t xml:space="preserve"> o</w:t>
      </w:r>
      <w:r w:rsidRPr="002362B2">
        <w:rPr>
          <w:u w:val="single"/>
        </w:rPr>
        <w:t>f the creators and owners of inventions, writing, music, designs and other works, known as the "intellectual property."</w:t>
      </w:r>
      <w:r w:rsidRPr="002362B2">
        <w:t xml:space="preserve"> There are several areas of intellectual property including copyright, trademarks, patents, and trade secrets.</w:t>
      </w:r>
    </w:p>
    <w:p w14:paraId="6F59D838" w14:textId="77777777" w:rsidR="007C70F5" w:rsidRPr="00C23B0C" w:rsidRDefault="007C70F5" w:rsidP="007C70F5"/>
    <w:p w14:paraId="64C8C115" w14:textId="77777777" w:rsidR="007C70F5" w:rsidRPr="00F767F1" w:rsidRDefault="007C70F5" w:rsidP="007C70F5">
      <w:pPr>
        <w:pStyle w:val="Heading4"/>
        <w:rPr>
          <w:rFonts w:cs="Calibri"/>
        </w:rPr>
      </w:pPr>
      <w:r w:rsidRPr="00F767F1">
        <w:rPr>
          <w:rFonts w:cs="Calibri"/>
        </w:rPr>
        <w:lastRenderedPageBreak/>
        <w:t>Vote neg:</w:t>
      </w:r>
    </w:p>
    <w:p w14:paraId="04A4380C" w14:textId="77777777" w:rsidR="007C70F5" w:rsidRPr="00CF2BCB" w:rsidRDefault="007C70F5" w:rsidP="007C70F5">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 this crushes clash because all neg prep is based on the </w:t>
      </w:r>
      <w:proofErr w:type="spellStart"/>
      <w:r w:rsidRPr="00F767F1">
        <w:rPr>
          <w:rFonts w:cs="Calibri"/>
        </w:rPr>
        <w:t>rez</w:t>
      </w:r>
      <w:proofErr w:type="spellEnd"/>
      <w:r w:rsidRPr="00F767F1">
        <w:rPr>
          <w:rFonts w:cs="Calibri"/>
        </w:rPr>
        <w:t xml:space="preserve"> as a stable stasis point and they create a structural disincentive to do research –</w:t>
      </w:r>
      <w:r>
        <w:rPr>
          <w:rFonts w:cs="Calibri"/>
        </w:rPr>
        <w:t xml:space="preserve"> </w:t>
      </w:r>
      <w:r w:rsidRPr="00F767F1">
        <w:rPr>
          <w:rFonts w:cs="Calibri"/>
        </w:rPr>
        <w:t xml:space="preserve">we lose 90% of negative ground while the </w:t>
      </w:r>
      <w:proofErr w:type="spellStart"/>
      <w:r w:rsidRPr="00F767F1">
        <w:rPr>
          <w:rFonts w:cs="Calibri"/>
        </w:rPr>
        <w:t>aff</w:t>
      </w:r>
      <w:proofErr w:type="spellEnd"/>
      <w:r w:rsidRPr="00F767F1">
        <w:rPr>
          <w:rFonts w:cs="Calibri"/>
        </w:rPr>
        <w:t xml:space="preserve"> still gets </w:t>
      </w:r>
      <w:r>
        <w:rPr>
          <w:rFonts w:cs="Calibri"/>
        </w:rPr>
        <w:t>the perm</w:t>
      </w:r>
      <w:r w:rsidRPr="00F767F1">
        <w:rPr>
          <w:rFonts w:cs="Calibri"/>
        </w:rPr>
        <w:t xml:space="preserve"> which makes being neg impossible.</w:t>
      </w:r>
    </w:p>
    <w:p w14:paraId="2B06C9AD" w14:textId="77777777" w:rsidR="007C70F5" w:rsidRDefault="007C70F5" w:rsidP="007C70F5">
      <w:pPr>
        <w:pStyle w:val="Heading4"/>
        <w:rPr>
          <w:rFonts w:cs="Calibri"/>
        </w:rPr>
      </w:pPr>
      <w:r w:rsidRPr="00F767F1">
        <w:rPr>
          <w:rFonts w:cs="Calibri"/>
        </w:rPr>
        <w:t xml:space="preserve">2] SSD is good – it forces debaters to consider a controversial issue from multiple perspectives.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is </w:t>
      </w:r>
      <w:proofErr w:type="gramStart"/>
      <w:r w:rsidRPr="00F767F1">
        <w:rPr>
          <w:rFonts w:cs="Calibri"/>
        </w:rPr>
        <w:t>an</w:t>
      </w:r>
      <w:proofErr w:type="gramEnd"/>
      <w:r w:rsidRPr="00F767F1">
        <w:rPr>
          <w:rFonts w:cs="Calibri"/>
        </w:rPr>
        <w:t xml:space="preserve"> benefit of engaging </w:t>
      </w:r>
      <w:r>
        <w:rPr>
          <w:rFonts w:cs="Calibri"/>
        </w:rPr>
        <w:t>the topic</w:t>
      </w:r>
      <w:r w:rsidRPr="00F767F1">
        <w:rPr>
          <w:rFonts w:cs="Calibri"/>
        </w:rPr>
        <w:t xml:space="preserve">. </w:t>
      </w:r>
    </w:p>
    <w:p w14:paraId="3E73B6DB" w14:textId="77777777" w:rsidR="007C70F5" w:rsidRDefault="007C70F5" w:rsidP="007C70F5">
      <w:pPr>
        <w:pStyle w:val="Heading4"/>
        <w:rPr>
          <w:rFonts w:cs="Times New Roman"/>
        </w:rPr>
      </w:pPr>
      <w:r>
        <w:t xml:space="preserve">3] Small schools </w:t>
      </w:r>
      <w:proofErr w:type="spellStart"/>
      <w:r>
        <w:t>disad</w:t>
      </w:r>
      <w:proofErr w:type="spellEnd"/>
      <w:r>
        <w:t xml:space="preserve">: under-resourced are most adversely </w:t>
      </w:r>
      <w:proofErr w:type="gramStart"/>
      <w:r>
        <w:t>effected</w:t>
      </w:r>
      <w:proofErr w:type="gramEnd"/>
      <w:r>
        <w:t xml:space="preserve"> by a massive, unpredictable </w:t>
      </w:r>
      <w:proofErr w:type="spellStart"/>
      <w:r>
        <w:t>caselist</w:t>
      </w:r>
      <w:proofErr w:type="spellEnd"/>
      <w:r>
        <w:t xml:space="preserve"> which worsens structural disparities. </w:t>
      </w:r>
      <w:r>
        <w:rPr>
          <w:rFonts w:cs="Times New Roman"/>
        </w:rPr>
        <w:t>Inclusion is an independent voter – you can’t debate if you can’t participate which is a prerequisite to accessing their benefits and ensures everyone gains from the activity.</w:t>
      </w:r>
    </w:p>
    <w:p w14:paraId="783AD48F" w14:textId="6D9B442B" w:rsidR="007C70F5" w:rsidRDefault="007C70F5" w:rsidP="007C70F5">
      <w:pPr>
        <w:pStyle w:val="Heading4"/>
        <w:rPr>
          <w:rFonts w:cs="Calibri"/>
        </w:rPr>
      </w:pPr>
      <w:r>
        <w:rPr>
          <w:rFonts w:cs="Calibri"/>
        </w:rPr>
        <w:t>4</w:t>
      </w:r>
      <w:r w:rsidRPr="00F767F1">
        <w:rPr>
          <w:rFonts w:cs="Calibri"/>
        </w:rPr>
        <w:t xml:space="preserve">] TVA – </w:t>
      </w:r>
    </w:p>
    <w:p w14:paraId="03F96C76" w14:textId="77777777" w:rsidR="007C70F5" w:rsidRPr="00F767F1" w:rsidRDefault="007C70F5" w:rsidP="007C70F5">
      <w:pPr>
        <w:pStyle w:val="Heading4"/>
        <w:rPr>
          <w:rFonts w:cs="Calibri"/>
        </w:rPr>
      </w:pPr>
      <w:r w:rsidRPr="00F767F1">
        <w:rPr>
          <w:rFonts w:cs="Calibri"/>
        </w:rPr>
        <w:t xml:space="preserve">The impact is fairness—a] it’s an intrinsic good – debate is fundamentally a </w:t>
      </w:r>
      <w:proofErr w:type="gramStart"/>
      <w:r w:rsidRPr="00F767F1">
        <w:rPr>
          <w:rFonts w:cs="Calibri"/>
        </w:rPr>
        <w:t>game</w:t>
      </w:r>
      <w:proofErr w:type="gramEnd"/>
      <w:r w:rsidRPr="00F767F1">
        <w:rPr>
          <w:rFonts w:cs="Calibri"/>
        </w:rPr>
        <w:t xml:space="preserv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12C29DBF" w14:textId="77777777" w:rsidR="007C70F5" w:rsidRPr="00F767F1" w:rsidRDefault="007C70F5" w:rsidP="007C70F5">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4F2A68AD" w14:textId="77777777" w:rsidR="007C70F5" w:rsidRPr="00F767F1" w:rsidRDefault="007C70F5" w:rsidP="007C70F5">
      <w:pPr>
        <w:pStyle w:val="Heading4"/>
        <w:rPr>
          <w:rFonts w:cs="Calibri"/>
        </w:rPr>
      </w:pPr>
      <w:r w:rsidRPr="00F767F1">
        <w:rPr>
          <w:rFonts w:cs="Calibri"/>
        </w:rPr>
        <w:t xml:space="preserve">Drop the debater because dropping the </w:t>
      </w:r>
      <w:proofErr w:type="spellStart"/>
      <w:r w:rsidRPr="00F767F1">
        <w:rPr>
          <w:rFonts w:cs="Calibri"/>
        </w:rPr>
        <w:t>arg</w:t>
      </w:r>
      <w:proofErr w:type="spellEnd"/>
      <w:r w:rsidRPr="00F767F1">
        <w:rPr>
          <w:rFonts w:cs="Calibri"/>
        </w:rPr>
        <w:t xml:space="preserve"> is severance which moots 7 minutes of 1nc offense</w:t>
      </w:r>
    </w:p>
    <w:p w14:paraId="28FE88D8" w14:textId="77777777" w:rsidR="007C70F5" w:rsidRPr="00F767F1" w:rsidRDefault="007C70F5" w:rsidP="007C70F5">
      <w:pPr>
        <w:pStyle w:val="Heading4"/>
        <w:rPr>
          <w:rFonts w:cs="Calibri"/>
        </w:rPr>
      </w:pPr>
      <w:r w:rsidRPr="00F767F1">
        <w:rPr>
          <w:rFonts w:cs="Calibri"/>
        </w:rPr>
        <w:t xml:space="preserve">No </w:t>
      </w:r>
      <w:proofErr w:type="spellStart"/>
      <w:r w:rsidRPr="00F767F1">
        <w:rPr>
          <w:rFonts w:cs="Calibri"/>
        </w:rPr>
        <w:t>rvis</w:t>
      </w:r>
      <w:proofErr w:type="spellEnd"/>
      <w:r w:rsidRPr="00F767F1">
        <w:rPr>
          <w:rFonts w:cs="Calibri"/>
        </w:rPr>
        <w:t xml:space="preserve">—it’s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47D491B2" w14:textId="77777777" w:rsidR="007C70F5" w:rsidRPr="00F767F1" w:rsidRDefault="007C70F5" w:rsidP="007C70F5">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40E64197" w14:textId="77777777" w:rsidR="007C70F5" w:rsidRPr="00F767F1" w:rsidRDefault="007C70F5" w:rsidP="007C70F5">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r>
        <w:rPr>
          <w:rFonts w:cs="Calibri"/>
        </w:rPr>
        <w:t xml:space="preserve">, DTT on impact turns -allows us to get back to </w:t>
      </w:r>
      <w:proofErr w:type="spellStart"/>
      <w:r>
        <w:rPr>
          <w:rFonts w:cs="Calibri"/>
        </w:rPr>
        <w:t>disucssion</w:t>
      </w:r>
      <w:proofErr w:type="spellEnd"/>
      <w:r>
        <w:rPr>
          <w:rFonts w:cs="Calibri"/>
        </w:rPr>
        <w:t xml:space="preserve"> under their ROTB if they win that comes first </w:t>
      </w:r>
    </w:p>
    <w:p w14:paraId="05CF239A" w14:textId="20AD0637" w:rsidR="007C70F5" w:rsidRDefault="007C70F5" w:rsidP="007C70F5">
      <w:pPr>
        <w:pStyle w:val="Heading2"/>
        <w:jc w:val="left"/>
      </w:pPr>
    </w:p>
    <w:p w14:paraId="296BF753" w14:textId="5AF670D8" w:rsidR="007C70F5" w:rsidRPr="00343272" w:rsidRDefault="007C70F5" w:rsidP="007C70F5">
      <w:pPr>
        <w:pStyle w:val="Heading2"/>
      </w:pPr>
      <w:r>
        <w:lastRenderedPageBreak/>
        <w:t>2</w:t>
      </w:r>
      <w:r>
        <w:t xml:space="preserve"> </w:t>
      </w:r>
    </w:p>
    <w:p w14:paraId="2DFBFAE1" w14:textId="77777777" w:rsidR="007C70F5" w:rsidRDefault="007C70F5" w:rsidP="007C70F5">
      <w:pPr>
        <w:pStyle w:val="Heading4"/>
        <w:spacing w:before="0"/>
      </w:pPr>
      <w:r>
        <w:t xml:space="preserve">The </w:t>
      </w:r>
      <w:proofErr w:type="spellStart"/>
      <w:r>
        <w:t>aff’s</w:t>
      </w:r>
      <w:proofErr w:type="spellEnd"/>
      <w:r>
        <w:t xml:space="preserve"> form of fragmented politics completely cedes the political to capitalism. Their engagement in an embracement of unproductivity is too individualized and resists collective and concrete change. They enjoy the melancholic pleasures of being distanced and accommodated to the real world, and as a result remains stuck without change. Dean13</w:t>
      </w:r>
    </w:p>
    <w:p w14:paraId="36D44768" w14:textId="77777777" w:rsidR="007C70F5" w:rsidRPr="0066466C" w:rsidRDefault="007C70F5" w:rsidP="007C70F5">
      <w:pPr>
        <w:rPr>
          <w:sz w:val="15"/>
          <w:szCs w:val="15"/>
        </w:rPr>
      </w:pPr>
      <w:r w:rsidRPr="0066466C">
        <w:rPr>
          <w:sz w:val="15"/>
          <w:szCs w:val="15"/>
        </w:rPr>
        <w:t>“Communist Desire”, Jodi Dean</w:t>
      </w:r>
      <w:proofErr w:type="gramStart"/>
      <w:r w:rsidRPr="0066466C">
        <w:rPr>
          <w:sz w:val="15"/>
          <w:szCs w:val="15"/>
        </w:rPr>
        <w:t>, ,</w:t>
      </w:r>
      <w:proofErr w:type="gramEnd"/>
      <w:r w:rsidRPr="0066466C">
        <w:rPr>
          <w:sz w:val="15"/>
          <w:szCs w:val="15"/>
        </w:rPr>
        <w:t xml:space="preserve"> 2013, LHP AM</w:t>
      </w:r>
    </w:p>
    <w:p w14:paraId="08C42711" w14:textId="77777777" w:rsidR="007C70F5" w:rsidRDefault="007C70F5" w:rsidP="007C70F5">
      <w:pPr>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681B792F" w14:textId="77777777" w:rsidR="007C70F5" w:rsidRDefault="007C70F5" w:rsidP="007C70F5">
      <w:pPr>
        <w:pStyle w:val="Heading4"/>
      </w:pPr>
      <w:r>
        <w:t>Forms are of identity-based oppression</w:t>
      </w:r>
      <w:r w:rsidRPr="005B62FC">
        <w:t xml:space="preserve"> are </w:t>
      </w:r>
      <w:r w:rsidRPr="00810508">
        <w:rPr>
          <w:u w:val="single"/>
        </w:rPr>
        <w:t>explicitly linked</w:t>
      </w:r>
      <w:r w:rsidRPr="005B62FC">
        <w:t xml:space="preserve"> to class domination – our alt is a prerequisite to solve</w:t>
      </w:r>
      <w:r>
        <w:t xml:space="preserve">, Marsh 95 </w:t>
      </w:r>
    </w:p>
    <w:p w14:paraId="01050141" w14:textId="77777777" w:rsidR="007C70F5" w:rsidRPr="00AA74DA" w:rsidRDefault="007C70F5" w:rsidP="007C70F5">
      <w:pPr>
        <w:rPr>
          <w:sz w:val="26"/>
        </w:rPr>
      </w:pPr>
      <w:r w:rsidRPr="007F655D">
        <w:t>(James L., Professor of Philosophy at Fordham University, “Critique, Action, and Liberation p. 282-283)</w:t>
      </w:r>
    </w:p>
    <w:p w14:paraId="380DD3C9" w14:textId="77777777" w:rsidR="007C70F5" w:rsidRPr="00AA74DA" w:rsidRDefault="007C70F5" w:rsidP="007C70F5">
      <w:pPr>
        <w:rPr>
          <w:sz w:val="16"/>
        </w:rPr>
      </w:pPr>
      <w:r w:rsidRPr="007F655D">
        <w:rPr>
          <w:sz w:val="16"/>
        </w:rPr>
        <w:t xml:space="preserve">Next, we must consider the question concerning the relationship among racism, sexism, and classism.  </w:t>
      </w:r>
      <w:r w:rsidRPr="00810508">
        <w:rPr>
          <w:rStyle w:val="StyleUnderline"/>
        </w:rPr>
        <w:t>A tendency now exists</w:t>
      </w:r>
      <w:r w:rsidRPr="007F655D">
        <w:rPr>
          <w:sz w:val="16"/>
        </w:rPr>
        <w:t xml:space="preserve"> in leftist circles </w:t>
      </w:r>
      <w:r w:rsidRPr="00810508">
        <w:rPr>
          <w:rStyle w:val="StyleUnderline"/>
        </w:rPr>
        <w:t>to talk about racism, sexism, and class domination as distinct, coequal forms of domination</w:t>
      </w:r>
      <w:r w:rsidRPr="007F655D">
        <w:rPr>
          <w:sz w:val="16"/>
        </w:rPr>
        <w:t xml:space="preserve">. Such a tendency is understandable in the light of the economism and reductionism of much of the Marxist left, but </w:t>
      </w:r>
      <w:r w:rsidRPr="007F655D">
        <w:rPr>
          <w:sz w:val="16"/>
        </w:rPr>
        <w:lastRenderedPageBreak/>
        <w:t xml:space="preserve">is finally not justified. 50 Three different models are possible here, a vulgar Marxist model that denies any autonomy at all to the sexual or racial domains, the three-sector model mentioned above, and a sophisticated Marxist model that asserts the dominance of class exploitation but allows relative autonomy on lived and ideological levels to the other two spheres. The sophisticated Marxist approach, in my opinion, is the best account. It allows some diversity, specificity, and autonomy between and among spheres. The sophisticated Marxist model thus retains the strengths of the other two while avoiding and overcoming their </w:t>
      </w:r>
      <w:proofErr w:type="spellStart"/>
      <w:r w:rsidRPr="007F655D">
        <w:rPr>
          <w:sz w:val="16"/>
        </w:rPr>
        <w:t>onesidedness</w:t>
      </w:r>
      <w:proofErr w:type="spellEnd"/>
      <w:r w:rsidRPr="007F655D">
        <w:rPr>
          <w:sz w:val="16"/>
        </w:rPr>
        <w:t xml:space="preserve">. Why is </w:t>
      </w:r>
      <w:r w:rsidRPr="00810508">
        <w:rPr>
          <w:rStyle w:val="StyleUnderline"/>
          <w:highlight w:val="yellow"/>
        </w:rPr>
        <w:t>class domination</w:t>
      </w:r>
      <w:r w:rsidRPr="007F655D">
        <w:rPr>
          <w:sz w:val="16"/>
        </w:rPr>
        <w:t xml:space="preserve"> ultimately more fundamental and important and overriding? It </w:t>
      </w:r>
      <w:r w:rsidRPr="00810508">
        <w:rPr>
          <w:rStyle w:val="StyleUnderline"/>
          <w:highlight w:val="yellow"/>
        </w:rPr>
        <w:t>is</w:t>
      </w:r>
      <w:r w:rsidRPr="007F655D">
        <w:rPr>
          <w:sz w:val="16"/>
        </w:rPr>
        <w:t xml:space="preserve"> more </w:t>
      </w:r>
      <w:r w:rsidRPr="00810508">
        <w:rPr>
          <w:rStyle w:val="StyleUnderline"/>
          <w:highlight w:val="yellow"/>
        </w:rPr>
        <w:t>universal, extending</w:t>
      </w:r>
      <w:r w:rsidRPr="007F655D">
        <w:rPr>
          <w:sz w:val="16"/>
        </w:rPr>
        <w:t xml:space="preserve"> not only </w:t>
      </w:r>
      <w:r w:rsidRPr="00810508">
        <w:rPr>
          <w:rStyle w:val="StyleUnderline"/>
          <w:highlight w:val="yellow"/>
        </w:rPr>
        <w:t>over the</w:t>
      </w:r>
      <w:r w:rsidRPr="007F655D">
        <w:rPr>
          <w:sz w:val="16"/>
        </w:rPr>
        <w:t xml:space="preserve"> United States and Western Europe but also the Third </w:t>
      </w:r>
      <w:r w:rsidRPr="00810508">
        <w:rPr>
          <w:rStyle w:val="StyleUnderline"/>
          <w:highlight w:val="yellow"/>
        </w:rPr>
        <w:t>World</w:t>
      </w:r>
      <w:r w:rsidRPr="007F655D">
        <w:rPr>
          <w:sz w:val="16"/>
        </w:rPr>
        <w:t xml:space="preserve"> in Africa, Asia, and South America; </w:t>
      </w:r>
      <w:r w:rsidRPr="00810508">
        <w:rPr>
          <w:rStyle w:val="StyleUnderline"/>
        </w:rPr>
        <w:t xml:space="preserve">not only </w:t>
      </w:r>
      <w:r w:rsidRPr="00810508">
        <w:rPr>
          <w:rStyle w:val="StyleUnderline"/>
          <w:highlight w:val="yellow"/>
        </w:rPr>
        <w:t xml:space="preserve">over women and </w:t>
      </w:r>
      <w:proofErr w:type="gramStart"/>
      <w:r w:rsidRPr="00810508">
        <w:rPr>
          <w:rStyle w:val="StyleUnderline"/>
          <w:highlight w:val="yellow"/>
        </w:rPr>
        <w:t>African-Americans</w:t>
      </w:r>
      <w:proofErr w:type="gramEnd"/>
      <w:r w:rsidRPr="00810508">
        <w:rPr>
          <w:rStyle w:val="StyleUnderline"/>
        </w:rPr>
        <w:t xml:space="preserve"> but also</w:t>
      </w:r>
      <w:r w:rsidRPr="007F655D">
        <w:rPr>
          <w:sz w:val="16"/>
        </w:rPr>
        <w:t xml:space="preserve"> most </w:t>
      </w:r>
      <w:r w:rsidRPr="00810508">
        <w:rPr>
          <w:rStyle w:val="StyleUnderline"/>
          <w:highlight w:val="yellow"/>
        </w:rPr>
        <w:t>men and whites</w:t>
      </w:r>
      <w:r w:rsidRPr="00810508">
        <w:rPr>
          <w:rStyle w:val="StyleUnderline"/>
        </w:rPr>
        <w:t xml:space="preserve">.  </w:t>
      </w:r>
      <w:r w:rsidRPr="00810508">
        <w:rPr>
          <w:rStyle w:val="StyleUnderline"/>
          <w:highlight w:val="yellow"/>
        </w:rPr>
        <w:t>Class struggle is the most antagonistic of conflicts</w:t>
      </w:r>
      <w:r w:rsidRPr="00810508">
        <w:rPr>
          <w:rStyle w:val="StyleUnderline"/>
        </w:rPr>
        <w:t xml:space="preserve"> – fundamental </w:t>
      </w:r>
      <w:r w:rsidRPr="00810508">
        <w:rPr>
          <w:rStyle w:val="StyleUnderline"/>
          <w:highlight w:val="yellow"/>
        </w:rPr>
        <w:t>cooperation is emerging between the sexes and races but</w:t>
      </w:r>
      <w:r w:rsidRPr="00810508">
        <w:rPr>
          <w:rStyle w:val="StyleUnderline"/>
        </w:rPr>
        <w:t xml:space="preserve"> not between labor and capital.</w:t>
      </w:r>
      <w:r w:rsidRPr="007F655D">
        <w:rPr>
          <w:sz w:val="16"/>
        </w:rPr>
        <w:t xml:space="preserve">  Racism and sexism in the West and North we are approaching rejecting in principle but not capital.  </w:t>
      </w:r>
      <w:r w:rsidRPr="00810508">
        <w:rPr>
          <w:rStyle w:val="StyleUnderline"/>
          <w:highlight w:val="yellow"/>
        </w:rPr>
        <w:t>The reign of cap</w:t>
      </w:r>
      <w:r w:rsidRPr="00810508">
        <w:rPr>
          <w:rStyle w:val="StyleUnderline"/>
        </w:rPr>
        <w:t>italism</w:t>
      </w:r>
      <w:r w:rsidRPr="007F655D">
        <w:rPr>
          <w:sz w:val="16"/>
        </w:rPr>
        <w:t xml:space="preserve"> up to this point </w:t>
      </w:r>
      <w:r w:rsidRPr="00810508">
        <w:rPr>
          <w:rStyle w:val="StyleUnderline"/>
          <w:highlight w:val="yellow"/>
        </w:rPr>
        <w:t>has been nonnegotiable</w:t>
      </w:r>
      <w:r w:rsidRPr="00810508">
        <w:rPr>
          <w:rStyle w:val="StyleUnderline"/>
        </w:rPr>
        <w:t xml:space="preserve"> in the West.</w:t>
      </w:r>
      <w:r w:rsidRPr="007F655D">
        <w:rPr>
          <w:sz w:val="16"/>
        </w:rPr>
        <w:t xml:space="preserve">  </w:t>
      </w:r>
      <w:r w:rsidRPr="00810508">
        <w:rPr>
          <w:rStyle w:val="StyleUnderline"/>
          <w:highlight w:val="yellow"/>
        </w:rPr>
        <w:t>Capitalism defines the modern</w:t>
      </w:r>
      <w:r w:rsidRPr="00810508">
        <w:rPr>
          <w:rStyle w:val="StyleUnderline"/>
        </w:rPr>
        <w:t xml:space="preserve"> in a way that sexism and racism do not.</w:t>
      </w:r>
      <w:r w:rsidRPr="007F655D">
        <w:rPr>
          <w:sz w:val="16"/>
        </w:rPr>
        <w:t xml:space="preserve">  </w:t>
      </w:r>
      <w:r w:rsidRPr="00AA74DA">
        <w:rPr>
          <w:sz w:val="16"/>
        </w:rPr>
        <w:t xml:space="preserve">Indeed, </w:t>
      </w:r>
      <w:r w:rsidRPr="00AA74DA">
        <w:rPr>
          <w:rStyle w:val="StyleUnderline"/>
        </w:rPr>
        <w:t>sexism and racism are holdovers from prior epochs and, as such, subordinate moments in the capitalistic mode of production.</w:t>
      </w:r>
      <w:r w:rsidRPr="00AA74DA">
        <w:rPr>
          <w:sz w:val="16"/>
        </w:rPr>
        <w:t xml:space="preserve">  Also, an asymmetry exists between racism and sexism, on the one hand, and capitalism on the other.  </w:t>
      </w:r>
      <w:r w:rsidRPr="00AA74DA">
        <w:rPr>
          <w:rStyle w:val="StyleUnderline"/>
        </w:rPr>
        <w:t>Progress in overcoming racism and sexism occurs up to the point where that overcoming infringes upon fundamental capitalistic social relations.  The fate of M</w:t>
      </w:r>
      <w:r w:rsidRPr="00AA74DA">
        <w:rPr>
          <w:sz w:val="16"/>
        </w:rPr>
        <w:t xml:space="preserve">artin </w:t>
      </w:r>
      <w:r w:rsidRPr="00AA74DA">
        <w:rPr>
          <w:rStyle w:val="StyleUnderline"/>
        </w:rPr>
        <w:t>L</w:t>
      </w:r>
      <w:r w:rsidRPr="00AA74DA">
        <w:rPr>
          <w:sz w:val="16"/>
        </w:rPr>
        <w:t xml:space="preserve">uther </w:t>
      </w:r>
      <w:r w:rsidRPr="00AA74DA">
        <w:rPr>
          <w:rStyle w:val="StyleUnderline"/>
        </w:rPr>
        <w:t>K</w:t>
      </w:r>
      <w:r w:rsidRPr="00AA74DA">
        <w:rPr>
          <w:sz w:val="16"/>
        </w:rPr>
        <w:t xml:space="preserve">ing’s civil rights </w:t>
      </w:r>
      <w:r w:rsidRPr="00AA74DA">
        <w:rPr>
          <w:rStyle w:val="StyleUnderline"/>
        </w:rPr>
        <w:t>movement when it came</w:t>
      </w:r>
      <w:r w:rsidRPr="00AA74DA">
        <w:rPr>
          <w:sz w:val="16"/>
        </w:rPr>
        <w:t xml:space="preserve"> North and began to be </w:t>
      </w:r>
      <w:r w:rsidRPr="00AA74DA">
        <w:rPr>
          <w:rStyle w:val="StyleUnderline"/>
        </w:rPr>
        <w:t>more openly economic in its orientation is one example</w:t>
      </w:r>
      <w:r w:rsidRPr="00AA74DA">
        <w:rPr>
          <w:sz w:val="16"/>
        </w:rPr>
        <w:t xml:space="preserve">; the fate of women professionals asking for salaries equal to men in a context of economic retrenchment is another.  </w:t>
      </w:r>
      <w:r w:rsidRPr="00AA74DA">
        <w:rPr>
          <w:rStyle w:val="StyleUnderline"/>
        </w:rPr>
        <w:t>Capitalism will transform sexual and racial relations to achieve its goals, but the reverse is generally not true.</w:t>
      </w:r>
      <w:r w:rsidRPr="007F655D">
        <w:rPr>
          <w:sz w:val="16"/>
        </w:rPr>
        <w:t xml:space="preserve">  </w:t>
      </w:r>
      <w:r w:rsidRPr="00810508">
        <w:rPr>
          <w:rStyle w:val="StyleUnderline"/>
          <w:highlight w:val="yellow"/>
        </w:rPr>
        <w:t>Capital twists racism and sexism to its own ends, using the former to fragment the working class and the latter</w:t>
      </w:r>
      <w:r w:rsidRPr="00810508">
        <w:rPr>
          <w:rStyle w:val="StyleUnderline"/>
        </w:rPr>
        <w:t>, of which American foreign policy in Vietnam and Nixon’s machismo</w:t>
      </w:r>
      <w:r w:rsidRPr="007F655D">
        <w:rPr>
          <w:sz w:val="16"/>
        </w:rPr>
        <w:t xml:space="preserve"> in the Watergate tapes is a dramatic example, </w:t>
      </w:r>
      <w:r w:rsidRPr="00810508">
        <w:rPr>
          <w:rStyle w:val="StyleUnderline"/>
          <w:highlight w:val="yellow"/>
        </w:rPr>
        <w:t>to legitimize a tough-minded</w:t>
      </w:r>
      <w:r w:rsidRPr="00810508">
        <w:rPr>
          <w:rStyle w:val="StyleUnderline"/>
        </w:rPr>
        <w:t xml:space="preserve">, quantitative, </w:t>
      </w:r>
      <w:r w:rsidRPr="00810508">
        <w:rPr>
          <w:rStyle w:val="StyleUnderline"/>
          <w:highlight w:val="yellow"/>
        </w:rPr>
        <w:t>technocratic</w:t>
      </w:r>
      <w:r w:rsidRPr="00810508">
        <w:rPr>
          <w:rStyle w:val="StyleUnderline"/>
        </w:rPr>
        <w:t xml:space="preserve">, one-dimensional </w:t>
      </w:r>
      <w:r w:rsidRPr="00810508">
        <w:rPr>
          <w:rStyle w:val="StyleUnderline"/>
          <w:highlight w:val="yellow"/>
        </w:rPr>
        <w:t>domination</w:t>
      </w:r>
      <w:r w:rsidRPr="00810508">
        <w:rPr>
          <w:rStyle w:val="StyleUnderline"/>
        </w:rPr>
        <w:t>.</w:t>
      </w:r>
      <w:r w:rsidRPr="007F655D">
        <w:rPr>
          <w:sz w:val="16"/>
        </w:rPr>
        <w:t xml:space="preserve">  Also, if Habermas is correct, late capitalism has </w:t>
      </w:r>
      <w:proofErr w:type="gramStart"/>
      <w:r w:rsidRPr="007F655D">
        <w:rPr>
          <w:sz w:val="16"/>
        </w:rPr>
        <w:t>more or less immunized</w:t>
      </w:r>
      <w:proofErr w:type="gramEnd"/>
      <w:r w:rsidRPr="007F655D">
        <w:rPr>
          <w:sz w:val="16"/>
        </w:rPr>
        <w:t xml:space="preserve"> the monopoly sphere of the economy from serious conflict.  The result is that conflict has been displaced to other spheres </w:t>
      </w:r>
      <w:proofErr w:type="gramStart"/>
      <w:r w:rsidRPr="007F655D">
        <w:rPr>
          <w:sz w:val="16"/>
        </w:rPr>
        <w:t>more or less peripheral</w:t>
      </w:r>
      <w:proofErr w:type="gramEnd"/>
      <w:r w:rsidRPr="007F655D">
        <w:rPr>
          <w:sz w:val="16"/>
        </w:rPr>
        <w:t xml:space="preserve"> to this central monopoly sphere.  </w:t>
      </w:r>
      <w:r w:rsidRPr="00810508">
        <w:rPr>
          <w:rStyle w:val="StyleUnderline"/>
          <w:highlight w:val="yellow"/>
        </w:rPr>
        <w:t>Racism and sexism</w:t>
      </w:r>
      <w:r w:rsidRPr="007F655D">
        <w:rPr>
          <w:sz w:val="16"/>
        </w:rPr>
        <w:t xml:space="preserve">, then, to an extent </w:t>
      </w:r>
      <w:r w:rsidRPr="00810508">
        <w:rPr>
          <w:rStyle w:val="StyleUnderline"/>
        </w:rPr>
        <w:t>are indirectly displaced forms of class domination and colonization</w:t>
      </w:r>
      <w:r w:rsidRPr="007F655D">
        <w:rPr>
          <w:sz w:val="16"/>
        </w:rPr>
        <w:t xml:space="preserve">, like the contradiction between symbolic interaction and purposive rational action.  </w:t>
      </w:r>
      <w:r w:rsidRPr="00810508">
        <w:rPr>
          <w:rStyle w:val="StyleUnderline"/>
          <w:highlight w:val="yellow"/>
        </w:rPr>
        <w:t>As</w:t>
      </w:r>
      <w:r w:rsidRPr="00810508">
        <w:rPr>
          <w:rStyle w:val="StyleUnderline"/>
        </w:rPr>
        <w:t xml:space="preserve"> such </w:t>
      </w:r>
      <w:r w:rsidRPr="00810508">
        <w:rPr>
          <w:rStyle w:val="StyleUnderline"/>
          <w:highlight w:val="yellow"/>
        </w:rPr>
        <w:t>displaced forms</w:t>
      </w:r>
      <w:r w:rsidRPr="007F655D">
        <w:rPr>
          <w:sz w:val="16"/>
        </w:rPr>
        <w:t xml:space="preserve">, and </w:t>
      </w:r>
      <w:proofErr w:type="gramStart"/>
      <w:r w:rsidRPr="007F655D">
        <w:rPr>
          <w:sz w:val="16"/>
        </w:rPr>
        <w:t>in their own right as</w:t>
      </w:r>
      <w:proofErr w:type="gramEnd"/>
      <w:r w:rsidRPr="007F655D">
        <w:rPr>
          <w:sz w:val="16"/>
        </w:rPr>
        <w:t xml:space="preserve"> well, </w:t>
      </w:r>
      <w:r w:rsidRPr="00810508">
        <w:rPr>
          <w:rStyle w:val="StyleUnderline"/>
        </w:rPr>
        <w:t xml:space="preserve">they are important and must be fought, but they are not equal in importance to class domination.  Racism and sexism </w:t>
      </w:r>
      <w:r w:rsidRPr="00810508">
        <w:rPr>
          <w:rStyle w:val="StyleUnderline"/>
          <w:highlight w:val="yellow"/>
        </w:rPr>
        <w:t>serve capital as ideology</w:t>
      </w:r>
      <w:r w:rsidRPr="00810508">
        <w:rPr>
          <w:rStyle w:val="StyleUnderline"/>
        </w:rPr>
        <w:t>.</w:t>
      </w:r>
      <w:r w:rsidRPr="007F655D">
        <w:rPr>
          <w:sz w:val="16"/>
        </w:rPr>
        <w:t xml:space="preserve">  If this fact is not recognized, then at a certain point the revolutionary élan of the civil rights and feminist movements is negated.  We make the mistake of thinking that an </w:t>
      </w:r>
      <w:proofErr w:type="gramStart"/>
      <w:r w:rsidRPr="007F655D">
        <w:rPr>
          <w:sz w:val="16"/>
        </w:rPr>
        <w:t>African-American</w:t>
      </w:r>
      <w:proofErr w:type="gramEnd"/>
      <w:r w:rsidRPr="007F655D">
        <w:rPr>
          <w:sz w:val="16"/>
        </w:rPr>
        <w:t xml:space="preserve"> person is fully liberated if he becomes an NFL quarterback and a woman if she becomes an executive on Wall Street.  </w:t>
      </w:r>
      <w:r w:rsidRPr="00810508">
        <w:rPr>
          <w:rStyle w:val="StyleUnderline"/>
        </w:rPr>
        <w:t>Both movements</w:t>
      </w:r>
      <w:r w:rsidRPr="007F655D">
        <w:rPr>
          <w:sz w:val="16"/>
        </w:rPr>
        <w:t xml:space="preserve"> at that point </w:t>
      </w:r>
      <w:r w:rsidRPr="00810508">
        <w:rPr>
          <w:rStyle w:val="StyleUnderline"/>
        </w:rPr>
        <w:t>have</w:t>
      </w:r>
      <w:r w:rsidRPr="007F655D">
        <w:rPr>
          <w:sz w:val="16"/>
        </w:rPr>
        <w:t xml:space="preserve"> simply </w:t>
      </w:r>
      <w:r w:rsidRPr="00810508">
        <w:rPr>
          <w:rStyle w:val="StyleUnderline"/>
        </w:rPr>
        <w:t>degenerated into demands for equal participation in the rat race.</w:t>
      </w:r>
      <w:r w:rsidRPr="007F655D">
        <w:rPr>
          <w:sz w:val="16"/>
        </w:rPr>
        <w:t xml:space="preserve"> Another way of putting the same point is to say that capitalism is a process of self-expanding value oriented to the production of surplus value.  As such, capitalism, to the extent that it fully comes into its own, will relate racism and sexism to itself and incorporate them in various ways.  Racism and sexism are like other holdovers from precapitalist epochs, like rent or interest, which come in </w:t>
      </w:r>
      <w:proofErr w:type="gramStart"/>
      <w:r w:rsidRPr="007F655D">
        <w:rPr>
          <w:sz w:val="16"/>
        </w:rPr>
        <w:t>fairly late</w:t>
      </w:r>
      <w:proofErr w:type="gramEnd"/>
      <w:r w:rsidRPr="007F655D">
        <w:rPr>
          <w:sz w:val="16"/>
        </w:rPr>
        <w:t xml:space="preserve"> in Marx’s analysis in volume 3 of </w:t>
      </w:r>
      <w:r w:rsidRPr="007F655D">
        <w:rPr>
          <w:i/>
          <w:sz w:val="16"/>
        </w:rPr>
        <w:t>Capital</w:t>
      </w:r>
      <w:r w:rsidRPr="007F655D">
        <w:rPr>
          <w:sz w:val="16"/>
        </w:rPr>
        <w:t xml:space="preserve">.  Capital, because of its thirst for surplus value, has an infinity to it and tends to overcome limits and incorporate them into itself, twisting them to its own ends.  In this respect, </w:t>
      </w:r>
      <w:proofErr w:type="gramStart"/>
      <w:r w:rsidRPr="007F655D">
        <w:rPr>
          <w:sz w:val="16"/>
        </w:rPr>
        <w:t>racism</w:t>
      </w:r>
      <w:proofErr w:type="gramEnd"/>
      <w:r w:rsidRPr="007F655D">
        <w:rPr>
          <w:sz w:val="16"/>
        </w:rPr>
        <w:t xml:space="preserve"> and sexism, without downplaying their tremendous moral evil and the enormous suffering they inflict in their contemporary manifestations, are no different from rent and interest.  </w:t>
      </w:r>
      <w:r w:rsidRPr="00810508">
        <w:rPr>
          <w:rStyle w:val="StyleUnderline"/>
          <w:highlight w:val="yellow"/>
        </w:rPr>
        <w:t xml:space="preserve">One does not get at what is specific </w:t>
      </w:r>
      <w:r w:rsidRPr="00AA74DA">
        <w:rPr>
          <w:rStyle w:val="StyleUnderline"/>
        </w:rPr>
        <w:t xml:space="preserve">and essential </w:t>
      </w:r>
      <w:r w:rsidRPr="00810508">
        <w:rPr>
          <w:rStyle w:val="StyleUnderline"/>
          <w:highlight w:val="yellow"/>
        </w:rPr>
        <w:t>in capitalist modernity by talking about</w:t>
      </w:r>
      <w:r w:rsidRPr="007F655D">
        <w:rPr>
          <w:sz w:val="16"/>
        </w:rPr>
        <w:t xml:space="preserve"> rent or interest or </w:t>
      </w:r>
      <w:r w:rsidRPr="00810508">
        <w:rPr>
          <w:rStyle w:val="StyleUnderline"/>
          <w:highlight w:val="yellow"/>
        </w:rPr>
        <w:t>racism or sexism as such, but by understanding these phenomena as related to and incorporated into this process of capitalist valorization</w:t>
      </w:r>
      <w:r w:rsidRPr="00810508">
        <w:rPr>
          <w:rStyle w:val="StyleUnderline"/>
        </w:rPr>
        <w:t>.</w:t>
      </w:r>
      <w:r w:rsidRPr="007F655D">
        <w:rPr>
          <w:sz w:val="16"/>
        </w:rPr>
        <w:t xml:space="preserve">  As a glance at and reflection on the streets of </w:t>
      </w:r>
      <w:r w:rsidRPr="00810508">
        <w:rPr>
          <w:rStyle w:val="StyleUnderline"/>
        </w:rPr>
        <w:t>Los Angeles</w:t>
      </w:r>
      <w:r w:rsidRPr="007F655D">
        <w:rPr>
          <w:sz w:val="16"/>
        </w:rPr>
        <w:t xml:space="preserve"> after the </w:t>
      </w:r>
      <w:r w:rsidRPr="00810508">
        <w:rPr>
          <w:rStyle w:val="StyleUnderline"/>
        </w:rPr>
        <w:t>1992 riots shows</w:t>
      </w:r>
      <w:r w:rsidRPr="007F655D">
        <w:rPr>
          <w:sz w:val="16"/>
        </w:rPr>
        <w:t xml:space="preserve"> (see below), </w:t>
      </w:r>
      <w:r w:rsidRPr="00AA74DA">
        <w:rPr>
          <w:rStyle w:val="StyleUnderline"/>
        </w:rPr>
        <w:t>capitalized racism is not the same as precapitalist racism.</w:t>
      </w:r>
      <w:r w:rsidRPr="00AA74DA">
        <w:rPr>
          <w:sz w:val="16"/>
        </w:rPr>
        <w:t xml:space="preserve">  As reflection on </w:t>
      </w:r>
      <w:r w:rsidRPr="00AA74DA">
        <w:rPr>
          <w:rStyle w:val="StyleUnderline"/>
        </w:rPr>
        <w:t>the use of women in advertisements to sell products indicates, capitalized sexism is not the same as precapitalist sexism.</w:t>
      </w:r>
      <w:r w:rsidRPr="00810508">
        <w:rPr>
          <w:rStyle w:val="StyleUnderline"/>
        </w:rPr>
        <w:t xml:space="preserve"> </w:t>
      </w:r>
    </w:p>
    <w:p w14:paraId="05829034" w14:textId="77777777" w:rsidR="007C70F5" w:rsidRPr="00155C70" w:rsidRDefault="007C70F5" w:rsidP="007C70F5">
      <w:pPr>
        <w:pStyle w:val="Heading4"/>
        <w:spacing w:before="0"/>
        <w:rPr>
          <w:rFonts w:asciiTheme="majorHAnsi" w:hAnsiTheme="majorHAnsi"/>
        </w:rPr>
      </w:pPr>
      <w:r w:rsidRPr="00155C70">
        <w:rPr>
          <w:rFonts w:asciiTheme="majorHAnsi" w:hAnsiTheme="majorHAnsi"/>
        </w:rPr>
        <w:t xml:space="preserve">The alternative is to embrace institutionalized party politics. MALOTT </w:t>
      </w:r>
    </w:p>
    <w:p w14:paraId="7CE2D315" w14:textId="77777777" w:rsidR="007C70F5" w:rsidRPr="00155C70" w:rsidRDefault="007C70F5" w:rsidP="007C70F5">
      <w:pPr>
        <w:rPr>
          <w:rFonts w:asciiTheme="majorHAnsi" w:hAnsiTheme="majorHAnsi"/>
          <w:sz w:val="16"/>
          <w:szCs w:val="16"/>
        </w:rPr>
      </w:pPr>
      <w:r w:rsidRPr="00155C70">
        <w:rPr>
          <w:rFonts w:asciiTheme="majorHAnsi" w:hAnsiTheme="majorHAnsi"/>
          <w:sz w:val="16"/>
          <w:szCs w:val="16"/>
        </w:rPr>
        <w:t xml:space="preserve">[Curry Stephenson Malott. “In Defense of Communism Against Critical Pedagogy, Capitalism, and Trump.” </w:t>
      </w:r>
      <w:r w:rsidRPr="00155C70">
        <w:rPr>
          <w:rFonts w:asciiTheme="majorHAnsi" w:hAnsiTheme="majorHAnsi"/>
          <w:i/>
          <w:sz w:val="16"/>
          <w:szCs w:val="16"/>
        </w:rPr>
        <w:t xml:space="preserve">Critical Education 8, </w:t>
      </w:r>
      <w:r w:rsidRPr="00155C70">
        <w:rPr>
          <w:rFonts w:asciiTheme="majorHAnsi" w:hAnsiTheme="majorHAnsi"/>
          <w:sz w:val="16"/>
          <w:szCs w:val="16"/>
        </w:rPr>
        <w:t xml:space="preserve">no. 1 (2017).] LHP JW &amp; BT </w:t>
      </w:r>
    </w:p>
    <w:p w14:paraId="24C8D5AD" w14:textId="77777777" w:rsidR="007C70F5" w:rsidRDefault="007C70F5" w:rsidP="007C70F5">
      <w:pPr>
        <w:rPr>
          <w:rFonts w:asciiTheme="majorHAnsi" w:hAnsiTheme="majorHAnsi"/>
          <w:sz w:val="8"/>
        </w:rPr>
      </w:pPr>
      <w:r w:rsidRPr="00155C70">
        <w:rPr>
          <w:rFonts w:asciiTheme="majorHAnsi" w:hAnsiTheme="majorHAnsi"/>
          <w:sz w:val="8"/>
        </w:rPr>
        <w:t xml:space="preserve">In her discussion of the International Section of </w:t>
      </w:r>
      <w:r w:rsidRPr="00155C70">
        <w:rPr>
          <w:rFonts w:asciiTheme="majorHAnsi" w:hAnsiTheme="majorHAnsi"/>
          <w:b/>
          <w:highlight w:val="yellow"/>
          <w:u w:val="single"/>
        </w:rPr>
        <w:t>the B</w:t>
      </w:r>
      <w:r w:rsidRPr="00155C70">
        <w:rPr>
          <w:rFonts w:asciiTheme="majorHAnsi" w:hAnsiTheme="majorHAnsi"/>
          <w:b/>
          <w:u w:val="single"/>
        </w:rPr>
        <w:t xml:space="preserve">lack </w:t>
      </w:r>
      <w:r w:rsidRPr="00155C70">
        <w:rPr>
          <w:rFonts w:asciiTheme="majorHAnsi" w:hAnsiTheme="majorHAnsi"/>
          <w:b/>
          <w:highlight w:val="yellow"/>
          <w:u w:val="single"/>
        </w:rPr>
        <w:t>P</w:t>
      </w:r>
      <w:r w:rsidRPr="00155C70">
        <w:rPr>
          <w:rFonts w:asciiTheme="majorHAnsi" w:hAnsiTheme="majorHAnsi"/>
          <w:b/>
          <w:u w:val="single"/>
        </w:rPr>
        <w:t xml:space="preserve">anther </w:t>
      </w:r>
      <w:r w:rsidRPr="00155C70">
        <w:rPr>
          <w:rFonts w:asciiTheme="majorHAnsi" w:hAnsiTheme="majorHAnsi"/>
          <w:b/>
          <w:highlight w:val="yellow"/>
          <w:u w:val="single"/>
        </w:rPr>
        <w:t>P</w:t>
      </w:r>
      <w:r w:rsidRPr="00155C70">
        <w:rPr>
          <w:rFonts w:asciiTheme="majorHAnsi" w:hAnsiTheme="majorHAnsi"/>
          <w:b/>
          <w:u w:val="single"/>
        </w:rPr>
        <w:t>arty</w:t>
      </w:r>
      <w:r w:rsidRPr="00155C70">
        <w:rPr>
          <w:rFonts w:asciiTheme="majorHAnsi" w:hAnsiTheme="majorHAnsi"/>
          <w:sz w:val="8"/>
        </w:rPr>
        <w:t xml:space="preserve"> Kathleen Cleaver (1998), echoing Harry Haywood, notes that the Party understood </w:t>
      </w:r>
      <w:proofErr w:type="gramStart"/>
      <w:r w:rsidRPr="00155C70">
        <w:rPr>
          <w:rFonts w:asciiTheme="majorHAnsi" w:hAnsiTheme="majorHAnsi"/>
          <w:sz w:val="8"/>
        </w:rPr>
        <w:t>that,</w:t>
      </w:r>
      <w:proofErr w:type="gramEnd"/>
      <w:r w:rsidRPr="00155C70">
        <w:rPr>
          <w:rFonts w:asciiTheme="majorHAnsi" w:hAnsiTheme="majorHAnsi"/>
          <w:sz w:val="8"/>
        </w:rPr>
        <w:t xml:space="preserve"> “Black self-determination was not feasible under American imperialist domination” (p. 212). Cleaver (1998) notes that while the BPP’s membership was exclusively Black, their message and </w:t>
      </w:r>
      <w:r w:rsidRPr="00155C70">
        <w:rPr>
          <w:rFonts w:asciiTheme="majorHAnsi" w:hAnsiTheme="majorHAnsi"/>
          <w:b/>
          <w:highlight w:val="yellow"/>
          <w:u w:val="single"/>
        </w:rPr>
        <w:t>practice was geared</w:t>
      </w:r>
      <w:r w:rsidRPr="00155C70">
        <w:rPr>
          <w:rFonts w:asciiTheme="majorHAnsi" w:hAnsiTheme="majorHAnsi"/>
          <w:b/>
          <w:u w:val="single"/>
        </w:rPr>
        <w:t xml:space="preserve"> more </w:t>
      </w:r>
      <w:r w:rsidRPr="00155C70">
        <w:rPr>
          <w:rFonts w:asciiTheme="majorHAnsi" w:hAnsiTheme="majorHAnsi"/>
          <w:b/>
          <w:highlight w:val="yellow"/>
          <w:u w:val="single"/>
        </w:rPr>
        <w:t>toward the communist ethic of power to</w:t>
      </w:r>
      <w:r w:rsidRPr="00155C70">
        <w:rPr>
          <w:rFonts w:asciiTheme="majorHAnsi" w:hAnsiTheme="majorHAnsi"/>
          <w:b/>
          <w:u w:val="single"/>
        </w:rPr>
        <w:t xml:space="preserve"> the people and </w:t>
      </w:r>
      <w:r w:rsidRPr="00155C70">
        <w:rPr>
          <w:rFonts w:asciiTheme="majorHAnsi" w:hAnsiTheme="majorHAnsi"/>
          <w:b/>
          <w:highlight w:val="yellow"/>
          <w:u w:val="single"/>
        </w:rPr>
        <w:t xml:space="preserve">the unification of </w:t>
      </w:r>
      <w:r w:rsidRPr="00155C70">
        <w:rPr>
          <w:rFonts w:asciiTheme="majorHAnsi" w:hAnsiTheme="majorHAnsi"/>
          <w:b/>
          <w:u w:val="single"/>
        </w:rPr>
        <w:t xml:space="preserve">all </w:t>
      </w:r>
      <w:r w:rsidRPr="00155C70">
        <w:rPr>
          <w:rFonts w:asciiTheme="majorHAnsi" w:hAnsiTheme="majorHAnsi"/>
          <w:b/>
          <w:highlight w:val="yellow"/>
          <w:u w:val="single"/>
        </w:rPr>
        <w:t xml:space="preserve">anti-imperialist movements </w:t>
      </w:r>
      <w:r w:rsidRPr="00155C70">
        <w:rPr>
          <w:rFonts w:asciiTheme="majorHAnsi" w:hAnsiTheme="majorHAnsi"/>
          <w:b/>
          <w:u w:val="single"/>
        </w:rPr>
        <w:t xml:space="preserve">and workers’ states </w:t>
      </w:r>
      <w:r w:rsidRPr="00155C70">
        <w:rPr>
          <w:rFonts w:asciiTheme="majorHAnsi" w:hAnsiTheme="majorHAnsi"/>
          <w:b/>
          <w:highlight w:val="yellow"/>
          <w:u w:val="single"/>
        </w:rPr>
        <w:t>rather than on</w:t>
      </w:r>
      <w:r w:rsidRPr="00155C70">
        <w:rPr>
          <w:rFonts w:asciiTheme="majorHAnsi" w:hAnsiTheme="majorHAnsi"/>
          <w:b/>
          <w:u w:val="single"/>
        </w:rPr>
        <w:t xml:space="preserve"> the more </w:t>
      </w:r>
      <w:r w:rsidRPr="00155C70">
        <w:rPr>
          <w:rFonts w:asciiTheme="majorHAnsi" w:hAnsiTheme="majorHAnsi"/>
          <w:b/>
          <w:highlight w:val="yellow"/>
          <w:u w:val="single"/>
        </w:rPr>
        <w:t xml:space="preserve">isolationist practice of Black </w:t>
      </w:r>
      <w:r w:rsidRPr="00155C70">
        <w:rPr>
          <w:rFonts w:asciiTheme="majorHAnsi" w:hAnsiTheme="majorHAnsi"/>
          <w:b/>
          <w:highlight w:val="yellow"/>
          <w:u w:val="single"/>
        </w:rPr>
        <w:lastRenderedPageBreak/>
        <w:t>nationalism</w:t>
      </w:r>
      <w:r w:rsidRPr="00155C70">
        <w:rPr>
          <w:rFonts w:asciiTheme="majorHAnsi" w:hAnsiTheme="majorHAnsi"/>
          <w:b/>
          <w:u w:val="single"/>
        </w:rPr>
        <w:t xml:space="preserve"> and Black Power.</w:t>
      </w:r>
      <w:r w:rsidRPr="00155C70">
        <w:rPr>
          <w:rFonts w:asciiTheme="majorHAnsi" w:hAnsiTheme="majorHAnsi"/>
          <w:sz w:val="8"/>
        </w:rPr>
        <w:t xml:space="preserve">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w:t>
      </w:r>
      <w:r w:rsidRPr="00F857C7">
        <w:rPr>
          <w:rFonts w:asciiTheme="majorHAnsi" w:hAnsiTheme="majorHAnsi"/>
          <w:sz w:val="8"/>
        </w:rPr>
        <w:t xml:space="preserve">their destiny” (p. 213). </w:t>
      </w:r>
      <w:r w:rsidRPr="00F857C7">
        <w:rPr>
          <w:rFonts w:asciiTheme="majorHAnsi" w:hAnsiTheme="majorHAnsi"/>
          <w:b/>
          <w:u w:val="single"/>
        </w:rPr>
        <w:t>Black Panther Party members would be represented at the Organization of African Unity co</w:t>
      </w:r>
      <w:r w:rsidRPr="00155C70">
        <w:rPr>
          <w:rFonts w:asciiTheme="majorHAnsi" w:hAnsiTheme="majorHAnsi"/>
          <w:b/>
          <w:u w:val="single"/>
        </w:rPr>
        <w:t>nferences hosted in Algeria and had visited and established relationships with workers’ states such as Cuba and the DPRK.</w:t>
      </w:r>
      <w:r w:rsidRPr="00155C70">
        <w:rPr>
          <w:rFonts w:asciiTheme="majorHAnsi" w:hAnsiTheme="majorHAnsi"/>
          <w:sz w:val="8"/>
        </w:rPr>
        <w:t xml:space="preserve">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w:t>
      </w:r>
      <w:r w:rsidRPr="00155C70">
        <w:rPr>
          <w:rFonts w:asciiTheme="majorHAnsi" w:hAnsiTheme="majorHAnsi"/>
          <w:b/>
          <w:u w:val="single"/>
        </w:rPr>
        <w:t>Newton</w:t>
      </w:r>
      <w:r w:rsidRPr="00155C70">
        <w:rPr>
          <w:rFonts w:asciiTheme="majorHAnsi" w:hAnsiTheme="majorHAnsi"/>
          <w:sz w:val="8"/>
        </w:rPr>
        <w:t xml:space="preserve"> (1995), in a creative twist on Lenin, would argue that U.S. imperialism had negated the conditions for states to exist such as economic and territorial sovereignty. Newton (1995) therefore </w:t>
      </w:r>
      <w:r w:rsidRPr="00155C70">
        <w:rPr>
          <w:rFonts w:asciiTheme="majorHAnsi" w:hAnsiTheme="majorHAnsi"/>
          <w:b/>
          <w:u w:val="single"/>
        </w:rPr>
        <w:t xml:space="preserve">argued that </w:t>
      </w:r>
      <w:r w:rsidRPr="00155C70">
        <w:rPr>
          <w:rFonts w:asciiTheme="majorHAnsi" w:hAnsiTheme="majorHAnsi"/>
          <w:b/>
          <w:highlight w:val="yellow"/>
          <w:u w:val="single"/>
        </w:rPr>
        <w:t xml:space="preserve">the world consisted </w:t>
      </w:r>
      <w:r w:rsidRPr="00155C70">
        <w:rPr>
          <w:rFonts w:asciiTheme="majorHAnsi" w:hAnsiTheme="majorHAnsi"/>
          <w:b/>
          <w:u w:val="single"/>
        </w:rPr>
        <w:t>not of states or nations, but</w:t>
      </w:r>
      <w:r w:rsidRPr="00155C70">
        <w:rPr>
          <w:rFonts w:asciiTheme="majorHAnsi" w:hAnsiTheme="majorHAnsi"/>
          <w:b/>
          <w:highlight w:val="yellow"/>
          <w:u w:val="single"/>
        </w:rPr>
        <w:t xml:space="preserve"> of imperialists</w:t>
      </w:r>
      <w:r w:rsidRPr="00155C70">
        <w:rPr>
          <w:rFonts w:asciiTheme="majorHAnsi" w:hAnsiTheme="majorHAnsi"/>
          <w:b/>
          <w:u w:val="single"/>
        </w:rPr>
        <w:t xml:space="preserve">, on one hand, </w:t>
      </w:r>
      <w:r w:rsidRPr="00155C70">
        <w:rPr>
          <w:rFonts w:asciiTheme="majorHAnsi" w:hAnsiTheme="majorHAnsi"/>
          <w:b/>
          <w:highlight w:val="yellow"/>
          <w:u w:val="single"/>
        </w:rPr>
        <w:t xml:space="preserve">and </w:t>
      </w:r>
      <w:r w:rsidRPr="00155C70">
        <w:rPr>
          <w:rFonts w:asciiTheme="majorHAnsi" w:hAnsiTheme="majorHAnsi"/>
          <w:b/>
          <w:u w:val="single"/>
        </w:rPr>
        <w:t>dominated or</w:t>
      </w:r>
      <w:r w:rsidRPr="00155C70">
        <w:rPr>
          <w:rFonts w:asciiTheme="majorHAnsi" w:hAnsiTheme="majorHAnsi"/>
          <w:b/>
          <w:highlight w:val="yellow"/>
          <w:u w:val="single"/>
        </w:rPr>
        <w:t xml:space="preserve"> colonized </w:t>
      </w:r>
      <w:r w:rsidRPr="00155C70">
        <w:rPr>
          <w:rFonts w:asciiTheme="majorHAnsi" w:hAnsiTheme="majorHAnsi"/>
          <w:b/>
          <w:u w:val="single"/>
        </w:rPr>
        <w:t>oppressed communities on the other</w:t>
      </w:r>
      <w:r w:rsidRPr="00155C70">
        <w:rPr>
          <w:rFonts w:asciiTheme="majorHAnsi" w:hAnsiTheme="majorHAnsi"/>
          <w:sz w:val="8"/>
        </w:rPr>
        <w:t xml:space="preserve">. From this point of view Cuba, China, the Soviet Union, and the DPRK were examples of liberated communities. </w:t>
      </w:r>
      <w:r w:rsidRPr="00155C70">
        <w:rPr>
          <w:rFonts w:asciiTheme="majorHAnsi" w:hAnsiTheme="majorHAnsi"/>
          <w:b/>
          <w:u w:val="single"/>
        </w:rPr>
        <w:t xml:space="preserve">Oppressed communities within the U.S. such as </w:t>
      </w:r>
      <w:r w:rsidRPr="00155C70">
        <w:rPr>
          <w:rFonts w:asciiTheme="majorHAnsi" w:hAnsiTheme="majorHAnsi"/>
          <w:b/>
          <w:highlight w:val="yellow"/>
          <w:u w:val="single"/>
        </w:rPr>
        <w:t>the Black community</w:t>
      </w:r>
      <w:r w:rsidRPr="00155C70">
        <w:rPr>
          <w:rFonts w:asciiTheme="majorHAnsi" w:hAnsiTheme="majorHAnsi"/>
          <w:b/>
          <w:u w:val="single"/>
        </w:rPr>
        <w:t xml:space="preserve">, from this perspective, </w:t>
      </w:r>
      <w:r w:rsidRPr="00155C70">
        <w:rPr>
          <w:rFonts w:asciiTheme="majorHAnsi" w:hAnsiTheme="majorHAnsi"/>
          <w:b/>
          <w:highlight w:val="yellow"/>
          <w:u w:val="single"/>
        </w:rPr>
        <w:t xml:space="preserve">should </w:t>
      </w:r>
      <w:r w:rsidRPr="00155C70">
        <w:rPr>
          <w:rFonts w:asciiTheme="majorHAnsi" w:hAnsiTheme="majorHAnsi"/>
          <w:b/>
          <w:u w:val="single"/>
        </w:rPr>
        <w:t xml:space="preserve">follow the example of liberated communities </w:t>
      </w:r>
      <w:r w:rsidRPr="00155C70">
        <w:rPr>
          <w:rFonts w:asciiTheme="majorHAnsi" w:hAnsiTheme="majorHAnsi"/>
          <w:b/>
          <w:highlight w:val="yellow"/>
          <w:u w:val="single"/>
        </w:rPr>
        <w:t>adopt</w:t>
      </w:r>
      <w:r w:rsidRPr="00155C70">
        <w:rPr>
          <w:rFonts w:asciiTheme="majorHAnsi" w:hAnsiTheme="majorHAnsi"/>
          <w:b/>
          <w:u w:val="single"/>
        </w:rPr>
        <w:t xml:space="preserve">ing </w:t>
      </w:r>
      <w:r w:rsidRPr="00155C70">
        <w:rPr>
          <w:rFonts w:asciiTheme="majorHAnsi" w:hAnsiTheme="majorHAnsi"/>
          <w:b/>
          <w:highlight w:val="yellow"/>
          <w:u w:val="single"/>
        </w:rPr>
        <w:t>their revolutionary goals</w:t>
      </w:r>
      <w:r w:rsidRPr="00155C70">
        <w:rPr>
          <w:rFonts w:asciiTheme="majorHAnsi" w:hAnsiTheme="majorHAnsi"/>
          <w:b/>
          <w:u w:val="single"/>
        </w:rPr>
        <w:t xml:space="preserve"> adapted for the American </w:t>
      </w:r>
      <w:r w:rsidRPr="00F857C7">
        <w:rPr>
          <w:rFonts w:asciiTheme="majorHAnsi" w:hAnsiTheme="majorHAnsi"/>
          <w:b/>
          <w:u w:val="single"/>
        </w:rPr>
        <w:t>context. The Panthers therefore argued for a unified struggle of all oppressed communities the world over aimed at destroying imperialism</w:t>
      </w:r>
      <w:r w:rsidRPr="00155C70">
        <w:rPr>
          <w:rFonts w:asciiTheme="majorHAnsi" w:hAnsiTheme="majorHAnsi"/>
          <w:b/>
          <w:u w:val="single"/>
        </w:rPr>
        <w:t xml:space="preserve"> and the </w:t>
      </w:r>
      <w:r w:rsidRPr="00155C70">
        <w:rPr>
          <w:rFonts w:asciiTheme="majorHAnsi" w:hAnsiTheme="majorHAnsi"/>
          <w:b/>
          <w:highlight w:val="yellow"/>
          <w:u w:val="single"/>
        </w:rPr>
        <w:t xml:space="preserve">capitalist </w:t>
      </w:r>
      <w:r w:rsidRPr="00155C70">
        <w:rPr>
          <w:rFonts w:asciiTheme="majorHAnsi" w:hAnsiTheme="majorHAnsi"/>
          <w:b/>
          <w:u w:val="single"/>
        </w:rPr>
        <w:t xml:space="preserve">system in general </w:t>
      </w:r>
      <w:r w:rsidRPr="00155C70">
        <w:rPr>
          <w:rFonts w:asciiTheme="majorHAnsi" w:hAnsiTheme="majorHAnsi"/>
          <w:b/>
          <w:highlight w:val="yellow"/>
          <w:u w:val="single"/>
        </w:rPr>
        <w:t>and replacing it with communism.</w:t>
      </w:r>
      <w:r w:rsidRPr="00155C70">
        <w:rPr>
          <w:rFonts w:asciiTheme="majorHAnsi" w:hAnsiTheme="majorHAnsi"/>
          <w:sz w:val="8"/>
        </w:rPr>
        <w:t xml:space="preserve"> </w:t>
      </w:r>
      <w:r w:rsidRPr="00155C70">
        <w:rPr>
          <w:rFonts w:asciiTheme="majorHAnsi" w:hAnsiTheme="majorHAnsi"/>
          <w:b/>
          <w:u w:val="single"/>
        </w:rPr>
        <w:t>Under communism</w:t>
      </w:r>
      <w:r w:rsidRPr="00155C70">
        <w:rPr>
          <w:rFonts w:asciiTheme="majorHAnsi" w:hAnsiTheme="majorHAnsi"/>
          <w:sz w:val="8"/>
        </w:rPr>
        <w:t xml:space="preserve">, in accordance with Lenin’s model, </w:t>
      </w:r>
      <w:r w:rsidRPr="00155C70">
        <w:rPr>
          <w:rFonts w:asciiTheme="majorHAnsi" w:hAnsiTheme="majorHAnsi"/>
          <w:b/>
          <w:u w:val="single"/>
        </w:rPr>
        <w:t xml:space="preserve">Newton was adamant that </w:t>
      </w:r>
      <w:r w:rsidRPr="00155C70">
        <w:rPr>
          <w:rFonts w:asciiTheme="majorHAnsi" w:hAnsiTheme="majorHAnsi"/>
          <w:b/>
          <w:highlight w:val="yellow"/>
          <w:u w:val="single"/>
        </w:rPr>
        <w:t xml:space="preserve">oppressed communities would retain their </w:t>
      </w:r>
      <w:r w:rsidRPr="00155C70">
        <w:rPr>
          <w:rFonts w:asciiTheme="majorHAnsi" w:hAnsiTheme="majorHAnsi"/>
          <w:b/>
          <w:u w:val="single"/>
        </w:rPr>
        <w:t xml:space="preserve">right to </w:t>
      </w:r>
      <w:r w:rsidRPr="00155C70">
        <w:rPr>
          <w:rFonts w:asciiTheme="majorHAnsi" w:hAnsiTheme="majorHAnsi"/>
          <w:b/>
          <w:highlight w:val="yellow"/>
          <w:u w:val="single"/>
        </w:rPr>
        <w:t>self-determination</w:t>
      </w:r>
      <w:r w:rsidRPr="00155C70">
        <w:rPr>
          <w:rFonts w:asciiTheme="majorHAnsi" w:hAnsiTheme="majorHAnsi"/>
          <w:b/>
          <w:u w:val="single"/>
        </w:rPr>
        <w:t>, realized under the protection of democratic centralism dedicated to fighting the counterrevolutionaries of the capitalist class.</w:t>
      </w:r>
      <w:r w:rsidRPr="00155C70">
        <w:rPr>
          <w:rFonts w:asciiTheme="majorHAnsi" w:hAnsiTheme="majorHAnsi"/>
          <w:sz w:val="8"/>
        </w:rPr>
        <w:t xml:space="preserve"> Newton also understood that </w:t>
      </w:r>
      <w:r w:rsidRPr="00155C70">
        <w:rPr>
          <w:rFonts w:asciiTheme="majorHAnsi" w:hAnsiTheme="majorHAnsi"/>
          <w:b/>
          <w:u w:val="single"/>
        </w:rPr>
        <w:t xml:space="preserve">racism and all manner of bigotry would also have to be eradicated through education </w:t>
      </w:r>
      <w:proofErr w:type="gramStart"/>
      <w:r w:rsidRPr="00155C70">
        <w:rPr>
          <w:rFonts w:asciiTheme="majorHAnsi" w:hAnsiTheme="majorHAnsi"/>
          <w:b/>
          <w:u w:val="single"/>
        </w:rPr>
        <w:t xml:space="preserve">in </w:t>
      </w:r>
      <w:r w:rsidRPr="00F857C7">
        <w:rPr>
          <w:rFonts w:asciiTheme="majorHAnsi" w:hAnsiTheme="majorHAnsi"/>
          <w:b/>
          <w:u w:val="single"/>
        </w:rPr>
        <w:t>order for</w:t>
      </w:r>
      <w:proofErr w:type="gramEnd"/>
      <w:r w:rsidRPr="00F857C7">
        <w:rPr>
          <w:rFonts w:asciiTheme="majorHAnsi" w:hAnsiTheme="majorHAnsi"/>
          <w:b/>
          <w:u w:val="single"/>
        </w:rPr>
        <w:t xml:space="preserve"> the proletarian state to be able to wither away and for communism to be able to flourish freely.</w:t>
      </w:r>
      <w:r w:rsidRPr="00F857C7">
        <w:rPr>
          <w:rFonts w:asciiTheme="majorHAnsi" w:hAnsiTheme="majorHAnsi"/>
          <w:sz w:val="8"/>
        </w:rPr>
        <w:t xml:space="preserve"> </w:t>
      </w:r>
      <w:r w:rsidRPr="00F857C7">
        <w:rPr>
          <w:rFonts w:asciiTheme="majorHAnsi" w:hAnsiTheme="majorHAnsi"/>
          <w:b/>
          <w:u w:val="single"/>
        </w:rPr>
        <w:t>The BPP’s first campaign</w:t>
      </w:r>
      <w:r w:rsidRPr="00F857C7">
        <w:rPr>
          <w:rFonts w:asciiTheme="majorHAnsi" w:hAnsiTheme="majorHAnsi"/>
          <w:sz w:val="8"/>
        </w:rPr>
        <w:t xml:space="preserve"> </w:t>
      </w:r>
      <w:r w:rsidRPr="00F857C7">
        <w:rPr>
          <w:rFonts w:asciiTheme="majorHAnsi" w:hAnsiTheme="majorHAnsi"/>
          <w:b/>
          <w:u w:val="single"/>
        </w:rPr>
        <w:t>was the establishment of a regularized armed patrol targeting</w:t>
      </w:r>
      <w:r w:rsidRPr="00155C70">
        <w:rPr>
          <w:rFonts w:asciiTheme="majorHAnsi" w:hAnsiTheme="majorHAnsi"/>
          <w:b/>
          <w:u w:val="single"/>
        </w:rPr>
        <w:t xml:space="preserve"> the state’s Oakland Police Department</w:t>
      </w:r>
      <w:r w:rsidRPr="00155C70">
        <w:rPr>
          <w:rFonts w:asciiTheme="majorHAnsi" w:hAnsiTheme="majorHAnsi"/>
          <w:sz w:val="8"/>
        </w:rPr>
        <w:t xml:space="preserve"> due to their history of terrorizing and murdering members of the Black community, the vast majority of which represented some of the highest concentrations of unskilled, super-exploited workers. The BPP understood that the role of the police was to employ deadly force to create an intimidation-based consent to extreme exploitation. Huey Newton, who has been described as a youth of rare brilliance, at the height </w:t>
      </w:r>
      <w:proofErr w:type="gramStart"/>
      <w:r w:rsidRPr="00155C70">
        <w:rPr>
          <w:rFonts w:asciiTheme="majorHAnsi" w:hAnsiTheme="majorHAnsi"/>
          <w:sz w:val="8"/>
        </w:rPr>
        <w:t>of  his</w:t>
      </w:r>
      <w:proofErr w:type="gramEnd"/>
      <w:r w:rsidRPr="00155C70">
        <w:rPr>
          <w:rFonts w:asciiTheme="majorHAnsi" w:hAnsiTheme="majorHAnsi"/>
          <w:sz w:val="8"/>
        </w:rPr>
        <w:t xml:space="preserve"> popularity, commanded the respect and commitment of the African American community across the country, leading to the establishment of BPP chapters from coast to coast</w:t>
      </w:r>
      <w:r w:rsidRPr="00155C70">
        <w:rPr>
          <w:rFonts w:asciiTheme="majorHAnsi" w:hAnsiTheme="majorHAnsi"/>
          <w:b/>
          <w:u w:val="single"/>
        </w:rPr>
        <w:t xml:space="preserve">. A fundamental component of why Newton was so dangerous in the eyes of the U.S. bourgeoisie was because he understood that the global proletariat was a great chain, and </w:t>
      </w:r>
      <w:r w:rsidRPr="00155C70">
        <w:rPr>
          <w:rFonts w:asciiTheme="majorHAnsi" w:hAnsiTheme="majorHAnsi"/>
          <w:b/>
          <w:highlight w:val="yellow"/>
          <w:u w:val="single"/>
        </w:rPr>
        <w:t>each conglomeration of workers</w:t>
      </w:r>
      <w:r w:rsidRPr="00155C70">
        <w:rPr>
          <w:rFonts w:asciiTheme="majorHAnsi" w:hAnsiTheme="majorHAnsi"/>
          <w:b/>
          <w:u w:val="single"/>
        </w:rPr>
        <w:t xml:space="preserve"> around the world </w:t>
      </w:r>
      <w:r w:rsidRPr="00155C70">
        <w:rPr>
          <w:rFonts w:asciiTheme="majorHAnsi" w:hAnsiTheme="majorHAnsi"/>
          <w:b/>
          <w:highlight w:val="yellow"/>
          <w:u w:val="single"/>
        </w:rPr>
        <w:t>can be thought of as links in the great chain</w:t>
      </w:r>
      <w:r w:rsidRPr="00155C70">
        <w:rPr>
          <w:rFonts w:asciiTheme="majorHAnsi" w:hAnsiTheme="majorHAnsi"/>
          <w:b/>
          <w:u w:val="single"/>
        </w:rPr>
        <w:t>. What happens to workers in England affects workers and the price of their labor in the U.S.</w:t>
      </w:r>
      <w:r w:rsidRPr="00155C70">
        <w:rPr>
          <w:rFonts w:asciiTheme="majorHAnsi" w:hAnsiTheme="majorHAnsi"/>
          <w:sz w:val="8"/>
        </w:rPr>
        <w:t xml:space="preserve"> Lenin applied this insight to unions and the role of the strike. When one shop strikes and wins victories, they affect the average price of labor within the whole branch of </w:t>
      </w:r>
      <w:proofErr w:type="gramStart"/>
      <w:r w:rsidRPr="00155C70">
        <w:rPr>
          <w:rFonts w:asciiTheme="majorHAnsi" w:hAnsiTheme="majorHAnsi"/>
          <w:sz w:val="8"/>
        </w:rPr>
        <w:t>industry, and</w:t>
      </w:r>
      <w:proofErr w:type="gramEnd"/>
      <w:r w:rsidRPr="00155C70">
        <w:rPr>
          <w:rFonts w:asciiTheme="majorHAnsi" w:hAnsiTheme="majorHAnsi"/>
          <w:sz w:val="8"/>
        </w:rPr>
        <w:t xml:space="preserve"> can also inspire workers in the same region to take similar actions, thereby affecting other branches of industry. </w:t>
      </w:r>
      <w:r w:rsidRPr="00155C70">
        <w:rPr>
          <w:rFonts w:asciiTheme="majorHAnsi" w:hAnsiTheme="majorHAnsi"/>
          <w:b/>
          <w:u w:val="single"/>
        </w:rPr>
        <w:t>Newton</w:t>
      </w:r>
      <w:r w:rsidRPr="00155C70">
        <w:rPr>
          <w:rFonts w:asciiTheme="majorHAnsi" w:hAnsiTheme="majorHAnsi"/>
          <w:sz w:val="8"/>
        </w:rPr>
        <w:t xml:space="preserve">, familiar with the work and tradition of Harry Haywood, </w:t>
      </w:r>
      <w:r w:rsidRPr="00155C70">
        <w:rPr>
          <w:rFonts w:asciiTheme="majorHAnsi" w:hAnsiTheme="majorHAnsi"/>
          <w:b/>
          <w:u w:val="single"/>
        </w:rPr>
        <w:t>employed this concept in the U.S. to understand how racism was used to push down the price of labor amongst Black and Brown workers, and in turn, their communities, and because all workers are links in the same chain, the overall price of labor within the whole country is suppressed.</w:t>
      </w:r>
      <w:r w:rsidRPr="00155C70">
        <w:rPr>
          <w:rFonts w:asciiTheme="majorHAnsi" w:hAnsiTheme="majorHAnsi"/>
          <w:sz w:val="8"/>
        </w:rPr>
        <w:t xml:space="preserve"> </w:t>
      </w:r>
      <w:r w:rsidRPr="00155C70">
        <w:rPr>
          <w:rFonts w:asciiTheme="majorHAnsi" w:hAnsiTheme="majorHAnsi"/>
          <w:b/>
          <w:u w:val="single"/>
        </w:rPr>
        <w:t xml:space="preserve">From this view it makes little sense to hold on to colonial structures and pressure more privileged white workers to paternalistically support more oppressed and exploited workers as a moral act because </w:t>
      </w:r>
      <w:r w:rsidRPr="00155C70">
        <w:rPr>
          <w:rFonts w:asciiTheme="majorHAnsi" w:hAnsiTheme="majorHAnsi"/>
          <w:b/>
          <w:highlight w:val="yellow"/>
          <w:u w:val="single"/>
        </w:rPr>
        <w:t xml:space="preserve">it is far more revolutionary for </w:t>
      </w:r>
      <w:r w:rsidRPr="00155C70">
        <w:rPr>
          <w:rFonts w:asciiTheme="majorHAnsi" w:hAnsiTheme="majorHAnsi"/>
          <w:b/>
          <w:u w:val="single"/>
        </w:rPr>
        <w:t xml:space="preserve">more </w:t>
      </w:r>
      <w:r w:rsidRPr="00155C70">
        <w:rPr>
          <w:rFonts w:asciiTheme="majorHAnsi" w:hAnsiTheme="majorHAnsi"/>
          <w:b/>
          <w:highlight w:val="yellow"/>
          <w:u w:val="single"/>
        </w:rPr>
        <w:t>privileged workers and less privileged workers to dissolve their class differences through revolutionary struggle as comrades</w:t>
      </w:r>
      <w:r w:rsidRPr="00155C70">
        <w:rPr>
          <w:rFonts w:asciiTheme="majorHAnsi" w:hAnsiTheme="majorHAnsi"/>
          <w:b/>
          <w:u w:val="single"/>
        </w:rPr>
        <w:t>.</w:t>
      </w:r>
      <w:r w:rsidRPr="00155C70">
        <w:rPr>
          <w:rFonts w:asciiTheme="majorHAnsi" w:hAnsiTheme="majorHAnsi"/>
          <w:sz w:val="8"/>
        </w:rPr>
        <w:t xml:space="preserve"> This requires an engagement with racial differences within the labor market rather than pretending they do not exist. </w:t>
      </w:r>
      <w:r w:rsidRPr="00155C70">
        <w:rPr>
          <w:rFonts w:asciiTheme="majorHAnsi" w:hAnsiTheme="majorHAnsi"/>
          <w:b/>
          <w:u w:val="single"/>
        </w:rPr>
        <w:t xml:space="preserve">The anti-communism of the American Left is so deep-seated that it is uncommon in retrospective discussions of </w:t>
      </w:r>
      <w:r w:rsidRPr="00155C70">
        <w:rPr>
          <w:rFonts w:asciiTheme="majorHAnsi" w:hAnsiTheme="majorHAnsi"/>
          <w:b/>
          <w:highlight w:val="yellow"/>
          <w:u w:val="single"/>
        </w:rPr>
        <w:t>the BPP</w:t>
      </w:r>
      <w:r w:rsidRPr="00155C70">
        <w:rPr>
          <w:rFonts w:asciiTheme="majorHAnsi" w:hAnsiTheme="majorHAnsi"/>
          <w:b/>
          <w:u w:val="single"/>
        </w:rPr>
        <w:t xml:space="preserve"> to </w:t>
      </w:r>
      <w:r w:rsidRPr="00155C70">
        <w:rPr>
          <w:rFonts w:asciiTheme="majorHAnsi" w:hAnsiTheme="majorHAnsi"/>
          <w:b/>
          <w:highlight w:val="yellow"/>
          <w:u w:val="single"/>
        </w:rPr>
        <w:t xml:space="preserve">acknowledge that they were a Party </w:t>
      </w:r>
      <w:r w:rsidRPr="00155C70">
        <w:rPr>
          <w:rFonts w:asciiTheme="majorHAnsi" w:hAnsiTheme="majorHAnsi"/>
          <w:b/>
          <w:u w:val="single"/>
        </w:rPr>
        <w:t>in the communist sense</w:t>
      </w:r>
      <w:r w:rsidRPr="00155C70">
        <w:rPr>
          <w:rFonts w:asciiTheme="majorHAnsi" w:hAnsiTheme="majorHAnsi"/>
          <w:b/>
          <w:highlight w:val="yellow"/>
          <w:u w:val="single"/>
        </w:rPr>
        <w:t xml:space="preserve"> that stood in solidarity with workers’ states</w:t>
      </w:r>
      <w:r w:rsidRPr="00155C70">
        <w:rPr>
          <w:rFonts w:asciiTheme="majorHAnsi" w:hAnsiTheme="majorHAnsi"/>
          <w:b/>
          <w:u w:val="single"/>
        </w:rPr>
        <w:t>.</w:t>
      </w:r>
      <w:r w:rsidRPr="00155C70">
        <w:rPr>
          <w:rFonts w:asciiTheme="majorHAnsi" w:hAnsiTheme="majorHAnsi"/>
          <w:sz w:val="8"/>
        </w:rPr>
        <w:t xml:space="preserve"> For example, as a political prisoner in the U.S., BPP leader George Jackson found inspiration in the political writings of imprisoned Palestinians in Israel (Pierce, 2015). The BPP not only was a descendant of Malcolm X, but they were also following in the communist footsteps of Harry Haywood, adopting much of his analysis and practice. They regularly sent delegations to workers’ states, and routinely distributed Maoist literature at their rallies. Perhaps the internal contradictions of the BPP were too great to overcome, as some commentators suggest. However great their errors were, however, the evidence seems to suggest that the FBI’s COINTELPRO (</w:t>
      </w:r>
      <w:proofErr w:type="gramStart"/>
      <w:r w:rsidRPr="00155C70">
        <w:rPr>
          <w:rFonts w:asciiTheme="majorHAnsi" w:hAnsiTheme="majorHAnsi"/>
          <w:sz w:val="8"/>
        </w:rPr>
        <w:t>Counter Intelligence</w:t>
      </w:r>
      <w:proofErr w:type="gramEnd"/>
      <w:r w:rsidRPr="00155C70">
        <w:rPr>
          <w:rFonts w:asciiTheme="majorHAnsi" w:hAnsiTheme="majorHAnsi"/>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w:t>
      </w:r>
      <w:proofErr w:type="gramStart"/>
      <w:r w:rsidRPr="00155C70">
        <w:rPr>
          <w:rFonts w:asciiTheme="majorHAnsi" w:hAnsiTheme="majorHAnsi"/>
          <w:sz w:val="8"/>
        </w:rPr>
        <w:t>in order to</w:t>
      </w:r>
      <w:proofErr w:type="gramEnd"/>
      <w:r w:rsidRPr="00155C70">
        <w:rPr>
          <w:rFonts w:asciiTheme="majorHAnsi" w:hAnsiTheme="majorHAnsi"/>
          <w:sz w:val="8"/>
        </w:rPr>
        <w:t xml:space="preserve">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 1969 on December 4th at approximately 4:30 AM (Churchill &amp; Vander Wall, 1990). Among the tactics employed by COINTELPRO operatives to neutralize the BPP nationwide included eavesdropping, sending bogus mail, “black propaganda” operations, disinformation or “gray propaganda,” harassment arrests, </w:t>
      </w:r>
      <w:proofErr w:type="gramStart"/>
      <w:r w:rsidRPr="00155C70">
        <w:rPr>
          <w:rFonts w:asciiTheme="majorHAnsi" w:hAnsiTheme="majorHAnsi"/>
          <w:sz w:val="8"/>
        </w:rPr>
        <w:t>infiltrators</w:t>
      </w:r>
      <w:proofErr w:type="gramEnd"/>
      <w:r w:rsidRPr="00155C70">
        <w:rPr>
          <w:rFonts w:asciiTheme="majorHAnsi" w:hAnsiTheme="majorHAnsi"/>
          <w:sz w:val="8"/>
        </w:rPr>
        <w:t xml:space="preserve">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w:t>
      </w:r>
      <w:r w:rsidRPr="00155C70">
        <w:rPr>
          <w:rFonts w:asciiTheme="majorHAnsi" w:hAnsiTheme="majorHAnsi"/>
          <w:sz w:val="8"/>
        </w:rPr>
        <w:lastRenderedPageBreak/>
        <w:t xml:space="preserve">Black Radical Tradition conference at Temple University in early January 2016, Mumia Abu-Jamal, phoning in from prison to deliver a keynote presentation, argued that </w:t>
      </w:r>
      <w:r w:rsidRPr="00155C70">
        <w:rPr>
          <w:rFonts w:asciiTheme="majorHAnsi" w:hAnsiTheme="majorHAnsi"/>
          <w:b/>
          <w:highlight w:val="yellow"/>
          <w:u w:val="single"/>
        </w:rPr>
        <w:t>the FBI’s secret</w:t>
      </w:r>
      <w:r w:rsidRPr="00155C70">
        <w:rPr>
          <w:rFonts w:asciiTheme="majorHAnsi" w:hAnsiTheme="majorHAnsi"/>
          <w:b/>
          <w:u w:val="single"/>
        </w:rPr>
        <w:t xml:space="preserve"> war to exterminate and neutralize the BPP</w:t>
      </w:r>
      <w:r w:rsidRPr="00155C70">
        <w:rPr>
          <w:rFonts w:asciiTheme="majorHAnsi" w:hAnsiTheme="majorHAnsi"/>
          <w:sz w:val="8"/>
        </w:rPr>
        <w:t xml:space="preserve"> was designed to not only obliterate them, but to replace them. That is, the </w:t>
      </w:r>
      <w:r w:rsidRPr="00155C70">
        <w:rPr>
          <w:rFonts w:asciiTheme="majorHAnsi" w:hAnsiTheme="majorHAnsi"/>
          <w:b/>
          <w:u w:val="single"/>
        </w:rPr>
        <w:t xml:space="preserve">goal </w:t>
      </w:r>
      <w:r w:rsidRPr="00155C70">
        <w:rPr>
          <w:rFonts w:asciiTheme="majorHAnsi" w:hAnsiTheme="majorHAnsi"/>
          <w:b/>
          <w:highlight w:val="yellow"/>
          <w:u w:val="single"/>
        </w:rPr>
        <w:t xml:space="preserve">was to remove the Black community’s organic leadership and replace it with a puppet </w:t>
      </w:r>
      <w:r w:rsidRPr="00155C70">
        <w:rPr>
          <w:rFonts w:asciiTheme="majorHAnsi" w:hAnsiTheme="majorHAnsi"/>
          <w:b/>
          <w:u w:val="single"/>
        </w:rPr>
        <w:t>leadership no different than the way the imperialist U.S. military has instituted regime changes across the globe</w:t>
      </w:r>
      <w:r w:rsidRPr="00155C70">
        <w:rPr>
          <w:rFonts w:asciiTheme="majorHAnsi" w:hAnsiTheme="majorHAnsi"/>
          <w:sz w:val="8"/>
        </w:rPr>
        <w:t xml:space="preserve">, such as in Iraq and Afghanistan and as is the current goal for Syria. The Black bourgeois leadership class that has emerged in the U.S. might be understood as serving this purpose. </w:t>
      </w:r>
      <w:r w:rsidRPr="00155C70">
        <w:rPr>
          <w:rFonts w:asciiTheme="majorHAnsi" w:hAnsiTheme="majorHAnsi"/>
          <w:b/>
          <w:u w:val="single"/>
        </w:rPr>
        <w:t xml:space="preserve">Globally, the Soviet Union, and </w:t>
      </w:r>
      <w:r w:rsidRPr="00155C70">
        <w:rPr>
          <w:rFonts w:asciiTheme="majorHAnsi" w:hAnsiTheme="majorHAnsi"/>
          <w:b/>
          <w:highlight w:val="yellow"/>
          <w:u w:val="single"/>
        </w:rPr>
        <w:t>the communist movement</w:t>
      </w:r>
      <w:r w:rsidRPr="00155C70">
        <w:rPr>
          <w:rFonts w:asciiTheme="majorHAnsi" w:hAnsiTheme="majorHAnsi"/>
          <w:b/>
          <w:u w:val="single"/>
        </w:rPr>
        <w:t xml:space="preserve"> more generally, </w:t>
      </w:r>
      <w:r w:rsidRPr="00155C70">
        <w:rPr>
          <w:rFonts w:asciiTheme="majorHAnsi" w:hAnsiTheme="majorHAnsi"/>
          <w:b/>
          <w:highlight w:val="yellow"/>
          <w:u w:val="single"/>
        </w:rPr>
        <w:t xml:space="preserve">have suffered </w:t>
      </w:r>
      <w:r w:rsidRPr="00155C70">
        <w:rPr>
          <w:rFonts w:asciiTheme="majorHAnsi" w:hAnsiTheme="majorHAnsi"/>
          <w:b/>
          <w:u w:val="single"/>
        </w:rPr>
        <w:t xml:space="preserve">the same fate </w:t>
      </w:r>
      <w:r w:rsidRPr="00155C70">
        <w:rPr>
          <w:rFonts w:asciiTheme="majorHAnsi" w:hAnsiTheme="majorHAnsi"/>
          <w:b/>
          <w:highlight w:val="yellow"/>
          <w:u w:val="single"/>
        </w:rPr>
        <w:t xml:space="preserve">at the hands of the imperialist </w:t>
      </w:r>
      <w:r w:rsidRPr="00155C70">
        <w:rPr>
          <w:rFonts w:asciiTheme="majorHAnsi" w:hAnsiTheme="majorHAnsi"/>
          <w:b/>
          <w:u w:val="single"/>
        </w:rPr>
        <w:t>counterrevolutionaries.</w:t>
      </w:r>
      <w:r w:rsidRPr="00155C70">
        <w:rPr>
          <w:rFonts w:asciiTheme="majorHAnsi" w:hAnsiTheme="majorHAnsi"/>
          <w:sz w:val="8"/>
        </w:rPr>
        <w:t xml:space="preserve"> Whether operating within the U.S. through federal and state police agencies or outside the U.S. through the military and the CIA the physical bourgeois assault on the communist horizon has been fundamental. This imperialist thread is also another link in the chain of the global class war. The coalescing of the revolutionary center of gravity with that of the economic center will be the great turning point in…history. </w:t>
      </w:r>
      <w:r w:rsidRPr="00155C70">
        <w:rPr>
          <w:rFonts w:asciiTheme="majorHAnsi" w:hAnsiTheme="majorHAnsi"/>
          <w:b/>
          <w:highlight w:val="yellow"/>
          <w:u w:val="single"/>
        </w:rPr>
        <w:t xml:space="preserve">The first </w:t>
      </w:r>
      <w:r w:rsidRPr="00155C70">
        <w:rPr>
          <w:rFonts w:asciiTheme="majorHAnsi" w:hAnsiTheme="majorHAnsi"/>
          <w:b/>
          <w:u w:val="single"/>
        </w:rPr>
        <w:t xml:space="preserve">truly </w:t>
      </w:r>
      <w:r w:rsidRPr="00155C70">
        <w:rPr>
          <w:rFonts w:asciiTheme="majorHAnsi" w:hAnsiTheme="majorHAnsi"/>
          <w:b/>
          <w:highlight w:val="yellow"/>
          <w:u w:val="single"/>
        </w:rPr>
        <w:t>revolutionary outburst</w:t>
      </w:r>
      <w:r w:rsidRPr="00155C70">
        <w:rPr>
          <w:rFonts w:asciiTheme="majorHAnsi" w:hAnsiTheme="majorHAnsi"/>
          <w:b/>
          <w:u w:val="single"/>
        </w:rPr>
        <w:t xml:space="preserve"> on the social soil of the American continent </w:t>
      </w:r>
      <w:r w:rsidRPr="00155C70">
        <w:rPr>
          <w:rFonts w:asciiTheme="majorHAnsi" w:hAnsiTheme="majorHAnsi"/>
          <w:b/>
          <w:highlight w:val="yellow"/>
          <w:u w:val="single"/>
        </w:rPr>
        <w:t>will light the flames of a new revolutionary conflagration</w:t>
      </w:r>
      <w:r w:rsidRPr="00155C70">
        <w:rPr>
          <w:rFonts w:asciiTheme="majorHAnsi" w:hAnsiTheme="majorHAnsi"/>
          <w:b/>
          <w:u w:val="single"/>
        </w:rPr>
        <w:t xml:space="preserve"> which is sure to envelop the entire globe. It will graphically demonstrate </w:t>
      </w:r>
      <w:r w:rsidRPr="002F45AD">
        <w:rPr>
          <w:rFonts w:asciiTheme="majorHAnsi" w:hAnsiTheme="majorHAnsi"/>
          <w:b/>
          <w:u w:val="single"/>
        </w:rPr>
        <w:t xml:space="preserve">how "East meets West" not by the construction of new and more tortuous artificial, boundaries, but by the revolutionary </w:t>
      </w:r>
      <w:r w:rsidRPr="00155C70">
        <w:rPr>
          <w:rFonts w:asciiTheme="majorHAnsi" w:hAnsiTheme="majorHAnsi"/>
          <w:b/>
          <w:highlight w:val="yellow"/>
          <w:u w:val="single"/>
        </w:rPr>
        <w:t xml:space="preserve">destruction of all of them. It will be the </w:t>
      </w:r>
      <w:r w:rsidRPr="00155C70">
        <w:rPr>
          <w:rFonts w:asciiTheme="majorHAnsi" w:hAnsiTheme="majorHAnsi"/>
          <w:b/>
          <w:u w:val="single"/>
        </w:rPr>
        <w:t xml:space="preserve">supreme and ultimate </w:t>
      </w:r>
      <w:r w:rsidRPr="00155C70">
        <w:rPr>
          <w:rFonts w:asciiTheme="majorHAnsi" w:hAnsiTheme="majorHAnsi"/>
          <w:b/>
          <w:highlight w:val="yellow"/>
          <w:u w:val="single"/>
        </w:rPr>
        <w:t xml:space="preserve">alliance of the </w:t>
      </w:r>
      <w:r w:rsidRPr="00155C70">
        <w:rPr>
          <w:rFonts w:asciiTheme="majorHAnsi" w:hAnsiTheme="majorHAnsi"/>
          <w:b/>
          <w:u w:val="single"/>
        </w:rPr>
        <w:t xml:space="preserve">great truly progressive </w:t>
      </w:r>
      <w:r w:rsidRPr="00155C70">
        <w:rPr>
          <w:rFonts w:asciiTheme="majorHAnsi" w:hAnsiTheme="majorHAnsi"/>
          <w:b/>
          <w:highlight w:val="yellow"/>
          <w:u w:val="single"/>
        </w:rPr>
        <w:t>classes</w:t>
      </w:r>
      <w:r w:rsidRPr="00155C70">
        <w:rPr>
          <w:rFonts w:asciiTheme="majorHAnsi" w:hAnsiTheme="majorHAnsi"/>
          <w:b/>
          <w:u w:val="single"/>
        </w:rPr>
        <w:t xml:space="preserve"> of the East and West </w:t>
      </w:r>
      <w:r w:rsidRPr="00155C70">
        <w:rPr>
          <w:rFonts w:asciiTheme="majorHAnsi" w:hAnsiTheme="majorHAnsi"/>
          <w:b/>
          <w:highlight w:val="yellow"/>
          <w:u w:val="single"/>
        </w:rPr>
        <w:t>in a final effort to accomplish their own dissolution.</w:t>
      </w:r>
      <w:r w:rsidRPr="00155C70">
        <w:rPr>
          <w:rFonts w:asciiTheme="majorHAnsi" w:hAnsiTheme="majorHAnsi"/>
          <w:b/>
          <w:u w:val="single"/>
        </w:rPr>
        <w:t xml:space="preserve"> This in turn will terminate the first great cycle of man’s development from subman—man—to Communist </w:t>
      </w:r>
      <w:proofErr w:type="gramStart"/>
      <w:r w:rsidRPr="00155C70">
        <w:rPr>
          <w:rFonts w:asciiTheme="majorHAnsi" w:hAnsiTheme="majorHAnsi"/>
          <w:b/>
          <w:u w:val="single"/>
        </w:rPr>
        <w:t>Man, and</w:t>
      </w:r>
      <w:proofErr w:type="gramEnd"/>
      <w:r w:rsidRPr="00155C70">
        <w:rPr>
          <w:rFonts w:asciiTheme="majorHAnsi" w:hAnsiTheme="majorHAnsi"/>
          <w:b/>
          <w:u w:val="single"/>
        </w:rPr>
        <w:t xml:space="preserve"> set him on the path to new and higher syntheses.</w:t>
      </w:r>
      <w:r w:rsidRPr="00155C70">
        <w:rPr>
          <w:rFonts w:asciiTheme="majorHAnsi" w:hAnsiTheme="majorHAnsi"/>
          <w:sz w:val="8"/>
        </w:rPr>
        <w:t xml:space="preserve"> (Marcy, 1950, p. 41) What Marcy describes here began to take place in 1966 with the birth of the Black Panther Party. Rather than realizing its global revolutionary vision, its leaders were murdered, </w:t>
      </w:r>
      <w:proofErr w:type="gramStart"/>
      <w:r w:rsidRPr="00155C70">
        <w:rPr>
          <w:rFonts w:asciiTheme="majorHAnsi" w:hAnsiTheme="majorHAnsi"/>
          <w:sz w:val="8"/>
        </w:rPr>
        <w:t>imprisoned</w:t>
      </w:r>
      <w:proofErr w:type="gramEnd"/>
      <w:r w:rsidRPr="00155C70">
        <w:rPr>
          <w:rFonts w:asciiTheme="majorHAnsi" w:hAnsiTheme="majorHAnsi"/>
          <w:sz w:val="8"/>
        </w:rPr>
        <w:t xml:space="preserve"> and demonized. Despite this and other setbacks, </w:t>
      </w:r>
      <w:r w:rsidRPr="00155C70">
        <w:rPr>
          <w:rFonts w:asciiTheme="majorHAnsi" w:hAnsiTheme="majorHAnsi"/>
          <w:b/>
          <w:highlight w:val="yellow"/>
          <w:u w:val="single"/>
        </w:rPr>
        <w:t xml:space="preserve">the </w:t>
      </w:r>
      <w:r w:rsidRPr="00155C70">
        <w:rPr>
          <w:rFonts w:asciiTheme="majorHAnsi" w:hAnsiTheme="majorHAnsi"/>
          <w:b/>
          <w:u w:val="single"/>
        </w:rPr>
        <w:t xml:space="preserve">ultimate </w:t>
      </w:r>
      <w:r w:rsidRPr="00155C70">
        <w:rPr>
          <w:rFonts w:asciiTheme="majorHAnsi" w:hAnsiTheme="majorHAnsi"/>
          <w:b/>
          <w:highlight w:val="yellow"/>
          <w:u w:val="single"/>
        </w:rPr>
        <w:t>unification of the world’s proletarian masses</w:t>
      </w:r>
      <w:r w:rsidRPr="00155C70">
        <w:rPr>
          <w:rFonts w:asciiTheme="majorHAnsi" w:hAnsiTheme="majorHAnsi"/>
          <w:b/>
          <w:u w:val="single"/>
        </w:rPr>
        <w:t xml:space="preserve">, united around a shared vision of communism, </w:t>
      </w:r>
      <w:r w:rsidRPr="00155C70">
        <w:rPr>
          <w:rFonts w:asciiTheme="majorHAnsi" w:hAnsiTheme="majorHAnsi"/>
          <w:b/>
          <w:highlight w:val="yellow"/>
          <w:u w:val="single"/>
        </w:rPr>
        <w:t>remains the unrealized potential of the present</w:t>
      </w:r>
      <w:r w:rsidRPr="00155C70">
        <w:rPr>
          <w:rFonts w:asciiTheme="majorHAnsi" w:hAnsiTheme="majorHAnsi"/>
          <w:b/>
          <w:u w:val="single"/>
        </w:rPr>
        <w:t>, capitalist moment.</w:t>
      </w:r>
      <w:r w:rsidRPr="00155C70">
        <w:rPr>
          <w:rFonts w:asciiTheme="majorHAnsi" w:hAnsiTheme="majorHAnsi"/>
          <w:sz w:val="8"/>
        </w:rPr>
        <w:t xml:space="preserve">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155C70">
        <w:rPr>
          <w:rFonts w:asciiTheme="majorHAnsi" w:hAnsiTheme="majorHAnsi"/>
          <w:b/>
          <w:u w:val="single"/>
        </w:rPr>
        <w:t xml:space="preserve">communism offers a global economic structure where indigenous subjectivities can be reformulated after centuries of physical, </w:t>
      </w:r>
      <w:proofErr w:type="gramStart"/>
      <w:r w:rsidRPr="00155C70">
        <w:rPr>
          <w:rFonts w:asciiTheme="majorHAnsi" w:hAnsiTheme="majorHAnsi"/>
          <w:b/>
          <w:u w:val="single"/>
        </w:rPr>
        <w:t>biological</w:t>
      </w:r>
      <w:proofErr w:type="gramEnd"/>
      <w:r w:rsidRPr="00155C70">
        <w:rPr>
          <w:rFonts w:asciiTheme="majorHAnsi" w:hAnsiTheme="majorHAnsi"/>
          <w:b/>
          <w:u w:val="single"/>
        </w:rPr>
        <w:t xml:space="preserve"> and cultural genocide.</w:t>
      </w:r>
      <w:r w:rsidRPr="00155C70">
        <w:rPr>
          <w:rFonts w:asciiTheme="majorHAnsi" w:hAnsiTheme="majorHAnsi"/>
          <w:sz w:val="8"/>
        </w:rPr>
        <w:t xml:space="preserve"> The communist traditions’ conception of Oppressed Nations offers a more complete picture of how the sovereignty of the world’s indigenous peoples would be an integral component of a socialist future. Marx’s notion of each according to her ability and each according to her need offers a more philosophical approach to understanding the inclusiveness of a communist ethic. Marcy’s work is crucial because he is </w:t>
      </w:r>
      <w:proofErr w:type="gramStart"/>
      <w:r w:rsidRPr="00155C70">
        <w:rPr>
          <w:rFonts w:asciiTheme="majorHAnsi" w:hAnsiTheme="majorHAnsi"/>
          <w:sz w:val="8"/>
        </w:rPr>
        <w:t>absolutely clear</w:t>
      </w:r>
      <w:proofErr w:type="gramEnd"/>
      <w:r w:rsidRPr="00155C70">
        <w:rPr>
          <w:rFonts w:asciiTheme="majorHAnsi" w:hAnsiTheme="majorHAnsi"/>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only through the defeat of U.S. imperialism can the unification of the global proletarian class camp be realized.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w:t>
      </w:r>
      <w:r w:rsidRPr="00155C70">
        <w:rPr>
          <w:rFonts w:asciiTheme="majorHAnsi" w:hAnsiTheme="majorHAnsi"/>
          <w:b/>
          <w:u w:val="single"/>
        </w:rPr>
        <w:t xml:space="preserve">Given the anti-communist nature of U.S. society, I believe that other potential communists, people like myself who had been involved in Marxism and/or critical pedagogy for decades, might struggle with the necessary solidarity with the </w:t>
      </w:r>
      <w:proofErr w:type="gramStart"/>
      <w:r w:rsidRPr="00155C70">
        <w:rPr>
          <w:rFonts w:asciiTheme="majorHAnsi" w:hAnsiTheme="majorHAnsi"/>
          <w:b/>
          <w:u w:val="single"/>
        </w:rPr>
        <w:t>aforementioned communist</w:t>
      </w:r>
      <w:proofErr w:type="gramEnd"/>
      <w:r w:rsidRPr="00155C70">
        <w:rPr>
          <w:rFonts w:asciiTheme="majorHAnsi" w:hAnsiTheme="majorHAnsi"/>
          <w:b/>
          <w:u w:val="single"/>
        </w:rPr>
        <w:t xml:space="preserve"> states. This is important because members of communist parties cannot pick and choose which aspects of the Party’s platform to support and defend. Party members, correctly in my view, must support and defend the entire platform.</w:t>
      </w:r>
      <w:r w:rsidRPr="00155C70">
        <w:rPr>
          <w:rFonts w:asciiTheme="majorHAnsi" w:hAnsiTheme="majorHAnsi"/>
          <w:sz w:val="8"/>
        </w:rPr>
        <w:t xml:space="preserve"> To clarify what a communist Party program entails I will briefly turn to the PSL as an example. The purpose here is not to provide a complete overview, but to spark the reader’s interest.</w:t>
      </w:r>
    </w:p>
    <w:p w14:paraId="47BA09DD" w14:textId="77777777" w:rsidR="007C70F5" w:rsidRPr="00155C70" w:rsidRDefault="007C70F5" w:rsidP="007C70F5">
      <w:pPr>
        <w:rPr>
          <w:rFonts w:asciiTheme="majorHAnsi" w:hAnsiTheme="majorHAnsi"/>
          <w:sz w:val="8"/>
        </w:rPr>
      </w:pPr>
    </w:p>
    <w:p w14:paraId="47195015" w14:textId="77777777" w:rsidR="007C70F5" w:rsidRPr="00155C70" w:rsidRDefault="007C70F5" w:rsidP="007C70F5">
      <w:pPr>
        <w:pStyle w:val="Heading4"/>
        <w:spacing w:before="0"/>
        <w:rPr>
          <w:rFonts w:asciiTheme="majorHAnsi" w:hAnsiTheme="majorHAnsi"/>
        </w:rPr>
      </w:pPr>
      <w:r w:rsidRPr="00155C70">
        <w:rPr>
          <w:rFonts w:asciiTheme="majorHAnsi" w:hAnsiTheme="majorHAnsi"/>
        </w:rPr>
        <w:t xml:space="preserve">The role of the ballot is to embrace the politics of comradery. </w:t>
      </w:r>
    </w:p>
    <w:p w14:paraId="31220594" w14:textId="77777777" w:rsidR="007C70F5" w:rsidRPr="00155C70" w:rsidRDefault="007C70F5" w:rsidP="007C70F5">
      <w:pPr>
        <w:rPr>
          <w:rFonts w:asciiTheme="majorHAnsi" w:hAnsiTheme="majorHAnsi"/>
        </w:rPr>
      </w:pPr>
      <w:r w:rsidRPr="00155C70">
        <w:rPr>
          <w:rFonts w:asciiTheme="majorHAnsi" w:hAnsiTheme="majorHAnsi" w:cs="Arial"/>
          <w:color w:val="222222"/>
          <w:sz w:val="20"/>
          <w:szCs w:val="20"/>
          <w:shd w:val="clear" w:color="auto" w:fill="FFFFFF"/>
        </w:rPr>
        <w:t xml:space="preserve">Ford and </w:t>
      </w:r>
      <w:proofErr w:type="spellStart"/>
      <w:r w:rsidRPr="00155C70">
        <w:rPr>
          <w:rFonts w:asciiTheme="majorHAnsi" w:hAnsiTheme="majorHAnsi" w:cs="Arial"/>
          <w:color w:val="222222"/>
          <w:sz w:val="20"/>
          <w:szCs w:val="20"/>
          <w:shd w:val="clear" w:color="auto" w:fill="FFFFFF"/>
        </w:rPr>
        <w:t>Mallott</w:t>
      </w:r>
      <w:proofErr w:type="spellEnd"/>
      <w:r w:rsidRPr="00155C70">
        <w:rPr>
          <w:rFonts w:asciiTheme="majorHAnsi" w:hAnsiTheme="majorHAnsi" w:cs="Arial"/>
          <w:color w:val="222222"/>
          <w:sz w:val="20"/>
          <w:szCs w:val="20"/>
          <w:shd w:val="clear" w:color="auto" w:fill="FFFFFF"/>
        </w:rPr>
        <w:t xml:space="preserve"> </w:t>
      </w:r>
      <w:proofErr w:type="spellStart"/>
      <w:r w:rsidRPr="00155C70">
        <w:rPr>
          <w:rFonts w:asciiTheme="majorHAnsi" w:hAnsiTheme="majorHAnsi" w:cs="Arial"/>
          <w:color w:val="222222"/>
          <w:sz w:val="20"/>
          <w:szCs w:val="20"/>
          <w:shd w:val="clear" w:color="auto" w:fill="FFFFFF"/>
        </w:rPr>
        <w:t>Wubbena</w:t>
      </w:r>
      <w:proofErr w:type="spellEnd"/>
      <w:r w:rsidRPr="00155C70">
        <w:rPr>
          <w:rFonts w:asciiTheme="majorHAnsi" w:hAnsiTheme="majorHAnsi" w:cs="Arial"/>
          <w:color w:val="222222"/>
          <w:sz w:val="20"/>
          <w:szCs w:val="20"/>
          <w:shd w:val="clear" w:color="auto" w:fill="FFFFFF"/>
        </w:rPr>
        <w:t>, Zane C. "Becoming Through Revolutionary Pedagogy: An Interview with Curry Malott and Derek R. Ford." </w:t>
      </w:r>
      <w:r w:rsidRPr="00155C70">
        <w:rPr>
          <w:rFonts w:asciiTheme="majorHAnsi" w:hAnsiTheme="majorHAnsi" w:cs="Arial"/>
          <w:i/>
          <w:iCs/>
          <w:color w:val="222222"/>
          <w:sz w:val="20"/>
          <w:szCs w:val="20"/>
          <w:shd w:val="clear" w:color="auto" w:fill="FFFFFF"/>
        </w:rPr>
        <w:t>Journal for Critical Education Policy Studies (JCEPS)</w:t>
      </w:r>
      <w:r w:rsidRPr="00155C70">
        <w:rPr>
          <w:rFonts w:asciiTheme="majorHAnsi" w:hAnsiTheme="majorHAnsi" w:cs="Arial"/>
          <w:color w:val="222222"/>
          <w:sz w:val="20"/>
          <w:szCs w:val="20"/>
          <w:shd w:val="clear" w:color="auto" w:fill="FFFFFF"/>
        </w:rPr>
        <w:t> 14, no. 1 (2016).</w:t>
      </w:r>
    </w:p>
    <w:p w14:paraId="013CD157" w14:textId="77777777" w:rsidR="007C70F5" w:rsidRPr="00155C70" w:rsidRDefault="007C70F5" w:rsidP="007C70F5">
      <w:pPr>
        <w:rPr>
          <w:rFonts w:asciiTheme="majorHAnsi" w:hAnsiTheme="majorHAnsi"/>
          <w:sz w:val="12"/>
        </w:rPr>
      </w:pPr>
      <w:r w:rsidRPr="00155C70">
        <w:rPr>
          <w:rFonts w:asciiTheme="majorHAnsi" w:hAnsiTheme="majorHAnsi"/>
          <w:sz w:val="12"/>
        </w:rPr>
        <w:t xml:space="preserve">Indeed, our chapter on Ferguson deals explicitly with the ontology or the nature of reality within the social universe of capital by situating the police killings of Michael Brown, Freddie Gray, and countless others, within the terrorist energy of capital itself. That is, </w:t>
      </w:r>
      <w:r w:rsidRPr="00155C70">
        <w:rPr>
          <w:rFonts w:asciiTheme="majorHAnsi" w:hAnsiTheme="majorHAnsi"/>
          <w:b/>
          <w:u w:val="single"/>
        </w:rPr>
        <w:t xml:space="preserve">the </w:t>
      </w:r>
      <w:r w:rsidRPr="00155C70">
        <w:rPr>
          <w:rFonts w:asciiTheme="majorHAnsi" w:hAnsiTheme="majorHAnsi"/>
          <w:b/>
          <w:highlight w:val="yellow"/>
          <w:u w:val="single"/>
        </w:rPr>
        <w:t>states sanctioned murder of Black lives is</w:t>
      </w:r>
      <w:r w:rsidRPr="00155C70">
        <w:rPr>
          <w:rFonts w:asciiTheme="majorHAnsi" w:hAnsiTheme="majorHAnsi"/>
          <w:b/>
          <w:u w:val="single"/>
        </w:rPr>
        <w:t xml:space="preserve"> best </w:t>
      </w:r>
      <w:r w:rsidRPr="00155C70">
        <w:rPr>
          <w:rFonts w:asciiTheme="majorHAnsi" w:hAnsiTheme="majorHAnsi"/>
          <w:b/>
          <w:highlight w:val="yellow"/>
          <w:u w:val="single"/>
        </w:rPr>
        <w:t>understood within the</w:t>
      </w:r>
      <w:r w:rsidRPr="00155C70">
        <w:rPr>
          <w:rFonts w:asciiTheme="majorHAnsi" w:hAnsiTheme="majorHAnsi"/>
          <w:b/>
          <w:u w:val="single"/>
        </w:rPr>
        <w:t xml:space="preserve"> tendency of capital to work </w:t>
      </w:r>
      <w:proofErr w:type="spellStart"/>
      <w:r w:rsidRPr="00155C70">
        <w:rPr>
          <w:rFonts w:asciiTheme="majorHAnsi" w:hAnsiTheme="majorHAnsi"/>
          <w:b/>
          <w:highlight w:val="yellow"/>
          <w:u w:val="single"/>
        </w:rPr>
        <w:t>labour</w:t>
      </w:r>
      <w:proofErr w:type="spellEnd"/>
      <w:r w:rsidRPr="00155C70">
        <w:rPr>
          <w:rFonts w:asciiTheme="majorHAnsi" w:hAnsiTheme="majorHAnsi"/>
          <w:b/>
          <w:highlight w:val="yellow"/>
          <w:u w:val="single"/>
        </w:rPr>
        <w:t xml:space="preserve"> to death unless regulated</w:t>
      </w:r>
      <w:r w:rsidRPr="00155C70">
        <w:rPr>
          <w:rFonts w:asciiTheme="majorHAnsi" w:hAnsiTheme="majorHAnsi"/>
          <w:b/>
          <w:u w:val="single"/>
        </w:rPr>
        <w:t xml:space="preserve"> or slowed down </w:t>
      </w:r>
      <w:r w:rsidRPr="00155C70">
        <w:rPr>
          <w:rFonts w:asciiTheme="majorHAnsi" w:hAnsiTheme="majorHAnsi"/>
          <w:b/>
          <w:highlight w:val="yellow"/>
          <w:u w:val="single"/>
        </w:rPr>
        <w:t>by proletarian resistance.</w:t>
      </w:r>
      <w:r w:rsidRPr="00155C70">
        <w:rPr>
          <w:rFonts w:asciiTheme="majorHAnsi" w:hAnsiTheme="majorHAnsi"/>
          <w:b/>
          <w:u w:val="single"/>
        </w:rPr>
        <w:t xml:space="preserve"> </w:t>
      </w:r>
      <w:r w:rsidRPr="00155C70">
        <w:rPr>
          <w:rFonts w:asciiTheme="majorHAnsi" w:hAnsiTheme="majorHAnsi"/>
          <w:sz w:val="12"/>
        </w:rPr>
        <w:t xml:space="preserve">Marx’s detailed study of capital’s general law of accumulation allows </w:t>
      </w:r>
      <w:r w:rsidRPr="00155C70">
        <w:rPr>
          <w:rFonts w:asciiTheme="majorHAnsi" w:hAnsiTheme="majorHAnsi"/>
          <w:b/>
          <w:highlight w:val="yellow"/>
          <w:u w:val="single"/>
        </w:rPr>
        <w:t>the communist pedagogue to create the knowledge needed to enact a revolutionary practice.</w:t>
      </w:r>
      <w:r w:rsidRPr="00155C70">
        <w:rPr>
          <w:rFonts w:asciiTheme="majorHAnsi" w:hAnsiTheme="majorHAnsi"/>
          <w:sz w:val="12"/>
        </w:rPr>
        <w:t xml:space="preserve"> The critical pedagogue, especially the more privileged white critical pedagogue is an ally of the super-oppressed, the excluded, and </w:t>
      </w:r>
      <w:r w:rsidRPr="00F857C7">
        <w:rPr>
          <w:rFonts w:asciiTheme="majorHAnsi" w:hAnsiTheme="majorHAnsi"/>
          <w:sz w:val="12"/>
        </w:rPr>
        <w:t xml:space="preserve">the gentrified. </w:t>
      </w:r>
      <w:r w:rsidRPr="00F857C7">
        <w:rPr>
          <w:rFonts w:asciiTheme="majorHAnsi" w:hAnsiTheme="majorHAnsi"/>
          <w:b/>
          <w:u w:val="single"/>
        </w:rPr>
        <w:t>The ally assumes the more privileged worker represents the height of possibility. The communist pedagogue, on the other hand, understands their place within the nature of capitalist reality as a comrade</w:t>
      </w:r>
      <w:r w:rsidRPr="00155C70">
        <w:rPr>
          <w:rFonts w:asciiTheme="majorHAnsi" w:hAnsiTheme="majorHAnsi"/>
          <w:sz w:val="12"/>
          <w:highlight w:val="yellow"/>
        </w:rPr>
        <w:t xml:space="preserve">. </w:t>
      </w:r>
      <w:r w:rsidRPr="00155C70">
        <w:rPr>
          <w:rFonts w:asciiTheme="majorHAnsi" w:hAnsiTheme="majorHAnsi"/>
          <w:b/>
          <w:u w:val="single"/>
        </w:rPr>
        <w:t xml:space="preserve">The notion of a </w:t>
      </w:r>
      <w:r w:rsidRPr="00155C70">
        <w:rPr>
          <w:rFonts w:asciiTheme="majorHAnsi" w:hAnsiTheme="majorHAnsi"/>
          <w:b/>
          <w:highlight w:val="yellow"/>
          <w:u w:val="single"/>
        </w:rPr>
        <w:t>comrade is important</w:t>
      </w:r>
      <w:r w:rsidRPr="00155C70">
        <w:rPr>
          <w:rFonts w:asciiTheme="majorHAnsi" w:hAnsiTheme="majorHAnsi"/>
          <w:b/>
          <w:u w:val="single"/>
        </w:rPr>
        <w:t xml:space="preserve"> to a communist pedagogy </w:t>
      </w:r>
      <w:r w:rsidRPr="00155C70">
        <w:rPr>
          <w:rFonts w:asciiTheme="majorHAnsi" w:hAnsiTheme="majorHAnsi"/>
          <w:b/>
          <w:highlight w:val="yellow"/>
          <w:u w:val="single"/>
        </w:rPr>
        <w:t>because a comrade</w:t>
      </w:r>
      <w:r w:rsidRPr="00155C70">
        <w:rPr>
          <w:rFonts w:asciiTheme="majorHAnsi" w:hAnsiTheme="majorHAnsi"/>
          <w:b/>
          <w:u w:val="single"/>
        </w:rPr>
        <w:t xml:space="preserve"> </w:t>
      </w:r>
      <w:r w:rsidRPr="00155C70">
        <w:rPr>
          <w:rFonts w:asciiTheme="majorHAnsi" w:hAnsiTheme="majorHAnsi"/>
          <w:b/>
          <w:highlight w:val="yellow"/>
          <w:u w:val="single"/>
        </w:rPr>
        <w:t>cannot exist outside of organized resistance</w:t>
      </w:r>
      <w:r w:rsidRPr="00155C70">
        <w:rPr>
          <w:rFonts w:asciiTheme="majorHAnsi" w:hAnsiTheme="majorHAnsi"/>
          <w:b/>
          <w:u w:val="single"/>
        </w:rPr>
        <w:t xml:space="preserve">—resistance </w:t>
      </w:r>
      <w:r w:rsidRPr="00155C70">
        <w:rPr>
          <w:rFonts w:asciiTheme="majorHAnsi" w:hAnsiTheme="majorHAnsi"/>
          <w:b/>
          <w:u w:val="single"/>
        </w:rPr>
        <w:lastRenderedPageBreak/>
        <w:t>a</w:t>
      </w:r>
      <w:r w:rsidRPr="00155C70">
        <w:rPr>
          <w:rFonts w:asciiTheme="majorHAnsi" w:hAnsiTheme="majorHAnsi"/>
          <w:b/>
          <w:highlight w:val="yellow"/>
          <w:u w:val="single"/>
        </w:rPr>
        <w:t>gainst capitalism and its</w:t>
      </w:r>
      <w:r w:rsidRPr="00155C70">
        <w:rPr>
          <w:rFonts w:asciiTheme="majorHAnsi" w:hAnsiTheme="majorHAnsi"/>
          <w:b/>
          <w:u w:val="single"/>
        </w:rPr>
        <w:t xml:space="preserve"> ideological </w:t>
      </w:r>
      <w:r w:rsidRPr="00155C70">
        <w:rPr>
          <w:rFonts w:asciiTheme="majorHAnsi" w:hAnsiTheme="majorHAnsi"/>
          <w:b/>
          <w:highlight w:val="yellow"/>
          <w:u w:val="single"/>
        </w:rPr>
        <w:t>apparatuses such as white supremacy</w:t>
      </w:r>
      <w:r w:rsidRPr="00155C70">
        <w:rPr>
          <w:rFonts w:asciiTheme="majorHAnsi" w:hAnsiTheme="majorHAnsi"/>
          <w:b/>
          <w:u w:val="single"/>
        </w:rPr>
        <w:t xml:space="preserve">. </w:t>
      </w:r>
      <w:r w:rsidRPr="00155C70">
        <w:rPr>
          <w:rFonts w:asciiTheme="majorHAnsi" w:hAnsiTheme="majorHAnsi"/>
          <w:b/>
          <w:highlight w:val="yellow"/>
          <w:u w:val="single"/>
        </w:rPr>
        <w:t>The comrade</w:t>
      </w:r>
      <w:r w:rsidRPr="00155C70">
        <w:rPr>
          <w:rFonts w:asciiTheme="majorHAnsi" w:hAnsiTheme="majorHAnsi"/>
          <w:b/>
          <w:u w:val="single"/>
        </w:rPr>
        <w:t xml:space="preserve"> and the communist party from which her and his existence depends, </w:t>
      </w:r>
      <w:r w:rsidRPr="00155C70">
        <w:rPr>
          <w:rFonts w:asciiTheme="majorHAnsi" w:hAnsiTheme="majorHAnsi"/>
          <w:b/>
          <w:highlight w:val="yellow"/>
          <w:u w:val="single"/>
        </w:rPr>
        <w:t>is an ontological necessity</w:t>
      </w:r>
      <w:r w:rsidRPr="00155C70">
        <w:rPr>
          <w:rFonts w:asciiTheme="majorHAnsi" w:hAnsiTheme="majorHAnsi"/>
          <w:b/>
          <w:u w:val="single"/>
        </w:rPr>
        <w:t xml:space="preserve"> of the communist pedagogy of becoming</w:t>
      </w:r>
      <w:r w:rsidRPr="00155C70">
        <w:rPr>
          <w:rFonts w:asciiTheme="majorHAnsi" w:hAnsiTheme="majorHAnsi"/>
          <w:sz w:val="12"/>
        </w:rPr>
        <w:t xml:space="preserve"> advanced throughout our book</w:t>
      </w:r>
      <w:r w:rsidRPr="00155C70">
        <w:rPr>
          <w:rFonts w:asciiTheme="majorHAnsi" w:hAnsiTheme="majorHAnsi"/>
          <w:b/>
          <w:u w:val="single"/>
        </w:rPr>
        <w:t xml:space="preserve">. </w:t>
      </w:r>
      <w:r w:rsidRPr="00155C70">
        <w:rPr>
          <w:rFonts w:asciiTheme="majorHAnsi" w:hAnsiTheme="majorHAnsi"/>
          <w:b/>
          <w:highlight w:val="yellow"/>
          <w:u w:val="single"/>
        </w:rPr>
        <w:t>It is</w:t>
      </w:r>
      <w:r w:rsidRPr="00155C70">
        <w:rPr>
          <w:rFonts w:asciiTheme="majorHAnsi" w:hAnsiTheme="majorHAnsi"/>
          <w:b/>
          <w:u w:val="single"/>
        </w:rPr>
        <w:t xml:space="preserve"> Marx’s critique of </w:t>
      </w:r>
      <w:r w:rsidRPr="00155C70">
        <w:rPr>
          <w:rFonts w:asciiTheme="majorHAnsi" w:hAnsiTheme="majorHAnsi"/>
          <w:b/>
          <w:highlight w:val="yellow"/>
          <w:u w:val="single"/>
        </w:rPr>
        <w:t>political economy that</w:t>
      </w:r>
      <w:r w:rsidRPr="00155C70">
        <w:rPr>
          <w:rFonts w:asciiTheme="majorHAnsi" w:hAnsiTheme="majorHAnsi"/>
          <w:b/>
          <w:u w:val="single"/>
        </w:rPr>
        <w:t xml:space="preserve"> </w:t>
      </w:r>
      <w:r w:rsidRPr="00155C70">
        <w:rPr>
          <w:rFonts w:asciiTheme="majorHAnsi" w:hAnsiTheme="majorHAnsi"/>
          <w:b/>
          <w:highlight w:val="yellow"/>
          <w:u w:val="single"/>
        </w:rPr>
        <w:t>allows us to understand the role of white supremacy, and its</w:t>
      </w:r>
      <w:r w:rsidRPr="00155C70">
        <w:rPr>
          <w:rFonts w:asciiTheme="majorHAnsi" w:hAnsiTheme="majorHAnsi"/>
          <w:b/>
          <w:u w:val="single"/>
        </w:rPr>
        <w:t xml:space="preserve"> </w:t>
      </w:r>
      <w:r w:rsidRPr="00155C70">
        <w:rPr>
          <w:rFonts w:asciiTheme="majorHAnsi" w:hAnsiTheme="majorHAnsi"/>
          <w:b/>
          <w:highlight w:val="yellow"/>
          <w:u w:val="single"/>
        </w:rPr>
        <w:t>consequence of creating</w:t>
      </w:r>
      <w:r w:rsidRPr="00155C70">
        <w:rPr>
          <w:rFonts w:asciiTheme="majorHAnsi" w:hAnsiTheme="majorHAnsi"/>
          <w:b/>
          <w:u w:val="single"/>
        </w:rPr>
        <w:t xml:space="preserve"> monumental </w:t>
      </w:r>
      <w:r w:rsidRPr="00155C70">
        <w:rPr>
          <w:rFonts w:asciiTheme="majorHAnsi" w:hAnsiTheme="majorHAnsi"/>
          <w:b/>
          <w:highlight w:val="yellow"/>
          <w:u w:val="single"/>
        </w:rPr>
        <w:t>differences in the life experiences</w:t>
      </w:r>
      <w:r w:rsidRPr="00155C70">
        <w:rPr>
          <w:rFonts w:asciiTheme="majorHAnsi" w:hAnsiTheme="majorHAnsi"/>
          <w:b/>
          <w:u w:val="single"/>
        </w:rPr>
        <w:t xml:space="preserve"> and expectations </w:t>
      </w:r>
      <w:r w:rsidRPr="00155C70">
        <w:rPr>
          <w:rFonts w:asciiTheme="majorHAnsi" w:hAnsiTheme="majorHAnsi"/>
          <w:b/>
          <w:highlight w:val="yellow"/>
          <w:u w:val="single"/>
        </w:rPr>
        <w:t>of white versus Black workers, as central to capital’s ability to continue to function</w:t>
      </w:r>
      <w:r w:rsidRPr="00155C70">
        <w:rPr>
          <w:rFonts w:asciiTheme="majorHAnsi" w:hAnsiTheme="majorHAnsi"/>
          <w:b/>
          <w:u w:val="single"/>
        </w:rPr>
        <w:t xml:space="preserve"> as such—as </w:t>
      </w:r>
      <w:r w:rsidRPr="00155C70">
        <w:rPr>
          <w:rFonts w:asciiTheme="majorHAnsi" w:hAnsiTheme="majorHAnsi"/>
          <w:b/>
          <w:highlight w:val="yellow"/>
          <w:u w:val="single"/>
        </w:rPr>
        <w:t xml:space="preserve">the exploiter of </w:t>
      </w:r>
      <w:proofErr w:type="spellStart"/>
      <w:r w:rsidRPr="00155C70">
        <w:rPr>
          <w:rFonts w:asciiTheme="majorHAnsi" w:hAnsiTheme="majorHAnsi"/>
          <w:b/>
          <w:highlight w:val="yellow"/>
          <w:u w:val="single"/>
        </w:rPr>
        <w:t>labour</w:t>
      </w:r>
      <w:proofErr w:type="spellEnd"/>
      <w:r w:rsidRPr="00155C70">
        <w:rPr>
          <w:rFonts w:asciiTheme="majorHAnsi" w:hAnsiTheme="majorHAnsi"/>
          <w:b/>
          <w:highlight w:val="yellow"/>
          <w:u w:val="single"/>
        </w:rPr>
        <w:t xml:space="preserve"> power.</w:t>
      </w:r>
      <w:r w:rsidRPr="00155C70">
        <w:rPr>
          <w:rFonts w:asciiTheme="majorHAnsi" w:hAnsiTheme="majorHAnsi"/>
          <w:b/>
          <w:u w:val="single"/>
        </w:rPr>
        <w:t xml:space="preserve"> </w:t>
      </w:r>
      <w:r w:rsidRPr="00155C70">
        <w:rPr>
          <w:rFonts w:asciiTheme="majorHAnsi" w:hAnsiTheme="majorHAnsi"/>
          <w:b/>
          <w:highlight w:val="yellow"/>
          <w:u w:val="single"/>
        </w:rPr>
        <w:t>Marx</w:t>
      </w:r>
      <w:r w:rsidRPr="00155C70">
        <w:rPr>
          <w:rFonts w:asciiTheme="majorHAnsi" w:hAnsiTheme="majorHAnsi"/>
          <w:b/>
          <w:u w:val="single"/>
        </w:rPr>
        <w:t xml:space="preserve">, in other words, </w:t>
      </w:r>
      <w:r w:rsidRPr="00155C70">
        <w:rPr>
          <w:rFonts w:asciiTheme="majorHAnsi" w:hAnsiTheme="majorHAnsi"/>
          <w:b/>
          <w:highlight w:val="yellow"/>
          <w:u w:val="single"/>
        </w:rPr>
        <w:t>is fundamental for</w:t>
      </w:r>
      <w:r w:rsidRPr="00155C70">
        <w:rPr>
          <w:rFonts w:asciiTheme="majorHAnsi" w:hAnsiTheme="majorHAnsi"/>
          <w:b/>
          <w:u w:val="single"/>
        </w:rPr>
        <w:t xml:space="preserve"> developing a thorough </w:t>
      </w:r>
      <w:r w:rsidRPr="00155C70">
        <w:rPr>
          <w:rFonts w:asciiTheme="majorHAnsi" w:hAnsiTheme="majorHAnsi"/>
          <w:b/>
          <w:highlight w:val="yellow"/>
          <w:u w:val="single"/>
        </w:rPr>
        <w:t>understanding of capital’s</w:t>
      </w:r>
      <w:r w:rsidRPr="00155C70">
        <w:rPr>
          <w:rFonts w:asciiTheme="majorHAnsi" w:hAnsiTheme="majorHAnsi"/>
          <w:b/>
          <w:u w:val="single"/>
        </w:rPr>
        <w:t xml:space="preserve"> cynical </w:t>
      </w:r>
      <w:r w:rsidRPr="00155C70">
        <w:rPr>
          <w:rFonts w:asciiTheme="majorHAnsi" w:hAnsiTheme="majorHAnsi"/>
          <w:b/>
          <w:highlight w:val="yellow"/>
          <w:u w:val="single"/>
        </w:rPr>
        <w:t>recklessness and the routine murder of Black lives</w:t>
      </w:r>
      <w:r w:rsidRPr="00155C70">
        <w:rPr>
          <w:rFonts w:asciiTheme="majorHAnsi" w:hAnsiTheme="majorHAnsi"/>
          <w:sz w:val="12"/>
        </w:rPr>
        <w:t>. Our pedagogy of becoming draws on Marx providing us with a way out. That is, a way to see a communist future immanent within the contradictions of the capitalist present. DF</w:t>
      </w:r>
      <w:r w:rsidRPr="00155C70">
        <w:rPr>
          <w:rFonts w:asciiTheme="majorHAnsi" w:hAnsiTheme="majorHAnsi"/>
          <w:b/>
          <w:u w:val="single"/>
        </w:rPr>
        <w:t xml:space="preserve">: </w:t>
      </w:r>
      <w:r w:rsidRPr="00155C70">
        <w:rPr>
          <w:rFonts w:asciiTheme="majorHAnsi" w:hAnsiTheme="majorHAnsi"/>
          <w:b/>
          <w:highlight w:val="yellow"/>
          <w:u w:val="single"/>
        </w:rPr>
        <w:t>The move from ally to comrade is</w:t>
      </w:r>
      <w:r w:rsidRPr="00155C70">
        <w:rPr>
          <w:rFonts w:asciiTheme="majorHAnsi" w:hAnsiTheme="majorHAnsi"/>
          <w:b/>
          <w:u w:val="single"/>
        </w:rPr>
        <w:t xml:space="preserve"> an </w:t>
      </w:r>
      <w:r w:rsidRPr="00155C70">
        <w:rPr>
          <w:rFonts w:asciiTheme="majorHAnsi" w:hAnsiTheme="majorHAnsi"/>
          <w:b/>
          <w:highlight w:val="yellow"/>
          <w:u w:val="single"/>
        </w:rPr>
        <w:t>important</w:t>
      </w:r>
      <w:r w:rsidRPr="00155C70">
        <w:rPr>
          <w:rFonts w:asciiTheme="majorHAnsi" w:hAnsiTheme="majorHAnsi"/>
          <w:b/>
          <w:u w:val="single"/>
        </w:rPr>
        <w:t xml:space="preserve"> one for us. </w:t>
      </w:r>
      <w:r w:rsidRPr="00155C70">
        <w:rPr>
          <w:rFonts w:asciiTheme="majorHAnsi" w:hAnsiTheme="majorHAnsi"/>
          <w:b/>
          <w:highlight w:val="yellow"/>
          <w:u w:val="single"/>
        </w:rPr>
        <w:t>A comrade</w:t>
      </w:r>
      <w:r w:rsidRPr="00155C70">
        <w:rPr>
          <w:rFonts w:asciiTheme="majorHAnsi" w:hAnsiTheme="majorHAnsi"/>
          <w:b/>
          <w:u w:val="single"/>
        </w:rPr>
        <w:t xml:space="preserve"> is a co-conspirator, one who </w:t>
      </w:r>
      <w:r w:rsidRPr="00155C70">
        <w:rPr>
          <w:rFonts w:asciiTheme="majorHAnsi" w:hAnsiTheme="majorHAnsi"/>
          <w:b/>
          <w:highlight w:val="yellow"/>
          <w:u w:val="single"/>
        </w:rPr>
        <w:t>organizes and shares in the same fate</w:t>
      </w:r>
      <w:r w:rsidRPr="00155C70">
        <w:rPr>
          <w:rFonts w:asciiTheme="majorHAnsi" w:hAnsiTheme="majorHAnsi"/>
          <w:b/>
          <w:u w:val="single"/>
        </w:rPr>
        <w:t xml:space="preserve"> as others </w:t>
      </w:r>
      <w:r w:rsidRPr="00155C70">
        <w:rPr>
          <w:rFonts w:asciiTheme="majorHAnsi" w:hAnsiTheme="majorHAnsi"/>
          <w:b/>
          <w:highlight w:val="yellow"/>
          <w:u w:val="single"/>
        </w:rPr>
        <w:t xml:space="preserve">while understanding their </w:t>
      </w:r>
      <w:proofErr w:type="gramStart"/>
      <w:r w:rsidRPr="00155C70">
        <w:rPr>
          <w:rFonts w:asciiTheme="majorHAnsi" w:hAnsiTheme="majorHAnsi"/>
          <w:b/>
          <w:highlight w:val="yellow"/>
          <w:u w:val="single"/>
        </w:rPr>
        <w:t>particular</w:t>
      </w:r>
      <w:r w:rsidRPr="00155C70">
        <w:rPr>
          <w:rFonts w:asciiTheme="majorHAnsi" w:hAnsiTheme="majorHAnsi"/>
          <w:b/>
          <w:u w:val="single"/>
        </w:rPr>
        <w:t xml:space="preserve"> subject</w:t>
      </w:r>
      <w:proofErr w:type="gramEnd"/>
      <w:r w:rsidRPr="00155C70">
        <w:rPr>
          <w:rFonts w:asciiTheme="majorHAnsi" w:hAnsiTheme="majorHAnsi"/>
          <w:b/>
          <w:u w:val="single"/>
        </w:rPr>
        <w:t xml:space="preserve"> </w:t>
      </w:r>
      <w:r w:rsidRPr="00155C70">
        <w:rPr>
          <w:rFonts w:asciiTheme="majorHAnsi" w:hAnsiTheme="majorHAnsi"/>
          <w:b/>
          <w:highlight w:val="yellow"/>
          <w:u w:val="single"/>
        </w:rPr>
        <w:t>position</w:t>
      </w:r>
      <w:r w:rsidRPr="00155C70">
        <w:rPr>
          <w:rFonts w:asciiTheme="majorHAnsi" w:hAnsiTheme="majorHAnsi"/>
          <w:b/>
          <w:u w:val="single"/>
        </w:rPr>
        <w:t xml:space="preserve"> within the </w:t>
      </w:r>
      <w:r w:rsidRPr="00F857C7">
        <w:rPr>
          <w:rFonts w:asciiTheme="majorHAnsi" w:hAnsiTheme="majorHAnsi"/>
          <w:b/>
          <w:u w:val="single"/>
        </w:rPr>
        <w:t>totality and acting from that particular position. Bu</w:t>
      </w:r>
      <w:r w:rsidRPr="00155C70">
        <w:rPr>
          <w:rFonts w:asciiTheme="majorHAnsi" w:hAnsiTheme="majorHAnsi"/>
          <w:b/>
          <w:u w:val="single"/>
        </w:rPr>
        <w:t xml:space="preserve">t </w:t>
      </w:r>
      <w:r w:rsidRPr="00155C70">
        <w:rPr>
          <w:rFonts w:asciiTheme="majorHAnsi" w:hAnsiTheme="majorHAnsi"/>
          <w:b/>
          <w:highlight w:val="yellow"/>
          <w:u w:val="single"/>
        </w:rPr>
        <w:t>comradeship doesn’t glorify difference over unity, which</w:t>
      </w:r>
      <w:r w:rsidRPr="00155C70">
        <w:rPr>
          <w:rFonts w:asciiTheme="majorHAnsi" w:hAnsiTheme="majorHAnsi"/>
          <w:b/>
          <w:u w:val="single"/>
        </w:rPr>
        <w:t xml:space="preserve"> often </w:t>
      </w:r>
      <w:r w:rsidRPr="00155C70">
        <w:rPr>
          <w:rFonts w:asciiTheme="majorHAnsi" w:hAnsiTheme="majorHAnsi"/>
          <w:b/>
          <w:highlight w:val="yellow"/>
          <w:u w:val="single"/>
        </w:rPr>
        <w:t>results in inaction and</w:t>
      </w:r>
      <w:r w:rsidRPr="00155C70">
        <w:rPr>
          <w:rFonts w:asciiTheme="majorHAnsi" w:hAnsiTheme="majorHAnsi"/>
          <w:b/>
          <w:u w:val="single"/>
        </w:rPr>
        <w:t xml:space="preserve"> provides all </w:t>
      </w:r>
      <w:r w:rsidRPr="00F857C7">
        <w:rPr>
          <w:rFonts w:asciiTheme="majorHAnsi" w:hAnsiTheme="majorHAnsi"/>
          <w:b/>
          <w:u w:val="single"/>
        </w:rPr>
        <w:t>sorts of excuses for not getting involved in the work of organizing and agitating.</w:t>
      </w:r>
      <w:r w:rsidRPr="00155C70">
        <w:rPr>
          <w:rFonts w:asciiTheme="majorHAnsi" w:hAnsiTheme="majorHAnsi"/>
          <w:sz w:val="12"/>
        </w:rPr>
        <w:t xml:space="preserve"> </w:t>
      </w:r>
    </w:p>
    <w:p w14:paraId="1537B087" w14:textId="77777777" w:rsidR="007C70F5" w:rsidRDefault="007C70F5" w:rsidP="007C70F5"/>
    <w:p w14:paraId="147BEE2F" w14:textId="77777777" w:rsidR="007C70F5" w:rsidRDefault="007C70F5" w:rsidP="007C70F5"/>
    <w:p w14:paraId="43F40E73" w14:textId="28D41E42" w:rsidR="00E42E4C" w:rsidRDefault="00E42E4C" w:rsidP="00F601E6"/>
    <w:p w14:paraId="290AF549" w14:textId="77777777" w:rsidR="007C70F5" w:rsidRPr="007C70F5" w:rsidRDefault="007C70F5" w:rsidP="007C70F5"/>
    <w:sectPr w:rsidR="007C70F5" w:rsidRPr="007C70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E551DD"/>
    <w:multiLevelType w:val="hybridMultilevel"/>
    <w:tmpl w:val="149E2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70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26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9F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80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DB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0F5"/>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72F"/>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3BC603"/>
  <w14:defaultImageDpi w14:val="300"/>
  <w15:docId w15:val="{5CEACA7B-EC88-6349-9AA8-8DE622D41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70F5"/>
    <w:rPr>
      <w:rFonts w:ascii="Calibri" w:eastAsia="Times New Roman" w:hAnsi="Calibri" w:cs="Times New Roman"/>
    </w:rPr>
  </w:style>
  <w:style w:type="paragraph" w:styleId="Heading1">
    <w:name w:val="heading 1"/>
    <w:aliases w:val="Pocket"/>
    <w:basedOn w:val="Normal"/>
    <w:next w:val="Normal"/>
    <w:link w:val="Heading1Char"/>
    <w:uiPriority w:val="9"/>
    <w:qFormat/>
    <w:rsid w:val="007C70F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70F5"/>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70F5"/>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No Spacing112,Dont u,t,Tags"/>
    <w:basedOn w:val="Normal"/>
    <w:next w:val="Normal"/>
    <w:link w:val="Heading4Char"/>
    <w:uiPriority w:val="99"/>
    <w:unhideWhenUsed/>
    <w:qFormat/>
    <w:rsid w:val="007C70F5"/>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70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70F5"/>
  </w:style>
  <w:style w:type="character" w:customStyle="1" w:styleId="Heading1Char">
    <w:name w:val="Heading 1 Char"/>
    <w:aliases w:val="Pocket Char"/>
    <w:basedOn w:val="DefaultParagraphFont"/>
    <w:link w:val="Heading1"/>
    <w:uiPriority w:val="9"/>
    <w:rsid w:val="007C70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70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70F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7C70F5"/>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C70F5"/>
    <w:rPr>
      <w:b/>
      <w:sz w:val="26"/>
      <w:u w:val="none"/>
    </w:rPr>
  </w:style>
  <w:style w:type="character" w:customStyle="1" w:styleId="StyleUnderline">
    <w:name w:val="Style Underline"/>
    <w:aliases w:val="Intense Emphasis,Underline,Intense Emphasis1,Style Bold Underline,apple-style-span + 6 pt,Bold,Kern at 16 pt,Intense Emphasis11,Style,Intense Emphasis2,HHeading 3 + 12 pt,Intense Emphasis111,Cards + Font: 12 pt Char,Intense Emphasis1111,ci"/>
    <w:basedOn w:val="DefaultParagraphFont"/>
    <w:uiPriority w:val="1"/>
    <w:qFormat/>
    <w:rsid w:val="007C70F5"/>
    <w:rPr>
      <w:b w:val="0"/>
      <w:sz w:val="22"/>
      <w:u w:val="single"/>
    </w:rPr>
  </w:style>
  <w:style w:type="character" w:styleId="Emphasis">
    <w:name w:val="Emphasis"/>
    <w:basedOn w:val="DefaultParagraphFont"/>
    <w:uiPriority w:val="20"/>
    <w:qFormat/>
    <w:rsid w:val="007C70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C70F5"/>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uiPriority w:val="99"/>
    <w:unhideWhenUsed/>
    <w:rsid w:val="007C70F5"/>
    <w:rPr>
      <w:color w:val="auto"/>
      <w:u w:val="none"/>
    </w:rPr>
  </w:style>
  <w:style w:type="paragraph" w:styleId="DocumentMap">
    <w:name w:val="Document Map"/>
    <w:basedOn w:val="Normal"/>
    <w:link w:val="DocumentMapChar"/>
    <w:uiPriority w:val="99"/>
    <w:semiHidden/>
    <w:unhideWhenUsed/>
    <w:rsid w:val="007C70F5"/>
    <w:rPr>
      <w:rFonts w:ascii="Lucida Grande" w:hAnsi="Lucida Grande" w:cs="Lucida Grande"/>
    </w:rPr>
  </w:style>
  <w:style w:type="character" w:customStyle="1" w:styleId="DocumentMapChar">
    <w:name w:val="Document Map Char"/>
    <w:basedOn w:val="DefaultParagraphFont"/>
    <w:link w:val="DocumentMap"/>
    <w:uiPriority w:val="99"/>
    <w:semiHidden/>
    <w:rsid w:val="007C70F5"/>
    <w:rPr>
      <w:rFonts w:ascii="Lucida Grande" w:eastAsia="Times New Roman" w:hAnsi="Lucida Grande" w:cs="Lucida Grande"/>
    </w:rPr>
  </w:style>
  <w:style w:type="paragraph" w:styleId="ListParagraph">
    <w:name w:val="List Paragraph"/>
    <w:basedOn w:val="Normal"/>
    <w:uiPriority w:val="34"/>
    <w:qFormat/>
    <w:rsid w:val="006768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what_we_do_e.htm" TargetMode="External"/><Relationship Id="rId5" Type="http://schemas.openxmlformats.org/officeDocument/2006/relationships/numbering" Target="numbering.xml"/><Relationship Id="rId10" Type="http://schemas.openxmlformats.org/officeDocument/2006/relationships/hyperlink" Target="https://www.wto.org/english/thewto_e/whatis_e/who_we_are_e.htm"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ashkoll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8</Pages>
  <Words>4513</Words>
  <Characters>25729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Akaash Kolluri</cp:lastModifiedBy>
  <cp:revision>4</cp:revision>
  <dcterms:created xsi:type="dcterms:W3CDTF">2021-09-12T00:12:00Z</dcterms:created>
  <dcterms:modified xsi:type="dcterms:W3CDTF">2021-09-12T02:55:00Z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