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26ACA" w14:textId="2E4964BE" w:rsidR="002A5186" w:rsidRDefault="002A5186" w:rsidP="002A5186">
      <w:pPr>
        <w:pStyle w:val="Heading3"/>
      </w:pPr>
      <w:r>
        <w:t>1</w:t>
      </w:r>
    </w:p>
    <w:p w14:paraId="182975CD" w14:textId="77777777" w:rsidR="00C53923" w:rsidRDefault="00C53923" w:rsidP="00C53923">
      <w:pPr>
        <w:pStyle w:val="Heading4"/>
      </w:pPr>
      <w:r>
        <w:t xml:space="preserve">Interpretation: Debaters may not justify 1ar theory is </w:t>
      </w:r>
      <w:proofErr w:type="spellStart"/>
      <w:r>
        <w:t>dtd</w:t>
      </w:r>
      <w:proofErr w:type="spellEnd"/>
      <w:r>
        <w:t xml:space="preserve">, no </w:t>
      </w:r>
      <w:proofErr w:type="spellStart"/>
      <w:r>
        <w:t>rvi</w:t>
      </w:r>
      <w:proofErr w:type="spellEnd"/>
      <w:r>
        <w:t>, competing</w:t>
      </w:r>
    </w:p>
    <w:p w14:paraId="09990920" w14:textId="77777777" w:rsidR="00C53923" w:rsidRDefault="00C53923" w:rsidP="00C53923">
      <w:pPr>
        <w:pStyle w:val="Heading4"/>
      </w:pPr>
      <w:proofErr w:type="spellStart"/>
      <w:r>
        <w:t>interps</w:t>
      </w:r>
      <w:proofErr w:type="spellEnd"/>
      <w:r>
        <w:t xml:space="preserve">, no 2n theory paradigm </w:t>
      </w:r>
      <w:proofErr w:type="gramStart"/>
      <w:r>
        <w:t>issues ,</w:t>
      </w:r>
      <w:proofErr w:type="gramEnd"/>
      <w:r>
        <w:t xml:space="preserve"> and it’s the highest layer</w:t>
      </w:r>
    </w:p>
    <w:p w14:paraId="4EFFC752" w14:textId="77777777" w:rsidR="00C53923" w:rsidRDefault="00C53923" w:rsidP="00C53923">
      <w:pPr>
        <w:pStyle w:val="Heading4"/>
      </w:pPr>
      <w:r>
        <w:t xml:space="preserve">Violation: </w:t>
      </w:r>
      <w:proofErr w:type="spellStart"/>
      <w:r>
        <w:t>its</w:t>
      </w:r>
      <w:proofErr w:type="spellEnd"/>
      <w:r>
        <w:t xml:space="preserve"> all in the </w:t>
      </w:r>
      <w:proofErr w:type="spellStart"/>
      <w:r>
        <w:t>underview</w:t>
      </w:r>
      <w:proofErr w:type="spellEnd"/>
    </w:p>
    <w:p w14:paraId="458E858E" w14:textId="77777777" w:rsidR="00C53923" w:rsidRDefault="00C53923" w:rsidP="00C53923">
      <w:pPr>
        <w:pStyle w:val="Heading4"/>
      </w:pPr>
      <w:r>
        <w:t>Standard: Infinite Abuse - their norm justifies the affirmative auto winning</w:t>
      </w:r>
    </w:p>
    <w:p w14:paraId="07A68097" w14:textId="77777777" w:rsidR="00C53923" w:rsidRDefault="00C53923" w:rsidP="00C53923">
      <w:pPr>
        <w:pStyle w:val="Heading4"/>
      </w:pPr>
      <w:r>
        <w:t>every round since they can read a risk free 1AR shell with DTD and Competing</w:t>
      </w:r>
    </w:p>
    <w:p w14:paraId="199FD8D4" w14:textId="77777777" w:rsidR="00C53923" w:rsidRDefault="00C53923" w:rsidP="00C53923">
      <w:pPr>
        <w:pStyle w:val="Heading4"/>
      </w:pPr>
      <w:proofErr w:type="spellStart"/>
      <w:r>
        <w:t>interps</w:t>
      </w:r>
      <w:proofErr w:type="spellEnd"/>
      <w:r>
        <w:t xml:space="preserve"> which I cannot answer since the theory shell since they make paradigm</w:t>
      </w:r>
    </w:p>
    <w:p w14:paraId="50AAA0A5" w14:textId="716C84E7" w:rsidR="00C53923" w:rsidRDefault="00C53923" w:rsidP="00C53923">
      <w:pPr>
        <w:pStyle w:val="Heading4"/>
      </w:pPr>
      <w:r>
        <w:t>issues like evaluate the theory debate after the 1ar in the 1ar. And since I don’t</w:t>
      </w:r>
      <w:r>
        <w:t xml:space="preserve"> </w:t>
      </w:r>
      <w:r>
        <w:t xml:space="preserve">have 2n paradigm issues I can’t contest it. Even if I try to </w:t>
      </w:r>
      <w:proofErr w:type="spellStart"/>
      <w:r>
        <w:t>uplayer</w:t>
      </w:r>
      <w:proofErr w:type="spellEnd"/>
      <w:r>
        <w:t xml:space="preserve"> the shell and</w:t>
      </w:r>
      <w:r>
        <w:t xml:space="preserve"> </w:t>
      </w:r>
      <w:r>
        <w:t>read meta theory to get an out in the 2NR I can’t since your shell is the highest</w:t>
      </w:r>
      <w:r>
        <w:t xml:space="preserve"> </w:t>
      </w:r>
      <w:r>
        <w:t>layer and nor can I go for paradigm issues like reasonability to gut check the</w:t>
      </w:r>
      <w:r>
        <w:t xml:space="preserve"> </w:t>
      </w:r>
      <w:r>
        <w:t xml:space="preserve">shell since you denied that as well. Even if they </w:t>
      </w:r>
      <w:proofErr w:type="gramStart"/>
      <w:r>
        <w:t>don’t</w:t>
      </w:r>
      <w:proofErr w:type="gramEnd"/>
      <w:r>
        <w:t xml:space="preserve"> they can read 500 risk free</w:t>
      </w:r>
      <w:r>
        <w:t xml:space="preserve"> </w:t>
      </w:r>
      <w:r>
        <w:t xml:space="preserve">shells which no </w:t>
      </w:r>
      <w:proofErr w:type="spellStart"/>
      <w:r>
        <w:t>rvi</w:t>
      </w:r>
      <w:proofErr w:type="spellEnd"/>
      <w:r>
        <w:t>/neg theory mess over. Norming is an independent voter</w:t>
      </w:r>
      <w:r>
        <w:t xml:space="preserve"> </w:t>
      </w:r>
      <w:r>
        <w:t>since justifying the value of debate necessarily justifies the</w:t>
      </w:r>
      <w:r>
        <w:t xml:space="preserve"> </w:t>
      </w:r>
      <w:r>
        <w:t>norms of the activity</w:t>
      </w:r>
      <w:r w:rsidR="00124F24">
        <w:t xml:space="preserve"> </w:t>
      </w:r>
      <w:r>
        <w:t xml:space="preserve">being good </w:t>
      </w:r>
      <w:proofErr w:type="gramStart"/>
      <w:r>
        <w:t>in order for</w:t>
      </w:r>
      <w:proofErr w:type="gramEnd"/>
      <w:r>
        <w:t xml:space="preserve"> debate to be valuable.</w:t>
      </w:r>
    </w:p>
    <w:p w14:paraId="51EB99DD" w14:textId="567AA207" w:rsidR="00C53923" w:rsidRDefault="00C53923" w:rsidP="00C53923"/>
    <w:p w14:paraId="4A00771E" w14:textId="77777777" w:rsidR="00C53923" w:rsidRDefault="00C53923" w:rsidP="00C53923">
      <w:pPr>
        <w:pStyle w:val="Heading4"/>
      </w:pPr>
      <w:r>
        <w:t>Fairness is a voter and comes first – debate’s a game that needs rules to</w:t>
      </w:r>
    </w:p>
    <w:p w14:paraId="0EE69C82" w14:textId="77777777" w:rsidR="00C53923" w:rsidRDefault="00C53923" w:rsidP="00C53923">
      <w:pPr>
        <w:pStyle w:val="Heading4"/>
      </w:pPr>
      <w:r>
        <w:t xml:space="preserve">evaluate </w:t>
      </w:r>
      <w:proofErr w:type="gramStart"/>
      <w:r>
        <w:t>it</w:t>
      </w:r>
      <w:proofErr w:type="gramEnd"/>
      <w:r>
        <w:t xml:space="preserve"> which is proven by wins, losses, and speaks – they concede it </w:t>
      </w:r>
      <w:proofErr w:type="spellStart"/>
      <w:r>
        <w:t>cuz</w:t>
      </w:r>
      <w:proofErr w:type="spellEnd"/>
    </w:p>
    <w:p w14:paraId="400EDC34" w14:textId="77777777" w:rsidR="00C53923" w:rsidRDefault="00C53923" w:rsidP="00C53923">
      <w:pPr>
        <w:pStyle w:val="Heading4"/>
      </w:pPr>
      <w:r>
        <w:t>they want you to evaluate their arguments fairly.</w:t>
      </w:r>
    </w:p>
    <w:p w14:paraId="15227A7B" w14:textId="77777777" w:rsidR="00C53923" w:rsidRDefault="00C53923" w:rsidP="00C53923">
      <w:pPr>
        <w:pStyle w:val="Heading4"/>
      </w:pPr>
      <w:r>
        <w:t>Drop the debater – there’s no argument to drop and punishment is key to deter</w:t>
      </w:r>
    </w:p>
    <w:p w14:paraId="66C16E03" w14:textId="77777777" w:rsidR="00C53923" w:rsidRDefault="00C53923" w:rsidP="00C53923">
      <w:pPr>
        <w:pStyle w:val="Heading4"/>
      </w:pPr>
      <w:r>
        <w:t>future abuse.</w:t>
      </w:r>
    </w:p>
    <w:p w14:paraId="25A6652C" w14:textId="77777777" w:rsidR="00C53923" w:rsidRDefault="00C53923" w:rsidP="00C53923">
      <w:pPr>
        <w:pStyle w:val="Heading4"/>
      </w:pPr>
      <w:r>
        <w:t xml:space="preserve">Use competing </w:t>
      </w:r>
      <w:proofErr w:type="spellStart"/>
      <w:r>
        <w:t>interps</w:t>
      </w:r>
      <w:proofErr w:type="spellEnd"/>
      <w:r>
        <w:t xml:space="preserve"> – reasonability invites arbitrary judge intervention since</w:t>
      </w:r>
    </w:p>
    <w:p w14:paraId="7B841B07" w14:textId="77777777" w:rsidR="00C53923" w:rsidRDefault="00C53923" w:rsidP="00C53923">
      <w:pPr>
        <w:pStyle w:val="Heading4"/>
      </w:pPr>
      <w:r>
        <w:t>we don’t know your bs meter and causes a race to get away with ‘reasonable’</w:t>
      </w:r>
    </w:p>
    <w:p w14:paraId="160DD7C7" w14:textId="77777777" w:rsidR="00C53923" w:rsidRDefault="00C53923" w:rsidP="00C53923">
      <w:pPr>
        <w:pStyle w:val="Heading4"/>
      </w:pPr>
      <w:r>
        <w:t>abuse.</w:t>
      </w:r>
    </w:p>
    <w:p w14:paraId="2C1BA710" w14:textId="77777777" w:rsidR="00C53923" w:rsidRDefault="00C53923" w:rsidP="00C53923">
      <w:pPr>
        <w:pStyle w:val="Heading4"/>
      </w:pPr>
      <w:r>
        <w:t>No RVIs – a) illogical – you shouldn’t win for being fair – it’s a litmus test for</w:t>
      </w:r>
    </w:p>
    <w:p w14:paraId="3BE4EC60" w14:textId="77777777" w:rsidR="00C53923" w:rsidRDefault="00C53923" w:rsidP="00C53923">
      <w:pPr>
        <w:pStyle w:val="Heading4"/>
      </w:pPr>
      <w:r>
        <w:t>engaging in substance, b) chilling effect – giving RVI’s will deter people from</w:t>
      </w:r>
    </w:p>
    <w:p w14:paraId="584CF75D" w14:textId="77777777" w:rsidR="00C53923" w:rsidRDefault="00C53923" w:rsidP="00C53923">
      <w:pPr>
        <w:pStyle w:val="Heading4"/>
      </w:pPr>
      <w:r>
        <w:t xml:space="preserve">reading theory since they will </w:t>
      </w:r>
      <w:proofErr w:type="gramStart"/>
      <w:r>
        <w:t>be scared of</w:t>
      </w:r>
      <w:proofErr w:type="gramEnd"/>
      <w:r>
        <w:t xml:space="preserve"> large dumps on the shell which</w:t>
      </w:r>
    </w:p>
    <w:p w14:paraId="1BBA987C" w14:textId="77777777" w:rsidR="00C53923" w:rsidRDefault="00C53923" w:rsidP="00C53923">
      <w:pPr>
        <w:pStyle w:val="Heading4"/>
      </w:pPr>
      <w:r>
        <w:t>means we can never check real abuse 2NR, c) topic ed – prevents 1AR scripting</w:t>
      </w:r>
    </w:p>
    <w:p w14:paraId="60787D86" w14:textId="77777777" w:rsidR="00C53923" w:rsidRDefault="00C53923" w:rsidP="00C53923">
      <w:pPr>
        <w:pStyle w:val="Heading4"/>
      </w:pPr>
      <w:r>
        <w:t>and allows us to get back to substance after resolving theory.</w:t>
      </w:r>
    </w:p>
    <w:p w14:paraId="09746B87" w14:textId="77777777" w:rsidR="00C53923" w:rsidRDefault="00C53923" w:rsidP="00C53923">
      <w:pPr>
        <w:pStyle w:val="Heading4"/>
      </w:pPr>
      <w:r>
        <w:t xml:space="preserve">This shell comes first – the </w:t>
      </w:r>
      <w:proofErr w:type="spellStart"/>
      <w:r>
        <w:t>aff</w:t>
      </w:r>
      <w:proofErr w:type="spellEnd"/>
      <w:r>
        <w:t xml:space="preserve"> advocacy affects a larger portion of the debate</w:t>
      </w:r>
    </w:p>
    <w:p w14:paraId="39A6D237" w14:textId="00580E9B" w:rsidR="00C53923" w:rsidRDefault="00C53923" w:rsidP="00C53923">
      <w:pPr>
        <w:pStyle w:val="Heading4"/>
      </w:pPr>
      <w:r>
        <w:t>since it determines every speech after it and pre-round neg prep.</w:t>
      </w:r>
    </w:p>
    <w:p w14:paraId="3CFFCD0D" w14:textId="77777777" w:rsidR="00C53923" w:rsidRPr="00C53923" w:rsidRDefault="00C53923" w:rsidP="00C53923"/>
    <w:p w14:paraId="4A9E9142" w14:textId="250AB506" w:rsidR="002A5186" w:rsidRDefault="002A5186" w:rsidP="002A5186"/>
    <w:p w14:paraId="26CF7EFF" w14:textId="34CEFB48" w:rsidR="00B405F6" w:rsidRDefault="00B405F6" w:rsidP="00B405F6">
      <w:pPr>
        <w:pStyle w:val="Heading3"/>
      </w:pPr>
      <w:r>
        <w:lastRenderedPageBreak/>
        <w:t>2</w:t>
      </w:r>
    </w:p>
    <w:p w14:paraId="7F6B96B4" w14:textId="4A8177E7" w:rsidR="00B405F6" w:rsidRPr="00EE73F9" w:rsidRDefault="00BD726E" w:rsidP="00B405F6">
      <w:pPr>
        <w:pStyle w:val="Heading4"/>
        <w:rPr>
          <w:rFonts w:cs="Calibri"/>
        </w:rPr>
      </w:pPr>
      <w:r>
        <w:t>I</w:t>
      </w:r>
      <w:r w:rsidR="00B405F6">
        <w:t xml:space="preserve">nterpretation: </w:t>
      </w:r>
      <w:r w:rsidR="00B405F6" w:rsidRPr="00F906F7">
        <w:t>The affirmative</w:t>
      </w:r>
      <w:r w:rsidR="00B405F6" w:rsidRPr="00F906F7">
        <w:rPr>
          <w:rFonts w:cs="Calibri"/>
        </w:rPr>
        <w:t xml:space="preserve"> debater</w:t>
      </w:r>
      <w:r w:rsidR="00B405F6" w:rsidRPr="00F906F7">
        <w:t xml:space="preserve"> must </w:t>
      </w:r>
      <w:r w:rsidR="00B405F6">
        <w:t>define</w:t>
      </w:r>
      <w:r w:rsidR="00B405F6" w:rsidRPr="00F906F7">
        <w:t xml:space="preserve"> the medicine </w:t>
      </w:r>
      <w:r w:rsidR="00B405F6">
        <w:t xml:space="preserve">they defend </w:t>
      </w:r>
      <w:r w:rsidR="00B405F6" w:rsidRPr="00F906F7">
        <w:rPr>
          <w:rFonts w:cs="Calibri"/>
        </w:rPr>
        <w:t>in a delineated text in the 1AC</w:t>
      </w:r>
      <w:r w:rsidR="00B405F6">
        <w:rPr>
          <w:rFonts w:cs="Calibri"/>
        </w:rPr>
        <w:t xml:space="preserve"> </w:t>
      </w:r>
    </w:p>
    <w:p w14:paraId="5D8169CE" w14:textId="77777777" w:rsidR="00B405F6" w:rsidRDefault="00B405F6" w:rsidP="00B405F6"/>
    <w:p w14:paraId="48C4EBC3" w14:textId="77777777" w:rsidR="00B405F6" w:rsidRDefault="00B405F6" w:rsidP="00B405F6">
      <w:pPr>
        <w:pStyle w:val="Heading4"/>
        <w:rPr>
          <w:u w:val="single"/>
        </w:rPr>
      </w:pPr>
      <w:r w:rsidRPr="00F906F7">
        <w:t>Medicine is the core question of the topic and there’s no consensus on normal means so you must</w:t>
      </w:r>
      <w:r>
        <w:t xml:space="preserve"> define it.</w:t>
      </w:r>
    </w:p>
    <w:p w14:paraId="45956F35" w14:textId="77777777" w:rsidR="00B405F6" w:rsidRPr="00EE73F9" w:rsidRDefault="00B405F6" w:rsidP="00B405F6">
      <w:pPr>
        <w:rPr>
          <w:sz w:val="16"/>
        </w:rPr>
      </w:pPr>
      <w:r>
        <w:rPr>
          <w:b/>
          <w:bCs/>
          <w:u w:val="single"/>
        </w:rPr>
        <w:t xml:space="preserve">Hofmann 21: </w:t>
      </w:r>
      <w:r w:rsidRPr="00D241FE">
        <w:rPr>
          <w:sz w:val="16"/>
        </w:rPr>
        <w:t xml:space="preserve">Hofmann, Bjorn [Institute for the Health Sciences at the Norwegian University of Science and Technology (NTNU) at </w:t>
      </w:r>
      <w:proofErr w:type="spellStart"/>
      <w:r w:rsidRPr="00D241FE">
        <w:rPr>
          <w:sz w:val="16"/>
        </w:rPr>
        <w:t>Gjøvik</w:t>
      </w:r>
      <w:proofErr w:type="spellEnd"/>
      <w:r w:rsidRPr="00D241FE">
        <w:rPr>
          <w:sz w:val="16"/>
        </w:rPr>
        <w:t xml:space="preserve">, PO Box 1, 2802, </w:t>
      </w:r>
      <w:proofErr w:type="spellStart"/>
      <w:r w:rsidRPr="00D241FE">
        <w:rPr>
          <w:sz w:val="16"/>
        </w:rPr>
        <w:t>Gjøvik</w:t>
      </w:r>
      <w:proofErr w:type="spellEnd"/>
      <w:r w:rsidRPr="00D241FE">
        <w:rPr>
          <w:sz w:val="16"/>
        </w:rPr>
        <w:t xml:space="preserve">, Norway] “Vagueness in Medicine: On Disciplinary Indistinctness, Fuzzy Phenomena, Vague Concepts, Uncertain Knowledge, and Fact-Value-Interaction” </w:t>
      </w:r>
      <w:r w:rsidRPr="00D241FE">
        <w:rPr>
          <w:i/>
          <w:iCs/>
          <w:sz w:val="16"/>
        </w:rPr>
        <w:t xml:space="preserve">Springer Link, </w:t>
      </w:r>
      <w:r w:rsidRPr="00D241FE">
        <w:rPr>
          <w:sz w:val="16"/>
        </w:rPr>
        <w:t>July 05, 2021 AA</w:t>
      </w:r>
      <w:r>
        <w:rPr>
          <w:sz w:val="16"/>
        </w:rPr>
        <w:t xml:space="preserve"> </w:t>
      </w:r>
      <w:hyperlink r:id="rId9" w:history="1">
        <w:r w:rsidRPr="00151D72">
          <w:rPr>
            <w:rStyle w:val="Hyperlink"/>
            <w:sz w:val="16"/>
          </w:rPr>
          <w:t>https://link.springer.com/article/10.1007/s10516-021-09573-4</w:t>
        </w:r>
      </w:hyperlink>
    </w:p>
    <w:p w14:paraId="10D81627" w14:textId="77777777" w:rsidR="00B405F6" w:rsidRDefault="00B405F6" w:rsidP="00B405F6">
      <w:pPr>
        <w:rPr>
          <w:b/>
          <w:bCs/>
          <w:u w:val="single"/>
        </w:rPr>
      </w:pPr>
      <w:r w:rsidRPr="00D241FE">
        <w:rPr>
          <w:sz w:val="16"/>
        </w:rPr>
        <w:t xml:space="preserve">This article investigates five kinds of vagueness in medicine: disciplinary, ontological, conceptual, epistemic, and vagueness with respect to descriptive-prescriptive connections. </w:t>
      </w:r>
      <w:r w:rsidRPr="00D241FE">
        <w:rPr>
          <w:b/>
          <w:bCs/>
          <w:u w:val="single"/>
        </w:rPr>
        <w:t xml:space="preserve">First, </w:t>
      </w:r>
      <w:r w:rsidRPr="00D241FE">
        <w:rPr>
          <w:b/>
          <w:bCs/>
          <w:highlight w:val="yellow"/>
          <w:u w:val="single"/>
        </w:rPr>
        <w:t>medicine is a discipline with unclear borders, as it builds on a wide range of other disciplines</w:t>
      </w:r>
      <w:r w:rsidRPr="00D241FE">
        <w:rPr>
          <w:b/>
          <w:bCs/>
          <w:u w:val="single"/>
        </w:rPr>
        <w:t xml:space="preserve"> and subjects. Second, medicine deals with many indistinct phenomena resulting in borderline cases. Third, </w:t>
      </w:r>
      <w:r w:rsidRPr="00D241FE">
        <w:rPr>
          <w:b/>
          <w:bCs/>
          <w:highlight w:val="yellow"/>
          <w:u w:val="single"/>
        </w:rPr>
        <w:t>medicine uses a variety of vague concepts, making it unclear which situations, conditions, and processes that fall under them.</w:t>
      </w:r>
      <w:r w:rsidRPr="00D241FE">
        <w:rPr>
          <w:b/>
          <w:bCs/>
          <w:u w:val="single"/>
        </w:rPr>
        <w:t xml:space="preserve"> Fourth, medicine is based on and produces uncertain knowledge and evidence. Fifth, vagueness emerges in medicine </w:t>
      </w:r>
      <w:proofErr w:type="gramStart"/>
      <w:r w:rsidRPr="00D241FE">
        <w:rPr>
          <w:b/>
          <w:bCs/>
          <w:u w:val="single"/>
        </w:rPr>
        <w:t>as a result of</w:t>
      </w:r>
      <w:proofErr w:type="gramEnd"/>
      <w:r w:rsidRPr="00D241FE">
        <w:rPr>
          <w:b/>
          <w:bCs/>
          <w:u w:val="single"/>
        </w:rPr>
        <w:t xml:space="preserve"> a wide range of fact-value-interactions. </w:t>
      </w:r>
      <w:r w:rsidRPr="00D241FE">
        <w:rPr>
          <w:b/>
          <w:bCs/>
          <w:highlight w:val="yellow"/>
          <w:u w:val="single"/>
        </w:rPr>
        <w:t>The various kinds of vagueness in medicine can explain many of the basic challenges</w:t>
      </w:r>
      <w:r w:rsidRPr="00D241FE">
        <w:rPr>
          <w:b/>
          <w:bCs/>
          <w:u w:val="single"/>
        </w:rPr>
        <w:t xml:space="preserve"> of modern medicine, </w:t>
      </w:r>
      <w:r w:rsidRPr="00D241FE">
        <w:rPr>
          <w:b/>
          <w:bCs/>
          <w:highlight w:val="yellow"/>
          <w:u w:val="single"/>
        </w:rPr>
        <w:t>such as</w:t>
      </w:r>
      <w:r w:rsidRPr="00D241FE">
        <w:rPr>
          <w:b/>
          <w:bCs/>
          <w:u w:val="single"/>
        </w:rPr>
        <w:t xml:space="preserve"> </w:t>
      </w:r>
      <w:r w:rsidRPr="00D241FE">
        <w:rPr>
          <w:b/>
          <w:bCs/>
          <w:highlight w:val="yellow"/>
          <w:u w:val="single"/>
        </w:rPr>
        <w:t>overdiagnosis, underdiagnosis, and medicalization.</w:t>
      </w:r>
      <w:r w:rsidRPr="00D241FE">
        <w:rPr>
          <w:sz w:val="16"/>
        </w:rPr>
        <w:t xml:space="preserve"> Even more, it illustrates how complex and challenging the field of medicine is, but also how important contributions from the philosophy can be for the practice of medicine. </w:t>
      </w:r>
      <w:r w:rsidRPr="00D241FE">
        <w:rPr>
          <w:b/>
          <w:bCs/>
          <w:u w:val="single"/>
        </w:rPr>
        <w:t>By clarifying</w:t>
      </w:r>
      <w:r w:rsidRPr="00D241FE">
        <w:rPr>
          <w:sz w:val="16"/>
        </w:rPr>
        <w:t xml:space="preserve"> and, where possible, </w:t>
      </w:r>
      <w:r w:rsidRPr="00D241FE">
        <w:rPr>
          <w:b/>
          <w:bCs/>
          <w:u w:val="single"/>
        </w:rPr>
        <w:t xml:space="preserve">reducing or limiting vagueness, philosophy can help improving care. </w:t>
      </w:r>
      <w:r w:rsidRPr="00D241FE">
        <w:rPr>
          <w:b/>
          <w:bCs/>
          <w:highlight w:val="yellow"/>
          <w:u w:val="single"/>
        </w:rPr>
        <w:t>Reducing the various types of vagueness can improve</w:t>
      </w:r>
      <w:r w:rsidRPr="00D241FE">
        <w:rPr>
          <w:b/>
          <w:bCs/>
          <w:u w:val="single"/>
        </w:rPr>
        <w:t xml:space="preserve"> clinical decision-making, informing individuals, and </w:t>
      </w:r>
      <w:r w:rsidRPr="00D241FE">
        <w:rPr>
          <w:b/>
          <w:bCs/>
          <w:highlight w:val="yellow"/>
          <w:u w:val="single"/>
        </w:rPr>
        <w:t>health policy making.</w:t>
      </w:r>
    </w:p>
    <w:p w14:paraId="4CD69E19" w14:textId="77777777" w:rsidR="00B405F6" w:rsidRDefault="00B405F6" w:rsidP="00B405F6">
      <w:pPr>
        <w:rPr>
          <w:b/>
          <w:bCs/>
          <w:u w:val="single"/>
        </w:rPr>
      </w:pPr>
    </w:p>
    <w:p w14:paraId="607C0D4E" w14:textId="5E003C7B" w:rsidR="00B405F6" w:rsidRDefault="00B405F6" w:rsidP="00B405F6">
      <w:pPr>
        <w:rPr>
          <w:b/>
          <w:bCs/>
          <w:u w:val="single"/>
        </w:rPr>
      </w:pPr>
      <w:r>
        <w:rPr>
          <w:b/>
          <w:bCs/>
          <w:u w:val="single"/>
        </w:rPr>
        <w:t>Violation</w:t>
      </w:r>
      <w:r>
        <w:rPr>
          <w:b/>
          <w:bCs/>
          <w:u w:val="single"/>
        </w:rPr>
        <w:t>:</w:t>
      </w:r>
    </w:p>
    <w:p w14:paraId="12175C94" w14:textId="77777777" w:rsidR="00B405F6" w:rsidRDefault="00B405F6" w:rsidP="00B405F6">
      <w:pPr>
        <w:rPr>
          <w:b/>
          <w:bCs/>
          <w:u w:val="single"/>
        </w:rPr>
      </w:pPr>
    </w:p>
    <w:p w14:paraId="25475B2E" w14:textId="77777777" w:rsidR="00B405F6" w:rsidRDefault="00B405F6" w:rsidP="00B405F6">
      <w:pPr>
        <w:pStyle w:val="Heading4"/>
      </w:pPr>
      <w:r>
        <w:t>Vote neg</w:t>
      </w:r>
    </w:p>
    <w:p w14:paraId="3D81BD24" w14:textId="77777777" w:rsidR="00B405F6" w:rsidRDefault="00B405F6" w:rsidP="00B405F6"/>
    <w:p w14:paraId="3541E838" w14:textId="77777777" w:rsidR="00B405F6" w:rsidRDefault="00B405F6" w:rsidP="00B405F6">
      <w:pPr>
        <w:pStyle w:val="Heading4"/>
      </w:pPr>
      <w:r>
        <w:t>1] Stable Advocacy:</w:t>
      </w:r>
      <w:r w:rsidRPr="003C4FD4">
        <w:t xml:space="preserve"> </w:t>
      </w:r>
      <w:r w:rsidRPr="00F906F7">
        <w:t>1AR clarification delinks neg positions that prove why specific medicines are bad by saying it isn’t a medicine they defend– wrecks neg ballot access and kills in depth clash</w:t>
      </w:r>
      <w:r>
        <w:t xml:space="preserve"> about </w:t>
      </w:r>
      <w:proofErr w:type="spellStart"/>
      <w:r>
        <w:t>speicifc</w:t>
      </w:r>
      <w:proofErr w:type="spellEnd"/>
      <w:r>
        <w:t xml:space="preserve"> medicine. IE, If I read marijuana or </w:t>
      </w:r>
      <w:proofErr w:type="gramStart"/>
      <w:r>
        <w:t>opioids</w:t>
      </w:r>
      <w:proofErr w:type="gramEnd"/>
      <w:r>
        <w:t xml:space="preserve"> they can just delink and say they aren’t medicine. </w:t>
      </w:r>
    </w:p>
    <w:p w14:paraId="3C767387" w14:textId="77777777" w:rsidR="00B405F6" w:rsidRPr="00F906F7" w:rsidRDefault="00B405F6" w:rsidP="00B405F6"/>
    <w:p w14:paraId="273ACAF3" w14:textId="77777777" w:rsidR="00B405F6" w:rsidRDefault="00B405F6" w:rsidP="00B405F6">
      <w:pPr>
        <w:pStyle w:val="Heading4"/>
      </w:pPr>
      <w:r>
        <w:t>2] Prep Skew:</w:t>
      </w:r>
      <w:r w:rsidRPr="003C4FD4">
        <w:t xml:space="preserve"> </w:t>
      </w:r>
      <w:r w:rsidRPr="00F906F7">
        <w:t xml:space="preserve">I don’t know what they will be willing to clarify until CX which means I could go 6 minutes planning to read a </w:t>
      </w:r>
      <w:proofErr w:type="spellStart"/>
      <w:r w:rsidRPr="00F906F7">
        <w:t>disad</w:t>
      </w:r>
      <w:proofErr w:type="spellEnd"/>
      <w:r w:rsidRPr="00F906F7">
        <w:t xml:space="preserve"> and then get screwed over in CX when they spec a different definition of medicine. This means that CX can’t check because the time in between is when I should be formulating my </w:t>
      </w:r>
      <w:proofErr w:type="spellStart"/>
      <w:r w:rsidRPr="00F906F7">
        <w:t>strat</w:t>
      </w:r>
      <w:proofErr w:type="spellEnd"/>
      <w:r w:rsidRPr="00F906F7">
        <w:t xml:space="preserve"> and waiting until then is the abuse. Key fairness because I won’t be able to use the </w:t>
      </w:r>
      <w:proofErr w:type="spellStart"/>
      <w:r w:rsidRPr="00F906F7">
        <w:t>strat</w:t>
      </w:r>
      <w:proofErr w:type="spellEnd"/>
      <w:r w:rsidRPr="00F906F7">
        <w:t xml:space="preserve"> I formulated if you skewed my prep and will have a time disadvantage.</w:t>
      </w:r>
      <w:r w:rsidRPr="00224E19">
        <w:t xml:space="preserve"> </w:t>
      </w:r>
    </w:p>
    <w:p w14:paraId="15889C01" w14:textId="77777777" w:rsidR="00B405F6" w:rsidRDefault="00B405F6" w:rsidP="00B405F6"/>
    <w:p w14:paraId="34D59008" w14:textId="40A6A318" w:rsidR="00B405F6" w:rsidRPr="00517868" w:rsidRDefault="00B405F6" w:rsidP="00B405F6">
      <w:pPr>
        <w:pStyle w:val="Heading4"/>
      </w:pPr>
      <w:r>
        <w:lastRenderedPageBreak/>
        <w:t>Preround doesn’t solve either – a] you should be held to what is in your doc b]</w:t>
      </w:r>
      <w:r w:rsidR="003E5324">
        <w:t xml:space="preserve"> </w:t>
      </w:r>
      <w:r>
        <w:t xml:space="preserve">you didn’t even send a full </w:t>
      </w:r>
      <w:proofErr w:type="gramStart"/>
      <w:r>
        <w:t>doc</w:t>
      </w:r>
      <w:proofErr w:type="gramEnd"/>
      <w:r>
        <w:t xml:space="preserve"> so I don’t know what to ask c] o/w on norming since its more verifiable to just have it in the doc.</w:t>
      </w:r>
    </w:p>
    <w:p w14:paraId="038AD074" w14:textId="77777777" w:rsidR="00B405F6" w:rsidRPr="00B405F6" w:rsidRDefault="00B405F6" w:rsidP="00B405F6"/>
    <w:p w14:paraId="5D644E7E" w14:textId="191B9ED1" w:rsidR="002A5186" w:rsidRDefault="00B405F6" w:rsidP="002A5186">
      <w:pPr>
        <w:pStyle w:val="Heading3"/>
      </w:pPr>
      <w:r>
        <w:lastRenderedPageBreak/>
        <w:t>3</w:t>
      </w:r>
    </w:p>
    <w:p w14:paraId="1BA4B52F" w14:textId="377A800C" w:rsidR="00C53923" w:rsidRPr="00C53923" w:rsidRDefault="00C53923" w:rsidP="00C53923">
      <w:pPr>
        <w:pStyle w:val="Heading4"/>
      </w:pPr>
      <w:r>
        <w:t>The standard is maximizing expected well-being. Prefer:</w:t>
      </w:r>
    </w:p>
    <w:p w14:paraId="113C213B" w14:textId="7944BF1A" w:rsidR="002A5186" w:rsidRPr="000A0472" w:rsidRDefault="002A5186" w:rsidP="002A5186">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1</w:t>
      </w:r>
      <w:r w:rsidRPr="000A0472">
        <w:rPr>
          <w:rFonts w:asciiTheme="majorHAnsi" w:hAnsiTheme="majorHAnsi" w:cstheme="majorHAnsi"/>
        </w:rPr>
        <w:t xml:space="preserve">] </w:t>
      </w:r>
      <w:r>
        <w:rPr>
          <w:rFonts w:asciiTheme="majorHAnsi" w:hAnsiTheme="majorHAnsi" w:cstheme="majorHAnsi"/>
        </w:rPr>
        <w:t>TJFs</w:t>
      </w:r>
      <w:r w:rsidRPr="000A0472">
        <w:rPr>
          <w:rFonts w:asciiTheme="majorHAnsi" w:hAnsiTheme="majorHAnsi" w:cstheme="majorHAnsi"/>
        </w:rPr>
        <w:t xml:space="preserve"> Prefer – ground – both debaters are guaranteed access to ground – </w:t>
      </w:r>
      <w:proofErr w:type="spellStart"/>
      <w:r w:rsidRPr="000A0472">
        <w:rPr>
          <w:rFonts w:asciiTheme="majorHAnsi" w:hAnsiTheme="majorHAnsi" w:cstheme="majorHAnsi"/>
        </w:rPr>
        <w:t>Aff</w:t>
      </w:r>
      <w:proofErr w:type="spellEnd"/>
      <w:r w:rsidRPr="000A0472">
        <w:rPr>
          <w:rFonts w:asciiTheme="majorHAnsi" w:hAnsiTheme="majorHAnsi" w:cstheme="majorHAnsi"/>
        </w:rPr>
        <w:t xml:space="preserve"> gets plans and advantages, while Neg gets </w:t>
      </w:r>
      <w:proofErr w:type="spellStart"/>
      <w:r w:rsidRPr="000A0472">
        <w:rPr>
          <w:rFonts w:asciiTheme="majorHAnsi" w:hAnsiTheme="majorHAnsi" w:cstheme="majorHAnsi"/>
        </w:rPr>
        <w:t>disads</w:t>
      </w:r>
      <w:proofErr w:type="spellEnd"/>
      <w:r w:rsidRPr="000A0472">
        <w:rPr>
          <w:rFonts w:asciiTheme="majorHAnsi" w:hAnsiTheme="majorHAnsi" w:cstheme="majorHAnsi"/>
        </w:rPr>
        <w:t xml:space="preserve"> and counterplans. </w:t>
      </w:r>
      <w:r>
        <w:rPr>
          <w:rFonts w:asciiTheme="majorHAnsi" w:hAnsiTheme="majorHAnsi" w:cstheme="majorHAnsi"/>
        </w:rPr>
        <w:t xml:space="preserve">News is also published in the lens of </w:t>
      </w:r>
      <w:proofErr w:type="spellStart"/>
      <w:r>
        <w:rPr>
          <w:rFonts w:asciiTheme="majorHAnsi" w:hAnsiTheme="majorHAnsi" w:cstheme="majorHAnsi"/>
        </w:rPr>
        <w:t>well being</w:t>
      </w:r>
      <w:proofErr w:type="spellEnd"/>
      <w:r>
        <w:rPr>
          <w:rFonts w:asciiTheme="majorHAnsi" w:hAnsiTheme="majorHAnsi" w:cstheme="majorHAnsi"/>
        </w:rPr>
        <w:t xml:space="preserve">. </w:t>
      </w:r>
      <w:r w:rsidRPr="000A0472">
        <w:rPr>
          <w:rFonts w:asciiTheme="majorHAnsi" w:hAnsiTheme="majorHAnsi" w:cstheme="majorHAnsi"/>
        </w:rPr>
        <w:t xml:space="preserve">Additionally, anything can function as an impact </w:t>
      </w:r>
      <w:proofErr w:type="gramStart"/>
      <w:r w:rsidRPr="000A0472">
        <w:rPr>
          <w:rFonts w:asciiTheme="majorHAnsi" w:hAnsiTheme="majorHAnsi" w:cstheme="majorHAnsi"/>
        </w:rPr>
        <w:t>as long as</w:t>
      </w:r>
      <w:proofErr w:type="gramEnd"/>
      <w:r w:rsidRPr="000A0472">
        <w:rPr>
          <w:rFonts w:asciiTheme="majorHAnsi" w:hAnsiTheme="majorHAnsi" w:cstheme="majorHAnsi"/>
        </w:rPr>
        <w:t xml:space="preserve"> an external benefit is articulated, so all your offense applies.</w:t>
      </w:r>
    </w:p>
    <w:p w14:paraId="4AD3A01C" w14:textId="77777777" w:rsidR="002A5186" w:rsidRPr="005A6602" w:rsidRDefault="002A5186" w:rsidP="002A5186">
      <w:pPr>
        <w:pStyle w:val="Heading4"/>
      </w:pPr>
      <w:r>
        <w:t xml:space="preserve">[2] Actor spec: Governments aggregate since policies help some and hurt others, which means side constraints free actions. That outweighs everything else since different agents have different ethical standings. Takes out calc indites since they’re empirically denied, and link turns them because the alt would be no actions. </w:t>
      </w:r>
    </w:p>
    <w:p w14:paraId="33B23D8C" w14:textId="77777777" w:rsidR="002A5186" w:rsidRPr="000A0472" w:rsidRDefault="002A5186" w:rsidP="002A5186">
      <w:pPr>
        <w:pStyle w:val="Heading4"/>
        <w:rPr>
          <w:rFonts w:asciiTheme="majorHAnsi" w:hAnsiTheme="majorHAnsi" w:cstheme="majorHAnsi"/>
        </w:rPr>
      </w:pPr>
      <w:r w:rsidRPr="000A0472">
        <w:rPr>
          <w:rFonts w:asciiTheme="majorHAnsi" w:hAnsiTheme="majorHAnsi" w:cstheme="majorHAnsi"/>
          <w:color w:val="000000" w:themeColor="text1"/>
        </w:rPr>
        <w:t>[</w:t>
      </w:r>
      <w:r>
        <w:rPr>
          <w:rFonts w:asciiTheme="majorHAnsi" w:hAnsiTheme="majorHAnsi" w:cstheme="majorHAnsi"/>
          <w:color w:val="000000" w:themeColor="text1"/>
        </w:rPr>
        <w:t>3</w:t>
      </w:r>
      <w:r w:rsidRPr="000A0472">
        <w:rPr>
          <w:rFonts w:asciiTheme="majorHAnsi" w:hAnsiTheme="majorHAnsi" w:cstheme="majorHAnsi"/>
          <w:color w:val="000000" w:themeColor="text1"/>
        </w:rPr>
        <w:t xml:space="preserve">] </w:t>
      </w:r>
      <w:r w:rsidRPr="000A0472">
        <w:rPr>
          <w:rFonts w:asciiTheme="majorHAnsi" w:hAnsiTheme="majorHAnsi" w:cstheme="majorHAnsi"/>
        </w:rPr>
        <w:t xml:space="preserve">Extinction outweighs </w:t>
      </w:r>
      <w:r>
        <w:rPr>
          <w:rFonts w:asciiTheme="majorHAnsi" w:hAnsiTheme="majorHAnsi" w:cstheme="majorHAnsi"/>
        </w:rPr>
        <w:t>under any framing</w:t>
      </w:r>
    </w:p>
    <w:p w14:paraId="57EFE280" w14:textId="77777777" w:rsidR="002A5186" w:rsidRPr="000A0472" w:rsidRDefault="002A5186" w:rsidP="002A5186">
      <w:pPr>
        <w:rPr>
          <w:rFonts w:asciiTheme="majorHAnsi" w:hAnsiTheme="majorHAnsi" w:cstheme="majorHAnsi"/>
        </w:rPr>
      </w:pPr>
      <w:proofErr w:type="spellStart"/>
      <w:r w:rsidRPr="000A0472">
        <w:rPr>
          <w:rStyle w:val="Style13ptBold"/>
          <w:rFonts w:asciiTheme="majorHAnsi" w:hAnsiTheme="majorHAnsi" w:cstheme="majorHAnsi"/>
        </w:rPr>
        <w:t>Pummer</w:t>
      </w:r>
      <w:proofErr w:type="spellEnd"/>
      <w:r w:rsidRPr="000A0472">
        <w:rPr>
          <w:rStyle w:val="Style13ptBold"/>
          <w:rFonts w:asciiTheme="majorHAnsi" w:hAnsiTheme="majorHAnsi" w:cstheme="majorHAnsi"/>
        </w:rPr>
        <w:t xml:space="preserve"> 15</w:t>
      </w:r>
      <w:r w:rsidRPr="000A0472">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28D11CA5" w14:textId="77777777" w:rsidR="002A5186" w:rsidRPr="000A0472" w:rsidRDefault="002A5186" w:rsidP="002A5186">
      <w:pPr>
        <w:rPr>
          <w:rFonts w:asciiTheme="majorHAnsi" w:hAnsiTheme="majorHAnsi" w:cstheme="majorHAnsi"/>
        </w:rPr>
      </w:pPr>
      <w:r w:rsidRPr="000A047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A0472">
        <w:rPr>
          <w:rFonts w:asciiTheme="majorHAnsi" w:hAnsiTheme="majorHAnsi" w:cstheme="majorHAnsi"/>
        </w:rPr>
        <w:t>, whatever general moral view we adopt</w:t>
      </w:r>
      <w:r w:rsidRPr="000A0472">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0A0472">
        <w:rPr>
          <w:rFonts w:asciiTheme="majorHAnsi" w:hAnsiTheme="majorHAnsi" w:cstheme="majorHAnsi"/>
        </w:rPr>
        <w:t xml:space="preserve"> How we might in fact try to reduce such existential risks is discussed elsewhere. My claim here is only that </w:t>
      </w:r>
      <w:r w:rsidRPr="000A0472">
        <w:rPr>
          <w:rStyle w:val="StyleUnderline"/>
          <w:rFonts w:asciiTheme="majorHAnsi" w:hAnsiTheme="majorHAnsi" w:cstheme="majorHAnsi"/>
        </w:rPr>
        <w:t xml:space="preserve">we – whether we’re consequentialists, deontologists, or virtue ethicists – should all agree that we should try to save the world. </w:t>
      </w:r>
      <w:r w:rsidRPr="000A0472">
        <w:rPr>
          <w:rFonts w:asciiTheme="majorHAnsi" w:hAnsiTheme="majorHAnsi" w:cstheme="majorHAnsi"/>
        </w:rPr>
        <w:t xml:space="preserve">According to consequentialism, we should maximize the good, where this is taken to be the goodness, from an impartial perspective, of outcomes. </w:t>
      </w:r>
      <w:r w:rsidRPr="000A0472">
        <w:rPr>
          <w:rStyle w:val="StyleUnderline"/>
          <w:rFonts w:asciiTheme="majorHAnsi" w:hAnsiTheme="majorHAnsi" w:cstheme="majorHAnsi"/>
        </w:rPr>
        <w:t>Clearly one thing that makes an outcome good is that the people in it are doing well. There is little disagreement here.</w:t>
      </w:r>
      <w:r w:rsidRPr="000A0472">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A0472">
        <w:rPr>
          <w:rStyle w:val="StyleUnderline"/>
          <w:rFonts w:asciiTheme="majorHAnsi" w:hAnsiTheme="majorHAnsi" w:cstheme="majorHAnsi"/>
        </w:rPr>
        <w:t xml:space="preserve"> </w:t>
      </w:r>
      <w:r w:rsidRPr="000A0472">
        <w:rPr>
          <w:rStyle w:val="StyleUnderline"/>
          <w:rFonts w:asciiTheme="majorHAnsi" w:hAnsiTheme="majorHAnsi" w:cstheme="majorHAnsi"/>
          <w:highlight w:val="green"/>
        </w:rPr>
        <w:t xml:space="preserve">reducing existential risk is </w:t>
      </w:r>
      <w:r w:rsidRPr="000A0472">
        <w:rPr>
          <w:rStyle w:val="StyleUnderline"/>
          <w:rFonts w:asciiTheme="majorHAnsi" w:hAnsiTheme="majorHAnsi" w:cstheme="majorHAnsi"/>
        </w:rPr>
        <w:t xml:space="preserve">easily </w:t>
      </w:r>
      <w:r w:rsidRPr="000A0472">
        <w:rPr>
          <w:rStyle w:val="StyleUnderline"/>
          <w:rFonts w:asciiTheme="majorHAnsi" w:hAnsiTheme="majorHAnsi" w:cstheme="majorHAnsi"/>
          <w:highlight w:val="green"/>
        </w:rPr>
        <w:t>the most important thing in the whole world.</w:t>
      </w:r>
      <w:r w:rsidRPr="000A0472">
        <w:rPr>
          <w:rStyle w:val="StyleUnderline"/>
          <w:rFonts w:asciiTheme="majorHAnsi" w:hAnsiTheme="majorHAnsi" w:cstheme="majorHAnsi"/>
        </w:rPr>
        <w:t xml:space="preserve"> This is for the familiar reason that there are </w:t>
      </w:r>
      <w:r w:rsidRPr="000A0472">
        <w:rPr>
          <w:rStyle w:val="StyleUnderline"/>
          <w:rFonts w:asciiTheme="majorHAnsi" w:hAnsiTheme="majorHAnsi" w:cstheme="majorHAnsi"/>
          <w:highlight w:val="green"/>
        </w:rPr>
        <w:t xml:space="preserve">so many people </w:t>
      </w:r>
      <w:r w:rsidRPr="000A0472">
        <w:rPr>
          <w:rStyle w:val="StyleUnderline"/>
          <w:rFonts w:asciiTheme="majorHAnsi" w:hAnsiTheme="majorHAnsi" w:cstheme="majorHAnsi"/>
        </w:rPr>
        <w:t xml:space="preserve">who </w:t>
      </w:r>
      <w:r w:rsidRPr="000A0472">
        <w:rPr>
          <w:rStyle w:val="StyleUnderline"/>
          <w:rFonts w:asciiTheme="majorHAnsi" w:hAnsiTheme="majorHAnsi" w:cstheme="majorHAnsi"/>
          <w:highlight w:val="green"/>
        </w:rPr>
        <w:t>could exist in the future</w:t>
      </w:r>
      <w:r w:rsidRPr="000A0472">
        <w:rPr>
          <w:rStyle w:val="StyleUnderline"/>
          <w:rFonts w:asciiTheme="majorHAnsi" w:hAnsiTheme="majorHAnsi" w:cstheme="majorHAnsi"/>
        </w:rPr>
        <w:t xml:space="preserve"> – there are </w:t>
      </w:r>
      <w:r w:rsidRPr="000A0472">
        <w:rPr>
          <w:rStyle w:val="StyleUnderline"/>
          <w:rFonts w:asciiTheme="majorHAnsi" w:hAnsiTheme="majorHAnsi" w:cstheme="majorHAnsi"/>
          <w:highlight w:val="green"/>
        </w:rPr>
        <w:t>trillions upon trillions</w:t>
      </w:r>
      <w:r w:rsidRPr="000A0472">
        <w:rPr>
          <w:rStyle w:val="StyleUnderline"/>
          <w:rFonts w:asciiTheme="majorHAnsi" w:hAnsiTheme="majorHAnsi" w:cstheme="majorHAnsi"/>
        </w:rPr>
        <w:t xml:space="preserve">… upon trillions. There are so many possible future people that </w:t>
      </w:r>
      <w:r w:rsidRPr="000A0472">
        <w:rPr>
          <w:rStyle w:val="StyleUnderline"/>
          <w:rFonts w:asciiTheme="majorHAnsi" w:hAnsiTheme="majorHAnsi" w:cstheme="majorHAnsi"/>
          <w:highlight w:val="green"/>
        </w:rPr>
        <w:t>reducing existential risk is</w:t>
      </w:r>
      <w:r w:rsidRPr="000A0472">
        <w:rPr>
          <w:rStyle w:val="StyleUnderline"/>
          <w:rFonts w:asciiTheme="majorHAnsi" w:hAnsiTheme="majorHAnsi" w:cstheme="majorHAnsi"/>
        </w:rPr>
        <w:t xml:space="preserve"> arguably </w:t>
      </w:r>
      <w:r w:rsidRPr="000A0472">
        <w:rPr>
          <w:rStyle w:val="StyleUnderline"/>
          <w:rFonts w:asciiTheme="majorHAnsi" w:hAnsiTheme="majorHAnsi" w:cstheme="majorHAnsi"/>
          <w:highlight w:val="green"/>
        </w:rPr>
        <w:t>the most important</w:t>
      </w:r>
      <w:r w:rsidRPr="000A0472">
        <w:rPr>
          <w:rStyle w:val="StyleUnderline"/>
          <w:rFonts w:asciiTheme="majorHAnsi" w:hAnsiTheme="majorHAnsi" w:cstheme="majorHAnsi"/>
        </w:rPr>
        <w:t xml:space="preserve"> thing in the world, </w:t>
      </w:r>
      <w:r w:rsidRPr="000A0472">
        <w:rPr>
          <w:rStyle w:val="StyleUnderline"/>
          <w:rFonts w:asciiTheme="majorHAnsi" w:hAnsiTheme="majorHAnsi" w:cstheme="majorHAnsi"/>
          <w:highlight w:val="green"/>
        </w:rPr>
        <w:t xml:space="preserve">even if the well-being of these possible people were given only 0.001% as much weight </w:t>
      </w:r>
      <w:r w:rsidRPr="000A0472">
        <w:rPr>
          <w:rStyle w:val="StyleUnderline"/>
          <w:rFonts w:asciiTheme="majorHAnsi" w:hAnsiTheme="majorHAnsi" w:cstheme="majorHAnsi"/>
        </w:rPr>
        <w:t>as that of existing people.</w:t>
      </w:r>
      <w:r w:rsidRPr="000A0472">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A047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0A0472">
        <w:rPr>
          <w:rStyle w:val="StyleUnderline"/>
          <w:rFonts w:asciiTheme="majorHAnsi" w:hAnsiTheme="majorHAnsi" w:cstheme="majorHAnsi"/>
        </w:rPr>
        <w:t>high quality</w:t>
      </w:r>
      <w:proofErr w:type="gramEnd"/>
      <w:r w:rsidRPr="000A0472">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A0472">
        <w:rPr>
          <w:rStyle w:val="Emphasis"/>
          <w:rFonts w:asciiTheme="majorHAnsi" w:hAnsiTheme="majorHAnsi" w:cstheme="majorHAnsi"/>
        </w:rPr>
        <w:t>that is a huge mistake.</w:t>
      </w:r>
      <w:r w:rsidRPr="000A0472">
        <w:rPr>
          <w:rFonts w:asciiTheme="majorHAnsi" w:hAnsiTheme="majorHAnsi" w:cstheme="majorHAnsi"/>
        </w:rPr>
        <w:t xml:space="preserve"> </w:t>
      </w:r>
      <w:r w:rsidRPr="000A0472">
        <w:rPr>
          <w:rStyle w:val="StyleUnderline"/>
          <w:rFonts w:asciiTheme="majorHAnsi" w:hAnsiTheme="majorHAnsi" w:cstheme="majorHAnsi"/>
        </w:rPr>
        <w:t xml:space="preserve">Non-consequentialism is the view that there’s more that determines rightness than the goodness of consequences or outcomes; </w:t>
      </w:r>
      <w:r w:rsidRPr="000A0472">
        <w:rPr>
          <w:rStyle w:val="Emphasis"/>
          <w:rFonts w:asciiTheme="majorHAnsi" w:hAnsiTheme="majorHAnsi" w:cstheme="majorHAnsi"/>
        </w:rPr>
        <w:t>it is not the view that the latter don’t matter</w:t>
      </w:r>
      <w:r w:rsidRPr="000A0472">
        <w:rPr>
          <w:rStyle w:val="StyleUnderline"/>
          <w:rFonts w:asciiTheme="majorHAnsi" w:hAnsiTheme="majorHAnsi" w:cstheme="majorHAnsi"/>
        </w:rPr>
        <w:t>.</w:t>
      </w:r>
      <w:r w:rsidRPr="000A0472">
        <w:rPr>
          <w:rFonts w:asciiTheme="majorHAnsi" w:hAnsiTheme="majorHAnsi" w:cstheme="majorHAnsi"/>
        </w:rPr>
        <w:t xml:space="preserve"> Even John Rawls wrote, “</w:t>
      </w:r>
      <w:r w:rsidRPr="000A0472">
        <w:rPr>
          <w:rStyle w:val="StyleUnderline"/>
          <w:rFonts w:asciiTheme="majorHAnsi" w:hAnsiTheme="majorHAnsi" w:cstheme="majorHAnsi"/>
        </w:rPr>
        <w:t xml:space="preserve">All ethical doctrines worth our </w:t>
      </w:r>
      <w:r w:rsidRPr="000A0472">
        <w:rPr>
          <w:rStyle w:val="StyleUnderline"/>
          <w:rFonts w:asciiTheme="majorHAnsi" w:hAnsiTheme="majorHAnsi" w:cstheme="majorHAnsi"/>
        </w:rPr>
        <w:lastRenderedPageBreak/>
        <w:t>attention take consequences into account in judging rightness. One which did not would simply be irrational, crazy.</w:t>
      </w:r>
      <w:r w:rsidRPr="000A0472">
        <w:rPr>
          <w:rFonts w:asciiTheme="majorHAnsi" w:hAnsiTheme="majorHAnsi" w:cstheme="majorHAnsi"/>
        </w:rPr>
        <w:t xml:space="preserve">” </w:t>
      </w:r>
      <w:r w:rsidRPr="000A0472">
        <w:rPr>
          <w:rStyle w:val="Emphasis"/>
          <w:rFonts w:asciiTheme="majorHAnsi" w:hAnsiTheme="majorHAnsi" w:cstheme="majorHAnsi"/>
        </w:rPr>
        <w:t>Minimally plausible versions of deontology and virtue ethics must be concerned in part with promoting the good</w:t>
      </w:r>
      <w:r w:rsidRPr="000A0472">
        <w:rPr>
          <w:rStyle w:val="StyleUnderline"/>
          <w:rFonts w:asciiTheme="majorHAnsi" w:hAnsiTheme="majorHAnsi" w:cstheme="majorHAnsi"/>
        </w:rPr>
        <w:t>, from an impartial point of view.</w:t>
      </w:r>
      <w:r w:rsidRPr="000A0472">
        <w:rPr>
          <w:rFonts w:asciiTheme="majorHAnsi" w:hAnsiTheme="majorHAnsi" w:cstheme="majorHAnsi"/>
        </w:rPr>
        <w:t xml:space="preserve"> </w:t>
      </w:r>
      <w:r w:rsidRPr="000A0472">
        <w:rPr>
          <w:rStyle w:val="StyleUnderline"/>
          <w:rFonts w:asciiTheme="majorHAnsi" w:hAnsiTheme="majorHAnsi" w:cstheme="majorHAnsi"/>
        </w:rPr>
        <w:t>They’d thus imply very strong reasons to reduce existential risk</w:t>
      </w:r>
      <w:r w:rsidRPr="000A0472">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A0472">
        <w:rPr>
          <w:rStyle w:val="StyleUnderline"/>
          <w:rFonts w:asciiTheme="majorHAnsi" w:hAnsiTheme="majorHAnsi" w:cstheme="majorHAnsi"/>
        </w:rPr>
        <w:t>Even egoism, the view that each agent should maximize her own good, might imply strong reasons to reduce existential risk.</w:t>
      </w:r>
      <w:r w:rsidRPr="000A0472">
        <w:rPr>
          <w:rFonts w:asciiTheme="majorHAnsi" w:hAnsiTheme="majorHAnsi" w:cstheme="majorHAnsi"/>
        </w:rPr>
        <w:t xml:space="preserve"> It will depend, among other things, on what one’s own good </w:t>
      </w:r>
      <w:proofErr w:type="gramStart"/>
      <w:r w:rsidRPr="000A0472">
        <w:rPr>
          <w:rFonts w:asciiTheme="majorHAnsi" w:hAnsiTheme="majorHAnsi" w:cstheme="majorHAnsi"/>
        </w:rPr>
        <w:t>consists</w:t>
      </w:r>
      <w:proofErr w:type="gramEnd"/>
      <w:r w:rsidRPr="000A0472">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A0472">
        <w:rPr>
          <w:rFonts w:asciiTheme="majorHAnsi" w:hAnsiTheme="majorHAnsi" w:cstheme="majorHAnsi"/>
        </w:rPr>
        <w:t>actually desires</w:t>
      </w:r>
      <w:proofErr w:type="gramEnd"/>
      <w:r w:rsidRPr="000A0472">
        <w:rPr>
          <w:rFonts w:asciiTheme="majorHAnsi" w:hAnsiTheme="majorHAnsi" w:cstheme="majorHAnsi"/>
        </w:rPr>
        <w:t xml:space="preserve"> to do that act). </w:t>
      </w:r>
      <w:r w:rsidRPr="000A0472">
        <w:rPr>
          <w:rStyle w:val="StyleUnderline"/>
          <w:rFonts w:asciiTheme="majorHAnsi" w:hAnsiTheme="majorHAnsi" w:cstheme="majorHAnsi"/>
        </w:rPr>
        <w:t>To be minimally plausible, egoism will need to be paired with a more sophisticated account of well-being.</w:t>
      </w:r>
      <w:r w:rsidRPr="000A0472">
        <w:rPr>
          <w:rFonts w:asciiTheme="majorHAnsi" w:hAnsiTheme="majorHAnsi" w:cstheme="majorHAnsi"/>
        </w:rPr>
        <w:t xml:space="preserve"> To see this, it is enough to consider, as Plato did, the possibility of a ring of invisibility – </w:t>
      </w:r>
      <w:r w:rsidRPr="000A0472">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A0472">
        <w:rPr>
          <w:rFonts w:asciiTheme="majorHAnsi" w:hAnsiTheme="majorHAnsi" w:cstheme="majorHAnsi"/>
        </w:rPr>
        <w:t xml:space="preserve">, in some robust way, where this would to a significant extent be a function of other-regarding concerns (see chapter 12 of this classic intro to ethics). But </w:t>
      </w:r>
      <w:r w:rsidRPr="000A0472">
        <w:rPr>
          <w:rStyle w:val="StyleUnderline"/>
          <w:rFonts w:asciiTheme="majorHAnsi" w:hAnsiTheme="majorHAnsi" w:cstheme="majorHAnsi"/>
        </w:rPr>
        <w:t>once these elements are included, we can (roughly, as above) argue that this sort of egoism will imply strong reasons to reduce existential risk.</w:t>
      </w:r>
      <w:r w:rsidRPr="000A0472">
        <w:rPr>
          <w:rFonts w:asciiTheme="majorHAnsi" w:hAnsiTheme="majorHAnsi" w:cstheme="majorHAnsi"/>
        </w:rPr>
        <w:t xml:space="preserve"> Add to </w:t>
      </w:r>
      <w:proofErr w:type="gramStart"/>
      <w:r w:rsidRPr="000A0472">
        <w:rPr>
          <w:rFonts w:asciiTheme="majorHAnsi" w:hAnsiTheme="majorHAnsi" w:cstheme="majorHAnsi"/>
        </w:rPr>
        <w:t>all of</w:t>
      </w:r>
      <w:proofErr w:type="gramEnd"/>
      <w:r w:rsidRPr="000A0472">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A0472">
        <w:rPr>
          <w:rStyle w:val="Emphasis"/>
          <w:rFonts w:asciiTheme="majorHAnsi" w:hAnsiTheme="majorHAnsi" w:cstheme="majorHAnsi"/>
          <w:highlight w:val="green"/>
        </w:rPr>
        <w:t xml:space="preserve">We should also </w:t>
      </w:r>
      <w:proofErr w:type="gramStart"/>
      <w:r w:rsidRPr="000A0472">
        <w:rPr>
          <w:rStyle w:val="Emphasis"/>
          <w:rFonts w:asciiTheme="majorHAnsi" w:hAnsiTheme="majorHAnsi" w:cstheme="majorHAnsi"/>
          <w:highlight w:val="green"/>
        </w:rPr>
        <w:t>take into account</w:t>
      </w:r>
      <w:proofErr w:type="gramEnd"/>
      <w:r w:rsidRPr="000A0472">
        <w:rPr>
          <w:rStyle w:val="Emphasis"/>
          <w:rFonts w:asciiTheme="majorHAnsi" w:hAnsiTheme="majorHAnsi" w:cstheme="majorHAnsi"/>
          <w:highlight w:val="green"/>
        </w:rPr>
        <w:t xml:space="preserve"> moral uncertainty.</w:t>
      </w:r>
      <w:r w:rsidRPr="000A0472">
        <w:rPr>
          <w:rFonts w:asciiTheme="majorHAnsi" w:hAnsiTheme="majorHAnsi" w:cstheme="majorHAnsi"/>
        </w:rPr>
        <w:t xml:space="preserve"> </w:t>
      </w:r>
      <w:r w:rsidRPr="000A0472">
        <w:rPr>
          <w:rStyle w:val="StyleUnderline"/>
          <w:rFonts w:asciiTheme="majorHAnsi" w:hAnsiTheme="majorHAnsi" w:cstheme="majorHAnsi"/>
        </w:rPr>
        <w:t>What is it reasonable for one to do, when one is uncertain not (only) about the empirical facts, but also about the moral facts?</w:t>
      </w:r>
      <w:r w:rsidRPr="000A0472">
        <w:rPr>
          <w:rFonts w:asciiTheme="majorHAnsi" w:hAnsiTheme="majorHAnsi" w:cstheme="majorHAnsi"/>
        </w:rPr>
        <w:t xml:space="preserve"> I’ve just argued that </w:t>
      </w:r>
      <w:r w:rsidRPr="000A047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A0472">
        <w:rPr>
          <w:rFonts w:asciiTheme="majorHAnsi" w:hAnsiTheme="majorHAnsi" w:cstheme="majorHAnsi"/>
        </w:rPr>
        <w:t xml:space="preserve"> But </w:t>
      </w:r>
      <w:r w:rsidRPr="000A047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A0472">
        <w:rPr>
          <w:rFonts w:asciiTheme="majorHAnsi" w:hAnsiTheme="majorHAnsi" w:cstheme="majorHAnsi"/>
        </w:rPr>
        <w:t xml:space="preserve">(and 10% sure that one of these other ones is correct), </w:t>
      </w:r>
      <w:r w:rsidRPr="000A0472">
        <w:rPr>
          <w:rStyle w:val="StyleUnderline"/>
          <w:rFonts w:asciiTheme="majorHAnsi" w:hAnsiTheme="majorHAnsi" w:cstheme="majorHAnsi"/>
        </w:rPr>
        <w:t xml:space="preserve">they would have </w:t>
      </w:r>
      <w:proofErr w:type="gramStart"/>
      <w:r w:rsidRPr="000A0472">
        <w:rPr>
          <w:rStyle w:val="StyleUnderline"/>
          <w:rFonts w:asciiTheme="majorHAnsi" w:hAnsiTheme="majorHAnsi" w:cstheme="majorHAnsi"/>
        </w:rPr>
        <w:t>pretty strong</w:t>
      </w:r>
      <w:proofErr w:type="gramEnd"/>
      <w:r w:rsidRPr="000A0472">
        <w:rPr>
          <w:rStyle w:val="StyleUnderline"/>
          <w:rFonts w:asciiTheme="majorHAnsi" w:hAnsiTheme="majorHAnsi" w:cstheme="majorHAnsi"/>
        </w:rPr>
        <w:t xml:space="preserve"> reason, from the standpoint of moral uncertainty, to reduce existential risk.</w:t>
      </w:r>
      <w:r w:rsidRPr="000A0472">
        <w:rPr>
          <w:rFonts w:asciiTheme="majorHAnsi" w:hAnsiTheme="majorHAnsi" w:cstheme="majorHAnsi"/>
        </w:rPr>
        <w:t xml:space="preserve"> Perhaps most disturbingly still, </w:t>
      </w:r>
      <w:r w:rsidRPr="000A0472">
        <w:rPr>
          <w:rStyle w:val="StyleUnderline"/>
          <w:rFonts w:asciiTheme="majorHAnsi" w:hAnsiTheme="majorHAnsi" w:cstheme="majorHAnsi"/>
          <w:highlight w:val="green"/>
        </w:rPr>
        <w:t xml:space="preserve">even if we are only 1% sure that </w:t>
      </w:r>
      <w:r w:rsidRPr="000A0472">
        <w:rPr>
          <w:rStyle w:val="StyleUnderline"/>
          <w:rFonts w:asciiTheme="majorHAnsi" w:hAnsiTheme="majorHAnsi" w:cstheme="majorHAnsi"/>
        </w:rPr>
        <w:t xml:space="preserve">the </w:t>
      </w:r>
      <w:r w:rsidRPr="000A0472">
        <w:rPr>
          <w:rStyle w:val="StyleUnderline"/>
          <w:rFonts w:asciiTheme="majorHAnsi" w:hAnsiTheme="majorHAnsi" w:cstheme="majorHAnsi"/>
          <w:highlight w:val="green"/>
        </w:rPr>
        <w:t xml:space="preserve">well-being </w:t>
      </w:r>
      <w:r w:rsidRPr="000A0472">
        <w:rPr>
          <w:rStyle w:val="StyleUnderline"/>
          <w:rFonts w:asciiTheme="majorHAnsi" w:hAnsiTheme="majorHAnsi" w:cstheme="majorHAnsi"/>
        </w:rPr>
        <w:t xml:space="preserve">of possible future people </w:t>
      </w:r>
      <w:r w:rsidRPr="000A0472">
        <w:rPr>
          <w:rStyle w:val="StyleUnderline"/>
          <w:rFonts w:asciiTheme="majorHAnsi" w:hAnsiTheme="majorHAnsi" w:cstheme="majorHAnsi"/>
          <w:highlight w:val="green"/>
        </w:rPr>
        <w:t xml:space="preserve">matters, </w:t>
      </w:r>
      <w:r w:rsidRPr="000A0472">
        <w:rPr>
          <w:rStyle w:val="StyleUnderline"/>
          <w:rFonts w:asciiTheme="majorHAnsi" w:hAnsiTheme="majorHAnsi" w:cstheme="majorHAnsi"/>
        </w:rPr>
        <w:t xml:space="preserve">it is at </w:t>
      </w:r>
      <w:r w:rsidRPr="000A0472">
        <w:rPr>
          <w:rStyle w:val="StyleUnderline"/>
          <w:rFonts w:asciiTheme="majorHAnsi" w:hAnsiTheme="majorHAnsi" w:cstheme="majorHAnsi"/>
        </w:rPr>
        <w:lastRenderedPageBreak/>
        <w:t xml:space="preserve">least arguable that, </w:t>
      </w:r>
      <w:r w:rsidRPr="000A0472">
        <w:rPr>
          <w:rStyle w:val="StyleUnderline"/>
          <w:rFonts w:asciiTheme="majorHAnsi" w:hAnsiTheme="majorHAnsi" w:cstheme="majorHAnsi"/>
          <w:highlight w:val="green"/>
        </w:rPr>
        <w:t xml:space="preserve">from </w:t>
      </w:r>
      <w:r w:rsidRPr="000A0472">
        <w:rPr>
          <w:rStyle w:val="StyleUnderline"/>
          <w:rFonts w:asciiTheme="majorHAnsi" w:hAnsiTheme="majorHAnsi" w:cstheme="majorHAnsi"/>
        </w:rPr>
        <w:t xml:space="preserve">the standpoint of </w:t>
      </w:r>
      <w:r w:rsidRPr="000A0472">
        <w:rPr>
          <w:rStyle w:val="StyleUnderline"/>
          <w:rFonts w:asciiTheme="majorHAnsi" w:hAnsiTheme="majorHAnsi" w:cstheme="majorHAnsi"/>
          <w:highlight w:val="green"/>
        </w:rPr>
        <w:t>moral uncertainty, reducing existential risk is the most important thing in the world.</w:t>
      </w:r>
      <w:r w:rsidRPr="000A0472">
        <w:rPr>
          <w:rFonts w:asciiTheme="majorHAnsi" w:hAnsiTheme="majorHAnsi" w:cstheme="majorHAnsi"/>
        </w:rPr>
        <w:t xml:space="preserve"> Again, this is largely </w:t>
      </w:r>
      <w:proofErr w:type="gramStart"/>
      <w:r w:rsidRPr="000A0472">
        <w:rPr>
          <w:rFonts w:asciiTheme="majorHAnsi" w:hAnsiTheme="majorHAnsi" w:cstheme="majorHAnsi"/>
        </w:rPr>
        <w:t>for the reason that</w:t>
      </w:r>
      <w:proofErr w:type="gramEnd"/>
      <w:r w:rsidRPr="000A0472">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A0472">
        <w:rPr>
          <w:rStyle w:val="StyleUnderline"/>
          <w:rFonts w:asciiTheme="majorHAnsi" w:hAnsiTheme="majorHAnsi" w:cstheme="majorHAnsi"/>
        </w:rPr>
        <w:t>It is enough for my claim that there is moral agreement in the relevant sense if</w:t>
      </w:r>
      <w:r w:rsidRPr="000A0472">
        <w:rPr>
          <w:rFonts w:asciiTheme="majorHAnsi" w:hAnsiTheme="majorHAnsi" w:cstheme="majorHAnsi"/>
        </w:rPr>
        <w:t xml:space="preserve">, at least given certain empirical claims about what future lives would most likely be like, </w:t>
      </w:r>
      <w:r w:rsidRPr="000A0472">
        <w:rPr>
          <w:rStyle w:val="Emphasis"/>
          <w:rFonts w:asciiTheme="majorHAnsi" w:hAnsiTheme="majorHAnsi" w:cstheme="majorHAnsi"/>
          <w:highlight w:val="green"/>
        </w:rPr>
        <w:t xml:space="preserve">all minimally plausible moral views would converge </w:t>
      </w:r>
      <w:r w:rsidRPr="000A0472">
        <w:rPr>
          <w:rStyle w:val="Emphasis"/>
          <w:rFonts w:asciiTheme="majorHAnsi" w:hAnsiTheme="majorHAnsi" w:cstheme="majorHAnsi"/>
        </w:rPr>
        <w:t xml:space="preserve">on the conclusion </w:t>
      </w:r>
      <w:r w:rsidRPr="000A0472">
        <w:rPr>
          <w:rStyle w:val="Emphasis"/>
          <w:rFonts w:asciiTheme="majorHAnsi" w:hAnsiTheme="majorHAnsi" w:cstheme="majorHAnsi"/>
          <w:highlight w:val="green"/>
        </w:rPr>
        <w:t>that we should try to save the world</w:t>
      </w:r>
      <w:r w:rsidRPr="000A0472">
        <w:rPr>
          <w:rStyle w:val="StyleUnderline"/>
          <w:rFonts w:asciiTheme="majorHAnsi" w:hAnsiTheme="majorHAnsi" w:cstheme="majorHAnsi"/>
          <w:highlight w:val="green"/>
        </w:rPr>
        <w:t>.</w:t>
      </w:r>
      <w:r w:rsidRPr="000A0472">
        <w:rPr>
          <w:rFonts w:asciiTheme="majorHAnsi" w:hAnsiTheme="majorHAnsi" w:cstheme="majorHAnsi"/>
        </w:rPr>
        <w:t xml:space="preserve"> While there are some non-crazy </w:t>
      </w:r>
      <w:r w:rsidRPr="000A0472">
        <w:rPr>
          <w:rStyle w:val="StyleUnderline"/>
          <w:rFonts w:asciiTheme="majorHAnsi" w:hAnsiTheme="majorHAnsi" w:cstheme="majorHAnsi"/>
        </w:rPr>
        <w:t>views that place significantly greater moral weight on avoiding suffering than on promoting happiness</w:t>
      </w:r>
      <w:r w:rsidRPr="000A0472">
        <w:rPr>
          <w:rFonts w:asciiTheme="majorHAnsi" w:hAnsiTheme="majorHAnsi" w:cstheme="majorHAnsi"/>
        </w:rPr>
        <w:t xml:space="preserve">, for reasons others have offered (and for independent reasons I won’t get into here unless requested to), they nonetheless </w:t>
      </w:r>
      <w:r w:rsidRPr="000A0472">
        <w:rPr>
          <w:rStyle w:val="StyleUnderline"/>
          <w:rFonts w:asciiTheme="majorHAnsi" w:hAnsiTheme="majorHAnsi" w:cstheme="majorHAnsi"/>
        </w:rPr>
        <w:t xml:space="preserve">seem to be </w:t>
      </w:r>
      <w:proofErr w:type="gramStart"/>
      <w:r w:rsidRPr="000A0472">
        <w:rPr>
          <w:rStyle w:val="StyleUnderline"/>
          <w:rFonts w:asciiTheme="majorHAnsi" w:hAnsiTheme="majorHAnsi" w:cstheme="majorHAnsi"/>
        </w:rPr>
        <w:t>fairly implausible</w:t>
      </w:r>
      <w:proofErr w:type="gramEnd"/>
      <w:r w:rsidRPr="000A0472">
        <w:rPr>
          <w:rStyle w:val="StyleUnderline"/>
          <w:rFonts w:asciiTheme="majorHAnsi" w:hAnsiTheme="majorHAnsi" w:cstheme="majorHAnsi"/>
        </w:rPr>
        <w:t xml:space="preserve"> views.</w:t>
      </w:r>
      <w:r w:rsidRPr="000A0472">
        <w:rPr>
          <w:rFonts w:asciiTheme="majorHAnsi" w:hAnsiTheme="majorHAnsi" w:cstheme="majorHAnsi"/>
        </w:rPr>
        <w:t xml:space="preserve"> And </w:t>
      </w:r>
      <w:r w:rsidRPr="000A0472">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0A0472">
        <w:rPr>
          <w:rStyle w:val="StyleUnderline"/>
          <w:rFonts w:asciiTheme="majorHAnsi" w:hAnsiTheme="majorHAnsi" w:cstheme="majorHAnsi"/>
        </w:rPr>
        <w:t>descendants, if</w:t>
      </w:r>
      <w:proofErr w:type="gramEnd"/>
      <w:r w:rsidRPr="000A0472">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0A0472">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A0472">
        <w:rPr>
          <w:rStyle w:val="StyleUnderline"/>
          <w:rFonts w:asciiTheme="majorHAnsi" w:hAnsiTheme="majorHAnsi" w:cstheme="majorHAnsi"/>
        </w:rPr>
        <w:t xml:space="preserve">Given the scientific and technological discoveries of the last two centuries, the world has never changed as fast. </w:t>
      </w:r>
      <w:r w:rsidRPr="000A0472">
        <w:rPr>
          <w:rFonts w:asciiTheme="majorHAnsi" w:hAnsiTheme="majorHAnsi" w:cstheme="majorHAnsi"/>
        </w:rPr>
        <w:t xml:space="preserve">We shall soon have even greater powers to transform, not only our surroundings, but ourselves and our successors. </w:t>
      </w:r>
      <w:r w:rsidRPr="000A0472">
        <w:rPr>
          <w:rStyle w:val="StyleUnderline"/>
          <w:rFonts w:asciiTheme="majorHAnsi" w:hAnsiTheme="majorHAnsi" w:cstheme="majorHAnsi"/>
        </w:rPr>
        <w:t xml:space="preserve">If we act wisely in the next few centuries, humanity will survive its most dangerous and decisive period. </w:t>
      </w:r>
      <w:r w:rsidRPr="000A0472">
        <w:rPr>
          <w:rFonts w:asciiTheme="majorHAnsi" w:hAnsiTheme="majorHAnsi" w:cstheme="majorHAnsi"/>
        </w:rPr>
        <w:t xml:space="preserve">Our descendants could, if necessary, go elsewhere, spreading through this galaxy…. </w:t>
      </w:r>
      <w:r w:rsidRPr="000A0472">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0A0472">
        <w:rPr>
          <w:rFonts w:asciiTheme="majorHAnsi" w:hAnsiTheme="majorHAnsi" w:cstheme="majorHAnsi"/>
        </w:rPr>
        <w:t>” (From chapter 36 of On What Matters)</w:t>
      </w:r>
    </w:p>
    <w:p w14:paraId="44CFD3FC" w14:textId="387C5735" w:rsidR="00E42E4C" w:rsidRDefault="00E42E4C" w:rsidP="00F601E6"/>
    <w:p w14:paraId="152A58C2" w14:textId="149BCF6A" w:rsidR="002A5186" w:rsidRDefault="002A5186" w:rsidP="00F601E6"/>
    <w:p w14:paraId="3870CD2E" w14:textId="5A7C35FA" w:rsidR="002A5186" w:rsidRDefault="002A5186" w:rsidP="00F601E6"/>
    <w:p w14:paraId="6A2F909C" w14:textId="71C237CF" w:rsidR="002A5186" w:rsidRDefault="006568BC" w:rsidP="002A5186">
      <w:pPr>
        <w:pStyle w:val="Heading3"/>
      </w:pPr>
      <w:r>
        <w:lastRenderedPageBreak/>
        <w:t>4</w:t>
      </w:r>
    </w:p>
    <w:p w14:paraId="1020E347" w14:textId="77777777" w:rsidR="002A5186" w:rsidRDefault="002A5186" w:rsidP="002A5186">
      <w:pPr>
        <w:pStyle w:val="Heading4"/>
      </w:pPr>
      <w:r w:rsidRPr="006D78AF">
        <w:t>Counterplan text: The member nations of the World Trade Organization ought to reduce intellectual property protections for medicines</w:t>
      </w:r>
      <w:r>
        <w:t xml:space="preserve"> except for c</w:t>
      </w:r>
      <w:r w:rsidRPr="006D78AF">
        <w:t>annabis</w:t>
      </w:r>
      <w:r>
        <w:t>, medical marijuana, and medicines containing chemicals from cannabis.</w:t>
      </w:r>
    </w:p>
    <w:p w14:paraId="41560A72" w14:textId="77777777" w:rsidR="002A5186" w:rsidRDefault="002A5186" w:rsidP="002A5186"/>
    <w:p w14:paraId="1CDB9B98" w14:textId="77777777" w:rsidR="002A5186" w:rsidRPr="00FD7B0E" w:rsidRDefault="002A5186" w:rsidP="002A5186"/>
    <w:p w14:paraId="2FECEA71" w14:textId="77777777" w:rsidR="002A5186" w:rsidRPr="00976E08" w:rsidRDefault="002A5186" w:rsidP="002A5186">
      <w:pPr>
        <w:pStyle w:val="Heading4"/>
      </w:pPr>
      <w:r>
        <w:t>It competes – weed is a medicine and is used in medicine</w:t>
      </w:r>
    </w:p>
    <w:p w14:paraId="2EEAAAD2" w14:textId="77777777" w:rsidR="002A5186" w:rsidRPr="005D0871" w:rsidRDefault="002A5186" w:rsidP="002A5186">
      <w:r w:rsidRPr="00976E08">
        <w:rPr>
          <w:rStyle w:val="Style13ptBold"/>
        </w:rPr>
        <w:t>WebMD</w:t>
      </w:r>
      <w:r>
        <w:rPr>
          <w:rStyle w:val="Style13ptBold"/>
        </w:rPr>
        <w:t xml:space="preserve"> 20</w:t>
      </w:r>
      <w:r>
        <w:t xml:space="preserve"> </w:t>
      </w:r>
      <w:r w:rsidRPr="00FB14B9">
        <w:rPr>
          <w:sz w:val="14"/>
          <w:szCs w:val="14"/>
        </w:rPr>
        <w:t>[WebMD Medical Reference, WebMD is an American corporation known primarily as an online publisher of news and information pertaining to human health and well-being. The site includes information pertaining to drugs. It is one of the top healthcare websites by unique visitors. It was founded in 1998 by internet entrepreneur Jeff Arnold., August 20, 2020, "Medical Marijuana FAQ,", WebMD LLC, https://www.webmd.com/a-to-z-guides/medical-marijuana-faq, 8-21-2021] //WHS MR</w:t>
      </w:r>
    </w:p>
    <w:p w14:paraId="7BA815D9" w14:textId="77777777" w:rsidR="002A5186" w:rsidRPr="008E536D" w:rsidRDefault="002A5186" w:rsidP="002A5186">
      <w:pPr>
        <w:rPr>
          <w:sz w:val="14"/>
        </w:rPr>
      </w:pPr>
      <w:r w:rsidRPr="0092635E">
        <w:rPr>
          <w:sz w:val="14"/>
        </w:rPr>
        <w:t xml:space="preserve">What is medical marijuana? </w:t>
      </w:r>
      <w:r w:rsidRPr="002F0C2E">
        <w:rPr>
          <w:rStyle w:val="Emphasis"/>
          <w:highlight w:val="green"/>
        </w:rPr>
        <w:t>Medical</w:t>
      </w:r>
      <w:r w:rsidRPr="002F0C2E">
        <w:rPr>
          <w:rStyle w:val="StyleUnderline"/>
          <w:highlight w:val="green"/>
        </w:rPr>
        <w:t xml:space="preserve"> marijuana uses</w:t>
      </w:r>
      <w:r w:rsidRPr="0092635E">
        <w:rPr>
          <w:sz w:val="14"/>
        </w:rPr>
        <w:t xml:space="preserve"> the </w:t>
      </w:r>
      <w:r w:rsidRPr="002F0C2E">
        <w:rPr>
          <w:rStyle w:val="StyleUnderline"/>
          <w:highlight w:val="green"/>
        </w:rPr>
        <w:t>marijuana</w:t>
      </w:r>
      <w:r w:rsidRPr="0092635E">
        <w:rPr>
          <w:sz w:val="14"/>
        </w:rPr>
        <w:t xml:space="preserve"> plant or chemicals in it </w:t>
      </w:r>
      <w:r w:rsidRPr="002F0C2E">
        <w:rPr>
          <w:rStyle w:val="Emphasis"/>
          <w:highlight w:val="green"/>
        </w:rPr>
        <w:t>to treat diseases or conditions</w:t>
      </w:r>
      <w:r w:rsidRPr="0092635E">
        <w:rPr>
          <w:sz w:val="14"/>
        </w:rPr>
        <w:t>. It's basically the same product as recreational marijuana, but it's taken for medical purposes. The marijuana plant contains more than 100 different chemicals called cannabinoids. Each one has a different effect on the body. Delta-9-tetrahydrocannabinol (</w:t>
      </w:r>
      <w:r w:rsidRPr="00B4387E">
        <w:rPr>
          <w:rStyle w:val="Emphasis"/>
          <w:highlight w:val="green"/>
        </w:rPr>
        <w:t>THC</w:t>
      </w:r>
      <w:r w:rsidRPr="0092635E">
        <w:rPr>
          <w:sz w:val="14"/>
        </w:rPr>
        <w:t xml:space="preserve">) </w:t>
      </w:r>
      <w:r w:rsidRPr="00B4387E">
        <w:rPr>
          <w:rStyle w:val="StyleUnderline"/>
          <w:highlight w:val="green"/>
        </w:rPr>
        <w:t>and</w:t>
      </w:r>
      <w:r w:rsidRPr="0092635E">
        <w:rPr>
          <w:sz w:val="14"/>
        </w:rPr>
        <w:t xml:space="preserve"> cannabidiol (</w:t>
      </w:r>
      <w:r w:rsidRPr="00B4387E">
        <w:rPr>
          <w:rStyle w:val="Emphasis"/>
          <w:highlight w:val="green"/>
        </w:rPr>
        <w:t>CBD</w:t>
      </w:r>
      <w:r w:rsidRPr="0092635E">
        <w:rPr>
          <w:sz w:val="14"/>
        </w:rPr>
        <w:t xml:space="preserve">) </w:t>
      </w:r>
      <w:r w:rsidRPr="00B4387E">
        <w:rPr>
          <w:rStyle w:val="StyleUnderline"/>
          <w:highlight w:val="green"/>
        </w:rPr>
        <w:t xml:space="preserve">are </w:t>
      </w:r>
      <w:r w:rsidRPr="00B4387E">
        <w:rPr>
          <w:rStyle w:val="StyleUnderline"/>
        </w:rPr>
        <w:t xml:space="preserve">the main chemicals </w:t>
      </w:r>
      <w:r w:rsidRPr="00B4387E">
        <w:rPr>
          <w:rStyle w:val="StyleUnderline"/>
          <w:highlight w:val="green"/>
        </w:rPr>
        <w:t>used in medicine</w:t>
      </w:r>
      <w:r w:rsidRPr="0092635E">
        <w:rPr>
          <w:sz w:val="14"/>
        </w:rPr>
        <w:t xml:space="preserve">. </w:t>
      </w:r>
      <w:r w:rsidRPr="00B4387E">
        <w:rPr>
          <w:rStyle w:val="Emphasis"/>
          <w:highlight w:val="green"/>
        </w:rPr>
        <w:t>THC</w:t>
      </w:r>
      <w:r w:rsidRPr="0092635E">
        <w:rPr>
          <w:sz w:val="14"/>
        </w:rPr>
        <w:t xml:space="preserve"> also </w:t>
      </w:r>
      <w:r w:rsidRPr="00B4387E">
        <w:rPr>
          <w:rStyle w:val="StyleUnderline"/>
          <w:highlight w:val="green"/>
        </w:rPr>
        <w:t>produces the "high</w:t>
      </w:r>
      <w:r w:rsidRPr="00B4387E">
        <w:rPr>
          <w:rStyle w:val="Emphasis"/>
          <w:highlight w:val="green"/>
        </w:rPr>
        <w:t>"</w:t>
      </w:r>
      <w:r w:rsidRPr="0092635E">
        <w:rPr>
          <w:sz w:val="14"/>
        </w:rPr>
        <w:t xml:space="preserve"> people feel when they smoke marijuana or eat foods containing it. What is medical marijuana used for? Researchers are studying whether medical marijuana can help treat a number of conditions including: </w:t>
      </w:r>
      <w:r w:rsidRPr="00B4387E">
        <w:rPr>
          <w:rStyle w:val="StyleUnderline"/>
        </w:rPr>
        <w:t>Alzheimer's disease</w:t>
      </w:r>
      <w:r>
        <w:rPr>
          <w:rStyle w:val="StyleUnderline"/>
        </w:rPr>
        <w:t xml:space="preserve"> </w:t>
      </w:r>
      <w:r w:rsidRPr="00B4387E">
        <w:rPr>
          <w:rStyle w:val="StyleUnderline"/>
        </w:rPr>
        <w:t>Appetite loss</w:t>
      </w:r>
      <w:r>
        <w:rPr>
          <w:rStyle w:val="StyleUnderline"/>
        </w:rPr>
        <w:t xml:space="preserve"> </w:t>
      </w:r>
      <w:r w:rsidRPr="00B4387E">
        <w:rPr>
          <w:rStyle w:val="StyleUnderline"/>
        </w:rPr>
        <w:t>Cancer</w:t>
      </w:r>
      <w:r>
        <w:rPr>
          <w:rStyle w:val="StyleUnderline"/>
        </w:rPr>
        <w:t xml:space="preserve"> </w:t>
      </w:r>
      <w:r w:rsidRPr="00B4387E">
        <w:rPr>
          <w:rStyle w:val="StyleUnderline"/>
        </w:rPr>
        <w:t>Crohn's disease</w:t>
      </w:r>
      <w:r>
        <w:rPr>
          <w:rStyle w:val="StyleUnderline"/>
        </w:rPr>
        <w:t xml:space="preserve"> </w:t>
      </w:r>
      <w:r w:rsidRPr="0092635E">
        <w:rPr>
          <w:sz w:val="14"/>
        </w:rPr>
        <w:t>Diseases effecting the immune system like</w:t>
      </w:r>
      <w:r w:rsidRPr="00B4387E">
        <w:rPr>
          <w:rStyle w:val="StyleUnderline"/>
        </w:rPr>
        <w:t xml:space="preserve"> HIV/AIDS or</w:t>
      </w:r>
      <w:r w:rsidRPr="0092635E">
        <w:rPr>
          <w:sz w:val="14"/>
        </w:rPr>
        <w:t xml:space="preserve"> Multiple Sclerosis</w:t>
      </w:r>
      <w:r w:rsidRPr="00B4387E">
        <w:rPr>
          <w:rStyle w:val="StyleUnderline"/>
        </w:rPr>
        <w:t xml:space="preserve"> (MS)</w:t>
      </w:r>
      <w:r>
        <w:rPr>
          <w:rStyle w:val="StyleUnderline"/>
        </w:rPr>
        <w:t xml:space="preserve"> </w:t>
      </w:r>
      <w:r w:rsidRPr="00B4387E">
        <w:rPr>
          <w:rStyle w:val="StyleUnderline"/>
        </w:rPr>
        <w:t>Eating disorders such as anorexia</w:t>
      </w:r>
      <w:r>
        <w:rPr>
          <w:rStyle w:val="StyleUnderline"/>
        </w:rPr>
        <w:t xml:space="preserve"> </w:t>
      </w:r>
      <w:r w:rsidRPr="00B4387E">
        <w:rPr>
          <w:rStyle w:val="StyleUnderline"/>
        </w:rPr>
        <w:t>Epilepsy</w:t>
      </w:r>
      <w:r>
        <w:rPr>
          <w:rStyle w:val="StyleUnderline"/>
        </w:rPr>
        <w:t xml:space="preserve"> </w:t>
      </w:r>
      <w:r w:rsidRPr="00B4387E">
        <w:rPr>
          <w:rStyle w:val="StyleUnderline"/>
        </w:rPr>
        <w:t>Glaucoma</w:t>
      </w:r>
      <w:r>
        <w:rPr>
          <w:rStyle w:val="StyleUnderline"/>
        </w:rPr>
        <w:t xml:space="preserve"> </w:t>
      </w:r>
      <w:r w:rsidRPr="0092635E">
        <w:rPr>
          <w:sz w:val="14"/>
        </w:rPr>
        <w:t>Mental health conditions like</w:t>
      </w:r>
      <w:r w:rsidRPr="00B4387E">
        <w:rPr>
          <w:rStyle w:val="StyleUnderline"/>
        </w:rPr>
        <w:t xml:space="preserve"> schizophrenia and </w:t>
      </w:r>
      <w:r w:rsidRPr="0092635E">
        <w:rPr>
          <w:sz w:val="14"/>
        </w:rPr>
        <w:t>posttraumatic stress disorder</w:t>
      </w:r>
      <w:r w:rsidRPr="00B4387E">
        <w:rPr>
          <w:rStyle w:val="StyleUnderline"/>
        </w:rPr>
        <w:t xml:space="preserve"> (PTSD)</w:t>
      </w:r>
      <w:r>
        <w:rPr>
          <w:rStyle w:val="StyleUnderline"/>
        </w:rPr>
        <w:t xml:space="preserve"> </w:t>
      </w:r>
      <w:r w:rsidRPr="00B4387E">
        <w:rPr>
          <w:rStyle w:val="StyleUnderline"/>
        </w:rPr>
        <w:t>Multiple sclerosis</w:t>
      </w:r>
      <w:r>
        <w:rPr>
          <w:rStyle w:val="StyleUnderline"/>
        </w:rPr>
        <w:t xml:space="preserve"> </w:t>
      </w:r>
      <w:r w:rsidRPr="00B4387E">
        <w:rPr>
          <w:rStyle w:val="StyleUnderline"/>
        </w:rPr>
        <w:t>Muscle spasms</w:t>
      </w:r>
      <w:r>
        <w:rPr>
          <w:rStyle w:val="StyleUnderline"/>
        </w:rPr>
        <w:t xml:space="preserve"> </w:t>
      </w:r>
      <w:r w:rsidRPr="00B4387E">
        <w:rPr>
          <w:rStyle w:val="StyleUnderline"/>
        </w:rPr>
        <w:t>Nausea</w:t>
      </w:r>
      <w:r>
        <w:rPr>
          <w:rStyle w:val="StyleUnderline"/>
        </w:rPr>
        <w:t xml:space="preserve"> </w:t>
      </w:r>
      <w:r w:rsidRPr="00B4387E">
        <w:rPr>
          <w:rStyle w:val="StyleUnderline"/>
        </w:rPr>
        <w:t>Pain</w:t>
      </w:r>
      <w:r>
        <w:rPr>
          <w:rStyle w:val="StyleUnderline"/>
        </w:rPr>
        <w:t xml:space="preserve"> </w:t>
      </w:r>
      <w:r w:rsidRPr="00B4387E">
        <w:rPr>
          <w:rStyle w:val="StyleUnderline"/>
        </w:rPr>
        <w:t>Seizures</w:t>
      </w:r>
      <w:r>
        <w:rPr>
          <w:rStyle w:val="StyleUnderline"/>
        </w:rPr>
        <w:t xml:space="preserve"> </w:t>
      </w:r>
      <w:r w:rsidRPr="0092635E">
        <w:rPr>
          <w:sz w:val="14"/>
        </w:rPr>
        <w:t>Wasting syndrome</w:t>
      </w:r>
      <w:r w:rsidRPr="00B4387E">
        <w:rPr>
          <w:rStyle w:val="StyleUnderline"/>
        </w:rPr>
        <w:t xml:space="preserve"> (cachexia)</w:t>
      </w:r>
      <w:r>
        <w:rPr>
          <w:rStyle w:val="Emphasis"/>
        </w:rPr>
        <w:t xml:space="preserve"> </w:t>
      </w:r>
      <w:r w:rsidRPr="0092635E">
        <w:rPr>
          <w:sz w:val="14"/>
        </w:rPr>
        <w:t xml:space="preserve">But it’s not yet proven to help many of these conditions, with a few exceptions, Bonn-Miller says. "The greatest amount of evidence for the therapeutic effects of cannabis relate to its ability to reduce chronic pain, nausea and vomiting due to chemotherapy, and spasticity [tight or stiff muscles] from MS," Bonn-Miller says. How does it help? Cannabinoids -- the active chemicals in medical marijuana -- are </w:t>
      </w:r>
      <w:proofErr w:type="gramStart"/>
      <w:r w:rsidRPr="0092635E">
        <w:rPr>
          <w:sz w:val="14"/>
        </w:rPr>
        <w:t>similar to</w:t>
      </w:r>
      <w:proofErr w:type="gramEnd"/>
      <w:r w:rsidRPr="0092635E">
        <w:rPr>
          <w:sz w:val="14"/>
        </w:rPr>
        <w:t xml:space="preserve"> chemicals the body makes that are involved in appetite, memory, movement, and pain. Limited research suggests cannabinoids might: Reduce anxiety Reduce inflammation and relieve pain Control nausea and vomiting caused by cancer chemotherapy Kill cancer cells and slow tumor growth Relax tight muscles in people with MS Stimulate appetite and improve weight gain in people with cancer and AIDS Can medical marijuana help with seizure disorders? Medical marijuana received a lot of attention a few years ago when parents said that a special form of the drug helped control seizures in their children. The </w:t>
      </w:r>
      <w:r w:rsidRPr="00A97EC0">
        <w:rPr>
          <w:rStyle w:val="Emphasis"/>
          <w:highlight w:val="green"/>
        </w:rPr>
        <w:t>FDA</w:t>
      </w:r>
      <w:r w:rsidRPr="0092635E">
        <w:rPr>
          <w:sz w:val="14"/>
        </w:rPr>
        <w:t xml:space="preserve"> recently </w:t>
      </w:r>
      <w:r w:rsidRPr="00A97EC0">
        <w:rPr>
          <w:rStyle w:val="StyleUnderline"/>
          <w:highlight w:val="green"/>
        </w:rPr>
        <w:t xml:space="preserve">approved </w:t>
      </w:r>
      <w:proofErr w:type="spellStart"/>
      <w:r w:rsidRPr="00A97EC0">
        <w:rPr>
          <w:rStyle w:val="StyleUnderline"/>
          <w:highlight w:val="green"/>
        </w:rPr>
        <w:t>Epidiolex</w:t>
      </w:r>
      <w:proofErr w:type="spellEnd"/>
      <w:r w:rsidRPr="0092635E">
        <w:rPr>
          <w:sz w:val="14"/>
        </w:rPr>
        <w:t xml:space="preserve">, which is </w:t>
      </w:r>
      <w:r w:rsidRPr="00A97EC0">
        <w:rPr>
          <w:rStyle w:val="Emphasis"/>
          <w:highlight w:val="green"/>
        </w:rPr>
        <w:t>made from CBD</w:t>
      </w:r>
      <w:r w:rsidRPr="0092635E">
        <w:rPr>
          <w:sz w:val="14"/>
        </w:rPr>
        <w:t xml:space="preserve">, as a therapy for people with very severe or hard-to-treat seizures. In studies, some people had a dramatic drop in seizures after taking this drug. Has the FDA approved medical marijuana?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In addition, the </w:t>
      </w:r>
      <w:r w:rsidRPr="00115135">
        <w:rPr>
          <w:rStyle w:val="StyleUnderline"/>
          <w:highlight w:val="green"/>
        </w:rPr>
        <w:t>FDA</w:t>
      </w:r>
      <w:r w:rsidRPr="0092635E">
        <w:rPr>
          <w:sz w:val="14"/>
        </w:rPr>
        <w:t xml:space="preserve"> has </w:t>
      </w:r>
      <w:r w:rsidRPr="00115135">
        <w:rPr>
          <w:rStyle w:val="StyleUnderline"/>
          <w:highlight w:val="green"/>
        </w:rPr>
        <w:t xml:space="preserve">approved two </w:t>
      </w:r>
      <w:r w:rsidRPr="00115135">
        <w:rPr>
          <w:rStyle w:val="StyleUnderline"/>
        </w:rPr>
        <w:t xml:space="preserve">man-made </w:t>
      </w:r>
      <w:r w:rsidRPr="00115135">
        <w:rPr>
          <w:rStyle w:val="Emphasis"/>
          <w:highlight w:val="green"/>
        </w:rPr>
        <w:t>cannabinoid medicines</w:t>
      </w:r>
      <w:r w:rsidRPr="0092635E">
        <w:rPr>
          <w:sz w:val="14"/>
        </w:rPr>
        <w:t xml:space="preserve"> -- dronabinol (</w:t>
      </w:r>
      <w:proofErr w:type="spellStart"/>
      <w:r w:rsidRPr="0092635E">
        <w:rPr>
          <w:sz w:val="14"/>
        </w:rPr>
        <w:t>Marinol</w:t>
      </w:r>
      <w:proofErr w:type="spellEnd"/>
      <w:r w:rsidRPr="0092635E">
        <w:rPr>
          <w:sz w:val="14"/>
        </w:rPr>
        <w:t xml:space="preserve">, </w:t>
      </w:r>
      <w:proofErr w:type="spellStart"/>
      <w:r w:rsidRPr="0092635E">
        <w:rPr>
          <w:sz w:val="14"/>
        </w:rPr>
        <w:t>Syndros</w:t>
      </w:r>
      <w:proofErr w:type="spellEnd"/>
      <w:r w:rsidRPr="0092635E">
        <w:rPr>
          <w:sz w:val="14"/>
        </w:rPr>
        <w:t>) and nabilone (</w:t>
      </w:r>
      <w:proofErr w:type="spellStart"/>
      <w:r w:rsidRPr="0092635E">
        <w:rPr>
          <w:sz w:val="14"/>
        </w:rPr>
        <w:t>Cesamet</w:t>
      </w:r>
      <w:proofErr w:type="spellEnd"/>
      <w:r w:rsidRPr="0092635E">
        <w:rPr>
          <w:sz w:val="14"/>
        </w:rPr>
        <w:t xml:space="preserve">) -- to treat nausea and vomiting from chemotherapy.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How do you take it? </w:t>
      </w:r>
      <w:r w:rsidRPr="0092635E">
        <w:rPr>
          <w:rStyle w:val="StyleUnderline"/>
          <w:highlight w:val="green"/>
        </w:rPr>
        <w:t>To take medical marijuana</w:t>
      </w:r>
      <w:r w:rsidRPr="0092635E">
        <w:rPr>
          <w:sz w:val="14"/>
        </w:rPr>
        <w:t xml:space="preserve">, you can: </w:t>
      </w:r>
      <w:r w:rsidRPr="0018079A">
        <w:rPr>
          <w:rStyle w:val="Emphasis"/>
          <w:highlight w:val="green"/>
        </w:rPr>
        <w:t>Smoke it</w:t>
      </w:r>
      <w:r>
        <w:rPr>
          <w:rStyle w:val="Emphasis"/>
        </w:rPr>
        <w:t xml:space="preserve"> </w:t>
      </w:r>
      <w:r w:rsidRPr="0092635E">
        <w:rPr>
          <w:sz w:val="14"/>
        </w:rPr>
        <w:t xml:space="preserve">Inhale it through a device called a vaporizer that turns it into a mist </w:t>
      </w:r>
      <w:r w:rsidRPr="0092635E">
        <w:rPr>
          <w:rStyle w:val="StyleUnderline"/>
          <w:highlight w:val="green"/>
        </w:rPr>
        <w:t>Eat it</w:t>
      </w:r>
      <w:r w:rsidRPr="0092635E">
        <w:rPr>
          <w:sz w:val="14"/>
        </w:rPr>
        <w:t xml:space="preserve"> -- for example, in a brownie or lollipop Apply it to your skin in a lotion, spray, oil, or cream Place a few drops of a liquid under your tongue How you take </w:t>
      </w:r>
      <w:r w:rsidRPr="00F81A7A">
        <w:rPr>
          <w:rStyle w:val="StyleUnderline"/>
        </w:rPr>
        <w:t>it is up to you</w:t>
      </w:r>
      <w:r w:rsidRPr="0092635E">
        <w:rPr>
          <w:sz w:val="14"/>
        </w:rPr>
        <w:t>. Each method works differently in your body. "If you smoke or vaporize cannabis, you feel the effects very quickly," Bonn-Miller says. "If you eat it, it takes significantly longer. It can take 1 to 2 hours to experience the effects from edible products."</w:t>
      </w:r>
    </w:p>
    <w:p w14:paraId="7A5B24AF" w14:textId="77777777" w:rsidR="002A5186" w:rsidRPr="00A03B85" w:rsidRDefault="002A5186" w:rsidP="002A5186"/>
    <w:p w14:paraId="159B3B59" w14:textId="3C558AC1" w:rsidR="002A5186" w:rsidRPr="00E12242" w:rsidRDefault="006568BC" w:rsidP="002A5186">
      <w:pPr>
        <w:pStyle w:val="Heading3"/>
        <w:rPr>
          <w:rFonts w:cs="Calibri"/>
        </w:rPr>
      </w:pPr>
      <w:r>
        <w:rPr>
          <w:rFonts w:cs="Calibri"/>
        </w:rPr>
        <w:lastRenderedPageBreak/>
        <w:t>5</w:t>
      </w:r>
    </w:p>
    <w:p w14:paraId="7F407CDA" w14:textId="77777777" w:rsidR="002A5186" w:rsidRPr="00E12242" w:rsidRDefault="002A5186" w:rsidP="002A5186">
      <w:pPr>
        <w:pStyle w:val="Heading4"/>
        <w:rPr>
          <w:rFonts w:cs="Calibri"/>
        </w:rPr>
      </w:pPr>
      <w:r w:rsidRPr="00E12242">
        <w:rPr>
          <w:rFonts w:cs="Calibri"/>
        </w:rPr>
        <w:t>Protecting IPR leads to the growth of the cannabis industry</w:t>
      </w:r>
    </w:p>
    <w:p w14:paraId="6802A7E3" w14:textId="77777777" w:rsidR="002A5186" w:rsidRPr="00E12242" w:rsidRDefault="002A5186" w:rsidP="002A5186">
      <w:pPr>
        <w:pStyle w:val="BigJr"/>
      </w:pPr>
      <w:r w:rsidRPr="00E12242">
        <w:t>Sander 16</w:t>
      </w:r>
      <w:r w:rsidRPr="00E12242">
        <w:rPr>
          <w:b w:val="0"/>
          <w:bCs/>
        </w:rPr>
        <w:t xml:space="preserve"> </w:t>
      </w:r>
      <w:r w:rsidRPr="00E12242">
        <w:rPr>
          <w:b w:val="0"/>
          <w:bCs/>
          <w:sz w:val="16"/>
          <w:szCs w:val="16"/>
        </w:rPr>
        <w:t xml:space="preserve">[Jason is a versatile writer and marketer with twelve years of experience serving clients. He couples this expertise with a passion for cannabis businesses and the science of medical marijuana] “Patenting Cannabis Strains – Good or Bad?” June 8, </w:t>
      </w:r>
      <w:proofErr w:type="gramStart"/>
      <w:r w:rsidRPr="00E12242">
        <w:rPr>
          <w:b w:val="0"/>
          <w:bCs/>
          <w:sz w:val="16"/>
          <w:szCs w:val="16"/>
        </w:rPr>
        <w:t>2016</w:t>
      </w:r>
      <w:proofErr w:type="gramEnd"/>
      <w:r w:rsidRPr="00E12242">
        <w:rPr>
          <w:b w:val="0"/>
          <w:bCs/>
          <w:sz w:val="16"/>
          <w:szCs w:val="16"/>
        </w:rPr>
        <w:t xml:space="preserve"> </w:t>
      </w:r>
      <w:hyperlink r:id="rId10">
        <w:r w:rsidRPr="00E12242">
          <w:rPr>
            <w:b w:val="0"/>
            <w:bCs/>
            <w:sz w:val="16"/>
            <w:szCs w:val="16"/>
          </w:rPr>
          <w:t>https://www.marijuanatimes.org/patenting-cannabis-strains-good-or-bad/</w:t>
        </w:r>
      </w:hyperlink>
    </w:p>
    <w:p w14:paraId="48EF907F" w14:textId="77777777" w:rsidR="002A5186" w:rsidRPr="00E12242" w:rsidRDefault="002A5186" w:rsidP="002A5186">
      <w:pPr>
        <w:pStyle w:val="BodyText"/>
        <w:rPr>
          <w:rFonts w:cs="Calibri"/>
          <w:sz w:val="12"/>
        </w:rPr>
      </w:pPr>
      <w:r w:rsidRPr="00E12242">
        <w:rPr>
          <w:rFonts w:cs="Calibri"/>
          <w:b/>
          <w:u w:val="single"/>
        </w:rPr>
        <w:t>While</w:t>
      </w:r>
      <w:r w:rsidRPr="00E12242">
        <w:rPr>
          <w:rFonts w:cs="Calibri"/>
          <w:sz w:val="12"/>
        </w:rPr>
        <w:t xml:space="preserve"> copyright and </w:t>
      </w:r>
      <w:r w:rsidRPr="00E12242">
        <w:rPr>
          <w:rFonts w:cs="Calibri"/>
          <w:b/>
          <w:highlight w:val="green"/>
          <w:u w:val="single"/>
        </w:rPr>
        <w:t>intellectual property</w:t>
      </w:r>
      <w:r w:rsidRPr="00E12242">
        <w:rPr>
          <w:rFonts w:cs="Calibri"/>
          <w:b/>
          <w:u w:val="single"/>
        </w:rPr>
        <w:t xml:space="preserve"> has been debated</w:t>
      </w:r>
      <w:r w:rsidRPr="00E12242">
        <w:rPr>
          <w:rFonts w:cs="Calibri"/>
          <w:sz w:val="12"/>
        </w:rPr>
        <w:t xml:space="preserve"> </w:t>
      </w:r>
      <w:r w:rsidRPr="00E12242">
        <w:rPr>
          <w:rFonts w:cs="Calibri"/>
          <w:b/>
          <w:u w:val="single"/>
        </w:rPr>
        <w:t>in</w:t>
      </w:r>
      <w:r w:rsidRPr="00E12242">
        <w:rPr>
          <w:rFonts w:cs="Calibri"/>
          <w:sz w:val="12"/>
        </w:rPr>
        <w:t xml:space="preserve"> </w:t>
      </w:r>
      <w:r w:rsidRPr="00E12242">
        <w:rPr>
          <w:rFonts w:cs="Calibri"/>
          <w:b/>
          <w:u w:val="single"/>
        </w:rPr>
        <w:t>the</w:t>
      </w:r>
      <w:r w:rsidRPr="00E12242">
        <w:rPr>
          <w:rFonts w:cs="Calibri"/>
          <w:sz w:val="12"/>
        </w:rPr>
        <w:t xml:space="preserve"> </w:t>
      </w:r>
      <w:r w:rsidRPr="00E12242">
        <w:rPr>
          <w:rFonts w:cs="Calibri"/>
          <w:b/>
          <w:u w:val="single"/>
        </w:rPr>
        <w:t>music</w:t>
      </w:r>
      <w:r w:rsidRPr="00E12242">
        <w:rPr>
          <w:rFonts w:cs="Calibri"/>
          <w:sz w:val="12"/>
        </w:rPr>
        <w:t xml:space="preserve"> and movie </w:t>
      </w:r>
      <w:r w:rsidRPr="00E12242">
        <w:rPr>
          <w:rFonts w:cs="Calibri"/>
          <w:b/>
          <w:u w:val="single"/>
        </w:rPr>
        <w:t>industries</w:t>
      </w:r>
      <w:r w:rsidRPr="00E12242">
        <w:rPr>
          <w:rFonts w:cs="Calibri"/>
          <w:sz w:val="12"/>
        </w:rPr>
        <w:t xml:space="preserve"> for decades</w:t>
      </w:r>
      <w:r w:rsidRPr="00E12242">
        <w:rPr>
          <w:rFonts w:cs="Calibri"/>
          <w:b/>
          <w:u w:val="single"/>
        </w:rPr>
        <w:t xml:space="preserve">, it’s </w:t>
      </w:r>
      <w:r w:rsidRPr="00E12242">
        <w:rPr>
          <w:rFonts w:cs="Calibri"/>
          <w:b/>
          <w:highlight w:val="green"/>
          <w:u w:val="single"/>
        </w:rPr>
        <w:t>starting to pick up in the cannabis industry</w:t>
      </w:r>
      <w:r w:rsidRPr="00E12242">
        <w:rPr>
          <w:rFonts w:cs="Calibri"/>
          <w:b/>
          <w:u w:val="single"/>
        </w:rPr>
        <w:t>. Proponents of</w:t>
      </w:r>
      <w:r w:rsidRPr="00E12242">
        <w:rPr>
          <w:rFonts w:cs="Calibri"/>
          <w:sz w:val="12"/>
        </w:rPr>
        <w:t xml:space="preserve"> copyright laws and </w:t>
      </w:r>
      <w:r w:rsidRPr="00E12242">
        <w:rPr>
          <w:rFonts w:cs="Calibri"/>
          <w:b/>
          <w:u w:val="single"/>
        </w:rPr>
        <w:t>intellectual property feel like they need to have something in place that will protect from their work being stolen and pirated</w:t>
      </w:r>
      <w:r w:rsidRPr="00E12242">
        <w:rPr>
          <w:rFonts w:cs="Calibri"/>
          <w:sz w:val="12"/>
        </w:rPr>
        <w:t xml:space="preserve">. Those against copyright and intellectual property say that if your music, screenplay, comic book, or whatever is good enough, then you’ll be willing to compete in a marketplace and accept the reality that people will likely get your material for free no matter what you do. Either no one will hear the song, or read the book, or someone will – and </w:t>
      </w:r>
      <w:r w:rsidRPr="00E12242">
        <w:rPr>
          <w:rFonts w:cs="Calibri"/>
          <w:b/>
          <w:u w:val="single"/>
        </w:rPr>
        <w:t>then point you in the direction of who produced it.</w:t>
      </w:r>
      <w:r w:rsidRPr="00E12242">
        <w:rPr>
          <w:rFonts w:cs="Calibri"/>
          <w:sz w:val="12"/>
        </w:rPr>
        <w:t xml:space="preserve"> </w:t>
      </w:r>
      <w:r w:rsidRPr="00E12242">
        <w:rPr>
          <w:rFonts w:cs="Calibri"/>
          <w:b/>
          <w:u w:val="single"/>
        </w:rPr>
        <w:t>Regardless of how you feel</w:t>
      </w:r>
      <w:r w:rsidRPr="00E12242">
        <w:rPr>
          <w:rFonts w:cs="Calibri"/>
          <w:sz w:val="12"/>
        </w:rPr>
        <w:t xml:space="preserve"> about intellectual property and copyright law, </w:t>
      </w:r>
      <w:r w:rsidRPr="00E12242">
        <w:rPr>
          <w:rFonts w:cs="Calibri"/>
          <w:b/>
          <w:u w:val="single"/>
        </w:rPr>
        <w:t>most</w:t>
      </w:r>
      <w:r w:rsidRPr="00E12242">
        <w:rPr>
          <w:rFonts w:cs="Calibri"/>
          <w:sz w:val="12"/>
        </w:rPr>
        <w:t xml:space="preserve"> cannabis </w:t>
      </w:r>
      <w:r w:rsidRPr="00E12242">
        <w:rPr>
          <w:rStyle w:val="Emphasis"/>
          <w:highlight w:val="green"/>
        </w:rPr>
        <w:t>enthusiasts do not realize</w:t>
      </w:r>
      <w:r w:rsidRPr="00E12242">
        <w:rPr>
          <w:rStyle w:val="Emphasis"/>
        </w:rPr>
        <w:t xml:space="preserve"> </w:t>
      </w:r>
      <w:r w:rsidRPr="00E12242">
        <w:rPr>
          <w:rStyle w:val="Emphasis"/>
          <w:highlight w:val="green"/>
        </w:rPr>
        <w:t>how close the industry is to this</w:t>
      </w:r>
      <w:r w:rsidRPr="00E12242">
        <w:rPr>
          <w:rFonts w:cs="Calibri"/>
          <w:sz w:val="12"/>
        </w:rPr>
        <w:t xml:space="preserve">. Cannabis breeders and enthusiasts all over the world have their favorite strains that they or their colleagues </w:t>
      </w:r>
      <w:proofErr w:type="gramStart"/>
      <w:r w:rsidRPr="00E12242">
        <w:rPr>
          <w:rFonts w:cs="Calibri"/>
          <w:sz w:val="12"/>
        </w:rPr>
        <w:t>developed</w:t>
      </w:r>
      <w:proofErr w:type="gramEnd"/>
      <w:r w:rsidRPr="00E12242">
        <w:rPr>
          <w:rFonts w:cs="Calibri"/>
          <w:sz w:val="12"/>
        </w:rPr>
        <w:t xml:space="preserve"> and </w:t>
      </w:r>
      <w:r w:rsidRPr="00E12242">
        <w:rPr>
          <w:rFonts w:cs="Calibri"/>
          <w:b/>
          <w:highlight w:val="green"/>
          <w:u w:val="single"/>
        </w:rPr>
        <w:t>they want to patent them</w:t>
      </w:r>
      <w:r w:rsidRPr="00E12242">
        <w:rPr>
          <w:rFonts w:cs="Calibri"/>
          <w:sz w:val="12"/>
        </w:rPr>
        <w:t xml:space="preserve">, owning them forever. </w:t>
      </w:r>
      <w:r w:rsidRPr="00E12242">
        <w:rPr>
          <w:rFonts w:cs="Calibri"/>
          <w:b/>
          <w:u w:val="single"/>
        </w:rPr>
        <w:t xml:space="preserve">This will allow them </w:t>
      </w:r>
      <w:r w:rsidRPr="00E12242">
        <w:rPr>
          <w:rFonts w:cs="Calibri"/>
          <w:b/>
          <w:highlight w:val="green"/>
          <w:u w:val="single"/>
        </w:rPr>
        <w:t>to license the strains to other growers</w:t>
      </w:r>
      <w:r w:rsidRPr="00E12242">
        <w:rPr>
          <w:rFonts w:cs="Calibri"/>
          <w:sz w:val="12"/>
        </w:rPr>
        <w:t xml:space="preserve">, </w:t>
      </w:r>
      <w:proofErr w:type="gramStart"/>
      <w:r w:rsidRPr="00E12242">
        <w:rPr>
          <w:rFonts w:cs="Calibri"/>
          <w:sz w:val="12"/>
        </w:rPr>
        <w:t>breeders</w:t>
      </w:r>
      <w:proofErr w:type="gramEnd"/>
      <w:r w:rsidRPr="00E12242">
        <w:rPr>
          <w:rFonts w:cs="Calibri"/>
          <w:sz w:val="12"/>
        </w:rPr>
        <w:t xml:space="preserve"> </w:t>
      </w:r>
      <w:r w:rsidRPr="00E12242">
        <w:rPr>
          <w:rFonts w:cs="Calibri"/>
          <w:b/>
          <w:u w:val="single"/>
        </w:rPr>
        <w:t>and</w:t>
      </w:r>
      <w:r w:rsidRPr="00E12242">
        <w:rPr>
          <w:rFonts w:cs="Calibri"/>
          <w:sz w:val="12"/>
        </w:rPr>
        <w:t xml:space="preserve"> marijuana </w:t>
      </w:r>
      <w:r w:rsidRPr="00E12242">
        <w:rPr>
          <w:rFonts w:cs="Calibri"/>
          <w:b/>
          <w:u w:val="single"/>
        </w:rPr>
        <w:t>businesses</w:t>
      </w:r>
      <w:r w:rsidRPr="00E12242">
        <w:rPr>
          <w:rFonts w:cs="Calibri"/>
          <w:sz w:val="12"/>
        </w:rPr>
        <w:t xml:space="preserve">. </w:t>
      </w:r>
      <w:r w:rsidRPr="00E12242">
        <w:rPr>
          <w:rFonts w:cs="Calibri"/>
          <w:b/>
          <w:u w:val="single"/>
        </w:rPr>
        <w:t>This will in turn</w:t>
      </w:r>
      <w:r w:rsidRPr="00E12242">
        <w:rPr>
          <w:rFonts w:cs="Calibri"/>
          <w:sz w:val="12"/>
        </w:rPr>
        <w:t xml:space="preserve">, no doubt </w:t>
      </w:r>
      <w:proofErr w:type="gramStart"/>
      <w:r w:rsidRPr="00E12242">
        <w:rPr>
          <w:rFonts w:cs="Calibri"/>
          <w:sz w:val="12"/>
        </w:rPr>
        <w:t>create</w:t>
      </w:r>
      <w:proofErr w:type="gramEnd"/>
      <w:r w:rsidRPr="00E12242">
        <w:rPr>
          <w:rFonts w:cs="Calibri"/>
          <w:sz w:val="12"/>
        </w:rPr>
        <w:t xml:space="preserve"> a </w:t>
      </w:r>
      <w:r w:rsidRPr="00E12242">
        <w:rPr>
          <w:rFonts w:cs="Calibri"/>
          <w:b/>
          <w:u w:val="single"/>
        </w:rPr>
        <w:t>brand new niche for cannabis</w:t>
      </w:r>
      <w:r w:rsidRPr="00E12242">
        <w:rPr>
          <w:rFonts w:cs="Calibri"/>
          <w:sz w:val="12"/>
        </w:rPr>
        <w:t xml:space="preserve"> patent </w:t>
      </w:r>
      <w:r w:rsidRPr="00E12242">
        <w:rPr>
          <w:rFonts w:cs="Calibri"/>
          <w:b/>
          <w:u w:val="single"/>
        </w:rPr>
        <w:t>lawyers</w:t>
      </w:r>
      <w:r w:rsidRPr="00E12242">
        <w:rPr>
          <w:rFonts w:cs="Calibri"/>
          <w:sz w:val="12"/>
        </w:rPr>
        <w:t xml:space="preserve">. While this might help some cannabis businesses, do we really want to throw more money at lawyers? You decide. The progression of the cannabis industry is inevitable. At some point, cannabis will finally be removed from Schedule I status. Once that happens, big agriculture, the pharmaceutical industry and probably even big tobacco are going to want a piece of the green pie. As the industry stands right now, basically every single strain that is publicly available for sale becomes open source. Patent law states that you can’t apply for a patent of any kind anything that’s been being sold for a year or more. Cannabis breeders are trying to perfect their best strains, develop better phenotypes, etc., to boost their credibility in the industry. Once the industry moves forward into this new territory, the reality is very clear. There’s not a single grower or cannabis business that will have the power to compete with large corporations. So obviously, strain patents could become integral parts of any new growing operation or cannabis business. And while </w:t>
      </w:r>
      <w:r w:rsidRPr="00E12242">
        <w:rPr>
          <w:rFonts w:cs="Calibri"/>
          <w:b/>
          <w:highlight w:val="green"/>
          <w:u w:val="single"/>
        </w:rPr>
        <w:t>small time breeders</w:t>
      </w:r>
      <w:r w:rsidRPr="00E12242">
        <w:rPr>
          <w:rFonts w:cs="Calibri"/>
          <w:b/>
          <w:u w:val="single"/>
        </w:rPr>
        <w:t xml:space="preserve"> </w:t>
      </w:r>
      <w:r w:rsidRPr="00E12242">
        <w:rPr>
          <w:rFonts w:cs="Calibri"/>
          <w:b/>
          <w:highlight w:val="green"/>
          <w:u w:val="single"/>
        </w:rPr>
        <w:t>obtaining patents for</w:t>
      </w:r>
      <w:r w:rsidRPr="00E12242">
        <w:rPr>
          <w:rFonts w:cs="Calibri"/>
          <w:sz w:val="12"/>
        </w:rPr>
        <w:t xml:space="preserve"> their </w:t>
      </w:r>
      <w:r w:rsidRPr="00E12242">
        <w:rPr>
          <w:rFonts w:cs="Calibri"/>
          <w:b/>
          <w:u w:val="single"/>
        </w:rPr>
        <w:t>best individual strains could protect them from the big corporations</w:t>
      </w:r>
      <w:r w:rsidRPr="00E12242">
        <w:rPr>
          <w:rFonts w:cs="Calibri"/>
          <w:sz w:val="12"/>
        </w:rPr>
        <w:t xml:space="preserve">, let’s not forget that these corporations will also </w:t>
      </w:r>
      <w:proofErr w:type="gramStart"/>
      <w:r w:rsidRPr="00E12242">
        <w:rPr>
          <w:rFonts w:cs="Calibri"/>
          <w:sz w:val="12"/>
        </w:rPr>
        <w:t>have the ability to</w:t>
      </w:r>
      <w:proofErr w:type="gramEnd"/>
      <w:r w:rsidRPr="00E12242">
        <w:rPr>
          <w:rFonts w:cs="Calibri"/>
          <w:sz w:val="12"/>
        </w:rPr>
        <w:t xml:space="preserve"> patent their own strains – with the legal and financial muscle to blow any small timer out of the water. To me, it seems like a double-edged sword that could swing back in the faces of the little guys if they’re not careful. What do you think about patenting strains? Is it a good or a bad thing?</w:t>
      </w:r>
    </w:p>
    <w:p w14:paraId="29873A98" w14:textId="77777777" w:rsidR="002A5186" w:rsidRPr="001B1EAD" w:rsidRDefault="002A5186" w:rsidP="002A5186">
      <w:pPr>
        <w:pStyle w:val="Heading4"/>
      </w:pPr>
      <w:r>
        <w:t>Cannabis is key to tech innovations in agriculture – only long-term solution for sustainability and security</w:t>
      </w:r>
    </w:p>
    <w:p w14:paraId="43DFA69F" w14:textId="77777777" w:rsidR="002A5186" w:rsidRPr="00E12242" w:rsidRDefault="002A5186" w:rsidP="002A5186">
      <w:pPr>
        <w:rPr>
          <w:sz w:val="18"/>
          <w:szCs w:val="20"/>
        </w:rPr>
      </w:pPr>
      <w:r w:rsidRPr="00E12242">
        <w:rPr>
          <w:rStyle w:val="Style13ptBold"/>
        </w:rPr>
        <w:t>Yamazaki 17</w:t>
      </w:r>
      <w:r w:rsidRPr="00E12242">
        <w:t xml:space="preserve"> </w:t>
      </w:r>
      <w:r w:rsidRPr="00E12242">
        <w:rPr>
          <w:sz w:val="18"/>
          <w:szCs w:val="20"/>
        </w:rPr>
        <w:t>Kevin Yamazaki (founder and CEO of </w:t>
      </w:r>
      <w:hyperlink r:id="rId11" w:history="1">
        <w:r w:rsidRPr="00E12242">
          <w:rPr>
            <w:rStyle w:val="Hyperlink"/>
            <w:sz w:val="18"/>
            <w:szCs w:val="20"/>
          </w:rPr>
          <w:t>Sidebench</w:t>
        </w:r>
      </w:hyperlink>
      <w:r w:rsidRPr="00E12242">
        <w:rPr>
          <w:sz w:val="18"/>
          <w:szCs w:val="20"/>
        </w:rPr>
        <w:t>, a leading digital product and venture studio that creates custom software and apps), 3-27-2017, "High Tech: How Marijuana Legalization Breeds Innovation," Observer, https://observer.com/2017/03/high-tech-how-marijuana-legalization-breeds-innovation/, SJBE</w:t>
      </w:r>
    </w:p>
    <w:p w14:paraId="7607ED96" w14:textId="77777777" w:rsidR="002A5186" w:rsidRPr="00E12242" w:rsidRDefault="002A5186" w:rsidP="002A5186">
      <w:pPr>
        <w:rPr>
          <w:rStyle w:val="Emphasis"/>
        </w:rPr>
      </w:pPr>
      <w:r w:rsidRPr="00E12242">
        <w:rPr>
          <w:rStyle w:val="Emphasis"/>
        </w:rPr>
        <w:t>With the competition blazing and increased legalization on the horizon, we can expect to see the weed market become a hotbed for tech innovations</w:t>
      </w:r>
      <w:r w:rsidRPr="00E12242">
        <w:rPr>
          <w:sz w:val="16"/>
        </w:rPr>
        <w:t xml:space="preserve">. Forecasts indicate that revenue in the U.S. from medical marijuana alone will reach at least </w:t>
      </w:r>
      <w:hyperlink r:id="rId12" w:history="1">
        <w:r w:rsidRPr="00E12242">
          <w:rPr>
            <w:rStyle w:val="Hyperlink"/>
            <w:sz w:val="16"/>
          </w:rPr>
          <w:t>$10.8 billion by 2018</w:t>
        </w:r>
      </w:hyperlink>
      <w:r w:rsidRPr="00E12242">
        <w:rPr>
          <w:sz w:val="16"/>
        </w:rPr>
        <w:t xml:space="preserve">. </w:t>
      </w:r>
      <w:r w:rsidRPr="00E12242">
        <w:rPr>
          <w:rStyle w:val="Emphasis"/>
        </w:rPr>
        <w:t>When states expand to allow recreational use, this number will surely increase</w:t>
      </w:r>
      <w:r w:rsidRPr="00E12242">
        <w:rPr>
          <w:rStyle w:val="Emphasis"/>
          <w:highlight w:val="green"/>
        </w:rPr>
        <w:t>. As investors become more comfortable</w:t>
      </w:r>
      <w:r w:rsidRPr="00E12242">
        <w:rPr>
          <w:rStyle w:val="Emphasis"/>
        </w:rPr>
        <w:t xml:space="preserve"> deploying capital around cannabis, </w:t>
      </w:r>
      <w:r w:rsidRPr="00E12242">
        <w:rPr>
          <w:rStyle w:val="Emphasis"/>
          <w:highlight w:val="green"/>
        </w:rPr>
        <w:t>tech will revolutionize the marijuana ecosystem</w:t>
      </w:r>
      <w:r w:rsidRPr="00E12242">
        <w:rPr>
          <w:rStyle w:val="Emphasis"/>
        </w:rPr>
        <w:t xml:space="preserve"> for producers, distributors, and consumers alike.</w:t>
      </w:r>
      <w:r w:rsidRPr="00E12242">
        <w:rPr>
          <w:sz w:val="16"/>
        </w:rPr>
        <w:t xml:space="preserve"> The future of marijuana innovation </w:t>
      </w:r>
      <w:proofErr w:type="spellStart"/>
      <w:r w:rsidRPr="00E12242">
        <w:rPr>
          <w:sz w:val="16"/>
        </w:rPr>
        <w:t>Innovation</w:t>
      </w:r>
      <w:proofErr w:type="spellEnd"/>
      <w:r w:rsidRPr="00E12242">
        <w:rPr>
          <w:sz w:val="16"/>
        </w:rPr>
        <w:t xml:space="preserve"> has begun to outpace legalization as tech organizations make groundbreaking strides in researching and developing applications for marijuana. For example, </w:t>
      </w:r>
      <w:hyperlink r:id="rId13" w:history="1">
        <w:proofErr w:type="spellStart"/>
        <w:r w:rsidRPr="00E12242">
          <w:rPr>
            <w:rStyle w:val="Hyperlink"/>
            <w:sz w:val="16"/>
          </w:rPr>
          <w:t>Kalytera</w:t>
        </w:r>
        <w:proofErr w:type="spellEnd"/>
      </w:hyperlink>
      <w:r w:rsidRPr="00E12242">
        <w:rPr>
          <w:sz w:val="16"/>
        </w:rPr>
        <w:t xml:space="preserve"> is exploring how cannabidiol — a non-psychoactive cannabinoid with </w:t>
      </w:r>
      <w:proofErr w:type="gramStart"/>
      <w:r w:rsidRPr="00E12242">
        <w:rPr>
          <w:sz w:val="16"/>
        </w:rPr>
        <w:t>a number of</w:t>
      </w:r>
      <w:proofErr w:type="gramEnd"/>
      <w:r w:rsidRPr="00E12242">
        <w:rPr>
          <w:sz w:val="16"/>
        </w:rPr>
        <w:t xml:space="preserve"> potential medical applications — can be used to target diseases such as obesity and osteoporosis. The findings of such research could transform how people cope with chronic illness and pain. Companies are also experimenting with improvements in </w:t>
      </w:r>
      <w:hyperlink r:id="rId14" w:history="1">
        <w:r w:rsidRPr="00E12242">
          <w:rPr>
            <w:rStyle w:val="Hyperlink"/>
            <w:sz w:val="16"/>
          </w:rPr>
          <w:t>weed-growing processes</w:t>
        </w:r>
      </w:hyperlink>
      <w:r w:rsidRPr="00E12242">
        <w:rPr>
          <w:sz w:val="16"/>
        </w:rPr>
        <w:t xml:space="preserve">. Cannabis is a finicky crop, so the ability to fine-tune growing processes could generate products far superior to </w:t>
      </w:r>
      <w:proofErr w:type="gramStart"/>
      <w:r w:rsidRPr="00E12242">
        <w:rPr>
          <w:sz w:val="16"/>
        </w:rPr>
        <w:t>today’s</w:t>
      </w:r>
      <w:proofErr w:type="gramEnd"/>
      <w:r w:rsidRPr="00E12242">
        <w:rPr>
          <w:sz w:val="16"/>
        </w:rPr>
        <w:t xml:space="preserve">. </w:t>
      </w:r>
      <w:r w:rsidRPr="00E12242">
        <w:rPr>
          <w:rStyle w:val="Emphasis"/>
        </w:rPr>
        <w:t xml:space="preserve">Several </w:t>
      </w:r>
      <w:r w:rsidRPr="00E12242">
        <w:rPr>
          <w:rStyle w:val="Emphasis"/>
          <w:highlight w:val="green"/>
        </w:rPr>
        <w:t>organizations are devising</w:t>
      </w:r>
      <w:r w:rsidRPr="00E12242">
        <w:rPr>
          <w:rStyle w:val="Emphasis"/>
        </w:rPr>
        <w:t xml:space="preserve"> smart, </w:t>
      </w:r>
      <w:r w:rsidRPr="00E12242">
        <w:rPr>
          <w:rStyle w:val="Emphasis"/>
          <w:highlight w:val="green"/>
        </w:rPr>
        <w:t>energy-efficient systems that</w:t>
      </w:r>
      <w:r w:rsidRPr="00E12242">
        <w:rPr>
          <w:rStyle w:val="Emphasis"/>
        </w:rPr>
        <w:t xml:space="preserve"> automatically </w:t>
      </w:r>
      <w:r w:rsidRPr="00E12242">
        <w:rPr>
          <w:rStyle w:val="Emphasis"/>
          <w:highlight w:val="green"/>
        </w:rPr>
        <w:t>adjust growing environments</w:t>
      </w:r>
      <w:r w:rsidRPr="00E12242">
        <w:rPr>
          <w:rStyle w:val="Emphasis"/>
        </w:rPr>
        <w:t xml:space="preserve"> according to changes in moisture, temperature, and sunlight. Meanwhile, </w:t>
      </w:r>
      <w:r w:rsidRPr="00E12242">
        <w:rPr>
          <w:rStyle w:val="Emphasis"/>
          <w:highlight w:val="green"/>
        </w:rPr>
        <w:t>data-capture</w:t>
      </w:r>
      <w:r w:rsidRPr="00E12242">
        <w:rPr>
          <w:rStyle w:val="Emphasis"/>
        </w:rPr>
        <w:t xml:space="preserve"> technologies </w:t>
      </w:r>
      <w:r w:rsidRPr="00E12242">
        <w:rPr>
          <w:rStyle w:val="Emphasis"/>
          <w:highlight w:val="green"/>
        </w:rPr>
        <w:t>enable growers to identify optimal conditions</w:t>
      </w:r>
      <w:r w:rsidRPr="00E12242">
        <w:rPr>
          <w:rStyle w:val="Emphasis"/>
        </w:rPr>
        <w:t xml:space="preserve"> for their plants, </w:t>
      </w:r>
      <w:r w:rsidRPr="00E12242">
        <w:rPr>
          <w:rStyle w:val="Emphasis"/>
          <w:highlight w:val="green"/>
        </w:rPr>
        <w:t>leading to larger and better-quality yields</w:t>
      </w:r>
      <w:r w:rsidRPr="00E12242">
        <w:rPr>
          <w:rStyle w:val="Emphasis"/>
        </w:rPr>
        <w:t xml:space="preserve">. </w:t>
      </w:r>
      <w:r w:rsidRPr="00E12242">
        <w:rPr>
          <w:rStyle w:val="Emphasis"/>
          <w:highlight w:val="green"/>
        </w:rPr>
        <w:t>The primary speed bump for the industry</w:t>
      </w:r>
      <w:r w:rsidRPr="00E12242">
        <w:rPr>
          <w:rStyle w:val="Emphasis"/>
        </w:rPr>
        <w:t xml:space="preserve"> at this point </w:t>
      </w:r>
      <w:r w:rsidRPr="00E12242">
        <w:rPr>
          <w:rStyle w:val="Emphasis"/>
          <w:highlight w:val="green"/>
        </w:rPr>
        <w:t>is that marijuana is still classified as a Schedule I drug</w:t>
      </w:r>
      <w:r w:rsidRPr="00E12242">
        <w:rPr>
          <w:rStyle w:val="Emphasis"/>
        </w:rPr>
        <w:t xml:space="preserve"> and is illegal at the federal level. Even if this factor doesn’t inhibit marijuana-centric technology innovation directly, it certainly has a strong indirect effect, as </w:t>
      </w:r>
      <w:r w:rsidRPr="00E12242">
        <w:rPr>
          <w:rStyle w:val="Emphasis"/>
          <w:highlight w:val="green"/>
        </w:rPr>
        <w:t xml:space="preserve">many </w:t>
      </w:r>
      <w:r w:rsidRPr="00E12242">
        <w:rPr>
          <w:rStyle w:val="Emphasis"/>
        </w:rPr>
        <w:t xml:space="preserve">potential </w:t>
      </w:r>
      <w:r w:rsidRPr="00E12242">
        <w:rPr>
          <w:rStyle w:val="Emphasis"/>
          <w:highlight w:val="green"/>
        </w:rPr>
        <w:t>financiers</w:t>
      </w:r>
      <w:r w:rsidRPr="00E12242">
        <w:rPr>
          <w:rStyle w:val="Emphasis"/>
        </w:rPr>
        <w:t xml:space="preserve"> (and entrepreneurs) </w:t>
      </w:r>
      <w:r w:rsidRPr="00E12242">
        <w:rPr>
          <w:rStyle w:val="Emphasis"/>
          <w:highlight w:val="green"/>
        </w:rPr>
        <w:t>are scared away</w:t>
      </w:r>
      <w:r w:rsidRPr="00E12242">
        <w:rPr>
          <w:rStyle w:val="Emphasis"/>
        </w:rPr>
        <w:t xml:space="preserve"> by either fear of </w:t>
      </w:r>
      <w:r w:rsidRPr="00E12242">
        <w:rPr>
          <w:rStyle w:val="Emphasis"/>
        </w:rPr>
        <w:lastRenderedPageBreak/>
        <w:t xml:space="preserve">prosecution or skepticism about the industry’s stability. That said, </w:t>
      </w:r>
      <w:r w:rsidRPr="00E12242">
        <w:rPr>
          <w:rStyle w:val="Emphasis"/>
          <w:highlight w:val="green"/>
        </w:rPr>
        <w:t>as more states allow for medical marijuana or legalize the drug</w:t>
      </w:r>
      <w:r w:rsidRPr="00E12242">
        <w:rPr>
          <w:rStyle w:val="Emphasis"/>
        </w:rPr>
        <w:t xml:space="preserve"> entirely, </w:t>
      </w:r>
      <w:r w:rsidRPr="00E12242">
        <w:rPr>
          <w:rStyle w:val="Emphasis"/>
          <w:highlight w:val="green"/>
        </w:rPr>
        <w:t>the</w:t>
      </w:r>
      <w:r w:rsidRPr="00E12242">
        <w:rPr>
          <w:rStyle w:val="Emphasis"/>
        </w:rPr>
        <w:t xml:space="preserve"> potential </w:t>
      </w:r>
      <w:r w:rsidRPr="00E12242">
        <w:rPr>
          <w:rStyle w:val="Emphasis"/>
          <w:highlight w:val="green"/>
        </w:rPr>
        <w:t>market size</w:t>
      </w:r>
      <w:r w:rsidRPr="00E12242">
        <w:rPr>
          <w:rStyle w:val="Emphasis"/>
        </w:rPr>
        <w:t xml:space="preserve"> for marijuana-centric products </w:t>
      </w:r>
      <w:r w:rsidRPr="00E12242">
        <w:rPr>
          <w:rStyle w:val="Emphasis"/>
          <w:highlight w:val="green"/>
        </w:rPr>
        <w:t>expands</w:t>
      </w:r>
      <w:r w:rsidRPr="00E12242">
        <w:rPr>
          <w:rStyle w:val="Emphasis"/>
        </w:rPr>
        <w:t xml:space="preserve"> as well.</w:t>
      </w:r>
      <w:r w:rsidRPr="00E12242">
        <w:rPr>
          <w:sz w:val="16"/>
        </w:rPr>
        <w:t xml:space="preserve"> Perhaps more importantly, with some form of state legalization becoming the norm rather than the exception, there is a degree of safety in numbers. </w:t>
      </w:r>
      <w:r w:rsidRPr="00E12242">
        <w:rPr>
          <w:rStyle w:val="Emphasis"/>
        </w:rPr>
        <w:t>Assuming we see the trend of legalization for medical and recreational uses continue, production will inevitably become an even bigger business. Technology will play an increasing role in ensuring quality, consistency, and efficiency on the production side.</w:t>
      </w:r>
      <w:r w:rsidRPr="00E12242">
        <w:rPr>
          <w:sz w:val="16"/>
        </w:rPr>
        <w:t xml:space="preserve"> We’re already seeing startups like </w:t>
      </w:r>
      <w:hyperlink r:id="rId15" w:history="1">
        <w:proofErr w:type="spellStart"/>
        <w:r w:rsidRPr="00E12242">
          <w:rPr>
            <w:rStyle w:val="Hyperlink"/>
            <w:sz w:val="16"/>
          </w:rPr>
          <w:t>Cannafuse</w:t>
        </w:r>
        <w:proofErr w:type="spellEnd"/>
      </w:hyperlink>
      <w:r w:rsidRPr="00E12242">
        <w:rPr>
          <w:sz w:val="16"/>
        </w:rPr>
        <w:t xml:space="preserve"> and </w:t>
      </w:r>
      <w:hyperlink r:id="rId16" w:history="1">
        <w:proofErr w:type="spellStart"/>
        <w:r w:rsidRPr="00E12242">
          <w:rPr>
            <w:rStyle w:val="Hyperlink"/>
            <w:sz w:val="16"/>
          </w:rPr>
          <w:t>Teewinoit</w:t>
        </w:r>
        <w:proofErr w:type="spellEnd"/>
        <w:r w:rsidRPr="00E12242">
          <w:rPr>
            <w:rStyle w:val="Hyperlink"/>
            <w:sz w:val="16"/>
          </w:rPr>
          <w:t xml:space="preserve"> Life Sciences</w:t>
        </w:r>
      </w:hyperlink>
      <w:r w:rsidRPr="00E12242">
        <w:rPr>
          <w:sz w:val="16"/>
        </w:rPr>
        <w:t xml:space="preserve"> focusing on providing a tech-enabled scientific approach to the mass scientific production and distribution of cannabis. Advances in the irrigation systems, 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w:t>
      </w:r>
      <w:proofErr w:type="gramStart"/>
      <w:r w:rsidRPr="00E12242">
        <w:rPr>
          <w:sz w:val="16"/>
        </w:rPr>
        <w:t>, in particular, will</w:t>
      </w:r>
      <w:proofErr w:type="gramEnd"/>
      <w:r w:rsidRPr="00E12242">
        <w:rPr>
          <w:sz w:val="16"/>
        </w:rPr>
        <w:t xml:space="preserve">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w:t>
      </w:r>
      <w:proofErr w:type="gramStart"/>
      <w:r w:rsidRPr="00E12242">
        <w:rPr>
          <w:sz w:val="16"/>
        </w:rPr>
        <w:t>on the basis of</w:t>
      </w:r>
      <w:proofErr w:type="gramEnd"/>
      <w:r w:rsidRPr="00E12242">
        <w:rPr>
          <w:sz w:val="16"/>
        </w:rPr>
        <w:t xml:space="preserve"> your preferences. Apps such as </w:t>
      </w:r>
      <w:hyperlink r:id="rId17" w:history="1">
        <w:proofErr w:type="spellStart"/>
        <w:r w:rsidRPr="00E12242">
          <w:rPr>
            <w:rStyle w:val="Hyperlink"/>
            <w:sz w:val="16"/>
          </w:rPr>
          <w:t>MassRoots</w:t>
        </w:r>
        <w:proofErr w:type="spellEnd"/>
      </w:hyperlink>
      <w:r w:rsidRPr="00E12242">
        <w:rPr>
          <w:sz w:val="16"/>
        </w:rPr>
        <w:t xml:space="preserve"> bring the social media aspect to what is, for many people, a social product by connecting weed enthusiasts to one another through news updates and other types of content. Even Microsoft is throwing its hat into the ring with </w:t>
      </w:r>
      <w:hyperlink r:id="rId18" w:history="1">
        <w:r w:rsidRPr="00E12242">
          <w:rPr>
            <w:rStyle w:val="Hyperlink"/>
            <w:sz w:val="16"/>
          </w:rPr>
          <w:t>marijuana tracking software</w:t>
        </w:r>
      </w:hyperlink>
      <w:r w:rsidRPr="00E12242">
        <w:rPr>
          <w:sz w:val="16"/>
        </w:rPr>
        <w:t xml:space="preserve"> that ensures growers comply with their tax obligations and prevents legally grown pot from ending up on the black market. </w:t>
      </w:r>
      <w:r w:rsidRPr="00E12242">
        <w:rPr>
          <w:rStyle w:val="Emphasis"/>
        </w:rPr>
        <w:t xml:space="preserve">As the cannabis industry expands, the opportunities for growth are diverse and extensive. </w:t>
      </w:r>
      <w:r w:rsidRPr="00E12242">
        <w:rPr>
          <w:rStyle w:val="Emphasis"/>
          <w:highlight w:val="green"/>
        </w:rPr>
        <w:t>Tech</w:t>
      </w:r>
      <w:r w:rsidRPr="00E12242">
        <w:rPr>
          <w:rStyle w:val="Emphasis"/>
        </w:rPr>
        <w:t xml:space="preserve">-enabled </w:t>
      </w:r>
      <w:r w:rsidRPr="00E12242">
        <w:rPr>
          <w:rStyle w:val="Emphasis"/>
          <w:highlight w:val="green"/>
        </w:rPr>
        <w:t>companies will</w:t>
      </w:r>
      <w:r w:rsidRPr="00E12242">
        <w:rPr>
          <w:rStyle w:val="Emphasis"/>
        </w:rPr>
        <w:t xml:space="preserve"> inevitably </w:t>
      </w:r>
      <w:r w:rsidRPr="00E12242">
        <w:rPr>
          <w:rStyle w:val="Emphasis"/>
          <w:highlight w:val="green"/>
        </w:rPr>
        <w:t>spur</w:t>
      </w:r>
      <w:r w:rsidRPr="00E12242">
        <w:rPr>
          <w:rStyle w:val="Emphasis"/>
        </w:rPr>
        <w:t xml:space="preserve"> that </w:t>
      </w:r>
      <w:r w:rsidRPr="00E12242">
        <w:rPr>
          <w:rStyle w:val="Emphasis"/>
          <w:highlight w:val="green"/>
        </w:rPr>
        <w:t>growth</w:t>
      </w:r>
      <w:r w:rsidRPr="00E12242">
        <w:rPr>
          <w:rStyle w:val="Emphasis"/>
        </w:rPr>
        <w:t xml:space="preserve">, </w:t>
      </w:r>
      <w:r w:rsidRPr="00E12242">
        <w:rPr>
          <w:rStyle w:val="Emphasis"/>
          <w:highlight w:val="green"/>
        </w:rPr>
        <w:t>driving breakthroughs in</w:t>
      </w:r>
      <w:r w:rsidRPr="00E12242">
        <w:rPr>
          <w:rStyle w:val="Emphasis"/>
        </w:rPr>
        <w:t xml:space="preserve"> medicine, </w:t>
      </w:r>
      <w:r w:rsidRPr="00E12242">
        <w:rPr>
          <w:rStyle w:val="Emphasis"/>
          <w:highlight w:val="green"/>
        </w:rPr>
        <w:t>crop development</w:t>
      </w:r>
      <w:r w:rsidRPr="00E12242">
        <w:rPr>
          <w:rStyle w:val="Emphasis"/>
        </w:rPr>
        <w:t xml:space="preserve">, and customer experiences. The momentum created by legalization will transform a once-taboo drug into a mainstream commodity, and </w:t>
      </w:r>
      <w:r w:rsidRPr="00E12242">
        <w:rPr>
          <w:rStyle w:val="Emphasis"/>
          <w:highlight w:val="green"/>
        </w:rPr>
        <w:t>the tech world stands to benefit</w:t>
      </w:r>
      <w:r w:rsidRPr="00E12242">
        <w:rPr>
          <w:rStyle w:val="Emphasis"/>
        </w:rPr>
        <w:t xml:space="preserve"> enormously. </w:t>
      </w:r>
    </w:p>
    <w:p w14:paraId="29328CCE" w14:textId="77777777" w:rsidR="002A5186" w:rsidRPr="00E12242" w:rsidRDefault="002A5186" w:rsidP="002A5186">
      <w:pPr>
        <w:pStyle w:val="Heading4"/>
        <w:rPr>
          <w:rFonts w:cs="Calibri"/>
        </w:rPr>
      </w:pPr>
      <w:r w:rsidRPr="00E12242">
        <w:rPr>
          <w:rFonts w:cs="Calibri"/>
        </w:rPr>
        <w:t>Extinction – food insecurity causes conflict and goes nuclear</w:t>
      </w:r>
    </w:p>
    <w:p w14:paraId="13507150" w14:textId="77777777" w:rsidR="002A5186" w:rsidRPr="00E12242" w:rsidRDefault="002A5186" w:rsidP="002A5186">
      <w:r w:rsidRPr="00E12242">
        <w:rPr>
          <w:rStyle w:val="Style13ptBold"/>
        </w:rPr>
        <w:t>FDI 12</w:t>
      </w:r>
      <w:r w:rsidRPr="00E12242">
        <w:t xml:space="preserve"> </w:t>
      </w:r>
      <w:r w:rsidRPr="00E12242">
        <w:rPr>
          <w:sz w:val="18"/>
          <w:szCs w:val="20"/>
        </w:rPr>
        <w:t xml:space="preserve">FDI Team, 25 May 2012, “Food and Water Insecurity: International Conflict Triggers &amp; Potential Conflict Points,” Future Directions International, </w:t>
      </w:r>
      <w:hyperlink r:id="rId19" w:history="1">
        <w:r w:rsidRPr="00E12242">
          <w:rPr>
            <w:rStyle w:val="Hyperlink"/>
            <w:sz w:val="18"/>
            <w:szCs w:val="20"/>
          </w:rPr>
          <w:t>https://www.futuredirections.org.au/publication/international-conflict-triggers-and-potential-conflict-points-resulting-from-food-and-water-insecurity/</w:t>
        </w:r>
      </w:hyperlink>
      <w:r w:rsidRPr="00E12242">
        <w:rPr>
          <w:sz w:val="18"/>
          <w:szCs w:val="20"/>
        </w:rPr>
        <w:t>, SJBE</w:t>
      </w:r>
    </w:p>
    <w:p w14:paraId="1017BF91" w14:textId="305F9A7F" w:rsidR="002A5186" w:rsidRDefault="002A5186" w:rsidP="002A5186">
      <w:pPr>
        <w:rPr>
          <w:sz w:val="14"/>
        </w:rPr>
      </w:pPr>
      <w:r w:rsidRPr="00E12242">
        <w:rPr>
          <w:sz w:val="14"/>
        </w:rPr>
        <w:t xml:space="preserve">There is little dispute that conflict can lead to food and water crises. </w:t>
      </w:r>
      <w:r w:rsidRPr="00E12242">
        <w:rPr>
          <w:rStyle w:val="Emphasis"/>
        </w:rPr>
        <w:t xml:space="preserve">This paper will consider parts of the world, however, where </w:t>
      </w:r>
      <w:r w:rsidRPr="00E12242">
        <w:rPr>
          <w:rStyle w:val="Emphasis"/>
          <w:highlight w:val="green"/>
        </w:rPr>
        <w:t>food</w:t>
      </w:r>
      <w:r w:rsidRPr="00E12242">
        <w:rPr>
          <w:rStyle w:val="Emphasis"/>
        </w:rPr>
        <w:t xml:space="preserve"> and water </w:t>
      </w:r>
      <w:r w:rsidRPr="00E12242">
        <w:rPr>
          <w:rStyle w:val="Emphasis"/>
          <w:highlight w:val="green"/>
        </w:rPr>
        <w:t>insecurity can be the cause of conflict and</w:t>
      </w:r>
      <w:r w:rsidRPr="00E12242">
        <w:rPr>
          <w:rStyle w:val="Emphasis"/>
        </w:rPr>
        <w:t xml:space="preserve">, at worst, result in </w:t>
      </w:r>
      <w:r w:rsidRPr="00E12242">
        <w:rPr>
          <w:rStyle w:val="Emphasis"/>
          <w:highlight w:val="green"/>
        </w:rPr>
        <w:t>war</w:t>
      </w:r>
      <w:r w:rsidRPr="00E12242">
        <w:rPr>
          <w:rStyle w:val="Emphasis"/>
        </w:rPr>
        <w:t>.</w:t>
      </w:r>
      <w:r w:rsidRPr="00E12242">
        <w:rPr>
          <w:sz w:val="14"/>
        </w:rPr>
        <w:t xml:space="preserve"> While dealing predominately with food and water issues, the paper also </w:t>
      </w:r>
      <w:proofErr w:type="spellStart"/>
      <w:r w:rsidRPr="00E12242">
        <w:rPr>
          <w:sz w:val="14"/>
        </w:rPr>
        <w:t>recognises</w:t>
      </w:r>
      <w:proofErr w:type="spellEnd"/>
      <w:r w:rsidRPr="00E12242">
        <w:rPr>
          <w:sz w:val="14"/>
        </w:rPr>
        <w:t xml:space="preserve"> the nexus that exists between food and water and energy security. There is a growing appreciation that the conflicts in the next century will most likely be fought over a lack of resources. </w:t>
      </w:r>
      <w:r w:rsidRPr="00E12242">
        <w:rPr>
          <w:rStyle w:val="Emphasis"/>
        </w:rPr>
        <w:t>Yet, in a sense, this is not new. Researchers point to the French and Russian revolutions as conflicts induced by a lack of food. More recently, Germany’s World War Two efforts are said to have been inspired, at least in part, by its perceived need to gain access to more food.</w:t>
      </w:r>
      <w:r w:rsidRPr="00E12242">
        <w:rPr>
          <w:sz w:val="14"/>
        </w:rPr>
        <w:t xml:space="preserve"> Yet the general sense among those that attended FDI’s recent workshops, was that the scale of the problem in the future could be significantly greater </w:t>
      </w:r>
      <w:proofErr w:type="gramStart"/>
      <w:r w:rsidRPr="00E12242">
        <w:rPr>
          <w:sz w:val="14"/>
        </w:rPr>
        <w:t>as a result of</w:t>
      </w:r>
      <w:proofErr w:type="gramEnd"/>
      <w:r w:rsidRPr="00E12242">
        <w:rPr>
          <w:sz w:val="14"/>
        </w:rPr>
        <w:t xml:space="preserve"> population pressures, changing weather, </w:t>
      </w:r>
      <w:proofErr w:type="spellStart"/>
      <w:r w:rsidRPr="00E12242">
        <w:rPr>
          <w:sz w:val="14"/>
        </w:rPr>
        <w:t>urbanisation</w:t>
      </w:r>
      <w:proofErr w:type="spellEnd"/>
      <w:r w:rsidRPr="00E12242">
        <w:rPr>
          <w:sz w:val="14"/>
        </w:rPr>
        <w:t>,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w:t>
      </w:r>
      <w:proofErr w:type="gramStart"/>
      <w:r w:rsidRPr="00E12242">
        <w:rPr>
          <w:sz w:val="14"/>
        </w:rPr>
        <w:t>. .</w:t>
      </w:r>
      <w:proofErr w:type="gramEnd"/>
      <w:r w:rsidRPr="00E12242">
        <w:rPr>
          <w:sz w:val="14"/>
        </w:rPr>
        <w:t xml:space="preserve"> </w:t>
      </w:r>
      <w:r w:rsidRPr="00E12242">
        <w:rPr>
          <w:rStyle w:val="Emphasis"/>
        </w:rPr>
        <w:t>He writes (p.36), “…</w:t>
      </w:r>
      <w:r w:rsidRPr="00E12242">
        <w:rPr>
          <w:rStyle w:val="Emphasis"/>
          <w:highlight w:val="green"/>
        </w:rPr>
        <w:t>if people are hungry,</w:t>
      </w:r>
      <w:r w:rsidRPr="00E12242">
        <w:rPr>
          <w:rStyle w:val="Emphasis"/>
        </w:rPr>
        <w:t xml:space="preserve"> especially in cities, </w:t>
      </w:r>
      <w:r w:rsidRPr="00E12242">
        <w:rPr>
          <w:rStyle w:val="Emphasis"/>
          <w:highlight w:val="green"/>
        </w:rPr>
        <w:t>the state is not stable – riots, violence, breakdown of law</w:t>
      </w:r>
      <w:r w:rsidRPr="00E12242">
        <w:rPr>
          <w:rStyle w:val="Emphasis"/>
        </w:rPr>
        <w:t xml:space="preserve"> and order and migration </w:t>
      </w:r>
      <w:r w:rsidRPr="00E12242">
        <w:rPr>
          <w:rStyle w:val="Emphasis"/>
          <w:highlight w:val="green"/>
        </w:rPr>
        <w:t>result</w:t>
      </w:r>
      <w:r w:rsidRPr="00E12242">
        <w:rPr>
          <w:rStyle w:val="Emphasis"/>
        </w:rPr>
        <w:t xml:space="preserve">.” </w:t>
      </w:r>
      <w:r w:rsidRPr="00E12242">
        <w:rPr>
          <w:sz w:val="14"/>
        </w:rPr>
        <w:t xml:space="preserve">“Hunger feeds anarchy.” This view is also shared by Julian Cribb, who in his book, The Coming Famine, writes that if “large regions of the world run short of food, land or water in the decades that lie ahead, then wholesale, bloody wars are liable to follow.” He continues: </w:t>
      </w:r>
      <w:r w:rsidRPr="00E12242">
        <w:rPr>
          <w:rStyle w:val="Emphasis"/>
        </w:rPr>
        <w:t xml:space="preserve">“An increasingly credible scenario for World War 3 is not so much a confrontation of </w:t>
      </w:r>
      <w:proofErr w:type="gramStart"/>
      <w:r w:rsidRPr="00E12242">
        <w:rPr>
          <w:rStyle w:val="Emphasis"/>
        </w:rPr>
        <w:t>super powers</w:t>
      </w:r>
      <w:proofErr w:type="gramEnd"/>
      <w:r w:rsidRPr="00E12242">
        <w:rPr>
          <w:rStyle w:val="Emphasis"/>
        </w:rPr>
        <w:t xml:space="preserve"> and their allies, as a festering, self-perpetuating chain of resource conflicts.” He also says: “</w:t>
      </w:r>
      <w:r w:rsidRPr="00E12242">
        <w:rPr>
          <w:rStyle w:val="Emphasis"/>
          <w:highlight w:val="green"/>
        </w:rPr>
        <w:t>The wars of the 21st Century are</w:t>
      </w:r>
      <w:r w:rsidRPr="00E12242">
        <w:rPr>
          <w:rStyle w:val="Emphasis"/>
        </w:rPr>
        <w:t xml:space="preserve"> less </w:t>
      </w:r>
      <w:r w:rsidRPr="00E12242">
        <w:rPr>
          <w:rStyle w:val="Emphasis"/>
          <w:highlight w:val="green"/>
        </w:rPr>
        <w:t>likely to be</w:t>
      </w:r>
      <w:r w:rsidRPr="00E12242">
        <w:rPr>
          <w:rStyle w:val="Emphasis"/>
        </w:rPr>
        <w:t xml:space="preserve"> global conflicts with sharply defined sides and huge armies, than a scrappy mass of failed states, rebellions, civil strife, insurgencies, terrorism and genocides, </w:t>
      </w:r>
      <w:r w:rsidRPr="00E12242">
        <w:rPr>
          <w:rStyle w:val="Emphasis"/>
          <w:highlight w:val="green"/>
        </w:rPr>
        <w:t>sparked by bloody competition over dwindling resources</w:t>
      </w:r>
      <w:r w:rsidRPr="00E12242">
        <w:rPr>
          <w:rStyle w:val="Emphasis"/>
        </w:rPr>
        <w:t xml:space="preserve">.” </w:t>
      </w:r>
      <w:r w:rsidRPr="00E12242">
        <w:rPr>
          <w:sz w:val="14"/>
        </w:rPr>
        <w:t xml:space="preserve">As another workshop participant put it, </w:t>
      </w:r>
      <w:r w:rsidRPr="00E12242">
        <w:rPr>
          <w:rStyle w:val="Emphasis"/>
          <w:highlight w:val="green"/>
        </w:rPr>
        <w:t>people</w:t>
      </w:r>
      <w:r w:rsidRPr="00E12242">
        <w:rPr>
          <w:rStyle w:val="Emphasis"/>
        </w:rPr>
        <w:t xml:space="preserve"> do not go to war to kill; they </w:t>
      </w:r>
      <w:r w:rsidRPr="00E12242">
        <w:rPr>
          <w:rStyle w:val="Emphasis"/>
          <w:highlight w:val="green"/>
        </w:rPr>
        <w:t>go to war over resources</w:t>
      </w:r>
      <w:r w:rsidRPr="00E12242">
        <w:rPr>
          <w:rStyle w:val="Emphasis"/>
        </w:rPr>
        <w:t>, either to protect or to gain the resources for themselves</w:t>
      </w:r>
      <w:r w:rsidRPr="00E12242">
        <w:rPr>
          <w:sz w:val="14"/>
        </w:rPr>
        <w:t xml:space="preserve">. Another observed that hunger results in passivity not conflict. Conflict is over resources, not because people are going hungry. </w:t>
      </w:r>
      <w:r w:rsidRPr="00E12242">
        <w:rPr>
          <w:rStyle w:val="Emphasis"/>
          <w:highlight w:val="green"/>
        </w:rPr>
        <w:t>A study</w:t>
      </w:r>
      <w:r w:rsidRPr="00E12242">
        <w:rPr>
          <w:rStyle w:val="Emphasis"/>
        </w:rPr>
        <w:t xml:space="preserve"> by the International Peace Research Institute </w:t>
      </w:r>
      <w:r w:rsidRPr="00E12242">
        <w:rPr>
          <w:rStyle w:val="Emphasis"/>
          <w:highlight w:val="green"/>
        </w:rPr>
        <w:t xml:space="preserve">indicates that where food security is an issue, it is more likely to result in </w:t>
      </w:r>
      <w:r w:rsidRPr="00E12242">
        <w:rPr>
          <w:rStyle w:val="Emphasis"/>
        </w:rPr>
        <w:t xml:space="preserve">some form of </w:t>
      </w:r>
      <w:r w:rsidRPr="00E12242">
        <w:rPr>
          <w:rStyle w:val="Emphasis"/>
          <w:highlight w:val="green"/>
        </w:rPr>
        <w:t>conflict</w:t>
      </w:r>
      <w:r w:rsidRPr="00E12242">
        <w:rPr>
          <w:rStyle w:val="Emphasis"/>
        </w:rPr>
        <w:t xml:space="preserve">. Darfur, Rwanda, </w:t>
      </w:r>
      <w:proofErr w:type="gramStart"/>
      <w:r w:rsidRPr="00E12242">
        <w:rPr>
          <w:rStyle w:val="Emphasis"/>
        </w:rPr>
        <w:t>Eritrea</w:t>
      </w:r>
      <w:proofErr w:type="gramEnd"/>
      <w:r w:rsidRPr="00E12242">
        <w:rPr>
          <w:rStyle w:val="Emphasis"/>
        </w:rPr>
        <w:t xml:space="preserve"> and the Balkans experienced such wars. </w:t>
      </w:r>
      <w:r w:rsidRPr="00E12242">
        <w:rPr>
          <w:sz w:val="14"/>
        </w:rPr>
        <w:t xml:space="preserve">Governments, especially in developed countries, are increasingly aware of this phenomenon. The UK Ministry of </w:t>
      </w:r>
      <w:proofErr w:type="spellStart"/>
      <w:r w:rsidRPr="00E12242">
        <w:rPr>
          <w:sz w:val="14"/>
        </w:rPr>
        <w:t>Defence</w:t>
      </w:r>
      <w:proofErr w:type="spellEnd"/>
      <w:r w:rsidRPr="00E12242">
        <w:rPr>
          <w:sz w:val="14"/>
        </w:rPr>
        <w:t xml:space="preserve">, the CIA, the US Center for </w:t>
      </w:r>
      <w:r w:rsidRPr="00E12242">
        <w:rPr>
          <w:sz w:val="14"/>
        </w:rPr>
        <w:lastRenderedPageBreak/>
        <w:t xml:space="preserve">Strategic and International Studies and the Oslo Peace Research Institute, </w:t>
      </w:r>
      <w:r w:rsidRPr="00E12242">
        <w:rPr>
          <w:rStyle w:val="Emphasis"/>
        </w:rPr>
        <w:t xml:space="preserve">all identify </w:t>
      </w:r>
      <w:r w:rsidRPr="00E12242">
        <w:rPr>
          <w:rStyle w:val="Emphasis"/>
          <w:highlight w:val="green"/>
        </w:rPr>
        <w:t>famine as a potential trigger for</w:t>
      </w:r>
      <w:r w:rsidRPr="00E12242">
        <w:rPr>
          <w:rStyle w:val="Emphasis"/>
        </w:rPr>
        <w:t xml:space="preserve"> conflicts and possibly </w:t>
      </w:r>
      <w:r w:rsidRPr="00E12242">
        <w:rPr>
          <w:rStyle w:val="Emphasis"/>
          <w:highlight w:val="green"/>
        </w:rPr>
        <w:t>even nuclear war</w:t>
      </w:r>
      <w:r w:rsidRPr="00E12242">
        <w:rPr>
          <w:sz w:val="14"/>
        </w:rPr>
        <w:t xml:space="preserve">. </w:t>
      </w:r>
    </w:p>
    <w:p w14:paraId="5EB6CF8E" w14:textId="26456E21" w:rsidR="002A5186" w:rsidRDefault="002A5186" w:rsidP="002A5186">
      <w:pPr>
        <w:rPr>
          <w:sz w:val="14"/>
        </w:rPr>
      </w:pPr>
    </w:p>
    <w:p w14:paraId="2186A654" w14:textId="77777777" w:rsidR="002A5186" w:rsidRPr="00FF0CF7" w:rsidRDefault="002A5186" w:rsidP="002A5186">
      <w:pPr>
        <w:pStyle w:val="Heading4"/>
        <w:rPr>
          <w:rFonts w:cs="Calibri"/>
        </w:rPr>
      </w:pPr>
      <w:r w:rsidRPr="00FF0CF7">
        <w:rPr>
          <w:rFonts w:cs="Calibri"/>
        </w:rPr>
        <w:t xml:space="preserve">Extinction – nuke war fallout creates Ice Age and mass starvation </w:t>
      </w:r>
    </w:p>
    <w:p w14:paraId="45A7AEB2" w14:textId="77777777" w:rsidR="002A5186" w:rsidRPr="00FF0CF7" w:rsidRDefault="002A5186" w:rsidP="002A5186">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w:t>
      </w:r>
      <w:proofErr w:type="spellStart"/>
      <w:r w:rsidRPr="00FF0CF7">
        <w:t>Ratical</w:t>
      </w:r>
      <w:proofErr w:type="spellEnd"/>
      <w:r w:rsidRPr="00FF0CF7">
        <w:t xml:space="preserve">. March 2015. </w:t>
      </w:r>
      <w:hyperlink r:id="rId20" w:history="1">
        <w:r w:rsidRPr="00FF0CF7">
          <w:rPr>
            <w:rStyle w:val="Hyperlink"/>
          </w:rPr>
          <w:t>https://ratical.org/radiation/NuclearExtinction/StevenStarr022815.html</w:t>
        </w:r>
      </w:hyperlink>
      <w:r w:rsidRPr="00FF0CF7">
        <w:t xml:space="preserve"> TG</w:t>
      </w:r>
    </w:p>
    <w:p w14:paraId="4CE5B5C2" w14:textId="77777777" w:rsidR="002A5186" w:rsidRPr="00FF0CF7" w:rsidRDefault="002A5186" w:rsidP="002A5186">
      <w:pPr>
        <w:rPr>
          <w:rStyle w:val="StyleUnderline"/>
        </w:rPr>
      </w:pPr>
      <w:r w:rsidRPr="00642F86">
        <w:rPr>
          <w:rStyle w:val="StyleUnderline"/>
          <w:highlight w:val="green"/>
        </w:rPr>
        <w:t xml:space="preserve">A war </w:t>
      </w:r>
      <w:r w:rsidRPr="00FF0CF7">
        <w:rPr>
          <w:rStyle w:val="StyleUnderline"/>
        </w:rPr>
        <w:t xml:space="preserve">fought </w:t>
      </w:r>
      <w:r w:rsidRPr="00642F86">
        <w:rPr>
          <w:rStyle w:val="StyleUnderline"/>
          <w:highlight w:val="green"/>
        </w:rPr>
        <w:t>with</w:t>
      </w:r>
      <w:r w:rsidRPr="00FF0CF7">
        <w:rPr>
          <w:rStyle w:val="StyleUnderline"/>
        </w:rPr>
        <w:t xml:space="preserve"> 21st century</w:t>
      </w:r>
      <w:r w:rsidRPr="00FF0CF7">
        <w:t xml:space="preserve"> strategic </w:t>
      </w:r>
      <w:r w:rsidRPr="00642F86">
        <w:rPr>
          <w:rStyle w:val="StyleUnderline"/>
          <w:highlight w:val="green"/>
        </w:rPr>
        <w:t>nuclear weapons</w:t>
      </w:r>
      <w:r w:rsidRPr="00FF0CF7">
        <w:rPr>
          <w:rStyle w:val="StyleUnderline"/>
        </w:rPr>
        <w:t xml:space="preserve"> would be more than just a great catastrophe in human history. If we allow it to happen, such a war </w:t>
      </w:r>
      <w:r w:rsidRPr="00642F86">
        <w:rPr>
          <w:rStyle w:val="StyleUnderline"/>
          <w:highlight w:val="green"/>
        </w:rPr>
        <w:t>would be a mass extinction event</w:t>
      </w:r>
      <w:r w:rsidRPr="00FF0CF7">
        <w:rPr>
          <w:rStyle w:val="StyleUnderline"/>
        </w:rPr>
        <w:t xml:space="preserve"> that </w:t>
      </w:r>
      <w:hyperlink r:id="rId21" w:history="1">
        <w:r w:rsidRPr="00FF0CF7">
          <w:rPr>
            <w:rStyle w:val="StyleUnderline"/>
          </w:rPr>
          <w:t>ends human history</w:t>
        </w:r>
      </w:hyperlink>
      <w:r w:rsidRPr="00FF0CF7">
        <w:rPr>
          <w:rStyle w:val="StyleUnderline"/>
        </w:rPr>
        <w:t>. There is a profound difference between extinction and “an unprecedented disaster,” or even “the end of civilization,” because even after such an immense catastrophe, human life would go on.</w:t>
      </w:r>
    </w:p>
    <w:p w14:paraId="237ABE2D" w14:textId="77777777" w:rsidR="002A5186" w:rsidRPr="00FF0CF7" w:rsidRDefault="002A5186" w:rsidP="002A5186">
      <w:r w:rsidRPr="003B5EFB">
        <w:t xml:space="preserve">But </w:t>
      </w:r>
      <w:r w:rsidRPr="003B5EFB">
        <w:rPr>
          <w:rStyle w:val="StyleUnderline"/>
        </w:rPr>
        <w:t>extinction, by definition, is an event of utter finality, and</w:t>
      </w:r>
      <w:r w:rsidRPr="00FF0CF7">
        <w:rPr>
          <w:rStyle w:val="StyleUnderline"/>
        </w:rPr>
        <w:t xml:space="preserve"> a nuclear war that could cause human extinction should really be considered as the ultimate criminal act</w:t>
      </w:r>
      <w:r w:rsidRPr="00FF0CF7">
        <w:t>. It certainly would be the crime to end all crimes.</w:t>
      </w:r>
    </w:p>
    <w:p w14:paraId="36DE9100" w14:textId="77777777" w:rsidR="002A5186" w:rsidRPr="00FF0CF7" w:rsidRDefault="002A5186" w:rsidP="002A5186">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642F86">
        <w:rPr>
          <w:rStyle w:val="StyleUnderline"/>
          <w:highlight w:val="green"/>
        </w:rPr>
        <w:t>for many years it would be too cold and dark to</w:t>
      </w:r>
      <w:r w:rsidRPr="00FF0CF7">
        <w:rPr>
          <w:rStyle w:val="StyleUnderline"/>
        </w:rPr>
        <w:t xml:space="preserve"> even </w:t>
      </w:r>
      <w:r w:rsidRPr="00642F86">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136D7FE0" w14:textId="77777777" w:rsidR="002A5186" w:rsidRPr="00FF0CF7" w:rsidRDefault="002A5186" w:rsidP="002A5186">
      <w:pPr>
        <w:rPr>
          <w:rStyle w:val="StyleUnderline"/>
        </w:rPr>
      </w:pPr>
      <w:r w:rsidRPr="00FF0CF7">
        <w:rPr>
          <w:rStyle w:val="StyleUnderline"/>
        </w:rPr>
        <w:t xml:space="preserve">The environmental consequences of nuclear war would attack the ecological support systems of life at every level. </w:t>
      </w:r>
      <w:r w:rsidRPr="00642F86">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642F86">
        <w:rPr>
          <w:rStyle w:val="StyleUnderline"/>
          <w:highlight w:val="green"/>
        </w:rPr>
        <w:t>would poison the biosphere. Millions of tons of smoke would</w:t>
      </w:r>
      <w:r w:rsidRPr="00FF0CF7">
        <w:rPr>
          <w:rStyle w:val="StyleUnderline"/>
        </w:rPr>
        <w:t xml:space="preserve"> act to </w:t>
      </w:r>
      <w:hyperlink r:id="rId22" w:history="1">
        <w:r w:rsidRPr="00642F86">
          <w:rPr>
            <w:rStyle w:val="StyleUnderline"/>
            <w:highlight w:val="green"/>
          </w:rPr>
          <w:t>destroy</w:t>
        </w:r>
        <w:r w:rsidRPr="00FF0CF7">
          <w:rPr>
            <w:rStyle w:val="StyleUnderline"/>
          </w:rPr>
          <w:t xml:space="preserve"> Earth’s protective </w:t>
        </w:r>
        <w:r w:rsidRPr="00642F86">
          <w:rPr>
            <w:rStyle w:val="StyleUnderline"/>
            <w:highlight w:val="green"/>
          </w:rPr>
          <w:t>ozone</w:t>
        </w:r>
        <w:r w:rsidRPr="00FF0CF7">
          <w:rPr>
            <w:rStyle w:val="StyleUnderline"/>
          </w:rPr>
          <w:t xml:space="preserve"> layer</w:t>
        </w:r>
      </w:hyperlink>
      <w:r w:rsidRPr="00FF0CF7">
        <w:rPr>
          <w:rStyle w:val="StyleUnderline"/>
        </w:rPr>
        <w:t> </w:t>
      </w:r>
      <w:r w:rsidRPr="00642F86">
        <w:rPr>
          <w:rStyle w:val="StyleUnderline"/>
          <w:highlight w:val="green"/>
        </w:rPr>
        <w:t>and block</w:t>
      </w:r>
      <w:r w:rsidRPr="00FF0CF7">
        <w:rPr>
          <w:rStyle w:val="StyleUnderline"/>
        </w:rPr>
        <w:t xml:space="preserve"> most </w:t>
      </w:r>
      <w:r w:rsidRPr="00642F86">
        <w:rPr>
          <w:rStyle w:val="StyleUnderline"/>
          <w:highlight w:val="green"/>
        </w:rPr>
        <w:t>sunlight</w:t>
      </w:r>
      <w:r w:rsidRPr="00FF0CF7">
        <w:rPr>
          <w:rStyle w:val="StyleUnderline"/>
        </w:rPr>
        <w:t xml:space="preserve"> from reaching Earth’s surface, </w:t>
      </w:r>
      <w:r w:rsidRPr="00642F86">
        <w:rPr>
          <w:rStyle w:val="StyleUnderline"/>
          <w:highlight w:val="green"/>
        </w:rPr>
        <w:t>creating Ice Age</w:t>
      </w:r>
      <w:r w:rsidRPr="00FF0CF7">
        <w:rPr>
          <w:rStyle w:val="StyleUnderline"/>
        </w:rPr>
        <w:t xml:space="preserve"> weather conditions that would last </w:t>
      </w:r>
      <w:r w:rsidRPr="00642F86">
        <w:rPr>
          <w:rStyle w:val="StyleUnderline"/>
          <w:highlight w:val="green"/>
        </w:rPr>
        <w:t>for decades</w:t>
      </w:r>
      <w:r w:rsidRPr="00FF0CF7">
        <w:rPr>
          <w:rStyle w:val="StyleUnderline"/>
        </w:rPr>
        <w:t>.</w:t>
      </w:r>
    </w:p>
    <w:p w14:paraId="6ACF63CD" w14:textId="77777777" w:rsidR="002A5186" w:rsidRPr="00FF0CF7" w:rsidRDefault="002A5186" w:rsidP="002A5186">
      <w:r w:rsidRPr="00FF0CF7">
        <w:t>Yet the political and military leaders who control nuclear weapons strictly avoid any direct public discussion of the consequences of nuclear war. They do so by arguing that nuclear weapons are not intended to be used, but only to deter.</w:t>
      </w:r>
    </w:p>
    <w:p w14:paraId="3134AEDA" w14:textId="6DE11A54" w:rsidR="002A5186" w:rsidRDefault="002A5186" w:rsidP="002A5186">
      <w:pPr>
        <w:rPr>
          <w:rStyle w:val="StyleUnderlin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642F86">
        <w:rPr>
          <w:rStyle w:val="StyleUnderline"/>
          <w:highlight w:val="green"/>
        </w:rPr>
        <w:t>virtually any nuclear war</w:t>
      </w:r>
      <w:r w:rsidRPr="00FF0CF7">
        <w:rPr>
          <w:rStyle w:val="StyleUnderline"/>
        </w:rPr>
        <w:t xml:space="preserve">, fought with even a fraction of the operational and deployed nuclear arsenals, </w:t>
      </w:r>
      <w:r w:rsidRPr="00642F86">
        <w:rPr>
          <w:rStyle w:val="StyleUnderline"/>
          <w:highlight w:val="green"/>
        </w:rPr>
        <w:t>will leave the Earth essentially uninhabitable</w:t>
      </w:r>
      <w:r w:rsidRPr="00FF0CF7">
        <w:rPr>
          <w:rStyle w:val="StyleUnderline"/>
        </w:rPr>
        <w:t>.</w:t>
      </w:r>
    </w:p>
    <w:p w14:paraId="3A6B92E1" w14:textId="77777777" w:rsidR="00534613" w:rsidRPr="00534613" w:rsidRDefault="00534613" w:rsidP="00534613"/>
    <w:p w14:paraId="509E9EE9" w14:textId="5C937F47" w:rsidR="002A5186" w:rsidRDefault="002A5186" w:rsidP="002A5186">
      <w:pPr>
        <w:rPr>
          <w:sz w:val="14"/>
        </w:rPr>
      </w:pPr>
    </w:p>
    <w:p w14:paraId="361CF647" w14:textId="1C619809" w:rsidR="002A5186" w:rsidRDefault="00163F1E" w:rsidP="00913B3E">
      <w:pPr>
        <w:pStyle w:val="Heading3"/>
      </w:pPr>
      <w:r>
        <w:lastRenderedPageBreak/>
        <w:t>Under view</w:t>
      </w:r>
    </w:p>
    <w:p w14:paraId="502B11BC" w14:textId="77777777" w:rsidR="00F975A3" w:rsidRPr="002A5186" w:rsidRDefault="00F975A3" w:rsidP="002A5186"/>
    <w:sectPr w:rsidR="00F975A3" w:rsidRPr="002A51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51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F24"/>
    <w:rsid w:val="00150864"/>
    <w:rsid w:val="00152DC2"/>
    <w:rsid w:val="00163F1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26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186"/>
    <w:rsid w:val="002B5511"/>
    <w:rsid w:val="002B7ACF"/>
    <w:rsid w:val="002E0643"/>
    <w:rsid w:val="002E392E"/>
    <w:rsid w:val="002E6BBC"/>
    <w:rsid w:val="002F1BA9"/>
    <w:rsid w:val="002F6E74"/>
    <w:rsid w:val="003106B3"/>
    <w:rsid w:val="0031385D"/>
    <w:rsid w:val="003171AB"/>
    <w:rsid w:val="003223B2"/>
    <w:rsid w:val="00322A67"/>
    <w:rsid w:val="00323C3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324"/>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613"/>
    <w:rsid w:val="00536D8B"/>
    <w:rsid w:val="005379C3"/>
    <w:rsid w:val="0054585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75E"/>
    <w:rsid w:val="005E1860"/>
    <w:rsid w:val="005E6681"/>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8BC"/>
    <w:rsid w:val="0065727C"/>
    <w:rsid w:val="00674A78"/>
    <w:rsid w:val="00696A16"/>
    <w:rsid w:val="006A4840"/>
    <w:rsid w:val="006A52A0"/>
    <w:rsid w:val="006A7E1D"/>
    <w:rsid w:val="006C3A56"/>
    <w:rsid w:val="006D13F4"/>
    <w:rsid w:val="006D384E"/>
    <w:rsid w:val="006D6AED"/>
    <w:rsid w:val="006E6D0B"/>
    <w:rsid w:val="006F126E"/>
    <w:rsid w:val="006F32C9"/>
    <w:rsid w:val="006F3834"/>
    <w:rsid w:val="006F5693"/>
    <w:rsid w:val="006F5D4C"/>
    <w:rsid w:val="00717B01"/>
    <w:rsid w:val="007227D9"/>
    <w:rsid w:val="0072491F"/>
    <w:rsid w:val="00725598"/>
    <w:rsid w:val="00732DB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704"/>
    <w:rsid w:val="008D1B91"/>
    <w:rsid w:val="008D724A"/>
    <w:rsid w:val="008E7A3E"/>
    <w:rsid w:val="008F41FD"/>
    <w:rsid w:val="008F4479"/>
    <w:rsid w:val="008F4BA0"/>
    <w:rsid w:val="00901726"/>
    <w:rsid w:val="00913B3E"/>
    <w:rsid w:val="00920E6A"/>
    <w:rsid w:val="009213F1"/>
    <w:rsid w:val="00931816"/>
    <w:rsid w:val="00932C71"/>
    <w:rsid w:val="009509D5"/>
    <w:rsid w:val="009538F5"/>
    <w:rsid w:val="00957187"/>
    <w:rsid w:val="00960255"/>
    <w:rsid w:val="009603E1"/>
    <w:rsid w:val="00961C9D"/>
    <w:rsid w:val="00963065"/>
    <w:rsid w:val="009704E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DC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3AB"/>
    <w:rsid w:val="00B24662"/>
    <w:rsid w:val="00B3569C"/>
    <w:rsid w:val="00B405F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719"/>
    <w:rsid w:val="00BC64FF"/>
    <w:rsid w:val="00BC7C37"/>
    <w:rsid w:val="00BD2244"/>
    <w:rsid w:val="00BD726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923"/>
    <w:rsid w:val="00C56DCC"/>
    <w:rsid w:val="00C57075"/>
    <w:rsid w:val="00C72AFE"/>
    <w:rsid w:val="00C81619"/>
    <w:rsid w:val="00CA013C"/>
    <w:rsid w:val="00CA0873"/>
    <w:rsid w:val="00CA6D6D"/>
    <w:rsid w:val="00CC3217"/>
    <w:rsid w:val="00CC7A4E"/>
    <w:rsid w:val="00CD1359"/>
    <w:rsid w:val="00CD4C83"/>
    <w:rsid w:val="00D01EDC"/>
    <w:rsid w:val="00D078AA"/>
    <w:rsid w:val="00D10058"/>
    <w:rsid w:val="00D11978"/>
    <w:rsid w:val="00D12DAE"/>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F2E"/>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044"/>
    <w:rsid w:val="00EB33FF"/>
    <w:rsid w:val="00EB3D1A"/>
    <w:rsid w:val="00EC2759"/>
    <w:rsid w:val="00EC6CC4"/>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80B"/>
    <w:rsid w:val="00F94060"/>
    <w:rsid w:val="00F975A3"/>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02CFAE"/>
  <w14:defaultImageDpi w14:val="300"/>
  <w15:docId w15:val="{C8B5E5C1-B61D-1942-9E91-42116E49C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5186"/>
    <w:rPr>
      <w:rFonts w:ascii="Calibri" w:eastAsia="Times New Roman" w:hAnsi="Calibri" w:cs="Times New Roman"/>
    </w:rPr>
  </w:style>
  <w:style w:type="paragraph" w:styleId="Heading1">
    <w:name w:val="heading 1"/>
    <w:aliases w:val="Pocket"/>
    <w:basedOn w:val="Normal"/>
    <w:next w:val="Normal"/>
    <w:link w:val="Heading1Char"/>
    <w:uiPriority w:val="9"/>
    <w:qFormat/>
    <w:rsid w:val="002A518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518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518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2A5186"/>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51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186"/>
  </w:style>
  <w:style w:type="character" w:customStyle="1" w:styleId="Heading1Char">
    <w:name w:val="Heading 1 Char"/>
    <w:aliases w:val="Pocket Char"/>
    <w:basedOn w:val="DefaultParagraphFont"/>
    <w:link w:val="Heading1"/>
    <w:uiPriority w:val="9"/>
    <w:rsid w:val="002A51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51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518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2A51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A518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8."/>
    <w:basedOn w:val="DefaultParagraphFont"/>
    <w:uiPriority w:val="1"/>
    <w:qFormat/>
    <w:rsid w:val="002A5186"/>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
    <w:basedOn w:val="DefaultParagraphFont"/>
    <w:link w:val="textbold"/>
    <w:uiPriority w:val="20"/>
    <w:qFormat/>
    <w:rsid w:val="002A51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5186"/>
    <w:rPr>
      <w:color w:val="auto"/>
      <w:u w:val="none"/>
    </w:rPr>
  </w:style>
  <w:style w:type="character" w:styleId="Hyperlink">
    <w:name w:val="Hyperlink"/>
    <w:aliases w:val="heading 1 (block title),Important,Read,Card Text,Analytic Text,Internet link,Char Char1,Block Char1,Char Char Char Char Char Char Char Char Char1,Char1 Char1,Char Char Char Char Char Char Char Char2,Text 7 Char1,AHeading 1 Char1,Internet Link"/>
    <w:basedOn w:val="DefaultParagraphFont"/>
    <w:uiPriority w:val="99"/>
    <w:unhideWhenUsed/>
    <w:rsid w:val="002A5186"/>
    <w:rPr>
      <w:color w:val="auto"/>
      <w:u w:val="none"/>
    </w:rPr>
  </w:style>
  <w:style w:type="paragraph" w:styleId="DocumentMap">
    <w:name w:val="Document Map"/>
    <w:basedOn w:val="Normal"/>
    <w:link w:val="DocumentMapChar"/>
    <w:uiPriority w:val="99"/>
    <w:semiHidden/>
    <w:unhideWhenUsed/>
    <w:rsid w:val="002A5186"/>
    <w:rPr>
      <w:rFonts w:ascii="Lucida Grande" w:hAnsi="Lucida Grande" w:cs="Lucida Grande"/>
    </w:rPr>
  </w:style>
  <w:style w:type="character" w:customStyle="1" w:styleId="DocumentMapChar">
    <w:name w:val="Document Map Char"/>
    <w:basedOn w:val="DefaultParagraphFont"/>
    <w:link w:val="DocumentMap"/>
    <w:uiPriority w:val="99"/>
    <w:semiHidden/>
    <w:rsid w:val="002A5186"/>
    <w:rPr>
      <w:rFonts w:ascii="Lucida Grande" w:eastAsia="Times New Roman" w:hAnsi="Lucida Grande" w:cs="Lucida Grande"/>
    </w:rPr>
  </w:style>
  <w:style w:type="paragraph" w:customStyle="1" w:styleId="textbold">
    <w:name w:val="text bold"/>
    <w:basedOn w:val="Normal"/>
    <w:link w:val="Emphasis"/>
    <w:uiPriority w:val="20"/>
    <w:qFormat/>
    <w:rsid w:val="002A5186"/>
    <w:pPr>
      <w:ind w:left="720"/>
      <w:jc w:val="both"/>
    </w:pPr>
    <w:rPr>
      <w:rFonts w:eastAsiaTheme="minorEastAsia" w:cstheme="minorBidi"/>
      <w:b/>
      <w:iCs/>
      <w:sz w:val="22"/>
      <w:u w:val="single"/>
    </w:rPr>
  </w:style>
  <w:style w:type="paragraph" w:customStyle="1" w:styleId="BigJr">
    <w:name w:val="Big Jr."/>
    <w:basedOn w:val="Normal"/>
    <w:autoRedefine/>
    <w:qFormat/>
    <w:rsid w:val="002A5186"/>
    <w:rPr>
      <w:b/>
      <w:color w:val="000000"/>
      <w:szCs w:val="28"/>
    </w:rPr>
  </w:style>
  <w:style w:type="paragraph" w:styleId="BodyText">
    <w:name w:val="Body Text"/>
    <w:basedOn w:val="Normal"/>
    <w:link w:val="BodyTextChar"/>
    <w:rsid w:val="002A5186"/>
    <w:pPr>
      <w:spacing w:after="140" w:line="276" w:lineRule="auto"/>
    </w:pPr>
    <w:rPr>
      <w:rFonts w:eastAsia="Calibri"/>
    </w:rPr>
  </w:style>
  <w:style w:type="character" w:customStyle="1" w:styleId="BodyTextChar">
    <w:name w:val="Body Text Char"/>
    <w:basedOn w:val="DefaultParagraphFont"/>
    <w:link w:val="BodyText"/>
    <w:rsid w:val="002A51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alytera.co/" TargetMode="External"/><Relationship Id="rId18" Type="http://schemas.openxmlformats.org/officeDocument/2006/relationships/hyperlink" Target="http://www.businessinsider.com/microsoft-marijuana-tracking-software-2016-11" TargetMode="External"/><Relationship Id="rId3" Type="http://schemas.openxmlformats.org/officeDocument/2006/relationships/customXml" Target="../customXml/item3.xml"/><Relationship Id="rId21" Type="http://schemas.openxmlformats.org/officeDocument/2006/relationships/hyperlink" Target="https://ratical.org/radiation/NuclearExtinction/StarrNuclearWinterOct09.pdf" TargetMode="External"/><Relationship Id="rId7" Type="http://schemas.openxmlformats.org/officeDocument/2006/relationships/settings" Target="settings.xml"/><Relationship Id="rId12" Type="http://schemas.openxmlformats.org/officeDocument/2006/relationships/hyperlink" Target="http://fortune.com/2016/02/01/marijuana-sales-legal/" TargetMode="External"/><Relationship Id="rId17" Type="http://schemas.openxmlformats.org/officeDocument/2006/relationships/hyperlink" Target="https://massroots.com/" TargetMode="External"/><Relationship Id="rId2" Type="http://schemas.openxmlformats.org/officeDocument/2006/relationships/customXml" Target="../customXml/item2.xml"/><Relationship Id="rId16" Type="http://schemas.openxmlformats.org/officeDocument/2006/relationships/hyperlink" Target="https://tlscorp.com/"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ebench.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annafuse.com/" TargetMode="External"/><Relationship Id="rId23" Type="http://schemas.openxmlformats.org/officeDocument/2006/relationships/fontTable" Target="fontTable.xml"/><Relationship Id="rId10" Type="http://schemas.openxmlformats.org/officeDocument/2006/relationships/hyperlink" Target="https://www.marijuanatimes.org/patenting-cannabis-strains-good-or-bad/" TargetMode="External"/><Relationship Id="rId19" Type="http://schemas.openxmlformats.org/officeDocument/2006/relationships/hyperlink" Target="https://www.futuredirections.org.au/publication/international-conflict-triggers-and-potential-conflict-points-resulting-from-food-and-water-insecurity/" TargetMode="External"/><Relationship Id="rId4" Type="http://schemas.openxmlformats.org/officeDocument/2006/relationships/customXml" Target="../customXml/item4.xml"/><Relationship Id="rId9" Type="http://schemas.openxmlformats.org/officeDocument/2006/relationships/hyperlink" Target="https://link.springer.com/article/10.1007/s10516-021-09573-4" TargetMode="External"/><Relationship Id="rId14" Type="http://schemas.openxmlformats.org/officeDocument/2006/relationships/hyperlink" Target="http://www.ibtimes.com/legal-marijuana-cultivation-driving-technology-revolution-industrial-agriculture-1925167"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ashkoll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11</Pages>
  <Words>4995</Words>
  <Characters>28477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Akaash Kolluri</cp:lastModifiedBy>
  <cp:revision>30</cp:revision>
  <dcterms:created xsi:type="dcterms:W3CDTF">2021-09-12T02:59:00Z</dcterms:created>
  <dcterms:modified xsi:type="dcterms:W3CDTF">2021-09-12T05:12:00Z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