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B63F9" w14:textId="77777777" w:rsidR="007E6B07" w:rsidRDefault="007E6B07" w:rsidP="007E6B07">
      <w:pPr>
        <w:pStyle w:val="Heading2"/>
      </w:pPr>
      <w:r>
        <w:t>1AC</w:t>
      </w:r>
    </w:p>
    <w:p w14:paraId="148712D6" w14:textId="77777777" w:rsidR="007E6B07" w:rsidRPr="003F5B52" w:rsidRDefault="007E6B07" w:rsidP="007E6B07">
      <w:pPr>
        <w:pStyle w:val="Heading3"/>
        <w:rPr>
          <w:rFonts w:cs="Calibri"/>
        </w:rPr>
      </w:pPr>
      <w:r>
        <w:rPr>
          <w:rFonts w:cs="Calibri"/>
        </w:rPr>
        <w:lastRenderedPageBreak/>
        <w:t xml:space="preserve">Adv 1: </w:t>
      </w:r>
      <w:r w:rsidRPr="003F5B52">
        <w:rPr>
          <w:rFonts w:cs="Calibri"/>
        </w:rPr>
        <w:t>Debris</w:t>
      </w:r>
      <w:r>
        <w:rPr>
          <w:rFonts w:cs="Calibri"/>
        </w:rPr>
        <w:t xml:space="preserve"> (3:15)</w:t>
      </w:r>
    </w:p>
    <w:p w14:paraId="1CEA6B3E" w14:textId="77777777" w:rsidR="007E6B07" w:rsidRPr="003F5B52" w:rsidRDefault="007E6B07" w:rsidP="007E6B07">
      <w:pPr>
        <w:pStyle w:val="Heading4"/>
        <w:rPr>
          <w:rFonts w:cs="Calibri"/>
        </w:rPr>
      </w:pPr>
      <w:r w:rsidRPr="003F5B52">
        <w:rPr>
          <w:rFonts w:cs="Calibri"/>
        </w:rPr>
        <w:t xml:space="preserve">Incoming </w:t>
      </w:r>
      <w:r w:rsidRPr="003F5B52">
        <w:rPr>
          <w:rFonts w:cs="Calibri"/>
          <w:u w:val="single"/>
        </w:rPr>
        <w:t>mega-constellations</w:t>
      </w:r>
      <w:r w:rsidRPr="003F5B52">
        <w:rPr>
          <w:rFonts w:cs="Calibri"/>
        </w:rPr>
        <w:t xml:space="preserve"> of satellites ensure </w:t>
      </w:r>
      <w:r w:rsidRPr="003F5B52">
        <w:rPr>
          <w:rFonts w:cs="Calibri"/>
          <w:u w:val="single"/>
        </w:rPr>
        <w:t>unmanageable</w:t>
      </w:r>
      <w:r w:rsidRPr="003F5B52">
        <w:rPr>
          <w:rFonts w:cs="Calibri"/>
        </w:rPr>
        <w:t xml:space="preserve"> space debris, triggering the </w:t>
      </w:r>
      <w:r w:rsidRPr="003F5B52">
        <w:rPr>
          <w:rFonts w:cs="Calibri"/>
          <w:u w:val="single"/>
        </w:rPr>
        <w:t>Kessler Syndrome</w:t>
      </w:r>
    </w:p>
    <w:p w14:paraId="6820F8A5" w14:textId="77777777" w:rsidR="007E6B07" w:rsidRPr="003F5B52" w:rsidRDefault="007E6B07" w:rsidP="007E6B07">
      <w:r w:rsidRPr="003F5B52">
        <w:rPr>
          <w:rStyle w:val="Style13ptBold"/>
        </w:rPr>
        <w:t>Boley &amp; Byers 21</w:t>
      </w:r>
      <w:r w:rsidRPr="003F5B52">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3F5B52">
          <w:rPr>
            <w:rStyle w:val="Hyperlink"/>
          </w:rPr>
          <w:t>https://www.nature.com/articles/s41598-021-89909-7</w:t>
        </w:r>
      </w:hyperlink>
      <w:r w:rsidRPr="003F5B52">
        <w:t>] brett</w:t>
      </w:r>
    </w:p>
    <w:p w14:paraId="53EFCAF3" w14:textId="77777777" w:rsidR="007E6B07" w:rsidRPr="003F5B52" w:rsidRDefault="007E6B07" w:rsidP="007E6B07">
      <w:pPr>
        <w:rPr>
          <w:sz w:val="16"/>
        </w:rPr>
      </w:pPr>
      <w:r w:rsidRPr="003F5B52">
        <w:rPr>
          <w:rStyle w:val="StyleUnderline"/>
          <w:highlight w:val="green"/>
        </w:rPr>
        <w:t>Companies</w:t>
      </w:r>
      <w:r w:rsidRPr="003F5B52">
        <w:rPr>
          <w:rStyle w:val="StyleUnderline"/>
        </w:rPr>
        <w:t xml:space="preserve"> are placing satellites into orbit at an unprecedented frequency to </w:t>
      </w:r>
      <w:r w:rsidRPr="003F5B52">
        <w:rPr>
          <w:rStyle w:val="StyleUnderline"/>
          <w:highlight w:val="green"/>
        </w:rPr>
        <w:t xml:space="preserve">build </w:t>
      </w:r>
      <w:r w:rsidRPr="003F5B52">
        <w:rPr>
          <w:rStyle w:val="Emphasis"/>
          <w:highlight w:val="green"/>
        </w:rPr>
        <w:t>‘mega-constellations’</w:t>
      </w:r>
      <w:r w:rsidRPr="003F5B52">
        <w:rPr>
          <w:rStyle w:val="StyleUnderline"/>
          <w:highlight w:val="green"/>
        </w:rPr>
        <w:t xml:space="preserve"> of</w:t>
      </w:r>
      <w:r w:rsidRPr="003F5B52">
        <w:rPr>
          <w:rStyle w:val="StyleUnderline"/>
        </w:rPr>
        <w:t xml:space="preserve"> communications </w:t>
      </w:r>
      <w:r w:rsidRPr="003F5B52">
        <w:rPr>
          <w:rStyle w:val="StyleUnderline"/>
          <w:highlight w:val="green"/>
        </w:rPr>
        <w:t xml:space="preserve">satellites </w:t>
      </w:r>
      <w:r w:rsidRPr="003F5B52">
        <w:rPr>
          <w:rStyle w:val="StyleUnderline"/>
        </w:rPr>
        <w:t>in</w:t>
      </w:r>
      <w:r w:rsidRPr="003F5B52">
        <w:rPr>
          <w:sz w:val="16"/>
        </w:rPr>
        <w:t xml:space="preserve"> Low Earth Orbit (</w:t>
      </w:r>
      <w:r w:rsidRPr="003F5B52">
        <w:rPr>
          <w:rStyle w:val="Emphasis"/>
        </w:rPr>
        <w:t>LEO</w:t>
      </w:r>
      <w:r w:rsidRPr="003F5B52">
        <w:rPr>
          <w:sz w:val="16"/>
        </w:rPr>
        <w:t xml:space="preserve">). </w:t>
      </w:r>
      <w:r w:rsidRPr="003F5B52">
        <w:rPr>
          <w:rStyle w:val="Emphasis"/>
        </w:rPr>
        <w:t>In two years</w:t>
      </w:r>
      <w:r w:rsidRPr="003F5B52">
        <w:rPr>
          <w:sz w:val="16"/>
        </w:rPr>
        <w:t xml:space="preserve">, </w:t>
      </w:r>
      <w:r w:rsidRPr="003F5B52">
        <w:rPr>
          <w:rStyle w:val="StyleUnderline"/>
          <w:highlight w:val="green"/>
        </w:rPr>
        <w:t>the number</w:t>
      </w:r>
      <w:r w:rsidRPr="003F5B52">
        <w:rPr>
          <w:rStyle w:val="StyleUnderline"/>
        </w:rPr>
        <w:t xml:space="preserve"> of</w:t>
      </w:r>
      <w:r w:rsidRPr="003F5B52">
        <w:rPr>
          <w:sz w:val="16"/>
        </w:rPr>
        <w:t xml:space="preserve"> active and defunct </w:t>
      </w:r>
      <w:r w:rsidRPr="003F5B52">
        <w:rPr>
          <w:rStyle w:val="StyleUnderline"/>
        </w:rPr>
        <w:t xml:space="preserve">satellites </w:t>
      </w:r>
      <w:r w:rsidRPr="003F5B52">
        <w:rPr>
          <w:rStyle w:val="StyleUnderline"/>
          <w:highlight w:val="green"/>
        </w:rPr>
        <w:t xml:space="preserve">in </w:t>
      </w:r>
      <w:r w:rsidRPr="003F5B52">
        <w:rPr>
          <w:rStyle w:val="Emphasis"/>
          <w:highlight w:val="green"/>
        </w:rPr>
        <w:t>LEO</w:t>
      </w:r>
      <w:r w:rsidRPr="003F5B52">
        <w:rPr>
          <w:rStyle w:val="StyleUnderline"/>
          <w:highlight w:val="green"/>
        </w:rPr>
        <w:t xml:space="preserve"> has increased by</w:t>
      </w:r>
      <w:r w:rsidRPr="003F5B52">
        <w:rPr>
          <w:rStyle w:val="StyleUnderline"/>
        </w:rPr>
        <w:t xml:space="preserve"> over </w:t>
      </w:r>
      <w:r w:rsidRPr="003F5B52">
        <w:rPr>
          <w:rStyle w:val="StyleUnderline"/>
          <w:highlight w:val="green"/>
        </w:rPr>
        <w:t>50%</w:t>
      </w:r>
      <w:r w:rsidRPr="003F5B52">
        <w:rPr>
          <w:sz w:val="16"/>
          <w:highlight w:val="green"/>
        </w:rPr>
        <w:t>,</w:t>
      </w:r>
      <w:r w:rsidRPr="003F5B52">
        <w:rPr>
          <w:sz w:val="16"/>
        </w:rPr>
        <w:t xml:space="preserve"> to about </w:t>
      </w:r>
      <w:r w:rsidRPr="003F5B52">
        <w:rPr>
          <w:rStyle w:val="Emphasis"/>
        </w:rPr>
        <w:t>5000</w:t>
      </w:r>
      <w:r w:rsidRPr="003F5B52">
        <w:rPr>
          <w:sz w:val="16"/>
        </w:rPr>
        <w:t xml:space="preserve"> (</w:t>
      </w:r>
      <w:r w:rsidRPr="003F5B52">
        <w:rPr>
          <w:rStyle w:val="Emphasis"/>
        </w:rPr>
        <w:t>as of</w:t>
      </w:r>
      <w:r w:rsidRPr="003F5B52">
        <w:rPr>
          <w:sz w:val="16"/>
        </w:rPr>
        <w:t xml:space="preserve"> 30 </w:t>
      </w:r>
      <w:r w:rsidRPr="003F5B52">
        <w:rPr>
          <w:rStyle w:val="StyleUnderline"/>
        </w:rPr>
        <w:t xml:space="preserve">March </w:t>
      </w:r>
      <w:r w:rsidRPr="003F5B52">
        <w:rPr>
          <w:rStyle w:val="Emphasis"/>
        </w:rPr>
        <w:t>2021</w:t>
      </w:r>
      <w:r w:rsidRPr="003F5B52">
        <w:rPr>
          <w:sz w:val="16"/>
        </w:rPr>
        <w:t xml:space="preserve">). </w:t>
      </w:r>
      <w:r w:rsidRPr="003F5B52">
        <w:rPr>
          <w:rStyle w:val="Emphasis"/>
          <w:highlight w:val="green"/>
        </w:rPr>
        <w:t>SpaceX</w:t>
      </w:r>
      <w:r w:rsidRPr="003F5B52">
        <w:rPr>
          <w:sz w:val="16"/>
        </w:rPr>
        <w:t xml:space="preserve"> </w:t>
      </w:r>
      <w:r w:rsidRPr="003F5B52">
        <w:rPr>
          <w:rStyle w:val="Emphasis"/>
        </w:rPr>
        <w:t>alone</w:t>
      </w:r>
      <w:r w:rsidRPr="003F5B52">
        <w:rPr>
          <w:sz w:val="16"/>
        </w:rPr>
        <w:t xml:space="preserve"> </w:t>
      </w:r>
      <w:r w:rsidRPr="003F5B52">
        <w:rPr>
          <w:rStyle w:val="StyleUnderline"/>
        </w:rPr>
        <w:t xml:space="preserve">is on track to </w:t>
      </w:r>
      <w:r w:rsidRPr="003F5B52">
        <w:rPr>
          <w:rStyle w:val="StyleUnderline"/>
          <w:highlight w:val="green"/>
        </w:rPr>
        <w:t>add 11,000</w:t>
      </w:r>
      <w:r w:rsidRPr="003F5B52">
        <w:rPr>
          <w:sz w:val="16"/>
        </w:rPr>
        <w:t xml:space="preserve"> more as it builds its Starlink mega-constellation </w:t>
      </w:r>
      <w:r w:rsidRPr="003F5B52">
        <w:rPr>
          <w:rStyle w:val="StyleUnderline"/>
          <w:highlight w:val="green"/>
        </w:rPr>
        <w:t>and</w:t>
      </w:r>
      <w:r w:rsidRPr="003F5B52">
        <w:rPr>
          <w:rStyle w:val="StyleUnderline"/>
        </w:rPr>
        <w:t xml:space="preserve"> has</w:t>
      </w:r>
      <w:r w:rsidRPr="003F5B52">
        <w:rPr>
          <w:sz w:val="16"/>
        </w:rPr>
        <w:t xml:space="preserve"> already </w:t>
      </w:r>
      <w:r w:rsidRPr="003F5B52">
        <w:rPr>
          <w:rStyle w:val="StyleUnderline"/>
          <w:highlight w:val="green"/>
        </w:rPr>
        <w:t>filed for</w:t>
      </w:r>
      <w:r w:rsidRPr="003F5B52">
        <w:rPr>
          <w:rStyle w:val="StyleUnderline"/>
        </w:rPr>
        <w:t xml:space="preserve"> permission for </w:t>
      </w:r>
      <w:r w:rsidRPr="003F5B52">
        <w:rPr>
          <w:rStyle w:val="StyleUnderline"/>
          <w:highlight w:val="green"/>
        </w:rPr>
        <w:t>another 30,000</w:t>
      </w:r>
      <w:r w:rsidRPr="003F5B52">
        <w:rPr>
          <w:sz w:val="16"/>
        </w:rPr>
        <w:t xml:space="preserve"> satellites </w:t>
      </w:r>
      <w:r w:rsidRPr="003F5B52">
        <w:rPr>
          <w:rStyle w:val="StyleUnderline"/>
        </w:rPr>
        <w:t>with the</w:t>
      </w:r>
      <w:r w:rsidRPr="003F5B52">
        <w:rPr>
          <w:sz w:val="16"/>
        </w:rPr>
        <w:t xml:space="preserve"> Federal Communications Commission (</w:t>
      </w:r>
      <w:r w:rsidRPr="003F5B52">
        <w:rPr>
          <w:rStyle w:val="StyleUnderline"/>
        </w:rPr>
        <w:t>FCC</w:t>
      </w:r>
      <w:r w:rsidRPr="003F5B52">
        <w:rPr>
          <w:sz w:val="16"/>
        </w:rPr>
        <w:t xml:space="preserve">)1. Others have similar plans, including </w:t>
      </w:r>
      <w:r w:rsidRPr="003F5B52">
        <w:rPr>
          <w:rStyle w:val="Emphasis"/>
        </w:rPr>
        <w:t>OneWeb, Amazon, Telesat,</w:t>
      </w:r>
      <w:r w:rsidRPr="003F5B52">
        <w:rPr>
          <w:sz w:val="16"/>
        </w:rPr>
        <w:t xml:space="preserve"> and GW, which is a Chinese state-owned company2. The </w:t>
      </w:r>
      <w:r w:rsidRPr="003F5B52">
        <w:rPr>
          <w:rStyle w:val="StyleUnderline"/>
        </w:rPr>
        <w:t>current governance system for LEO</w:t>
      </w:r>
      <w:r w:rsidRPr="003F5B52">
        <w:rPr>
          <w:sz w:val="16"/>
        </w:rPr>
        <w:t xml:space="preserve">, while slowly changing, </w:t>
      </w:r>
      <w:r w:rsidRPr="003F5B52">
        <w:rPr>
          <w:rStyle w:val="StyleUnderline"/>
        </w:rPr>
        <w:t xml:space="preserve">is ill-equipped to handle </w:t>
      </w:r>
      <w:r w:rsidRPr="003F5B52">
        <w:rPr>
          <w:rStyle w:val="Emphasis"/>
          <w:highlight w:val="green"/>
        </w:rPr>
        <w:t>large satellite systems</w:t>
      </w:r>
      <w:r w:rsidRPr="003F5B52">
        <w:rPr>
          <w:sz w:val="16"/>
        </w:rPr>
        <w:t xml:space="preserve">. Here, we outline how applying the consumer electronic model to </w:t>
      </w:r>
      <w:r w:rsidRPr="003F5B52">
        <w:rPr>
          <w:rStyle w:val="StyleUnderline"/>
        </w:rPr>
        <w:t xml:space="preserve">satellites could lead to </w:t>
      </w:r>
      <w:r w:rsidRPr="003F5B52">
        <w:rPr>
          <w:rStyle w:val="Emphasis"/>
        </w:rPr>
        <w:t>multiple tragedies of the commons</w:t>
      </w:r>
      <w:r w:rsidRPr="003F5B52">
        <w:rPr>
          <w:sz w:val="16"/>
        </w:rPr>
        <w:t xml:space="preserve">. Some of these are well known, such as </w:t>
      </w:r>
      <w:r w:rsidRPr="003F5B52">
        <w:rPr>
          <w:rStyle w:val="StyleUnderline"/>
        </w:rPr>
        <w:t xml:space="preserve">impediments to </w:t>
      </w:r>
      <w:r w:rsidRPr="003F5B52">
        <w:rPr>
          <w:rStyle w:val="Emphasis"/>
        </w:rPr>
        <w:t>astronomy</w:t>
      </w:r>
      <w:r w:rsidRPr="003F5B52">
        <w:rPr>
          <w:sz w:val="16"/>
        </w:rPr>
        <w:t xml:space="preserve"> and an </w:t>
      </w:r>
      <w:r w:rsidRPr="003F5B52">
        <w:rPr>
          <w:rStyle w:val="StyleUnderline"/>
          <w:highlight w:val="green"/>
        </w:rPr>
        <w:t xml:space="preserve">increased risk of </w:t>
      </w:r>
      <w:r w:rsidRPr="003F5B52">
        <w:rPr>
          <w:rStyle w:val="Emphasis"/>
          <w:highlight w:val="green"/>
        </w:rPr>
        <w:t>space debris</w:t>
      </w:r>
      <w:r w:rsidRPr="003F5B52">
        <w:rPr>
          <w:sz w:val="16"/>
        </w:rPr>
        <w:t xml:space="preserve">, while others have received insufficient attention, including </w:t>
      </w:r>
      <w:r w:rsidRPr="003F5B52">
        <w:rPr>
          <w:rStyle w:val="StyleUnderline"/>
        </w:rPr>
        <w:t xml:space="preserve">changes to the </w:t>
      </w:r>
      <w:r w:rsidRPr="003F5B52">
        <w:rPr>
          <w:rStyle w:val="Emphasis"/>
        </w:rPr>
        <w:t>chemistry</w:t>
      </w:r>
      <w:r w:rsidRPr="003F5B52">
        <w:rPr>
          <w:rStyle w:val="StyleUnderline"/>
        </w:rPr>
        <w:t xml:space="preserve"> of Earth’s </w:t>
      </w:r>
      <w:r w:rsidRPr="003F5B52">
        <w:rPr>
          <w:rStyle w:val="Emphasis"/>
        </w:rPr>
        <w:t>upper atmosphere</w:t>
      </w:r>
      <w:r w:rsidRPr="003F5B52">
        <w:rPr>
          <w:sz w:val="16"/>
        </w:rPr>
        <w:t xml:space="preserve"> </w:t>
      </w:r>
      <w:r w:rsidRPr="003F5B52">
        <w:rPr>
          <w:rStyle w:val="StyleUnderline"/>
        </w:rPr>
        <w:t>and</w:t>
      </w:r>
      <w:r w:rsidRPr="003F5B52">
        <w:rPr>
          <w:sz w:val="16"/>
        </w:rPr>
        <w:t xml:space="preserve"> </w:t>
      </w:r>
      <w:r w:rsidRPr="003F5B52">
        <w:rPr>
          <w:rStyle w:val="Emphasis"/>
        </w:rPr>
        <w:t>increased dangers</w:t>
      </w:r>
      <w:r w:rsidRPr="003F5B52">
        <w:rPr>
          <w:rStyle w:val="StyleUnderline"/>
        </w:rPr>
        <w:t xml:space="preserve"> on Earth’s surface from </w:t>
      </w:r>
      <w:r w:rsidRPr="003F5B52">
        <w:rPr>
          <w:rStyle w:val="Emphasis"/>
        </w:rPr>
        <w:t>re-entered debris</w:t>
      </w:r>
      <w:r w:rsidRPr="003F5B52">
        <w:rPr>
          <w:sz w:val="16"/>
        </w:rPr>
        <w:t xml:space="preserve">. </w:t>
      </w:r>
      <w:r w:rsidRPr="003F5B52">
        <w:rPr>
          <w:rStyle w:val="StyleUnderline"/>
        </w:rPr>
        <w:t>The heavy use of certain orbital regions</w:t>
      </w:r>
      <w:r w:rsidRPr="003F5B52">
        <w:rPr>
          <w:sz w:val="16"/>
        </w:rPr>
        <w:t xml:space="preserve"> might also </w:t>
      </w:r>
      <w:r w:rsidRPr="003F5B52">
        <w:rPr>
          <w:rStyle w:val="StyleUnderline"/>
        </w:rPr>
        <w:t>result in</w:t>
      </w:r>
      <w:r w:rsidRPr="003F5B52">
        <w:rPr>
          <w:sz w:val="16"/>
        </w:rPr>
        <w:t xml:space="preserve"> a </w:t>
      </w:r>
      <w:r w:rsidRPr="003F5B52">
        <w:rPr>
          <w:rStyle w:val="StyleUnderline"/>
        </w:rPr>
        <w:t>de facto exclusion of other actors from them</w:t>
      </w:r>
      <w:r w:rsidRPr="003F5B52">
        <w:rPr>
          <w:sz w:val="16"/>
        </w:rPr>
        <w:t xml:space="preserve">, </w:t>
      </w:r>
      <w:r w:rsidRPr="003F5B52">
        <w:rPr>
          <w:rStyle w:val="StyleUnderline"/>
        </w:rPr>
        <w:t>violating the</w:t>
      </w:r>
      <w:r w:rsidRPr="003F5B52">
        <w:rPr>
          <w:sz w:val="16"/>
        </w:rPr>
        <w:t xml:space="preserve"> 1967 </w:t>
      </w:r>
      <w:r w:rsidRPr="003F5B52">
        <w:rPr>
          <w:rStyle w:val="Emphasis"/>
        </w:rPr>
        <w:t>O</w:t>
      </w:r>
      <w:r w:rsidRPr="003F5B52">
        <w:rPr>
          <w:sz w:val="16"/>
        </w:rPr>
        <w:t xml:space="preserve">uter </w:t>
      </w:r>
      <w:r w:rsidRPr="003F5B52">
        <w:rPr>
          <w:rStyle w:val="Emphasis"/>
        </w:rPr>
        <w:t>S</w:t>
      </w:r>
      <w:r w:rsidRPr="003F5B52">
        <w:rPr>
          <w:sz w:val="16"/>
        </w:rPr>
        <w:t xml:space="preserve">pace </w:t>
      </w:r>
      <w:r w:rsidRPr="003F5B52">
        <w:rPr>
          <w:rStyle w:val="Emphasis"/>
        </w:rPr>
        <w:t>T</w:t>
      </w:r>
      <w:r w:rsidRPr="003F5B52">
        <w:rPr>
          <w:sz w:val="16"/>
        </w:rPr>
        <w:t xml:space="preserve">reaty. </w:t>
      </w:r>
      <w:r w:rsidRPr="003F5B52">
        <w:rPr>
          <w:rStyle w:val="StyleUnderline"/>
        </w:rPr>
        <w:t>All of these challenges could be addressed</w:t>
      </w:r>
      <w:r w:rsidRPr="003F5B52">
        <w:rPr>
          <w:sz w:val="16"/>
        </w:rPr>
        <w:t xml:space="preserve"> in a coordinated manner </w:t>
      </w:r>
      <w:r w:rsidRPr="003F5B52">
        <w:rPr>
          <w:rStyle w:val="StyleUnderline"/>
        </w:rPr>
        <w:t>through multilateral law-making</w:t>
      </w:r>
      <w:r w:rsidRPr="003F5B52">
        <w:rPr>
          <w:sz w:val="16"/>
        </w:rPr>
        <w:t xml:space="preserve">, whether in the United Nations, the Inter-Agency Debris Committee (IADC), or an ad hoc process, rather than in an uncoordinated manner through different national laws. Regardless of the law-making forum, </w:t>
      </w:r>
      <w:r w:rsidRPr="003F5B52">
        <w:rPr>
          <w:rStyle w:val="Emphasis"/>
        </w:rPr>
        <w:t>mega-constellations</w:t>
      </w:r>
      <w:r w:rsidRPr="003F5B52">
        <w:rPr>
          <w:sz w:val="16"/>
        </w:rPr>
        <w:t xml:space="preserve"> </w:t>
      </w:r>
      <w:r w:rsidRPr="003F5B52">
        <w:rPr>
          <w:rStyle w:val="StyleUnderline"/>
        </w:rPr>
        <w:t>require a shift in</w:t>
      </w:r>
      <w:r w:rsidRPr="003F5B52">
        <w:rPr>
          <w:sz w:val="16"/>
        </w:rPr>
        <w:t xml:space="preserve"> perspectives and </w:t>
      </w:r>
      <w:r w:rsidRPr="003F5B52">
        <w:rPr>
          <w:rStyle w:val="StyleUnderline"/>
        </w:rPr>
        <w:t>policies</w:t>
      </w:r>
      <w:r w:rsidRPr="003F5B52">
        <w:rPr>
          <w:sz w:val="16"/>
        </w:rPr>
        <w:t>: from looking at single satellites, to evaluating systems of thousands of satellites, and doing so within an understanding of the limitations of Earth’s environment, including its orbits.</w:t>
      </w:r>
    </w:p>
    <w:p w14:paraId="3149B388" w14:textId="77777777" w:rsidR="007E6B07" w:rsidRPr="003F5B52" w:rsidRDefault="007E6B07" w:rsidP="007E6B07">
      <w:pPr>
        <w:rPr>
          <w:sz w:val="16"/>
        </w:rPr>
      </w:pPr>
      <w:r w:rsidRPr="003F5B52">
        <w:rPr>
          <w:rStyle w:val="StyleUnderline"/>
          <w:highlight w:val="green"/>
        </w:rPr>
        <w:t>Thousands</w:t>
      </w:r>
      <w:r w:rsidRPr="003F5B52">
        <w:rPr>
          <w:rStyle w:val="StyleUnderline"/>
        </w:rPr>
        <w:t xml:space="preserve"> of </w:t>
      </w:r>
      <w:r w:rsidRPr="003F5B52">
        <w:rPr>
          <w:rStyle w:val="Emphasis"/>
        </w:rPr>
        <w:t>satellites</w:t>
      </w:r>
      <w:r w:rsidRPr="003F5B52">
        <w:rPr>
          <w:sz w:val="16"/>
        </w:rPr>
        <w:t xml:space="preserve"> and 1500 rocket bodies </w:t>
      </w:r>
      <w:r w:rsidRPr="003F5B52">
        <w:rPr>
          <w:rStyle w:val="StyleUnderline"/>
          <w:highlight w:val="green"/>
        </w:rPr>
        <w:t xml:space="preserve">provide </w:t>
      </w:r>
      <w:r w:rsidRPr="003F5B52">
        <w:rPr>
          <w:rStyle w:val="Emphasis"/>
          <w:highlight w:val="green"/>
        </w:rPr>
        <w:t>considerable mass</w:t>
      </w:r>
      <w:r w:rsidRPr="003F5B52">
        <w:rPr>
          <w:rStyle w:val="StyleUnderline"/>
        </w:rPr>
        <w:t xml:space="preserve"> in LEO</w:t>
      </w:r>
      <w:r w:rsidRPr="003F5B52">
        <w:rPr>
          <w:sz w:val="16"/>
        </w:rPr>
        <w:t xml:space="preserve">, </w:t>
      </w:r>
      <w:r w:rsidRPr="003F5B52">
        <w:rPr>
          <w:rStyle w:val="StyleUnderline"/>
          <w:highlight w:val="green"/>
        </w:rPr>
        <w:t>which</w:t>
      </w:r>
      <w:r w:rsidRPr="003F5B52">
        <w:rPr>
          <w:rStyle w:val="StyleUnderline"/>
        </w:rPr>
        <w:t xml:space="preserve"> can </w:t>
      </w:r>
      <w:r w:rsidRPr="003F5B52">
        <w:rPr>
          <w:rStyle w:val="StyleUnderline"/>
          <w:highlight w:val="green"/>
        </w:rPr>
        <w:t xml:space="preserve">break </w:t>
      </w:r>
      <w:r w:rsidRPr="003F5B52">
        <w:rPr>
          <w:rStyle w:val="StyleUnderline"/>
        </w:rPr>
        <w:t xml:space="preserve">into debris </w:t>
      </w:r>
      <w:r w:rsidRPr="003F5B52">
        <w:rPr>
          <w:rStyle w:val="StyleUnderline"/>
          <w:highlight w:val="green"/>
        </w:rPr>
        <w:t>upon</w:t>
      </w:r>
      <w:r w:rsidRPr="003F5B52">
        <w:rPr>
          <w:rStyle w:val="StyleUnderline"/>
        </w:rPr>
        <w:t xml:space="preserve"> </w:t>
      </w:r>
      <w:r w:rsidRPr="003F5B52">
        <w:rPr>
          <w:rStyle w:val="Emphasis"/>
          <w:highlight w:val="green"/>
        </w:rPr>
        <w:t>collisions</w:t>
      </w:r>
      <w:r w:rsidRPr="003F5B52">
        <w:rPr>
          <w:rStyle w:val="StyleUnderline"/>
        </w:rPr>
        <w:t xml:space="preserve">, explosions, </w:t>
      </w:r>
      <w:r w:rsidRPr="003F5B52">
        <w:rPr>
          <w:rStyle w:val="StyleUnderline"/>
          <w:highlight w:val="green"/>
        </w:rPr>
        <w:t>or</w:t>
      </w:r>
      <w:r w:rsidRPr="003F5B52">
        <w:rPr>
          <w:rStyle w:val="StyleUnderline"/>
        </w:rPr>
        <w:t xml:space="preserve"> </w:t>
      </w:r>
      <w:r w:rsidRPr="003F5B52">
        <w:rPr>
          <w:rStyle w:val="Emphasis"/>
          <w:highlight w:val="green"/>
        </w:rPr>
        <w:t>degradation</w:t>
      </w:r>
      <w:r w:rsidRPr="003F5B52">
        <w:rPr>
          <w:rStyle w:val="StyleUnderline"/>
        </w:rPr>
        <w:t xml:space="preserve"> in the </w:t>
      </w:r>
      <w:r w:rsidRPr="003F5B52">
        <w:rPr>
          <w:rStyle w:val="Emphasis"/>
        </w:rPr>
        <w:t>harsh space environment</w:t>
      </w:r>
      <w:r w:rsidRPr="003F5B52">
        <w:rPr>
          <w:sz w:val="16"/>
        </w:rPr>
        <w:t xml:space="preserve">. </w:t>
      </w:r>
      <w:r w:rsidRPr="003F5B52">
        <w:rPr>
          <w:rStyle w:val="Emphasis"/>
          <w:highlight w:val="green"/>
        </w:rPr>
        <w:t>Fragmentations</w:t>
      </w:r>
      <w:r w:rsidRPr="003F5B52">
        <w:rPr>
          <w:rStyle w:val="StyleUnderline"/>
          <w:highlight w:val="green"/>
        </w:rPr>
        <w:t xml:space="preserve"> increase</w:t>
      </w:r>
      <w:r w:rsidRPr="003F5B52">
        <w:rPr>
          <w:sz w:val="16"/>
        </w:rPr>
        <w:t xml:space="preserve"> the </w:t>
      </w:r>
      <w:r w:rsidRPr="003F5B52">
        <w:rPr>
          <w:rStyle w:val="Emphasis"/>
        </w:rPr>
        <w:t>cross-section of orbiting material</w:t>
      </w:r>
      <w:r w:rsidRPr="003F5B52">
        <w:rPr>
          <w:rStyle w:val="StyleUnderline"/>
        </w:rPr>
        <w:t xml:space="preserve">, and with it, the </w:t>
      </w:r>
      <w:r w:rsidRPr="003F5B52">
        <w:rPr>
          <w:rStyle w:val="Emphasis"/>
          <w:highlight w:val="green"/>
        </w:rPr>
        <w:t>collision probability</w:t>
      </w:r>
      <w:r w:rsidRPr="003F5B52">
        <w:rPr>
          <w:rStyle w:val="StyleUnderline"/>
          <w:highlight w:val="green"/>
        </w:rPr>
        <w:t xml:space="preserve"> per time</w:t>
      </w:r>
      <w:r w:rsidRPr="003F5B52">
        <w:rPr>
          <w:sz w:val="16"/>
        </w:rPr>
        <w:t xml:space="preserve">. </w:t>
      </w:r>
      <w:r w:rsidRPr="003F5B52">
        <w:rPr>
          <w:rStyle w:val="StyleUnderline"/>
        </w:rPr>
        <w:t xml:space="preserve">Eventually, </w:t>
      </w:r>
      <w:r w:rsidRPr="003F5B52">
        <w:rPr>
          <w:rStyle w:val="StyleUnderline"/>
          <w:highlight w:val="green"/>
        </w:rPr>
        <w:t>collisions could dominate</w:t>
      </w:r>
      <w:r w:rsidRPr="003F5B52">
        <w:rPr>
          <w:rStyle w:val="StyleUnderline"/>
        </w:rPr>
        <w:t xml:space="preserve"> on-orbit evolution, </w:t>
      </w:r>
      <w:r w:rsidRPr="003F5B52">
        <w:rPr>
          <w:rStyle w:val="StyleUnderline"/>
          <w:highlight w:val="green"/>
        </w:rPr>
        <w:t xml:space="preserve">a situation called the </w:t>
      </w:r>
      <w:r w:rsidRPr="003F5B52">
        <w:rPr>
          <w:rStyle w:val="Emphasis"/>
          <w:highlight w:val="green"/>
        </w:rPr>
        <w:t>Kessler Syndrome</w:t>
      </w:r>
      <w:r w:rsidRPr="003F5B52">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967E50">
        <w:rPr>
          <w:rStyle w:val="StyleUnderline"/>
        </w:rPr>
        <w:t xml:space="preserve">Simulations of the </w:t>
      </w:r>
      <w:r w:rsidRPr="00967E50">
        <w:rPr>
          <w:rStyle w:val="Emphasis"/>
        </w:rPr>
        <w:t>long-term evolution</w:t>
      </w:r>
      <w:r w:rsidRPr="00967E50">
        <w:rPr>
          <w:rStyle w:val="StyleUnderline"/>
        </w:rPr>
        <w:t xml:space="preserve"> of debris suggest that LEO is already in the</w:t>
      </w:r>
      <w:r w:rsidRPr="00967E50">
        <w:rPr>
          <w:sz w:val="16"/>
        </w:rPr>
        <w:t xml:space="preserve"> protracted </w:t>
      </w:r>
      <w:r w:rsidRPr="00967E50">
        <w:rPr>
          <w:rStyle w:val="Emphasis"/>
        </w:rPr>
        <w:t>initial stages of the Kessler Syndrome</w:t>
      </w:r>
      <w:r w:rsidRPr="00967E50">
        <w:rPr>
          <w:sz w:val="16"/>
        </w:rPr>
        <w:t xml:space="preserve">, </w:t>
      </w:r>
      <w:r w:rsidRPr="00967E50">
        <w:rPr>
          <w:rStyle w:val="StyleUnderline"/>
        </w:rPr>
        <w:t>but that this could be managed</w:t>
      </w:r>
      <w:r w:rsidRPr="00967E50">
        <w:rPr>
          <w:sz w:val="16"/>
        </w:rPr>
        <w:t xml:space="preserve"> </w:t>
      </w:r>
      <w:r w:rsidRPr="00967E50">
        <w:rPr>
          <w:rStyle w:val="StyleUnderline"/>
        </w:rPr>
        <w:t>through</w:t>
      </w:r>
      <w:r w:rsidRPr="00967E50">
        <w:rPr>
          <w:sz w:val="16"/>
        </w:rPr>
        <w:t xml:space="preserve"> </w:t>
      </w:r>
      <w:r w:rsidRPr="00967E50">
        <w:rPr>
          <w:rStyle w:val="Emphasis"/>
        </w:rPr>
        <w:t>a</w:t>
      </w:r>
      <w:r w:rsidRPr="00967E50">
        <w:rPr>
          <w:sz w:val="16"/>
        </w:rPr>
        <w:t xml:space="preserve">ctive </w:t>
      </w:r>
      <w:r w:rsidRPr="00967E50">
        <w:rPr>
          <w:rStyle w:val="Emphasis"/>
        </w:rPr>
        <w:t>d</w:t>
      </w:r>
      <w:r w:rsidRPr="00967E50">
        <w:rPr>
          <w:sz w:val="16"/>
        </w:rPr>
        <w:t xml:space="preserve">ebris </w:t>
      </w:r>
      <w:r w:rsidRPr="00967E50">
        <w:rPr>
          <w:rStyle w:val="Emphasis"/>
        </w:rPr>
        <w:t>r</w:t>
      </w:r>
      <w:r w:rsidRPr="003F5B52">
        <w:rPr>
          <w:sz w:val="16"/>
        </w:rPr>
        <w:t xml:space="preserve">emoval4. </w:t>
      </w:r>
      <w:r w:rsidRPr="003F5B52">
        <w:rPr>
          <w:rStyle w:val="StyleUnderline"/>
        </w:rPr>
        <w:t xml:space="preserve">The </w:t>
      </w:r>
      <w:r w:rsidRPr="003F5B52">
        <w:rPr>
          <w:rStyle w:val="StyleUnderline"/>
          <w:highlight w:val="green"/>
        </w:rPr>
        <w:t>addition of</w:t>
      </w:r>
      <w:r w:rsidRPr="003F5B52">
        <w:rPr>
          <w:rStyle w:val="StyleUnderline"/>
        </w:rPr>
        <w:t xml:space="preserve"> satellite </w:t>
      </w:r>
      <w:r w:rsidRPr="003F5B52">
        <w:rPr>
          <w:rStyle w:val="Emphasis"/>
          <w:highlight w:val="green"/>
        </w:rPr>
        <w:t>mega-constellations</w:t>
      </w:r>
      <w:r w:rsidRPr="003F5B52">
        <w:rPr>
          <w:rStyle w:val="StyleUnderline"/>
        </w:rPr>
        <w:t xml:space="preserve"> and the general proliferation of low-cost satellites </w:t>
      </w:r>
      <w:r w:rsidRPr="003F5B52">
        <w:rPr>
          <w:rStyle w:val="StyleUnderline"/>
          <w:highlight w:val="green"/>
        </w:rPr>
        <w:t xml:space="preserve">in LEO </w:t>
      </w:r>
      <w:r w:rsidRPr="003F5B52">
        <w:rPr>
          <w:rStyle w:val="Emphasis"/>
          <w:highlight w:val="green"/>
        </w:rPr>
        <w:t>stresses the environment further</w:t>
      </w:r>
      <w:r w:rsidRPr="003F5B52">
        <w:rPr>
          <w:sz w:val="16"/>
        </w:rPr>
        <w:t>5,6,7,8.</w:t>
      </w:r>
    </w:p>
    <w:p w14:paraId="7379276B" w14:textId="77777777" w:rsidR="007E6B07" w:rsidRPr="003F5B52" w:rsidRDefault="007E6B07" w:rsidP="007E6B07">
      <w:pPr>
        <w:rPr>
          <w:sz w:val="8"/>
          <w:szCs w:val="8"/>
        </w:rPr>
      </w:pPr>
      <w:r w:rsidRPr="003F5B52">
        <w:rPr>
          <w:sz w:val="8"/>
          <w:szCs w:val="8"/>
        </w:rPr>
        <w:t>Results</w:t>
      </w:r>
    </w:p>
    <w:p w14:paraId="09EA2ADC" w14:textId="77777777" w:rsidR="007E6B07" w:rsidRPr="003F5B52" w:rsidRDefault="007E6B07" w:rsidP="007E6B07">
      <w:pPr>
        <w:rPr>
          <w:sz w:val="8"/>
          <w:szCs w:val="8"/>
        </w:rPr>
      </w:pPr>
      <w:r w:rsidRPr="003F5B52">
        <w:rPr>
          <w:sz w:val="8"/>
          <w:szCs w:val="8"/>
        </w:rPr>
        <w:t>The overall setting</w:t>
      </w:r>
    </w:p>
    <w:p w14:paraId="777AFE7A" w14:textId="77777777" w:rsidR="007E6B07" w:rsidRPr="003F5B52" w:rsidRDefault="007E6B07" w:rsidP="007E6B07">
      <w:pPr>
        <w:rPr>
          <w:sz w:val="8"/>
          <w:szCs w:val="8"/>
        </w:rPr>
      </w:pPr>
      <w:r w:rsidRPr="003F5B52">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4481963E" w14:textId="77777777" w:rsidR="007E6B07" w:rsidRPr="003F5B52" w:rsidRDefault="007E6B07" w:rsidP="007E6B07">
      <w:pPr>
        <w:rPr>
          <w:sz w:val="8"/>
          <w:szCs w:val="8"/>
        </w:rPr>
      </w:pPr>
      <w:r w:rsidRPr="003F5B52">
        <w:rPr>
          <w:sz w:val="8"/>
          <w:szCs w:val="8"/>
        </w:rPr>
        <w:t>Figure 1</w:t>
      </w:r>
    </w:p>
    <w:p w14:paraId="3A6D8F2E" w14:textId="77777777" w:rsidR="007E6B07" w:rsidRPr="003F5B52" w:rsidRDefault="007E6B07" w:rsidP="007E6B07">
      <w:pPr>
        <w:rPr>
          <w:sz w:val="8"/>
          <w:szCs w:val="8"/>
        </w:rPr>
      </w:pPr>
      <w:r w:rsidRPr="003F5B52">
        <w:rPr>
          <w:sz w:val="8"/>
          <w:szCs w:val="8"/>
        </w:rPr>
        <w:t>[Figure 1 omitted]</w:t>
      </w:r>
      <w:r w:rsidRPr="003F5B52">
        <w:rPr>
          <w:sz w:val="8"/>
          <w:szCs w:val="8"/>
        </w:rPr>
        <w:tab/>
      </w:r>
    </w:p>
    <w:p w14:paraId="181ABC91" w14:textId="77777777" w:rsidR="007E6B07" w:rsidRPr="003F5B52" w:rsidRDefault="007E6B07" w:rsidP="007E6B07">
      <w:pPr>
        <w:rPr>
          <w:sz w:val="8"/>
          <w:szCs w:val="8"/>
        </w:rPr>
      </w:pPr>
      <w:r w:rsidRPr="003F5B52">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54C0CCE2" w14:textId="77777777" w:rsidR="007E6B07" w:rsidRPr="003F5B52" w:rsidRDefault="007E6B07" w:rsidP="007E6B07">
      <w:pPr>
        <w:rPr>
          <w:sz w:val="8"/>
          <w:szCs w:val="8"/>
        </w:rPr>
      </w:pPr>
      <w:r w:rsidRPr="003F5B52">
        <w:rPr>
          <w:sz w:val="8"/>
          <w:szCs w:val="8"/>
        </w:rPr>
        <w:lastRenderedPageBreak/>
        <w:t>Full size image</w:t>
      </w:r>
    </w:p>
    <w:p w14:paraId="0380DB83" w14:textId="77777777" w:rsidR="007E6B07" w:rsidRPr="003F5B52" w:rsidRDefault="007E6B07" w:rsidP="007E6B07">
      <w:pPr>
        <w:rPr>
          <w:sz w:val="8"/>
          <w:szCs w:val="8"/>
        </w:rPr>
      </w:pPr>
      <w:r w:rsidRPr="003F5B52">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171E92A" w14:textId="77777777" w:rsidR="007E6B07" w:rsidRPr="003F5B52" w:rsidRDefault="007E6B07" w:rsidP="007E6B07">
      <w:pPr>
        <w:rPr>
          <w:sz w:val="8"/>
          <w:szCs w:val="8"/>
        </w:rPr>
      </w:pPr>
      <w:r w:rsidRPr="003F5B52">
        <w:rPr>
          <w:sz w:val="8"/>
          <w:szCs w:val="8"/>
        </w:rPr>
        <w:t>Figure 2</w:t>
      </w:r>
    </w:p>
    <w:p w14:paraId="0A0AA90F" w14:textId="77777777" w:rsidR="007E6B07" w:rsidRPr="003F5B52" w:rsidRDefault="007E6B07" w:rsidP="007E6B07">
      <w:pPr>
        <w:rPr>
          <w:sz w:val="8"/>
          <w:szCs w:val="8"/>
        </w:rPr>
      </w:pPr>
      <w:r w:rsidRPr="003F5B52">
        <w:rPr>
          <w:sz w:val="8"/>
          <w:szCs w:val="8"/>
        </w:rPr>
        <w:t>[Figure 2 omitted]</w:t>
      </w:r>
    </w:p>
    <w:p w14:paraId="56044BC9" w14:textId="77777777" w:rsidR="007E6B07" w:rsidRPr="003F5B52" w:rsidRDefault="007E6B07" w:rsidP="007E6B07">
      <w:pPr>
        <w:rPr>
          <w:sz w:val="8"/>
          <w:szCs w:val="8"/>
        </w:rPr>
      </w:pPr>
      <w:r w:rsidRPr="003F5B52">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7DDC5138" w14:textId="77777777" w:rsidR="007E6B07" w:rsidRPr="003F5B52" w:rsidRDefault="007E6B07" w:rsidP="007E6B07">
      <w:pPr>
        <w:rPr>
          <w:sz w:val="8"/>
          <w:szCs w:val="8"/>
        </w:rPr>
      </w:pPr>
      <w:r w:rsidRPr="003F5B52">
        <w:rPr>
          <w:sz w:val="8"/>
          <w:szCs w:val="8"/>
        </w:rPr>
        <w:t>Full size image</w:t>
      </w:r>
    </w:p>
    <w:p w14:paraId="0824C8C8" w14:textId="77777777" w:rsidR="007E6B07" w:rsidRPr="003F5B52" w:rsidRDefault="007E6B07" w:rsidP="007E6B07">
      <w:pPr>
        <w:rPr>
          <w:sz w:val="16"/>
        </w:rPr>
      </w:pPr>
      <w:r w:rsidRPr="003F5B52">
        <w:rPr>
          <w:sz w:val="16"/>
        </w:rPr>
        <w:t xml:space="preserve">When completed, </w:t>
      </w:r>
      <w:r w:rsidRPr="003F5B52">
        <w:rPr>
          <w:rStyle w:val="Emphasis"/>
          <w:highlight w:val="green"/>
        </w:rPr>
        <w:t>Starlink</w:t>
      </w:r>
      <w:r w:rsidRPr="003F5B52">
        <w:rPr>
          <w:rStyle w:val="StyleUnderline"/>
        </w:rPr>
        <w:t xml:space="preserve"> will include about as many satellites as there are trackable debris pieces</w:t>
      </w:r>
      <w:r w:rsidRPr="003F5B52">
        <w:rPr>
          <w:sz w:val="16"/>
        </w:rPr>
        <w:t xml:space="preserve"> today, </w:t>
      </w:r>
      <w:r w:rsidRPr="003F5B52">
        <w:rPr>
          <w:rStyle w:val="StyleUnderline"/>
        </w:rPr>
        <w:t xml:space="preserve">while its </w:t>
      </w:r>
      <w:r w:rsidRPr="003F5B52">
        <w:rPr>
          <w:rStyle w:val="Emphasis"/>
          <w:highlight w:val="green"/>
        </w:rPr>
        <w:t>total mass</w:t>
      </w:r>
      <w:r w:rsidRPr="003F5B52">
        <w:rPr>
          <w:rStyle w:val="Emphasis"/>
        </w:rPr>
        <w:t xml:space="preserve"> </w:t>
      </w:r>
      <w:r w:rsidRPr="003F5B52">
        <w:rPr>
          <w:rStyle w:val="Emphasis"/>
          <w:highlight w:val="green"/>
        </w:rPr>
        <w:t>will equal all</w:t>
      </w:r>
      <w:r w:rsidRPr="003F5B52">
        <w:rPr>
          <w:rStyle w:val="Emphasis"/>
        </w:rPr>
        <w:t xml:space="preserve"> the </w:t>
      </w:r>
      <w:r w:rsidRPr="003F5B52">
        <w:rPr>
          <w:rStyle w:val="Emphasis"/>
          <w:highlight w:val="green"/>
        </w:rPr>
        <w:t>mass currently in LEO</w:t>
      </w:r>
      <w:r w:rsidRPr="003F5B52">
        <w:rPr>
          <w:rStyle w:val="StyleUnderline"/>
        </w:rPr>
        <w:t>—over 3000 tonnes</w:t>
      </w:r>
      <w:r w:rsidRPr="003F5B52">
        <w:rPr>
          <w:sz w:val="16"/>
        </w:rPr>
        <w:t xml:space="preserve">. </w:t>
      </w:r>
      <w:r w:rsidRPr="003F5B52">
        <w:rPr>
          <w:rStyle w:val="StyleUnderline"/>
        </w:rPr>
        <w:t>The satellites will be</w:t>
      </w:r>
      <w:r w:rsidRPr="003F5B52">
        <w:rPr>
          <w:sz w:val="16"/>
        </w:rPr>
        <w:t xml:space="preserve"> placed </w:t>
      </w:r>
      <w:r w:rsidRPr="003F5B52">
        <w:rPr>
          <w:rStyle w:val="StyleUnderline"/>
        </w:rPr>
        <w:t xml:space="preserve">in narrow orbital shells, </w:t>
      </w:r>
      <w:r w:rsidRPr="003F5B52">
        <w:rPr>
          <w:rStyle w:val="StyleUnderline"/>
          <w:highlight w:val="green"/>
        </w:rPr>
        <w:t xml:space="preserve">creating </w:t>
      </w:r>
      <w:r w:rsidRPr="003F5B52">
        <w:rPr>
          <w:rStyle w:val="Emphasis"/>
          <w:highlight w:val="green"/>
        </w:rPr>
        <w:t>unprecedented congestion</w:t>
      </w:r>
      <w:r w:rsidRPr="003F5B52">
        <w:rPr>
          <w:sz w:val="16"/>
        </w:rPr>
        <w:t xml:space="preserve">, with 1258 already in orbit (as of 30 March 2021). </w:t>
      </w:r>
      <w:r w:rsidRPr="003F5B52">
        <w:rPr>
          <w:rStyle w:val="Emphasis"/>
        </w:rPr>
        <w:t>OneWeb</w:t>
      </w:r>
      <w:r w:rsidRPr="003F5B52">
        <w:rPr>
          <w:sz w:val="16"/>
        </w:rPr>
        <w:t xml:space="preserve"> </w:t>
      </w:r>
      <w:r w:rsidRPr="003F5B52">
        <w:rPr>
          <w:rStyle w:val="StyleUnderline"/>
        </w:rPr>
        <w:t>has already placed an initial 146 satellites</w:t>
      </w:r>
      <w:r w:rsidRPr="003F5B52">
        <w:rPr>
          <w:sz w:val="16"/>
        </w:rPr>
        <w:t xml:space="preserve">, </w:t>
      </w:r>
      <w:r w:rsidRPr="003F5B52">
        <w:rPr>
          <w:rStyle w:val="StyleUnderline"/>
        </w:rPr>
        <w:t>and</w:t>
      </w:r>
      <w:r w:rsidRPr="003F5B52">
        <w:rPr>
          <w:sz w:val="16"/>
        </w:rPr>
        <w:t xml:space="preserve"> </w:t>
      </w:r>
      <w:r w:rsidRPr="003F5B52">
        <w:rPr>
          <w:rStyle w:val="Emphasis"/>
        </w:rPr>
        <w:t>Amazon,</w:t>
      </w:r>
      <w:r w:rsidRPr="003F5B52">
        <w:rPr>
          <w:sz w:val="16"/>
        </w:rPr>
        <w:t xml:space="preserve"> </w:t>
      </w:r>
      <w:r w:rsidRPr="003F5B52">
        <w:rPr>
          <w:rStyle w:val="Emphasis"/>
        </w:rPr>
        <w:t>Telesat,</w:t>
      </w:r>
      <w:r w:rsidRPr="003F5B52">
        <w:rPr>
          <w:sz w:val="16"/>
        </w:rPr>
        <w:t xml:space="preserve"> </w:t>
      </w:r>
      <w:r w:rsidRPr="003F5B52">
        <w:rPr>
          <w:rStyle w:val="Emphasis"/>
        </w:rPr>
        <w:t>GW</w:t>
      </w:r>
      <w:r w:rsidRPr="003F5B52">
        <w:rPr>
          <w:sz w:val="16"/>
        </w:rPr>
        <w:t xml:space="preserve"> </w:t>
      </w:r>
      <w:r w:rsidRPr="003F5B52">
        <w:rPr>
          <w:rStyle w:val="StyleUnderline"/>
        </w:rPr>
        <w:t xml:space="preserve">and </w:t>
      </w:r>
      <w:r w:rsidRPr="003F5B52">
        <w:rPr>
          <w:rStyle w:val="Emphasis"/>
          <w:highlight w:val="green"/>
        </w:rPr>
        <w:t>other companies</w:t>
      </w:r>
      <w:r w:rsidRPr="003F5B52">
        <w:rPr>
          <w:rStyle w:val="Emphasis"/>
        </w:rPr>
        <w:t>,</w:t>
      </w:r>
      <w:r w:rsidRPr="003F5B52">
        <w:rPr>
          <w:sz w:val="16"/>
        </w:rPr>
        <w:t xml:space="preserve"> operating under different national regulatory regimes, </w:t>
      </w:r>
      <w:r w:rsidRPr="003F5B52">
        <w:rPr>
          <w:rStyle w:val="StyleUnderline"/>
          <w:highlight w:val="green"/>
        </w:rPr>
        <w:t>are soon</w:t>
      </w:r>
      <w:r w:rsidRPr="003F5B52">
        <w:rPr>
          <w:sz w:val="16"/>
        </w:rPr>
        <w:t xml:space="preserve"> likely </w:t>
      </w:r>
      <w:r w:rsidRPr="003F5B52">
        <w:rPr>
          <w:rStyle w:val="StyleUnderline"/>
          <w:highlight w:val="green"/>
        </w:rPr>
        <w:t>to follow</w:t>
      </w:r>
      <w:r w:rsidRPr="003F5B52">
        <w:rPr>
          <w:sz w:val="16"/>
        </w:rPr>
        <w:t>.</w:t>
      </w:r>
    </w:p>
    <w:p w14:paraId="063768D1" w14:textId="77777777" w:rsidR="007E6B07" w:rsidRPr="003F5B52" w:rsidRDefault="007E6B07" w:rsidP="007E6B07">
      <w:pPr>
        <w:rPr>
          <w:rStyle w:val="Emphasis"/>
        </w:rPr>
      </w:pPr>
      <w:r w:rsidRPr="003F5B52">
        <w:rPr>
          <w:rStyle w:val="Emphasis"/>
        </w:rPr>
        <w:t>Enhanced collision risk</w:t>
      </w:r>
    </w:p>
    <w:p w14:paraId="16BCCA55" w14:textId="77777777" w:rsidR="007E6B07" w:rsidRPr="003F5B52" w:rsidRDefault="007E6B07" w:rsidP="007E6B07">
      <w:pPr>
        <w:rPr>
          <w:sz w:val="16"/>
        </w:rPr>
      </w:pPr>
      <w:r w:rsidRPr="003F5B52">
        <w:rPr>
          <w:rStyle w:val="StyleUnderline"/>
          <w:highlight w:val="green"/>
        </w:rPr>
        <w:t>Mega-constellations are</w:t>
      </w:r>
      <w:r w:rsidRPr="003F5B52">
        <w:rPr>
          <w:rStyle w:val="StyleUnderline"/>
        </w:rPr>
        <w:t xml:space="preserve"> composed of </w:t>
      </w:r>
      <w:r w:rsidRPr="003F5B52">
        <w:rPr>
          <w:rStyle w:val="Emphasis"/>
          <w:highlight w:val="green"/>
        </w:rPr>
        <w:t>mass-produced</w:t>
      </w:r>
      <w:r w:rsidRPr="003F5B52">
        <w:rPr>
          <w:rStyle w:val="Emphasis"/>
        </w:rPr>
        <w:t xml:space="preserve"> satellites</w:t>
      </w:r>
      <w:r w:rsidRPr="003F5B52">
        <w:rPr>
          <w:rStyle w:val="StyleUnderline"/>
        </w:rPr>
        <w:t xml:space="preserve"> </w:t>
      </w:r>
      <w:r w:rsidRPr="003F5B52">
        <w:rPr>
          <w:rStyle w:val="StyleUnderline"/>
          <w:highlight w:val="green"/>
        </w:rPr>
        <w:t xml:space="preserve">with </w:t>
      </w:r>
      <w:r w:rsidRPr="003F5B52">
        <w:rPr>
          <w:rStyle w:val="Emphasis"/>
          <w:highlight w:val="green"/>
        </w:rPr>
        <w:t>few backup systems</w:t>
      </w:r>
      <w:r w:rsidRPr="003F5B52">
        <w:rPr>
          <w:sz w:val="16"/>
        </w:rPr>
        <w:t xml:space="preserve">. </w:t>
      </w:r>
      <w:r w:rsidRPr="003F5B52">
        <w:rPr>
          <w:rStyle w:val="StyleUnderline"/>
          <w:highlight w:val="green"/>
        </w:rPr>
        <w:t>This</w:t>
      </w:r>
      <w:r w:rsidRPr="003F5B52">
        <w:rPr>
          <w:sz w:val="16"/>
        </w:rPr>
        <w:t xml:space="preserve"> consumer electronic model </w:t>
      </w:r>
      <w:r w:rsidRPr="003F5B52">
        <w:rPr>
          <w:rStyle w:val="StyleUnderline"/>
          <w:highlight w:val="green"/>
        </w:rPr>
        <w:t>allows for</w:t>
      </w:r>
      <w:r w:rsidRPr="003F5B52">
        <w:rPr>
          <w:rStyle w:val="StyleUnderline"/>
        </w:rPr>
        <w:t xml:space="preserve"> short upgrade cycles and rapid expansions of capabilities, but also </w:t>
      </w:r>
      <w:r w:rsidRPr="003F5B52">
        <w:rPr>
          <w:rStyle w:val="Emphasis"/>
          <w:highlight w:val="green"/>
        </w:rPr>
        <w:t>considerable discarded equipment</w:t>
      </w:r>
      <w:r w:rsidRPr="003F5B52">
        <w:rPr>
          <w:sz w:val="16"/>
        </w:rPr>
        <w:t xml:space="preserve">. SpaceX will actively de-orbit its satellites at the end of their 5–6-year operational lives. However, this process takes 6 months, so roughly </w:t>
      </w:r>
      <w:r w:rsidRPr="003F5B52">
        <w:rPr>
          <w:rStyle w:val="StyleUnderline"/>
        </w:rPr>
        <w:t>10% will be de-orbiting at any time</w:t>
      </w:r>
      <w:r w:rsidRPr="003F5B52">
        <w:rPr>
          <w:sz w:val="16"/>
        </w:rPr>
        <w:t xml:space="preserve">. </w:t>
      </w:r>
      <w:r w:rsidRPr="003F5B52">
        <w:rPr>
          <w:rStyle w:val="StyleUnderline"/>
        </w:rPr>
        <w:t>If other companies do likewise, thousands</w:t>
      </w:r>
      <w:r w:rsidRPr="003F5B52">
        <w:rPr>
          <w:sz w:val="16"/>
        </w:rPr>
        <w:t xml:space="preserve"> of </w:t>
      </w:r>
      <w:r w:rsidRPr="003F5B52">
        <w:rPr>
          <w:rStyle w:val="Emphasis"/>
        </w:rPr>
        <w:t>de-orbiting satellites</w:t>
      </w:r>
      <w:r w:rsidRPr="003F5B52">
        <w:rPr>
          <w:sz w:val="16"/>
        </w:rPr>
        <w:t xml:space="preserve"> </w:t>
      </w:r>
      <w:r w:rsidRPr="003F5B52">
        <w:rPr>
          <w:rStyle w:val="StyleUnderline"/>
        </w:rPr>
        <w:t xml:space="preserve">will be slowly passing through the same congested space, </w:t>
      </w:r>
      <w:r w:rsidRPr="003F5B52">
        <w:rPr>
          <w:rStyle w:val="StyleUnderline"/>
          <w:highlight w:val="green"/>
        </w:rPr>
        <w:t>posing collision risks</w:t>
      </w:r>
      <w:r w:rsidRPr="003F5B52">
        <w:rPr>
          <w:sz w:val="16"/>
        </w:rPr>
        <w:t xml:space="preserve">. </w:t>
      </w:r>
      <w:r w:rsidRPr="003F5B52">
        <w:rPr>
          <w:rStyle w:val="StyleUnderline"/>
        </w:rPr>
        <w:t>Failures will increase these numbers, although the long-term failure rate is difficult to project</w:t>
      </w:r>
      <w:r w:rsidRPr="003F5B52">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63AADF64" w14:textId="77777777" w:rsidR="007E6B07" w:rsidRPr="003F5B52" w:rsidRDefault="007E6B07" w:rsidP="007E6B07">
      <w:pPr>
        <w:rPr>
          <w:sz w:val="8"/>
          <w:szCs w:val="8"/>
        </w:rPr>
      </w:pPr>
      <w:r w:rsidRPr="003F5B52">
        <w:rPr>
          <w:sz w:val="8"/>
          <w:szCs w:val="8"/>
        </w:rPr>
        <w:t>Figure 3</w:t>
      </w:r>
    </w:p>
    <w:p w14:paraId="2D48E83B" w14:textId="77777777" w:rsidR="007E6B07" w:rsidRPr="003F5B52" w:rsidRDefault="007E6B07" w:rsidP="007E6B07">
      <w:pPr>
        <w:rPr>
          <w:sz w:val="8"/>
          <w:szCs w:val="8"/>
        </w:rPr>
      </w:pPr>
      <w:r w:rsidRPr="003F5B52">
        <w:rPr>
          <w:sz w:val="8"/>
          <w:szCs w:val="8"/>
        </w:rPr>
        <w:t>[Figure 3 omitted]</w:t>
      </w:r>
    </w:p>
    <w:p w14:paraId="6101DE4C" w14:textId="77777777" w:rsidR="007E6B07" w:rsidRPr="003F5B52" w:rsidRDefault="007E6B07" w:rsidP="007E6B07">
      <w:pPr>
        <w:rPr>
          <w:sz w:val="8"/>
          <w:szCs w:val="8"/>
        </w:rPr>
      </w:pPr>
      <w:r w:rsidRPr="003F5B52">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1FB9F2A9" w14:textId="77777777" w:rsidR="007E6B07" w:rsidRPr="003F5B52" w:rsidRDefault="007E6B07" w:rsidP="007E6B07">
      <w:pPr>
        <w:rPr>
          <w:sz w:val="8"/>
          <w:szCs w:val="8"/>
        </w:rPr>
      </w:pPr>
      <w:r w:rsidRPr="003F5B52">
        <w:rPr>
          <w:sz w:val="8"/>
          <w:szCs w:val="8"/>
        </w:rPr>
        <w:t>Full size image</w:t>
      </w:r>
    </w:p>
    <w:p w14:paraId="3B9F0A32" w14:textId="77777777" w:rsidR="007E6B07" w:rsidRPr="003F5B52" w:rsidRDefault="007E6B07" w:rsidP="007E6B07">
      <w:pPr>
        <w:rPr>
          <w:sz w:val="16"/>
        </w:rPr>
      </w:pPr>
      <w:r w:rsidRPr="003F5B52">
        <w:rPr>
          <w:sz w:val="16"/>
        </w:rPr>
        <w:t xml:space="preserve">Deorbiting satellites will be tracked and operational satellites can manoeuvre to avoid close conjunctions. However, this depends on ongoing </w:t>
      </w:r>
      <w:r w:rsidRPr="003F5B52">
        <w:rPr>
          <w:rStyle w:val="StyleUnderline"/>
        </w:rPr>
        <w:t xml:space="preserve">communication and </w:t>
      </w:r>
      <w:r w:rsidRPr="003F5B52">
        <w:rPr>
          <w:rStyle w:val="StyleUnderline"/>
          <w:highlight w:val="green"/>
        </w:rPr>
        <w:t>cooperation</w:t>
      </w:r>
      <w:r w:rsidRPr="003F5B52">
        <w:rPr>
          <w:rStyle w:val="StyleUnderline"/>
        </w:rPr>
        <w:t xml:space="preserve"> between operators</w:t>
      </w:r>
      <w:r w:rsidRPr="003F5B52">
        <w:rPr>
          <w:sz w:val="16"/>
        </w:rPr>
        <w:t xml:space="preserve">, which at present </w:t>
      </w:r>
      <w:r w:rsidRPr="003F5B52">
        <w:rPr>
          <w:rStyle w:val="StyleUnderline"/>
          <w:highlight w:val="green"/>
        </w:rPr>
        <w:t>is</w:t>
      </w:r>
      <w:r w:rsidRPr="003F5B52">
        <w:rPr>
          <w:rStyle w:val="StyleUnderline"/>
        </w:rPr>
        <w:t xml:space="preserve"> ad hoc and </w:t>
      </w:r>
      <w:r w:rsidRPr="003F5B52">
        <w:rPr>
          <w:rStyle w:val="Emphasis"/>
          <w:highlight w:val="green"/>
        </w:rPr>
        <w:t>voluntary</w:t>
      </w:r>
      <w:r w:rsidRPr="003F5B52">
        <w:rPr>
          <w:sz w:val="16"/>
        </w:rPr>
        <w:t xml:space="preserve">. A recent letter12 to the FCC from SpaceX suggests that some </w:t>
      </w:r>
      <w:r w:rsidRPr="003F5B52">
        <w:rPr>
          <w:rStyle w:val="Emphasis"/>
          <w:highlight w:val="green"/>
        </w:rPr>
        <w:t>companies</w:t>
      </w:r>
      <w:r w:rsidRPr="003F5B52">
        <w:rPr>
          <w:rStyle w:val="Emphasis"/>
        </w:rPr>
        <w:t xml:space="preserve"> might be </w:t>
      </w:r>
      <w:r w:rsidRPr="003F5B52">
        <w:rPr>
          <w:rStyle w:val="Emphasis"/>
          <w:highlight w:val="green"/>
        </w:rPr>
        <w:t>less</w:t>
      </w:r>
      <w:r w:rsidRPr="003F5B52">
        <w:rPr>
          <w:rStyle w:val="Emphasis"/>
        </w:rPr>
        <w:t xml:space="preserve">-than-fully </w:t>
      </w:r>
      <w:r w:rsidRPr="003F5B52">
        <w:rPr>
          <w:rStyle w:val="Emphasis"/>
          <w:highlight w:val="green"/>
        </w:rPr>
        <w:t>transparent</w:t>
      </w:r>
      <w:r w:rsidRPr="003F5B52">
        <w:rPr>
          <w:rStyle w:val="StyleUnderline"/>
        </w:rPr>
        <w:t xml:space="preserve"> about events</w:t>
      </w:r>
      <w:r w:rsidRPr="003F5B52">
        <w:rPr>
          <w:sz w:val="16"/>
        </w:rPr>
        <w:t xml:space="preserve">13 </w:t>
      </w:r>
      <w:r w:rsidRPr="003F5B52">
        <w:rPr>
          <w:rStyle w:val="StyleUnderline"/>
        </w:rPr>
        <w:t>in LEO</w:t>
      </w:r>
      <w:r w:rsidRPr="003F5B52">
        <w:rPr>
          <w:sz w:val="16"/>
        </w:rPr>
        <w:t>.</w:t>
      </w:r>
    </w:p>
    <w:p w14:paraId="5F5700F8" w14:textId="77777777" w:rsidR="007E6B07" w:rsidRPr="003F5B52" w:rsidRDefault="007E6B07" w:rsidP="007E6B07">
      <w:pPr>
        <w:rPr>
          <w:sz w:val="16"/>
        </w:rPr>
      </w:pPr>
      <w:r w:rsidRPr="003F5B52">
        <w:rPr>
          <w:sz w:val="16"/>
        </w:rPr>
        <w:t xml:space="preserve">Despite the congestion and traffic management challenges, FCC filings by </w:t>
      </w:r>
      <w:r w:rsidRPr="003F5B52">
        <w:rPr>
          <w:rStyle w:val="Emphasis"/>
          <w:highlight w:val="green"/>
        </w:rPr>
        <w:t>SpaceX</w:t>
      </w:r>
      <w:r w:rsidRPr="003F5B52">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3F5B52">
        <w:rPr>
          <w:rStyle w:val="Emphasis"/>
          <w:highlight w:val="green"/>
        </w:rPr>
        <w:t>filings do not account</w:t>
      </w:r>
      <w:r w:rsidRPr="003F5B52">
        <w:rPr>
          <w:rStyle w:val="Emphasis"/>
        </w:rPr>
        <w:t xml:space="preserve"> for </w:t>
      </w:r>
      <w:r w:rsidRPr="003F5B52">
        <w:rPr>
          <w:rStyle w:val="Emphasis"/>
          <w:highlight w:val="green"/>
        </w:rPr>
        <w:t>untracked debris</w:t>
      </w:r>
      <w:r w:rsidRPr="003F5B52">
        <w:rPr>
          <w:sz w:val="16"/>
        </w:rPr>
        <w:t xml:space="preserve">6, including untracked debris decaying through the shells used by Starlink. Using simple estimates (see “Methods”), the </w:t>
      </w:r>
      <w:r w:rsidRPr="003F5B52">
        <w:rPr>
          <w:rStyle w:val="StyleUnderline"/>
        </w:rPr>
        <w:t>probability that a single piece of untracked debris will hit any satellite in the Starlink 550 km shell is about 0.003 after one year</w:t>
      </w:r>
      <w:r w:rsidRPr="003F5B52">
        <w:rPr>
          <w:sz w:val="16"/>
        </w:rPr>
        <w:t xml:space="preserve">. Thus, </w:t>
      </w:r>
      <w:r w:rsidRPr="003F5B52">
        <w:rPr>
          <w:rStyle w:val="StyleUnderline"/>
        </w:rPr>
        <w:t xml:space="preserve">if at any time there are 230 pieces of </w:t>
      </w:r>
      <w:r w:rsidRPr="003F5B52">
        <w:rPr>
          <w:rStyle w:val="Emphasis"/>
        </w:rPr>
        <w:t>untracked debris</w:t>
      </w:r>
      <w:r w:rsidRPr="003F5B52">
        <w:rPr>
          <w:rStyle w:val="StyleUnderline"/>
        </w:rPr>
        <w:t xml:space="preserve"> decaying through the 550 km orbital shell, there is a </w:t>
      </w:r>
      <w:r w:rsidRPr="003F5B52">
        <w:rPr>
          <w:rStyle w:val="Emphasis"/>
        </w:rPr>
        <w:t>50% chance</w:t>
      </w:r>
      <w:r w:rsidRPr="003F5B52">
        <w:rPr>
          <w:rStyle w:val="StyleUnderline"/>
        </w:rPr>
        <w:t xml:space="preserve"> that there will be one or more collisions between satellites in the shell and the debris</w:t>
      </w:r>
      <w:r w:rsidRPr="003F5B52">
        <w:rPr>
          <w:sz w:val="16"/>
        </w:rPr>
        <w:t xml:space="preserve">. As discussed further in “Methods”, </w:t>
      </w:r>
      <w:r w:rsidRPr="003F5B52">
        <w:rPr>
          <w:rStyle w:val="StyleUnderline"/>
        </w:rPr>
        <w:t>such a situation is plausible</w:t>
      </w:r>
      <w:r w:rsidRPr="003F5B52">
        <w:rPr>
          <w:sz w:val="16"/>
        </w:rPr>
        <w:t xml:space="preserve">. </w:t>
      </w:r>
      <w:r w:rsidRPr="003F5B52">
        <w:rPr>
          <w:rStyle w:val="StyleUnderline"/>
        </w:rPr>
        <w:t>Depending on</w:t>
      </w:r>
      <w:r w:rsidRPr="003F5B52">
        <w:rPr>
          <w:sz w:val="16"/>
        </w:rPr>
        <w:t xml:space="preserve"> the </w:t>
      </w:r>
      <w:r w:rsidRPr="003F5B52">
        <w:rPr>
          <w:rStyle w:val="StyleUnderline"/>
        </w:rPr>
        <w:t>balance between the de-orbit and the collision rates</w:t>
      </w:r>
      <w:r w:rsidRPr="003F5B52">
        <w:rPr>
          <w:sz w:val="16"/>
        </w:rPr>
        <w:t xml:space="preserve">, </w:t>
      </w:r>
      <w:r w:rsidRPr="003F5B52">
        <w:rPr>
          <w:rStyle w:val="StyleUnderline"/>
        </w:rPr>
        <w:t xml:space="preserve">if </w:t>
      </w:r>
      <w:r w:rsidRPr="003F5B52">
        <w:rPr>
          <w:rStyle w:val="Emphasis"/>
        </w:rPr>
        <w:t>subsequent fragmentation</w:t>
      </w:r>
      <w:r w:rsidRPr="003F5B52">
        <w:rPr>
          <w:rStyle w:val="StyleUnderline"/>
        </w:rPr>
        <w:t xml:space="preserve"> events lead to </w:t>
      </w:r>
      <w:r w:rsidRPr="003F5B52">
        <w:rPr>
          <w:rStyle w:val="Emphasis"/>
        </w:rPr>
        <w:t>similar amounts of debris within that orbital shell</w:t>
      </w:r>
      <w:r w:rsidRPr="003F5B52">
        <w:rPr>
          <w:sz w:val="16"/>
        </w:rPr>
        <w:t xml:space="preserve">, </w:t>
      </w:r>
      <w:r w:rsidRPr="003F5B52">
        <w:rPr>
          <w:rStyle w:val="Emphasis"/>
        </w:rPr>
        <w:t xml:space="preserve">a </w:t>
      </w:r>
      <w:r w:rsidRPr="003F5B52">
        <w:rPr>
          <w:rStyle w:val="Emphasis"/>
          <w:highlight w:val="green"/>
        </w:rPr>
        <w:t>runaway cascade</w:t>
      </w:r>
      <w:r w:rsidRPr="003F5B52">
        <w:rPr>
          <w:rStyle w:val="Emphasis"/>
        </w:rPr>
        <w:t xml:space="preserve"> of collisions </w:t>
      </w:r>
      <w:r w:rsidRPr="003F5B52">
        <w:rPr>
          <w:rStyle w:val="Emphasis"/>
          <w:highlight w:val="green"/>
        </w:rPr>
        <w:t>could occur</w:t>
      </w:r>
      <w:r w:rsidRPr="003F5B52">
        <w:rPr>
          <w:sz w:val="16"/>
        </w:rPr>
        <w:t>.</w:t>
      </w:r>
    </w:p>
    <w:p w14:paraId="27CD1E02" w14:textId="77777777" w:rsidR="007E6B07" w:rsidRPr="003F5B52" w:rsidRDefault="007E6B07" w:rsidP="007E6B07">
      <w:pPr>
        <w:rPr>
          <w:sz w:val="16"/>
        </w:rPr>
      </w:pPr>
      <w:r w:rsidRPr="003F5B52">
        <w:rPr>
          <w:rStyle w:val="StyleUnderline"/>
        </w:rPr>
        <w:lastRenderedPageBreak/>
        <w:t>Fragmentation events are not confined to</w:t>
      </w:r>
      <w:r w:rsidRPr="003F5B52">
        <w:rPr>
          <w:sz w:val="16"/>
        </w:rPr>
        <w:t xml:space="preserve"> their </w:t>
      </w:r>
      <w:r w:rsidRPr="003F5B52">
        <w:rPr>
          <w:rStyle w:val="StyleUnderline"/>
        </w:rPr>
        <w:t>local orbits</w:t>
      </w:r>
      <w:r w:rsidRPr="003F5B52">
        <w:rPr>
          <w:sz w:val="16"/>
        </w:rPr>
        <w:t xml:space="preserve">, either. The </w:t>
      </w:r>
      <w:r w:rsidRPr="003F5B52">
        <w:rPr>
          <w:rStyle w:val="StyleUnderline"/>
        </w:rPr>
        <w:t>India</w:t>
      </w:r>
      <w:r w:rsidRPr="003F5B52">
        <w:rPr>
          <w:sz w:val="16"/>
        </w:rPr>
        <w:t xml:space="preserve"> 2019 </w:t>
      </w:r>
      <w:r w:rsidRPr="003F5B52">
        <w:rPr>
          <w:rStyle w:val="StyleUnderline"/>
        </w:rPr>
        <w:t>ASAT test</w:t>
      </w:r>
      <w:r w:rsidRPr="003F5B52">
        <w:rPr>
          <w:sz w:val="16"/>
        </w:rPr>
        <w:t xml:space="preserve"> was conducted at an altitude below 300 km in an effort to minimize long-lived debris. Nevertheless, </w:t>
      </w:r>
      <w:r w:rsidRPr="003F5B52">
        <w:rPr>
          <w:rStyle w:val="StyleUnderline"/>
        </w:rPr>
        <w:t>debris was placed on orbits with apogees in excess of 1000 km</w:t>
      </w:r>
      <w:r w:rsidRPr="003F5B52">
        <w:rPr>
          <w:sz w:val="16"/>
        </w:rPr>
        <w:t xml:space="preserve">. As of 30 March 2021, </w:t>
      </w:r>
      <w:r w:rsidRPr="003F5B52">
        <w:rPr>
          <w:rStyle w:val="StyleUnderline"/>
        </w:rPr>
        <w:t>three tracked debris</w:t>
      </w:r>
      <w:r w:rsidRPr="003F5B52">
        <w:rPr>
          <w:sz w:val="16"/>
        </w:rPr>
        <w:t xml:space="preserve"> pieces </w:t>
      </w:r>
      <w:r w:rsidRPr="003F5B52">
        <w:rPr>
          <w:rStyle w:val="StyleUnderline"/>
        </w:rPr>
        <w:t>remain</w:t>
      </w:r>
      <w:r w:rsidRPr="003F5B52">
        <w:rPr>
          <w:sz w:val="16"/>
        </w:rPr>
        <w:t xml:space="preserve"> in orbit14. Such </w:t>
      </w:r>
      <w:r w:rsidRPr="003F5B52">
        <w:rPr>
          <w:rStyle w:val="StyleUnderline"/>
        </w:rPr>
        <w:t>long-lived debris has high eccentricities, and</w:t>
      </w:r>
      <w:r w:rsidRPr="003F5B52">
        <w:rPr>
          <w:sz w:val="16"/>
        </w:rPr>
        <w:t xml:space="preserve"> thus </w:t>
      </w:r>
      <w:r w:rsidRPr="003F5B52">
        <w:rPr>
          <w:rStyle w:val="StyleUnderline"/>
        </w:rPr>
        <w:t>can cross multiple orbital shells twice per orbit</w:t>
      </w:r>
      <w:r w:rsidRPr="003F5B52">
        <w:rPr>
          <w:sz w:val="16"/>
        </w:rPr>
        <w:t xml:space="preserve">. </w:t>
      </w:r>
      <w:r w:rsidRPr="003F5B52">
        <w:rPr>
          <w:rStyle w:val="Emphasis"/>
        </w:rPr>
        <w:t xml:space="preserve">A </w:t>
      </w:r>
      <w:r w:rsidRPr="003F5B52">
        <w:rPr>
          <w:rStyle w:val="Emphasis"/>
          <w:highlight w:val="green"/>
        </w:rPr>
        <w:t>major fragmentation</w:t>
      </w:r>
      <w:r w:rsidRPr="003F5B52">
        <w:rPr>
          <w:rStyle w:val="Emphasis"/>
        </w:rPr>
        <w:t xml:space="preserve"> event from a single satellite </w:t>
      </w:r>
      <w:r w:rsidRPr="003F5B52">
        <w:rPr>
          <w:rStyle w:val="Emphasis"/>
          <w:highlight w:val="green"/>
        </w:rPr>
        <w:t>could affect all operators in LEO</w:t>
      </w:r>
      <w:r w:rsidRPr="003F5B52">
        <w:rPr>
          <w:sz w:val="16"/>
        </w:rPr>
        <w:t>.</w:t>
      </w:r>
    </w:p>
    <w:p w14:paraId="03050C7F" w14:textId="77777777" w:rsidR="007E6B07" w:rsidRPr="003F5B52" w:rsidRDefault="007E6B07" w:rsidP="007E6B07">
      <w:pPr>
        <w:rPr>
          <w:sz w:val="16"/>
          <w:szCs w:val="16"/>
        </w:rPr>
      </w:pPr>
      <w:r w:rsidRPr="003F5B52">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73BD0879" w14:textId="77777777" w:rsidR="007E6B07" w:rsidRPr="003F5B52" w:rsidRDefault="007E6B07" w:rsidP="007E6B07">
      <w:pPr>
        <w:rPr>
          <w:sz w:val="16"/>
          <w:szCs w:val="16"/>
        </w:rPr>
      </w:pPr>
      <w:r w:rsidRPr="003F5B52">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35FB0DD6" w14:textId="77777777" w:rsidR="007E6B07" w:rsidRPr="003F5B52" w:rsidRDefault="007E6B07" w:rsidP="007E6B07">
      <w:pPr>
        <w:rPr>
          <w:sz w:val="16"/>
          <w:szCs w:val="16"/>
        </w:rPr>
      </w:pPr>
    </w:p>
    <w:p w14:paraId="7B4E894E" w14:textId="77777777" w:rsidR="007E6B07" w:rsidRPr="003F5B52" w:rsidRDefault="007E6B07" w:rsidP="007E6B07">
      <w:pPr>
        <w:pStyle w:val="Heading4"/>
        <w:rPr>
          <w:rFonts w:cs="Calibri"/>
        </w:rPr>
      </w:pPr>
      <w:bookmarkStart w:id="0" w:name="_Hlk89888149"/>
      <w:r w:rsidRPr="003F5B52">
        <w:rPr>
          <w:rFonts w:cs="Calibri"/>
        </w:rPr>
        <w:t xml:space="preserve">No alt causes or thumpers---absent megaconstellations, LEO debris would </w:t>
      </w:r>
      <w:r>
        <w:rPr>
          <w:rFonts w:cs="Calibri"/>
          <w:u w:val="single"/>
        </w:rPr>
        <w:t>de</w:t>
      </w:r>
      <w:r w:rsidRPr="003F5B52">
        <w:rPr>
          <w:rFonts w:cs="Calibri"/>
          <w:u w:val="single"/>
        </w:rPr>
        <w:t>crease slowly</w:t>
      </w:r>
      <w:r w:rsidRPr="003F5B52">
        <w:rPr>
          <w:rFonts w:cs="Calibri"/>
        </w:rPr>
        <w:t xml:space="preserve"> for </w:t>
      </w:r>
      <w:r w:rsidRPr="003F5B52">
        <w:rPr>
          <w:rFonts w:cs="Calibri"/>
          <w:u w:val="single"/>
        </w:rPr>
        <w:t>decades</w:t>
      </w:r>
      <w:r w:rsidRPr="003F5B52">
        <w:rPr>
          <w:rFonts w:cs="Calibri"/>
        </w:rPr>
        <w:t xml:space="preserve">, eventually stabilizing after 200 years. Prefer </w:t>
      </w:r>
      <w:r w:rsidRPr="003F5B52">
        <w:rPr>
          <w:rFonts w:cs="Calibri"/>
          <w:u w:val="single"/>
        </w:rPr>
        <w:t>NASA studies</w:t>
      </w:r>
      <w:r w:rsidRPr="003F5B52">
        <w:rPr>
          <w:rFonts w:cs="Calibri"/>
        </w:rPr>
        <w:t xml:space="preserve"> that </w:t>
      </w:r>
      <w:r w:rsidRPr="003F5B52">
        <w:rPr>
          <w:rFonts w:cs="Calibri"/>
          <w:u w:val="single"/>
        </w:rPr>
        <w:t>assume our plan</w:t>
      </w:r>
    </w:p>
    <w:p w14:paraId="0EF668E1" w14:textId="77777777" w:rsidR="007E6B07" w:rsidRPr="003F5B52" w:rsidRDefault="007E6B07" w:rsidP="007E6B07">
      <w:r w:rsidRPr="003F5B52">
        <w:t>---1 collision a decade is hardly enough to trigger Kessler syndrome.</w:t>
      </w:r>
    </w:p>
    <w:p w14:paraId="1E2236D0" w14:textId="77777777" w:rsidR="007E6B07" w:rsidRPr="003F5B52" w:rsidRDefault="007E6B07" w:rsidP="007E6B07">
      <w:r w:rsidRPr="003F5B52">
        <w:rPr>
          <w:rStyle w:val="Style13ptBold"/>
        </w:rPr>
        <w:t>Liou et al. 18</w:t>
      </w:r>
      <w:r w:rsidRPr="003F5B52">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10" w:history="1">
        <w:r w:rsidRPr="003F5B52">
          <w:rPr>
            <w:rStyle w:val="Hyperlink"/>
          </w:rPr>
          <w:t>https://www.orbitaldebris.jsc.nasa.gov/quarterly-news/pdfs/odqnv22i3.pdf</w:t>
        </w:r>
      </w:hyperlink>
      <w:r w:rsidRPr="003F5B52">
        <w:t>] brett</w:t>
      </w:r>
    </w:p>
    <w:p w14:paraId="219D9072" w14:textId="77777777" w:rsidR="007E6B07" w:rsidRPr="003F5B52" w:rsidRDefault="007E6B07" w:rsidP="007E6B07">
      <w:pPr>
        <w:rPr>
          <w:sz w:val="16"/>
        </w:rPr>
      </w:pPr>
      <w:r w:rsidRPr="003F5B52">
        <w:rPr>
          <w:sz w:val="16"/>
        </w:rPr>
        <w:t xml:space="preserve">In recent years, several </w:t>
      </w:r>
      <w:r w:rsidRPr="003F5B52">
        <w:rPr>
          <w:rStyle w:val="Emphasis"/>
          <w:highlight w:val="green"/>
        </w:rPr>
        <w:t>commercial</w:t>
      </w:r>
      <w:r w:rsidRPr="003F5B52">
        <w:rPr>
          <w:sz w:val="16"/>
        </w:rPr>
        <w:t xml:space="preserve"> companies have proposed telecommunications </w:t>
      </w:r>
      <w:r w:rsidRPr="003F5B52">
        <w:rPr>
          <w:rStyle w:val="Emphasis"/>
          <w:highlight w:val="green"/>
        </w:rPr>
        <w:t>constellations</w:t>
      </w:r>
      <w:r w:rsidRPr="003F5B52">
        <w:rPr>
          <w:rStyle w:val="StyleUnderline"/>
        </w:rPr>
        <w:t xml:space="preserve"> </w:t>
      </w:r>
      <w:r w:rsidRPr="003F5B52">
        <w:rPr>
          <w:sz w:val="16"/>
        </w:rPr>
        <w:t xml:space="preserve">consisting of hundreds to thousands of 100-to-300-kg class spacecraft </w:t>
      </w:r>
      <w:r w:rsidRPr="003F5B52">
        <w:rPr>
          <w:rStyle w:val="StyleUnderline"/>
          <w:highlight w:val="green"/>
        </w:rPr>
        <w:t>in</w:t>
      </w:r>
      <w:r w:rsidRPr="003F5B52">
        <w:rPr>
          <w:sz w:val="16"/>
        </w:rPr>
        <w:t xml:space="preserve"> low Earth orbit (</w:t>
      </w:r>
      <w:r w:rsidRPr="003F5B52">
        <w:rPr>
          <w:rStyle w:val="Emphasis"/>
          <w:highlight w:val="green"/>
        </w:rPr>
        <w:t>LEO</w:t>
      </w:r>
      <w:r w:rsidRPr="003F5B52">
        <w:rPr>
          <w:sz w:val="16"/>
        </w:rPr>
        <w:t xml:space="preserve">, the region below 2000-km altitude). If deployed, such large constellations (LCs) </w:t>
      </w:r>
      <w:r w:rsidRPr="003F5B52">
        <w:rPr>
          <w:rStyle w:val="StyleUnderline"/>
        </w:rPr>
        <w:t>will dramatically change the landscape of satellite operations</w:t>
      </w:r>
      <w:r w:rsidRPr="003F5B52">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F5B52">
        <w:rPr>
          <w:rStyle w:val="StyleUnderline"/>
        </w:rPr>
        <w:t>From the large amount of mass involved</w:t>
      </w:r>
      <w:r w:rsidRPr="003F5B52">
        <w:rPr>
          <w:sz w:val="16"/>
        </w:rPr>
        <w:t xml:space="preserve">, it is clear that the </w:t>
      </w:r>
      <w:r w:rsidRPr="003F5B52">
        <w:rPr>
          <w:rStyle w:val="Emphasis"/>
          <w:highlight w:val="green"/>
        </w:rPr>
        <w:t>deployment</w:t>
      </w:r>
      <w:r w:rsidRPr="003F5B52">
        <w:rPr>
          <w:rStyle w:val="StyleUnderline"/>
        </w:rPr>
        <w:t xml:space="preserve">, </w:t>
      </w:r>
      <w:r w:rsidRPr="003F5B52">
        <w:rPr>
          <w:rStyle w:val="Emphasis"/>
          <w:highlight w:val="green"/>
        </w:rPr>
        <w:t>operations</w:t>
      </w:r>
      <w:r w:rsidRPr="003F5B52">
        <w:rPr>
          <w:rStyle w:val="StyleUnderline"/>
        </w:rPr>
        <w:t xml:space="preserve">, </w:t>
      </w:r>
      <w:r w:rsidRPr="003F5B52">
        <w:rPr>
          <w:rStyle w:val="StyleUnderline"/>
          <w:highlight w:val="green"/>
        </w:rPr>
        <w:t>and</w:t>
      </w:r>
      <w:r w:rsidRPr="003F5B52">
        <w:rPr>
          <w:rStyle w:val="StyleUnderline"/>
        </w:rPr>
        <w:t xml:space="preserve"> </w:t>
      </w:r>
      <w:r w:rsidRPr="003F5B52">
        <w:rPr>
          <w:rStyle w:val="Emphasis"/>
          <w:highlight w:val="green"/>
        </w:rPr>
        <w:t>frequent de-orbit</w:t>
      </w:r>
      <w:r w:rsidRPr="003F5B52">
        <w:rPr>
          <w:rStyle w:val="StyleUnderline"/>
        </w:rPr>
        <w:t xml:space="preserve"> and replenishment of the proposed LCs could </w:t>
      </w:r>
      <w:r w:rsidRPr="003F5B52">
        <w:rPr>
          <w:rStyle w:val="Emphasis"/>
          <w:highlight w:val="green"/>
        </w:rPr>
        <w:t>significantly contribute</w:t>
      </w:r>
      <w:r w:rsidRPr="003F5B52">
        <w:rPr>
          <w:rStyle w:val="StyleUnderline"/>
          <w:highlight w:val="green"/>
        </w:rPr>
        <w:t xml:space="preserve"> to </w:t>
      </w:r>
      <w:r w:rsidRPr="003F5B52">
        <w:rPr>
          <w:rStyle w:val="StyleUnderline"/>
        </w:rPr>
        <w:t xml:space="preserve">the existing orbital </w:t>
      </w:r>
      <w:r w:rsidRPr="003F5B52">
        <w:rPr>
          <w:rStyle w:val="Emphasis"/>
          <w:highlight w:val="green"/>
        </w:rPr>
        <w:t>debris</w:t>
      </w:r>
      <w:r w:rsidRPr="003F5B52">
        <w:rPr>
          <w:rStyle w:val="StyleUnderline"/>
        </w:rPr>
        <w:t xml:space="preserve"> problem</w:t>
      </w:r>
      <w:r w:rsidRPr="003F5B52">
        <w:rPr>
          <w:sz w:val="16"/>
        </w:rPr>
        <w:t>.</w:t>
      </w:r>
    </w:p>
    <w:p w14:paraId="34BB38CF" w14:textId="77777777" w:rsidR="007E6B07" w:rsidRPr="003F5B52" w:rsidRDefault="007E6B07" w:rsidP="007E6B07">
      <w:pPr>
        <w:rPr>
          <w:sz w:val="16"/>
        </w:rPr>
      </w:pPr>
      <w:r w:rsidRPr="003F5B52">
        <w:rPr>
          <w:sz w:val="16"/>
        </w:rPr>
        <w:t xml:space="preserve">To better understand the nature of the problem, the </w:t>
      </w:r>
      <w:r w:rsidRPr="003F5B52">
        <w:rPr>
          <w:rStyle w:val="Emphasis"/>
          <w:highlight w:val="green"/>
        </w:rPr>
        <w:t>NASA</w:t>
      </w:r>
      <w:r w:rsidRPr="003F5B52">
        <w:rPr>
          <w:sz w:val="16"/>
        </w:rPr>
        <w:t xml:space="preserve"> Orbital Debris Program Office (ODPO) recently </w:t>
      </w:r>
      <w:r w:rsidRPr="003F5B52">
        <w:rPr>
          <w:rStyle w:val="StyleUnderline"/>
        </w:rPr>
        <w:t xml:space="preserve">completed a parametric </w:t>
      </w:r>
      <w:r w:rsidRPr="003F5B52">
        <w:rPr>
          <w:rStyle w:val="StyleUnderline"/>
          <w:highlight w:val="green"/>
        </w:rPr>
        <w:t>study</w:t>
      </w:r>
      <w:r w:rsidRPr="003F5B52">
        <w:rPr>
          <w:sz w:val="16"/>
        </w:rPr>
        <w:t xml:space="preserve"> on LCs. The objective was </w:t>
      </w:r>
      <w:r w:rsidRPr="003F5B52">
        <w:rPr>
          <w:rStyle w:val="StyleUnderline"/>
        </w:rPr>
        <w:t xml:space="preserve">to </w:t>
      </w:r>
      <w:r w:rsidRPr="003F5B52">
        <w:rPr>
          <w:rStyle w:val="StyleUnderline"/>
          <w:highlight w:val="green"/>
        </w:rPr>
        <w:t>quantify the</w:t>
      </w:r>
      <w:r w:rsidRPr="003F5B52">
        <w:rPr>
          <w:sz w:val="16"/>
        </w:rPr>
        <w:t xml:space="preserve"> potential negative </w:t>
      </w:r>
      <w:r w:rsidRPr="003F5B52">
        <w:rPr>
          <w:rStyle w:val="Emphasis"/>
          <w:highlight w:val="green"/>
        </w:rPr>
        <w:t>debris</w:t>
      </w:r>
      <w:r w:rsidRPr="003F5B52">
        <w:rPr>
          <w:rStyle w:val="StyleUnderline"/>
        </w:rPr>
        <w:t>-generation effects</w:t>
      </w:r>
      <w:r w:rsidRPr="003F5B52">
        <w:rPr>
          <w:sz w:val="16"/>
        </w:rPr>
        <w:t xml:space="preserve"> from LCs </w:t>
      </w:r>
      <w:r w:rsidRPr="003F5B52">
        <w:rPr>
          <w:rStyle w:val="StyleUnderline"/>
        </w:rPr>
        <w:t>to the LEO environment</w:t>
      </w:r>
      <w:r w:rsidRPr="003F5B52">
        <w:rPr>
          <w:sz w:val="16"/>
        </w:rPr>
        <w:t xml:space="preserve"> and provide recommendations for mitigation measures. The tool used for the LC study was </w:t>
      </w:r>
      <w:r w:rsidRPr="003F5B52">
        <w:rPr>
          <w:rStyle w:val="StyleUnderline"/>
        </w:rPr>
        <w:t>the</w:t>
      </w:r>
      <w:r w:rsidRPr="003F5B52">
        <w:rPr>
          <w:sz w:val="16"/>
        </w:rPr>
        <w:t xml:space="preserve"> ODPO’s LEO-to-GEO Environment Debris (LEGEND) </w:t>
      </w:r>
      <w:r w:rsidRPr="003F5B52">
        <w:rPr>
          <w:rStyle w:val="StyleUnderline"/>
        </w:rPr>
        <w:t>numerical simulation model</w:t>
      </w:r>
      <w:r w:rsidRPr="003F5B52">
        <w:rPr>
          <w:sz w:val="16"/>
        </w:rPr>
        <w:t xml:space="preserve">, which </w:t>
      </w:r>
      <w:r w:rsidRPr="003F5B52">
        <w:rPr>
          <w:rStyle w:val="StyleUnderline"/>
        </w:rPr>
        <w:t>has been used</w:t>
      </w:r>
      <w:r w:rsidRPr="003F5B52">
        <w:rPr>
          <w:sz w:val="16"/>
        </w:rPr>
        <w:t xml:space="preserve"> for various mitigation and remediation studies </w:t>
      </w:r>
      <w:r w:rsidRPr="003F5B52">
        <w:rPr>
          <w:rStyle w:val="StyleUnderline"/>
        </w:rPr>
        <w:t>in the past</w:t>
      </w:r>
      <w:r w:rsidRPr="003F5B52">
        <w:rPr>
          <w:sz w:val="16"/>
        </w:rPr>
        <w:t xml:space="preserve"> [1, 2]. For the LC study, </w:t>
      </w:r>
      <w:r w:rsidRPr="003F5B52">
        <w:rPr>
          <w:rStyle w:val="StyleUnderline"/>
        </w:rPr>
        <w:t>more than 300 scenarios based on different user-specified assumptions and parameters were defined. Selected results</w:t>
      </w:r>
      <w:r w:rsidRPr="003F5B52">
        <w:rPr>
          <w:sz w:val="16"/>
        </w:rPr>
        <w:t xml:space="preserve"> from key scenarios </w:t>
      </w:r>
      <w:r w:rsidRPr="003F5B52">
        <w:rPr>
          <w:rStyle w:val="StyleUnderline"/>
        </w:rPr>
        <w:t>are summarized</w:t>
      </w:r>
      <w:r w:rsidRPr="003F5B52">
        <w:rPr>
          <w:sz w:val="16"/>
        </w:rPr>
        <w:t xml:space="preserve"> in this article.</w:t>
      </w:r>
    </w:p>
    <w:p w14:paraId="0D7F3D69" w14:textId="77777777" w:rsidR="007E6B07" w:rsidRPr="003F5B52" w:rsidRDefault="007E6B07" w:rsidP="007E6B07">
      <w:pPr>
        <w:rPr>
          <w:rStyle w:val="Emphasis"/>
        </w:rPr>
      </w:pPr>
      <w:r w:rsidRPr="003F5B52">
        <w:rPr>
          <w:rStyle w:val="Emphasis"/>
        </w:rPr>
        <w:t xml:space="preserve">The LEO Environment </w:t>
      </w:r>
      <w:r w:rsidRPr="003F5B52">
        <w:rPr>
          <w:rStyle w:val="Emphasis"/>
          <w:highlight w:val="green"/>
        </w:rPr>
        <w:t>without Large Constellations</w:t>
      </w:r>
    </w:p>
    <w:p w14:paraId="6563A14F" w14:textId="77777777" w:rsidR="007E6B07" w:rsidRPr="003F5B52" w:rsidRDefault="007E6B07" w:rsidP="007E6B07">
      <w:pPr>
        <w:rPr>
          <w:sz w:val="16"/>
        </w:rPr>
      </w:pPr>
      <w:r w:rsidRPr="003F5B52">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w:t>
      </w:r>
      <w:r w:rsidRPr="003F5B52">
        <w:rPr>
          <w:sz w:val="16"/>
        </w:rPr>
        <w:lastRenderedPageBreak/>
        <w:t xml:space="preserve">for the jump in 2007 and 2009, respectively. </w:t>
      </w:r>
      <w:r w:rsidRPr="003F5B52">
        <w:rPr>
          <w:rStyle w:val="StyleUnderline"/>
        </w:rPr>
        <w:t>Future launch traffic is a repeat of the launches over the last 8 years of the historical space activities</w:t>
      </w:r>
      <w:r w:rsidRPr="003F5B52">
        <w:rPr>
          <w:sz w:val="16"/>
        </w:rPr>
        <w:t xml:space="preserve"> (2008-2015). The environment is </w:t>
      </w:r>
      <w:r w:rsidRPr="003F5B52">
        <w:rPr>
          <w:rStyle w:val="StyleUnderline"/>
        </w:rPr>
        <w:t>projected 200 years into the future</w:t>
      </w:r>
      <w:r w:rsidRPr="003F5B52">
        <w:rPr>
          <w:sz w:val="16"/>
        </w:rPr>
        <w:t>, through the year 2215.</w:t>
      </w:r>
    </w:p>
    <w:p w14:paraId="3A304E6F" w14:textId="77777777" w:rsidR="007E6B07" w:rsidRPr="003F5B52" w:rsidRDefault="007E6B07" w:rsidP="007E6B07">
      <w:pPr>
        <w:rPr>
          <w:sz w:val="16"/>
          <w:szCs w:val="16"/>
        </w:rPr>
      </w:pPr>
      <w:r w:rsidRPr="003F5B52">
        <w:rPr>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6A3DC007" w14:textId="77777777" w:rsidR="007E6B07" w:rsidRPr="003F5B52" w:rsidRDefault="007E6B07" w:rsidP="007E6B07">
      <w:pPr>
        <w:rPr>
          <w:sz w:val="16"/>
        </w:rPr>
      </w:pPr>
      <w:r w:rsidRPr="003F5B52">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3F5B52">
        <w:rPr>
          <w:rStyle w:val="StyleUnderline"/>
        </w:rPr>
        <w:t>With</w:t>
      </w:r>
      <w:r w:rsidRPr="003F5B52">
        <w:rPr>
          <w:sz w:val="16"/>
        </w:rPr>
        <w:t xml:space="preserve"> a global </w:t>
      </w:r>
      <w:r w:rsidRPr="003F5B52">
        <w:rPr>
          <w:rStyle w:val="StyleUnderline"/>
        </w:rPr>
        <w:t xml:space="preserve">90% </w:t>
      </w:r>
      <w:r w:rsidRPr="003F5B52">
        <w:rPr>
          <w:sz w:val="16"/>
        </w:rPr>
        <w:t>PMD implementation</w:t>
      </w:r>
      <w:r w:rsidRPr="003F5B52">
        <w:rPr>
          <w:rStyle w:val="StyleUnderline"/>
        </w:rPr>
        <w:t xml:space="preserve"> of the 25-year decay rule</w:t>
      </w:r>
      <w:r w:rsidRPr="003F5B52">
        <w:rPr>
          <w:sz w:val="16"/>
        </w:rPr>
        <w:t xml:space="preserve">, however, the </w:t>
      </w:r>
      <w:r w:rsidRPr="003F5B52">
        <w:rPr>
          <w:rStyle w:val="Emphasis"/>
          <w:highlight w:val="green"/>
        </w:rPr>
        <w:t>debris</w:t>
      </w:r>
      <w:r w:rsidRPr="003F5B52">
        <w:rPr>
          <w:rStyle w:val="StyleUnderline"/>
        </w:rPr>
        <w:t xml:space="preserve"> population </w:t>
      </w:r>
      <w:r w:rsidRPr="003F5B52">
        <w:rPr>
          <w:rStyle w:val="Emphasis"/>
          <w:highlight w:val="green"/>
        </w:rPr>
        <w:t>growth</w:t>
      </w:r>
      <w:r w:rsidRPr="003F5B52">
        <w:rPr>
          <w:rStyle w:val="StyleUnderline"/>
        </w:rPr>
        <w:t xml:space="preserve"> </w:t>
      </w:r>
      <w:r w:rsidRPr="003F5B52">
        <w:rPr>
          <w:rStyle w:val="StyleUnderline"/>
          <w:highlight w:val="green"/>
        </w:rPr>
        <w:t>is</w:t>
      </w:r>
      <w:r w:rsidRPr="003F5B52">
        <w:rPr>
          <w:rStyle w:val="StyleUnderline"/>
        </w:rPr>
        <w:t xml:space="preserve"> </w:t>
      </w:r>
      <w:r w:rsidRPr="003F5B52">
        <w:rPr>
          <w:rStyle w:val="StyleUnderline"/>
          <w:highlight w:val="green"/>
        </w:rPr>
        <w:t xml:space="preserve">reduced to about a </w:t>
      </w:r>
      <w:r w:rsidRPr="003F5B52">
        <w:rPr>
          <w:rStyle w:val="Emphasis"/>
          <w:highlight w:val="green"/>
        </w:rPr>
        <w:t>110% linear increase</w:t>
      </w:r>
      <w:r w:rsidRPr="003F5B52">
        <w:rPr>
          <w:rStyle w:val="StyleUnderline"/>
          <w:highlight w:val="green"/>
        </w:rPr>
        <w:t xml:space="preserve"> in </w:t>
      </w:r>
      <w:r w:rsidRPr="003F5B52">
        <w:rPr>
          <w:rStyle w:val="Emphasis"/>
          <w:highlight w:val="green"/>
        </w:rPr>
        <w:t>200 years</w:t>
      </w:r>
      <w:r w:rsidRPr="003F5B52">
        <w:rPr>
          <w:sz w:val="16"/>
        </w:rPr>
        <w:t xml:space="preserve">. </w:t>
      </w:r>
      <w:r w:rsidRPr="003F5B52">
        <w:rPr>
          <w:rStyle w:val="StyleUnderline"/>
          <w:highlight w:val="green"/>
        </w:rPr>
        <w:t>If explosions can be eliminated</w:t>
      </w:r>
      <w:r w:rsidRPr="003F5B52">
        <w:rPr>
          <w:rStyle w:val="StyleUnderline"/>
        </w:rPr>
        <w:t xml:space="preserve">, the population </w:t>
      </w:r>
      <w:r w:rsidRPr="003F5B52">
        <w:rPr>
          <w:rStyle w:val="StyleUnderline"/>
          <w:highlight w:val="green"/>
        </w:rPr>
        <w:t xml:space="preserve">growth is further reduced to </w:t>
      </w:r>
      <w:r w:rsidRPr="003F5B52">
        <w:rPr>
          <w:rStyle w:val="Emphasis"/>
          <w:highlight w:val="green"/>
        </w:rPr>
        <w:t>40%</w:t>
      </w:r>
      <w:r w:rsidRPr="003F5B52">
        <w:rPr>
          <w:rStyle w:val="StyleUnderline"/>
        </w:rPr>
        <w:t xml:space="preserve"> in 200 years</w:t>
      </w:r>
      <w:r w:rsidRPr="003F5B52">
        <w:rPr>
          <w:sz w:val="16"/>
        </w:rPr>
        <w:t>.</w:t>
      </w:r>
    </w:p>
    <w:p w14:paraId="5DFCC63A" w14:textId="77777777" w:rsidR="007E6B07" w:rsidRPr="003F5B52" w:rsidRDefault="007E6B07" w:rsidP="007E6B07">
      <w:pPr>
        <w:rPr>
          <w:sz w:val="16"/>
        </w:rPr>
      </w:pPr>
      <w:r w:rsidRPr="003F5B52">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3F5B52">
        <w:rPr>
          <w:rStyle w:val="StyleUnderline"/>
        </w:rPr>
        <w:t>the non-mitigation scenario leads to a non-linear increase of catastrophic collisions, a total of 61</w:t>
      </w:r>
      <w:r w:rsidRPr="003F5B52">
        <w:rPr>
          <w:sz w:val="16"/>
        </w:rPr>
        <w:t xml:space="preserve"> in 200 years, </w:t>
      </w:r>
      <w:r w:rsidRPr="003F5B52">
        <w:rPr>
          <w:rStyle w:val="StyleUnderline"/>
        </w:rPr>
        <w:t>whereas</w:t>
      </w:r>
      <w:r w:rsidRPr="003F5B52">
        <w:rPr>
          <w:sz w:val="16"/>
        </w:rPr>
        <w:t xml:space="preserve"> the </w:t>
      </w:r>
      <w:r w:rsidRPr="003F5B52">
        <w:rPr>
          <w:rStyle w:val="StyleUnderline"/>
        </w:rPr>
        <w:t>effective implementation of PMD</w:t>
      </w:r>
      <w:r w:rsidRPr="003F5B52">
        <w:rPr>
          <w:sz w:val="16"/>
        </w:rPr>
        <w:t xml:space="preserve"> and additionally, elimination of future explosions can </w:t>
      </w:r>
      <w:r w:rsidRPr="003F5B52">
        <w:rPr>
          <w:rStyle w:val="StyleUnderline"/>
          <w:highlight w:val="green"/>
        </w:rPr>
        <w:t>reduce</w:t>
      </w:r>
      <w:r w:rsidRPr="003F5B52">
        <w:rPr>
          <w:rStyle w:val="StyleUnderline"/>
        </w:rPr>
        <w:t xml:space="preserve"> the numbers of catastrophic </w:t>
      </w:r>
      <w:r w:rsidRPr="003F5B52">
        <w:rPr>
          <w:rStyle w:val="StyleUnderline"/>
          <w:highlight w:val="green"/>
        </w:rPr>
        <w:t>collisions to</w:t>
      </w:r>
      <w:r w:rsidRPr="003F5B52">
        <w:rPr>
          <w:rStyle w:val="StyleUnderline"/>
        </w:rPr>
        <w:t xml:space="preserve"> 27 and </w:t>
      </w:r>
      <w:r w:rsidRPr="003F5B52">
        <w:rPr>
          <w:rStyle w:val="Emphasis"/>
          <w:highlight w:val="green"/>
        </w:rPr>
        <w:t>21</w:t>
      </w:r>
      <w:r w:rsidRPr="003F5B52">
        <w:rPr>
          <w:sz w:val="16"/>
        </w:rPr>
        <w:t xml:space="preserve">, respectively, </w:t>
      </w:r>
      <w:r w:rsidRPr="003F5B52">
        <w:rPr>
          <w:rStyle w:val="StyleUnderline"/>
          <w:highlight w:val="green"/>
        </w:rPr>
        <w:t>in 200 years</w:t>
      </w:r>
      <w:r w:rsidRPr="003F5B52">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bookmarkStart w:id="1" w:name="_Hlk73826158"/>
      <w:bookmarkEnd w:id="0"/>
      <w:r w:rsidRPr="003F5B52">
        <w:rPr>
          <w:sz w:val="16"/>
        </w:rPr>
        <w:t>.</w:t>
      </w:r>
    </w:p>
    <w:p w14:paraId="454D784F" w14:textId="77777777" w:rsidR="007E6B07" w:rsidRPr="003F5B52" w:rsidRDefault="007E6B07" w:rsidP="007E6B07"/>
    <w:bookmarkEnd w:id="1"/>
    <w:p w14:paraId="480D555A" w14:textId="77777777" w:rsidR="007E6B07" w:rsidRPr="003F5B52" w:rsidRDefault="007E6B07" w:rsidP="007E6B07">
      <w:pPr>
        <w:pStyle w:val="Heading4"/>
        <w:rPr>
          <w:rFonts w:cs="Calibri"/>
        </w:rPr>
      </w:pPr>
      <w:r w:rsidRPr="003F5B52">
        <w:rPr>
          <w:rFonts w:cs="Calibri"/>
        </w:rPr>
        <w:t xml:space="preserve">Cascading debris </w:t>
      </w:r>
      <w:r w:rsidRPr="003F5B52">
        <w:rPr>
          <w:rFonts w:cs="Calibri"/>
          <w:u w:val="single"/>
        </w:rPr>
        <w:t>collapses satellites</w:t>
      </w:r>
    </w:p>
    <w:p w14:paraId="429031B1" w14:textId="77777777" w:rsidR="007E6B07" w:rsidRPr="003F5B52" w:rsidRDefault="007E6B07" w:rsidP="007E6B07">
      <w:r w:rsidRPr="003F5B52">
        <w:rPr>
          <w:rStyle w:val="Style13ptBold"/>
        </w:rPr>
        <w:t>Kessler et al., 18</w:t>
      </w:r>
      <w:r w:rsidRPr="003F5B52">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3F5B52">
        <w:rPr>
          <w:rStyle w:val="StyleUnderline"/>
          <w:u w:val="none"/>
        </w:rPr>
        <w:t>Dr. Holder Krag**</w:t>
      </w:r>
      <w:r w:rsidRPr="003F5B52">
        <w:t xml:space="preserve"> Head of the Space Debris Office at the European Space Agency and has been a Space Debris Analyst in the Space Debris Office since 2006. </w:t>
      </w:r>
      <w:r w:rsidRPr="003F5B52">
        <w:rPr>
          <w:rStyle w:val="StyleUnderline"/>
          <w:u w:val="none"/>
        </w:rPr>
        <w:t>Asher Isbrucker***</w:t>
      </w:r>
      <w:r w:rsidRPr="003F5B52">
        <w:t xml:space="preserve">, Writer &amp; Video Producer; 11-2-2018; "Kessler Syndrome: What Happens When Satellites Collide," Medium, </w:t>
      </w:r>
      <w:hyperlink r:id="rId11" w:history="1">
        <w:r w:rsidRPr="003F5B52">
          <w:rPr>
            <w:rStyle w:val="Hyperlink"/>
          </w:rPr>
          <w:t>https://asherkaye.medium.com/kessler-syndrome-what-happens-when-satellites-collide-1b571ca3c47e</w:t>
        </w:r>
      </w:hyperlink>
      <w:r w:rsidRPr="003F5B52">
        <w:t>] brett</w:t>
      </w:r>
    </w:p>
    <w:p w14:paraId="30CF1E88" w14:textId="77777777" w:rsidR="007E6B07" w:rsidRPr="003F5B52" w:rsidRDefault="007E6B07" w:rsidP="007E6B07">
      <w:pPr>
        <w:rPr>
          <w:rStyle w:val="Emphasis"/>
        </w:rPr>
      </w:pPr>
      <w:r w:rsidRPr="003F5B52">
        <w:rPr>
          <w:sz w:val="12"/>
        </w:rPr>
        <w:t xml:space="preserve">Donald Kessler: </w:t>
      </w:r>
      <w:r w:rsidRPr="003F5B52">
        <w:rPr>
          <w:rStyle w:val="StyleUnderline"/>
        </w:rPr>
        <w:t>The worst case scenario is that you end up creating enough debris that it’s not cost-effective to depend on space</w:t>
      </w:r>
      <w:r w:rsidRPr="003F5B52">
        <w:rPr>
          <w:sz w:val="12"/>
        </w:rPr>
        <w:t xml:space="preserve">. Now, </w:t>
      </w:r>
      <w:r w:rsidRPr="003F5B52">
        <w:rPr>
          <w:rStyle w:val="StyleUnderline"/>
        </w:rPr>
        <w:t xml:space="preserve">that may take a long time, but because </w:t>
      </w:r>
      <w:r w:rsidRPr="003F5B52">
        <w:rPr>
          <w:rStyle w:val="Emphasis"/>
          <w:highlight w:val="green"/>
        </w:rPr>
        <w:t>it’s a non-reversible process</w:t>
      </w:r>
      <w:r w:rsidRPr="003F5B52">
        <w:rPr>
          <w:sz w:val="12"/>
        </w:rPr>
        <w:t xml:space="preserve">, </w:t>
      </w:r>
      <w:r w:rsidRPr="003F5B52">
        <w:rPr>
          <w:rStyle w:val="StyleUnderline"/>
          <w:highlight w:val="green"/>
        </w:rPr>
        <w:t xml:space="preserve">once </w:t>
      </w:r>
      <w:r w:rsidRPr="003F5B52">
        <w:rPr>
          <w:rStyle w:val="StyleUnderline"/>
        </w:rPr>
        <w:t xml:space="preserve">you’ve reached a certain threshold where you’re </w:t>
      </w:r>
      <w:r w:rsidRPr="003F5B52">
        <w:rPr>
          <w:rStyle w:val="StyleUnderline"/>
          <w:highlight w:val="green"/>
        </w:rPr>
        <w:t>generating debris from</w:t>
      </w:r>
      <w:r w:rsidRPr="003F5B52">
        <w:rPr>
          <w:rStyle w:val="StyleUnderline"/>
        </w:rPr>
        <w:t xml:space="preserve"> these </w:t>
      </w:r>
      <w:r w:rsidRPr="003F5B52">
        <w:rPr>
          <w:rStyle w:val="StyleUnderline"/>
          <w:highlight w:val="green"/>
        </w:rPr>
        <w:t xml:space="preserve">collisions faster than it can be cleaned </w:t>
      </w:r>
      <w:r w:rsidRPr="003F5B52">
        <w:rPr>
          <w:rStyle w:val="StyleUnderline"/>
        </w:rPr>
        <w:t xml:space="preserve">out, it’ll just continually get worse unless you can do something drastic. </w:t>
      </w:r>
      <w:r w:rsidRPr="003F5B52">
        <w:rPr>
          <w:sz w:val="12"/>
        </w:rPr>
        <w:t xml:space="preserve">Holger Krag: </w:t>
      </w:r>
      <w:r w:rsidRPr="003F5B52">
        <w:rPr>
          <w:rStyle w:val="StyleUnderline"/>
        </w:rPr>
        <w:t>If we continue operating the way we do today, we will have a disaster in 50 years, in 100 years</w:t>
      </w:r>
      <w:r w:rsidRPr="003F5B52">
        <w:rPr>
          <w:sz w:val="12"/>
        </w:rPr>
        <w:t xml:space="preserve">. It compares quite nicely to the CO2 issue, and the climate on ground, so </w:t>
      </w:r>
      <w:r w:rsidRPr="003F5B52">
        <w:rPr>
          <w:rStyle w:val="StyleUnderline"/>
        </w:rPr>
        <w:t>it’s not our generation suffering</w:t>
      </w:r>
      <w:r w:rsidRPr="003F5B52">
        <w:rPr>
          <w:sz w:val="12"/>
        </w:rPr>
        <w:t xml:space="preserve"> from all the CO2 released into the atmosphere, </w:t>
      </w:r>
      <w:r w:rsidRPr="003F5B52">
        <w:rPr>
          <w:rStyle w:val="StyleUnderline"/>
        </w:rPr>
        <w:t xml:space="preserve">it is </w:t>
      </w:r>
      <w:r w:rsidRPr="003F5B52">
        <w:rPr>
          <w:rStyle w:val="Emphasis"/>
        </w:rPr>
        <w:t>future generations</w:t>
      </w:r>
      <w:r w:rsidRPr="003F5B52">
        <w:rPr>
          <w:rStyle w:val="StyleUnderline"/>
        </w:rPr>
        <w:t xml:space="preserve">, but it is </w:t>
      </w:r>
      <w:r w:rsidRPr="003F5B52">
        <w:rPr>
          <w:rStyle w:val="Emphasis"/>
        </w:rPr>
        <w:t>our generation</w:t>
      </w:r>
      <w:r w:rsidRPr="003F5B52">
        <w:rPr>
          <w:rStyle w:val="StyleUnderline"/>
        </w:rPr>
        <w:t xml:space="preserve"> that </w:t>
      </w:r>
      <w:r w:rsidRPr="003F5B52">
        <w:rPr>
          <w:rStyle w:val="Emphasis"/>
        </w:rPr>
        <w:t>has to take</w:t>
      </w:r>
      <w:r w:rsidRPr="003F5B52">
        <w:rPr>
          <w:rStyle w:val="StyleUnderline"/>
        </w:rPr>
        <w:t xml:space="preserve"> the </w:t>
      </w:r>
      <w:r w:rsidRPr="003F5B52">
        <w:rPr>
          <w:rStyle w:val="Emphasis"/>
        </w:rPr>
        <w:t>action</w:t>
      </w:r>
      <w:r w:rsidRPr="003F5B52">
        <w:rPr>
          <w:rStyle w:val="StyleUnderline"/>
        </w:rPr>
        <w:t xml:space="preserve">. And the space debris problem is quite similar. </w:t>
      </w:r>
      <w:r w:rsidRPr="003F5B52">
        <w:rPr>
          <w:sz w:val="12"/>
        </w:rPr>
        <w:t xml:space="preserve">DK: </w:t>
      </w:r>
      <w:r w:rsidRPr="003F5B52">
        <w:rPr>
          <w:rStyle w:val="StyleUnderline"/>
        </w:rPr>
        <w:t>My name’s Don Kessler, I worked for NASA till 1996 as the senior researcher for orbital debris</w:t>
      </w:r>
      <w:r w:rsidRPr="003F5B52">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w:t>
      </w:r>
      <w:r w:rsidRPr="003F5B52">
        <w:rPr>
          <w:sz w:val="12"/>
        </w:rPr>
        <w:lastRenderedPageBreak/>
        <w:t xml:space="preserve">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3F5B52">
        <w:rPr>
          <w:rStyle w:val="StyleUnderline"/>
        </w:rPr>
        <w:t>Don published a paper in 1978 proposing this scenario, predicting that we’d start to see satellite collisions in Earth orbit by the year 2000</w:t>
      </w:r>
      <w:r w:rsidRPr="003F5B52">
        <w:rPr>
          <w:sz w:val="12"/>
        </w:rPr>
        <w:t xml:space="preserve">. </w:t>
      </w:r>
      <w:r w:rsidRPr="003F5B52">
        <w:rPr>
          <w:rStyle w:val="StyleUnderline"/>
        </w:rPr>
        <w:t xml:space="preserve">Just like in the asteroid belt, these satellite collisions would trigger a domino effect: creating a whole bunch of debris which </w:t>
      </w:r>
      <w:r w:rsidRPr="003F5B52">
        <w:rPr>
          <w:rStyle w:val="Emphasis"/>
        </w:rPr>
        <w:t>causes more collisions</w:t>
      </w:r>
      <w:r w:rsidRPr="003F5B52">
        <w:rPr>
          <w:rStyle w:val="StyleUnderline"/>
        </w:rPr>
        <w:t xml:space="preserve">, creating more debris, and so on. His main point: </w:t>
      </w:r>
      <w:r w:rsidRPr="003F5B52">
        <w:rPr>
          <w:rStyle w:val="Emphasis"/>
        </w:rPr>
        <w:t>once the process starts, it’ll be nearly impossible to stop</w:t>
      </w:r>
      <w:r w:rsidRPr="003F5B52">
        <w:rPr>
          <w:sz w:val="12"/>
        </w:rPr>
        <w:t xml:space="preserve">. </w:t>
      </w:r>
      <w:r w:rsidRPr="003F5B52">
        <w:rPr>
          <w:rStyle w:val="StyleUnderline"/>
        </w:rPr>
        <w:t>This self-perpetuating phenomenon, this domino effect, became known as Kessler Syndrome</w:t>
      </w:r>
      <w:r w:rsidRPr="003F5B52">
        <w:rPr>
          <w:sz w:val="12"/>
        </w:rPr>
        <w:t xml:space="preserve">. </w:t>
      </w:r>
      <w:r w:rsidRPr="003F5B52">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3F5B52">
        <w:rPr>
          <w:sz w:val="12"/>
        </w:rPr>
        <w:t xml:space="preserve">HK: </w:t>
      </w:r>
      <w:r w:rsidRPr="003F5B52">
        <w:rPr>
          <w:rStyle w:val="StyleUnderline"/>
        </w:rPr>
        <w:t>In 2009 a collision happened that was by far more dramatic</w:t>
      </w:r>
      <w:r w:rsidRPr="003F5B52">
        <w:rPr>
          <w:sz w:val="12"/>
        </w:rPr>
        <w:t xml:space="preserve">. </w:t>
      </w:r>
      <w:r w:rsidRPr="003F5B52">
        <w:rPr>
          <w:rStyle w:val="StyleUnderline"/>
        </w:rPr>
        <w:t>The event he’s referring to was the first collision between two intact satellites: the Russian satellite Kosmos and an American Iridium</w:t>
      </w:r>
      <w:r w:rsidRPr="003F5B52">
        <w:rPr>
          <w:sz w:val="12"/>
        </w:rPr>
        <w:t xml:space="preserve">. </w:t>
      </w:r>
      <w:r w:rsidRPr="003F5B52">
        <w:rPr>
          <w:rStyle w:val="StyleUnderline"/>
        </w:rPr>
        <w:t xml:space="preserve">And that was the first catastrophic accidental collision that got everybody’s attention because not only did they realize how much debris is generated when something like that occurs but that </w:t>
      </w:r>
      <w:r w:rsidRPr="003F5B52">
        <w:rPr>
          <w:rStyle w:val="Emphasis"/>
        </w:rPr>
        <w:t>we are now entering this phase of what we’re calling the Kessler Syndrome</w:t>
      </w:r>
      <w:r w:rsidRPr="003F5B52">
        <w:rPr>
          <w:rStyle w:val="StyleUnderline"/>
        </w:rPr>
        <w:t xml:space="preserve">. </w:t>
      </w:r>
      <w:r w:rsidRPr="003F5B52">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3F5B52">
        <w:rPr>
          <w:rStyle w:val="StyleUnderline"/>
        </w:rPr>
        <w:t>All of these collisions, accidental or otherwise, make a big mess of junk zipping around the Earth called space debris</w:t>
      </w:r>
      <w:r w:rsidRPr="003F5B52">
        <w:rPr>
          <w:sz w:val="12"/>
        </w:rPr>
        <w:t xml:space="preserve">. </w:t>
      </w:r>
      <w:r w:rsidRPr="003F5B52">
        <w:rPr>
          <w:rStyle w:val="StyleUnderline"/>
        </w:rPr>
        <w:t>It accounts for 95% of the objects in Low Earth orbit, and comes in all shapes and sizes</w:t>
      </w:r>
      <w:r w:rsidRPr="003F5B52">
        <w:rPr>
          <w:sz w:val="12"/>
        </w:rPr>
        <w:t xml:space="preserve">. </w:t>
      </w:r>
      <w:r w:rsidRPr="003F5B52">
        <w:rPr>
          <w:rStyle w:val="StyleUnderline"/>
        </w:rPr>
        <w:t>It’s technically defined as any nonfunctional object in orbit, so there’s big stuff like rocket thrusters and defunct satellites, but the vast majority are little bits and pieces called fragmentation debris</w:t>
      </w:r>
      <w:r w:rsidRPr="003F5B52">
        <w:rPr>
          <w:sz w:val="12"/>
        </w:rPr>
        <w:t xml:space="preserve">. </w:t>
      </w:r>
      <w:r w:rsidRPr="003F5B52">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3F5B52">
        <w:rPr>
          <w:rStyle w:val="StyleUnderline"/>
          <w:highlight w:val="green"/>
        </w:rPr>
        <w:t>as catastrophic and messy as</w:t>
      </w:r>
      <w:r w:rsidRPr="003F5B52">
        <w:rPr>
          <w:rStyle w:val="StyleUnderline"/>
        </w:rPr>
        <w:t xml:space="preserve"> these </w:t>
      </w:r>
      <w:r w:rsidRPr="003F5B52">
        <w:rPr>
          <w:rStyle w:val="StyleUnderline"/>
          <w:highlight w:val="green"/>
        </w:rPr>
        <w:t>explosions are</w:t>
      </w:r>
      <w:r w:rsidRPr="003F5B52">
        <w:rPr>
          <w:rStyle w:val="StyleUnderline"/>
        </w:rPr>
        <w:t xml:space="preserve">, </w:t>
      </w:r>
      <w:r w:rsidRPr="003F5B52">
        <w:rPr>
          <w:rStyle w:val="StyleUnderline"/>
          <w:highlight w:val="green"/>
        </w:rPr>
        <w:t>collisions are</w:t>
      </w:r>
      <w:r w:rsidRPr="003F5B52">
        <w:rPr>
          <w:rStyle w:val="StyleUnderline"/>
        </w:rPr>
        <w:t xml:space="preserve"> even </w:t>
      </w:r>
      <w:r w:rsidRPr="003F5B52">
        <w:rPr>
          <w:rStyle w:val="StyleUnderline"/>
          <w:highlight w:val="green"/>
        </w:rPr>
        <w:t>worse due to</w:t>
      </w:r>
      <w:r w:rsidRPr="003F5B52">
        <w:rPr>
          <w:rStyle w:val="StyleUnderline"/>
        </w:rPr>
        <w:t xml:space="preserve"> the incredible amount of </w:t>
      </w:r>
      <w:r w:rsidRPr="003F5B52">
        <w:rPr>
          <w:rStyle w:val="StyleUnderline"/>
          <w:highlight w:val="green"/>
        </w:rPr>
        <w:t>kinetic energy</w:t>
      </w:r>
      <w:r w:rsidRPr="003F5B52">
        <w:rPr>
          <w:rStyle w:val="StyleUnderline"/>
        </w:rPr>
        <w:t xml:space="preserve"> involved</w:t>
      </w:r>
      <w:r w:rsidRPr="003F5B52">
        <w:rPr>
          <w:sz w:val="12"/>
        </w:rPr>
        <w:t xml:space="preserve">. At the velocities objects travel in Lower Earth Orbit (speeds known as hypervelocity) </w:t>
      </w:r>
      <w:r w:rsidRPr="003F5B52">
        <w:rPr>
          <w:rStyle w:val="StyleUnderline"/>
        </w:rPr>
        <w:t>even an object as tiny as a screw can deliver an incapacitating strike to a satellite</w:t>
      </w:r>
      <w:r w:rsidRPr="003F5B52">
        <w:rPr>
          <w:sz w:val="12"/>
        </w:rPr>
        <w:t xml:space="preserve">. In fact, </w:t>
      </w:r>
      <w:r w:rsidRPr="003F5B52">
        <w:rPr>
          <w:rStyle w:val="StyleUnderline"/>
        </w:rPr>
        <w:t>NASA has repeatedly had to replace shuttle windows due to hypervelocity impacts by flecks of paint</w:t>
      </w:r>
      <w:r w:rsidRPr="003F5B52">
        <w:rPr>
          <w:sz w:val="12"/>
        </w:rPr>
        <w:t xml:space="preserve">. HK: </w:t>
      </w:r>
      <w:r w:rsidRPr="003F5B52">
        <w:rPr>
          <w:rStyle w:val="StyleUnderline"/>
        </w:rPr>
        <w:t>These are velocities, we have no example nor anything that compares to that on ground</w:t>
      </w:r>
      <w:r w:rsidRPr="003F5B52">
        <w:rPr>
          <w:sz w:val="12"/>
        </w:rPr>
        <w:t xml:space="preserve">. </w:t>
      </w:r>
      <w:r w:rsidRPr="003F5B52">
        <w:rPr>
          <w:rStyle w:val="StyleUnderline"/>
        </w:rPr>
        <w:t xml:space="preserve">So the energy involved in these collisions is extremely high. </w:t>
      </w:r>
      <w:r w:rsidRPr="003F5B52">
        <w:rPr>
          <w:rStyle w:val="StyleUnderline"/>
          <w:highlight w:val="green"/>
        </w:rPr>
        <w:t>A 1 cm object</w:t>
      </w:r>
      <w:r w:rsidRPr="003F5B52">
        <w:rPr>
          <w:rStyle w:val="StyleUnderline"/>
        </w:rPr>
        <w:t xml:space="preserve"> that size like a cherry hitting a satellite with 10 km/s, the energy released by this </w:t>
      </w:r>
      <w:r w:rsidRPr="003F5B52">
        <w:rPr>
          <w:rStyle w:val="Emphasis"/>
          <w:highlight w:val="green"/>
        </w:rPr>
        <w:t>corresponds</w:t>
      </w:r>
      <w:r w:rsidRPr="003F5B52">
        <w:rPr>
          <w:rStyle w:val="Emphasis"/>
        </w:rPr>
        <w:t xml:space="preserve"> roughly </w:t>
      </w:r>
      <w:r w:rsidRPr="003F5B52">
        <w:rPr>
          <w:rStyle w:val="Emphasis"/>
          <w:highlight w:val="green"/>
        </w:rPr>
        <w:t>to a</w:t>
      </w:r>
      <w:r w:rsidRPr="003F5B52">
        <w:rPr>
          <w:rStyle w:val="Emphasis"/>
        </w:rPr>
        <w:t xml:space="preserve">n exploding </w:t>
      </w:r>
      <w:r w:rsidRPr="003F5B52">
        <w:rPr>
          <w:rStyle w:val="Emphasis"/>
          <w:highlight w:val="green"/>
        </w:rPr>
        <w:t>grenade</w:t>
      </w:r>
      <w:r w:rsidRPr="003F5B52">
        <w:rPr>
          <w:sz w:val="12"/>
        </w:rPr>
        <w:t>.</w:t>
      </w:r>
      <w:r w:rsidRPr="003F5B52">
        <w:rPr>
          <w:rStyle w:val="StyleUnderline"/>
        </w:rPr>
        <w:t xml:space="preserve"> You can imagine what the satellite looks like after that.</w:t>
      </w:r>
      <w:r w:rsidRPr="003F5B52">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3F5B52">
        <w:rPr>
          <w:rStyle w:val="StyleUnderline"/>
          <w:highlight w:val="green"/>
        </w:rPr>
        <w:t>Most</w:t>
      </w:r>
      <w:r w:rsidRPr="003F5B52">
        <w:rPr>
          <w:rStyle w:val="StyleUnderline"/>
        </w:rPr>
        <w:t xml:space="preserve"> of this is happening </w:t>
      </w:r>
      <w:r w:rsidRPr="003F5B52">
        <w:rPr>
          <w:rStyle w:val="StyleUnderline"/>
          <w:highlight w:val="green"/>
        </w:rPr>
        <w:t xml:space="preserve">in </w:t>
      </w:r>
      <w:r w:rsidRPr="003F5B52">
        <w:rPr>
          <w:rStyle w:val="Emphasis"/>
          <w:highlight w:val="green"/>
        </w:rPr>
        <w:t>L</w:t>
      </w:r>
      <w:r w:rsidRPr="003F5B52">
        <w:rPr>
          <w:rStyle w:val="StyleUnderline"/>
        </w:rPr>
        <w:t xml:space="preserve">ow </w:t>
      </w:r>
      <w:r w:rsidRPr="003F5B52">
        <w:rPr>
          <w:rStyle w:val="Emphasis"/>
          <w:highlight w:val="green"/>
        </w:rPr>
        <w:t>E</w:t>
      </w:r>
      <w:r w:rsidRPr="003F5B52">
        <w:rPr>
          <w:rStyle w:val="StyleUnderline"/>
        </w:rPr>
        <w:t xml:space="preserve">arth </w:t>
      </w:r>
      <w:r w:rsidRPr="003F5B52">
        <w:rPr>
          <w:rStyle w:val="Emphasis"/>
          <w:highlight w:val="green"/>
        </w:rPr>
        <w:t>O</w:t>
      </w:r>
      <w:r w:rsidRPr="003F5B52">
        <w:rPr>
          <w:rStyle w:val="StyleUnderline"/>
        </w:rPr>
        <w:t xml:space="preserve">rbit, the 2000 km strip of space above our heads </w:t>
      </w:r>
      <w:r w:rsidRPr="003F5B52">
        <w:rPr>
          <w:rStyle w:val="StyleUnderline"/>
          <w:highlight w:val="green"/>
        </w:rPr>
        <w:t>where we’ve packed the</w:t>
      </w:r>
      <w:r w:rsidRPr="003F5B52">
        <w:rPr>
          <w:rStyle w:val="StyleUnderline"/>
        </w:rPr>
        <w:t xml:space="preserve"> vast </w:t>
      </w:r>
      <w:r w:rsidRPr="003F5B52">
        <w:rPr>
          <w:rStyle w:val="StyleUnderline"/>
          <w:highlight w:val="green"/>
        </w:rPr>
        <w:t>majority of</w:t>
      </w:r>
      <w:r w:rsidRPr="003F5B52">
        <w:rPr>
          <w:rStyle w:val="StyleUnderline"/>
        </w:rPr>
        <w:t xml:space="preserve"> our </w:t>
      </w:r>
      <w:r w:rsidRPr="003F5B52">
        <w:rPr>
          <w:rStyle w:val="StyleUnderline"/>
          <w:highlight w:val="green"/>
        </w:rPr>
        <w:t>satellites</w:t>
      </w:r>
      <w:r w:rsidRPr="003F5B52">
        <w:rPr>
          <w:rStyle w:val="StyleUnderline"/>
        </w:rPr>
        <w:t xml:space="preserve">, </w:t>
      </w:r>
      <w:r w:rsidRPr="003F5B52">
        <w:rPr>
          <w:rStyle w:val="StyleUnderline"/>
          <w:highlight w:val="green"/>
        </w:rPr>
        <w:t xml:space="preserve">including the </w:t>
      </w:r>
      <w:r w:rsidRPr="003F5B52">
        <w:rPr>
          <w:rStyle w:val="Emphasis"/>
          <w:highlight w:val="green"/>
        </w:rPr>
        <w:t>I</w:t>
      </w:r>
      <w:r w:rsidRPr="003F5B52">
        <w:rPr>
          <w:rStyle w:val="StyleUnderline"/>
        </w:rPr>
        <w:t xml:space="preserve">nternational </w:t>
      </w:r>
      <w:r w:rsidRPr="003F5B52">
        <w:rPr>
          <w:rStyle w:val="Emphasis"/>
          <w:highlight w:val="green"/>
        </w:rPr>
        <w:t>S</w:t>
      </w:r>
      <w:r w:rsidRPr="003F5B52">
        <w:rPr>
          <w:rStyle w:val="StyleUnderline"/>
        </w:rPr>
        <w:t xml:space="preserve">pace </w:t>
      </w:r>
      <w:r w:rsidRPr="003F5B52">
        <w:rPr>
          <w:rStyle w:val="Emphasis"/>
          <w:highlight w:val="green"/>
        </w:rPr>
        <w:t>S</w:t>
      </w:r>
      <w:r w:rsidRPr="003F5B52">
        <w:rPr>
          <w:rStyle w:val="StyleUnderline"/>
        </w:rPr>
        <w:t>tation and the Hubble Space Telescope</w:t>
      </w:r>
      <w:r w:rsidRPr="003F5B52">
        <w:rPr>
          <w:sz w:val="12"/>
        </w:rPr>
        <w:t xml:space="preserve">. The most crowded section is between 500 and 1000 km up. It’s the densest region, it’s the Highway 401 of space. DK: And </w:t>
      </w:r>
      <w:r w:rsidRPr="003F5B52">
        <w:rPr>
          <w:rStyle w:val="StyleUnderline"/>
        </w:rPr>
        <w:t>that’s what’s creating the problem because we’ve crowded so much stuff in that small region</w:t>
      </w:r>
      <w:r w:rsidRPr="003F5B52">
        <w:rPr>
          <w:sz w:val="12"/>
        </w:rPr>
        <w:t xml:space="preserve">. And </w:t>
      </w:r>
      <w:r w:rsidRPr="003F5B52">
        <w:rPr>
          <w:rStyle w:val="StyleUnderline"/>
        </w:rPr>
        <w:t>the probability of collision goes as the square of the spatial density</w:t>
      </w:r>
      <w:r w:rsidRPr="003F5B52">
        <w:rPr>
          <w:sz w:val="12"/>
        </w:rPr>
        <w:t xml:space="preserve">. </w:t>
      </w:r>
      <w:r w:rsidRPr="003F5B52">
        <w:rPr>
          <w:rStyle w:val="StyleUnderline"/>
        </w:rPr>
        <w:t>So you double the number of satellites, you get four times as many collisions</w:t>
      </w:r>
      <w:r w:rsidRPr="003F5B52">
        <w:rPr>
          <w:sz w:val="12"/>
        </w:rPr>
        <w:t xml:space="preserve">. </w:t>
      </w:r>
      <w:r w:rsidRPr="003F5B52">
        <w:rPr>
          <w:rStyle w:val="StyleUnderline"/>
        </w:rPr>
        <w:t>Now, the space station usually flies around 300 km but the debris that’s generated at that higher altitude is being thrown down and drifting down to the lower altitudes.</w:t>
      </w:r>
      <w:r w:rsidRPr="003F5B52">
        <w:rPr>
          <w:sz w:val="12"/>
        </w:rPr>
        <w:t xml:space="preserve"> HK: </w:t>
      </w:r>
      <w:r w:rsidRPr="003F5B52">
        <w:rPr>
          <w:rStyle w:val="StyleUnderline"/>
        </w:rPr>
        <w:t>If you look at the space station surface you will find craters everywhere, impact craters caused by debris everywhere.</w:t>
      </w:r>
      <w:r w:rsidRPr="003F5B52">
        <w:rPr>
          <w:sz w:val="12"/>
        </w:rPr>
        <w:t xml:space="preserve"> Whenever you bring hardware down and inspect it on ground you find craters of all sizes. What do we do with this? How do you protect the life of the astronauts? </w:t>
      </w:r>
      <w:r w:rsidRPr="003F5B52">
        <w:rPr>
          <w:rStyle w:val="StyleUnderline"/>
        </w:rPr>
        <w:t xml:space="preserve">The only thing you can do is shielding. </w:t>
      </w:r>
      <w:r w:rsidRPr="003F5B52">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w:t>
      </w:r>
      <w:r w:rsidRPr="003F5B52">
        <w:rPr>
          <w:sz w:val="12"/>
        </w:rPr>
        <w:lastRenderedPageBreak/>
        <w:t xml:space="preserve">minor amount of shielding on it. And that’s, it’s almost a liquid splattered onto that. </w:t>
      </w:r>
      <w:r w:rsidRPr="003F5B52">
        <w:rPr>
          <w:rStyle w:val="StyleUnderline"/>
        </w:rPr>
        <w:t>Most spacecraft utilize this type of shielding, which can withstand impacts from objects up to about one centimeter. Objects larger than a softball are catalogued and tracked by the US Space Surveillance Network</w:t>
      </w:r>
      <w:r w:rsidRPr="003F5B52">
        <w:rPr>
          <w:sz w:val="12"/>
        </w:rPr>
        <w:t xml:space="preserve">. </w:t>
      </w:r>
      <w:r w:rsidRPr="003F5B52">
        <w:rPr>
          <w:rStyle w:val="Emphasis"/>
          <w:highlight w:val="green"/>
        </w:rPr>
        <w:t>Tracking</w:t>
      </w:r>
      <w:r w:rsidRPr="003F5B52">
        <w:rPr>
          <w:rStyle w:val="Emphasis"/>
        </w:rPr>
        <w:t xml:space="preserve"> is imprecise</w:t>
      </w:r>
      <w:r w:rsidRPr="003F5B52">
        <w:rPr>
          <w:rStyle w:val="StyleUnderline"/>
        </w:rPr>
        <w:t>, but allows spacecraft to dodge some of the debris that comes too close</w:t>
      </w:r>
      <w:r w:rsidRPr="003F5B52">
        <w:rPr>
          <w:sz w:val="12"/>
        </w:rPr>
        <w:t xml:space="preserve">. </w:t>
      </w:r>
      <w:r w:rsidRPr="003F5B52">
        <w:rPr>
          <w:rStyle w:val="StyleUnderline"/>
        </w:rPr>
        <w:t xml:space="preserve">This </w:t>
      </w:r>
      <w:r w:rsidRPr="003F5B52">
        <w:rPr>
          <w:rStyle w:val="StyleUnderline"/>
          <w:highlight w:val="green"/>
        </w:rPr>
        <w:t>only works for objects larger than 10 cm</w:t>
      </w:r>
      <w:r w:rsidRPr="003F5B52">
        <w:rPr>
          <w:rStyle w:val="StyleUnderline"/>
        </w:rPr>
        <w:t xml:space="preserve"> or so.</w:t>
      </w:r>
      <w:r w:rsidRPr="003F5B52">
        <w:rPr>
          <w:sz w:val="12"/>
        </w:rPr>
        <w:t xml:space="preserve"> </w:t>
      </w:r>
      <w:r w:rsidRPr="003F5B52">
        <w:rPr>
          <w:rStyle w:val="Emphasis"/>
          <w:highlight w:val="green"/>
        </w:rPr>
        <w:t>Anything smaller can’t be</w:t>
      </w:r>
      <w:r w:rsidRPr="003F5B52">
        <w:rPr>
          <w:rStyle w:val="Emphasis"/>
        </w:rPr>
        <w:t xml:space="preserve"> reliably tracked. </w:t>
      </w:r>
      <w:r w:rsidRPr="003F5B52">
        <w:rPr>
          <w:sz w:val="12"/>
        </w:rPr>
        <w:t xml:space="preserve">For that reason, </w:t>
      </w:r>
      <w:r w:rsidRPr="003F5B52">
        <w:rPr>
          <w:rStyle w:val="StyleUnderline"/>
        </w:rPr>
        <w:t>the most concerning objects are those between 1 and 10 cm; too large for shielding to withstand and too small to be tracked.</w:t>
      </w:r>
      <w:r w:rsidRPr="003F5B52">
        <w:rPr>
          <w:sz w:val="12"/>
        </w:rPr>
        <w:t xml:space="preserve"> </w:t>
      </w:r>
      <w:r w:rsidRPr="003F5B52">
        <w:rPr>
          <w:rStyle w:val="Emphasis"/>
        </w:rPr>
        <w:t>These objects could incapacitate any spacecraft in their path, or worse</w:t>
      </w:r>
      <w:r w:rsidRPr="003F5B52">
        <w:rPr>
          <w:sz w:val="12"/>
        </w:rPr>
        <w:t xml:space="preserve">. And </w:t>
      </w:r>
      <w:r w:rsidRPr="003F5B52">
        <w:rPr>
          <w:rStyle w:val="Emphasis"/>
        </w:rPr>
        <w:t xml:space="preserve">with every future explosion and collision there will be more and more of these invisible projectiles going around. </w:t>
      </w:r>
      <w:r w:rsidRPr="003F5B52">
        <w:rPr>
          <w:rStyle w:val="StyleUnderline"/>
        </w:rPr>
        <w:t>The problem gets worse when you consider how long objects can remain in orbit</w:t>
      </w:r>
      <w:r w:rsidRPr="003F5B52">
        <w:rPr>
          <w:sz w:val="12"/>
        </w:rPr>
        <w:t xml:space="preserve">. Depending on altitude, </w:t>
      </w:r>
      <w:r w:rsidRPr="003F5B52">
        <w:rPr>
          <w:rStyle w:val="StyleUnderline"/>
        </w:rPr>
        <w:t>debris in Low Earth Orbit may remain there for years, decades, or centuries before their orbit naturally decays enough to re-enter the Earth’s atmosphere</w:t>
      </w:r>
      <w:r w:rsidRPr="003F5B52">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3F5B52">
        <w:rPr>
          <w:rStyle w:val="StyleUnderline"/>
        </w:rPr>
        <w:t>The challenge though is that there’s no easy way to remove space debris.</w:t>
      </w:r>
      <w:r w:rsidRPr="003F5B52">
        <w:rPr>
          <w:sz w:val="12"/>
        </w:rPr>
        <w:t xml:space="preserve"> HK: </w:t>
      </w:r>
      <w:r w:rsidRPr="003F5B52">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3F5B52">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3F5B52">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3F5B52">
        <w:rPr>
          <w:sz w:val="12"/>
        </w:rPr>
        <w:t xml:space="preserve">HK: </w:t>
      </w:r>
      <w:r w:rsidRPr="003F5B52">
        <w:rPr>
          <w:rStyle w:val="StyleUnderline"/>
        </w:rPr>
        <w:t>Today only half of the satellites actually disappear from space within the 25 years that are recommended as the maximum on orbit time</w:t>
      </w:r>
      <w:r w:rsidRPr="003F5B52">
        <w:rPr>
          <w:sz w:val="12"/>
        </w:rPr>
        <w:t xml:space="preserve">. </w:t>
      </w:r>
      <w:r w:rsidRPr="003F5B52">
        <w:rPr>
          <w:rStyle w:val="StyleUnderline"/>
        </w:rPr>
        <w:t xml:space="preserve">We still have five explosions every year. If we continue and not improve the way we do spaceflight, </w:t>
      </w:r>
      <w:r w:rsidRPr="003F5B52">
        <w:rPr>
          <w:rStyle w:val="Emphasis"/>
        </w:rPr>
        <w:t>then in a few decades</w:t>
      </w:r>
      <w:r w:rsidRPr="003F5B52">
        <w:rPr>
          <w:rStyle w:val="StyleUnderline"/>
        </w:rPr>
        <w:t xml:space="preserve"> some regions of </w:t>
      </w:r>
      <w:r w:rsidRPr="003F5B52">
        <w:rPr>
          <w:rStyle w:val="Emphasis"/>
          <w:highlight w:val="green"/>
        </w:rPr>
        <w:t>space might not be useable</w:t>
      </w:r>
      <w:r w:rsidRPr="003F5B52">
        <w:rPr>
          <w:rStyle w:val="StyleUnderline"/>
        </w:rPr>
        <w:t xml:space="preserve"> anymore for spaceflight, or it might be much too risky to go there</w:t>
      </w:r>
      <w:r w:rsidRPr="003F5B52">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3F5B52">
        <w:rPr>
          <w:rStyle w:val="StyleUnderline"/>
        </w:rPr>
        <w:t xml:space="preserve">: I think it can be managed, it can be managed. I do believe </w:t>
      </w:r>
      <w:r w:rsidRPr="003F5B52">
        <w:rPr>
          <w:rStyle w:val="Emphasis"/>
        </w:rPr>
        <w:t>it’s time</w:t>
      </w:r>
      <w:r w:rsidRPr="003F5B52">
        <w:rPr>
          <w:rStyle w:val="StyleUnderline"/>
        </w:rPr>
        <w:t xml:space="preserve"> for young people </w:t>
      </w:r>
      <w:r w:rsidRPr="003F5B52">
        <w:rPr>
          <w:rStyle w:val="Emphasis"/>
        </w:rPr>
        <w:t>to take charge</w:t>
      </w:r>
      <w:r w:rsidRPr="003F5B52">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3F5B52">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3F5B52">
        <w:rPr>
          <w:rStyle w:val="Emphasis"/>
        </w:rPr>
        <w:t>But that speck is at risk, along with all it represents, if we don’t address this invisible problem — because Kessler Syndrome isn’t waiting.</w:t>
      </w:r>
    </w:p>
    <w:p w14:paraId="14D308F9" w14:textId="77777777" w:rsidR="007E6B07" w:rsidRPr="003F5B52" w:rsidRDefault="007E6B07" w:rsidP="007E6B07">
      <w:pPr>
        <w:pStyle w:val="Heading4"/>
        <w:tabs>
          <w:tab w:val="num" w:pos="360"/>
        </w:tabs>
        <w:rPr>
          <w:rFonts w:cs="Calibri"/>
        </w:rPr>
      </w:pPr>
      <w:r w:rsidRPr="003F5B52">
        <w:rPr>
          <w:rFonts w:cs="Calibri"/>
        </w:rPr>
        <w:t>Ag</w:t>
      </w:r>
      <w:r>
        <w:rPr>
          <w:rFonts w:cs="Calibri"/>
        </w:rPr>
        <w:t>riculture</w:t>
      </w:r>
      <w:r w:rsidRPr="003F5B52">
        <w:rPr>
          <w:rFonts w:cs="Calibri"/>
        </w:rPr>
        <w:t xml:space="preserve"> -- Satellites are key to it</w:t>
      </w:r>
    </w:p>
    <w:p w14:paraId="7F0BE975" w14:textId="77777777" w:rsidR="007E6B07" w:rsidRPr="003F5B52" w:rsidRDefault="007E6B07" w:rsidP="007E6B07">
      <w:r w:rsidRPr="003F5B52">
        <w:rPr>
          <w:rStyle w:val="Style13ptBold"/>
        </w:rPr>
        <w:t>Tompkins 19</w:t>
      </w:r>
      <w:r w:rsidRPr="003F5B52">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w:t>
      </w:r>
      <w:r w:rsidRPr="003F5B52">
        <w:lastRenderedPageBreak/>
        <w:t xml:space="preserve">importance of satellite communications," Inmarsat, </w:t>
      </w:r>
      <w:hyperlink r:id="rId12" w:history="1">
        <w:r w:rsidRPr="003F5B52">
          <w:rPr>
            <w:rStyle w:val="Hyperlink"/>
          </w:rPr>
          <w:t>https://www.inmarsat.com/blog/enabling-the-connected-farm-the-importance-of-satellite-communications/</w:t>
        </w:r>
      </w:hyperlink>
      <w:r w:rsidRPr="003F5B52">
        <w:t>] brett</w:t>
      </w:r>
    </w:p>
    <w:p w14:paraId="070825C5" w14:textId="77777777" w:rsidR="007E6B07" w:rsidRPr="003F5B52" w:rsidRDefault="007E6B07" w:rsidP="007E6B07">
      <w:pPr>
        <w:rPr>
          <w:sz w:val="12"/>
        </w:rPr>
      </w:pPr>
      <w:r w:rsidRPr="003F5B52">
        <w:rPr>
          <w:rStyle w:val="StyleUnderline"/>
        </w:rPr>
        <w:t>The Agri-Tech Revolution, Agriculture 4.0, the smart and connected farm</w:t>
      </w:r>
      <w:r w:rsidRPr="003F5B52">
        <w:rPr>
          <w:sz w:val="12"/>
        </w:rPr>
        <w:t xml:space="preserve">. </w:t>
      </w:r>
      <w:r w:rsidRPr="003F5B52">
        <w:rPr>
          <w:rStyle w:val="StyleUnderline"/>
        </w:rPr>
        <w:t>There is no shortage of buzzwords hinting at a digitalised future, or solutions being touted as game-changing for the global agricultural industry.</w:t>
      </w:r>
      <w:r w:rsidRPr="003F5B52">
        <w:rPr>
          <w:sz w:val="12"/>
        </w:rPr>
        <w:t xml:space="preserve"> </w:t>
      </w:r>
      <w:r w:rsidRPr="003F5B52">
        <w:rPr>
          <w:rStyle w:val="StyleUnderline"/>
        </w:rPr>
        <w:t xml:space="preserve">Commonly claimed benefits include </w:t>
      </w:r>
      <w:r w:rsidRPr="003F5B52">
        <w:rPr>
          <w:rStyle w:val="Emphasis"/>
          <w:highlight w:val="green"/>
        </w:rPr>
        <w:t>increasing crop yields</w:t>
      </w:r>
      <w:r w:rsidRPr="003F5B52">
        <w:rPr>
          <w:sz w:val="12"/>
        </w:rPr>
        <w:t xml:space="preserve">, </w:t>
      </w:r>
      <w:r w:rsidRPr="003F5B52">
        <w:rPr>
          <w:rStyle w:val="StyleUnderline"/>
          <w:highlight w:val="green"/>
        </w:rPr>
        <w:t>and</w:t>
      </w:r>
      <w:r w:rsidRPr="003F5B52">
        <w:rPr>
          <w:sz w:val="12"/>
        </w:rPr>
        <w:t xml:space="preserve"> </w:t>
      </w:r>
      <w:r w:rsidRPr="003F5B52">
        <w:rPr>
          <w:rStyle w:val="Emphasis"/>
          <w:highlight w:val="green"/>
        </w:rPr>
        <w:t>a reduction in input costs and the reliance on manual labour</w:t>
      </w:r>
      <w:r w:rsidRPr="003F5B52">
        <w:rPr>
          <w:rStyle w:val="Emphasis"/>
        </w:rPr>
        <w:t xml:space="preserve">. </w:t>
      </w:r>
      <w:r w:rsidRPr="003F5B52">
        <w:rPr>
          <w:rStyle w:val="StyleUnderline"/>
        </w:rPr>
        <w:t xml:space="preserve">Many of these solutions </w:t>
      </w:r>
      <w:r w:rsidRPr="003F5B52">
        <w:rPr>
          <w:rStyle w:val="StyleUnderline"/>
          <w:highlight w:val="green"/>
        </w:rPr>
        <w:t xml:space="preserve">rely on </w:t>
      </w:r>
      <w:r w:rsidRPr="003F5B52">
        <w:rPr>
          <w:rStyle w:val="StyleUnderline"/>
        </w:rPr>
        <w:t xml:space="preserve">reliable internet </w:t>
      </w:r>
      <w:r w:rsidRPr="003F5B52">
        <w:rPr>
          <w:rStyle w:val="StyleUnderline"/>
          <w:highlight w:val="green"/>
        </w:rPr>
        <w:t xml:space="preserve">connectivity </w:t>
      </w:r>
      <w:r w:rsidRPr="003F5B52">
        <w:rPr>
          <w:rStyle w:val="StyleUnderline"/>
        </w:rPr>
        <w:t xml:space="preserve">in the field </w:t>
      </w:r>
      <w:r w:rsidRPr="003F5B52">
        <w:rPr>
          <w:rStyle w:val="StyleUnderline"/>
          <w:highlight w:val="green"/>
        </w:rPr>
        <w:t xml:space="preserve">to push data </w:t>
      </w:r>
      <w:r w:rsidRPr="003F5B52">
        <w:rPr>
          <w:rStyle w:val="StyleUnderline"/>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3F5B52">
        <w:rPr>
          <w:rStyle w:val="Emphasis"/>
        </w:rPr>
        <w:t xml:space="preserve"> This is where satellite communications can help</w:t>
      </w:r>
      <w:r w:rsidRPr="003F5B52">
        <w:rPr>
          <w:sz w:val="12"/>
        </w:rPr>
        <w:t xml:space="preserve">. When I tell people that I am an agriculturalist working for a satellite company, almost always the response is related to an experience of using space imagery (known as </w:t>
      </w:r>
      <w:r w:rsidRPr="003F5B52">
        <w:rPr>
          <w:rStyle w:val="StyleUnderline"/>
        </w:rPr>
        <w:t>Earth Observation</w:t>
      </w:r>
      <w:r w:rsidRPr="003F5B52">
        <w:rPr>
          <w:sz w:val="12"/>
        </w:rPr>
        <w:t xml:space="preserve">) </w:t>
      </w:r>
      <w:r w:rsidRPr="003F5B52">
        <w:rPr>
          <w:rStyle w:val="StyleUnderline"/>
        </w:rPr>
        <w:t>to help automate processes such as crop scouting</w:t>
      </w:r>
      <w:r w:rsidRPr="003F5B52">
        <w:rPr>
          <w:sz w:val="12"/>
        </w:rPr>
        <w:t xml:space="preserve">. </w:t>
      </w:r>
      <w:r w:rsidRPr="003F5B52">
        <w:rPr>
          <w:rStyle w:val="StyleUnderline"/>
        </w:rPr>
        <w:t>But there is another breed of satellites that don’t produce images but do provide fast and reliable internet and voice communications across the world in areas that cellular and fibre connectivity cannot reach</w:t>
      </w:r>
      <w:r w:rsidRPr="003F5B52">
        <w:rPr>
          <w:sz w:val="12"/>
        </w:rPr>
        <w:t xml:space="preserve">. </w:t>
      </w:r>
      <w:r w:rsidRPr="003F5B52">
        <w:rPr>
          <w:rStyle w:val="StyleUnderline"/>
        </w:rPr>
        <w:t xml:space="preserve">Ubiquitous connectivity from </w:t>
      </w:r>
      <w:r w:rsidRPr="003F5B52">
        <w:rPr>
          <w:rStyle w:val="StyleUnderline"/>
          <w:highlight w:val="green"/>
        </w:rPr>
        <w:t>satellites open</w:t>
      </w:r>
      <w:r w:rsidRPr="003F5B52">
        <w:rPr>
          <w:rStyle w:val="StyleUnderline"/>
        </w:rPr>
        <w:t xml:space="preserve">s </w:t>
      </w:r>
      <w:r w:rsidRPr="003F5B52">
        <w:rPr>
          <w:rStyle w:val="StyleUnderline"/>
          <w:highlight w:val="green"/>
        </w:rPr>
        <w:t xml:space="preserve">up </w:t>
      </w:r>
      <w:r w:rsidRPr="003F5B52">
        <w:rPr>
          <w:rStyle w:val="StyleUnderline"/>
        </w:rPr>
        <w:t xml:space="preserve">huge </w:t>
      </w:r>
      <w:r w:rsidRPr="003F5B52">
        <w:rPr>
          <w:rStyle w:val="StyleUnderline"/>
          <w:highlight w:val="green"/>
        </w:rPr>
        <w:t xml:space="preserve">possibilities for farmers in remote areas to take advantage of </w:t>
      </w:r>
      <w:r w:rsidRPr="003F5B52">
        <w:rPr>
          <w:rStyle w:val="StyleUnderline"/>
        </w:rPr>
        <w:t xml:space="preserve">the </w:t>
      </w:r>
      <w:r w:rsidRPr="003F5B52">
        <w:rPr>
          <w:rStyle w:val="StyleUnderline"/>
          <w:highlight w:val="green"/>
        </w:rPr>
        <w:t xml:space="preserve">Agri-Tech </w:t>
      </w:r>
      <w:r w:rsidRPr="003F5B52">
        <w:rPr>
          <w:rStyle w:val="StyleUnderline"/>
        </w:rPr>
        <w:t>Revolution</w:t>
      </w:r>
      <w:r w:rsidRPr="003F5B52">
        <w:rPr>
          <w:sz w:val="12"/>
        </w:rPr>
        <w:t xml:space="preserve">. </w:t>
      </w:r>
      <w:r w:rsidRPr="003F5B52">
        <w:rPr>
          <w:rStyle w:val="StyleUnderline"/>
        </w:rPr>
        <w:t>In some cases, this is as simple as connecting frontline worker teams in large plantations to operations centres to prioritise workload and create efficiencies</w:t>
      </w:r>
      <w:r w:rsidRPr="003F5B52">
        <w:rPr>
          <w:sz w:val="12"/>
        </w:rPr>
        <w:t xml:space="preserve">. Taking it one step further, </w:t>
      </w:r>
      <w:r w:rsidRPr="003F5B52">
        <w:rPr>
          <w:rStyle w:val="StyleUnderline"/>
          <w:highlight w:val="green"/>
        </w:rPr>
        <w:t xml:space="preserve">satellite </w:t>
      </w:r>
      <w:r w:rsidRPr="003F5B52">
        <w:rPr>
          <w:rStyle w:val="StyleUnderline"/>
        </w:rPr>
        <w:t xml:space="preserve">communications can be a </w:t>
      </w:r>
      <w:r w:rsidRPr="003F5B52">
        <w:rPr>
          <w:rStyle w:val="StyleUnderline"/>
          <w:highlight w:val="green"/>
        </w:rPr>
        <w:t xml:space="preserve">bridge </w:t>
      </w:r>
      <w:r w:rsidRPr="003F5B52">
        <w:rPr>
          <w:rStyle w:val="StyleUnderline"/>
        </w:rPr>
        <w:t xml:space="preserve">to enable </w:t>
      </w:r>
      <w:r w:rsidRPr="003F5B52">
        <w:rPr>
          <w:rStyle w:val="StyleUnderline"/>
          <w:highlight w:val="green"/>
        </w:rPr>
        <w:t xml:space="preserve">farmers to connect data </w:t>
      </w:r>
      <w:r w:rsidRPr="003F5B52">
        <w:rPr>
          <w:rStyle w:val="StyleUnderline"/>
        </w:rPr>
        <w:t xml:space="preserve">producing devices </w:t>
      </w:r>
      <w:r w:rsidRPr="003F5B52">
        <w:rPr>
          <w:rStyle w:val="StyleUnderline"/>
          <w:highlight w:val="green"/>
        </w:rPr>
        <w:t>in the field</w:t>
      </w:r>
      <w:r w:rsidRPr="003F5B52">
        <w:rPr>
          <w:sz w:val="12"/>
        </w:rPr>
        <w:t xml:space="preserve"> (</w:t>
      </w:r>
      <w:r w:rsidRPr="003F5B52">
        <w:rPr>
          <w:rStyle w:val="Emphasis"/>
          <w:highlight w:val="green"/>
        </w:rPr>
        <w:t xml:space="preserve">such as weather </w:t>
      </w:r>
      <w:r w:rsidRPr="003F5B52">
        <w:rPr>
          <w:rStyle w:val="Emphasis"/>
        </w:rPr>
        <w:t>stations</w:t>
      </w:r>
      <w:r w:rsidRPr="003F5B52">
        <w:rPr>
          <w:rStyle w:val="Emphasis"/>
          <w:highlight w:val="green"/>
        </w:rPr>
        <w:t>, sensors, data from farm machinery) to business applications</w:t>
      </w:r>
      <w:r w:rsidRPr="003F5B52">
        <w:rPr>
          <w:rStyle w:val="Emphasis"/>
        </w:rPr>
        <w:t xml:space="preserve">. </w:t>
      </w:r>
      <w:r w:rsidRPr="003F5B52">
        <w:rPr>
          <w:sz w:val="12"/>
        </w:rPr>
        <w:t xml:space="preserve">Known by the tech world as the ‘Internet of Things’ or IoT, this </w:t>
      </w:r>
      <w:r w:rsidRPr="003F5B52">
        <w:rPr>
          <w:rStyle w:val="StyleUnderline"/>
          <w:highlight w:val="green"/>
        </w:rPr>
        <w:t xml:space="preserve">approach collects data from the field and harnesses it to </w:t>
      </w:r>
      <w:r w:rsidRPr="003F5B52">
        <w:rPr>
          <w:rStyle w:val="Emphasis"/>
          <w:highlight w:val="green"/>
        </w:rPr>
        <w:t>support intelligent decision-making</w:t>
      </w:r>
      <w:r w:rsidRPr="003F5B52">
        <w:rPr>
          <w:sz w:val="12"/>
        </w:rPr>
        <w:t xml:space="preserve">. </w:t>
      </w:r>
      <w:r w:rsidRPr="003F5B52">
        <w:rPr>
          <w:rStyle w:val="StyleUnderline"/>
        </w:rPr>
        <w:t xml:space="preserve">For instance: obtaining real-time data on nutrient status in the field from NPK (Nitrogen Phosphorous and Potassium) sensors, alongside crop monitoring data and hyper-local weather that would allow you to </w:t>
      </w:r>
      <w:r w:rsidRPr="003F5B52">
        <w:rPr>
          <w:rStyle w:val="Emphasis"/>
        </w:rPr>
        <w:t>make completely objective risk-based decisions on when and where to apply fertiliser</w:t>
      </w:r>
      <w:r w:rsidRPr="003F5B52">
        <w:rPr>
          <w:rStyle w:val="StyleUnderline"/>
        </w:rPr>
        <w:t xml:space="preserve">. </w:t>
      </w:r>
      <w:r w:rsidRPr="003F5B52">
        <w:rPr>
          <w:sz w:val="12"/>
        </w:rPr>
        <w:t xml:space="preserve">We know the industry is taking this proposition seriously – our own research told us that </w:t>
      </w:r>
      <w:r w:rsidRPr="003F5B52">
        <w:rPr>
          <w:rStyle w:val="StyleUnderline"/>
        </w:rPr>
        <w:t>on average agriculture respondents expect to spend close to $1million on IoT solutions in the next three years and 72% of respondents would use satellite technology to support their projects</w:t>
      </w:r>
      <w:r w:rsidRPr="003F5B52">
        <w:rPr>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5E9D9835" w14:textId="77777777" w:rsidR="007E6B07" w:rsidRPr="003F5B52" w:rsidRDefault="007E6B07" w:rsidP="007E6B07">
      <w:pPr>
        <w:rPr>
          <w:sz w:val="12"/>
        </w:rPr>
      </w:pPr>
    </w:p>
    <w:p w14:paraId="5EE51872" w14:textId="77777777" w:rsidR="007E6B07" w:rsidRPr="003F5B52" w:rsidRDefault="007E6B07" w:rsidP="007E6B07">
      <w:pPr>
        <w:pStyle w:val="Heading4"/>
        <w:rPr>
          <w:rFonts w:cs="Calibri"/>
        </w:rPr>
      </w:pPr>
      <w:r w:rsidRPr="003F5B52">
        <w:rPr>
          <w:rFonts w:cs="Calibri"/>
        </w:rPr>
        <w:t xml:space="preserve">Food shortages </w:t>
      </w:r>
      <w:r>
        <w:rPr>
          <w:rFonts w:cs="Calibri"/>
        </w:rPr>
        <w:t>lead to war</w:t>
      </w:r>
    </w:p>
    <w:p w14:paraId="15E7BC89" w14:textId="77777777" w:rsidR="007E6B07" w:rsidRPr="003F5B52" w:rsidRDefault="007E6B07" w:rsidP="007E6B07">
      <w:r w:rsidRPr="003F5B52">
        <w:rPr>
          <w:rStyle w:val="Style13ptBold"/>
        </w:rPr>
        <w:t>FDI 12</w:t>
      </w:r>
      <w:r w:rsidRPr="003F5B52">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13" w:history="1">
        <w:r w:rsidRPr="003F5B52">
          <w:rPr>
            <w:rStyle w:val="Hyperlink"/>
          </w:rPr>
          <w:t>http://www.futuredirections.org.au/workshop-papers/537-international-conflict-triggers-and-potential-conflict-points-resulting-from-food-and-water-insecurity.html</w:t>
        </w:r>
      </w:hyperlink>
      <w:r w:rsidRPr="003F5B52">
        <w:t>] brett</w:t>
      </w:r>
    </w:p>
    <w:p w14:paraId="7638958E" w14:textId="77777777" w:rsidR="007E6B07" w:rsidRPr="003F5B52" w:rsidRDefault="007E6B07" w:rsidP="007E6B07">
      <w:pPr>
        <w:rPr>
          <w:sz w:val="8"/>
        </w:rPr>
      </w:pPr>
      <w:r w:rsidRPr="003F5B52">
        <w:rPr>
          <w:bCs/>
          <w:u w:val="single"/>
        </w:rPr>
        <w:t xml:space="preserve">There is a </w:t>
      </w:r>
      <w:r w:rsidRPr="003F5B52">
        <w:rPr>
          <w:rStyle w:val="Emphasis"/>
        </w:rPr>
        <w:t>growing appreciation</w:t>
      </w:r>
      <w:r w:rsidRPr="003F5B52">
        <w:rPr>
          <w:sz w:val="8"/>
        </w:rPr>
        <w:t xml:space="preserve"> </w:t>
      </w:r>
      <w:r w:rsidRPr="003F5B52">
        <w:rPr>
          <w:bCs/>
          <w:u w:val="single"/>
        </w:rPr>
        <w:t>that</w:t>
      </w:r>
      <w:r w:rsidRPr="003F5B52">
        <w:rPr>
          <w:sz w:val="8"/>
        </w:rPr>
        <w:t xml:space="preserve"> the </w:t>
      </w:r>
      <w:r w:rsidRPr="003F5B52">
        <w:rPr>
          <w:bCs/>
          <w:highlight w:val="green"/>
          <w:u w:val="single"/>
        </w:rPr>
        <w:t>conflicts</w:t>
      </w:r>
      <w:r w:rsidRPr="003F5B52">
        <w:rPr>
          <w:bCs/>
          <w:u w:val="single"/>
        </w:rPr>
        <w:t xml:space="preserve"> in the next century </w:t>
      </w:r>
      <w:r w:rsidRPr="003F5B52">
        <w:rPr>
          <w:bCs/>
          <w:highlight w:val="green"/>
          <w:u w:val="single"/>
        </w:rPr>
        <w:t xml:space="preserve">will </w:t>
      </w:r>
      <w:r w:rsidRPr="003F5B52">
        <w:rPr>
          <w:rStyle w:val="Emphasis"/>
          <w:highlight w:val="green"/>
        </w:rPr>
        <w:t>most likely</w:t>
      </w:r>
      <w:r w:rsidRPr="003F5B52">
        <w:rPr>
          <w:bCs/>
          <w:highlight w:val="green"/>
          <w:u w:val="single"/>
        </w:rPr>
        <w:t xml:space="preserve"> be fought over a lack of resources</w:t>
      </w:r>
      <w:r w:rsidRPr="003F5B52">
        <w:rPr>
          <w:bCs/>
          <w:u w:val="single"/>
        </w:rPr>
        <w:t xml:space="preserve">. </w:t>
      </w:r>
      <w:r w:rsidRPr="003F5B52">
        <w:rPr>
          <w:sz w:val="8"/>
        </w:rPr>
        <w:t xml:space="preserve">Yet, in a sense, </w:t>
      </w:r>
      <w:r w:rsidRPr="003F5B52">
        <w:rPr>
          <w:bCs/>
          <w:u w:val="single"/>
        </w:rPr>
        <w:t>this is not new. Researchers point to the French and Russian revolutions as</w:t>
      </w:r>
      <w:r w:rsidRPr="003F5B52">
        <w:rPr>
          <w:sz w:val="8"/>
        </w:rPr>
        <w:t xml:space="preserve"> conflicts </w:t>
      </w:r>
      <w:r w:rsidRPr="003F5B52">
        <w:rPr>
          <w:bCs/>
          <w:u w:val="single"/>
        </w:rPr>
        <w:t>induced by a lack of food.</w:t>
      </w:r>
      <w:r w:rsidRPr="003F5B52">
        <w:rPr>
          <w:sz w:val="8"/>
        </w:rPr>
        <w:t xml:space="preserve"> More recently, </w:t>
      </w:r>
      <w:r w:rsidRPr="003F5B52">
        <w:rPr>
          <w:rStyle w:val="Emphasis"/>
        </w:rPr>
        <w:t>Germany’s World War Two</w:t>
      </w:r>
      <w:r w:rsidRPr="003F5B52">
        <w:rPr>
          <w:bCs/>
          <w:u w:val="single"/>
        </w:rPr>
        <w:t xml:space="preserve"> efforts are said to have been inspired</w:t>
      </w:r>
      <w:r w:rsidRPr="003F5B52">
        <w:rPr>
          <w:sz w:val="8"/>
        </w:rPr>
        <w:t xml:space="preserve">, at least in part, </w:t>
      </w:r>
      <w:r w:rsidRPr="003F5B52">
        <w:rPr>
          <w:bCs/>
          <w:u w:val="single"/>
        </w:rPr>
        <w:t>by its perceived need to gain access to more food</w:t>
      </w:r>
      <w:r w:rsidRPr="003F5B52">
        <w:rPr>
          <w:sz w:val="8"/>
        </w:rPr>
        <w:t xml:space="preserve">. Yet the general sense among those that attended FDI’s recent workshops, was that </w:t>
      </w:r>
      <w:r w:rsidRPr="003F5B52">
        <w:rPr>
          <w:bCs/>
          <w:u w:val="single"/>
        </w:rPr>
        <w:t xml:space="preserve">the scale of the problem in the future could be </w:t>
      </w:r>
      <w:r w:rsidRPr="003F5B52">
        <w:rPr>
          <w:rStyle w:val="Emphasis"/>
        </w:rPr>
        <w:t>significantly greater</w:t>
      </w:r>
      <w:r w:rsidRPr="003F5B52">
        <w:rPr>
          <w:sz w:val="8"/>
        </w:rPr>
        <w:t xml:space="preserve"> as a result of population pressures, changing weather, urbanisation, migration, loss of arable land and other farm inputs, and increased affluence in the developing world. In his book, Small Farmers Secure Food, </w:t>
      </w:r>
      <w:r w:rsidRPr="003F5B52">
        <w:rPr>
          <w:bCs/>
          <w:u w:val="single"/>
        </w:rPr>
        <w:t>Lindsay Falvey</w:t>
      </w:r>
      <w:r w:rsidRPr="003F5B52">
        <w:rPr>
          <w:sz w:val="8"/>
        </w:rPr>
        <w:t xml:space="preserve">, a participant in FDI’s March 2012 workshop on the issue of </w:t>
      </w:r>
      <w:r w:rsidRPr="003F5B52">
        <w:rPr>
          <w:sz w:val="8"/>
        </w:rPr>
        <w:lastRenderedPageBreak/>
        <w:t xml:space="preserve">food and conflict, clearly </w:t>
      </w:r>
      <w:r w:rsidRPr="003F5B52">
        <w:rPr>
          <w:bCs/>
          <w:u w:val="single"/>
        </w:rPr>
        <w:t>expresses the problem</w:t>
      </w:r>
      <w:r w:rsidRPr="003F5B52">
        <w:rPr>
          <w:sz w:val="8"/>
        </w:rPr>
        <w:t xml:space="preserve"> and why countries across the globe are starting to take note. . He writes (p.36), “…</w:t>
      </w:r>
      <w:r w:rsidRPr="003F5B52">
        <w:rPr>
          <w:bCs/>
          <w:u w:val="single"/>
        </w:rPr>
        <w:t>if people are hungry</w:t>
      </w:r>
      <w:r w:rsidRPr="003F5B52">
        <w:rPr>
          <w:sz w:val="8"/>
        </w:rPr>
        <w:t xml:space="preserve">, especially in cities, </w:t>
      </w:r>
      <w:r w:rsidRPr="003F5B52">
        <w:rPr>
          <w:rStyle w:val="Emphasis"/>
        </w:rPr>
        <w:t>the state is not stable</w:t>
      </w:r>
      <w:r w:rsidRPr="003F5B52">
        <w:rPr>
          <w:sz w:val="8"/>
        </w:rPr>
        <w:t xml:space="preserve"> – riots, violence, breakdown of law and order and migration result.” “</w:t>
      </w:r>
      <w:r w:rsidRPr="003F5B52">
        <w:rPr>
          <w:rStyle w:val="StyleUnderline"/>
        </w:rPr>
        <w:t>Hunger feeds anarchy</w:t>
      </w:r>
      <w:r w:rsidRPr="003F5B52">
        <w:rPr>
          <w:sz w:val="8"/>
        </w:rPr>
        <w:t xml:space="preserve">.” This view is also shared by </w:t>
      </w:r>
      <w:r w:rsidRPr="003F5B52">
        <w:rPr>
          <w:bCs/>
          <w:u w:val="single"/>
        </w:rPr>
        <w:t>Julian Cribb</w:t>
      </w:r>
      <w:r w:rsidRPr="003F5B52">
        <w:rPr>
          <w:sz w:val="8"/>
        </w:rPr>
        <w:t xml:space="preserve">, who in his book, The Coming Famine, </w:t>
      </w:r>
      <w:r w:rsidRPr="003F5B52">
        <w:rPr>
          <w:bCs/>
          <w:u w:val="single"/>
        </w:rPr>
        <w:t xml:space="preserve">writes that </w:t>
      </w:r>
      <w:r w:rsidRPr="003F5B52">
        <w:rPr>
          <w:bCs/>
          <w:highlight w:val="green"/>
          <w:u w:val="single"/>
        </w:rPr>
        <w:t xml:space="preserve">if </w:t>
      </w:r>
      <w:r w:rsidRPr="003F5B52">
        <w:rPr>
          <w:bCs/>
          <w:u w:val="single"/>
        </w:rPr>
        <w:t xml:space="preserve">“large </w:t>
      </w:r>
      <w:r w:rsidRPr="003F5B52">
        <w:rPr>
          <w:bCs/>
          <w:highlight w:val="green"/>
          <w:u w:val="single"/>
        </w:rPr>
        <w:t xml:space="preserve">regions </w:t>
      </w:r>
      <w:r w:rsidRPr="003F5B52">
        <w:rPr>
          <w:bCs/>
          <w:u w:val="single"/>
        </w:rPr>
        <w:t xml:space="preserve">of the world </w:t>
      </w:r>
      <w:r w:rsidRPr="003F5B52">
        <w:rPr>
          <w:bCs/>
          <w:highlight w:val="green"/>
          <w:u w:val="single"/>
        </w:rPr>
        <w:t>run short of food</w:t>
      </w:r>
      <w:r w:rsidRPr="003F5B52">
        <w:rPr>
          <w:sz w:val="8"/>
        </w:rPr>
        <w:t xml:space="preserve">, land or water in the decades that lie ahead, then </w:t>
      </w:r>
      <w:r w:rsidRPr="003F5B52">
        <w:rPr>
          <w:rStyle w:val="Emphasis"/>
        </w:rPr>
        <w:t xml:space="preserve">wholesale, bloody </w:t>
      </w:r>
      <w:r w:rsidRPr="003F5B52">
        <w:rPr>
          <w:rStyle w:val="Emphasis"/>
          <w:highlight w:val="green"/>
        </w:rPr>
        <w:t>wars are liable to follow</w:t>
      </w:r>
      <w:r w:rsidRPr="003F5B52">
        <w:rPr>
          <w:sz w:val="8"/>
        </w:rPr>
        <w:t>.”  He continues: “</w:t>
      </w:r>
      <w:r w:rsidRPr="003F5B52">
        <w:rPr>
          <w:bCs/>
          <w:highlight w:val="green"/>
          <w:u w:val="single"/>
        </w:rPr>
        <w:t xml:space="preserve">An increasingly credible scenario for </w:t>
      </w:r>
      <w:r w:rsidRPr="003F5B52">
        <w:rPr>
          <w:rStyle w:val="Emphasis"/>
          <w:highlight w:val="green"/>
        </w:rPr>
        <w:t>World War 3</w:t>
      </w:r>
      <w:r w:rsidRPr="003F5B52">
        <w:rPr>
          <w:bCs/>
          <w:highlight w:val="green"/>
          <w:u w:val="single"/>
        </w:rPr>
        <w:t xml:space="preserve"> is</w:t>
      </w:r>
      <w:r w:rsidRPr="003F5B52">
        <w:rPr>
          <w:sz w:val="8"/>
        </w:rPr>
        <w:t xml:space="preserve"> not so much a confrontation of super powers and their allies, as </w:t>
      </w:r>
      <w:r w:rsidRPr="003F5B52">
        <w:rPr>
          <w:bCs/>
          <w:u w:val="single"/>
        </w:rPr>
        <w:t xml:space="preserve">a </w:t>
      </w:r>
      <w:r w:rsidRPr="003F5B52">
        <w:rPr>
          <w:rStyle w:val="Emphasis"/>
        </w:rPr>
        <w:t xml:space="preserve">festering, </w:t>
      </w:r>
      <w:r w:rsidRPr="003F5B52">
        <w:rPr>
          <w:rStyle w:val="Emphasis"/>
          <w:highlight w:val="green"/>
        </w:rPr>
        <w:t>self-perpetuating chain of resource conflicts</w:t>
      </w:r>
      <w:r w:rsidRPr="003F5B52">
        <w:rPr>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3F5B52">
        <w:rPr>
          <w:bCs/>
          <w:u w:val="single"/>
        </w:rPr>
        <w:t xml:space="preserve">A </w:t>
      </w:r>
      <w:r w:rsidRPr="002E458F">
        <w:rPr>
          <w:rStyle w:val="Emphasis"/>
        </w:rPr>
        <w:t>study</w:t>
      </w:r>
      <w:r w:rsidRPr="002E458F">
        <w:rPr>
          <w:bCs/>
          <w:u w:val="single"/>
        </w:rPr>
        <w:t xml:space="preserve"> by </w:t>
      </w:r>
      <w:r w:rsidRPr="002E458F">
        <w:rPr>
          <w:rStyle w:val="Emphasis"/>
        </w:rPr>
        <w:t>the I</w:t>
      </w:r>
      <w:r w:rsidRPr="002E458F">
        <w:rPr>
          <w:bCs/>
          <w:u w:val="single"/>
        </w:rPr>
        <w:t xml:space="preserve">nternational </w:t>
      </w:r>
      <w:r w:rsidRPr="002E458F">
        <w:rPr>
          <w:rStyle w:val="Emphasis"/>
        </w:rPr>
        <w:t>P</w:t>
      </w:r>
      <w:r w:rsidRPr="002E458F">
        <w:rPr>
          <w:bCs/>
          <w:u w:val="single"/>
        </w:rPr>
        <w:t xml:space="preserve">eace </w:t>
      </w:r>
      <w:r w:rsidRPr="002E458F">
        <w:rPr>
          <w:rStyle w:val="Emphasis"/>
        </w:rPr>
        <w:t>R</w:t>
      </w:r>
      <w:r w:rsidRPr="002E458F">
        <w:rPr>
          <w:bCs/>
          <w:u w:val="single"/>
        </w:rPr>
        <w:t xml:space="preserve">esearch </w:t>
      </w:r>
      <w:r w:rsidRPr="002E458F">
        <w:rPr>
          <w:rStyle w:val="Emphasis"/>
        </w:rPr>
        <w:t>I</w:t>
      </w:r>
      <w:r w:rsidRPr="002E458F">
        <w:rPr>
          <w:bCs/>
          <w:u w:val="single"/>
        </w:rPr>
        <w:t>nstitute indicates that where food security is an issue, it is more likely to result in some form of conflict</w:t>
      </w:r>
      <w:r w:rsidRPr="002E458F">
        <w:rPr>
          <w:sz w:val="8"/>
        </w:rPr>
        <w:t xml:space="preserve">. </w:t>
      </w:r>
      <w:r w:rsidRPr="002E458F">
        <w:rPr>
          <w:rStyle w:val="Emphasis"/>
        </w:rPr>
        <w:t>Darfur, Rwanda, Eritrea and</w:t>
      </w:r>
      <w:r w:rsidRPr="002E458F">
        <w:rPr>
          <w:b/>
          <w:iCs/>
          <w:u w:val="single"/>
          <w:bdr w:val="single" w:sz="8" w:space="0" w:color="auto"/>
        </w:rPr>
        <w:t xml:space="preserve"> </w:t>
      </w:r>
      <w:r w:rsidRPr="002E458F">
        <w:rPr>
          <w:rStyle w:val="Emphasis"/>
        </w:rPr>
        <w:t>the Balkans</w:t>
      </w:r>
      <w:r w:rsidRPr="002E458F">
        <w:rPr>
          <w:bCs/>
          <w:u w:val="single"/>
        </w:rPr>
        <w:t xml:space="preserve"> experienced such wars</w:t>
      </w:r>
      <w:r w:rsidRPr="002E458F">
        <w:rPr>
          <w:sz w:val="8"/>
        </w:rPr>
        <w:t xml:space="preserve">. </w:t>
      </w:r>
      <w:r w:rsidRPr="002E458F">
        <w:rPr>
          <w:bCs/>
          <w:u w:val="single"/>
        </w:rPr>
        <w:t>Governments</w:t>
      </w:r>
      <w:r w:rsidRPr="002E458F">
        <w:rPr>
          <w:sz w:val="8"/>
        </w:rPr>
        <w:t xml:space="preserve">, especially in developed countries, </w:t>
      </w:r>
      <w:r w:rsidRPr="002E458F">
        <w:rPr>
          <w:bCs/>
          <w:u w:val="single"/>
        </w:rPr>
        <w:t>are increasingly aware of this phenomenon. The UK Ministry of Defence, the CIA, the</w:t>
      </w:r>
      <w:r w:rsidRPr="002E458F">
        <w:rPr>
          <w:sz w:val="8"/>
        </w:rPr>
        <w:t xml:space="preserve"> US </w:t>
      </w:r>
      <w:r w:rsidRPr="002E458F">
        <w:rPr>
          <w:rStyle w:val="Emphasis"/>
        </w:rPr>
        <w:t>C</w:t>
      </w:r>
      <w:r w:rsidRPr="002E458F">
        <w:rPr>
          <w:sz w:val="8"/>
        </w:rPr>
        <w:t xml:space="preserve">enter for </w:t>
      </w:r>
      <w:r w:rsidRPr="002E458F">
        <w:rPr>
          <w:rStyle w:val="Emphasis"/>
        </w:rPr>
        <w:t>S</w:t>
      </w:r>
      <w:r w:rsidRPr="002E458F">
        <w:rPr>
          <w:sz w:val="8"/>
        </w:rPr>
        <w:t xml:space="preserve">trategic and </w:t>
      </w:r>
      <w:r w:rsidRPr="002E458F">
        <w:rPr>
          <w:rStyle w:val="Emphasis"/>
        </w:rPr>
        <w:t>I</w:t>
      </w:r>
      <w:r w:rsidRPr="002E458F">
        <w:rPr>
          <w:sz w:val="8"/>
        </w:rPr>
        <w:t xml:space="preserve">nternational </w:t>
      </w:r>
      <w:r w:rsidRPr="002E458F">
        <w:rPr>
          <w:rStyle w:val="Emphasis"/>
        </w:rPr>
        <w:t>S</w:t>
      </w:r>
      <w:r w:rsidRPr="002E458F">
        <w:rPr>
          <w:sz w:val="8"/>
        </w:rPr>
        <w:t xml:space="preserve">tudies </w:t>
      </w:r>
      <w:r w:rsidRPr="002E458F">
        <w:rPr>
          <w:bCs/>
          <w:u w:val="single"/>
        </w:rPr>
        <w:t xml:space="preserve">and the Oslo Peace Research Institute, </w:t>
      </w:r>
      <w:r w:rsidRPr="002E458F">
        <w:rPr>
          <w:rStyle w:val="Emphasis"/>
        </w:rPr>
        <w:t>all identify</w:t>
      </w:r>
      <w:r w:rsidRPr="002E458F">
        <w:rPr>
          <w:bCs/>
          <w:u w:val="single"/>
        </w:rPr>
        <w:t xml:space="preserve"> famine as a potential trigger for</w:t>
      </w:r>
      <w:r w:rsidRPr="002E458F">
        <w:rPr>
          <w:sz w:val="8"/>
        </w:rPr>
        <w:t xml:space="preserve"> conflicts and possibly even </w:t>
      </w:r>
      <w:r w:rsidRPr="002E458F">
        <w:rPr>
          <w:rStyle w:val="Emphasis"/>
        </w:rPr>
        <w:t>nuclear war</w:t>
      </w:r>
      <w:r w:rsidRPr="002E458F">
        <w:rPr>
          <w:sz w:val="8"/>
        </w:rPr>
        <w:t>.</w:t>
      </w:r>
    </w:p>
    <w:p w14:paraId="73CE54DB" w14:textId="77777777" w:rsidR="007E6B07" w:rsidRPr="003F5B52" w:rsidRDefault="007E6B07" w:rsidP="007E6B07">
      <w:pPr>
        <w:rPr>
          <w:sz w:val="8"/>
        </w:rPr>
      </w:pPr>
    </w:p>
    <w:p w14:paraId="4D9A4188" w14:textId="77777777" w:rsidR="007E6B07" w:rsidRPr="003F5B52" w:rsidRDefault="007E6B07" w:rsidP="007E6B07">
      <w:pPr>
        <w:rPr>
          <w:sz w:val="8"/>
        </w:rPr>
      </w:pPr>
    </w:p>
    <w:p w14:paraId="31D0CE81" w14:textId="77777777" w:rsidR="007E6B07" w:rsidRPr="003F5B52" w:rsidRDefault="007E6B07" w:rsidP="007E6B07">
      <w:pPr>
        <w:rPr>
          <w:rStyle w:val="Emphasis"/>
        </w:rPr>
      </w:pPr>
    </w:p>
    <w:p w14:paraId="328F0B5F" w14:textId="77777777" w:rsidR="007E6B07" w:rsidRPr="003F5B52" w:rsidRDefault="007E6B07" w:rsidP="007E6B07">
      <w:pPr>
        <w:pStyle w:val="Heading3"/>
        <w:rPr>
          <w:rFonts w:cs="Calibri"/>
        </w:rPr>
      </w:pPr>
      <w:r>
        <w:rPr>
          <w:rFonts w:cs="Calibri"/>
        </w:rPr>
        <w:lastRenderedPageBreak/>
        <w:t xml:space="preserve">Adv 2: </w:t>
      </w:r>
      <w:r w:rsidRPr="003F5B52">
        <w:rPr>
          <w:rFonts w:cs="Calibri"/>
        </w:rPr>
        <w:t>Ozone</w:t>
      </w:r>
      <w:r>
        <w:rPr>
          <w:rFonts w:cs="Calibri"/>
        </w:rPr>
        <w:t xml:space="preserve"> (1:00)</w:t>
      </w:r>
    </w:p>
    <w:p w14:paraId="34B4138E" w14:textId="77777777" w:rsidR="007E6B07" w:rsidRPr="003F5B52" w:rsidRDefault="007E6B07" w:rsidP="007E6B07">
      <w:pPr>
        <w:pStyle w:val="Heading4"/>
        <w:rPr>
          <w:rFonts w:cs="Calibri"/>
        </w:rPr>
      </w:pPr>
      <w:r w:rsidRPr="003F5B52">
        <w:rPr>
          <w:rFonts w:cs="Calibri"/>
        </w:rPr>
        <w:t xml:space="preserve">Ozone is recovering now, breakdown causes </w:t>
      </w:r>
      <w:r w:rsidRPr="003F5B52">
        <w:rPr>
          <w:rFonts w:cs="Calibri"/>
          <w:u w:val="single"/>
        </w:rPr>
        <w:t>existential environmental disaster</w:t>
      </w:r>
    </w:p>
    <w:p w14:paraId="7B5EF278" w14:textId="77777777" w:rsidR="007E6B07" w:rsidRPr="003F5B52" w:rsidRDefault="007E6B07" w:rsidP="007E6B07">
      <w:r w:rsidRPr="003F5B52">
        <w:rPr>
          <w:rStyle w:val="Style13ptBold"/>
        </w:rPr>
        <w:t>WMO 21</w:t>
      </w:r>
      <w:r w:rsidRPr="003F5B52">
        <w:t xml:space="preserve"> [World Meteorological Organization; 2021; “Ozone layer recovery is an environmental success story,” </w:t>
      </w:r>
      <w:hyperlink r:id="rId14" w:history="1">
        <w:r w:rsidRPr="003F5B52">
          <w:rPr>
            <w:rStyle w:val="Hyperlink"/>
          </w:rPr>
          <w:t>https://public.wmo.int/en/media/news/ozone-layer-recovery-environmental-success-story</w:t>
        </w:r>
      </w:hyperlink>
      <w:r w:rsidRPr="003F5B52">
        <w:t>] brett</w:t>
      </w:r>
    </w:p>
    <w:p w14:paraId="0488D52A" w14:textId="77777777" w:rsidR="007E6B07" w:rsidRPr="003F5B52" w:rsidRDefault="007E6B07" w:rsidP="007E6B07">
      <w:pPr>
        <w:rPr>
          <w:sz w:val="16"/>
        </w:rPr>
      </w:pPr>
      <w:r w:rsidRPr="003F5B52">
        <w:rPr>
          <w:sz w:val="16"/>
        </w:rPr>
        <w:t xml:space="preserve">The ozone layer in the upper atmosphere blocks ultraviolet (UV) radiation that harms living tissue, including humans and plants. </w:t>
      </w:r>
      <w:r w:rsidRPr="003F5B52">
        <w:rPr>
          <w:rStyle w:val="StyleUnderline"/>
        </w:rPr>
        <w:t>The ozone “hole,”</w:t>
      </w:r>
      <w:r w:rsidRPr="003F5B52">
        <w:rPr>
          <w:sz w:val="16"/>
        </w:rPr>
        <w:t xml:space="preserve"> which </w:t>
      </w:r>
      <w:r w:rsidRPr="003F5B52">
        <w:rPr>
          <w:rStyle w:val="StyleUnderline"/>
        </w:rPr>
        <w:t>was</w:t>
      </w:r>
      <w:r w:rsidRPr="003F5B52">
        <w:rPr>
          <w:sz w:val="16"/>
        </w:rPr>
        <w:t xml:space="preserve"> </w:t>
      </w:r>
      <w:r w:rsidRPr="003F5B52">
        <w:rPr>
          <w:rStyle w:val="Emphasis"/>
        </w:rPr>
        <w:t>discovered in 1985</w:t>
      </w:r>
      <w:r w:rsidRPr="003F5B52">
        <w:rPr>
          <w:sz w:val="16"/>
        </w:rPr>
        <w:t xml:space="preserve"> is </w:t>
      </w:r>
      <w:r w:rsidRPr="003F5B52">
        <w:rPr>
          <w:rStyle w:val="StyleUnderline"/>
        </w:rPr>
        <w:t>the result of human emited chlorofluorocarbons</w:t>
      </w:r>
      <w:r w:rsidRPr="003F5B52">
        <w:rPr>
          <w:sz w:val="16"/>
        </w:rPr>
        <w:t xml:space="preserve"> (</w:t>
      </w:r>
      <w:r w:rsidRPr="003F5B52">
        <w:rPr>
          <w:rStyle w:val="Emphasis"/>
        </w:rPr>
        <w:t>CFCs</w:t>
      </w:r>
      <w:r w:rsidRPr="003F5B52">
        <w:rPr>
          <w:sz w:val="16"/>
        </w:rPr>
        <w:t xml:space="preserve">), which are </w:t>
      </w:r>
      <w:r w:rsidRPr="003F5B52">
        <w:rPr>
          <w:rStyle w:val="StyleUnderline"/>
        </w:rPr>
        <w:t>ozone-depleting chemicals</w:t>
      </w:r>
      <w:r w:rsidRPr="003F5B52">
        <w:rPr>
          <w:sz w:val="16"/>
        </w:rPr>
        <w:t xml:space="preserve"> and greenhouse gases used as coolants in refrigerators and in aerosol spray. Nearly 200 countries signed </w:t>
      </w:r>
      <w:r w:rsidRPr="003F5B52">
        <w:rPr>
          <w:rStyle w:val="StyleUnderline"/>
        </w:rPr>
        <w:t xml:space="preserve">the </w:t>
      </w:r>
      <w:r w:rsidRPr="003F5B52">
        <w:rPr>
          <w:rStyle w:val="Emphasis"/>
        </w:rPr>
        <w:t>Montreal Protocol</w:t>
      </w:r>
      <w:r w:rsidRPr="003F5B52">
        <w:rPr>
          <w:rStyle w:val="StyleUnderline"/>
        </w:rPr>
        <w:t xml:space="preserve"> in 1987</w:t>
      </w:r>
      <w:r w:rsidRPr="003F5B52">
        <w:rPr>
          <w:sz w:val="16"/>
        </w:rPr>
        <w:t xml:space="preserve">, which </w:t>
      </w:r>
      <w:r w:rsidRPr="003F5B52">
        <w:rPr>
          <w:rStyle w:val="StyleUnderline"/>
        </w:rPr>
        <w:t>phased out</w:t>
      </w:r>
      <w:r w:rsidRPr="003F5B52">
        <w:rPr>
          <w:sz w:val="16"/>
        </w:rPr>
        <w:t xml:space="preserve"> the production and consumption of </w:t>
      </w:r>
      <w:r w:rsidRPr="003F5B52">
        <w:rPr>
          <w:rStyle w:val="StyleUnderline"/>
        </w:rPr>
        <w:t>CFCs</w:t>
      </w:r>
      <w:r w:rsidRPr="003F5B52">
        <w:rPr>
          <w:sz w:val="16"/>
        </w:rPr>
        <w:t>.</w:t>
      </w:r>
    </w:p>
    <w:p w14:paraId="10667192" w14:textId="77777777" w:rsidR="007E6B07" w:rsidRPr="003F5B52" w:rsidRDefault="007E6B07" w:rsidP="007E6B07">
      <w:pPr>
        <w:rPr>
          <w:sz w:val="16"/>
        </w:rPr>
      </w:pPr>
      <w:r w:rsidRPr="003F5B52">
        <w:rPr>
          <w:rStyle w:val="StyleUnderline"/>
          <w:highlight w:val="green"/>
        </w:rPr>
        <w:t>A new study</w:t>
      </w:r>
      <w:r w:rsidRPr="003F5B52">
        <w:rPr>
          <w:rStyle w:val="StyleUnderline"/>
        </w:rPr>
        <w:t xml:space="preserve"> in Nature </w:t>
      </w:r>
      <w:r w:rsidRPr="003F5B52">
        <w:rPr>
          <w:rStyle w:val="StyleUnderline"/>
          <w:highlight w:val="green"/>
        </w:rPr>
        <w:t>demonstrates</w:t>
      </w:r>
      <w:r w:rsidRPr="003F5B52">
        <w:rPr>
          <w:sz w:val="16"/>
        </w:rPr>
        <w:t xml:space="preserve"> that </w:t>
      </w:r>
      <w:r w:rsidRPr="003F5B52">
        <w:rPr>
          <w:rStyle w:val="StyleUnderline"/>
        </w:rPr>
        <w:t xml:space="preserve">by </w:t>
      </w:r>
      <w:r w:rsidRPr="003F5B52">
        <w:rPr>
          <w:rStyle w:val="Emphasis"/>
          <w:highlight w:val="green"/>
        </w:rPr>
        <w:t>protecting the ozone layer</w:t>
      </w:r>
      <w:r w:rsidRPr="003F5B52">
        <w:rPr>
          <w:rStyle w:val="StyleUnderline"/>
        </w:rPr>
        <w:t>, which blocks harmful UV radiation</w:t>
      </w:r>
      <w:r w:rsidRPr="003F5B52">
        <w:rPr>
          <w:sz w:val="16"/>
        </w:rPr>
        <w:t xml:space="preserve">, the Montreal Protocol also </w:t>
      </w:r>
      <w:r w:rsidRPr="003F5B52">
        <w:rPr>
          <w:rStyle w:val="Emphasis"/>
          <w:highlight w:val="green"/>
        </w:rPr>
        <w:t>protects plants</w:t>
      </w:r>
      <w:r w:rsidRPr="003F5B52">
        <w:rPr>
          <w:rStyle w:val="StyleUnderline"/>
        </w:rPr>
        <w:t xml:space="preserve"> </w:t>
      </w:r>
      <w:r w:rsidRPr="003F5B52">
        <w:rPr>
          <w:rStyle w:val="StyleUnderline"/>
          <w:highlight w:val="green"/>
        </w:rPr>
        <w:t xml:space="preserve">and their ability to </w:t>
      </w:r>
      <w:r w:rsidRPr="003F5B52">
        <w:rPr>
          <w:rStyle w:val="Emphasis"/>
          <w:highlight w:val="green"/>
        </w:rPr>
        <w:t>pull carbon</w:t>
      </w:r>
      <w:r w:rsidRPr="003F5B52">
        <w:rPr>
          <w:rStyle w:val="Emphasis"/>
        </w:rPr>
        <w:t xml:space="preserve"> from the atmosphere</w:t>
      </w:r>
      <w:r w:rsidRPr="003F5B52">
        <w:rPr>
          <w:sz w:val="16"/>
        </w:rPr>
        <w:t>.</w:t>
      </w:r>
    </w:p>
    <w:p w14:paraId="451FA230" w14:textId="77777777" w:rsidR="007E6B07" w:rsidRPr="003F5B52" w:rsidRDefault="007E6B07" w:rsidP="007E6B07">
      <w:pPr>
        <w:rPr>
          <w:sz w:val="16"/>
        </w:rPr>
      </w:pPr>
      <w:r w:rsidRPr="003F5B52">
        <w:rPr>
          <w:sz w:val="16"/>
        </w:rPr>
        <w:t>“</w:t>
      </w:r>
      <w:r w:rsidRPr="003F5B52">
        <w:rPr>
          <w:rStyle w:val="StyleUnderline"/>
          <w:highlight w:val="green"/>
        </w:rPr>
        <w:t xml:space="preserve">The </w:t>
      </w:r>
      <w:r w:rsidRPr="003F5B52">
        <w:rPr>
          <w:rStyle w:val="Emphasis"/>
          <w:highlight w:val="green"/>
        </w:rPr>
        <w:t>Montreal Protocol</w:t>
      </w:r>
      <w:r w:rsidRPr="003F5B52">
        <w:rPr>
          <w:rStyle w:val="StyleUnderline"/>
          <w:highlight w:val="green"/>
        </w:rPr>
        <w:t xml:space="preserve"> began</w:t>
      </w:r>
      <w:r w:rsidRPr="003F5B52">
        <w:rPr>
          <w:sz w:val="16"/>
        </w:rPr>
        <w:t xml:space="preserve"> life </w:t>
      </w:r>
      <w:r w:rsidRPr="003F5B52">
        <w:rPr>
          <w:rStyle w:val="StyleUnderline"/>
        </w:rPr>
        <w:t xml:space="preserve">as a mechanism </w:t>
      </w:r>
      <w:r w:rsidRPr="003F5B52">
        <w:rPr>
          <w:rStyle w:val="StyleUnderline"/>
          <w:highlight w:val="green"/>
        </w:rPr>
        <w:t>to</w:t>
      </w:r>
      <w:r w:rsidRPr="003F5B52">
        <w:rPr>
          <w:rStyle w:val="StyleUnderline"/>
        </w:rPr>
        <w:t xml:space="preserve"> protect and </w:t>
      </w:r>
      <w:r w:rsidRPr="003F5B52">
        <w:rPr>
          <w:rStyle w:val="StyleUnderline"/>
          <w:highlight w:val="green"/>
        </w:rPr>
        <w:t xml:space="preserve">heal the </w:t>
      </w:r>
      <w:r w:rsidRPr="003F5B52">
        <w:rPr>
          <w:rStyle w:val="Emphasis"/>
          <w:highlight w:val="green"/>
        </w:rPr>
        <w:t>ozone layer</w:t>
      </w:r>
      <w:r w:rsidRPr="003F5B52">
        <w:rPr>
          <w:sz w:val="16"/>
        </w:rPr>
        <w:t xml:space="preserve">. </w:t>
      </w:r>
      <w:r w:rsidRPr="003F5B52">
        <w:rPr>
          <w:rStyle w:val="StyleUnderline"/>
        </w:rPr>
        <w:t>It has done its job well over the past three decades</w:t>
      </w:r>
      <w:r w:rsidRPr="003F5B52">
        <w:rPr>
          <w:sz w:val="16"/>
        </w:rPr>
        <w:t xml:space="preserve">. </w:t>
      </w:r>
      <w:r w:rsidRPr="003F5B52">
        <w:rPr>
          <w:rStyle w:val="Emphasis"/>
        </w:rPr>
        <w:t xml:space="preserve">The ozone layer is </w:t>
      </w:r>
      <w:r w:rsidRPr="003F5B52">
        <w:rPr>
          <w:rStyle w:val="Emphasis"/>
          <w:highlight w:val="green"/>
        </w:rPr>
        <w:t>on the road to recovery</w:t>
      </w:r>
      <w:r w:rsidRPr="003F5B52">
        <w:rPr>
          <w:sz w:val="16"/>
        </w:rPr>
        <w:t xml:space="preserve">. The cooperation we have seen under the Montreal Protocol is exactly what is needed now to take on </w:t>
      </w:r>
      <w:r w:rsidRPr="003F5B52">
        <w:rPr>
          <w:rStyle w:val="StyleUnderline"/>
        </w:rPr>
        <w:t xml:space="preserve">climate change, </w:t>
      </w:r>
      <w:r w:rsidRPr="003F5B52">
        <w:rPr>
          <w:rStyle w:val="StyleUnderline"/>
          <w:highlight w:val="green"/>
        </w:rPr>
        <w:t>an</w:t>
      </w:r>
      <w:r w:rsidRPr="003F5B52">
        <w:rPr>
          <w:rStyle w:val="StyleUnderline"/>
        </w:rPr>
        <w:t xml:space="preserve"> equally </w:t>
      </w:r>
      <w:r w:rsidRPr="003F5B52">
        <w:rPr>
          <w:rStyle w:val="Emphasis"/>
          <w:highlight w:val="green"/>
        </w:rPr>
        <w:t>existential threat</w:t>
      </w:r>
      <w:r w:rsidRPr="003F5B52">
        <w:rPr>
          <w:rStyle w:val="StyleUnderline"/>
        </w:rPr>
        <w:t xml:space="preserve"> to our societies</w:t>
      </w:r>
      <w:r w:rsidRPr="003F5B52">
        <w:rPr>
          <w:sz w:val="16"/>
        </w:rPr>
        <w:t>,” said UN Secretary-General Antonio Guterres in a message.</w:t>
      </w:r>
    </w:p>
    <w:p w14:paraId="699DF575" w14:textId="77777777" w:rsidR="007E6B07" w:rsidRPr="003F5B52" w:rsidRDefault="007E6B07" w:rsidP="007E6B07">
      <w:pPr>
        <w:rPr>
          <w:sz w:val="16"/>
        </w:rPr>
      </w:pPr>
      <w:r w:rsidRPr="003F5B52">
        <w:rPr>
          <w:sz w:val="16"/>
        </w:rPr>
        <w:t xml:space="preserve">The most recent WMO /UN Environment Programme Scientific Assessment of Ozone Depletion, issued in 2018, concluded that the </w:t>
      </w:r>
      <w:r w:rsidRPr="003F5B52">
        <w:rPr>
          <w:rStyle w:val="StyleUnderline"/>
        </w:rPr>
        <w:t xml:space="preserve">measures under the protocol will lead to the ozone layer on the path of </w:t>
      </w:r>
      <w:r w:rsidRPr="003F5B52">
        <w:rPr>
          <w:rStyle w:val="Emphasis"/>
        </w:rPr>
        <w:t>recovery</w:t>
      </w:r>
      <w:r w:rsidRPr="003F5B52">
        <w:rPr>
          <w:rStyle w:val="StyleUnderline"/>
        </w:rPr>
        <w:t xml:space="preserve"> and to potential return of the ozone in the Arctic and Northern Hemisphere</w:t>
      </w:r>
      <w:r w:rsidRPr="003F5B52">
        <w:rPr>
          <w:sz w:val="16"/>
        </w:rPr>
        <w:t xml:space="preserve"> mid-latitude ozone </w:t>
      </w:r>
      <w:r w:rsidRPr="003F5B52">
        <w:rPr>
          <w:rStyle w:val="StyleUnderline"/>
        </w:rPr>
        <w:t>before</w:t>
      </w:r>
      <w:r w:rsidRPr="003F5B52">
        <w:rPr>
          <w:sz w:val="16"/>
        </w:rPr>
        <w:t xml:space="preserve"> the middle of the century (~</w:t>
      </w:r>
      <w:r w:rsidRPr="003F5B52">
        <w:rPr>
          <w:rStyle w:val="Emphasis"/>
        </w:rPr>
        <w:t>2035</w:t>
      </w:r>
      <w:r w:rsidRPr="003F5B52">
        <w:rPr>
          <w:sz w:val="16"/>
        </w:rPr>
        <w:t xml:space="preserve">) </w:t>
      </w:r>
      <w:r w:rsidRPr="003F5B52">
        <w:rPr>
          <w:rStyle w:val="StyleUnderline"/>
        </w:rPr>
        <w:t>followed by the Southern Hemisphere</w:t>
      </w:r>
      <w:r w:rsidRPr="003F5B52">
        <w:rPr>
          <w:sz w:val="16"/>
        </w:rPr>
        <w:t xml:space="preserve"> mid-latitude around mid-century, </w:t>
      </w:r>
      <w:r w:rsidRPr="003F5B52">
        <w:rPr>
          <w:rStyle w:val="StyleUnderline"/>
        </w:rPr>
        <w:t xml:space="preserve">and Antarctic region by </w:t>
      </w:r>
      <w:r w:rsidRPr="003F5B52">
        <w:rPr>
          <w:rStyle w:val="Emphasis"/>
        </w:rPr>
        <w:t>2060</w:t>
      </w:r>
      <w:r w:rsidRPr="003F5B52">
        <w:rPr>
          <w:sz w:val="16"/>
        </w:rPr>
        <w:t xml:space="preserve"> . </w:t>
      </w:r>
    </w:p>
    <w:p w14:paraId="6BDE8A87" w14:textId="77777777" w:rsidR="007E6B07" w:rsidRPr="003F5B52" w:rsidRDefault="007E6B07" w:rsidP="007E6B07">
      <w:pPr>
        <w:rPr>
          <w:sz w:val="12"/>
          <w:szCs w:val="12"/>
        </w:rPr>
      </w:pPr>
      <w:r w:rsidRPr="003F5B52">
        <w:rPr>
          <w:sz w:val="12"/>
          <w:szCs w:val="12"/>
        </w:rPr>
        <w:t>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53755501" w14:textId="77777777" w:rsidR="007E6B07" w:rsidRPr="003F5B52" w:rsidRDefault="007E6B07" w:rsidP="007E6B07">
      <w:pPr>
        <w:rPr>
          <w:sz w:val="12"/>
          <w:szCs w:val="12"/>
        </w:rPr>
      </w:pPr>
      <w:r w:rsidRPr="003F5B52">
        <w:rPr>
          <w:sz w:val="12"/>
          <w:szCs w:val="12"/>
        </w:rPr>
        <w:t>As of the first week of August 2021, the ozone hole reappeared and is rapidly growing and has extended to 23 million square kilometers on 13 September which is above the average since the mid 1980s. The lowest ozone value in the during this seasons was around 140 DU. The hole fluctuates in size annually and it usually reaches its largest area during the coldest months in the southern hemisphere, from late September to early October.</w:t>
      </w:r>
    </w:p>
    <w:p w14:paraId="574AD9DC" w14:textId="77777777" w:rsidR="007E6B07" w:rsidRPr="003F5B52" w:rsidRDefault="007E6B07" w:rsidP="007E6B07">
      <w:pPr>
        <w:rPr>
          <w:sz w:val="12"/>
          <w:szCs w:val="12"/>
        </w:rPr>
      </w:pPr>
      <w:r w:rsidRPr="003F5B52">
        <w:rPr>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6D94A63C" w14:textId="77777777" w:rsidR="007E6B07" w:rsidRPr="003F5B52" w:rsidRDefault="007E6B07" w:rsidP="007E6B07">
      <w:pPr>
        <w:rPr>
          <w:sz w:val="12"/>
          <w:szCs w:val="12"/>
        </w:rPr>
      </w:pPr>
      <w:r w:rsidRPr="003F5B52">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7ABA396A" w14:textId="77777777" w:rsidR="007E6B07" w:rsidRPr="003F5B52" w:rsidRDefault="007E6B07" w:rsidP="007E6B07">
      <w:pPr>
        <w:rPr>
          <w:rStyle w:val="Emphasis"/>
        </w:rPr>
      </w:pPr>
      <w:r w:rsidRPr="003F5B52">
        <w:rPr>
          <w:rStyle w:val="Emphasis"/>
        </w:rPr>
        <w:t>Ozone and climate</w:t>
      </w:r>
    </w:p>
    <w:p w14:paraId="55398DD2" w14:textId="77777777" w:rsidR="007E6B07" w:rsidRPr="003F5B52" w:rsidRDefault="007E6B07" w:rsidP="007E6B07">
      <w:pPr>
        <w:rPr>
          <w:sz w:val="16"/>
          <w:szCs w:val="16"/>
        </w:rPr>
      </w:pPr>
      <w:r w:rsidRPr="003F5B52">
        <w:rPr>
          <w:sz w:val="16"/>
          <w:szCs w:val="16"/>
        </w:rPr>
        <w:t>The theme for this year is Montreal Protocol – keeping us, our food and vaccines cool.</w:t>
      </w:r>
    </w:p>
    <w:p w14:paraId="1C0283F0" w14:textId="77777777" w:rsidR="007E6B07" w:rsidRPr="003F5B52" w:rsidRDefault="007E6B07" w:rsidP="007E6B07">
      <w:pPr>
        <w:rPr>
          <w:sz w:val="16"/>
        </w:rPr>
      </w:pPr>
      <w:r w:rsidRPr="003F5B52">
        <w:rPr>
          <w:rStyle w:val="StyleUnderline"/>
        </w:rPr>
        <w:t>Ozone depleting substances</w:t>
      </w:r>
      <w:r w:rsidRPr="003F5B52">
        <w:rPr>
          <w:sz w:val="16"/>
        </w:rPr>
        <w:t xml:space="preserve"> (</w:t>
      </w:r>
      <w:r w:rsidRPr="003F5B52">
        <w:rPr>
          <w:rStyle w:val="Emphasis"/>
        </w:rPr>
        <w:t>ODS</w:t>
      </w:r>
      <w:r w:rsidRPr="003F5B52">
        <w:rPr>
          <w:sz w:val="16"/>
        </w:rPr>
        <w:t>) are also greenhouse gases (GHG) and their abundance in atmosphere over the years has made an important contribution to the radiative forcing of climate.</w:t>
      </w:r>
    </w:p>
    <w:p w14:paraId="278C4F14" w14:textId="77777777" w:rsidR="007E6B07" w:rsidRPr="003F5B52" w:rsidRDefault="007E6B07" w:rsidP="007E6B07">
      <w:pPr>
        <w:rPr>
          <w:sz w:val="16"/>
        </w:rPr>
      </w:pPr>
      <w:r w:rsidRPr="003F5B52">
        <w:rPr>
          <w:sz w:val="16"/>
        </w:rPr>
        <w:t xml:space="preserve">While ODS </w:t>
      </w:r>
      <w:r w:rsidRPr="003F5B52">
        <w:rPr>
          <w:rStyle w:val="StyleUnderline"/>
        </w:rPr>
        <w:t xml:space="preserve">concentrations are expected to </w:t>
      </w:r>
      <w:r w:rsidRPr="003F5B52">
        <w:rPr>
          <w:rStyle w:val="Emphasis"/>
        </w:rPr>
        <w:t>keep decreasing</w:t>
      </w:r>
      <w:r w:rsidRPr="003F5B52">
        <w:rPr>
          <w:sz w:val="16"/>
        </w:rPr>
        <w:t>, the concentrations of long-lived greenhouse gases have been increasing.</w:t>
      </w:r>
    </w:p>
    <w:p w14:paraId="4CC27148" w14:textId="77777777" w:rsidR="007E6B07" w:rsidRPr="003F5B52" w:rsidRDefault="007E6B07" w:rsidP="007E6B07">
      <w:pPr>
        <w:rPr>
          <w:sz w:val="12"/>
          <w:szCs w:val="12"/>
        </w:rPr>
      </w:pPr>
      <w:r w:rsidRPr="003F5B52">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5A80A7C7" w14:textId="77777777" w:rsidR="007E6B07" w:rsidRPr="003F5B52" w:rsidRDefault="007E6B07" w:rsidP="007E6B07">
      <w:pPr>
        <w:rPr>
          <w:sz w:val="12"/>
          <w:szCs w:val="12"/>
        </w:rPr>
      </w:pPr>
      <w:r w:rsidRPr="003F5B52">
        <w:rPr>
          <w:sz w:val="12"/>
          <w:szCs w:val="12"/>
        </w:rPr>
        <w:t>Therefore, the future evolution of the ozone layer will be influenced by the concentrations of these long-lived greenhouse gases, and by climate change.</w:t>
      </w:r>
    </w:p>
    <w:p w14:paraId="14B16838" w14:textId="77777777" w:rsidR="007E6B07" w:rsidRPr="003F5B52" w:rsidRDefault="007E6B07" w:rsidP="007E6B07">
      <w:pPr>
        <w:rPr>
          <w:sz w:val="16"/>
        </w:rPr>
      </w:pPr>
      <w:r w:rsidRPr="003F5B52">
        <w:rPr>
          <w:sz w:val="16"/>
        </w:rPr>
        <w:lastRenderedPageBreak/>
        <w:t xml:space="preserve">The Montreal Protocol has led to </w:t>
      </w:r>
      <w:r w:rsidRPr="003F5B52">
        <w:rPr>
          <w:rStyle w:val="Emphasis"/>
          <w:highlight w:val="green"/>
        </w:rPr>
        <w:t>very significant avoided warming</w:t>
      </w:r>
      <w:r w:rsidRPr="003F5B52">
        <w:rPr>
          <w:sz w:val="16"/>
        </w:rPr>
        <w:t xml:space="preserve"> and the Kigali amendment which regulates the hydrofluorocarbons (HFCs), CFCs and hydrochlorofluorocarbons (HCFCs) replacement gases, adds </w:t>
      </w:r>
      <w:r w:rsidRPr="003F5B52">
        <w:rPr>
          <w:rStyle w:val="StyleUnderline"/>
        </w:rPr>
        <w:t>a</w:t>
      </w:r>
      <w:r w:rsidRPr="003F5B52">
        <w:rPr>
          <w:sz w:val="16"/>
        </w:rPr>
        <w:t xml:space="preserve"> further </w:t>
      </w:r>
      <w:r w:rsidRPr="003F5B52">
        <w:rPr>
          <w:rStyle w:val="StyleUnderline"/>
        </w:rPr>
        <w:t xml:space="preserve">layer of </w:t>
      </w:r>
      <w:r w:rsidRPr="003F5B52">
        <w:rPr>
          <w:rStyle w:val="Emphasis"/>
        </w:rPr>
        <w:t>important climate protection</w:t>
      </w:r>
      <w:r w:rsidRPr="003F5B52">
        <w:rPr>
          <w:sz w:val="16"/>
        </w:rPr>
        <w:t>. The avoided ultraviolet radiation and climate change also have co-benefits for plants and their capacity to store carbon through photosynthesis.</w:t>
      </w:r>
    </w:p>
    <w:p w14:paraId="74F7E789" w14:textId="77777777" w:rsidR="007E6B07" w:rsidRPr="003F5B52" w:rsidRDefault="007E6B07" w:rsidP="007E6B07">
      <w:pPr>
        <w:rPr>
          <w:sz w:val="16"/>
          <w:szCs w:val="16"/>
        </w:rPr>
      </w:pPr>
      <w:r w:rsidRPr="003F5B52">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657A5FA3" w14:textId="77777777" w:rsidR="007E6B07" w:rsidRPr="003F5B52" w:rsidRDefault="007E6B07" w:rsidP="007E6B07">
      <w:pPr>
        <w:rPr>
          <w:sz w:val="16"/>
          <w:szCs w:val="16"/>
        </w:rPr>
      </w:pPr>
      <w:r w:rsidRPr="003F5B52">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22B3ED92" w14:textId="77777777" w:rsidR="007E6B07" w:rsidRPr="003F5B52" w:rsidRDefault="007E6B07" w:rsidP="007E6B07">
      <w:pPr>
        <w:rPr>
          <w:rStyle w:val="Emphasis"/>
        </w:rPr>
      </w:pPr>
      <w:r w:rsidRPr="003F5B52">
        <w:rPr>
          <w:rStyle w:val="Emphasis"/>
        </w:rPr>
        <w:t>UV Radiation</w:t>
      </w:r>
    </w:p>
    <w:p w14:paraId="6BADCF74" w14:textId="77777777" w:rsidR="007E6B07" w:rsidRPr="003F5B52" w:rsidRDefault="007E6B07" w:rsidP="007E6B07">
      <w:pPr>
        <w:rPr>
          <w:sz w:val="16"/>
        </w:rPr>
      </w:pPr>
      <w:r w:rsidRPr="003F5B52">
        <w:rPr>
          <w:rStyle w:val="Emphasis"/>
        </w:rPr>
        <w:t>Several feedbacks to climate change</w:t>
      </w:r>
      <w:r w:rsidRPr="003F5B52">
        <w:rPr>
          <w:sz w:val="16"/>
        </w:rPr>
        <w:t xml:space="preserve"> </w:t>
      </w:r>
      <w:r w:rsidRPr="003F5B52">
        <w:rPr>
          <w:rStyle w:val="StyleUnderline"/>
        </w:rPr>
        <w:t>occur from the effects of UV radiation on the biosphere</w:t>
      </w:r>
      <w:r w:rsidRPr="003F5B52">
        <w:rPr>
          <w:sz w:val="16"/>
        </w:rPr>
        <w:t xml:space="preserve">. For example, the </w:t>
      </w:r>
      <w:r w:rsidRPr="003F5B52">
        <w:rPr>
          <w:rStyle w:val="Emphasis"/>
          <w:highlight w:val="green"/>
        </w:rPr>
        <w:t>breakdown</w:t>
      </w:r>
      <w:r w:rsidRPr="003F5B52">
        <w:rPr>
          <w:sz w:val="16"/>
        </w:rPr>
        <w:t xml:space="preserve"> or photodegradation </w:t>
      </w:r>
      <w:r w:rsidRPr="003F5B52">
        <w:rPr>
          <w:rStyle w:val="StyleUnderline"/>
          <w:highlight w:val="green"/>
        </w:rPr>
        <w:t>of</w:t>
      </w:r>
      <w:r w:rsidRPr="003F5B52">
        <w:rPr>
          <w:rStyle w:val="StyleUnderline"/>
        </w:rPr>
        <w:t xml:space="preserve"> dead </w:t>
      </w:r>
      <w:r w:rsidRPr="003F5B52">
        <w:rPr>
          <w:rStyle w:val="StyleUnderline"/>
          <w:highlight w:val="green"/>
        </w:rPr>
        <w:t>plant material</w:t>
      </w:r>
      <w:r w:rsidRPr="003F5B52">
        <w:rPr>
          <w:rStyle w:val="StyleUnderline"/>
        </w:rPr>
        <w:t xml:space="preserve"> releases carbon to the atmosphere, increasing</w:t>
      </w:r>
      <w:r w:rsidRPr="003F5B52">
        <w:rPr>
          <w:sz w:val="16"/>
        </w:rPr>
        <w:t xml:space="preserve"> the amount of </w:t>
      </w:r>
      <w:r w:rsidRPr="003F5B52">
        <w:rPr>
          <w:rStyle w:val="Emphasis"/>
        </w:rPr>
        <w:t>carbon dioxide</w:t>
      </w:r>
      <w:r w:rsidRPr="003F5B52">
        <w:rPr>
          <w:sz w:val="16"/>
        </w:rPr>
        <w:t xml:space="preserve"> </w:t>
      </w:r>
      <w:r w:rsidRPr="003F5B52">
        <w:rPr>
          <w:rStyle w:val="StyleUnderline"/>
          <w:highlight w:val="green"/>
        </w:rPr>
        <w:t>and</w:t>
      </w:r>
      <w:r w:rsidRPr="003F5B52">
        <w:rPr>
          <w:sz w:val="16"/>
        </w:rPr>
        <w:t xml:space="preserve"> other </w:t>
      </w:r>
      <w:r w:rsidRPr="003F5B52">
        <w:rPr>
          <w:rStyle w:val="Emphasis"/>
        </w:rPr>
        <w:t>g</w:t>
      </w:r>
      <w:r w:rsidRPr="003F5B52">
        <w:rPr>
          <w:sz w:val="16"/>
        </w:rPr>
        <w:t>reen</w:t>
      </w:r>
      <w:r w:rsidRPr="003F5B52">
        <w:rPr>
          <w:rStyle w:val="Emphasis"/>
        </w:rPr>
        <w:t>h</w:t>
      </w:r>
      <w:r w:rsidRPr="003F5B52">
        <w:rPr>
          <w:sz w:val="16"/>
        </w:rPr>
        <w:t xml:space="preserve">ouse </w:t>
      </w:r>
      <w:r w:rsidRPr="003F5B52">
        <w:rPr>
          <w:rStyle w:val="Emphasis"/>
        </w:rPr>
        <w:t>g</w:t>
      </w:r>
      <w:r w:rsidRPr="003F5B52">
        <w:rPr>
          <w:sz w:val="16"/>
        </w:rPr>
        <w:t>ase</w:t>
      </w:r>
      <w:r w:rsidRPr="003F5B52">
        <w:rPr>
          <w:rStyle w:val="StyleUnderline"/>
        </w:rPr>
        <w:t>s</w:t>
      </w:r>
      <w:r w:rsidRPr="003F5B52">
        <w:rPr>
          <w:sz w:val="16"/>
        </w:rPr>
        <w:t>.</w:t>
      </w:r>
    </w:p>
    <w:p w14:paraId="05FC980B" w14:textId="77777777" w:rsidR="007E6B07" w:rsidRPr="003F5B52" w:rsidRDefault="007E6B07" w:rsidP="007E6B07">
      <w:pPr>
        <w:rPr>
          <w:sz w:val="16"/>
        </w:rPr>
      </w:pPr>
      <w:r w:rsidRPr="003F5B52">
        <w:rPr>
          <w:rStyle w:val="Emphasis"/>
          <w:highlight w:val="green"/>
        </w:rPr>
        <w:t>Increased thawing</w:t>
      </w:r>
      <w:r w:rsidRPr="003F5B52">
        <w:rPr>
          <w:sz w:val="16"/>
        </w:rPr>
        <w:t xml:space="preserve"> or melting of snow, ice and permafrost in the Arctic also </w:t>
      </w:r>
      <w:r w:rsidRPr="003F5B52">
        <w:rPr>
          <w:rStyle w:val="Emphasis"/>
          <w:highlight w:val="green"/>
        </w:rPr>
        <w:t>releases GHGs</w:t>
      </w:r>
      <w:r w:rsidRPr="003F5B52">
        <w:rPr>
          <w:rStyle w:val="StyleUnderline"/>
        </w:rPr>
        <w:t xml:space="preserve"> and has a negative effect on the exposed ecosystems</w:t>
      </w:r>
      <w:r w:rsidRPr="003F5B52">
        <w:rPr>
          <w:sz w:val="16"/>
        </w:rPr>
        <w:t>.</w:t>
      </w:r>
    </w:p>
    <w:p w14:paraId="46619E0F" w14:textId="77777777" w:rsidR="007E6B07" w:rsidRPr="003F5B52" w:rsidRDefault="007E6B07" w:rsidP="007E6B07">
      <w:pPr>
        <w:rPr>
          <w:sz w:val="16"/>
        </w:rPr>
      </w:pPr>
      <w:r w:rsidRPr="003F5B52">
        <w:rPr>
          <w:sz w:val="16"/>
        </w:rPr>
        <w:t xml:space="preserve">Studies are showing that temperature, UV radiation and frequency of rainfall are key factors that determine the availability or range of suitable habitats for certain plant species to survive. </w:t>
      </w:r>
      <w:r w:rsidRPr="003F5B52">
        <w:rPr>
          <w:rStyle w:val="StyleUnderline"/>
        </w:rPr>
        <w:t>UV-B radiation</w:t>
      </w:r>
      <w:r w:rsidRPr="003F5B52">
        <w:rPr>
          <w:sz w:val="16"/>
        </w:rPr>
        <w:t xml:space="preserve"> and factors associated with climate change </w:t>
      </w:r>
      <w:r w:rsidRPr="003F5B52">
        <w:rPr>
          <w:rStyle w:val="Emphasis"/>
        </w:rPr>
        <w:t>affect plant growth, pathogen and pest defence, and food crop quality.</w:t>
      </w:r>
    </w:p>
    <w:p w14:paraId="29F98AE7" w14:textId="77777777" w:rsidR="007E6B07" w:rsidRPr="003F5B52" w:rsidRDefault="007E6B07" w:rsidP="007E6B07">
      <w:pPr>
        <w:rPr>
          <w:sz w:val="16"/>
          <w:szCs w:val="16"/>
        </w:rPr>
      </w:pPr>
      <w:r w:rsidRPr="003F5B52">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65529782" w14:textId="77777777" w:rsidR="007E6B07" w:rsidRPr="003F5B52" w:rsidRDefault="007E6B07" w:rsidP="007E6B07">
      <w:pPr>
        <w:rPr>
          <w:sz w:val="16"/>
        </w:rPr>
      </w:pPr>
      <w:r w:rsidRPr="003F5B52">
        <w:rPr>
          <w:sz w:val="16"/>
        </w:rPr>
        <w:t xml:space="preserve">With regard to pollution, </w:t>
      </w:r>
      <w:r w:rsidRPr="003F5B52">
        <w:rPr>
          <w:rStyle w:val="StyleUnderline"/>
        </w:rPr>
        <w:t xml:space="preserve">UV radiation can have a </w:t>
      </w:r>
      <w:r w:rsidRPr="003F5B52">
        <w:rPr>
          <w:rStyle w:val="Emphasis"/>
          <w:highlight w:val="green"/>
        </w:rPr>
        <w:t>substantial impact</w:t>
      </w:r>
      <w:r w:rsidRPr="003F5B52">
        <w:rPr>
          <w:sz w:val="16"/>
          <w:highlight w:val="green"/>
        </w:rPr>
        <w:t xml:space="preserve"> </w:t>
      </w:r>
      <w:r w:rsidRPr="003F5B52">
        <w:rPr>
          <w:rStyle w:val="StyleUnderline"/>
          <w:highlight w:val="green"/>
        </w:rPr>
        <w:t>on</w:t>
      </w:r>
      <w:r w:rsidRPr="003F5B52">
        <w:rPr>
          <w:rStyle w:val="StyleUnderline"/>
        </w:rPr>
        <w:t xml:space="preserve"> the</w:t>
      </w:r>
      <w:r w:rsidRPr="003F5B52">
        <w:rPr>
          <w:sz w:val="16"/>
        </w:rPr>
        <w:t xml:space="preserve"> composition and quality of the </w:t>
      </w:r>
      <w:r w:rsidRPr="003F5B52">
        <w:rPr>
          <w:rStyle w:val="Emphasis"/>
        </w:rPr>
        <w:t>atmosphere</w:t>
      </w:r>
      <w:r w:rsidRPr="003F5B52">
        <w:rPr>
          <w:sz w:val="16"/>
        </w:rPr>
        <w:t xml:space="preserve">; on </w:t>
      </w:r>
      <w:r w:rsidRPr="003F5B52">
        <w:rPr>
          <w:rStyle w:val="StyleUnderline"/>
        </w:rPr>
        <w:t>human, terrestrial and aquatic</w:t>
      </w:r>
      <w:r w:rsidRPr="003F5B52">
        <w:rPr>
          <w:sz w:val="16"/>
        </w:rPr>
        <w:t xml:space="preserve"> </w:t>
      </w:r>
      <w:r w:rsidRPr="003F5B52">
        <w:rPr>
          <w:rStyle w:val="Emphasis"/>
          <w:highlight w:val="green"/>
        </w:rPr>
        <w:t>environment health</w:t>
      </w:r>
      <w:r w:rsidRPr="003F5B52">
        <w:rPr>
          <w:sz w:val="16"/>
        </w:rPr>
        <w:t>. It drives the breakdown of plastic pollutants with implications for human health and the environment.</w:t>
      </w:r>
    </w:p>
    <w:p w14:paraId="2C8B3D08" w14:textId="77777777" w:rsidR="007E6B07" w:rsidRPr="003F5B52" w:rsidRDefault="007E6B07" w:rsidP="007E6B07"/>
    <w:p w14:paraId="74B11779" w14:textId="77777777" w:rsidR="007E6B07" w:rsidRPr="003F5B52" w:rsidRDefault="007E6B07" w:rsidP="007E6B07">
      <w:pPr>
        <w:pStyle w:val="Heading4"/>
        <w:rPr>
          <w:rFonts w:cs="Calibri"/>
        </w:rPr>
      </w:pPr>
      <w:r w:rsidRPr="003F5B52">
        <w:rPr>
          <w:rFonts w:cs="Calibri"/>
          <w:u w:val="single"/>
        </w:rPr>
        <w:t>Megaconstellations</w:t>
      </w:r>
      <w:r w:rsidRPr="003F5B52">
        <w:rPr>
          <w:rFonts w:cs="Calibri"/>
        </w:rPr>
        <w:t xml:space="preserve"> of satellites and frequent </w:t>
      </w:r>
      <w:r w:rsidRPr="003F5B52">
        <w:rPr>
          <w:rFonts w:cs="Calibri"/>
          <w:u w:val="single"/>
        </w:rPr>
        <w:t>re-entry</w:t>
      </w:r>
      <w:r w:rsidRPr="003F5B52">
        <w:rPr>
          <w:rFonts w:cs="Calibri"/>
        </w:rPr>
        <w:t xml:space="preserve"> causes </w:t>
      </w:r>
      <w:r w:rsidRPr="003F5B52">
        <w:rPr>
          <w:rFonts w:cs="Calibri"/>
          <w:u w:val="single"/>
        </w:rPr>
        <w:t>Ozone Hole 2.0</w:t>
      </w:r>
    </w:p>
    <w:p w14:paraId="48DE664E" w14:textId="77777777" w:rsidR="007E6B07" w:rsidRPr="003F5B52" w:rsidRDefault="007E6B07" w:rsidP="007E6B07">
      <w:r w:rsidRPr="003F5B52">
        <w:rPr>
          <w:rStyle w:val="Style13ptBold"/>
        </w:rPr>
        <w:t>Tereza 21</w:t>
      </w:r>
      <w:r w:rsidRPr="003F5B52">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15" w:history="1">
        <w:r w:rsidRPr="003F5B52">
          <w:rPr>
            <w:rStyle w:val="Hyperlink"/>
          </w:rPr>
          <w:t>https://www.space.com/starlink-satellite-reentry-ozone-depletion-atmosphere</w:t>
        </w:r>
      </w:hyperlink>
      <w:r w:rsidRPr="003F5B52">
        <w:t>] brett</w:t>
      </w:r>
    </w:p>
    <w:p w14:paraId="1707A72A" w14:textId="77777777" w:rsidR="007E6B07" w:rsidRPr="003F5B52" w:rsidRDefault="007E6B07" w:rsidP="007E6B07">
      <w:r w:rsidRPr="003F5B52">
        <w:rPr>
          <w:rStyle w:val="Emphasis"/>
          <w:highlight w:val="green"/>
        </w:rPr>
        <w:t>Chemicals</w:t>
      </w:r>
      <w:r w:rsidRPr="003F5B52">
        <w:rPr>
          <w:rStyle w:val="Emphasis"/>
        </w:rPr>
        <w:t xml:space="preserve"> released</w:t>
      </w:r>
      <w:r w:rsidRPr="003F5B52">
        <w:rPr>
          <w:rStyle w:val="StyleUnderline"/>
        </w:rPr>
        <w:t xml:space="preserve"> as defunct satellites burn in the atmosphere could </w:t>
      </w:r>
      <w:r w:rsidRPr="003F5B52">
        <w:rPr>
          <w:rStyle w:val="StyleUnderline"/>
          <w:highlight w:val="green"/>
        </w:rPr>
        <w:t>damage Earth’s</w:t>
      </w:r>
      <w:r w:rsidRPr="003F5B52">
        <w:t xml:space="preserve"> protective </w:t>
      </w:r>
      <w:r w:rsidRPr="003F5B52">
        <w:rPr>
          <w:rStyle w:val="Emphasis"/>
          <w:highlight w:val="green"/>
        </w:rPr>
        <w:t>ozone</w:t>
      </w:r>
      <w:r w:rsidRPr="003F5B52">
        <w:rPr>
          <w:rStyle w:val="Emphasis"/>
        </w:rPr>
        <w:t xml:space="preserve"> layer</w:t>
      </w:r>
      <w:r w:rsidRPr="003F5B52">
        <w:t xml:space="preserve"> </w:t>
      </w:r>
      <w:r w:rsidRPr="003F5B52">
        <w:rPr>
          <w:rStyle w:val="StyleUnderline"/>
          <w:highlight w:val="green"/>
        </w:rPr>
        <w:t>if</w:t>
      </w:r>
      <w:r w:rsidRPr="003F5B52">
        <w:rPr>
          <w:rStyle w:val="StyleUnderline"/>
        </w:rPr>
        <w:t xml:space="preserve"> plans to build </w:t>
      </w:r>
      <w:r w:rsidRPr="003F5B52">
        <w:rPr>
          <w:rStyle w:val="Emphasis"/>
          <w:highlight w:val="green"/>
        </w:rPr>
        <w:t>megaconstellations</w:t>
      </w:r>
      <w:r w:rsidRPr="003F5B52">
        <w:rPr>
          <w:rStyle w:val="StyleUnderline"/>
        </w:rPr>
        <w:t xml:space="preserve"> of tens of thousands of satellites, such as SpaceX's Starlink, </w:t>
      </w:r>
      <w:r w:rsidRPr="003F5B52">
        <w:rPr>
          <w:rStyle w:val="Emphasis"/>
          <w:highlight w:val="green"/>
        </w:rPr>
        <w:t>go ahead</w:t>
      </w:r>
      <w:r w:rsidRPr="003F5B52">
        <w:rPr>
          <w:rStyle w:val="Emphasis"/>
        </w:rPr>
        <w:t xml:space="preserve"> as foreseen</w:t>
      </w:r>
      <w:r w:rsidRPr="003F5B52">
        <w:rPr>
          <w:rStyle w:val="StyleUnderline"/>
        </w:rPr>
        <w:t xml:space="preserve">, </w:t>
      </w:r>
      <w:r w:rsidRPr="003F5B52">
        <w:rPr>
          <w:rStyle w:val="Emphasis"/>
        </w:rPr>
        <w:t>scientists warn</w:t>
      </w:r>
      <w:r w:rsidRPr="003F5B52">
        <w:t xml:space="preserve">. </w:t>
      </w:r>
    </w:p>
    <w:p w14:paraId="1BA4AE28" w14:textId="77777777" w:rsidR="007E6B07" w:rsidRPr="003F5B52" w:rsidRDefault="007E6B07" w:rsidP="007E6B07">
      <w:pPr>
        <w:rPr>
          <w:sz w:val="16"/>
        </w:rPr>
      </w:pPr>
      <w:r w:rsidRPr="003F5B52">
        <w:rPr>
          <w:rStyle w:val="StyleUnderline"/>
        </w:rPr>
        <w:t>Researchers</w:t>
      </w:r>
      <w:r w:rsidRPr="003F5B52">
        <w:rPr>
          <w:sz w:val="16"/>
        </w:rPr>
        <w:t xml:space="preserve"> also </w:t>
      </w:r>
      <w:r w:rsidRPr="003F5B52">
        <w:rPr>
          <w:rStyle w:val="StyleUnderline"/>
        </w:rPr>
        <w:t>caution that</w:t>
      </w:r>
      <w:r w:rsidRPr="003F5B52">
        <w:rPr>
          <w:sz w:val="16"/>
        </w:rPr>
        <w:t xml:space="preserve"> the </w:t>
      </w:r>
      <w:r w:rsidRPr="003F5B52">
        <w:rPr>
          <w:rStyle w:val="StyleUnderline"/>
        </w:rPr>
        <w:t xml:space="preserve">poorly understood atmospheric processes triggered by those chemicals could lead to an </w:t>
      </w:r>
      <w:r w:rsidRPr="003F5B52">
        <w:rPr>
          <w:rStyle w:val="Emphasis"/>
        </w:rPr>
        <w:t>uncontrolled geoengineering experiment</w:t>
      </w:r>
      <w:r w:rsidRPr="003F5B52">
        <w:rPr>
          <w:sz w:val="16"/>
        </w:rPr>
        <w:t>, the consequences of which are unknown.</w:t>
      </w:r>
    </w:p>
    <w:p w14:paraId="17B9FB57" w14:textId="77777777" w:rsidR="007E6B07" w:rsidRPr="003F5B52" w:rsidRDefault="007E6B07" w:rsidP="007E6B07">
      <w:pPr>
        <w:rPr>
          <w:sz w:val="16"/>
        </w:rPr>
      </w:pPr>
      <w:r w:rsidRPr="003F5B52">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3F5B52">
        <w:rPr>
          <w:rStyle w:val="Emphasis"/>
        </w:rPr>
        <w:t>chemical composition</w:t>
      </w:r>
      <w:r w:rsidRPr="003F5B52">
        <w:rPr>
          <w:sz w:val="16"/>
        </w:rPr>
        <w:t xml:space="preserve"> </w:t>
      </w:r>
      <w:r w:rsidRPr="003F5B52">
        <w:rPr>
          <w:rStyle w:val="StyleUnderline"/>
        </w:rPr>
        <w:t>of</w:t>
      </w:r>
      <w:r w:rsidRPr="003F5B52">
        <w:rPr>
          <w:sz w:val="16"/>
        </w:rPr>
        <w:t xml:space="preserve"> natural </w:t>
      </w:r>
      <w:r w:rsidRPr="003F5B52">
        <w:rPr>
          <w:sz w:val="16"/>
        </w:rPr>
        <w:lastRenderedPageBreak/>
        <w:t xml:space="preserve">meteoroids compared to </w:t>
      </w:r>
      <w:r w:rsidRPr="003F5B52">
        <w:rPr>
          <w:rStyle w:val="Emphasis"/>
        </w:rPr>
        <w:t>artificial satellites</w:t>
      </w:r>
      <w:r w:rsidRPr="003F5B52">
        <w:rPr>
          <w:sz w:val="16"/>
        </w:rPr>
        <w:t xml:space="preserve">, </w:t>
      </w:r>
      <w:r w:rsidRPr="003F5B52">
        <w:rPr>
          <w:rStyle w:val="StyleUnderline"/>
        </w:rPr>
        <w:t>according to</w:t>
      </w:r>
      <w:r w:rsidRPr="003F5B52">
        <w:rPr>
          <w:sz w:val="16"/>
        </w:rPr>
        <w:t xml:space="preserve"> Aaron Boley, an </w:t>
      </w:r>
      <w:r w:rsidRPr="003F5B52">
        <w:rPr>
          <w:rStyle w:val="Emphasis"/>
        </w:rPr>
        <w:t>associate professor of astronomy and astrophysics at the University of British Columbia, Canada</w:t>
      </w:r>
      <w:r w:rsidRPr="003F5B52">
        <w:rPr>
          <w:sz w:val="16"/>
        </w:rPr>
        <w:t xml:space="preserve">. </w:t>
      </w:r>
    </w:p>
    <w:p w14:paraId="54EC0508" w14:textId="77777777" w:rsidR="007E6B07" w:rsidRPr="003F5B52" w:rsidRDefault="007E6B07" w:rsidP="007E6B07">
      <w:pPr>
        <w:rPr>
          <w:sz w:val="16"/>
        </w:rPr>
      </w:pPr>
      <w:r w:rsidRPr="003F5B52">
        <w:rPr>
          <w:sz w:val="16"/>
        </w:rPr>
        <w:t xml:space="preserve">"We have 54 tonnes (60 tons) of </w:t>
      </w:r>
      <w:r w:rsidRPr="003F5B52">
        <w:rPr>
          <w:rStyle w:val="StyleUnderline"/>
        </w:rPr>
        <w:t>meteoroid material</w:t>
      </w:r>
      <w:r w:rsidRPr="003F5B52">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3F5B52">
        <w:rPr>
          <w:rStyle w:val="StyleUnderline"/>
        </w:rPr>
        <w:t>is made of oxygen, magnesium and silicon</w:t>
      </w:r>
      <w:r w:rsidRPr="003F5B52">
        <w:rPr>
          <w:sz w:val="16"/>
        </w:rPr>
        <w:t xml:space="preserve">. These satellites </w:t>
      </w:r>
      <w:r w:rsidRPr="003F5B52">
        <w:rPr>
          <w:rStyle w:val="StyleUnderline"/>
        </w:rPr>
        <w:t xml:space="preserve">are </w:t>
      </w:r>
      <w:r w:rsidRPr="003F5B52">
        <w:rPr>
          <w:rStyle w:val="Emphasis"/>
        </w:rPr>
        <w:t>mostly aluminum</w:t>
      </w:r>
      <w:r w:rsidRPr="003F5B52">
        <w:rPr>
          <w:sz w:val="16"/>
        </w:rPr>
        <w:t xml:space="preserve">, </w:t>
      </w:r>
      <w:r w:rsidRPr="003F5B52">
        <w:rPr>
          <w:rStyle w:val="StyleUnderline"/>
        </w:rPr>
        <w:t>which</w:t>
      </w:r>
      <w:r w:rsidRPr="003F5B52">
        <w:rPr>
          <w:sz w:val="16"/>
        </w:rPr>
        <w:t xml:space="preserve"> the </w:t>
      </w:r>
      <w:r w:rsidRPr="003F5B52">
        <w:rPr>
          <w:rStyle w:val="StyleUnderline"/>
        </w:rPr>
        <w:t xml:space="preserve">meteoroids contain only in a </w:t>
      </w:r>
      <w:r w:rsidRPr="003F5B52">
        <w:rPr>
          <w:rStyle w:val="Emphasis"/>
        </w:rPr>
        <w:t>very small amount</w:t>
      </w:r>
      <w:r w:rsidRPr="003F5B52">
        <w:rPr>
          <w:rStyle w:val="StyleUnderline"/>
        </w:rPr>
        <w:t>, about 1%."</w:t>
      </w:r>
    </w:p>
    <w:p w14:paraId="7D89E83B" w14:textId="77777777" w:rsidR="007E6B07" w:rsidRPr="003F5B52" w:rsidRDefault="007E6B07" w:rsidP="007E6B07">
      <w:pPr>
        <w:rPr>
          <w:sz w:val="16"/>
          <w:szCs w:val="16"/>
        </w:rPr>
      </w:pPr>
      <w:r w:rsidRPr="003F5B52">
        <w:rPr>
          <w:sz w:val="16"/>
          <w:szCs w:val="16"/>
        </w:rPr>
        <w:t>Related: SpaceX's Starlink satellite megaconstellation launches in photos</w:t>
      </w:r>
    </w:p>
    <w:p w14:paraId="2E9F27F4" w14:textId="77777777" w:rsidR="007E6B07" w:rsidRPr="003F5B52" w:rsidRDefault="007E6B07" w:rsidP="007E6B07">
      <w:pPr>
        <w:rPr>
          <w:sz w:val="16"/>
          <w:szCs w:val="16"/>
        </w:rPr>
      </w:pPr>
      <w:r w:rsidRPr="003F5B52">
        <w:rPr>
          <w:sz w:val="16"/>
          <w:szCs w:val="16"/>
        </w:rPr>
        <w:t xml:space="preserve">Uncontrolled geoengineering </w:t>
      </w:r>
    </w:p>
    <w:p w14:paraId="2ACC93AF" w14:textId="77777777" w:rsidR="007E6B07" w:rsidRPr="003F5B52" w:rsidRDefault="007E6B07" w:rsidP="007E6B07">
      <w:pPr>
        <w:rPr>
          <w:sz w:val="16"/>
        </w:rPr>
      </w:pPr>
      <w:r w:rsidRPr="003F5B52">
        <w:rPr>
          <w:sz w:val="16"/>
        </w:rPr>
        <w:t xml:space="preserve">The scientists realised that </w:t>
      </w:r>
      <w:r w:rsidRPr="003F5B52">
        <w:rPr>
          <w:rStyle w:val="Emphasis"/>
          <w:highlight w:val="green"/>
        </w:rPr>
        <w:t>megaconstellations</w:t>
      </w:r>
      <w:r w:rsidRPr="003F5B52">
        <w:rPr>
          <w:rStyle w:val="StyleUnderline"/>
        </w:rPr>
        <w:t xml:space="preserve"> have</w:t>
      </w:r>
      <w:r w:rsidRPr="003F5B52">
        <w:rPr>
          <w:sz w:val="16"/>
        </w:rPr>
        <w:t xml:space="preserve"> a </w:t>
      </w:r>
      <w:r w:rsidRPr="003F5B52">
        <w:rPr>
          <w:rStyle w:val="Emphasis"/>
        </w:rPr>
        <w:t>significant potential</w:t>
      </w:r>
      <w:r w:rsidRPr="003F5B52">
        <w:rPr>
          <w:sz w:val="16"/>
        </w:rPr>
        <w:t xml:space="preserve"> </w:t>
      </w:r>
      <w:r w:rsidRPr="003F5B52">
        <w:rPr>
          <w:rStyle w:val="StyleUnderline"/>
        </w:rPr>
        <w:t>to change the chemistry of the upper atmosphere</w:t>
      </w:r>
      <w:r w:rsidRPr="003F5B52">
        <w:rPr>
          <w:sz w:val="16"/>
        </w:rPr>
        <w:t xml:space="preserve"> compared to its natural state. But not only that. The </w:t>
      </w:r>
      <w:r w:rsidRPr="003F5B52">
        <w:rPr>
          <w:rStyle w:val="Emphasis"/>
        </w:rPr>
        <w:t>burning of aluminum</w:t>
      </w:r>
      <w:r w:rsidRPr="003F5B52">
        <w:rPr>
          <w:sz w:val="16"/>
        </w:rPr>
        <w:t xml:space="preserve"> is known </w:t>
      </w:r>
      <w:r w:rsidRPr="003F5B52">
        <w:rPr>
          <w:rStyle w:val="StyleUnderline"/>
        </w:rPr>
        <w:t xml:space="preserve">to </w:t>
      </w:r>
      <w:r w:rsidRPr="003F5B52">
        <w:rPr>
          <w:rStyle w:val="StyleUnderline"/>
          <w:highlight w:val="green"/>
        </w:rPr>
        <w:t>produce</w:t>
      </w:r>
      <w:r w:rsidRPr="003F5B52">
        <w:rPr>
          <w:rStyle w:val="StyleUnderline"/>
        </w:rPr>
        <w:t xml:space="preserve"> aluminum oxide</w:t>
      </w:r>
      <w:r w:rsidRPr="003F5B52">
        <w:rPr>
          <w:sz w:val="16"/>
        </w:rPr>
        <w:t xml:space="preserve">, </w:t>
      </w:r>
      <w:r w:rsidRPr="003F5B52">
        <w:rPr>
          <w:rStyle w:val="Emphasis"/>
        </w:rPr>
        <w:t>a</w:t>
      </w:r>
      <w:r w:rsidRPr="003F5B52">
        <w:rPr>
          <w:sz w:val="16"/>
        </w:rPr>
        <w:t xml:space="preserve">lso </w:t>
      </w:r>
      <w:r w:rsidRPr="003F5B52">
        <w:rPr>
          <w:rStyle w:val="Emphasis"/>
        </w:rPr>
        <w:t>k</w:t>
      </w:r>
      <w:r w:rsidRPr="003F5B52">
        <w:rPr>
          <w:sz w:val="16"/>
        </w:rPr>
        <w:t xml:space="preserve">nown </w:t>
      </w:r>
      <w:r w:rsidRPr="003F5B52">
        <w:rPr>
          <w:rStyle w:val="Emphasis"/>
        </w:rPr>
        <w:t>a</w:t>
      </w:r>
      <w:r w:rsidRPr="003F5B52">
        <w:rPr>
          <w:sz w:val="16"/>
        </w:rPr>
        <w:t xml:space="preserve">s </w:t>
      </w:r>
      <w:r w:rsidRPr="003F5B52">
        <w:rPr>
          <w:rStyle w:val="Emphasis"/>
          <w:highlight w:val="green"/>
        </w:rPr>
        <w:t>alumina</w:t>
      </w:r>
      <w:r w:rsidRPr="003F5B52">
        <w:rPr>
          <w:sz w:val="16"/>
        </w:rPr>
        <w:t xml:space="preserve">, </w:t>
      </w:r>
      <w:r w:rsidRPr="003F5B52">
        <w:rPr>
          <w:rStyle w:val="StyleUnderline"/>
          <w:highlight w:val="green"/>
        </w:rPr>
        <w:t>which</w:t>
      </w:r>
      <w:r w:rsidRPr="003F5B52">
        <w:rPr>
          <w:sz w:val="16"/>
        </w:rPr>
        <w:t xml:space="preserve"> can </w:t>
      </w:r>
      <w:r w:rsidRPr="003F5B52">
        <w:rPr>
          <w:rStyle w:val="StyleUnderline"/>
          <w:highlight w:val="green"/>
        </w:rPr>
        <w:t>trigger</w:t>
      </w:r>
      <w:r w:rsidRPr="003F5B52">
        <w:rPr>
          <w:rStyle w:val="StyleUnderline"/>
        </w:rPr>
        <w:t xml:space="preserve"> further unexplored side effects</w:t>
      </w:r>
      <w:r w:rsidRPr="003F5B52">
        <w:rPr>
          <w:sz w:val="16"/>
        </w:rPr>
        <w:t xml:space="preserve">. </w:t>
      </w:r>
    </w:p>
    <w:p w14:paraId="054A6477" w14:textId="77777777" w:rsidR="007E6B07" w:rsidRPr="003F5B52" w:rsidRDefault="007E6B07" w:rsidP="007E6B07">
      <w:pPr>
        <w:rPr>
          <w:sz w:val="16"/>
          <w:szCs w:val="16"/>
        </w:rPr>
      </w:pPr>
      <w:r w:rsidRPr="003F5B52">
        <w:rPr>
          <w:sz w:val="16"/>
          <w:szCs w:val="16"/>
        </w:rPr>
        <w:t xml:space="preserve">"Alumina reflects light at certain wavelengths and if you dump enough alumina into the atmosphere, you are going to create scattering and eventually change the albedo of the planet," Boley said. </w:t>
      </w:r>
    </w:p>
    <w:p w14:paraId="11FCCC13" w14:textId="77777777" w:rsidR="007E6B07" w:rsidRPr="003F5B52" w:rsidRDefault="007E6B07" w:rsidP="007E6B07">
      <w:pPr>
        <w:rPr>
          <w:sz w:val="16"/>
          <w:szCs w:val="16"/>
        </w:rPr>
      </w:pPr>
      <w:r w:rsidRPr="003F5B52">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2A2DBA23" w14:textId="77777777" w:rsidR="007E6B07" w:rsidRPr="003F5B52" w:rsidRDefault="007E6B07" w:rsidP="007E6B07">
      <w:pPr>
        <w:rPr>
          <w:sz w:val="16"/>
          <w:szCs w:val="16"/>
        </w:rPr>
      </w:pPr>
      <w:r w:rsidRPr="003F5B52">
        <w:rPr>
          <w:sz w:val="16"/>
          <w:szCs w:val="16"/>
        </w:rPr>
        <w:t>"Now it looks like we are going to run this experiment without any oversight or regulation," Boley said. "We don't know what the thresholds are, and how that will change the upper atmosphere."</w:t>
      </w:r>
    </w:p>
    <w:p w14:paraId="374AA443" w14:textId="77777777" w:rsidR="007E6B07" w:rsidRPr="003F5B52" w:rsidRDefault="007E6B07" w:rsidP="007E6B07">
      <w:pPr>
        <w:rPr>
          <w:sz w:val="16"/>
          <w:szCs w:val="16"/>
        </w:rPr>
      </w:pPr>
      <w:r w:rsidRPr="003F5B52">
        <w:rPr>
          <w:sz w:val="16"/>
          <w:szCs w:val="16"/>
        </w:rPr>
        <w:t>The Cygnus re-supply vehicle, which delivers cargo to the International Space Station, burning up in the atmosphere during its reentry. (Image credit: ESA/Alexander Gerst)</w:t>
      </w:r>
    </w:p>
    <w:p w14:paraId="458C661F" w14:textId="77777777" w:rsidR="007E6B07" w:rsidRPr="003F5B52" w:rsidRDefault="007E6B07" w:rsidP="007E6B07">
      <w:pPr>
        <w:rPr>
          <w:rStyle w:val="Emphasis"/>
        </w:rPr>
      </w:pPr>
      <w:r w:rsidRPr="003F5B52">
        <w:rPr>
          <w:rStyle w:val="Emphasis"/>
          <w:highlight w:val="green"/>
        </w:rPr>
        <w:t>Ozone hole 2.0</w:t>
      </w:r>
      <w:r w:rsidRPr="003F5B52">
        <w:rPr>
          <w:rStyle w:val="Emphasis"/>
        </w:rPr>
        <w:t xml:space="preserve"> </w:t>
      </w:r>
    </w:p>
    <w:p w14:paraId="36368D8D" w14:textId="77777777" w:rsidR="007E6B07" w:rsidRPr="003F5B52" w:rsidRDefault="007E6B07" w:rsidP="007E6B07">
      <w:pPr>
        <w:rPr>
          <w:sz w:val="16"/>
        </w:rPr>
      </w:pPr>
      <w:r w:rsidRPr="003F5B52">
        <w:rPr>
          <w:rStyle w:val="StyleUnderline"/>
        </w:rPr>
        <w:t>The aluminum from re-entering satellites</w:t>
      </w:r>
      <w:r w:rsidRPr="003F5B52">
        <w:rPr>
          <w:sz w:val="16"/>
        </w:rPr>
        <w:t xml:space="preserve"> also has a potential to </w:t>
      </w:r>
      <w:r w:rsidRPr="003F5B52">
        <w:rPr>
          <w:rStyle w:val="Emphasis"/>
        </w:rPr>
        <w:t>damage the ozone layer</w:t>
      </w:r>
      <w:r w:rsidRPr="003F5B52">
        <w:rPr>
          <w:sz w:val="16"/>
        </w:rPr>
        <w:t xml:space="preserve">, a problem well known to humanity, </w:t>
      </w:r>
      <w:r w:rsidRPr="003F5B52">
        <w:rPr>
          <w:rStyle w:val="StyleUnderline"/>
        </w:rPr>
        <w:t>which has been successfully solved by widespread bans on</w:t>
      </w:r>
      <w:r w:rsidRPr="003F5B52">
        <w:rPr>
          <w:sz w:val="16"/>
        </w:rPr>
        <w:t xml:space="preserve"> the use of </w:t>
      </w:r>
      <w:r w:rsidRPr="003F5B52">
        <w:rPr>
          <w:rStyle w:val="Emphasis"/>
        </w:rPr>
        <w:t>c</w:t>
      </w:r>
      <w:r w:rsidRPr="003F5B52">
        <w:rPr>
          <w:sz w:val="16"/>
        </w:rPr>
        <w:t>hloro</w:t>
      </w:r>
      <w:r w:rsidRPr="003F5B52">
        <w:rPr>
          <w:rStyle w:val="Emphasis"/>
        </w:rPr>
        <w:t>f</w:t>
      </w:r>
      <w:r w:rsidRPr="003F5B52">
        <w:rPr>
          <w:sz w:val="16"/>
        </w:rPr>
        <w:t>luoro</w:t>
      </w:r>
      <w:r w:rsidRPr="003F5B52">
        <w:rPr>
          <w:rStyle w:val="Emphasis"/>
        </w:rPr>
        <w:t>c</w:t>
      </w:r>
      <w:r w:rsidRPr="003F5B52">
        <w:rPr>
          <w:sz w:val="16"/>
        </w:rPr>
        <w:t>arbon</w:t>
      </w:r>
      <w:r w:rsidRPr="003F5B52">
        <w:rPr>
          <w:rStyle w:val="StyleUnderline"/>
        </w:rPr>
        <w:t>s</w:t>
      </w:r>
      <w:r w:rsidRPr="003F5B52">
        <w:rPr>
          <w:sz w:val="16"/>
        </w:rPr>
        <w:t xml:space="preserve">, chemicals </w:t>
      </w:r>
      <w:r w:rsidRPr="003F5B52">
        <w:rPr>
          <w:rStyle w:val="StyleUnderline"/>
        </w:rPr>
        <w:t>used in the past</w:t>
      </w:r>
      <w:r w:rsidRPr="003F5B52">
        <w:rPr>
          <w:sz w:val="16"/>
        </w:rPr>
        <w:t xml:space="preserve"> in aerosol sprays and refrigerators. </w:t>
      </w:r>
    </w:p>
    <w:p w14:paraId="65E12F57" w14:textId="77777777" w:rsidR="007E6B07" w:rsidRPr="003F5B52" w:rsidRDefault="007E6B07" w:rsidP="007E6B07">
      <w:pPr>
        <w:rPr>
          <w:sz w:val="16"/>
        </w:rPr>
      </w:pPr>
      <w:r w:rsidRPr="003F5B52">
        <w:rPr>
          <w:sz w:val="16"/>
        </w:rPr>
        <w:t xml:space="preserve">In their paper, Boley and his colleague Michael Byers cite </w:t>
      </w:r>
      <w:r w:rsidRPr="003F5B52">
        <w:rPr>
          <w:rStyle w:val="Emphasis"/>
        </w:rPr>
        <w:t>research</w:t>
      </w:r>
      <w:r w:rsidRPr="003F5B52">
        <w:rPr>
          <w:sz w:val="16"/>
        </w:rPr>
        <w:t xml:space="preserve"> by their counterparts </w:t>
      </w:r>
      <w:r w:rsidRPr="003F5B52">
        <w:rPr>
          <w:rStyle w:val="StyleUnderline"/>
        </w:rPr>
        <w:t>from the Aerospace Corporation</w:t>
      </w:r>
      <w:r w:rsidRPr="003F5B52">
        <w:rPr>
          <w:sz w:val="16"/>
        </w:rPr>
        <w:t xml:space="preserve">, a U.S. non-profit research organization, which </w:t>
      </w:r>
      <w:r w:rsidRPr="003F5B52">
        <w:rPr>
          <w:rStyle w:val="StyleUnderline"/>
        </w:rPr>
        <w:t>identified local damage to the planet's ozone layer triggered by the passage of polluting rockets through the atmosphere</w:t>
      </w:r>
      <w:r w:rsidRPr="003F5B52">
        <w:rPr>
          <w:sz w:val="16"/>
        </w:rPr>
        <w:t>.</w:t>
      </w:r>
    </w:p>
    <w:p w14:paraId="0AE203A3" w14:textId="77777777" w:rsidR="007E6B07" w:rsidRPr="003F5B52" w:rsidRDefault="007E6B07" w:rsidP="007E6B07">
      <w:pPr>
        <w:rPr>
          <w:sz w:val="16"/>
          <w:szCs w:val="16"/>
        </w:rPr>
      </w:pPr>
      <w:r w:rsidRPr="003F5B52">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1BB22E54" w14:textId="77777777" w:rsidR="007E6B07" w:rsidRPr="003F5B52" w:rsidRDefault="007E6B07" w:rsidP="007E6B07">
      <w:pPr>
        <w:rPr>
          <w:sz w:val="16"/>
          <w:szCs w:val="16"/>
        </w:rPr>
      </w:pPr>
      <w:r w:rsidRPr="003F5B52">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1DA80324" w14:textId="77777777" w:rsidR="007E6B07" w:rsidRPr="003F5B52" w:rsidRDefault="007E6B07" w:rsidP="007E6B07">
      <w:pPr>
        <w:rPr>
          <w:sz w:val="16"/>
        </w:rPr>
      </w:pPr>
      <w:r w:rsidRPr="003F5B52">
        <w:rPr>
          <w:sz w:val="16"/>
        </w:rPr>
        <w:t xml:space="preserve">Gerhard Drolshagen, of the University of Oldenburg, Germany, who has published papers about the effects of meteoroid material on Earth, told Space.com that </w:t>
      </w:r>
      <w:r w:rsidRPr="003F5B52">
        <w:rPr>
          <w:rStyle w:val="Emphasis"/>
          <w:highlight w:val="green"/>
        </w:rPr>
        <w:t>reentering satellites</w:t>
      </w:r>
      <w:r w:rsidRPr="003F5B52">
        <w:rPr>
          <w:sz w:val="16"/>
        </w:rPr>
        <w:t xml:space="preserve"> usually </w:t>
      </w:r>
      <w:r w:rsidRPr="003F5B52">
        <w:rPr>
          <w:rStyle w:val="Emphasis"/>
          <w:highlight w:val="green"/>
        </w:rPr>
        <w:t>evaporate</w:t>
      </w:r>
      <w:r w:rsidRPr="003F5B52">
        <w:rPr>
          <w:rStyle w:val="Emphasis"/>
        </w:rPr>
        <w:t xml:space="preserve"> at altitudes between 55 and 30 miles</w:t>
      </w:r>
      <w:r w:rsidRPr="003F5B52">
        <w:rPr>
          <w:sz w:val="16"/>
        </w:rPr>
        <w:t xml:space="preserve"> (90 and 50 km), just </w:t>
      </w:r>
      <w:r w:rsidRPr="003F5B52">
        <w:rPr>
          <w:rStyle w:val="StyleUnderline"/>
          <w:highlight w:val="green"/>
        </w:rPr>
        <w:t>above the ozone-rich stratosphere</w:t>
      </w:r>
      <w:r w:rsidRPr="003F5B52">
        <w:rPr>
          <w:sz w:val="16"/>
        </w:rPr>
        <w:t xml:space="preserve">. However, he added, the </w:t>
      </w:r>
      <w:r w:rsidRPr="003F5B52">
        <w:rPr>
          <w:rStyle w:val="StyleUnderline"/>
        </w:rPr>
        <w:t>particles created as a result of the satellites' burning will eventually sink to the lower layers</w:t>
      </w:r>
      <w:r w:rsidRPr="003F5B52">
        <w:rPr>
          <w:sz w:val="16"/>
        </w:rPr>
        <w:t xml:space="preserve">. </w:t>
      </w:r>
    </w:p>
    <w:p w14:paraId="518D3F83" w14:textId="77777777" w:rsidR="007E6B07" w:rsidRPr="003F5B52" w:rsidRDefault="007E6B07" w:rsidP="007E6B07">
      <w:pPr>
        <w:rPr>
          <w:sz w:val="16"/>
        </w:rPr>
      </w:pPr>
      <w:r w:rsidRPr="003F5B52">
        <w:rPr>
          <w:sz w:val="16"/>
        </w:rPr>
        <w:t xml:space="preserve">Boley said that as the alumina sinks into the stratosphere, </w:t>
      </w:r>
      <w:r w:rsidRPr="003F5B52">
        <w:rPr>
          <w:rStyle w:val="StyleUnderline"/>
        </w:rPr>
        <w:t xml:space="preserve">it will cause </w:t>
      </w:r>
      <w:r w:rsidRPr="003F5B52">
        <w:rPr>
          <w:rStyle w:val="StyleUnderline"/>
          <w:highlight w:val="green"/>
        </w:rPr>
        <w:t>chemical reactions</w:t>
      </w:r>
      <w:r w:rsidRPr="003F5B52">
        <w:rPr>
          <w:rStyle w:val="StyleUnderline"/>
        </w:rPr>
        <w:t>, which</w:t>
      </w:r>
      <w:r w:rsidRPr="003F5B52">
        <w:rPr>
          <w:sz w:val="16"/>
        </w:rPr>
        <w:t xml:space="preserve">, based on existing knowledge, will likely </w:t>
      </w:r>
      <w:r w:rsidRPr="003F5B52">
        <w:rPr>
          <w:rStyle w:val="Emphasis"/>
          <w:highlight w:val="green"/>
        </w:rPr>
        <w:t>trigger ozone destruction</w:t>
      </w:r>
      <w:r w:rsidRPr="003F5B52">
        <w:rPr>
          <w:sz w:val="16"/>
        </w:rPr>
        <w:t>.</w:t>
      </w:r>
    </w:p>
    <w:p w14:paraId="32CA70B6" w14:textId="77777777" w:rsidR="007E6B07" w:rsidRPr="003F5B52" w:rsidRDefault="007E6B07" w:rsidP="007E6B07">
      <w:pPr>
        <w:rPr>
          <w:sz w:val="16"/>
        </w:rPr>
      </w:pPr>
      <w:r w:rsidRPr="003F5B52">
        <w:rPr>
          <w:sz w:val="16"/>
        </w:rPr>
        <w:lastRenderedPageBreak/>
        <w:t xml:space="preserve">Drolshagen, who wasn't involved in the recent study, agreed that because "satellites are mostly made of aluminum, the amount of </w:t>
      </w:r>
      <w:r w:rsidRPr="003F5B52">
        <w:rPr>
          <w:rStyle w:val="StyleUnderline"/>
        </w:rPr>
        <w:t>aluminum deposited in the atmosphere will certainly increase</w:t>
      </w:r>
      <w:r w:rsidRPr="003F5B52">
        <w:rPr>
          <w:sz w:val="16"/>
        </w:rPr>
        <w:t>."</w:t>
      </w:r>
    </w:p>
    <w:p w14:paraId="1B52D414" w14:textId="77777777" w:rsidR="007E6B07" w:rsidRPr="003F5B52" w:rsidRDefault="007E6B07" w:rsidP="007E6B07">
      <w:pPr>
        <w:rPr>
          <w:sz w:val="16"/>
          <w:szCs w:val="16"/>
        </w:rPr>
      </w:pPr>
      <w:r w:rsidRPr="003F5B52">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539ED490" w14:textId="77777777" w:rsidR="007E6B07" w:rsidRPr="003F5B52" w:rsidRDefault="007E6B07" w:rsidP="007E6B07">
      <w:pPr>
        <w:rPr>
          <w:sz w:val="16"/>
          <w:szCs w:val="16"/>
        </w:rPr>
      </w:pPr>
      <w:r w:rsidRPr="003F5B52">
        <w:rPr>
          <w:sz w:val="16"/>
          <w:szCs w:val="16"/>
        </w:rPr>
        <w:t>Spectacular stratospheric clouds are linked to ozone destruction. (Image credit: NASA/Lamont Poole)</w:t>
      </w:r>
    </w:p>
    <w:p w14:paraId="0F4D753A" w14:textId="77777777" w:rsidR="007E6B07" w:rsidRPr="003F5B52" w:rsidRDefault="007E6B07" w:rsidP="007E6B07">
      <w:pPr>
        <w:rPr>
          <w:sz w:val="16"/>
          <w:szCs w:val="16"/>
        </w:rPr>
      </w:pPr>
      <w:r w:rsidRPr="003F5B52">
        <w:rPr>
          <w:sz w:val="16"/>
          <w:szCs w:val="16"/>
        </w:rPr>
        <w:t>Learning from past mistakes</w:t>
      </w:r>
    </w:p>
    <w:p w14:paraId="2996EE8A" w14:textId="77777777" w:rsidR="007E6B07" w:rsidRPr="003F5B52" w:rsidRDefault="007E6B07" w:rsidP="007E6B07">
      <w:pPr>
        <w:rPr>
          <w:sz w:val="16"/>
        </w:rPr>
      </w:pPr>
      <w:r w:rsidRPr="003F5B52">
        <w:rPr>
          <w:sz w:val="16"/>
        </w:rPr>
        <w:t xml:space="preserve">In their </w:t>
      </w:r>
      <w:r w:rsidRPr="003F5B52">
        <w:rPr>
          <w:rStyle w:val="StyleUnderline"/>
        </w:rPr>
        <w:t>study</w:t>
      </w:r>
      <w:r w:rsidRPr="003F5B52">
        <w:rPr>
          <w:sz w:val="16"/>
        </w:rPr>
        <w:t xml:space="preserve">, Boley and his colleagues </w:t>
      </w:r>
      <w:r w:rsidRPr="003F5B52">
        <w:rPr>
          <w:rStyle w:val="StyleUnderline"/>
        </w:rPr>
        <w:t>looked only at</w:t>
      </w:r>
      <w:r w:rsidRPr="003F5B52">
        <w:rPr>
          <w:sz w:val="16"/>
        </w:rPr>
        <w:t xml:space="preserve"> the effects of the first generation of the Starlink megaconstellation, which is expected to consist of </w:t>
      </w:r>
      <w:r w:rsidRPr="003F5B52">
        <w:rPr>
          <w:rStyle w:val="Emphasis"/>
        </w:rPr>
        <w:t>12,000 satellites</w:t>
      </w:r>
      <w:r w:rsidRPr="003F5B52">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1E49EE04" w14:textId="77777777" w:rsidR="007E6B07" w:rsidRPr="003F5B52" w:rsidRDefault="007E6B07" w:rsidP="007E6B07">
      <w:pPr>
        <w:rPr>
          <w:sz w:val="16"/>
        </w:rPr>
      </w:pPr>
      <w:r w:rsidRPr="003F5B52">
        <w:rPr>
          <w:sz w:val="16"/>
        </w:rPr>
        <w:t xml:space="preserve">"The problem is that </w:t>
      </w:r>
      <w:r w:rsidRPr="003F5B52">
        <w:rPr>
          <w:rStyle w:val="Emphasis"/>
        </w:rPr>
        <w:t>there are now plans to launch about 55,000 satellites</w:t>
      </w:r>
      <w:r w:rsidRPr="003F5B52">
        <w:rPr>
          <w:sz w:val="16"/>
        </w:rPr>
        <w:t xml:space="preserve">," Boley said. "Starlink second generation could consist of up to 30,000 satellites, then you have Starnet, which is China's response to Starlink, Amazon's Kuiper, OneWeb. That could </w:t>
      </w:r>
      <w:r w:rsidRPr="003F5B52">
        <w:rPr>
          <w:rStyle w:val="Emphasis"/>
        </w:rPr>
        <w:t>lead to unprecedented changes to the Earth’s upper atmosphere</w:t>
      </w:r>
      <w:r w:rsidRPr="003F5B52">
        <w:rPr>
          <w:sz w:val="16"/>
        </w:rPr>
        <w:t>."</w:t>
      </w:r>
    </w:p>
    <w:p w14:paraId="153CC6AE" w14:textId="77777777" w:rsidR="007E6B07" w:rsidRPr="003F5B52" w:rsidRDefault="007E6B07" w:rsidP="007E6B07">
      <w:pPr>
        <w:rPr>
          <w:sz w:val="16"/>
        </w:rPr>
      </w:pPr>
      <w:r w:rsidRPr="003F5B52">
        <w:rPr>
          <w:rStyle w:val="StyleUnderline"/>
        </w:rPr>
        <w:t>Megaconstellation operators</w:t>
      </w:r>
      <w:r w:rsidRPr="003F5B52">
        <w:rPr>
          <w:sz w:val="16"/>
        </w:rPr>
        <w:t xml:space="preserve">, inspired by the consumer technology model, </w:t>
      </w:r>
      <w:r w:rsidRPr="003F5B52">
        <w:rPr>
          <w:rStyle w:val="StyleUnderline"/>
          <w:highlight w:val="green"/>
        </w:rPr>
        <w:t>expect</w:t>
      </w:r>
      <w:r w:rsidRPr="003F5B52">
        <w:rPr>
          <w:rStyle w:val="StyleUnderline"/>
        </w:rPr>
        <w:t xml:space="preserve"> fast development of new satellites and </w:t>
      </w:r>
      <w:r w:rsidRPr="003F5B52">
        <w:rPr>
          <w:rStyle w:val="Emphasis"/>
          <w:highlight w:val="green"/>
        </w:rPr>
        <w:t>frequent replacement</w:t>
      </w:r>
      <w:r w:rsidRPr="003F5B52">
        <w:rPr>
          <w:rStyle w:val="StyleUnderline"/>
        </w:rPr>
        <w:t xml:space="preserve">, thus the </w:t>
      </w:r>
      <w:r w:rsidRPr="003F5B52">
        <w:rPr>
          <w:rStyle w:val="Emphasis"/>
          <w:highlight w:val="green"/>
        </w:rPr>
        <w:t>high amount</w:t>
      </w:r>
      <w:r w:rsidRPr="003F5B52">
        <w:rPr>
          <w:rStyle w:val="Emphasis"/>
        </w:rPr>
        <w:t xml:space="preserve"> of satellites</w:t>
      </w:r>
      <w:r w:rsidRPr="003F5B52">
        <w:rPr>
          <w:rStyle w:val="StyleUnderline"/>
        </w:rPr>
        <w:t xml:space="preserve"> expected to be </w:t>
      </w:r>
      <w:r w:rsidRPr="003F5B52">
        <w:rPr>
          <w:rStyle w:val="StyleUnderline"/>
          <w:highlight w:val="green"/>
        </w:rPr>
        <w:t>burning</w:t>
      </w:r>
      <w:r w:rsidRPr="003F5B52">
        <w:rPr>
          <w:rStyle w:val="StyleUnderline"/>
        </w:rPr>
        <w:t xml:space="preserve"> in the atmosphere </w:t>
      </w:r>
      <w:r w:rsidRPr="003F5B52">
        <w:rPr>
          <w:rStyle w:val="StyleUnderline"/>
          <w:highlight w:val="green"/>
        </w:rPr>
        <w:t>on a daily basis</w:t>
      </w:r>
      <w:r w:rsidRPr="003F5B52">
        <w:rPr>
          <w:sz w:val="16"/>
        </w:rPr>
        <w:t xml:space="preserve">. </w:t>
      </w:r>
    </w:p>
    <w:p w14:paraId="579EAFAA" w14:textId="77777777" w:rsidR="007E6B07" w:rsidRPr="003F5B52" w:rsidRDefault="007E6B07" w:rsidP="007E6B07"/>
    <w:p w14:paraId="7DC5FE45" w14:textId="77777777" w:rsidR="007E6B07" w:rsidRPr="003F5B52" w:rsidRDefault="007E6B07" w:rsidP="007E6B07">
      <w:pPr>
        <w:pStyle w:val="Heading4"/>
        <w:rPr>
          <w:rFonts w:cs="Calibri"/>
        </w:rPr>
      </w:pPr>
      <w:r w:rsidRPr="003F5B52">
        <w:rPr>
          <w:rFonts w:cs="Calibri"/>
        </w:rPr>
        <w:t>Extinction</w:t>
      </w:r>
    </w:p>
    <w:p w14:paraId="2FB8A463" w14:textId="77777777" w:rsidR="007E6B07" w:rsidRPr="003F5B52" w:rsidRDefault="007E6B07" w:rsidP="007E6B07">
      <w:r w:rsidRPr="003F5B52">
        <w:rPr>
          <w:rStyle w:val="Style13ptBold"/>
        </w:rPr>
        <w:t>Skudlarek 16</w:t>
      </w:r>
      <w:r w:rsidRPr="003F5B52">
        <w:t xml:space="preserve"> [Cooper, pollution writer for L2P, “The Ozone Layer,” </w:t>
      </w:r>
      <w:hyperlink r:id="rId16" w:history="1">
        <w:r w:rsidRPr="003F5B52">
          <w:rPr>
            <w:rStyle w:val="Hyperlink"/>
          </w:rPr>
          <w:t>https://letters2president.org/letters/24312</w:t>
        </w:r>
      </w:hyperlink>
      <w:r w:rsidRPr="003F5B52">
        <w:t>] brett</w:t>
      </w:r>
    </w:p>
    <w:p w14:paraId="5987459A" w14:textId="77777777" w:rsidR="007E6B07" w:rsidRPr="003F5B52" w:rsidRDefault="007E6B07" w:rsidP="007E6B07">
      <w:pPr>
        <w:rPr>
          <w:sz w:val="16"/>
        </w:rPr>
      </w:pPr>
      <w:r w:rsidRPr="003F5B52">
        <w:rPr>
          <w:sz w:val="16"/>
        </w:rPr>
        <w:t xml:space="preserve">We have a problem- a big problem (a 518,000,000 square kilometer problem to be exact). </w:t>
      </w:r>
      <w:r w:rsidRPr="003F5B52">
        <w:rPr>
          <w:rStyle w:val="StyleUnderline"/>
        </w:rPr>
        <w:t>The ozone layer</w:t>
      </w:r>
      <w:r w:rsidRPr="003F5B52">
        <w:rPr>
          <w:sz w:val="16"/>
        </w:rPr>
        <w:t xml:space="preserve"> is a belt of naturally occurring gas that </w:t>
      </w:r>
      <w:r w:rsidRPr="003F5B52">
        <w:rPr>
          <w:rStyle w:val="StyleUnderline"/>
        </w:rPr>
        <w:t>protects us from harmful radiation</w:t>
      </w:r>
      <w:r w:rsidRPr="003F5B52">
        <w:rPr>
          <w:sz w:val="16"/>
        </w:rPr>
        <w:t xml:space="preserve"> and it is at risk. We need to regulate the amount of air pollution produced and fossil fuels burned to prevent the formation of </w:t>
      </w:r>
      <w:r w:rsidRPr="003F5B52">
        <w:rPr>
          <w:rStyle w:val="Emphasis"/>
          <w:highlight w:val="green"/>
        </w:rPr>
        <w:t>ozone holes</w:t>
      </w:r>
      <w:r w:rsidRPr="003F5B52">
        <w:rPr>
          <w:sz w:val="16"/>
        </w:rPr>
        <w:t xml:space="preserve"> which </w:t>
      </w:r>
      <w:r w:rsidRPr="003F5B52">
        <w:rPr>
          <w:rStyle w:val="StyleUnderline"/>
          <w:highlight w:val="green"/>
        </w:rPr>
        <w:t>allow radiation</w:t>
      </w:r>
      <w:r w:rsidRPr="003F5B52">
        <w:rPr>
          <w:rStyle w:val="StyleUnderline"/>
        </w:rPr>
        <w:t xml:space="preserve"> to seep into the troposphere</w:t>
      </w:r>
      <w:r w:rsidRPr="003F5B52">
        <w:rPr>
          <w:sz w:val="16"/>
        </w:rPr>
        <w:t>.</w:t>
      </w:r>
    </w:p>
    <w:p w14:paraId="35860468" w14:textId="77777777" w:rsidR="007E6B07" w:rsidRPr="003F5B52" w:rsidRDefault="007E6B07" w:rsidP="007E6B07">
      <w:pPr>
        <w:rPr>
          <w:sz w:val="16"/>
        </w:rPr>
      </w:pPr>
      <w:r w:rsidRPr="003F5B52">
        <w:rPr>
          <w:rStyle w:val="StyleUnderline"/>
        </w:rPr>
        <w:t>The Earth’s stratosphere</w:t>
      </w:r>
      <w:r w:rsidRPr="003F5B52">
        <w:rPr>
          <w:sz w:val="16"/>
        </w:rPr>
        <w:t xml:space="preserve"> is a part of our atmosphere that </w:t>
      </w:r>
      <w:r w:rsidRPr="003F5B52">
        <w:rPr>
          <w:rStyle w:val="StyleUnderline"/>
        </w:rPr>
        <w:t>houses the earth’s ozone layer</w:t>
      </w:r>
      <w:r w:rsidRPr="003F5B52">
        <w:rPr>
          <w:sz w:val="16"/>
        </w:rPr>
        <w:t xml:space="preserve">. The ozone layer is a belt of naturally occurring gas called ozone (hence the name ozone layer) that sits 15 kilometers above earth’s surface </w:t>
      </w:r>
      <w:r w:rsidRPr="003F5B52">
        <w:rPr>
          <w:rStyle w:val="StyleUnderline"/>
        </w:rPr>
        <w:t>and shields us from</w:t>
      </w:r>
      <w:r w:rsidRPr="003F5B52">
        <w:rPr>
          <w:sz w:val="16"/>
        </w:rPr>
        <w:t xml:space="preserve"> a form of a form of radiation produced by the sun known as </w:t>
      </w:r>
      <w:r w:rsidRPr="003F5B52">
        <w:rPr>
          <w:rStyle w:val="Emphasis"/>
        </w:rPr>
        <w:t>u</w:t>
      </w:r>
      <w:r w:rsidRPr="003F5B52">
        <w:rPr>
          <w:sz w:val="16"/>
        </w:rPr>
        <w:t>ltra</w:t>
      </w:r>
      <w:r w:rsidRPr="003F5B52">
        <w:rPr>
          <w:rStyle w:val="Emphasis"/>
        </w:rPr>
        <w:t>v</w:t>
      </w:r>
      <w:r w:rsidRPr="003F5B52">
        <w:rPr>
          <w:sz w:val="16"/>
        </w:rPr>
        <w:t xml:space="preserve">iolet </w:t>
      </w:r>
      <w:r w:rsidRPr="003F5B52">
        <w:rPr>
          <w:rStyle w:val="Emphasis"/>
        </w:rPr>
        <w:t>B</w:t>
      </w:r>
      <w:r w:rsidRPr="003F5B52">
        <w:rPr>
          <w:sz w:val="16"/>
        </w:rPr>
        <w:t xml:space="preserve"> </w:t>
      </w:r>
      <w:r w:rsidRPr="003F5B52">
        <w:rPr>
          <w:rStyle w:val="StyleUnderline"/>
        </w:rPr>
        <w:t>radiation</w:t>
      </w:r>
      <w:r w:rsidRPr="003F5B52">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3F5B52">
        <w:rPr>
          <w:rStyle w:val="Emphasis"/>
          <w:highlight w:val="green"/>
        </w:rPr>
        <w:t>dangerous for most living beings</w:t>
      </w:r>
      <w:r w:rsidRPr="003F5B52">
        <w:rPr>
          <w:sz w:val="16"/>
        </w:rPr>
        <w:t xml:space="preserve">. </w:t>
      </w:r>
      <w:r w:rsidRPr="003F5B52">
        <w:rPr>
          <w:rStyle w:val="StyleUnderline"/>
        </w:rPr>
        <w:t xml:space="preserve">UV radiation could injure or </w:t>
      </w:r>
      <w:r w:rsidRPr="003F5B52">
        <w:rPr>
          <w:rStyle w:val="Emphasis"/>
        </w:rPr>
        <w:t>kill life on Earth</w:t>
      </w:r>
      <w:r w:rsidRPr="003F5B52">
        <w:rPr>
          <w:sz w:val="16"/>
        </w:rPr>
        <w:t xml:space="preserve">. Though </w:t>
      </w:r>
      <w:r w:rsidRPr="003F5B52">
        <w:rPr>
          <w:rStyle w:val="StyleUnderline"/>
        </w:rPr>
        <w:t>the absorption of UV radiations</w:t>
      </w:r>
      <w:r w:rsidRPr="003F5B52">
        <w:rPr>
          <w:sz w:val="16"/>
        </w:rPr>
        <w:t xml:space="preserve"> warms the stratosphere but it </w:t>
      </w:r>
      <w:r w:rsidRPr="003F5B52">
        <w:rPr>
          <w:rStyle w:val="StyleUnderline"/>
        </w:rPr>
        <w:t>is important for life to flourish on planet Earth</w:t>
      </w:r>
      <w:r w:rsidRPr="003F5B52">
        <w:rPr>
          <w:sz w:val="16"/>
        </w:rPr>
        <w:t xml:space="preserve">. </w:t>
      </w:r>
      <w:r w:rsidRPr="003F5B52">
        <w:rPr>
          <w:rStyle w:val="Emphasis"/>
          <w:highlight w:val="green"/>
        </w:rPr>
        <w:t>Research scientists</w:t>
      </w:r>
      <w:r w:rsidRPr="003F5B52">
        <w:rPr>
          <w:sz w:val="16"/>
        </w:rPr>
        <w:t xml:space="preserve"> have </w:t>
      </w:r>
      <w:r w:rsidRPr="003F5B52">
        <w:rPr>
          <w:rStyle w:val="StyleUnderline"/>
          <w:highlight w:val="green"/>
        </w:rPr>
        <w:t>anticipated disruption</w:t>
      </w:r>
      <w:r w:rsidRPr="003F5B52">
        <w:rPr>
          <w:rStyle w:val="StyleUnderline"/>
        </w:rPr>
        <w:t xml:space="preserve"> of </w:t>
      </w:r>
      <w:r w:rsidRPr="003F5B52">
        <w:rPr>
          <w:rStyle w:val="Emphasis"/>
        </w:rPr>
        <w:t>susceptible terrestrial</w:t>
      </w:r>
      <w:r w:rsidRPr="003F5B52">
        <w:rPr>
          <w:rStyle w:val="StyleUnderline"/>
        </w:rPr>
        <w:t xml:space="preserve"> and </w:t>
      </w:r>
      <w:r w:rsidRPr="003F5B52">
        <w:rPr>
          <w:rStyle w:val="Emphasis"/>
        </w:rPr>
        <w:t>aquatic ecosystems</w:t>
      </w:r>
      <w:r w:rsidRPr="003F5B52">
        <w:rPr>
          <w:rStyle w:val="StyleUnderline"/>
        </w:rPr>
        <w:t xml:space="preserve"> </w:t>
      </w:r>
      <w:r w:rsidRPr="003F5B52">
        <w:rPr>
          <w:rStyle w:val="Emphasis"/>
          <w:highlight w:val="green"/>
        </w:rPr>
        <w:t>due to depletion</w:t>
      </w:r>
      <w:r w:rsidRPr="003F5B52">
        <w:rPr>
          <w:rStyle w:val="Emphasis"/>
        </w:rPr>
        <w:t xml:space="preserve"> of ozone layer</w:t>
      </w:r>
      <w:r w:rsidRPr="003F5B52">
        <w:rPr>
          <w:sz w:val="16"/>
        </w:rPr>
        <w:t>.” This means that although it is necessary to keep our planet habitable it is only helpful if we have the right amount and we have far too much.</w:t>
      </w:r>
    </w:p>
    <w:p w14:paraId="7163CCFD" w14:textId="77777777" w:rsidR="007E6B07" w:rsidRPr="003F5B52" w:rsidRDefault="007E6B07" w:rsidP="007E6B07">
      <w:pPr>
        <w:rPr>
          <w:sz w:val="16"/>
        </w:rPr>
      </w:pPr>
      <w:r w:rsidRPr="003F5B52">
        <w:rPr>
          <w:sz w:val="16"/>
        </w:rPr>
        <w:t xml:space="preserve">This is a major issue because the </w:t>
      </w:r>
      <w:r w:rsidRPr="003F5B52">
        <w:rPr>
          <w:rStyle w:val="Emphasis"/>
        </w:rPr>
        <w:t>excess radiation</w:t>
      </w:r>
      <w:r w:rsidRPr="003F5B52">
        <w:rPr>
          <w:rStyle w:val="StyleUnderline"/>
        </w:rPr>
        <w:t xml:space="preserve"> caused by holes in the ozone layer</w:t>
      </w:r>
      <w:r w:rsidRPr="003F5B52">
        <w:rPr>
          <w:sz w:val="16"/>
        </w:rPr>
        <w:t xml:space="preserve"> is allowing </w:t>
      </w:r>
      <w:r w:rsidRPr="003F5B52">
        <w:rPr>
          <w:rStyle w:val="StyleUnderline"/>
        </w:rPr>
        <w:t>immense amounts of solar radiation</w:t>
      </w:r>
      <w:r w:rsidRPr="003F5B52">
        <w:rPr>
          <w:sz w:val="16"/>
        </w:rPr>
        <w:t xml:space="preserve"> to seep into the troposphere (where we live). If humans (or any species for that matter) are exposed to too much of this radiation, then we can develop serious skin diseases including cancer. In addition, to that if the </w:t>
      </w:r>
      <w:r w:rsidRPr="003F5B52">
        <w:rPr>
          <w:rStyle w:val="Emphasis"/>
          <w:highlight w:val="green"/>
        </w:rPr>
        <w:t>plants</w:t>
      </w:r>
      <w:r w:rsidRPr="003F5B52">
        <w:rPr>
          <w:rStyle w:val="Emphasis"/>
        </w:rPr>
        <w:t xml:space="preserve"> at the bottom of the food chain</w:t>
      </w:r>
      <w:r w:rsidRPr="003F5B52">
        <w:rPr>
          <w:rStyle w:val="StyleUnderline"/>
        </w:rPr>
        <w:t xml:space="preserve"> receive too much solar radiation,</w:t>
      </w:r>
      <w:r w:rsidRPr="003F5B52">
        <w:rPr>
          <w:sz w:val="16"/>
        </w:rPr>
        <w:t xml:space="preserve"> then they </w:t>
      </w:r>
      <w:r w:rsidRPr="003F5B52">
        <w:rPr>
          <w:rStyle w:val="Emphasis"/>
          <w:highlight w:val="green"/>
        </w:rPr>
        <w:t>will die out</w:t>
      </w:r>
      <w:r w:rsidRPr="003F5B52">
        <w:rPr>
          <w:rStyle w:val="StyleUnderline"/>
        </w:rPr>
        <w:t xml:space="preserve"> </w:t>
      </w:r>
      <w:r w:rsidRPr="003F5B52">
        <w:rPr>
          <w:rStyle w:val="StyleUnderline"/>
          <w:highlight w:val="green"/>
        </w:rPr>
        <w:t xml:space="preserve">causing </w:t>
      </w:r>
      <w:r w:rsidRPr="003F5B52">
        <w:rPr>
          <w:rStyle w:val="StyleUnderline"/>
          <w:highlight w:val="green"/>
        </w:rPr>
        <w:lastRenderedPageBreak/>
        <w:t>waves</w:t>
      </w:r>
      <w:r w:rsidRPr="003F5B52">
        <w:rPr>
          <w:rStyle w:val="StyleUnderline"/>
        </w:rPr>
        <w:t xml:space="preserve"> of distortion </w:t>
      </w:r>
      <w:r w:rsidRPr="003F5B52">
        <w:rPr>
          <w:rStyle w:val="StyleUnderline"/>
          <w:highlight w:val="green"/>
        </w:rPr>
        <w:t xml:space="preserve">to </w:t>
      </w:r>
      <w:r w:rsidRPr="003F5B52">
        <w:rPr>
          <w:rStyle w:val="Emphasis"/>
          <w:highlight w:val="green"/>
        </w:rPr>
        <w:t>ripple up the food chain</w:t>
      </w:r>
      <w:r w:rsidRPr="003F5B52">
        <w:rPr>
          <w:rStyle w:val="StyleUnderline"/>
          <w:highlight w:val="green"/>
        </w:rPr>
        <w:t xml:space="preserve"> and</w:t>
      </w:r>
      <w:r w:rsidRPr="003F5B52">
        <w:rPr>
          <w:rStyle w:val="StyleUnderline"/>
        </w:rPr>
        <w:t xml:space="preserve"> the catastrophic </w:t>
      </w:r>
      <w:r w:rsidRPr="003F5B52">
        <w:rPr>
          <w:rStyle w:val="Emphasis"/>
          <w:highlight w:val="green"/>
        </w:rPr>
        <w:t>extinction</w:t>
      </w:r>
      <w:r w:rsidRPr="003F5B52">
        <w:rPr>
          <w:rStyle w:val="StyleUnderline"/>
        </w:rPr>
        <w:t xml:space="preserve"> </w:t>
      </w:r>
      <w:r w:rsidRPr="003F5B52">
        <w:rPr>
          <w:rStyle w:val="Emphasis"/>
        </w:rPr>
        <w:t>of many species</w:t>
      </w:r>
      <w:r w:rsidRPr="003F5B52">
        <w:rPr>
          <w:rStyle w:val="StyleUnderline"/>
        </w:rPr>
        <w:t xml:space="preserve"> that are </w:t>
      </w:r>
      <w:r w:rsidRPr="003F5B52">
        <w:rPr>
          <w:rStyle w:val="Emphasis"/>
        </w:rPr>
        <w:t>vital to our survival</w:t>
      </w:r>
      <w:r w:rsidRPr="003F5B52">
        <w:rPr>
          <w:sz w:val="16"/>
        </w:rPr>
        <w:t xml:space="preserve">. Finally, the </w:t>
      </w:r>
      <w:r w:rsidRPr="003F5B52">
        <w:rPr>
          <w:rStyle w:val="Emphasis"/>
          <w:highlight w:val="green"/>
        </w:rPr>
        <w:t>constant decay</w:t>
      </w:r>
      <w:r w:rsidRPr="003F5B52">
        <w:rPr>
          <w:sz w:val="16"/>
        </w:rPr>
        <w:t xml:space="preserve"> of our ozone layer </w:t>
      </w:r>
      <w:r w:rsidRPr="003F5B52">
        <w:rPr>
          <w:rStyle w:val="StyleUnderline"/>
          <w:highlight w:val="green"/>
        </w:rPr>
        <w:t>is</w:t>
      </w:r>
      <w:r w:rsidRPr="003F5B52">
        <w:rPr>
          <w:rStyle w:val="StyleUnderline"/>
        </w:rPr>
        <w:t xml:space="preserve"> exponentially </w:t>
      </w:r>
      <w:r w:rsidRPr="003F5B52">
        <w:rPr>
          <w:rStyle w:val="StyleUnderline"/>
          <w:highlight w:val="green"/>
        </w:rPr>
        <w:t>accelerating</w:t>
      </w:r>
      <w:r w:rsidRPr="003F5B52">
        <w:rPr>
          <w:rStyle w:val="StyleUnderline"/>
        </w:rPr>
        <w:t xml:space="preserve"> </w:t>
      </w:r>
      <w:r w:rsidRPr="003F5B52">
        <w:rPr>
          <w:rStyle w:val="Emphasis"/>
        </w:rPr>
        <w:t>climate change</w:t>
      </w:r>
      <w:r w:rsidRPr="003F5B52">
        <w:rPr>
          <w:sz w:val="16"/>
        </w:rPr>
        <w:t xml:space="preserve">. This leads to things such as: </w:t>
      </w:r>
      <w:r w:rsidRPr="003F5B52">
        <w:rPr>
          <w:rStyle w:val="Emphasis"/>
        </w:rPr>
        <w:t xml:space="preserve">global </w:t>
      </w:r>
      <w:r w:rsidRPr="003F5B52">
        <w:rPr>
          <w:rStyle w:val="Emphasis"/>
          <w:highlight w:val="green"/>
        </w:rPr>
        <w:t>warming</w:t>
      </w:r>
      <w:r w:rsidRPr="003F5B52">
        <w:rPr>
          <w:rStyle w:val="Emphasis"/>
        </w:rPr>
        <w:t>,</w:t>
      </w:r>
      <w:r w:rsidRPr="003F5B52">
        <w:rPr>
          <w:sz w:val="16"/>
        </w:rPr>
        <w:t xml:space="preserve"> </w:t>
      </w:r>
      <w:r w:rsidRPr="003F5B52">
        <w:rPr>
          <w:rStyle w:val="Emphasis"/>
          <w:highlight w:val="green"/>
        </w:rPr>
        <w:t>Arctic</w:t>
      </w:r>
      <w:r w:rsidRPr="003F5B52">
        <w:rPr>
          <w:rStyle w:val="Emphasis"/>
        </w:rPr>
        <w:t xml:space="preserve"> Circle </w:t>
      </w:r>
      <w:r w:rsidRPr="003F5B52">
        <w:rPr>
          <w:rStyle w:val="Emphasis"/>
          <w:highlight w:val="green"/>
        </w:rPr>
        <w:t>thawing</w:t>
      </w:r>
      <w:r w:rsidRPr="003F5B52">
        <w:rPr>
          <w:rStyle w:val="Emphasis"/>
        </w:rPr>
        <w:t>,</w:t>
      </w:r>
      <w:r w:rsidRPr="003F5B52">
        <w:rPr>
          <w:sz w:val="16"/>
        </w:rPr>
        <w:t xml:space="preserve"> </w:t>
      </w:r>
      <w:r w:rsidRPr="003F5B52">
        <w:rPr>
          <w:rStyle w:val="Emphasis"/>
        </w:rPr>
        <w:t xml:space="preserve">stronger </w:t>
      </w:r>
      <w:r w:rsidRPr="003F5B52">
        <w:rPr>
          <w:rStyle w:val="Emphasis"/>
          <w:highlight w:val="green"/>
        </w:rPr>
        <w:t>hurricanes</w:t>
      </w:r>
      <w:r w:rsidRPr="003F5B52">
        <w:rPr>
          <w:rStyle w:val="Emphasis"/>
        </w:rPr>
        <w:t>,</w:t>
      </w:r>
      <w:r w:rsidRPr="003F5B52">
        <w:rPr>
          <w:sz w:val="16"/>
        </w:rPr>
        <w:t xml:space="preserve"> </w:t>
      </w:r>
      <w:r w:rsidRPr="003F5B52">
        <w:rPr>
          <w:rStyle w:val="Emphasis"/>
          <w:highlight w:val="green"/>
        </w:rPr>
        <w:t>sea level rising</w:t>
      </w:r>
      <w:r w:rsidRPr="003F5B52">
        <w:rPr>
          <w:rStyle w:val="Emphasis"/>
        </w:rPr>
        <w:t>,</w:t>
      </w:r>
      <w:r w:rsidRPr="003F5B52">
        <w:rPr>
          <w:sz w:val="16"/>
        </w:rPr>
        <w:t xml:space="preserve"> </w:t>
      </w:r>
      <w:r w:rsidRPr="003F5B52">
        <w:rPr>
          <w:rStyle w:val="StyleUnderline"/>
        </w:rPr>
        <w:t>and more</w:t>
      </w:r>
      <w:r w:rsidRPr="003F5B52">
        <w:rPr>
          <w:sz w:val="16"/>
        </w:rPr>
        <w:t>.</w:t>
      </w:r>
    </w:p>
    <w:p w14:paraId="1CBC037E" w14:textId="77777777" w:rsidR="007E6B07" w:rsidRPr="003F5B52" w:rsidRDefault="007E6B07" w:rsidP="007E6B07"/>
    <w:p w14:paraId="73DEBCBB" w14:textId="77777777" w:rsidR="007E6B07" w:rsidRPr="003F5B52" w:rsidRDefault="007E6B07" w:rsidP="007E6B07">
      <w:pPr>
        <w:pStyle w:val="Heading4"/>
        <w:rPr>
          <w:rFonts w:cs="Calibri"/>
        </w:rPr>
      </w:pPr>
      <w:r w:rsidRPr="003F5B52">
        <w:rPr>
          <w:rFonts w:cs="Calibri"/>
        </w:rPr>
        <w:t xml:space="preserve">Empirics---Ozone depletion is </w:t>
      </w:r>
      <w:r w:rsidRPr="003F5B52">
        <w:rPr>
          <w:rFonts w:cs="Calibri"/>
          <w:u w:val="single"/>
        </w:rPr>
        <w:t>existential</w:t>
      </w:r>
    </w:p>
    <w:p w14:paraId="42FB4878" w14:textId="77777777" w:rsidR="007E6B07" w:rsidRPr="003F5B52" w:rsidRDefault="007E6B07" w:rsidP="007E6B07">
      <w:r w:rsidRPr="003F5B52">
        <w:rPr>
          <w:rStyle w:val="Style13ptBold"/>
        </w:rPr>
        <w:t xml:space="preserve">Martin 18 </w:t>
      </w:r>
      <w:r w:rsidRPr="003F5B52">
        <w:t xml:space="preserve">[Sean, a Science Reporter for Express.co.uk, “Ozone layer DECAYING as scientists fear Earth 'heading towards MASS-EXTINCTION'”, via Express, Feb 8, </w:t>
      </w:r>
      <w:hyperlink r:id="rId17" w:history="1">
        <w:r w:rsidRPr="003F5B52">
          <w:rPr>
            <w:rStyle w:val="Hyperlink"/>
          </w:rPr>
          <w:t>https://www.express.co.uk/news/science/916405/ozone-layer-destroyed-recovering-mass-extinction-dinosaurs</w:t>
        </w:r>
      </w:hyperlink>
      <w:r w:rsidRPr="003F5B52">
        <w:t>] brett</w:t>
      </w:r>
    </w:p>
    <w:p w14:paraId="3D180B38" w14:textId="77777777" w:rsidR="007E6B07" w:rsidRPr="003F5B52" w:rsidRDefault="007E6B07" w:rsidP="007E6B07">
      <w:pPr>
        <w:rPr>
          <w:sz w:val="16"/>
        </w:rPr>
      </w:pPr>
      <w:r w:rsidRPr="003F5B52">
        <w:rPr>
          <w:sz w:val="16"/>
          <w:szCs w:val="16"/>
        </w:rPr>
        <w:t>News in January broke that the ozone was on its way to recovering as Earth cuts down on CO2 emissions. However, on closer inspection, scientists now say the ozone layer – the part of the atmosphere which protects us from harmful radiation – is continuing to deplete over major cities, and is only</w:t>
      </w:r>
      <w:r w:rsidRPr="003F5B52">
        <w:rPr>
          <w:sz w:val="10"/>
          <w:szCs w:val="16"/>
        </w:rPr>
        <w:t xml:space="preserve"> </w:t>
      </w:r>
      <w:r w:rsidRPr="003F5B52">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3F5B52">
        <w:rPr>
          <w:rStyle w:val="StyleUnderline"/>
          <w:highlight w:val="green"/>
        </w:rPr>
        <w:t>thinning ozone</w:t>
      </w:r>
      <w:r w:rsidRPr="003F5B52">
        <w:rPr>
          <w:sz w:val="16"/>
          <w:highlight w:val="green"/>
        </w:rPr>
        <w:t xml:space="preserve"> </w:t>
      </w:r>
      <w:r w:rsidRPr="003F5B52">
        <w:rPr>
          <w:sz w:val="16"/>
        </w:rPr>
        <w:t xml:space="preserve">layer </w:t>
      </w:r>
      <w:r w:rsidRPr="003F5B52">
        <w:rPr>
          <w:sz w:val="16"/>
          <w:szCs w:val="16"/>
        </w:rPr>
        <w:t>could have</w:t>
      </w:r>
      <w:r w:rsidRPr="003F5B52">
        <w:rPr>
          <w:rStyle w:val="StyleUnderline"/>
          <w:sz w:val="16"/>
          <w:szCs w:val="16"/>
        </w:rPr>
        <w:t xml:space="preserve"> </w:t>
      </w:r>
      <w:r w:rsidRPr="003F5B52">
        <w:rPr>
          <w:rStyle w:val="StyleUnderline"/>
          <w:highlight w:val="green"/>
        </w:rPr>
        <w:t xml:space="preserve">led to </w:t>
      </w:r>
      <w:r w:rsidRPr="003F5B52">
        <w:rPr>
          <w:rStyle w:val="StyleUnderline"/>
        </w:rPr>
        <w:t xml:space="preserve">a </w:t>
      </w:r>
      <w:r w:rsidRPr="003F5B52">
        <w:rPr>
          <w:rStyle w:val="Emphasis"/>
          <w:highlight w:val="green"/>
        </w:rPr>
        <w:t>mass extinction</w:t>
      </w:r>
      <w:r w:rsidRPr="003F5B52">
        <w:rPr>
          <w:sz w:val="16"/>
          <w:highlight w:val="green"/>
        </w:rPr>
        <w:t xml:space="preserve"> </w:t>
      </w:r>
      <w:r w:rsidRPr="003F5B52">
        <w:rPr>
          <w:rStyle w:val="StyleUnderline"/>
          <w:highlight w:val="green"/>
        </w:rPr>
        <w:t>252</w:t>
      </w:r>
      <w:r w:rsidRPr="003F5B52">
        <w:rPr>
          <w:sz w:val="16"/>
        </w:rPr>
        <w:t xml:space="preserve"> </w:t>
      </w:r>
      <w:r w:rsidRPr="003F5B52">
        <w:rPr>
          <w:rStyle w:val="StyleUnderline"/>
          <w:highlight w:val="green"/>
        </w:rPr>
        <w:t>million</w:t>
      </w:r>
      <w:r w:rsidRPr="003F5B52">
        <w:rPr>
          <w:sz w:val="16"/>
          <w:highlight w:val="green"/>
        </w:rPr>
        <w:t xml:space="preserve"> </w:t>
      </w:r>
      <w:r w:rsidRPr="003F5B52">
        <w:rPr>
          <w:rStyle w:val="StyleUnderline"/>
          <w:highlight w:val="green"/>
        </w:rPr>
        <w:t>years ago</w:t>
      </w:r>
      <w:r w:rsidRPr="003F5B52">
        <w:rPr>
          <w:sz w:val="16"/>
          <w:highlight w:val="green"/>
        </w:rPr>
        <w:t xml:space="preserve"> </w:t>
      </w:r>
      <w:r w:rsidRPr="003F5B52">
        <w:rPr>
          <w:sz w:val="16"/>
        </w:rPr>
        <w:t xml:space="preserve">– meaning </w:t>
      </w:r>
      <w:r w:rsidRPr="003F5B52">
        <w:rPr>
          <w:rStyle w:val="StyleUnderline"/>
          <w:highlight w:val="green"/>
        </w:rPr>
        <w:t>a</w:t>
      </w:r>
      <w:r w:rsidRPr="003F5B52">
        <w:rPr>
          <w:sz w:val="16"/>
          <w:highlight w:val="green"/>
        </w:rPr>
        <w:t xml:space="preserve"> </w:t>
      </w:r>
      <w:r w:rsidRPr="003F5B52">
        <w:rPr>
          <w:rStyle w:val="StyleUnderline"/>
          <w:highlight w:val="green"/>
        </w:rPr>
        <w:t>depletion</w:t>
      </w:r>
      <w:r w:rsidRPr="003F5B52">
        <w:rPr>
          <w:sz w:val="16"/>
          <w:highlight w:val="green"/>
        </w:rPr>
        <w:t xml:space="preserve"> </w:t>
      </w:r>
      <w:r w:rsidRPr="003F5B52">
        <w:rPr>
          <w:sz w:val="16"/>
        </w:rPr>
        <w:t xml:space="preserve">of the protective layer of the atmosphere </w:t>
      </w:r>
      <w:r w:rsidRPr="003F5B52">
        <w:rPr>
          <w:rStyle w:val="StyleUnderline"/>
          <w:highlight w:val="green"/>
        </w:rPr>
        <w:t>could</w:t>
      </w:r>
      <w:r w:rsidRPr="003F5B52">
        <w:rPr>
          <w:sz w:val="16"/>
          <w:highlight w:val="green"/>
        </w:rPr>
        <w:t xml:space="preserve"> </w:t>
      </w:r>
      <w:r w:rsidRPr="003F5B52">
        <w:rPr>
          <w:rStyle w:val="StyleUnderline"/>
          <w:highlight w:val="green"/>
        </w:rPr>
        <w:t>be more catastrophic than previously thought</w:t>
      </w:r>
      <w:r w:rsidRPr="003F5B52">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3F5B52">
        <w:rPr>
          <w:rStyle w:val="StyleUnderline"/>
          <w:highlight w:val="green"/>
        </w:rPr>
        <w:t>forests</w:t>
      </w:r>
      <w:r w:rsidRPr="003F5B52">
        <w:rPr>
          <w:rStyle w:val="StyleUnderline"/>
        </w:rPr>
        <w:t xml:space="preserve"> may have </w:t>
      </w:r>
      <w:r w:rsidRPr="003F5B52">
        <w:rPr>
          <w:rStyle w:val="StyleUnderline"/>
          <w:highlight w:val="green"/>
        </w:rPr>
        <w:t>disappeared</w:t>
      </w:r>
      <w:r w:rsidRPr="003F5B52">
        <w:rPr>
          <w:sz w:val="16"/>
        </w:rPr>
        <w:t xml:space="preserve"> in part or fully </w:t>
      </w:r>
      <w:r w:rsidRPr="003F5B52">
        <w:rPr>
          <w:rStyle w:val="StyleUnderline"/>
        </w:rPr>
        <w:t>because of</w:t>
      </w:r>
      <w:r w:rsidRPr="003F5B52">
        <w:rPr>
          <w:sz w:val="16"/>
        </w:rPr>
        <w:t xml:space="preserve"> </w:t>
      </w:r>
      <w:r w:rsidRPr="003F5B52">
        <w:rPr>
          <w:rStyle w:val="StyleUnderline"/>
        </w:rPr>
        <w:t>increased UV exposure</w:t>
      </w:r>
      <w:r w:rsidRPr="003F5B52">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3F5B52">
        <w:rPr>
          <w:rStyle w:val="StyleUnderline"/>
        </w:rPr>
        <w:t xml:space="preserve">you could </w:t>
      </w:r>
      <w:r w:rsidRPr="003F5B52">
        <w:rPr>
          <w:rStyle w:val="Emphasis"/>
          <w:highlight w:val="green"/>
        </w:rPr>
        <w:t xml:space="preserve">trigger </w:t>
      </w:r>
      <w:r w:rsidRPr="003F5B52">
        <w:rPr>
          <w:rStyle w:val="Emphasis"/>
        </w:rPr>
        <w:t xml:space="preserve">trophic </w:t>
      </w:r>
      <w:r w:rsidRPr="003F5B52">
        <w:rPr>
          <w:rStyle w:val="Emphasis"/>
          <w:highlight w:val="green"/>
        </w:rPr>
        <w:t>cascades</w:t>
      </w:r>
      <w:r w:rsidRPr="003F5B52">
        <w:rPr>
          <w:rStyle w:val="StyleUnderline"/>
        </w:rPr>
        <w:t xml:space="preserve"> by </w:t>
      </w:r>
      <w:r w:rsidRPr="003F5B52">
        <w:rPr>
          <w:rStyle w:val="StyleUnderline"/>
          <w:highlight w:val="green"/>
        </w:rPr>
        <w:t>destabilising the food web</w:t>
      </w:r>
      <w:r w:rsidRPr="003F5B52">
        <w:rPr>
          <w:rStyle w:val="StyleUnderline"/>
        </w:rPr>
        <w:t xml:space="preserve"> base</w:t>
      </w:r>
      <w:r w:rsidRPr="003F5B52">
        <w:rPr>
          <w:sz w:val="16"/>
        </w:rPr>
        <w:t xml:space="preserve">, which doesn't work out very well for land animals." As the ozone layer continues to be destroyed in modern times, scientists warn </w:t>
      </w:r>
      <w:r w:rsidRPr="003F5B52">
        <w:rPr>
          <w:rStyle w:val="StyleUnderline"/>
          <w:highlight w:val="green"/>
        </w:rPr>
        <w:t>another</w:t>
      </w:r>
      <w:r w:rsidRPr="003F5B52">
        <w:rPr>
          <w:sz w:val="16"/>
          <w:highlight w:val="green"/>
        </w:rPr>
        <w:t xml:space="preserve"> </w:t>
      </w:r>
      <w:r w:rsidRPr="003F5B52">
        <w:rPr>
          <w:sz w:val="16"/>
        </w:rPr>
        <w:t xml:space="preserve">catastrophic </w:t>
      </w:r>
      <w:r w:rsidRPr="003F5B52">
        <w:rPr>
          <w:rStyle w:val="Emphasis"/>
          <w:highlight w:val="green"/>
        </w:rPr>
        <w:t>mass extinction</w:t>
      </w:r>
      <w:r w:rsidRPr="003F5B52">
        <w:rPr>
          <w:rStyle w:val="StyleUnderline"/>
          <w:highlight w:val="green"/>
        </w:rPr>
        <w:t xml:space="preserve"> could</w:t>
      </w:r>
      <w:r w:rsidRPr="003F5B52">
        <w:rPr>
          <w:sz w:val="16"/>
          <w:highlight w:val="green"/>
        </w:rPr>
        <w:t xml:space="preserve"> </w:t>
      </w:r>
      <w:r w:rsidRPr="003F5B52">
        <w:rPr>
          <w:rStyle w:val="StyleUnderline"/>
          <w:highlight w:val="green"/>
        </w:rPr>
        <w:t>be on the cards</w:t>
      </w:r>
      <w:r w:rsidRPr="003F5B52">
        <w:rPr>
          <w:sz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5E734533" w14:textId="77777777" w:rsidR="007E6B07" w:rsidRPr="00CF54A9" w:rsidRDefault="007E6B07" w:rsidP="007E6B07">
      <w:pPr>
        <w:pStyle w:val="Heading3"/>
        <w:rPr>
          <w:rFonts w:cs="Calibri"/>
        </w:rPr>
      </w:pPr>
      <w:r w:rsidRPr="00CF54A9">
        <w:rPr>
          <w:rFonts w:cs="Calibri"/>
        </w:rPr>
        <w:lastRenderedPageBreak/>
        <w:t>Plan</w:t>
      </w:r>
      <w:r>
        <w:rPr>
          <w:rFonts w:cs="Calibri"/>
        </w:rPr>
        <w:t xml:space="preserve"> (0:15)</w:t>
      </w:r>
    </w:p>
    <w:p w14:paraId="073297E9" w14:textId="77777777" w:rsidR="007E6B07" w:rsidRPr="001A4190" w:rsidRDefault="007E6B07" w:rsidP="007E6B07">
      <w:pPr>
        <w:pStyle w:val="Heading4"/>
        <w:rPr>
          <w:rFonts w:cs="Calibri"/>
        </w:rPr>
      </w:pPr>
      <w:r>
        <w:rPr>
          <w:rFonts w:cs="Calibri"/>
        </w:rPr>
        <w:t>I affirm that the private appropriation of outer space is unjust</w:t>
      </w:r>
    </w:p>
    <w:p w14:paraId="3AFA8C14" w14:textId="77777777" w:rsidR="007E6B07" w:rsidRPr="00100A2B" w:rsidRDefault="007E6B07" w:rsidP="007E6B07">
      <w:pPr>
        <w:pStyle w:val="Heading4"/>
        <w:rPr>
          <w:rFonts w:cs="Calibri"/>
        </w:rPr>
      </w:pPr>
      <w:r w:rsidRPr="00100A2B">
        <w:rPr>
          <w:rFonts w:cs="Calibri"/>
        </w:rPr>
        <w:t>Normal means is ratification of the Moon Treaty</w:t>
      </w:r>
    </w:p>
    <w:p w14:paraId="38DCAB37" w14:textId="77777777" w:rsidR="007E6B07" w:rsidRPr="00100A2B" w:rsidRDefault="007E6B07" w:rsidP="007E6B07">
      <w:r w:rsidRPr="00100A2B">
        <w:rPr>
          <w:b/>
          <w:bCs/>
          <w:sz w:val="26"/>
          <w:szCs w:val="26"/>
        </w:rPr>
        <w:t>Mallick and Rajagopalan 19</w:t>
      </w:r>
      <w:r w:rsidRPr="00100A2B">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 xml:space="preserve">get </w:t>
      </w:r>
      <w:r w:rsidRPr="00C93C25">
        <w:rPr>
          <w:rStyle w:val="StyleUnderline"/>
          <w:highlight w:val="green"/>
        </w:rPr>
        <w:t>a larger global endorsement of the Moon Treaty</w:t>
      </w:r>
      <w:r w:rsidRPr="00100A2B">
        <w:t xml:space="preserve">, which highlights the common heritage of mankind. </w:t>
      </w:r>
      <w:r w:rsidRPr="00100A2B">
        <w:rPr>
          <w:rStyle w:val="StyleUnderline"/>
        </w:rPr>
        <w:t xml:space="preserve">The Moon Treaty is important as </w:t>
      </w:r>
      <w:r w:rsidRPr="00C93C25">
        <w:rPr>
          <w:rStyle w:val="StyleUnderline"/>
          <w:highlight w:val="green"/>
        </w:rPr>
        <w:t>it addresses a “loophole” of the OST “by banning any ownership of</w:t>
      </w:r>
      <w:r w:rsidRPr="00100A2B">
        <w:rPr>
          <w:rStyle w:val="StyleUnderline"/>
        </w:rPr>
        <w:t xml:space="preserve"> any </w:t>
      </w:r>
      <w:r w:rsidRPr="00C93C25">
        <w:rPr>
          <w:rStyle w:val="StyleUnderline"/>
          <w:highlight w:val="green"/>
        </w:rPr>
        <w:t>extraterrestrial property by any organization or private person</w:t>
      </w:r>
      <w:r w:rsidRPr="00100A2B">
        <w:rPr>
          <w:rStyle w:val="StyleUnderline"/>
        </w:rPr>
        <w:t>, unless that organization is international and governmental</w:t>
      </w:r>
      <w:r w:rsidRPr="00100A2B">
        <w:t>.”</w:t>
      </w:r>
      <w:hyperlink r:id="rId18" w:anchor="_edn64" w:history="1">
        <w:r w:rsidRPr="00100A2B">
          <w:rPr>
            <w:rStyle w:val="Hyperlink"/>
          </w:rPr>
          <w:t>[lxiv]</w:t>
        </w:r>
      </w:hyperlink>
      <w:r w:rsidRPr="00100A2B">
        <w:t xml:space="preserve"> But </w:t>
      </w:r>
      <w:r w:rsidRPr="00100A2B">
        <w:rPr>
          <w:rStyle w:val="StyleUnderline"/>
        </w:rPr>
        <w:t xml:space="preserve">the fact that </w:t>
      </w:r>
      <w:r w:rsidRPr="00C93C25">
        <w:rPr>
          <w:rStyle w:val="StyleUnderline"/>
          <w:highlight w:val="green"/>
        </w:rPr>
        <w:t>it has been endorsed only by a handful of countries</w:t>
      </w:r>
      <w:r w:rsidRPr="00100A2B">
        <w:rPr>
          <w:rStyle w:val="StyleUnderline"/>
        </w:rPr>
        <w:t xml:space="preserve"> makes it a “failure” from the international law perspective</w:t>
      </w:r>
      <w:r w:rsidRPr="00100A2B">
        <w:t>.</w:t>
      </w:r>
      <w:hyperlink r:id="rId19"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take the lead within multilateral platforms such as the UN to debate the usefulness of the treaty in the changed context of technological advancements and new geopolitical dynamics</w:t>
      </w:r>
      <w:r w:rsidRPr="00100A2B">
        <w:t>, and potentially find compromises where there are disagreements.</w:t>
      </w:r>
    </w:p>
    <w:p w14:paraId="04A12F8E" w14:textId="77777777" w:rsidR="007E6B07" w:rsidRDefault="007E6B07" w:rsidP="007E6B07">
      <w:pPr>
        <w:pStyle w:val="Heading3"/>
      </w:pPr>
      <w:r>
        <w:lastRenderedPageBreak/>
        <w:t>Framing (1:00)</w:t>
      </w:r>
    </w:p>
    <w:p w14:paraId="36AA1482" w14:textId="77777777" w:rsidR="007E6B07" w:rsidRPr="002E458F" w:rsidRDefault="007E6B07" w:rsidP="007E6B07"/>
    <w:p w14:paraId="35E1825D" w14:textId="77777777" w:rsidR="007E6B07" w:rsidRDefault="007E6B07" w:rsidP="007E6B07">
      <w:pPr>
        <w:pStyle w:val="Heading4"/>
      </w:pPr>
      <w:r>
        <w:t>I value morality</w:t>
      </w:r>
    </w:p>
    <w:p w14:paraId="2752FA09" w14:textId="77777777" w:rsidR="007E6B07" w:rsidRDefault="007E6B07" w:rsidP="007E6B07">
      <w:pPr>
        <w:pStyle w:val="Heading4"/>
      </w:pPr>
      <w:r>
        <w:t>The standard is maximizing well-being, specifically act hedonism</w:t>
      </w:r>
    </w:p>
    <w:p w14:paraId="354EF35A" w14:textId="77777777" w:rsidR="007E6B07" w:rsidRDefault="007E6B07" w:rsidP="007E6B07">
      <w:pPr>
        <w:pStyle w:val="Heading4"/>
      </w:pPr>
      <w:r>
        <w:t>1] Pleasure and pain are constitutive</w:t>
      </w:r>
    </w:p>
    <w:p w14:paraId="30DA937F" w14:textId="77777777" w:rsidR="007E6B07" w:rsidRPr="00E679DD" w:rsidRDefault="007E6B07" w:rsidP="007E6B07">
      <w:pPr>
        <w:pStyle w:val="Heading4"/>
        <w:ind w:firstLine="720"/>
      </w:pPr>
      <w:r>
        <w:t>A]</w:t>
      </w:r>
    </w:p>
    <w:p w14:paraId="4C5933C5" w14:textId="77777777" w:rsidR="007E6B07" w:rsidRPr="007C46AA" w:rsidRDefault="007E6B07" w:rsidP="007E6B07">
      <w:r w:rsidRPr="007C46AA">
        <w:rPr>
          <w:rStyle w:val="Style13ptBold"/>
        </w:rPr>
        <w:t>Moen 15</w:t>
      </w:r>
      <w:r>
        <w:t xml:space="preserve"> (</w:t>
      </w:r>
      <w:r w:rsidRPr="007C46AA">
        <w:t>Moen, Martin, An argument for Hedonism, 15 //chskk</w:t>
      </w:r>
      <w:r>
        <w:t>)</w:t>
      </w:r>
    </w:p>
    <w:p w14:paraId="1523F518" w14:textId="77777777" w:rsidR="007E6B07" w:rsidRDefault="007E6B07" w:rsidP="007E6B07">
      <w:pPr>
        <w:rPr>
          <w:rStyle w:val="Emphasis"/>
        </w:rPr>
      </w:pPr>
      <w:r w:rsidRPr="00AD00F6">
        <w:rPr>
          <w:sz w:val="12"/>
        </w:rPr>
        <w:t>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w:t>
      </w:r>
      <w:r w:rsidRPr="00716040">
        <w:rPr>
          <w:rStyle w:val="Emphasis"/>
        </w:rPr>
        <w:t>.’’</w:t>
      </w:r>
      <w:r w:rsidRPr="00972CF6">
        <w:rPr>
          <w:rStyle w:val="Emphasis"/>
        </w:rPr>
        <w:t xml:space="preserve"> </w:t>
      </w:r>
      <w:r w:rsidRPr="00AD00F6">
        <w:rPr>
          <w:sz w:val="12"/>
        </w:rPr>
        <w:t>If I then proceed by asking ‘‘But what is the pleasure of drinking the soda good for?’’ the discussion is likely to reach an awkward end. The reason is that the</w:t>
      </w:r>
      <w:r w:rsidRPr="00C93C25">
        <w:rPr>
          <w:rStyle w:val="Emphasis"/>
          <w:highlight w:val="green"/>
        </w:rPr>
        <w:t xml:space="preserve"> pleasure is not good for anything further;</w:t>
      </w:r>
      <w:r w:rsidRPr="00972CF6">
        <w:rPr>
          <w:rStyle w:val="Emphasis"/>
        </w:rPr>
        <w:t xml:space="preserve"> it is simply that for which going to the convenience store and buying the soda is good</w:t>
      </w:r>
      <w:r w:rsidRPr="00AD00F6">
        <w:rPr>
          <w:sz w:val="12"/>
        </w:rPr>
        <w:t xml:space="preserve">.3 </w:t>
      </w:r>
      <w:r w:rsidRPr="00DC37BD">
        <w:rPr>
          <w:rStyle w:val="Emphasis"/>
        </w:rPr>
        <w:t>As</w:t>
      </w:r>
      <w:r w:rsidRPr="00C93C25">
        <w:rPr>
          <w:rStyle w:val="Emphasis"/>
          <w:highlight w:val="green"/>
        </w:rPr>
        <w:t xml:space="preserve"> Aristotle observes</w:t>
      </w:r>
      <w:r w:rsidRPr="00972CF6">
        <w:rPr>
          <w:rStyle w:val="Emphasis"/>
        </w:rPr>
        <w:t>: ‘‘</w:t>
      </w:r>
      <w:r w:rsidRPr="00C93C25">
        <w:rPr>
          <w:rStyle w:val="Emphasis"/>
          <w:highlight w:val="green"/>
        </w:rPr>
        <w:t>We never ask [a man] what his end is in being pleased, because we assume that pleasure is choice worthy in itsel</w:t>
      </w:r>
      <w:r w:rsidRPr="00972CF6">
        <w:rPr>
          <w:rStyle w:val="Emphasis"/>
        </w:rPr>
        <w:t xml:space="preserve">f.’’4 Presumably, </w:t>
      </w:r>
      <w:r w:rsidRPr="00DC37BD">
        <w:rPr>
          <w:rStyle w:val="Emphasis"/>
        </w:rPr>
        <w:t>a similar story can be told in the case of pains</w:t>
      </w:r>
      <w:r w:rsidRPr="00972CF6">
        <w:rPr>
          <w:rStyle w:val="Emphasis"/>
        </w:rPr>
        <w:t xml:space="preserve">, </w:t>
      </w:r>
      <w:r w:rsidRPr="00DC37BD">
        <w:rPr>
          <w:rStyle w:val="Emphasis"/>
        </w:rPr>
        <w:t>for if someone says ‘‘This is painful!’’ we never respond by asking: ‘‘And why is that a problem?’’</w:t>
      </w:r>
      <w:r w:rsidRPr="00972CF6">
        <w:rPr>
          <w:rStyle w:val="Emphasis"/>
        </w:rPr>
        <w:t xml:space="preserve"> </w:t>
      </w:r>
      <w:r w:rsidRPr="00C93C25">
        <w:rPr>
          <w:rStyle w:val="Emphasis"/>
          <w:highlight w:val="green"/>
        </w:rPr>
        <w:t>We take for granted that if something is painful, we have a sufficient explanation of why it is bad.</w:t>
      </w:r>
    </w:p>
    <w:p w14:paraId="1F7E5C1C" w14:textId="77777777" w:rsidR="007E6B07" w:rsidRPr="006F699A" w:rsidRDefault="007E6B07" w:rsidP="007E6B07">
      <w:pPr>
        <w:pStyle w:val="Heading4"/>
        <w:ind w:left="720"/>
      </w:pPr>
      <w:r>
        <w:t>B</w:t>
      </w:r>
      <w:r w:rsidRPr="006F699A">
        <w:t>] All other reasoning is circular; things are good or bad because they evoke pleasure or pain</w:t>
      </w:r>
    </w:p>
    <w:p w14:paraId="4DA04F19" w14:textId="77777777" w:rsidR="007E6B07" w:rsidRDefault="007E6B07" w:rsidP="007E6B07">
      <w:pPr>
        <w:pStyle w:val="Heading4"/>
      </w:pPr>
      <w:r>
        <w:t>2] Extinction first</w:t>
      </w:r>
    </w:p>
    <w:p w14:paraId="1A076360" w14:textId="77777777" w:rsidR="007E6B07" w:rsidRPr="00E679DD" w:rsidRDefault="007E6B07" w:rsidP="007E6B07">
      <w:pPr>
        <w:pStyle w:val="Heading4"/>
        <w:ind w:firstLine="720"/>
      </w:pPr>
      <w:r>
        <w:t>A]</w:t>
      </w:r>
    </w:p>
    <w:p w14:paraId="287C25EE" w14:textId="77777777" w:rsidR="007E6B07" w:rsidRDefault="007E6B07" w:rsidP="007E6B07">
      <w:pPr>
        <w:pStyle w:val="Heading4"/>
        <w:ind w:left="720"/>
      </w:pPr>
      <w:r>
        <w:t>Extinction is the worst impact under any framing: irreversibility, future generations, and moral uncertainty</w:t>
      </w:r>
    </w:p>
    <w:p w14:paraId="3DC7DCF3" w14:textId="77777777" w:rsidR="007E6B07" w:rsidRPr="007C46AA" w:rsidRDefault="007E6B07" w:rsidP="007E6B07">
      <w:r>
        <w:rPr>
          <w:rStyle w:val="Style13ptBold"/>
        </w:rPr>
        <w:t xml:space="preserve">MacAskill 14 </w:t>
      </w:r>
      <w:r>
        <w:t>(</w:t>
      </w:r>
      <w:r w:rsidRPr="007C46AA">
        <w:t>MacAskill, William, Oxford Philosopher and youngest tenured philosopher in the world, Normative Uncertainty, 2014//chskk</w:t>
      </w:r>
      <w:r>
        <w:t>)</w:t>
      </w:r>
    </w:p>
    <w:p w14:paraId="377426AD" w14:textId="77777777" w:rsidR="007E6B07" w:rsidRDefault="007E6B07" w:rsidP="007E6B07">
      <w:pPr>
        <w:rPr>
          <w:sz w:val="14"/>
        </w:rPr>
      </w:pPr>
      <w:r w:rsidRPr="00AD00F6">
        <w:rPr>
          <w:sz w:val="14"/>
        </w:rPr>
        <w:t>The human race might go extinct from a number of causes: asteroids, supervolcanoes, runaway climate change, pandemics, nuclear war, and the development and use of dangerous new technologies such as synthetic biology, all pose risks (even if very small) to the continued survival of the human race.184 And different moral views give opposing answers to question of whether this would be a good or a bad thing</w:t>
      </w:r>
      <w:r w:rsidRPr="006D5C12">
        <w:rPr>
          <w:rStyle w:val="Emphasis"/>
        </w:rPr>
        <w:t xml:space="preserve">. </w:t>
      </w:r>
      <w:r w:rsidRPr="00AD00F6">
        <w:rPr>
          <w:sz w:val="14"/>
        </w:rPr>
        <w:t>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w:t>
      </w:r>
      <w:r w:rsidRPr="00C93C25">
        <w:rPr>
          <w:sz w:val="14"/>
          <w:highlight w:val="green"/>
        </w:rPr>
        <w:t>,</w:t>
      </w:r>
      <w:r w:rsidRPr="00AD00F6">
        <w:rPr>
          <w:sz w:val="14"/>
        </w:rPr>
        <w:t xml:space="preserve"> as defended historically by G. E. Moore,185 and more recently by Thomas Hurka.186 One could weigh the prevention of suffering as being much more important that the promotion of happiness</w:t>
      </w:r>
      <w:r w:rsidRPr="00A34E8F">
        <w:rPr>
          <w:rStyle w:val="Emphasis"/>
        </w:rPr>
        <w:t>.</w:t>
      </w:r>
      <w:r w:rsidRPr="006D5C12">
        <w:rPr>
          <w:rStyle w:val="Emphasis"/>
        </w:rPr>
        <w:t xml:space="preserve"> </w:t>
      </w:r>
      <w:r w:rsidRPr="00AD00F6">
        <w:rPr>
          <w:sz w:val="14"/>
        </w:rPr>
        <w:t xml:space="preserve">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However, even if we believe in a moral view according to which human extinction would be a good thing, we still have strong reason to prevent near-term human extinction. To see this, we must note three points. </w:t>
      </w:r>
      <w:r w:rsidRPr="006D5C12">
        <w:rPr>
          <w:rStyle w:val="Emphasis"/>
        </w:rPr>
        <w:t xml:space="preserve">First, </w:t>
      </w:r>
      <w:r w:rsidRPr="00AD00F6">
        <w:rPr>
          <w:sz w:val="14"/>
        </w:rPr>
        <w:t xml:space="preserve">we should note that the extinction of the human race is an extremely high stakes moral issue. Humanity could be around for a very long time: if humans survive as long as the median mammal species, we will last another two million years. On this estimate, the number of humans in existence in the The future, given that we don’t go extinct any time soon, would be 2×10^14. So if it is good to bring new people into existence, then </w:t>
      </w:r>
      <w:r w:rsidRPr="00C93C25">
        <w:rPr>
          <w:rStyle w:val="Emphasis"/>
          <w:highlight w:val="green"/>
        </w:rPr>
        <w:t>it’s very good to prevent human extinction</w:t>
      </w:r>
      <w:r w:rsidRPr="006D5C12">
        <w:rPr>
          <w:rStyle w:val="Emphasis"/>
        </w:rPr>
        <w:t xml:space="preserve">. </w:t>
      </w:r>
      <w:r w:rsidRPr="009C4DB5">
        <w:rPr>
          <w:rStyle w:val="Emphasis"/>
        </w:rPr>
        <w:t>Second</w:t>
      </w:r>
      <w:r w:rsidRPr="005574F3">
        <w:rPr>
          <w:rStyle w:val="Emphasis"/>
        </w:rPr>
        <w:t>,</w:t>
      </w:r>
      <w:r w:rsidRPr="006D5C12">
        <w:rPr>
          <w:rStyle w:val="Emphasis"/>
        </w:rPr>
        <w:t xml:space="preserve"> human </w:t>
      </w:r>
      <w:r w:rsidRPr="00C93C25">
        <w:rPr>
          <w:rStyle w:val="Emphasis"/>
          <w:highlight w:val="green"/>
        </w:rPr>
        <w:t xml:space="preserve">extinction is </w:t>
      </w:r>
      <w:r w:rsidRPr="005574F3">
        <w:rPr>
          <w:rStyle w:val="Emphasis"/>
        </w:rPr>
        <w:t>by its nature</w:t>
      </w:r>
      <w:r w:rsidRPr="00C93C25">
        <w:rPr>
          <w:rStyle w:val="Emphasis"/>
          <w:highlight w:val="green"/>
        </w:rPr>
        <w:t xml:space="preserve"> an irreversible scenario</w:t>
      </w:r>
      <w:r w:rsidRPr="006D5C12">
        <w:rPr>
          <w:rStyle w:val="Emphasis"/>
        </w:rPr>
        <w:t xml:space="preserve">. </w:t>
      </w:r>
      <w:r w:rsidRPr="00C93C25">
        <w:rPr>
          <w:rStyle w:val="Emphasis"/>
          <w:highlight w:val="green"/>
        </w:rPr>
        <w:t xml:space="preserve">If we continue to exist, </w:t>
      </w:r>
      <w:r w:rsidRPr="005574F3">
        <w:rPr>
          <w:rStyle w:val="Emphasis"/>
        </w:rPr>
        <w:t>then</w:t>
      </w:r>
      <w:r w:rsidRPr="00C93C25">
        <w:rPr>
          <w:rStyle w:val="Emphasis"/>
          <w:highlight w:val="green"/>
        </w:rPr>
        <w:t xml:space="preserve"> we always have the option of letting ourselves go extinct in the future</w:t>
      </w:r>
      <w:r w:rsidRPr="006D5C12">
        <w:rPr>
          <w:rStyle w:val="Emphasis"/>
        </w:rPr>
        <w:t xml:space="preserve"> (or, </w:t>
      </w:r>
      <w:r w:rsidRPr="00AD00F6">
        <w:rPr>
          <w:sz w:val="14"/>
        </w:rPr>
        <w:t xml:space="preserve">perhaps more realistically, of considerably reducing population size). </w:t>
      </w:r>
      <w:r w:rsidRPr="00C93C25">
        <w:rPr>
          <w:rStyle w:val="Emphasis"/>
          <w:highlight w:val="green"/>
        </w:rPr>
        <w:t xml:space="preserve">But if we go extinct, then we can’t </w:t>
      </w:r>
      <w:r w:rsidRPr="005574F3">
        <w:rPr>
          <w:rStyle w:val="Emphasis"/>
        </w:rPr>
        <w:t xml:space="preserve">magically </w:t>
      </w:r>
      <w:r w:rsidRPr="00C93C25">
        <w:rPr>
          <w:rStyle w:val="Emphasis"/>
          <w:highlight w:val="green"/>
        </w:rPr>
        <w:t xml:space="preserve">bring ourselves back </w:t>
      </w:r>
      <w:r w:rsidRPr="005574F3">
        <w:rPr>
          <w:rStyle w:val="Emphasis"/>
        </w:rPr>
        <w:t>into existence at a later date</w:t>
      </w:r>
      <w:r w:rsidRPr="009C4DB5">
        <w:rPr>
          <w:rStyle w:val="Emphasis"/>
        </w:rPr>
        <w:t>. Third</w:t>
      </w:r>
      <w:r w:rsidRPr="00C93C25">
        <w:rPr>
          <w:rStyle w:val="Emphasis"/>
          <w:highlight w:val="green"/>
        </w:rPr>
        <w:t xml:space="preserve">, we should expect ourselves to progress, morally, </w:t>
      </w:r>
      <w:r w:rsidRPr="005574F3">
        <w:rPr>
          <w:rStyle w:val="Emphasis"/>
        </w:rPr>
        <w:t>over the next few centuries,</w:t>
      </w:r>
      <w:r w:rsidRPr="00C93C25">
        <w:rPr>
          <w:rStyle w:val="Emphasis"/>
          <w:highlight w:val="green"/>
        </w:rPr>
        <w:t xml:space="preserve"> as we have progressed in the past. So </w:t>
      </w:r>
      <w:r w:rsidRPr="005574F3">
        <w:rPr>
          <w:rStyle w:val="Emphasis"/>
        </w:rPr>
        <w:t xml:space="preserve">we should expect </w:t>
      </w:r>
      <w:r w:rsidRPr="00C93C25">
        <w:rPr>
          <w:rStyle w:val="Emphasis"/>
          <w:highlight w:val="green"/>
        </w:rPr>
        <w:t>that in a few centuries’ time we will have better evidence about how to evaluate human extinction than we currently have</w:t>
      </w:r>
      <w:r w:rsidRPr="006D5C12">
        <w:rPr>
          <w:rStyle w:val="Emphasis"/>
        </w:rPr>
        <w:t xml:space="preserve">. </w:t>
      </w:r>
      <w:r w:rsidRPr="00AD00F6">
        <w:rPr>
          <w:sz w:val="14"/>
        </w:rPr>
        <w:t>Given these three factors, it would be better to prevent the near-term extinction of the human race, even if we thought that the extinction of the human race would actually be a very good thing. To make this concrete, I’ll give the following simple but illustrative model. Suppose that we have 0.8 credence that it is a bad thing to produce new people, and 0.2 certain that it’s a good thing to produce new people;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 if we let the human race continue and did research for 300 years, we would [to] know for certain whether or not additional people are of positive or negative value.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there’s also a 20% chance of a gain of 2×(10^14), the expected value of which is 4×(10^13). That is, in expected value terms, the cost of waiting for a few hundred years is vanishingly small compared with the benefit of keeping one’s options open while one gains new information</w:t>
      </w:r>
      <w:r>
        <w:rPr>
          <w:sz w:val="14"/>
        </w:rPr>
        <w:t>.</w:t>
      </w:r>
    </w:p>
    <w:p w14:paraId="7DFC90DD" w14:textId="77777777" w:rsidR="007E6B07" w:rsidRDefault="007E6B07" w:rsidP="007E6B07">
      <w:pPr>
        <w:pStyle w:val="Heading4"/>
        <w:ind w:left="720"/>
      </w:pPr>
      <w:r>
        <w:t>B] Math: Regardless of probability, extinction o/w; 1% of infinity is still infinity</w:t>
      </w:r>
    </w:p>
    <w:p w14:paraId="5D4E5C34" w14:textId="77777777" w:rsidR="007E6B07" w:rsidRPr="007C46AA" w:rsidRDefault="007E6B07" w:rsidP="007E6B07"/>
    <w:p w14:paraId="223422B7" w14:textId="77777777" w:rsidR="007E6B07" w:rsidRPr="00E679DD" w:rsidRDefault="007E6B07" w:rsidP="007E6B07">
      <w:pPr>
        <w:pStyle w:val="Heading4"/>
      </w:pPr>
      <w:r>
        <w:t>3] Actor Specificity</w:t>
      </w:r>
    </w:p>
    <w:p w14:paraId="45248891" w14:textId="77777777" w:rsidR="007E6B07" w:rsidRDefault="007E6B07" w:rsidP="007E6B07">
      <w:pPr>
        <w:pStyle w:val="Heading4"/>
        <w:ind w:left="720"/>
      </w:pPr>
      <w:r w:rsidRPr="006F699A">
        <w:t xml:space="preserve">A] </w:t>
      </w:r>
      <w:r>
        <w:t>Policymakers only know aggregations and therefore can’t morally deliberate without being infinitely regressive</w:t>
      </w:r>
    </w:p>
    <w:p w14:paraId="25980476" w14:textId="77777777" w:rsidR="007E6B07" w:rsidRPr="007509B7" w:rsidRDefault="007E6B07" w:rsidP="007E6B07">
      <w:pPr>
        <w:pStyle w:val="Heading4"/>
        <w:ind w:left="720"/>
      </w:pPr>
      <w:r>
        <w:t>B] Other frameworks can’t be used to determine if the rez is moral if they are impossible to implement</w:t>
      </w:r>
    </w:p>
    <w:p w14:paraId="53EFD7EA" w14:textId="77777777" w:rsidR="007E6B07" w:rsidRDefault="007E6B07" w:rsidP="007E6B07">
      <w:pPr>
        <w:pStyle w:val="Heading4"/>
      </w:pPr>
      <w:r>
        <w:t>4] TJF’s</w:t>
      </w:r>
    </w:p>
    <w:p w14:paraId="333B1CED" w14:textId="77777777" w:rsidR="007E6B07" w:rsidRDefault="007E6B07" w:rsidP="007E6B07">
      <w:pPr>
        <w:pStyle w:val="Heading4"/>
        <w:ind w:left="720"/>
      </w:pPr>
      <w:r>
        <w:t>A] Frameworks must be theoretically justified because it leads to out of round terminal impacts like education</w:t>
      </w:r>
    </w:p>
    <w:p w14:paraId="7DD17FAB" w14:textId="77777777" w:rsidR="007E6B07" w:rsidRDefault="007E6B07" w:rsidP="007E6B07">
      <w:pPr>
        <w:pStyle w:val="Heading4"/>
        <w:ind w:left="720"/>
      </w:pPr>
      <w:r>
        <w:t xml:space="preserve">B] TJF’s come first because they’re a meta-constraint on your ability to run your framework </w:t>
      </w:r>
    </w:p>
    <w:p w14:paraId="691BBF93" w14:textId="77777777" w:rsidR="007E6B07" w:rsidRDefault="007E6B07" w:rsidP="007E6B07">
      <w:pPr>
        <w:pStyle w:val="Heading4"/>
        <w:ind w:left="720"/>
      </w:pPr>
      <w:r>
        <w:t>C] Accessibility: Util is accessible to novices because they’re familiar with consequential moral calculus- o/w on education because more people doing debate the more people gain education</w:t>
      </w:r>
    </w:p>
    <w:p w14:paraId="68915F5D" w14:textId="77777777" w:rsidR="007E6B07" w:rsidRPr="007509B7" w:rsidRDefault="007E6B07" w:rsidP="007E6B07">
      <w:pPr>
        <w:pStyle w:val="Heading4"/>
        <w:ind w:left="720"/>
      </w:pPr>
      <w:r>
        <w:t>D] Topic Research: Lit base grounded in empirics allows for wider ground and more clash which is key to education</w:t>
      </w:r>
    </w:p>
    <w:p w14:paraId="2C046161" w14:textId="77777777" w:rsidR="007E6B07" w:rsidRPr="00B0439A" w:rsidRDefault="007E6B07" w:rsidP="007E6B07">
      <w:pPr>
        <w:pStyle w:val="Heading4"/>
      </w:pPr>
      <w:r>
        <w:t>5] Lexical Prerequisite: A subject must be alive in order to engage in ethics- bodily security is a prior question to ethical theories</w:t>
      </w:r>
    </w:p>
    <w:p w14:paraId="3F18A3F9" w14:textId="77777777" w:rsidR="007E6B07" w:rsidRDefault="007E6B07" w:rsidP="007E6B07">
      <w:pPr>
        <w:pStyle w:val="Heading4"/>
      </w:pPr>
      <w:r>
        <w:t>6] Indicts don’t link</w:t>
      </w:r>
    </w:p>
    <w:p w14:paraId="2F576A37" w14:textId="77777777" w:rsidR="007E6B07" w:rsidRDefault="007E6B07" w:rsidP="007E6B07">
      <w:pPr>
        <w:pStyle w:val="Heading4"/>
        <w:ind w:left="720"/>
      </w:pPr>
      <w:r>
        <w:t xml:space="preserve">A] Aggregation works- that’s what impact calc is for, it’s a matter of weighing </w:t>
      </w:r>
    </w:p>
    <w:p w14:paraId="479282E4" w14:textId="77777777" w:rsidR="007E6B07" w:rsidRDefault="007E6B07" w:rsidP="007E6B07">
      <w:pPr>
        <w:pStyle w:val="Heading4"/>
        <w:ind w:left="720"/>
      </w:pPr>
      <w:r>
        <w:t>B] Stemming consequences is false- we can calculate events in terms of experimental or theoretical probability- we can calculate 2+2 with 100% certainty</w:t>
      </w:r>
    </w:p>
    <w:p w14:paraId="5AB44689" w14:textId="77777777" w:rsidR="007E6B07" w:rsidRDefault="007E6B07" w:rsidP="007E6B07">
      <w:pPr>
        <w:pStyle w:val="Heading4"/>
        <w:ind w:left="720"/>
      </w:pPr>
      <w:r>
        <w:t>C] Induction works- We can predict the future based on the past with certainty</w:t>
      </w:r>
    </w:p>
    <w:p w14:paraId="5102CA37" w14:textId="77777777" w:rsidR="007E6B07" w:rsidRDefault="007E6B07" w:rsidP="007E6B07">
      <w:pPr>
        <w:pStyle w:val="Heading4"/>
      </w:pPr>
      <w:r>
        <w:t>7] Ideal theory fails</w:t>
      </w:r>
    </w:p>
    <w:p w14:paraId="73146EA7" w14:textId="77777777" w:rsidR="007E6B07" w:rsidRDefault="007E6B07" w:rsidP="007E6B07">
      <w:pPr>
        <w:pStyle w:val="Heading4"/>
      </w:pPr>
      <w:r>
        <w:tab/>
        <w:t>A] Too abstract to guide action and therefore fails as an ethic- they can’t prove its feasible for the USFG to follow</w:t>
      </w:r>
    </w:p>
    <w:p w14:paraId="71E5F23A" w14:textId="77777777" w:rsidR="007E6B07" w:rsidRDefault="007E6B07" w:rsidP="007E6B07">
      <w:pPr>
        <w:pStyle w:val="Heading4"/>
      </w:pPr>
      <w:r>
        <w:tab/>
        <w:t>B] Destroys topic education- every debate would be about ethics- outweighs on portability and a prior question to framing</w:t>
      </w:r>
    </w:p>
    <w:p w14:paraId="1D8A9B20" w14:textId="77777777" w:rsidR="007E6B07" w:rsidRDefault="007E6B07" w:rsidP="007E6B07">
      <w:pPr>
        <w:pStyle w:val="Heading4"/>
      </w:pPr>
      <w:r>
        <w:t>8] Use epistemic modesty</w:t>
      </w:r>
    </w:p>
    <w:p w14:paraId="696DDE6F" w14:textId="77777777" w:rsidR="007E6B07" w:rsidRDefault="007E6B07" w:rsidP="007E6B07">
      <w:pPr>
        <w:pStyle w:val="Heading4"/>
        <w:ind w:left="720"/>
      </w:pPr>
      <w:r>
        <w:t>A] Critical thinking: Weighing between offense under different frameworks is a good thought exercise- o/w on portability</w:t>
      </w:r>
    </w:p>
    <w:p w14:paraId="36FB30ED" w14:textId="77777777" w:rsidR="007E6B07" w:rsidRPr="007509B7" w:rsidRDefault="007E6B07" w:rsidP="007E6B07">
      <w:pPr>
        <w:pStyle w:val="Heading4"/>
        <w:ind w:left="720"/>
      </w:pPr>
      <w:r>
        <w:t>B] Real World Ed: People aren’t epistemically certain- they deliberate based on what they know</w:t>
      </w:r>
    </w:p>
    <w:p w14:paraId="5D90BD73" w14:textId="77777777" w:rsidR="007E6B07" w:rsidRPr="00493C85" w:rsidRDefault="007E6B07" w:rsidP="007E6B07"/>
    <w:p w14:paraId="14C0DE50" w14:textId="77777777" w:rsidR="007E6B07" w:rsidRDefault="007E6B07" w:rsidP="007E6B07">
      <w:pPr>
        <w:pStyle w:val="Heading3"/>
      </w:pPr>
      <w:r>
        <w:t>UV (0:30)</w:t>
      </w:r>
    </w:p>
    <w:p w14:paraId="461D6E5E" w14:textId="77777777" w:rsidR="007E6B07" w:rsidRDefault="007E6B07" w:rsidP="007E6B07">
      <w:pPr>
        <w:pStyle w:val="Heading4"/>
      </w:pPr>
      <w:r>
        <w:t>1] I get 1AR theory- key to fairness</w:t>
      </w:r>
    </w:p>
    <w:p w14:paraId="721FD4AD" w14:textId="77777777" w:rsidR="007E6B07" w:rsidRDefault="007E6B07" w:rsidP="007E6B07">
      <w:pPr>
        <w:pStyle w:val="Heading4"/>
        <w:ind w:firstLine="720"/>
      </w:pPr>
      <w:r>
        <w:t xml:space="preserve">A] Without checks the 1NC can be infinitely abusive </w:t>
      </w:r>
    </w:p>
    <w:p w14:paraId="4A2EEA75" w14:textId="77777777" w:rsidR="007E6B07" w:rsidRDefault="007E6B07" w:rsidP="007E6B07">
      <w:pPr>
        <w:pStyle w:val="Heading4"/>
        <w:ind w:firstLine="720"/>
      </w:pPr>
      <w:r>
        <w:t>B] Allows for reciprocity since the 1N gets theory</w:t>
      </w:r>
    </w:p>
    <w:p w14:paraId="04E55CDB" w14:textId="77777777" w:rsidR="007E6B07" w:rsidRDefault="007E6B07" w:rsidP="007E6B07">
      <w:pPr>
        <w:pStyle w:val="Heading4"/>
      </w:pPr>
      <w:r>
        <w:t>2] 1AR theory is the highest layer of the debate</w:t>
      </w:r>
    </w:p>
    <w:p w14:paraId="6E27E292" w14:textId="77777777" w:rsidR="007E6B07" w:rsidRDefault="007E6B07" w:rsidP="007E6B07">
      <w:pPr>
        <w:pStyle w:val="Heading4"/>
        <w:ind w:left="720"/>
      </w:pPr>
      <w:r>
        <w:t>A] The 1AR is too short to cover substance and solve abuse</w:t>
      </w:r>
    </w:p>
    <w:p w14:paraId="0B2BF0E8" w14:textId="77777777" w:rsidR="007E6B07" w:rsidRDefault="007E6B07" w:rsidP="007E6B07">
      <w:pPr>
        <w:pStyle w:val="Heading4"/>
      </w:pPr>
      <w:r>
        <w:tab/>
        <w:t>B] Uplayering 1AR shells with the NC makes it impossible to solve abuse</w:t>
      </w:r>
    </w:p>
    <w:p w14:paraId="2FC59D1E" w14:textId="77777777" w:rsidR="007E6B07" w:rsidRDefault="007E6B07" w:rsidP="007E6B07">
      <w:pPr>
        <w:pStyle w:val="Heading4"/>
      </w:pPr>
      <w:r>
        <w:t>3] 1AR theory is</w:t>
      </w:r>
    </w:p>
    <w:p w14:paraId="4B296183" w14:textId="77777777" w:rsidR="007E6B07" w:rsidRDefault="007E6B07" w:rsidP="007E6B07">
      <w:pPr>
        <w:pStyle w:val="Heading4"/>
      </w:pPr>
      <w:r>
        <w:tab/>
        <w:t>A] Drop the debater to deter further abuse</w:t>
      </w:r>
    </w:p>
    <w:p w14:paraId="0D8EC1B9" w14:textId="77777777" w:rsidR="007E6B07" w:rsidRDefault="007E6B07" w:rsidP="007E6B07">
      <w:pPr>
        <w:pStyle w:val="Heading4"/>
        <w:ind w:left="720"/>
      </w:pPr>
      <w:r>
        <w:t>B] Competing interps- 1) reasonability starts a race to the bottom where debaters will try to get away with the most abuse possible 2) bright lines collapse to interps but are more vague 3) competing interps leads to norm setting which allows for better models of debate</w:t>
      </w:r>
    </w:p>
    <w:p w14:paraId="38AA9599" w14:textId="77777777" w:rsidR="007E6B07" w:rsidRPr="000C3728" w:rsidRDefault="007E6B07" w:rsidP="007E6B07">
      <w:pPr>
        <w:pStyle w:val="Heading4"/>
        <w:ind w:left="720"/>
      </w:pPr>
      <w:r>
        <w:t>C] No RVI’s- 1) illogical to vote us down for being fair 2) no time skew if there’s no abuse story 3) chilling effect deters norm setting since people will always lose to better theory debaters 4) people will bait theory with abuse 5) doesn’t deter friv theory, cx has less friv and rvi’s</w:t>
      </w:r>
    </w:p>
    <w:p w14:paraId="0339DBB0" w14:textId="77777777" w:rsidR="007E6B07" w:rsidRDefault="007E6B07" w:rsidP="007E6B07">
      <w:pPr>
        <w:pStyle w:val="Heading4"/>
      </w:pPr>
      <w:r>
        <w:t>4]  Presumption affirms</w:t>
      </w:r>
    </w:p>
    <w:p w14:paraId="5DAD9EE4" w14:textId="77777777" w:rsidR="007E6B07" w:rsidRDefault="007E6B07" w:rsidP="007E6B07">
      <w:pPr>
        <w:pStyle w:val="Heading4"/>
        <w:ind w:left="720"/>
      </w:pPr>
      <w:r>
        <w:t>A] If we don’t assume statements to be true then we can’t start a strand of reasoning and knowledge would be impossible</w:t>
      </w:r>
    </w:p>
    <w:p w14:paraId="68B57442" w14:textId="77777777" w:rsidR="007E6B07" w:rsidRDefault="007E6B07" w:rsidP="007E6B07">
      <w:pPr>
        <w:pStyle w:val="Heading4"/>
        <w:ind w:left="720"/>
      </w:pPr>
      <w:r>
        <w:t>B] We presume statements true more often than false- if I tell you my name is kyren you’d believe me</w:t>
      </w:r>
    </w:p>
    <w:p w14:paraId="1439FA3F" w14:textId="77777777" w:rsidR="007E6B07" w:rsidRDefault="007E6B07" w:rsidP="007E6B07">
      <w:pPr>
        <w:pStyle w:val="Heading4"/>
        <w:ind w:firstLine="720"/>
      </w:pPr>
      <w:r>
        <w:t>C] Affirming is harder- 4-6-3 time skew and ground disparity</w:t>
      </w:r>
    </w:p>
    <w:p w14:paraId="0F41F671" w14:textId="77777777" w:rsidR="007E6B07" w:rsidRDefault="007E6B07" w:rsidP="007E6B07">
      <w:pPr>
        <w:pStyle w:val="Heading4"/>
      </w:pPr>
      <w:r>
        <w:tab/>
        <w:t>D] Neg args presuppose the aff being true to indict it</w:t>
      </w:r>
    </w:p>
    <w:p w14:paraId="436D928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B03AF3"/>
    <w:multiLevelType w:val="hybridMultilevel"/>
    <w:tmpl w:val="5836785E"/>
    <w:lvl w:ilvl="0" w:tplc="312A69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77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7E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2B2"/>
    <w:rsid w:val="0047482C"/>
    <w:rsid w:val="00475436"/>
    <w:rsid w:val="00475564"/>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6B07"/>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3E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53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8DAF31"/>
  <w14:defaultImageDpi w14:val="300"/>
  <w15:docId w15:val="{D7753530-8610-5B49-B03D-F66F06978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6B0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077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77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Text"/>
    <w:basedOn w:val="Normal"/>
    <w:next w:val="Normal"/>
    <w:link w:val="Heading3Char"/>
    <w:uiPriority w:val="9"/>
    <w:unhideWhenUsed/>
    <w:qFormat/>
    <w:rsid w:val="003077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ta,CD - Cite,Ta,t"/>
    <w:basedOn w:val="Normal"/>
    <w:next w:val="Normal"/>
    <w:link w:val="Heading4Char"/>
    <w:uiPriority w:val="9"/>
    <w:unhideWhenUsed/>
    <w:qFormat/>
    <w:rsid w:val="003077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077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77E1"/>
  </w:style>
  <w:style w:type="character" w:customStyle="1" w:styleId="Heading1Char">
    <w:name w:val="Heading 1 Char"/>
    <w:aliases w:val="Pocket Char"/>
    <w:basedOn w:val="DefaultParagraphFont"/>
    <w:link w:val="Heading1"/>
    <w:uiPriority w:val="9"/>
    <w:rsid w:val="003077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77E1"/>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3077E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3077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077E1"/>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3077E1"/>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3077E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077E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C"/>
    <w:basedOn w:val="DefaultParagraphFont"/>
    <w:link w:val="Card"/>
    <w:uiPriority w:val="99"/>
    <w:unhideWhenUsed/>
    <w:rsid w:val="003077E1"/>
    <w:rPr>
      <w:color w:val="auto"/>
      <w:u w:val="none"/>
    </w:rPr>
  </w:style>
  <w:style w:type="paragraph" w:styleId="DocumentMap">
    <w:name w:val="Document Map"/>
    <w:basedOn w:val="Normal"/>
    <w:link w:val="DocumentMapChar"/>
    <w:uiPriority w:val="99"/>
    <w:semiHidden/>
    <w:unhideWhenUsed/>
    <w:rsid w:val="003077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77E1"/>
    <w:rPr>
      <w:rFonts w:ascii="Lucida Grande" w:hAnsi="Lucida Grande" w:cs="Lucida Grande"/>
    </w:rPr>
  </w:style>
  <w:style w:type="paragraph" w:customStyle="1" w:styleId="Emphasis1">
    <w:name w:val="Emphasis1"/>
    <w:basedOn w:val="Normal"/>
    <w:link w:val="Emphasis"/>
    <w:uiPriority w:val="20"/>
    <w:qFormat/>
    <w:rsid w:val="007E6B0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7E6B0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7E6B07"/>
    <w:rPr>
      <w:b/>
      <w:iCs/>
      <w:u w:val="single"/>
    </w:rPr>
  </w:style>
  <w:style w:type="paragraph" w:styleId="ListParagraph">
    <w:name w:val="List Paragraph"/>
    <w:basedOn w:val="Normal"/>
    <w:uiPriority w:val="34"/>
    <w:qFormat/>
    <w:rsid w:val="007E6B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turedirections.org.au/workshop-papers/537-international-conflict-triggers-and-potential-conflict-points-resulting-from-food-and-water-insecurity.html" TargetMode="External"/><Relationship Id="rId18" Type="http://schemas.openxmlformats.org/officeDocument/2006/relationships/hyperlink" Target="https://www.orfonline.org/research/if-space-is-the-province-of-mankind-who-owns-its-resources-4756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nmarsat.com/blog/enabling-the-connected-farm-the-importance-of-satellite-communications/" TargetMode="External"/><Relationship Id="rId17" Type="http://schemas.openxmlformats.org/officeDocument/2006/relationships/hyperlink" Target="https://www.express.co.uk/news/science/916405/ozone-layer-destroyed-recovering-mass-extinction-dinosaurs" TargetMode="External"/><Relationship Id="rId2" Type="http://schemas.openxmlformats.org/officeDocument/2006/relationships/customXml" Target="../customXml/item2.xml"/><Relationship Id="rId16" Type="http://schemas.openxmlformats.org/officeDocument/2006/relationships/hyperlink" Target="https://letters2president.org/letters/2431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herkaye.medium.com/kessler-syndrome-what-happens-when-satellites-collide-1b571ca3c47e" TargetMode="External"/><Relationship Id="rId5" Type="http://schemas.openxmlformats.org/officeDocument/2006/relationships/numbering" Target="numbering.xml"/><Relationship Id="rId15" Type="http://schemas.openxmlformats.org/officeDocument/2006/relationships/hyperlink" Target="https://www.space.com/starlink-satellite-reentry-ozone-depletion-atmosphere" TargetMode="Externa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www.orfonline.org/research/if-space-is-the-province-of-mankind-who-owns-its-resources-47561/"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s://public.wmo.int/en/media/news/ozone-layer-recovery-environmental-success-sto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enkhair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BE281E-CAA4-FC44-A5E9-39A5C7DA33C2}">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10441</Words>
  <Characters>59518</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69820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Kyren.K1</cp:lastModifiedBy>
  <cp:revision>2</cp:revision>
  <dcterms:created xsi:type="dcterms:W3CDTF">2022-02-20T22:33:00Z</dcterms:created>
  <dcterms:modified xsi:type="dcterms:W3CDTF">2022-02-20T22:33:00Z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