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B4841" w14:textId="1A5BE778" w:rsidR="00A37B64" w:rsidRPr="00925848" w:rsidRDefault="00A37B64" w:rsidP="00925848">
      <w:pPr>
        <w:spacing w:after="0" w:line="240" w:lineRule="auto"/>
        <w:rPr>
          <w:rFonts w:ascii="Times New Roman" w:eastAsia="Times New Roman" w:hAnsi="Times New Roman" w:cs="Times New Roman"/>
          <w:sz w:val="24"/>
        </w:rPr>
      </w:pPr>
      <w:proofErr w:type="spellStart"/>
      <w:r w:rsidRPr="00C8235E">
        <w:rPr>
          <w:rFonts w:eastAsia="Times New Roman"/>
          <w:b/>
          <w:bCs/>
          <w:color w:val="000000"/>
          <w:sz w:val="26"/>
          <w:szCs w:val="26"/>
        </w:rPr>
        <w:t>Interp</w:t>
      </w:r>
      <w:proofErr w:type="spellEnd"/>
      <w:r w:rsidRPr="00C8235E">
        <w:rPr>
          <w:rFonts w:eastAsia="Times New Roman"/>
          <w:b/>
          <w:bCs/>
          <w:color w:val="000000"/>
          <w:sz w:val="26"/>
          <w:szCs w:val="26"/>
        </w:rPr>
        <w:t>:</w:t>
      </w:r>
      <w:r w:rsidR="00F908E3" w:rsidRPr="00F908E3">
        <w:rPr>
          <w:rFonts w:ascii="Open Sans" w:hAnsi="Open Sans" w:cs="Open Sans"/>
          <w:color w:val="333333"/>
          <w:sz w:val="21"/>
          <w:szCs w:val="21"/>
          <w:shd w:val="clear" w:color="auto" w:fill="FFFFFF"/>
        </w:rPr>
        <w:t xml:space="preserve"> </w:t>
      </w:r>
      <w:r w:rsidR="00F908E3">
        <w:rPr>
          <w:rFonts w:eastAsiaTheme="majorEastAsia" w:cstheme="majorBidi"/>
          <w:b/>
          <w:bCs/>
          <w:sz w:val="26"/>
          <w:szCs w:val="26"/>
        </w:rPr>
        <w:t>T</w:t>
      </w:r>
      <w:r w:rsidR="00F908E3" w:rsidRPr="00F908E3">
        <w:rPr>
          <w:rFonts w:eastAsiaTheme="majorEastAsia" w:cstheme="majorBidi"/>
          <w:b/>
          <w:bCs/>
          <w:sz w:val="26"/>
          <w:szCs w:val="26"/>
        </w:rPr>
        <w:t>he affirmative debater must disclose the plan text and framework 30 minutes before the round. To clarify, disclosure can occur on the wiki or over messages.</w:t>
      </w:r>
    </w:p>
    <w:p w14:paraId="71DFBBEE" w14:textId="77777777" w:rsidR="00A37B64" w:rsidRDefault="00A37B64" w:rsidP="00A37B64">
      <w:pPr>
        <w:spacing w:before="40" w:after="0" w:line="240" w:lineRule="auto"/>
        <w:outlineLvl w:val="3"/>
        <w:rPr>
          <w:rFonts w:eastAsia="Times New Roman"/>
          <w:b/>
          <w:bCs/>
          <w:color w:val="000000"/>
          <w:sz w:val="26"/>
          <w:szCs w:val="26"/>
        </w:rPr>
      </w:pPr>
    </w:p>
    <w:p w14:paraId="2F397CE4" w14:textId="77777777" w:rsidR="00A37B64" w:rsidRPr="00C8235E" w:rsidRDefault="00A37B64" w:rsidP="00A37B64">
      <w:pPr>
        <w:spacing w:before="40" w:after="0" w:line="240" w:lineRule="auto"/>
        <w:outlineLvl w:val="3"/>
        <w:rPr>
          <w:rFonts w:ascii="Times New Roman" w:eastAsia="Times New Roman" w:hAnsi="Times New Roman" w:cs="Times New Roman"/>
          <w:b/>
          <w:bCs/>
          <w:sz w:val="24"/>
        </w:rPr>
      </w:pPr>
      <w:r w:rsidRPr="00C8235E">
        <w:rPr>
          <w:rFonts w:eastAsia="Times New Roman"/>
          <w:b/>
          <w:bCs/>
          <w:color w:val="000000"/>
          <w:sz w:val="26"/>
          <w:szCs w:val="26"/>
        </w:rPr>
        <w:t xml:space="preserve">1] Evidence Ethics – Disclosure is the only way to verify that cards aren’t miscut or highlighted or bracketed unethically. That’s a voter – maintaining ethical </w:t>
      </w:r>
      <w:proofErr w:type="spellStart"/>
      <w:r w:rsidRPr="00C8235E">
        <w:rPr>
          <w:rFonts w:eastAsia="Times New Roman"/>
          <w:b/>
          <w:bCs/>
          <w:color w:val="000000"/>
          <w:sz w:val="26"/>
          <w:szCs w:val="26"/>
        </w:rPr>
        <w:t>ev</w:t>
      </w:r>
      <w:proofErr w:type="spellEnd"/>
      <w:r w:rsidRPr="00C8235E">
        <w:rPr>
          <w:rFonts w:eastAsia="Times New Roman"/>
          <w:b/>
          <w:bCs/>
          <w:color w:val="000000"/>
          <w:sz w:val="26"/>
          <w:szCs w:val="26"/>
        </w:rPr>
        <w:t xml:space="preserve"> practices is key to being good academics and we should be able to verify you didn’t cheat</w:t>
      </w:r>
    </w:p>
    <w:p w14:paraId="4B79122A" w14:textId="77777777" w:rsidR="00A37B64" w:rsidRPr="00C8235E" w:rsidRDefault="00A37B64" w:rsidP="00A37B64">
      <w:pPr>
        <w:spacing w:before="40" w:after="0" w:line="240" w:lineRule="auto"/>
        <w:outlineLvl w:val="3"/>
        <w:rPr>
          <w:rFonts w:ascii="Times New Roman" w:eastAsia="Times New Roman" w:hAnsi="Times New Roman" w:cs="Times New Roman"/>
          <w:b/>
          <w:bCs/>
          <w:sz w:val="24"/>
        </w:rPr>
      </w:pPr>
      <w:r w:rsidRPr="00C8235E">
        <w:rPr>
          <w:rFonts w:eastAsia="Times New Roman"/>
          <w:b/>
          <w:bCs/>
          <w:color w:val="000000"/>
          <w:sz w:val="26"/>
          <w:szCs w:val="26"/>
        </w:rPr>
        <w:t xml:space="preserve">2] Depth of clash – allows debaters to have </w:t>
      </w:r>
      <w:r w:rsidRPr="00C8235E">
        <w:rPr>
          <w:rFonts w:eastAsia="Times New Roman"/>
          <w:b/>
          <w:bCs/>
          <w:color w:val="000000"/>
          <w:sz w:val="26"/>
          <w:szCs w:val="26"/>
          <w:u w:val="single"/>
        </w:rPr>
        <w:t>specific</w:t>
      </w:r>
      <w:r w:rsidRPr="00C8235E">
        <w:rPr>
          <w:rFonts w:eastAsia="Times New Roman"/>
          <w:b/>
          <w:bCs/>
          <w:color w:val="000000"/>
          <w:sz w:val="26"/>
          <w:szCs w:val="26"/>
        </w:rPr>
        <w:t xml:space="preserve"> researched objections to the 1AC evidence – that leads to better </w:t>
      </w:r>
      <w:proofErr w:type="spellStart"/>
      <w:r w:rsidRPr="00C8235E">
        <w:rPr>
          <w:rFonts w:eastAsia="Times New Roman"/>
          <w:b/>
          <w:bCs/>
          <w:color w:val="000000"/>
          <w:sz w:val="26"/>
          <w:szCs w:val="26"/>
        </w:rPr>
        <w:t>ev</w:t>
      </w:r>
      <w:proofErr w:type="spellEnd"/>
      <w:r w:rsidRPr="00C8235E">
        <w:rPr>
          <w:rFonts w:eastAsia="Times New Roman"/>
          <w:b/>
          <w:bCs/>
          <w:color w:val="000000"/>
          <w:sz w:val="26"/>
          <w:szCs w:val="26"/>
        </w:rPr>
        <w:t xml:space="preserve"> comparison – o/</w:t>
      </w:r>
      <w:proofErr w:type="spellStart"/>
      <w:r w:rsidRPr="00C8235E">
        <w:rPr>
          <w:rFonts w:eastAsia="Times New Roman"/>
          <w:b/>
          <w:bCs/>
          <w:color w:val="000000"/>
          <w:sz w:val="26"/>
          <w:szCs w:val="26"/>
        </w:rPr>
        <w:t>ws</w:t>
      </w:r>
      <w:proofErr w:type="spellEnd"/>
      <w:r w:rsidRPr="00C8235E">
        <w:rPr>
          <w:rFonts w:eastAsia="Times New Roman"/>
          <w:b/>
          <w:bCs/>
          <w:color w:val="000000"/>
          <w:sz w:val="26"/>
          <w:szCs w:val="26"/>
        </w:rPr>
        <w:t xml:space="preserve"> because thinking on your feet is non-unique; we still </w:t>
      </w:r>
      <w:proofErr w:type="gramStart"/>
      <w:r w:rsidRPr="00C8235E">
        <w:rPr>
          <w:rFonts w:eastAsia="Times New Roman"/>
          <w:b/>
          <w:bCs/>
          <w:color w:val="000000"/>
          <w:sz w:val="26"/>
          <w:szCs w:val="26"/>
        </w:rPr>
        <w:t>have to</w:t>
      </w:r>
      <w:proofErr w:type="gramEnd"/>
      <w:r w:rsidRPr="00C8235E">
        <w:rPr>
          <w:rFonts w:eastAsia="Times New Roman"/>
          <w:b/>
          <w:bCs/>
          <w:color w:val="000000"/>
          <w:sz w:val="26"/>
          <w:szCs w:val="26"/>
        </w:rPr>
        <w:t xml:space="preserve"> do that for responses and CX</w:t>
      </w:r>
    </w:p>
    <w:p w14:paraId="7EBABF34" w14:textId="77777777" w:rsidR="00A37B64" w:rsidRPr="00C8235E" w:rsidRDefault="00A37B64" w:rsidP="00A37B64">
      <w:pPr>
        <w:spacing w:before="40" w:after="0" w:line="240" w:lineRule="auto"/>
        <w:outlineLvl w:val="3"/>
        <w:rPr>
          <w:rFonts w:ascii="Times New Roman" w:eastAsia="Times New Roman" w:hAnsi="Times New Roman" w:cs="Times New Roman"/>
          <w:b/>
          <w:bCs/>
          <w:sz w:val="24"/>
        </w:rPr>
      </w:pPr>
      <w:r>
        <w:rPr>
          <w:rFonts w:eastAsia="Times New Roman"/>
          <w:b/>
          <w:bCs/>
          <w:color w:val="000000"/>
          <w:sz w:val="26"/>
          <w:szCs w:val="26"/>
        </w:rPr>
        <w:t>3</w:t>
      </w:r>
      <w:r w:rsidRPr="00C8235E">
        <w:rPr>
          <w:rFonts w:eastAsia="Times New Roman"/>
          <w:b/>
          <w:bCs/>
          <w:color w:val="000000"/>
          <w:sz w:val="26"/>
          <w:szCs w:val="26"/>
        </w:rPr>
        <w:t xml:space="preserve">] Reciprocity – they get infinite pre-round prep to write the 1AC and we get </w:t>
      </w:r>
      <w:r w:rsidRPr="00C8235E">
        <w:rPr>
          <w:rFonts w:eastAsia="Times New Roman"/>
          <w:b/>
          <w:bCs/>
          <w:color w:val="000000"/>
          <w:sz w:val="26"/>
          <w:szCs w:val="26"/>
          <w:u w:val="single"/>
        </w:rPr>
        <w:t>none</w:t>
      </w:r>
      <w:r w:rsidRPr="00C8235E">
        <w:rPr>
          <w:rFonts w:eastAsia="Times New Roman"/>
          <w:b/>
          <w:bCs/>
          <w:color w:val="000000"/>
          <w:sz w:val="26"/>
          <w:szCs w:val="26"/>
        </w:rPr>
        <w:t xml:space="preserve"> to research it</w:t>
      </w:r>
    </w:p>
    <w:p w14:paraId="5D4627F3" w14:textId="77777777" w:rsidR="00A37B64" w:rsidRPr="00C8235E" w:rsidRDefault="00A37B64" w:rsidP="00A37B64">
      <w:pPr>
        <w:spacing w:before="40" w:after="0" w:line="240" w:lineRule="auto"/>
        <w:outlineLvl w:val="3"/>
        <w:rPr>
          <w:rFonts w:ascii="Times New Roman" w:eastAsia="Times New Roman" w:hAnsi="Times New Roman" w:cs="Times New Roman"/>
          <w:b/>
          <w:bCs/>
          <w:sz w:val="24"/>
        </w:rPr>
      </w:pPr>
      <w:r>
        <w:rPr>
          <w:rFonts w:eastAsia="Times New Roman"/>
          <w:b/>
          <w:bCs/>
          <w:color w:val="000000"/>
          <w:sz w:val="26"/>
          <w:szCs w:val="26"/>
        </w:rPr>
        <w:t>4</w:t>
      </w:r>
      <w:r w:rsidRPr="00C8235E">
        <w:rPr>
          <w:rFonts w:eastAsia="Times New Roman"/>
          <w:b/>
          <w:bCs/>
          <w:color w:val="000000"/>
          <w:sz w:val="26"/>
          <w:szCs w:val="26"/>
        </w:rPr>
        <w:t xml:space="preserve">] Education – a) their model incentivizes terrible “one-and-done” </w:t>
      </w:r>
      <w:proofErr w:type="spellStart"/>
      <w:r w:rsidRPr="00C8235E">
        <w:rPr>
          <w:rFonts w:eastAsia="Times New Roman"/>
          <w:b/>
          <w:bCs/>
          <w:color w:val="000000"/>
          <w:sz w:val="26"/>
          <w:szCs w:val="26"/>
        </w:rPr>
        <w:t>affs</w:t>
      </w:r>
      <w:proofErr w:type="spellEnd"/>
      <w:r w:rsidRPr="00C8235E">
        <w:rPr>
          <w:rFonts w:eastAsia="Times New Roman"/>
          <w:b/>
          <w:bCs/>
          <w:color w:val="000000"/>
          <w:sz w:val="26"/>
          <w:szCs w:val="26"/>
        </w:rPr>
        <w:t xml:space="preserve"> that are intellectually bankrupt and decrease education – proves they just want the ballot; b) o/</w:t>
      </w:r>
      <w:proofErr w:type="spellStart"/>
      <w:r w:rsidRPr="00C8235E">
        <w:rPr>
          <w:rFonts w:eastAsia="Times New Roman"/>
          <w:b/>
          <w:bCs/>
          <w:color w:val="000000"/>
          <w:sz w:val="26"/>
          <w:szCs w:val="26"/>
        </w:rPr>
        <w:t>ws</w:t>
      </w:r>
      <w:proofErr w:type="spellEnd"/>
      <w:r w:rsidRPr="00C8235E">
        <w:rPr>
          <w:rFonts w:eastAsia="Times New Roman"/>
          <w:b/>
          <w:bCs/>
          <w:color w:val="000000"/>
          <w:sz w:val="26"/>
          <w:szCs w:val="26"/>
        </w:rPr>
        <w:t xml:space="preserve"> claims of innovation because innovation is only valuable </w:t>
      </w:r>
      <w:r w:rsidRPr="00C8235E">
        <w:rPr>
          <w:rFonts w:eastAsia="Times New Roman"/>
          <w:b/>
          <w:bCs/>
          <w:color w:val="000000"/>
          <w:sz w:val="26"/>
          <w:szCs w:val="26"/>
          <w:u w:val="single"/>
        </w:rPr>
        <w:t>if the ideas are valuable</w:t>
      </w:r>
      <w:r w:rsidRPr="00C8235E">
        <w:rPr>
          <w:rFonts w:eastAsia="Times New Roman"/>
          <w:b/>
          <w:bCs/>
          <w:color w:val="000000"/>
          <w:sz w:val="26"/>
          <w:szCs w:val="26"/>
        </w:rPr>
        <w:t>.</w:t>
      </w:r>
    </w:p>
    <w:p w14:paraId="67776B11" w14:textId="77777777" w:rsidR="00A37B64" w:rsidRPr="00C8235E" w:rsidRDefault="00A37B64" w:rsidP="00A37B64">
      <w:pPr>
        <w:spacing w:before="40" w:after="0" w:line="240" w:lineRule="auto"/>
        <w:outlineLvl w:val="3"/>
        <w:rPr>
          <w:rFonts w:ascii="Times New Roman" w:eastAsia="Times New Roman" w:hAnsi="Times New Roman" w:cs="Times New Roman"/>
          <w:b/>
          <w:bCs/>
          <w:sz w:val="24"/>
        </w:rPr>
      </w:pPr>
      <w:r w:rsidRPr="00C8235E">
        <w:rPr>
          <w:rFonts w:eastAsia="Times New Roman"/>
          <w:b/>
          <w:bCs/>
          <w:color w:val="000000"/>
          <w:sz w:val="26"/>
          <w:szCs w:val="26"/>
        </w:rPr>
        <w:t>Voters are education – it’s why schools fund debate – and fairness – that’s a threshold issue because otherwise you have no obligation to fairly evaluate their arguments</w:t>
      </w:r>
    </w:p>
    <w:p w14:paraId="6B536A8D" w14:textId="77777777" w:rsidR="00A37B64" w:rsidRPr="00C8235E" w:rsidRDefault="00A37B64" w:rsidP="00A37B64">
      <w:pPr>
        <w:spacing w:after="0" w:line="240" w:lineRule="auto"/>
        <w:rPr>
          <w:rFonts w:ascii="Times New Roman" w:eastAsia="Times New Roman" w:hAnsi="Times New Roman" w:cs="Times New Roman"/>
          <w:sz w:val="24"/>
        </w:rPr>
      </w:pPr>
    </w:p>
    <w:p w14:paraId="7A2B9B54" w14:textId="77777777" w:rsidR="00A37B64" w:rsidRPr="00C8235E" w:rsidRDefault="00A37B64" w:rsidP="00A37B64">
      <w:pPr>
        <w:spacing w:line="240" w:lineRule="auto"/>
        <w:rPr>
          <w:rFonts w:ascii="Times New Roman" w:eastAsia="Times New Roman" w:hAnsi="Times New Roman" w:cs="Times New Roman"/>
          <w:sz w:val="24"/>
        </w:rPr>
      </w:pPr>
      <w:r w:rsidRPr="00C8235E">
        <w:rPr>
          <w:rFonts w:eastAsia="Times New Roman"/>
          <w:b/>
          <w:bCs/>
          <w:color w:val="000000"/>
          <w:sz w:val="26"/>
          <w:szCs w:val="26"/>
        </w:rPr>
        <w:t>Paradigm issues</w:t>
      </w:r>
    </w:p>
    <w:p w14:paraId="75F2EC4F" w14:textId="77777777" w:rsidR="00A37B64" w:rsidRPr="00C8235E" w:rsidRDefault="00A37B64" w:rsidP="00A37B64">
      <w:pPr>
        <w:spacing w:after="0" w:line="240" w:lineRule="auto"/>
        <w:rPr>
          <w:rFonts w:ascii="Times New Roman" w:eastAsia="Times New Roman" w:hAnsi="Times New Roman" w:cs="Times New Roman"/>
          <w:sz w:val="24"/>
        </w:rPr>
      </w:pPr>
    </w:p>
    <w:p w14:paraId="03608A37" w14:textId="77777777" w:rsidR="00A37B64" w:rsidRPr="00C8235E" w:rsidRDefault="00A37B64" w:rsidP="00A37B64">
      <w:pPr>
        <w:spacing w:line="240" w:lineRule="auto"/>
        <w:rPr>
          <w:rFonts w:ascii="Times New Roman" w:eastAsia="Times New Roman" w:hAnsi="Times New Roman" w:cs="Times New Roman"/>
          <w:sz w:val="24"/>
        </w:rPr>
      </w:pPr>
      <w:r w:rsidRPr="00C8235E">
        <w:rPr>
          <w:rFonts w:eastAsia="Times New Roman"/>
          <w:b/>
          <w:bCs/>
          <w:color w:val="000000"/>
          <w:sz w:val="26"/>
          <w:szCs w:val="26"/>
        </w:rPr>
        <w:t>DTD</w:t>
      </w:r>
    </w:p>
    <w:p w14:paraId="29A308AB" w14:textId="77777777" w:rsidR="00A37B64" w:rsidRPr="00C8235E" w:rsidRDefault="00A37B64" w:rsidP="00A37B64">
      <w:pPr>
        <w:spacing w:line="240" w:lineRule="auto"/>
        <w:rPr>
          <w:rFonts w:ascii="Times New Roman" w:eastAsia="Times New Roman" w:hAnsi="Times New Roman" w:cs="Times New Roman"/>
          <w:sz w:val="24"/>
        </w:rPr>
      </w:pPr>
      <w:r w:rsidRPr="00C8235E">
        <w:rPr>
          <w:rFonts w:eastAsia="Times New Roman"/>
          <w:b/>
          <w:bCs/>
          <w:color w:val="000000"/>
          <w:sz w:val="26"/>
          <w:szCs w:val="26"/>
        </w:rPr>
        <w:t xml:space="preserve">1] Actual abuse - I had to alter my </w:t>
      </w:r>
      <w:proofErr w:type="spellStart"/>
      <w:r w:rsidRPr="00C8235E">
        <w:rPr>
          <w:rFonts w:eastAsia="Times New Roman"/>
          <w:b/>
          <w:bCs/>
          <w:color w:val="000000"/>
          <w:sz w:val="26"/>
          <w:szCs w:val="26"/>
        </w:rPr>
        <w:t>strat</w:t>
      </w:r>
      <w:proofErr w:type="spellEnd"/>
      <w:r w:rsidRPr="00C8235E">
        <w:rPr>
          <w:rFonts w:eastAsia="Times New Roman"/>
          <w:b/>
          <w:bCs/>
          <w:color w:val="000000"/>
          <w:sz w:val="26"/>
          <w:szCs w:val="26"/>
        </w:rPr>
        <w:t xml:space="preserve"> to run theory</w:t>
      </w:r>
    </w:p>
    <w:p w14:paraId="6E9053CC" w14:textId="77777777" w:rsidR="00A37B64" w:rsidRPr="00C8235E" w:rsidRDefault="00A37B64" w:rsidP="00A37B64">
      <w:pPr>
        <w:spacing w:before="40" w:after="0" w:line="240" w:lineRule="auto"/>
        <w:outlineLvl w:val="3"/>
        <w:rPr>
          <w:rFonts w:ascii="Times New Roman" w:eastAsia="Times New Roman" w:hAnsi="Times New Roman" w:cs="Times New Roman"/>
          <w:b/>
          <w:bCs/>
          <w:sz w:val="24"/>
        </w:rPr>
      </w:pPr>
      <w:r w:rsidRPr="00C8235E">
        <w:rPr>
          <w:rFonts w:eastAsia="Times New Roman"/>
          <w:b/>
          <w:bCs/>
          <w:color w:val="000000"/>
          <w:sz w:val="26"/>
          <w:szCs w:val="26"/>
        </w:rPr>
        <w:t>2] Deters future abuse – norm-setting</w:t>
      </w:r>
    </w:p>
    <w:p w14:paraId="31EBA47C" w14:textId="77777777" w:rsidR="00A37B64" w:rsidRPr="00C8235E" w:rsidRDefault="00A37B64" w:rsidP="00A37B64">
      <w:pPr>
        <w:spacing w:before="40" w:after="0" w:line="240" w:lineRule="auto"/>
        <w:outlineLvl w:val="3"/>
        <w:rPr>
          <w:rFonts w:ascii="Times New Roman" w:eastAsia="Times New Roman" w:hAnsi="Times New Roman" w:cs="Times New Roman"/>
          <w:b/>
          <w:bCs/>
          <w:sz w:val="24"/>
        </w:rPr>
      </w:pPr>
      <w:r w:rsidRPr="00C8235E">
        <w:rPr>
          <w:rFonts w:eastAsia="Times New Roman"/>
          <w:b/>
          <w:bCs/>
          <w:color w:val="000000"/>
          <w:sz w:val="26"/>
          <w:szCs w:val="26"/>
        </w:rPr>
        <w:t>3] DTA is DTD – it’s the 1AC</w:t>
      </w:r>
    </w:p>
    <w:p w14:paraId="3811E7C3" w14:textId="77777777" w:rsidR="00A37B64" w:rsidRPr="00C8235E" w:rsidRDefault="00A37B64" w:rsidP="00A37B64">
      <w:pPr>
        <w:spacing w:before="40" w:after="0" w:line="240" w:lineRule="auto"/>
        <w:outlineLvl w:val="3"/>
        <w:rPr>
          <w:rFonts w:ascii="Times New Roman" w:eastAsia="Times New Roman" w:hAnsi="Times New Roman" w:cs="Times New Roman"/>
          <w:b/>
          <w:bCs/>
          <w:sz w:val="24"/>
        </w:rPr>
      </w:pPr>
      <w:r w:rsidRPr="00C8235E">
        <w:rPr>
          <w:rFonts w:eastAsia="Times New Roman"/>
          <w:b/>
          <w:bCs/>
          <w:color w:val="000000"/>
          <w:sz w:val="26"/>
          <w:szCs w:val="26"/>
        </w:rPr>
        <w:t xml:space="preserve">4] At minimum if we’re winning any part of the shell they can’t weigh case; A] lack of preround prep means their truth claims are untested which you should presume them false; B] 1AR extensions look stronger than they really are b/c they kept me from cutting specific evidence to challenge their link chain – that’s a reason </w:t>
      </w:r>
      <w:r w:rsidRPr="00C8235E">
        <w:rPr>
          <w:rFonts w:eastAsia="Times New Roman"/>
          <w:b/>
          <w:bCs/>
          <w:color w:val="000000"/>
          <w:sz w:val="26"/>
          <w:szCs w:val="26"/>
          <w:u w:val="single"/>
        </w:rPr>
        <w:t xml:space="preserve">why new </w:t>
      </w:r>
      <w:proofErr w:type="spellStart"/>
      <w:r w:rsidRPr="00C8235E">
        <w:rPr>
          <w:rFonts w:eastAsia="Times New Roman"/>
          <w:b/>
          <w:bCs/>
          <w:color w:val="000000"/>
          <w:sz w:val="26"/>
          <w:szCs w:val="26"/>
          <w:u w:val="single"/>
        </w:rPr>
        <w:t>affs</w:t>
      </w:r>
      <w:proofErr w:type="spellEnd"/>
      <w:r w:rsidRPr="00C8235E">
        <w:rPr>
          <w:rFonts w:eastAsia="Times New Roman"/>
          <w:b/>
          <w:bCs/>
          <w:color w:val="000000"/>
          <w:sz w:val="26"/>
          <w:szCs w:val="26"/>
          <w:u w:val="single"/>
        </w:rPr>
        <w:t xml:space="preserve"> are bad</w:t>
      </w:r>
      <w:r w:rsidRPr="00C8235E">
        <w:rPr>
          <w:rFonts w:eastAsia="Times New Roman"/>
          <w:b/>
          <w:bCs/>
          <w:color w:val="000000"/>
          <w:sz w:val="26"/>
          <w:szCs w:val="26"/>
        </w:rPr>
        <w:t>, not why the 1AC is true –no “try or die” 2AR</w:t>
      </w:r>
    </w:p>
    <w:p w14:paraId="21F4FEF4" w14:textId="77777777" w:rsidR="00A37B64" w:rsidRPr="00D94D9F" w:rsidRDefault="00A37B64" w:rsidP="00A37B64">
      <w:pPr>
        <w:pStyle w:val="Heading4"/>
        <w:rPr>
          <w:rFonts w:eastAsia="Times New Roman"/>
          <w:color w:val="000000"/>
        </w:rPr>
      </w:pPr>
      <w:r w:rsidRPr="00C8235E">
        <w:rPr>
          <w:rFonts w:eastAsia="Times New Roman"/>
          <w:color w:val="000000"/>
        </w:rPr>
        <w:lastRenderedPageBreak/>
        <w:t xml:space="preserve">Competing </w:t>
      </w:r>
      <w:proofErr w:type="spellStart"/>
      <w:r w:rsidRPr="00C8235E">
        <w:rPr>
          <w:rFonts w:eastAsia="Times New Roman"/>
          <w:color w:val="000000"/>
        </w:rPr>
        <w:t>interps</w:t>
      </w:r>
      <w:proofErr w:type="spellEnd"/>
      <w:r w:rsidRPr="00C8235E">
        <w:rPr>
          <w:rFonts w:eastAsia="Times New Roman"/>
          <w:color w:val="000000"/>
        </w:rPr>
        <w:t xml:space="preserve">: </w:t>
      </w:r>
      <w:r>
        <w:t>Reasonability is arbitrary and encourages judge intervention since there’s no clear norm.</w:t>
      </w:r>
    </w:p>
    <w:p w14:paraId="6ED474E1" w14:textId="54144651" w:rsidR="00A37B64" w:rsidRDefault="00A37B64" w:rsidP="00A37B64">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28DA64BF" w14:textId="43A2D0A4" w:rsidR="00A37B64" w:rsidRDefault="00A37B64" w:rsidP="00A37B64">
      <w:pPr>
        <w:pStyle w:val="Heading1"/>
      </w:pPr>
      <w:r>
        <w:lastRenderedPageBreak/>
        <w:t>2</w:t>
      </w:r>
      <w:r w:rsidRPr="00A37B64">
        <w:rPr>
          <w:vertAlign w:val="superscript"/>
        </w:rPr>
        <w:t>nd</w:t>
      </w:r>
      <w:r>
        <w:t xml:space="preserve"> off</w:t>
      </w:r>
    </w:p>
    <w:p w14:paraId="0C02EE5E" w14:textId="77777777" w:rsidR="00DB250D" w:rsidRDefault="00DB250D" w:rsidP="00DB250D">
      <w:pPr>
        <w:pStyle w:val="Heading1"/>
        <w:pBdr>
          <w:top w:val="single" w:sz="24" w:space="1" w:color="000000"/>
          <w:left w:val="single" w:sz="24" w:space="4" w:color="000000"/>
          <w:bottom w:val="single" w:sz="24" w:space="1" w:color="000000"/>
          <w:right w:val="single" w:sz="24" w:space="4" w:color="000000"/>
        </w:pBdr>
        <w:rPr>
          <w:rFonts w:ascii="Times New Roman" w:hAnsi="Times New Roman" w:cs="Times New Roman"/>
          <w:sz w:val="48"/>
        </w:rPr>
      </w:pPr>
      <w:r>
        <w:rPr>
          <w:rFonts w:cs="Calibri"/>
          <w:color w:val="000000"/>
          <w:szCs w:val="52"/>
        </w:rPr>
        <w:lastRenderedPageBreak/>
        <w:t>1:42</w:t>
      </w:r>
    </w:p>
    <w:p w14:paraId="677F4ED5" w14:textId="77777777" w:rsidR="00DB250D" w:rsidRDefault="00DB250D" w:rsidP="00DB250D">
      <w:pPr>
        <w:pStyle w:val="Heading4"/>
      </w:pPr>
      <w:r>
        <w:rPr>
          <w:rFonts w:cs="Calibri"/>
          <w:color w:val="000000"/>
        </w:rPr>
        <w:t xml:space="preserve">Midterms are super </w:t>
      </w:r>
      <w:proofErr w:type="gramStart"/>
      <w:r>
        <w:rPr>
          <w:rFonts w:cs="Calibri"/>
          <w:color w:val="000000"/>
        </w:rPr>
        <w:t>close</w:t>
      </w:r>
      <w:proofErr w:type="gramEnd"/>
      <w:r>
        <w:rPr>
          <w:rFonts w:cs="Calibri"/>
          <w:color w:val="000000"/>
        </w:rPr>
        <w:t xml:space="preserve"> but Dems are using Republican abortion bills to rally voters to the polls and tip them in their favor</w:t>
      </w:r>
    </w:p>
    <w:p w14:paraId="1A00348C" w14:textId="77777777" w:rsidR="00DB250D" w:rsidRDefault="00DB250D" w:rsidP="00DB250D">
      <w:pPr>
        <w:pStyle w:val="NormalWeb"/>
        <w:spacing w:before="0" w:beforeAutospacing="0" w:after="160" w:afterAutospacing="0"/>
      </w:pPr>
      <w:r>
        <w:rPr>
          <w:rFonts w:ascii="Calibri" w:hAnsi="Calibri" w:cs="Calibri"/>
          <w:b/>
          <w:bCs/>
          <w:color w:val="000000"/>
          <w:sz w:val="22"/>
          <w:szCs w:val="22"/>
          <w:u w:val="single"/>
        </w:rPr>
        <w:t>Godfrey 9-3</w:t>
      </w:r>
      <w:r>
        <w:rPr>
          <w:rFonts w:ascii="Calibri" w:hAnsi="Calibri" w:cs="Calibri"/>
          <w:color w:val="000000"/>
          <w:sz w:val="22"/>
          <w:szCs w:val="22"/>
        </w:rPr>
        <w:t xml:space="preserve"> [Elaine Godfrey “Is This How Democrats Break Their Midterm Curse?” Published: The Atlantic, September 3, 2021] [https://www.theatlantic.com/politics/archive/2021/09/texas-abortion-law-means-midterms/619966/] [Godfrey: Staff writer at the Atlantic, covering politics. Iowa State University B.S. in Journalism and Mass Communication, Minor in Political Science.] || SM</w:t>
      </w:r>
    </w:p>
    <w:p w14:paraId="14EC994E" w14:textId="77777777" w:rsidR="00DB250D" w:rsidRDefault="00DB250D" w:rsidP="00DB250D">
      <w:pPr>
        <w:pStyle w:val="NormalWeb"/>
        <w:spacing w:before="0" w:beforeAutospacing="0" w:after="160" w:afterAutospacing="0"/>
      </w:pPr>
      <w:r>
        <w:rPr>
          <w:rFonts w:ascii="Calibri" w:hAnsi="Calibri" w:cs="Calibri"/>
          <w:color w:val="000000"/>
          <w:sz w:val="22"/>
          <w:szCs w:val="22"/>
          <w:u w:val="single"/>
          <w:shd w:val="clear" w:color="auto" w:fill="00FFFF"/>
        </w:rPr>
        <w:t>The</w:t>
      </w:r>
      <w:r>
        <w:rPr>
          <w:rFonts w:ascii="Calibri" w:hAnsi="Calibri" w:cs="Calibri"/>
          <w:color w:val="000000"/>
          <w:sz w:val="22"/>
          <w:szCs w:val="22"/>
          <w:u w:val="single"/>
        </w:rPr>
        <w:t xml:space="preserve"> new </w:t>
      </w:r>
      <w:r>
        <w:rPr>
          <w:rFonts w:ascii="Calibri" w:hAnsi="Calibri" w:cs="Calibri"/>
          <w:color w:val="000000"/>
          <w:sz w:val="22"/>
          <w:szCs w:val="22"/>
          <w:u w:val="single"/>
          <w:shd w:val="clear" w:color="auto" w:fill="00FFFF"/>
        </w:rPr>
        <w:t>Texas law that bans abortion</w:t>
      </w:r>
      <w:r>
        <w:rPr>
          <w:rFonts w:ascii="Calibri" w:hAnsi="Calibri" w:cs="Calibri"/>
          <w:color w:val="000000"/>
          <w:sz w:val="22"/>
          <w:szCs w:val="22"/>
          <w:u w:val="single"/>
        </w:rPr>
        <w:t xml:space="preserve"> after a fetal heartbeat is detected</w:t>
      </w:r>
      <w:r>
        <w:rPr>
          <w:rFonts w:ascii="Calibri" w:hAnsi="Calibri" w:cs="Calibri"/>
          <w:color w:val="000000"/>
          <w:sz w:val="14"/>
          <w:szCs w:val="14"/>
        </w:rPr>
        <w:t>—and which the Supreme Court has so far declined to block—</w:t>
      </w:r>
      <w:r>
        <w:rPr>
          <w:rFonts w:ascii="Calibri" w:hAnsi="Calibri" w:cs="Calibri"/>
          <w:color w:val="000000"/>
          <w:sz w:val="22"/>
          <w:szCs w:val="22"/>
          <w:u w:val="single"/>
        </w:rPr>
        <w:t>is an enormous blow to abortion rights in America</w:t>
      </w:r>
      <w:r>
        <w:rPr>
          <w:rFonts w:ascii="Calibri" w:hAnsi="Calibri" w:cs="Calibri"/>
          <w:color w:val="000000"/>
          <w:sz w:val="14"/>
          <w:szCs w:val="14"/>
        </w:rPr>
        <w:t xml:space="preserve">. But Democrats, who tend to support abortion access, aren’t all doom-and-gloom about the measure. The thinking among some in the party goes like this: </w:t>
      </w:r>
      <w:r>
        <w:rPr>
          <w:rFonts w:ascii="Calibri" w:hAnsi="Calibri" w:cs="Calibri"/>
          <w:color w:val="000000"/>
          <w:sz w:val="22"/>
          <w:szCs w:val="22"/>
          <w:u w:val="single"/>
        </w:rPr>
        <w:t>An abortion ban</w:t>
      </w:r>
      <w:r>
        <w:rPr>
          <w:rFonts w:ascii="Calibri" w:hAnsi="Calibri" w:cs="Calibri"/>
          <w:color w:val="000000"/>
          <w:sz w:val="14"/>
          <w:szCs w:val="14"/>
        </w:rPr>
        <w:t xml:space="preserve"> is terrible for women—</w:t>
      </w:r>
      <w:r>
        <w:rPr>
          <w:rFonts w:ascii="Calibri" w:hAnsi="Calibri" w:cs="Calibri"/>
          <w:b/>
          <w:bCs/>
          <w:color w:val="000000"/>
          <w:sz w:val="22"/>
          <w:szCs w:val="22"/>
          <w:u w:val="single"/>
        </w:rPr>
        <w:t xml:space="preserve">but </w:t>
      </w:r>
      <w:r>
        <w:rPr>
          <w:rFonts w:ascii="Calibri" w:hAnsi="Calibri" w:cs="Calibri"/>
          <w:b/>
          <w:bCs/>
          <w:color w:val="000000"/>
          <w:sz w:val="22"/>
          <w:szCs w:val="22"/>
          <w:u w:val="single"/>
          <w:shd w:val="clear" w:color="auto" w:fill="00FFFF"/>
        </w:rPr>
        <w:t>it’s great for ginning up voter enthusiasm</w:t>
      </w:r>
      <w:r>
        <w:rPr>
          <w:rFonts w:ascii="Calibri" w:hAnsi="Calibri" w:cs="Calibri"/>
          <w:color w:val="000000"/>
          <w:sz w:val="14"/>
          <w:szCs w:val="14"/>
        </w:rPr>
        <w:t>.</w:t>
      </w:r>
    </w:p>
    <w:p w14:paraId="53C212E3" w14:textId="77777777" w:rsidR="00DB250D" w:rsidRDefault="00DB250D" w:rsidP="00DB250D">
      <w:pPr>
        <w:pStyle w:val="NormalWeb"/>
        <w:spacing w:before="0" w:beforeAutospacing="0" w:after="160" w:afterAutospacing="0"/>
      </w:pPr>
      <w:r>
        <w:rPr>
          <w:rFonts w:ascii="Calibri" w:hAnsi="Calibri" w:cs="Calibri"/>
          <w:b/>
          <w:bCs/>
          <w:color w:val="000000"/>
          <w:sz w:val="22"/>
          <w:szCs w:val="22"/>
          <w:u w:val="single"/>
          <w:shd w:val="clear" w:color="auto" w:fill="00FFFF"/>
        </w:rPr>
        <w:t>Dem</w:t>
      </w:r>
      <w:r>
        <w:rPr>
          <w:rFonts w:ascii="Calibri" w:hAnsi="Calibri" w:cs="Calibri"/>
          <w:b/>
          <w:bCs/>
          <w:color w:val="000000"/>
          <w:sz w:val="22"/>
          <w:szCs w:val="22"/>
          <w:u w:val="single"/>
        </w:rPr>
        <w:t>ocrat</w:t>
      </w:r>
      <w:r>
        <w:rPr>
          <w:rFonts w:ascii="Calibri" w:hAnsi="Calibri" w:cs="Calibri"/>
          <w:b/>
          <w:bCs/>
          <w:color w:val="000000"/>
          <w:sz w:val="22"/>
          <w:szCs w:val="22"/>
          <w:u w:val="single"/>
          <w:shd w:val="clear" w:color="auto" w:fill="00FFFF"/>
        </w:rPr>
        <w:t>s need the help</w:t>
      </w:r>
      <w:r>
        <w:rPr>
          <w:rFonts w:ascii="Calibri" w:hAnsi="Calibri" w:cs="Calibri"/>
          <w:color w:val="000000"/>
          <w:sz w:val="14"/>
          <w:szCs w:val="14"/>
        </w:rPr>
        <w:t xml:space="preserve">. </w:t>
      </w:r>
      <w:r>
        <w:rPr>
          <w:rFonts w:ascii="Calibri" w:hAnsi="Calibri" w:cs="Calibri"/>
          <w:color w:val="000000"/>
          <w:sz w:val="22"/>
          <w:szCs w:val="22"/>
          <w:u w:val="single"/>
          <w:shd w:val="clear" w:color="auto" w:fill="00FFFF"/>
        </w:rPr>
        <w:t>Republicans</w:t>
      </w:r>
      <w:r>
        <w:rPr>
          <w:rFonts w:ascii="Calibri" w:hAnsi="Calibri" w:cs="Calibri"/>
          <w:color w:val="000000"/>
          <w:sz w:val="22"/>
          <w:szCs w:val="22"/>
          <w:u w:val="single"/>
        </w:rPr>
        <w:t xml:space="preserve"> generally </w:t>
      </w:r>
      <w:r>
        <w:rPr>
          <w:rFonts w:ascii="Calibri" w:hAnsi="Calibri" w:cs="Calibri"/>
          <w:color w:val="000000"/>
          <w:sz w:val="22"/>
          <w:szCs w:val="22"/>
          <w:u w:val="single"/>
          <w:shd w:val="clear" w:color="auto" w:fill="00FFFF"/>
        </w:rPr>
        <w:t>show up to the polls much more</w:t>
      </w:r>
      <w:r>
        <w:rPr>
          <w:rFonts w:ascii="Calibri" w:hAnsi="Calibri" w:cs="Calibri"/>
          <w:color w:val="000000"/>
          <w:sz w:val="22"/>
          <w:szCs w:val="22"/>
          <w:u w:val="single"/>
        </w:rPr>
        <w:t xml:space="preserve"> consistently </w:t>
      </w:r>
      <w:r>
        <w:rPr>
          <w:rFonts w:ascii="Calibri" w:hAnsi="Calibri" w:cs="Calibri"/>
          <w:color w:val="000000"/>
          <w:sz w:val="22"/>
          <w:szCs w:val="22"/>
          <w:u w:val="single"/>
          <w:shd w:val="clear" w:color="auto" w:fill="00FFFF"/>
        </w:rPr>
        <w:t>in off-year elections</w:t>
      </w:r>
      <w:r>
        <w:rPr>
          <w:rFonts w:ascii="Calibri" w:hAnsi="Calibri" w:cs="Calibri"/>
          <w:color w:val="000000"/>
          <w:sz w:val="14"/>
          <w:szCs w:val="14"/>
        </w:rPr>
        <w:t xml:space="preserve">, and next year, </w:t>
      </w:r>
      <w:r>
        <w:rPr>
          <w:rFonts w:ascii="Calibri" w:hAnsi="Calibri" w:cs="Calibri"/>
          <w:color w:val="000000"/>
          <w:sz w:val="22"/>
          <w:szCs w:val="22"/>
          <w:u w:val="single"/>
          <w:shd w:val="clear" w:color="auto" w:fill="00FFFF"/>
        </w:rPr>
        <w:t>the primary target of Dem</w:t>
      </w:r>
      <w:r>
        <w:rPr>
          <w:rFonts w:ascii="Calibri" w:hAnsi="Calibri" w:cs="Calibri"/>
          <w:color w:val="000000"/>
          <w:sz w:val="22"/>
          <w:szCs w:val="22"/>
          <w:u w:val="single"/>
        </w:rPr>
        <w:t xml:space="preserve">ocratic </w:t>
      </w:r>
      <w:r>
        <w:rPr>
          <w:rFonts w:ascii="Calibri" w:hAnsi="Calibri" w:cs="Calibri"/>
          <w:color w:val="000000"/>
          <w:sz w:val="22"/>
          <w:szCs w:val="22"/>
          <w:u w:val="single"/>
          <w:shd w:val="clear" w:color="auto" w:fill="00FFFF"/>
        </w:rPr>
        <w:t>voters’</w:t>
      </w:r>
      <w:r>
        <w:rPr>
          <w:rFonts w:ascii="Calibri" w:hAnsi="Calibri" w:cs="Calibri"/>
          <w:color w:val="000000"/>
          <w:sz w:val="22"/>
          <w:szCs w:val="22"/>
          <w:u w:val="single"/>
        </w:rPr>
        <w:t xml:space="preserve"> ire—Donald </w:t>
      </w:r>
      <w:r>
        <w:rPr>
          <w:rFonts w:ascii="Calibri" w:hAnsi="Calibri" w:cs="Calibri"/>
          <w:color w:val="000000"/>
          <w:sz w:val="22"/>
          <w:szCs w:val="22"/>
          <w:u w:val="single"/>
          <w:shd w:val="clear" w:color="auto" w:fill="00FFFF"/>
        </w:rPr>
        <w:t>Trump</w:t>
      </w:r>
      <w:r>
        <w:rPr>
          <w:rFonts w:ascii="Calibri" w:hAnsi="Calibri" w:cs="Calibri"/>
          <w:color w:val="000000"/>
          <w:sz w:val="22"/>
          <w:szCs w:val="22"/>
          <w:u w:val="single"/>
        </w:rPr>
        <w:t>—</w:t>
      </w:r>
      <w:r>
        <w:rPr>
          <w:rFonts w:ascii="Calibri" w:hAnsi="Calibri" w:cs="Calibri"/>
          <w:color w:val="000000"/>
          <w:sz w:val="22"/>
          <w:szCs w:val="22"/>
          <w:u w:val="single"/>
          <w:shd w:val="clear" w:color="auto" w:fill="00FFFF"/>
        </w:rPr>
        <w:t>won’t be on the ballot</w:t>
      </w:r>
      <w:r>
        <w:rPr>
          <w:rFonts w:ascii="Calibri" w:hAnsi="Calibri" w:cs="Calibri"/>
          <w:color w:val="000000"/>
          <w:sz w:val="14"/>
          <w:szCs w:val="14"/>
        </w:rPr>
        <w:t xml:space="preserve">. </w:t>
      </w:r>
      <w:r>
        <w:rPr>
          <w:rFonts w:ascii="Calibri" w:hAnsi="Calibri" w:cs="Calibri"/>
          <w:color w:val="000000"/>
          <w:sz w:val="22"/>
          <w:szCs w:val="22"/>
          <w:u w:val="single"/>
          <w:shd w:val="clear" w:color="auto" w:fill="00FFFF"/>
        </w:rPr>
        <w:t>Dem</w:t>
      </w:r>
      <w:r>
        <w:rPr>
          <w:rFonts w:ascii="Calibri" w:hAnsi="Calibri" w:cs="Calibri"/>
          <w:color w:val="000000"/>
          <w:sz w:val="22"/>
          <w:szCs w:val="22"/>
          <w:u w:val="single"/>
        </w:rPr>
        <w:t>ocrat</w:t>
      </w:r>
      <w:r>
        <w:rPr>
          <w:rFonts w:ascii="Calibri" w:hAnsi="Calibri" w:cs="Calibri"/>
          <w:color w:val="000000"/>
          <w:sz w:val="22"/>
          <w:szCs w:val="22"/>
          <w:u w:val="single"/>
          <w:shd w:val="clear" w:color="auto" w:fill="00FFFF"/>
        </w:rPr>
        <w:t>s</w:t>
      </w:r>
      <w:r>
        <w:rPr>
          <w:rFonts w:ascii="Calibri" w:hAnsi="Calibri" w:cs="Calibri"/>
          <w:color w:val="000000"/>
          <w:sz w:val="14"/>
          <w:szCs w:val="14"/>
        </w:rPr>
        <w:t xml:space="preserve"> have spent the past few months </w:t>
      </w:r>
      <w:r>
        <w:rPr>
          <w:rFonts w:ascii="Calibri" w:hAnsi="Calibri" w:cs="Calibri"/>
          <w:color w:val="000000"/>
          <w:sz w:val="22"/>
          <w:szCs w:val="22"/>
          <w:u w:val="single"/>
          <w:shd w:val="clear" w:color="auto" w:fill="00FFFF"/>
        </w:rPr>
        <w:t>trying to decide how to zap their voters back to attention</w:t>
      </w:r>
      <w:r>
        <w:rPr>
          <w:rFonts w:ascii="Calibri" w:hAnsi="Calibri" w:cs="Calibri"/>
          <w:color w:val="000000"/>
          <w:sz w:val="14"/>
          <w:szCs w:val="14"/>
        </w:rPr>
        <w:t xml:space="preserve">, and </w:t>
      </w:r>
      <w:r>
        <w:rPr>
          <w:rFonts w:ascii="Calibri" w:hAnsi="Calibri" w:cs="Calibri"/>
          <w:color w:val="000000"/>
          <w:sz w:val="22"/>
          <w:szCs w:val="22"/>
          <w:u w:val="single"/>
        </w:rPr>
        <w:t>the party</w:t>
      </w:r>
      <w:r>
        <w:rPr>
          <w:rFonts w:ascii="Calibri" w:hAnsi="Calibri" w:cs="Calibri"/>
          <w:color w:val="000000"/>
          <w:sz w:val="14"/>
          <w:szCs w:val="14"/>
        </w:rPr>
        <w:t xml:space="preserve"> appears to </w:t>
      </w:r>
      <w:r>
        <w:rPr>
          <w:rFonts w:ascii="Calibri" w:hAnsi="Calibri" w:cs="Calibri"/>
          <w:color w:val="000000"/>
          <w:sz w:val="22"/>
          <w:szCs w:val="22"/>
          <w:u w:val="single"/>
        </w:rPr>
        <w:t>have settled on a strategy of telling voters that Republicans are all extremists</w:t>
      </w:r>
      <w:r>
        <w:rPr>
          <w:rFonts w:ascii="Calibri" w:hAnsi="Calibri" w:cs="Calibri"/>
          <w:color w:val="000000"/>
          <w:sz w:val="14"/>
          <w:szCs w:val="14"/>
        </w:rPr>
        <w:t xml:space="preserve">. </w:t>
      </w:r>
      <w:r>
        <w:rPr>
          <w:rFonts w:ascii="Calibri" w:hAnsi="Calibri" w:cs="Calibri"/>
          <w:b/>
          <w:bCs/>
          <w:color w:val="000000"/>
          <w:sz w:val="22"/>
          <w:szCs w:val="22"/>
          <w:u w:val="single"/>
          <w:shd w:val="clear" w:color="auto" w:fill="00FFFF"/>
        </w:rPr>
        <w:t>They see the Texas abortion law as an example they can run with</w:t>
      </w:r>
      <w:r>
        <w:rPr>
          <w:rFonts w:ascii="Calibri" w:hAnsi="Calibri" w:cs="Calibri"/>
          <w:color w:val="000000"/>
          <w:sz w:val="14"/>
          <w:szCs w:val="14"/>
        </w:rPr>
        <w:t xml:space="preserve">. “When you have Joe Biden in the White House and a Democratic Congress, you feel a little </w:t>
      </w:r>
      <w:proofErr w:type="gramStart"/>
      <w:r>
        <w:rPr>
          <w:rFonts w:ascii="Calibri" w:hAnsi="Calibri" w:cs="Calibri"/>
          <w:color w:val="000000"/>
          <w:sz w:val="14"/>
          <w:szCs w:val="14"/>
        </w:rPr>
        <w:t>more calm</w:t>
      </w:r>
      <w:proofErr w:type="gramEnd"/>
      <w:r>
        <w:rPr>
          <w:rFonts w:ascii="Calibri" w:hAnsi="Calibri" w:cs="Calibri"/>
          <w:color w:val="000000"/>
          <w:sz w:val="14"/>
          <w:szCs w:val="14"/>
        </w:rPr>
        <w:t xml:space="preserve"> than you did the last four years. You think you can watch Bachelor in Paradise in peace,” </w:t>
      </w:r>
      <w:proofErr w:type="spellStart"/>
      <w:r>
        <w:rPr>
          <w:rFonts w:ascii="Calibri" w:hAnsi="Calibri" w:cs="Calibri"/>
          <w:color w:val="000000"/>
          <w:sz w:val="14"/>
          <w:szCs w:val="14"/>
        </w:rPr>
        <w:t>Lanae</w:t>
      </w:r>
      <w:proofErr w:type="spellEnd"/>
      <w:r>
        <w:rPr>
          <w:rFonts w:ascii="Calibri" w:hAnsi="Calibri" w:cs="Calibri"/>
          <w:color w:val="000000"/>
          <w:sz w:val="14"/>
          <w:szCs w:val="14"/>
        </w:rPr>
        <w:t xml:space="preserve"> Erickson, a vice president at the moderate think tank Third Way, told me. “But this shows what the stakes really are.”</w:t>
      </w:r>
    </w:p>
    <w:p w14:paraId="575B683A" w14:textId="77777777" w:rsidR="00DB250D" w:rsidRDefault="00DB250D" w:rsidP="00DB250D">
      <w:pPr>
        <w:pStyle w:val="NormalWeb"/>
        <w:spacing w:before="0" w:beforeAutospacing="0" w:after="160" w:afterAutospacing="0"/>
      </w:pPr>
      <w:r>
        <w:rPr>
          <w:rFonts w:ascii="Calibri" w:hAnsi="Calibri" w:cs="Calibri"/>
          <w:color w:val="000000"/>
          <w:sz w:val="22"/>
          <w:szCs w:val="22"/>
          <w:u w:val="single"/>
        </w:rPr>
        <w:t xml:space="preserve">Democrats have </w:t>
      </w:r>
      <w:r>
        <w:rPr>
          <w:rFonts w:ascii="Calibri" w:hAnsi="Calibri" w:cs="Calibri"/>
          <w:color w:val="000000"/>
          <w:sz w:val="22"/>
          <w:szCs w:val="22"/>
          <w:u w:val="single"/>
          <w:shd w:val="clear" w:color="auto" w:fill="00FFFF"/>
        </w:rPr>
        <w:t>public opinion on their side</w:t>
      </w:r>
      <w:r>
        <w:rPr>
          <w:rFonts w:ascii="Calibri" w:hAnsi="Calibri" w:cs="Calibri"/>
          <w:color w:val="000000"/>
          <w:sz w:val="14"/>
          <w:szCs w:val="14"/>
        </w:rPr>
        <w:t xml:space="preserve">: </w:t>
      </w:r>
      <w:r>
        <w:rPr>
          <w:rFonts w:ascii="Calibri" w:hAnsi="Calibri" w:cs="Calibri"/>
          <w:color w:val="000000"/>
          <w:sz w:val="22"/>
          <w:szCs w:val="22"/>
          <w:u w:val="single"/>
        </w:rPr>
        <w:t>Abortion bans aren’t</w:t>
      </w:r>
      <w:r>
        <w:rPr>
          <w:rFonts w:ascii="Calibri" w:hAnsi="Calibri" w:cs="Calibri"/>
          <w:color w:val="000000"/>
          <w:sz w:val="14"/>
          <w:szCs w:val="14"/>
        </w:rPr>
        <w:t xml:space="preserve"> broadly </w:t>
      </w:r>
      <w:r>
        <w:rPr>
          <w:rFonts w:ascii="Calibri" w:hAnsi="Calibri" w:cs="Calibri"/>
          <w:color w:val="000000"/>
          <w:sz w:val="22"/>
          <w:szCs w:val="22"/>
          <w:u w:val="single"/>
        </w:rPr>
        <w:t>popular</w:t>
      </w:r>
      <w:r>
        <w:rPr>
          <w:rFonts w:ascii="Calibri" w:hAnsi="Calibri" w:cs="Calibri"/>
          <w:color w:val="000000"/>
          <w:sz w:val="14"/>
          <w:szCs w:val="14"/>
        </w:rPr>
        <w:t xml:space="preserve"> in any state, and although </w:t>
      </w:r>
      <w:r>
        <w:rPr>
          <w:rFonts w:ascii="Calibri" w:hAnsi="Calibri" w:cs="Calibri"/>
          <w:color w:val="000000"/>
          <w:sz w:val="22"/>
          <w:szCs w:val="22"/>
          <w:u w:val="single"/>
          <w:shd w:val="clear" w:color="auto" w:fill="00FFFF"/>
        </w:rPr>
        <w:t>the Texas law</w:t>
      </w:r>
      <w:r>
        <w:rPr>
          <w:rFonts w:ascii="Calibri" w:hAnsi="Calibri" w:cs="Calibri"/>
          <w:color w:val="000000"/>
          <w:sz w:val="14"/>
          <w:szCs w:val="14"/>
        </w:rPr>
        <w:t xml:space="preserve"> isn’t a full ban, it comes close—and </w:t>
      </w:r>
      <w:r>
        <w:rPr>
          <w:rFonts w:ascii="Calibri" w:hAnsi="Calibri" w:cs="Calibri"/>
          <w:color w:val="000000"/>
          <w:sz w:val="22"/>
          <w:szCs w:val="22"/>
          <w:u w:val="single"/>
        </w:rPr>
        <w:t>it will allow Democrats to paint Republicans as hard-liners who are out of touch with public opinion</w:t>
      </w:r>
      <w:r>
        <w:rPr>
          <w:rFonts w:ascii="Calibri" w:hAnsi="Calibri" w:cs="Calibri"/>
          <w:color w:val="000000"/>
          <w:sz w:val="14"/>
          <w:szCs w:val="14"/>
        </w:rPr>
        <w:t xml:space="preserve">. This issue </w:t>
      </w:r>
      <w:r>
        <w:rPr>
          <w:rFonts w:ascii="Calibri" w:hAnsi="Calibri" w:cs="Calibri"/>
          <w:color w:val="000000"/>
          <w:sz w:val="22"/>
          <w:szCs w:val="22"/>
          <w:u w:val="single"/>
          <w:shd w:val="clear" w:color="auto" w:fill="00FFFF"/>
        </w:rPr>
        <w:t>could</w:t>
      </w:r>
      <w:r>
        <w:rPr>
          <w:rFonts w:ascii="Calibri" w:hAnsi="Calibri" w:cs="Calibri"/>
          <w:color w:val="000000"/>
          <w:sz w:val="14"/>
          <w:szCs w:val="14"/>
        </w:rPr>
        <w:t xml:space="preserve"> very well </w:t>
      </w:r>
      <w:r>
        <w:rPr>
          <w:rFonts w:ascii="Calibri" w:hAnsi="Calibri" w:cs="Calibri"/>
          <w:color w:val="000000"/>
          <w:sz w:val="22"/>
          <w:szCs w:val="22"/>
          <w:u w:val="single"/>
          <w:shd w:val="clear" w:color="auto" w:fill="00FFFF"/>
        </w:rPr>
        <w:t>be the tipping point</w:t>
      </w:r>
      <w:r>
        <w:rPr>
          <w:rFonts w:ascii="Calibri" w:hAnsi="Calibri" w:cs="Calibri"/>
          <w:color w:val="000000"/>
          <w:sz w:val="22"/>
          <w:szCs w:val="22"/>
          <w:u w:val="single"/>
        </w:rPr>
        <w:t xml:space="preserve"> in districts that are heavily suburban</w:t>
      </w:r>
      <w:r>
        <w:rPr>
          <w:rFonts w:ascii="Calibri" w:hAnsi="Calibri" w:cs="Calibri"/>
          <w:color w:val="000000"/>
          <w:sz w:val="14"/>
          <w:szCs w:val="14"/>
        </w:rPr>
        <w:t>, with a lot of educated women. “</w:t>
      </w:r>
      <w:r>
        <w:rPr>
          <w:rFonts w:ascii="Calibri" w:hAnsi="Calibri" w:cs="Calibri"/>
          <w:color w:val="000000"/>
          <w:sz w:val="22"/>
          <w:szCs w:val="22"/>
          <w:u w:val="single"/>
          <w:shd w:val="clear" w:color="auto" w:fill="00FFFF"/>
        </w:rPr>
        <w:t>It’s</w:t>
      </w:r>
      <w:r>
        <w:rPr>
          <w:rFonts w:ascii="Calibri" w:hAnsi="Calibri" w:cs="Calibri"/>
          <w:color w:val="000000"/>
          <w:sz w:val="22"/>
          <w:szCs w:val="22"/>
          <w:u w:val="single"/>
        </w:rPr>
        <w:t xml:space="preserve"> ultimately </w:t>
      </w:r>
      <w:r>
        <w:rPr>
          <w:rFonts w:ascii="Calibri" w:hAnsi="Calibri" w:cs="Calibri"/>
          <w:color w:val="000000"/>
          <w:sz w:val="22"/>
          <w:szCs w:val="22"/>
          <w:u w:val="single"/>
          <w:shd w:val="clear" w:color="auto" w:fill="00FFFF"/>
        </w:rPr>
        <w:t>possible that Dem</w:t>
      </w:r>
      <w:r>
        <w:rPr>
          <w:rFonts w:ascii="Calibri" w:hAnsi="Calibri" w:cs="Calibri"/>
          <w:color w:val="000000"/>
          <w:sz w:val="22"/>
          <w:szCs w:val="22"/>
          <w:u w:val="single"/>
        </w:rPr>
        <w:t>ocrat</w:t>
      </w:r>
      <w:r>
        <w:rPr>
          <w:rFonts w:ascii="Calibri" w:hAnsi="Calibri" w:cs="Calibri"/>
          <w:color w:val="000000"/>
          <w:sz w:val="22"/>
          <w:szCs w:val="22"/>
          <w:u w:val="single"/>
          <w:shd w:val="clear" w:color="auto" w:fill="00FFFF"/>
        </w:rPr>
        <w:t>s</w:t>
      </w:r>
      <w:r>
        <w:rPr>
          <w:rFonts w:ascii="Calibri" w:hAnsi="Calibri" w:cs="Calibri"/>
          <w:color w:val="000000"/>
          <w:sz w:val="22"/>
          <w:szCs w:val="22"/>
          <w:u w:val="single"/>
        </w:rPr>
        <w:t xml:space="preserve"> are going to </w:t>
      </w:r>
      <w:r>
        <w:rPr>
          <w:rFonts w:ascii="Calibri" w:hAnsi="Calibri" w:cs="Calibri"/>
          <w:color w:val="000000"/>
          <w:sz w:val="22"/>
          <w:szCs w:val="22"/>
          <w:u w:val="single"/>
          <w:shd w:val="clear" w:color="auto" w:fill="00FFFF"/>
        </w:rPr>
        <w:t>break their midterm curse</w:t>
      </w:r>
      <w:r>
        <w:rPr>
          <w:rFonts w:ascii="Calibri" w:hAnsi="Calibri" w:cs="Calibri"/>
          <w:color w:val="000000"/>
          <w:sz w:val="14"/>
          <w:szCs w:val="14"/>
        </w:rPr>
        <w:t xml:space="preserve">,” the progressive pollster </w:t>
      </w:r>
      <w:r>
        <w:rPr>
          <w:rFonts w:ascii="Calibri" w:hAnsi="Calibri" w:cs="Calibri"/>
          <w:color w:val="000000"/>
          <w:sz w:val="22"/>
          <w:szCs w:val="22"/>
          <w:u w:val="single"/>
        </w:rPr>
        <w:t>Sean McElwee told</w:t>
      </w:r>
      <w:r>
        <w:rPr>
          <w:rFonts w:ascii="Calibri" w:hAnsi="Calibri" w:cs="Calibri"/>
          <w:color w:val="000000"/>
          <w:sz w:val="14"/>
          <w:szCs w:val="14"/>
        </w:rPr>
        <w:t xml:space="preserve"> me. McElwee says his firm, Data for Progress, has already seen a jump in its own small-dollar donations following the Texas law’s passage. The Texas law allows private citizens to sue abortion providers and anyone else who “aids or abets” an abortion, and he expects that “each individual civil suit is going to be a rage-inducing piece of content for Democratic small-dollar donor fundraisers.”</w:t>
      </w:r>
    </w:p>
    <w:p w14:paraId="68BA6A23" w14:textId="77777777" w:rsidR="00DB250D" w:rsidRDefault="00DB250D" w:rsidP="00DB250D">
      <w:pPr>
        <w:pStyle w:val="Heading4"/>
      </w:pPr>
      <w:r>
        <w:rPr>
          <w:rFonts w:cs="Calibri"/>
          <w:color w:val="000000"/>
        </w:rPr>
        <w:t xml:space="preserve">The </w:t>
      </w:r>
      <w:proofErr w:type="spellStart"/>
      <w:r>
        <w:rPr>
          <w:rFonts w:cs="Calibri"/>
          <w:color w:val="000000"/>
        </w:rPr>
        <w:t>aff</w:t>
      </w:r>
      <w:proofErr w:type="spellEnd"/>
      <w:r>
        <w:rPr>
          <w:rFonts w:cs="Calibri"/>
          <w:color w:val="000000"/>
        </w:rPr>
        <w:t xml:space="preserve"> is massively unpopular – majority of voters oppose the </w:t>
      </w:r>
      <w:proofErr w:type="spellStart"/>
      <w:r>
        <w:rPr>
          <w:rFonts w:cs="Calibri"/>
          <w:color w:val="000000"/>
        </w:rPr>
        <w:t>aff</w:t>
      </w:r>
      <w:proofErr w:type="spellEnd"/>
      <w:r>
        <w:rPr>
          <w:rFonts w:cs="Calibri"/>
          <w:color w:val="000000"/>
        </w:rPr>
        <w:t xml:space="preserve"> – regardless of political affiliation</w:t>
      </w:r>
    </w:p>
    <w:p w14:paraId="52869E39" w14:textId="77777777" w:rsidR="00DB250D" w:rsidRDefault="00DB250D" w:rsidP="00DB250D">
      <w:pPr>
        <w:pStyle w:val="NormalWeb"/>
        <w:spacing w:before="0" w:beforeAutospacing="0" w:after="160" w:afterAutospacing="0"/>
      </w:pPr>
      <w:r>
        <w:rPr>
          <w:rFonts w:ascii="Calibri" w:hAnsi="Calibri" w:cs="Calibri"/>
          <w:b/>
          <w:bCs/>
          <w:color w:val="000000"/>
          <w:sz w:val="26"/>
          <w:szCs w:val="26"/>
        </w:rPr>
        <w:t>Schulte 5-4</w:t>
      </w:r>
      <w:r>
        <w:rPr>
          <w:rFonts w:ascii="Calibri" w:hAnsi="Calibri" w:cs="Calibri"/>
          <w:color w:val="000000"/>
          <w:sz w:val="22"/>
          <w:szCs w:val="22"/>
        </w:rPr>
        <w:t xml:space="preserve"> [Gabriela Schulte, 5-4-2021, “Poll: Majority oppose proposal to temporarily waive intellectual property rights on COVID-19 vaccines” The Hill, Accessed 8-11-2021, </w:t>
      </w:r>
      <w:hyperlink r:id="rId9" w:history="1">
        <w:r>
          <w:rPr>
            <w:rStyle w:val="Hyperlink"/>
            <w:rFonts w:ascii="Calibri" w:hAnsi="Calibri" w:cs="Calibri"/>
            <w:color w:val="000000"/>
            <w:sz w:val="22"/>
            <w:szCs w:val="22"/>
          </w:rPr>
          <w:t>https://thehill.com/hilltv/what-americas-thinking/551797-poll-majority-oppose-proposal-to-temporarily-waive-intellectual</w:t>
        </w:r>
      </w:hyperlink>
      <w:r>
        <w:rPr>
          <w:rFonts w:ascii="Calibri" w:hAnsi="Calibri" w:cs="Calibri"/>
          <w:color w:val="000000"/>
          <w:sz w:val="22"/>
          <w:szCs w:val="22"/>
        </w:rPr>
        <w:t xml:space="preserve"> </w:t>
      </w:r>
      <w:proofErr w:type="spellStart"/>
      <w:r>
        <w:rPr>
          <w:rFonts w:ascii="Calibri" w:hAnsi="Calibri" w:cs="Calibri"/>
          <w:color w:val="000000"/>
          <w:sz w:val="22"/>
          <w:szCs w:val="22"/>
        </w:rPr>
        <w:t>ww</w:t>
      </w:r>
      <w:proofErr w:type="spellEnd"/>
      <w:r>
        <w:rPr>
          <w:rFonts w:ascii="Calibri" w:hAnsi="Calibri" w:cs="Calibri"/>
          <w:color w:val="000000"/>
          <w:sz w:val="22"/>
          <w:szCs w:val="22"/>
        </w:rPr>
        <w:t> </w:t>
      </w:r>
    </w:p>
    <w:p w14:paraId="1170E4ED" w14:textId="77777777" w:rsidR="00DB250D" w:rsidRDefault="00DB250D" w:rsidP="00DB250D">
      <w:pPr>
        <w:pStyle w:val="NormalWeb"/>
        <w:spacing w:before="0" w:beforeAutospacing="0" w:after="160" w:afterAutospacing="0"/>
      </w:pPr>
      <w:r>
        <w:rPr>
          <w:rFonts w:ascii="Calibri" w:hAnsi="Calibri" w:cs="Calibri"/>
          <w:b/>
          <w:bCs/>
          <w:color w:val="000000"/>
          <w:sz w:val="22"/>
          <w:szCs w:val="22"/>
          <w:u w:val="single"/>
        </w:rPr>
        <w:t xml:space="preserve">A </w:t>
      </w:r>
      <w:r>
        <w:rPr>
          <w:rFonts w:ascii="Calibri" w:hAnsi="Calibri" w:cs="Calibri"/>
          <w:b/>
          <w:bCs/>
          <w:color w:val="000000"/>
          <w:sz w:val="22"/>
          <w:szCs w:val="22"/>
          <w:u w:val="single"/>
          <w:shd w:val="clear" w:color="auto" w:fill="00FFFF"/>
        </w:rPr>
        <w:t>majority of voters oppose</w:t>
      </w:r>
      <w:r>
        <w:rPr>
          <w:rFonts w:ascii="Calibri" w:hAnsi="Calibri" w:cs="Calibri"/>
          <w:b/>
          <w:bCs/>
          <w:color w:val="000000"/>
          <w:sz w:val="22"/>
          <w:szCs w:val="22"/>
          <w:u w:val="single"/>
        </w:rPr>
        <w:t xml:space="preserve"> the proposal to temporarily </w:t>
      </w:r>
      <w:r>
        <w:rPr>
          <w:rFonts w:ascii="Calibri" w:hAnsi="Calibri" w:cs="Calibri"/>
          <w:b/>
          <w:bCs/>
          <w:color w:val="000000"/>
          <w:sz w:val="22"/>
          <w:szCs w:val="22"/>
          <w:u w:val="single"/>
          <w:shd w:val="clear" w:color="auto" w:fill="00FFFF"/>
        </w:rPr>
        <w:t>waive intellectual property rights</w:t>
      </w:r>
      <w:r>
        <w:rPr>
          <w:rFonts w:ascii="Calibri" w:hAnsi="Calibri" w:cs="Calibri"/>
          <w:b/>
          <w:bCs/>
          <w:color w:val="000000"/>
          <w:sz w:val="22"/>
          <w:szCs w:val="22"/>
          <w:u w:val="single"/>
        </w:rPr>
        <w:t xml:space="preserve"> on COVID-19 vaccines,</w:t>
      </w:r>
      <w:r>
        <w:rPr>
          <w:rFonts w:ascii="Calibri" w:hAnsi="Calibri" w:cs="Calibri"/>
          <w:color w:val="000000"/>
          <w:sz w:val="16"/>
          <w:szCs w:val="16"/>
        </w:rPr>
        <w:t xml:space="preserve"> a new Hill-</w:t>
      </w:r>
      <w:proofErr w:type="spellStart"/>
      <w:r>
        <w:rPr>
          <w:rFonts w:ascii="Calibri" w:hAnsi="Calibri" w:cs="Calibri"/>
          <w:color w:val="000000"/>
          <w:sz w:val="16"/>
          <w:szCs w:val="16"/>
        </w:rPr>
        <w:t>HarrisX</w:t>
      </w:r>
      <w:proofErr w:type="spellEnd"/>
      <w:r>
        <w:rPr>
          <w:rFonts w:ascii="Calibri" w:hAnsi="Calibri" w:cs="Calibri"/>
          <w:color w:val="000000"/>
          <w:sz w:val="16"/>
          <w:szCs w:val="16"/>
        </w:rPr>
        <w:t xml:space="preserve"> poll finds.</w:t>
      </w:r>
      <w:r>
        <w:rPr>
          <w:rFonts w:ascii="Calibri" w:hAnsi="Calibri" w:cs="Calibri"/>
          <w:color w:val="000000"/>
          <w:sz w:val="12"/>
          <w:szCs w:val="12"/>
        </w:rPr>
        <w:t>¶</w:t>
      </w:r>
      <w:r>
        <w:rPr>
          <w:rFonts w:ascii="Calibri" w:hAnsi="Calibri" w:cs="Calibri"/>
          <w:color w:val="000000"/>
          <w:sz w:val="16"/>
          <w:szCs w:val="16"/>
        </w:rPr>
        <w:t xml:space="preserve"> </w:t>
      </w:r>
      <w:r>
        <w:rPr>
          <w:rFonts w:ascii="Calibri" w:hAnsi="Calibri" w:cs="Calibri"/>
          <w:color w:val="000000"/>
          <w:sz w:val="22"/>
          <w:szCs w:val="22"/>
          <w:u w:val="single"/>
        </w:rPr>
        <w:t>The survey comes as the Biden administration faces mounting pressure to support a proposal led by India and South Africa that would waive an international intellectual property agreement that protects pharmaceutical trade secrets.</w:t>
      </w:r>
      <w:r>
        <w:rPr>
          <w:rFonts w:ascii="Calibri" w:hAnsi="Calibri" w:cs="Calibri"/>
          <w:color w:val="000000"/>
          <w:sz w:val="12"/>
          <w:szCs w:val="12"/>
        </w:rPr>
        <w:t>¶</w:t>
      </w:r>
      <w:r>
        <w:rPr>
          <w:rFonts w:ascii="Calibri" w:hAnsi="Calibri" w:cs="Calibri"/>
          <w:color w:val="000000"/>
          <w:sz w:val="16"/>
          <w:szCs w:val="16"/>
        </w:rPr>
        <w:t xml:space="preserve"> Backers of the move argue it would enable lower-income countries to manufacture the vaccines themselves while those opposed say it could make the vaccine less safe and damper production in existing locations.</w:t>
      </w:r>
      <w:r>
        <w:rPr>
          <w:rFonts w:ascii="Calibri" w:hAnsi="Calibri" w:cs="Calibri"/>
          <w:color w:val="000000"/>
          <w:sz w:val="12"/>
          <w:szCs w:val="12"/>
        </w:rPr>
        <w:t>¶</w:t>
      </w:r>
      <w:r>
        <w:rPr>
          <w:rFonts w:ascii="Calibri" w:hAnsi="Calibri" w:cs="Calibri"/>
          <w:color w:val="000000"/>
          <w:sz w:val="16"/>
          <w:szCs w:val="16"/>
        </w:rPr>
        <w:t xml:space="preserve"> </w:t>
      </w:r>
      <w:r>
        <w:rPr>
          <w:rFonts w:ascii="Calibri" w:hAnsi="Calibri" w:cs="Calibri"/>
          <w:b/>
          <w:bCs/>
          <w:color w:val="000000"/>
          <w:sz w:val="22"/>
          <w:szCs w:val="22"/>
          <w:u w:val="single"/>
          <w:shd w:val="clear" w:color="auto" w:fill="00FFFF"/>
        </w:rPr>
        <w:t>Fifty-seven percent of registered voters</w:t>
      </w:r>
      <w:r>
        <w:rPr>
          <w:rFonts w:ascii="Calibri" w:hAnsi="Calibri" w:cs="Calibri"/>
          <w:b/>
          <w:bCs/>
          <w:color w:val="000000"/>
          <w:sz w:val="22"/>
          <w:szCs w:val="22"/>
          <w:u w:val="single"/>
        </w:rPr>
        <w:t xml:space="preserve"> in the May 3-4 survey </w:t>
      </w:r>
      <w:r>
        <w:rPr>
          <w:rFonts w:ascii="Calibri" w:hAnsi="Calibri" w:cs="Calibri"/>
          <w:b/>
          <w:bCs/>
          <w:color w:val="000000"/>
          <w:sz w:val="22"/>
          <w:szCs w:val="22"/>
          <w:u w:val="single"/>
          <w:shd w:val="clear" w:color="auto" w:fill="00FFFF"/>
        </w:rPr>
        <w:t>said they oppose the proposal to waive intellectual property rights</w:t>
      </w:r>
      <w:r>
        <w:rPr>
          <w:rFonts w:ascii="Calibri" w:hAnsi="Calibri" w:cs="Calibri"/>
          <w:b/>
          <w:bCs/>
          <w:color w:val="000000"/>
          <w:sz w:val="22"/>
          <w:szCs w:val="22"/>
          <w:u w:val="single"/>
        </w:rPr>
        <w:t xml:space="preserve"> on COVID-19 vaccines</w:t>
      </w:r>
      <w:r>
        <w:rPr>
          <w:rFonts w:ascii="Calibri" w:hAnsi="Calibri" w:cs="Calibri"/>
          <w:color w:val="000000"/>
          <w:sz w:val="16"/>
          <w:szCs w:val="16"/>
        </w:rPr>
        <w:t xml:space="preserve">. By contrast, 43 percent of respondents said they support the proposal. </w:t>
      </w:r>
      <w:r>
        <w:rPr>
          <w:rFonts w:ascii="Calibri" w:hAnsi="Calibri" w:cs="Calibri"/>
          <w:color w:val="000000"/>
          <w:sz w:val="12"/>
          <w:szCs w:val="12"/>
        </w:rPr>
        <w:t>¶</w:t>
      </w:r>
      <w:r>
        <w:rPr>
          <w:rFonts w:ascii="Calibri" w:hAnsi="Calibri" w:cs="Calibri"/>
          <w:color w:val="000000"/>
          <w:sz w:val="16"/>
          <w:szCs w:val="16"/>
        </w:rPr>
        <w:t xml:space="preserve"> </w:t>
      </w:r>
      <w:r>
        <w:rPr>
          <w:rFonts w:ascii="Calibri" w:hAnsi="Calibri" w:cs="Calibri"/>
          <w:b/>
          <w:bCs/>
          <w:color w:val="000000"/>
          <w:sz w:val="22"/>
          <w:szCs w:val="22"/>
          <w:u w:val="single"/>
          <w:shd w:val="clear" w:color="auto" w:fill="00FFFF"/>
        </w:rPr>
        <w:t xml:space="preserve">Sixty-four percent of Republican voters </w:t>
      </w:r>
      <w:r>
        <w:rPr>
          <w:rFonts w:ascii="Calibri" w:hAnsi="Calibri" w:cs="Calibri"/>
          <w:b/>
          <w:bCs/>
          <w:color w:val="000000"/>
          <w:sz w:val="22"/>
          <w:szCs w:val="22"/>
          <w:u w:val="single"/>
        </w:rPr>
        <w:t xml:space="preserve">along with </w:t>
      </w:r>
      <w:r>
        <w:rPr>
          <w:rFonts w:ascii="Calibri" w:hAnsi="Calibri" w:cs="Calibri"/>
          <w:b/>
          <w:bCs/>
          <w:color w:val="000000"/>
          <w:sz w:val="22"/>
          <w:szCs w:val="22"/>
          <w:u w:val="single"/>
          <w:shd w:val="clear" w:color="auto" w:fill="00FFFF"/>
        </w:rPr>
        <w:t xml:space="preserve">52 percent of both Democratic and independent voters said they </w:t>
      </w:r>
      <w:r>
        <w:rPr>
          <w:rFonts w:ascii="Calibri" w:hAnsi="Calibri" w:cs="Calibri"/>
          <w:b/>
          <w:bCs/>
          <w:color w:val="000000"/>
          <w:sz w:val="22"/>
          <w:szCs w:val="22"/>
          <w:u w:val="single"/>
          <w:shd w:val="clear" w:color="auto" w:fill="00FFFF"/>
        </w:rPr>
        <w:lastRenderedPageBreak/>
        <w:t>oppose waiving</w:t>
      </w:r>
      <w:r>
        <w:rPr>
          <w:rFonts w:ascii="Calibri" w:hAnsi="Calibri" w:cs="Calibri"/>
          <w:b/>
          <w:bCs/>
          <w:color w:val="000000"/>
          <w:sz w:val="22"/>
          <w:szCs w:val="22"/>
          <w:u w:val="single"/>
        </w:rPr>
        <w:t xml:space="preserve"> the </w:t>
      </w:r>
      <w:r>
        <w:rPr>
          <w:rFonts w:ascii="Calibri" w:hAnsi="Calibri" w:cs="Calibri"/>
          <w:b/>
          <w:bCs/>
          <w:color w:val="000000"/>
          <w:sz w:val="22"/>
          <w:szCs w:val="22"/>
          <w:u w:val="single"/>
          <w:shd w:val="clear" w:color="auto" w:fill="00FFFF"/>
        </w:rPr>
        <w:t>intellectual property rights</w:t>
      </w:r>
      <w:r>
        <w:rPr>
          <w:rFonts w:ascii="Calibri" w:hAnsi="Calibri" w:cs="Calibri"/>
          <w:b/>
          <w:bCs/>
          <w:color w:val="000000"/>
          <w:sz w:val="22"/>
          <w:szCs w:val="22"/>
          <w:u w:val="single"/>
        </w:rPr>
        <w:t xml:space="preserve"> of </w:t>
      </w:r>
      <w:proofErr w:type="gramStart"/>
      <w:r>
        <w:rPr>
          <w:rFonts w:ascii="Calibri" w:hAnsi="Calibri" w:cs="Calibri"/>
          <w:b/>
          <w:bCs/>
          <w:color w:val="000000"/>
          <w:sz w:val="22"/>
          <w:szCs w:val="22"/>
          <w:u w:val="single"/>
        </w:rPr>
        <w:t>vaccines.</w:t>
      </w:r>
      <w:r>
        <w:rPr>
          <w:rFonts w:ascii="Calibri" w:hAnsi="Calibri" w:cs="Calibri"/>
          <w:color w:val="000000"/>
          <w:sz w:val="12"/>
          <w:szCs w:val="12"/>
          <w:u w:val="single"/>
        </w:rPr>
        <w:t>¶</w:t>
      </w:r>
      <w:proofErr w:type="gramEnd"/>
      <w:r>
        <w:rPr>
          <w:rFonts w:ascii="Calibri" w:hAnsi="Calibri" w:cs="Calibri"/>
          <w:b/>
          <w:bCs/>
          <w:color w:val="000000"/>
          <w:sz w:val="12"/>
          <w:szCs w:val="12"/>
          <w:u w:val="single"/>
        </w:rPr>
        <w:t xml:space="preserve"> </w:t>
      </w:r>
      <w:r>
        <w:rPr>
          <w:rFonts w:ascii="Calibri" w:hAnsi="Calibri" w:cs="Calibri"/>
          <w:b/>
          <w:bCs/>
          <w:color w:val="000000"/>
          <w:sz w:val="22"/>
          <w:szCs w:val="22"/>
          <w:u w:val="single"/>
        </w:rPr>
        <w:t xml:space="preserve">"This is a complex issue with a remarkably </w:t>
      </w:r>
      <w:r>
        <w:rPr>
          <w:rFonts w:ascii="Calibri" w:hAnsi="Calibri" w:cs="Calibri"/>
          <w:b/>
          <w:bCs/>
          <w:color w:val="000000"/>
          <w:sz w:val="22"/>
          <w:szCs w:val="22"/>
          <w:u w:val="single"/>
          <w:shd w:val="clear" w:color="auto" w:fill="00FFFF"/>
        </w:rPr>
        <w:t>sophisticated understanding by the public</w:t>
      </w:r>
      <w:r>
        <w:rPr>
          <w:rFonts w:ascii="Calibri" w:hAnsi="Calibri" w:cs="Calibri"/>
          <w:b/>
          <w:bCs/>
          <w:color w:val="000000"/>
          <w:sz w:val="22"/>
          <w:szCs w:val="22"/>
          <w:u w:val="single"/>
        </w:rPr>
        <w:t>. The tension is as follows: On one hand you have the need to protect the intellectual property rights of the scientists and companies that brought about the fastest vaccine in history, and will likely need to produce new versions of the shot even faster to battle evolving strains</w:t>
      </w:r>
      <w:r>
        <w:rPr>
          <w:rFonts w:ascii="Calibri" w:hAnsi="Calibri" w:cs="Calibri"/>
          <w:color w:val="000000"/>
          <w:sz w:val="16"/>
          <w:szCs w:val="16"/>
        </w:rPr>
        <w:t xml:space="preserve">," </w:t>
      </w:r>
      <w:proofErr w:type="spellStart"/>
      <w:r>
        <w:rPr>
          <w:rFonts w:ascii="Calibri" w:hAnsi="Calibri" w:cs="Calibri"/>
          <w:color w:val="000000"/>
          <w:sz w:val="16"/>
          <w:szCs w:val="16"/>
        </w:rPr>
        <w:t>Dritan</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Nesho</w:t>
      </w:r>
      <w:proofErr w:type="spellEnd"/>
      <w:r>
        <w:rPr>
          <w:rFonts w:ascii="Calibri" w:hAnsi="Calibri" w:cs="Calibri"/>
          <w:color w:val="000000"/>
          <w:sz w:val="16"/>
          <w:szCs w:val="16"/>
        </w:rPr>
        <w:t xml:space="preserve">, chief researcher and CEO of </w:t>
      </w:r>
      <w:proofErr w:type="spellStart"/>
      <w:r>
        <w:rPr>
          <w:rFonts w:ascii="Calibri" w:hAnsi="Calibri" w:cs="Calibri"/>
          <w:color w:val="000000"/>
          <w:sz w:val="16"/>
          <w:szCs w:val="16"/>
        </w:rPr>
        <w:t>HarrisX</w:t>
      </w:r>
      <w:proofErr w:type="spellEnd"/>
      <w:r>
        <w:rPr>
          <w:rFonts w:ascii="Calibri" w:hAnsi="Calibri" w:cs="Calibri"/>
          <w:color w:val="000000"/>
          <w:sz w:val="16"/>
          <w:szCs w:val="16"/>
        </w:rPr>
        <w:t>, told Hill.TV.</w:t>
      </w:r>
      <w:r>
        <w:rPr>
          <w:rFonts w:ascii="Calibri" w:hAnsi="Calibri" w:cs="Calibri"/>
          <w:color w:val="000000"/>
          <w:sz w:val="12"/>
          <w:szCs w:val="12"/>
        </w:rPr>
        <w:t>¶</w:t>
      </w:r>
      <w:r>
        <w:rPr>
          <w:rFonts w:ascii="Calibri" w:hAnsi="Calibri" w:cs="Calibri"/>
          <w:color w:val="000000"/>
          <w:sz w:val="16"/>
          <w:szCs w:val="16"/>
        </w:rPr>
        <w:t xml:space="preserve"> "On the other hand there’s the need to save lives, reaching global heard immunity and providing access to the vaccine as broadly and equitably as </w:t>
      </w:r>
      <w:proofErr w:type="spellStart"/>
      <w:r>
        <w:rPr>
          <w:rFonts w:ascii="Calibri" w:hAnsi="Calibri" w:cs="Calibri"/>
          <w:color w:val="000000"/>
          <w:sz w:val="16"/>
          <w:szCs w:val="16"/>
        </w:rPr>
        <w:t>as</w:t>
      </w:r>
      <w:proofErr w:type="spellEnd"/>
      <w:r>
        <w:rPr>
          <w:rFonts w:ascii="Calibri" w:hAnsi="Calibri" w:cs="Calibri"/>
          <w:color w:val="000000"/>
          <w:sz w:val="16"/>
          <w:szCs w:val="16"/>
        </w:rPr>
        <w:t xml:space="preserve"> possible," </w:t>
      </w:r>
      <w:proofErr w:type="spellStart"/>
      <w:r>
        <w:rPr>
          <w:rFonts w:ascii="Calibri" w:hAnsi="Calibri" w:cs="Calibri"/>
          <w:color w:val="000000"/>
          <w:sz w:val="16"/>
          <w:szCs w:val="16"/>
        </w:rPr>
        <w:t>Nesho</w:t>
      </w:r>
      <w:proofErr w:type="spellEnd"/>
      <w:r>
        <w:rPr>
          <w:rFonts w:ascii="Calibri" w:hAnsi="Calibri" w:cs="Calibri"/>
          <w:color w:val="000000"/>
          <w:sz w:val="16"/>
          <w:szCs w:val="16"/>
        </w:rPr>
        <w:t xml:space="preserve"> continued.</w:t>
      </w:r>
      <w:r>
        <w:rPr>
          <w:rFonts w:ascii="Calibri" w:hAnsi="Calibri" w:cs="Calibri"/>
          <w:color w:val="000000"/>
          <w:sz w:val="12"/>
          <w:szCs w:val="12"/>
        </w:rPr>
        <w:t>¶</w:t>
      </w:r>
      <w:r>
        <w:rPr>
          <w:rFonts w:ascii="Calibri" w:hAnsi="Calibri" w:cs="Calibri"/>
          <w:color w:val="000000"/>
          <w:sz w:val="16"/>
          <w:szCs w:val="16"/>
        </w:rPr>
        <w:t xml:space="preserve"> </w:t>
      </w:r>
      <w:r>
        <w:rPr>
          <w:rFonts w:ascii="Calibri" w:hAnsi="Calibri" w:cs="Calibri"/>
          <w:color w:val="000000"/>
          <w:sz w:val="22"/>
          <w:szCs w:val="22"/>
          <w:u w:val="single"/>
        </w:rPr>
        <w:t xml:space="preserve">"Today a majority of 57 percent of U.S. </w:t>
      </w:r>
      <w:r>
        <w:rPr>
          <w:rFonts w:ascii="Calibri" w:hAnsi="Calibri" w:cs="Calibri"/>
          <w:color w:val="000000"/>
          <w:sz w:val="22"/>
          <w:szCs w:val="22"/>
          <w:u w:val="single"/>
          <w:shd w:val="clear" w:color="auto" w:fill="00FFFF"/>
        </w:rPr>
        <w:t>voters</w:t>
      </w:r>
      <w:r>
        <w:rPr>
          <w:rFonts w:ascii="Calibri" w:hAnsi="Calibri" w:cs="Calibri"/>
          <w:color w:val="000000"/>
          <w:sz w:val="22"/>
          <w:szCs w:val="22"/>
          <w:u w:val="single"/>
        </w:rPr>
        <w:t xml:space="preserve"> would </w:t>
      </w:r>
      <w:r>
        <w:rPr>
          <w:rFonts w:ascii="Calibri" w:hAnsi="Calibri" w:cs="Calibri"/>
          <w:color w:val="000000"/>
          <w:sz w:val="22"/>
          <w:szCs w:val="22"/>
          <w:u w:val="single"/>
          <w:shd w:val="clear" w:color="auto" w:fill="00FFFF"/>
        </w:rPr>
        <w:t>like to protect the intellectual property of vaccine makers</w:t>
      </w:r>
      <w:r>
        <w:rPr>
          <w:rFonts w:ascii="Calibri" w:hAnsi="Calibri" w:cs="Calibri"/>
          <w:color w:val="000000"/>
          <w:sz w:val="22"/>
          <w:szCs w:val="22"/>
          <w:u w:val="single"/>
        </w:rPr>
        <w:t xml:space="preserve">, but as more and more people are vaccinated in advanced economies, voter pressure for broader and more equitable distribution will rise," </w:t>
      </w:r>
      <w:proofErr w:type="spellStart"/>
      <w:r>
        <w:rPr>
          <w:rFonts w:ascii="Calibri" w:hAnsi="Calibri" w:cs="Calibri"/>
          <w:color w:val="000000"/>
          <w:sz w:val="22"/>
          <w:szCs w:val="22"/>
          <w:u w:val="single"/>
        </w:rPr>
        <w:t>Nesho</w:t>
      </w:r>
      <w:proofErr w:type="spellEnd"/>
      <w:r>
        <w:rPr>
          <w:rFonts w:ascii="Calibri" w:hAnsi="Calibri" w:cs="Calibri"/>
          <w:color w:val="000000"/>
          <w:sz w:val="22"/>
          <w:szCs w:val="22"/>
          <w:u w:val="single"/>
        </w:rPr>
        <w:t xml:space="preserve"> added. "Already we see </w:t>
      </w:r>
      <w:r>
        <w:rPr>
          <w:rFonts w:ascii="Calibri" w:hAnsi="Calibri" w:cs="Calibri"/>
          <w:color w:val="000000"/>
          <w:sz w:val="22"/>
          <w:szCs w:val="22"/>
          <w:u w:val="single"/>
          <w:shd w:val="clear" w:color="auto" w:fill="00FFFF"/>
        </w:rPr>
        <w:t>Democrats and independents here split on the issue</w:t>
      </w:r>
      <w:r>
        <w:rPr>
          <w:rFonts w:ascii="Calibri" w:hAnsi="Calibri" w:cs="Calibri"/>
          <w:color w:val="000000"/>
          <w:sz w:val="22"/>
          <w:szCs w:val="22"/>
          <w:u w:val="single"/>
        </w:rPr>
        <w:t xml:space="preserve"> of whether or not to waive IP rights to provide greater access to the vaccines."</w:t>
      </w:r>
      <w:r>
        <w:rPr>
          <w:rFonts w:ascii="Calibri" w:hAnsi="Calibri" w:cs="Calibri"/>
          <w:color w:val="000000"/>
          <w:sz w:val="12"/>
          <w:szCs w:val="12"/>
        </w:rPr>
        <w:t>¶</w:t>
      </w:r>
      <w:r>
        <w:rPr>
          <w:rFonts w:ascii="Calibri" w:hAnsi="Calibri" w:cs="Calibri"/>
          <w:color w:val="000000"/>
          <w:sz w:val="16"/>
          <w:szCs w:val="16"/>
        </w:rPr>
        <w:t xml:space="preserve"> </w:t>
      </w:r>
      <w:r>
        <w:rPr>
          <w:rFonts w:ascii="Calibri" w:hAnsi="Calibri" w:cs="Calibri"/>
          <w:b/>
          <w:bCs/>
          <w:color w:val="000000"/>
          <w:sz w:val="22"/>
          <w:szCs w:val="22"/>
          <w:u w:val="single"/>
        </w:rPr>
        <w:t xml:space="preserve">President </w:t>
      </w:r>
      <w:r>
        <w:rPr>
          <w:rFonts w:ascii="Calibri" w:hAnsi="Calibri" w:cs="Calibri"/>
          <w:b/>
          <w:bCs/>
          <w:color w:val="000000"/>
          <w:sz w:val="22"/>
          <w:szCs w:val="22"/>
          <w:u w:val="single"/>
          <w:shd w:val="clear" w:color="auto" w:fill="00FFFF"/>
        </w:rPr>
        <w:t>Biden is expected to weigh in</w:t>
      </w:r>
      <w:r>
        <w:rPr>
          <w:rFonts w:ascii="Calibri" w:hAnsi="Calibri" w:cs="Calibri"/>
          <w:b/>
          <w:bCs/>
          <w:color w:val="000000"/>
          <w:sz w:val="22"/>
          <w:szCs w:val="22"/>
          <w:u w:val="single"/>
        </w:rPr>
        <w:t xml:space="preserve"> on the proposal </w:t>
      </w:r>
      <w:r>
        <w:rPr>
          <w:rFonts w:ascii="Calibri" w:hAnsi="Calibri" w:cs="Calibri"/>
          <w:b/>
          <w:bCs/>
          <w:color w:val="000000"/>
          <w:sz w:val="22"/>
          <w:szCs w:val="22"/>
          <w:u w:val="single"/>
          <w:shd w:val="clear" w:color="auto" w:fill="00FFFF"/>
        </w:rPr>
        <w:t>at a W</w:t>
      </w:r>
      <w:r>
        <w:rPr>
          <w:rFonts w:ascii="Calibri" w:hAnsi="Calibri" w:cs="Calibri"/>
          <w:b/>
          <w:bCs/>
          <w:color w:val="000000"/>
          <w:sz w:val="22"/>
          <w:szCs w:val="22"/>
          <w:u w:val="single"/>
        </w:rPr>
        <w:t xml:space="preserve">orld </w:t>
      </w:r>
      <w:r>
        <w:rPr>
          <w:rFonts w:ascii="Calibri" w:hAnsi="Calibri" w:cs="Calibri"/>
          <w:b/>
          <w:bCs/>
          <w:color w:val="000000"/>
          <w:sz w:val="22"/>
          <w:szCs w:val="22"/>
          <w:u w:val="single"/>
          <w:shd w:val="clear" w:color="auto" w:fill="00FFFF"/>
        </w:rPr>
        <w:t>T</w:t>
      </w:r>
      <w:r>
        <w:rPr>
          <w:rFonts w:ascii="Calibri" w:hAnsi="Calibri" w:cs="Calibri"/>
          <w:b/>
          <w:bCs/>
          <w:color w:val="000000"/>
          <w:sz w:val="22"/>
          <w:szCs w:val="22"/>
          <w:u w:val="single"/>
        </w:rPr>
        <w:t xml:space="preserve">rade </w:t>
      </w:r>
      <w:r>
        <w:rPr>
          <w:rFonts w:ascii="Calibri" w:hAnsi="Calibri" w:cs="Calibri"/>
          <w:b/>
          <w:bCs/>
          <w:color w:val="000000"/>
          <w:sz w:val="22"/>
          <w:szCs w:val="22"/>
          <w:u w:val="single"/>
          <w:shd w:val="clear" w:color="auto" w:fill="00FFFF"/>
        </w:rPr>
        <w:t>O</w:t>
      </w:r>
      <w:r>
        <w:rPr>
          <w:rFonts w:ascii="Calibri" w:hAnsi="Calibri" w:cs="Calibri"/>
          <w:b/>
          <w:bCs/>
          <w:color w:val="000000"/>
          <w:sz w:val="22"/>
          <w:szCs w:val="22"/>
          <w:u w:val="single"/>
        </w:rPr>
        <w:t xml:space="preserve">rganization </w:t>
      </w:r>
      <w:r>
        <w:rPr>
          <w:rFonts w:ascii="Calibri" w:hAnsi="Calibri" w:cs="Calibri"/>
          <w:b/>
          <w:bCs/>
          <w:color w:val="000000"/>
          <w:sz w:val="22"/>
          <w:szCs w:val="22"/>
          <w:u w:val="single"/>
          <w:shd w:val="clear" w:color="auto" w:fill="00FFFF"/>
        </w:rPr>
        <w:t>meeting</w:t>
      </w:r>
      <w:r>
        <w:rPr>
          <w:rFonts w:ascii="Calibri" w:hAnsi="Calibri" w:cs="Calibri"/>
          <w:b/>
          <w:bCs/>
          <w:color w:val="000000"/>
          <w:sz w:val="22"/>
          <w:szCs w:val="22"/>
          <w:u w:val="single"/>
        </w:rPr>
        <w:t xml:space="preserve"> on </w:t>
      </w:r>
      <w:proofErr w:type="gramStart"/>
      <w:r>
        <w:rPr>
          <w:rFonts w:ascii="Calibri" w:hAnsi="Calibri" w:cs="Calibri"/>
          <w:b/>
          <w:bCs/>
          <w:color w:val="000000"/>
          <w:sz w:val="22"/>
          <w:szCs w:val="22"/>
          <w:u w:val="single"/>
        </w:rPr>
        <w:t>Wednesday</w:t>
      </w:r>
      <w:r>
        <w:rPr>
          <w:rFonts w:ascii="Calibri" w:hAnsi="Calibri" w:cs="Calibri"/>
          <w:color w:val="000000"/>
          <w:sz w:val="16"/>
          <w:szCs w:val="16"/>
        </w:rPr>
        <w:t>.</w:t>
      </w:r>
      <w:r>
        <w:rPr>
          <w:rFonts w:ascii="Calibri" w:hAnsi="Calibri" w:cs="Calibri"/>
          <w:color w:val="000000"/>
          <w:sz w:val="12"/>
          <w:szCs w:val="12"/>
        </w:rPr>
        <w:t>¶</w:t>
      </w:r>
      <w:proofErr w:type="gramEnd"/>
      <w:r>
        <w:rPr>
          <w:rFonts w:ascii="Calibri" w:hAnsi="Calibri" w:cs="Calibri"/>
          <w:color w:val="000000"/>
          <w:sz w:val="16"/>
          <w:szCs w:val="16"/>
        </w:rPr>
        <w:t xml:space="preserve"> The most recent Hill-</w:t>
      </w:r>
      <w:proofErr w:type="spellStart"/>
      <w:r>
        <w:rPr>
          <w:rFonts w:ascii="Calibri" w:hAnsi="Calibri" w:cs="Calibri"/>
          <w:color w:val="000000"/>
          <w:sz w:val="16"/>
          <w:szCs w:val="16"/>
        </w:rPr>
        <w:t>HarrisX</w:t>
      </w:r>
      <w:proofErr w:type="spellEnd"/>
      <w:r>
        <w:rPr>
          <w:rFonts w:ascii="Calibri" w:hAnsi="Calibri" w:cs="Calibri"/>
          <w:color w:val="000000"/>
          <w:sz w:val="16"/>
          <w:szCs w:val="16"/>
        </w:rPr>
        <w:t xml:space="preserve"> poll was conducted online among 939 registered voters. It has a margin of error of 3.2 percentage points.</w:t>
      </w:r>
    </w:p>
    <w:p w14:paraId="330B0102" w14:textId="77777777" w:rsidR="00DB250D" w:rsidRDefault="00DB250D" w:rsidP="00DB250D">
      <w:pPr>
        <w:pStyle w:val="Heading4"/>
      </w:pPr>
      <w:r>
        <w:rPr>
          <w:rFonts w:cs="Calibri"/>
          <w:color w:val="000000"/>
        </w:rPr>
        <w:t xml:space="preserve">Midterm success k2 </w:t>
      </w:r>
      <w:r>
        <w:rPr>
          <w:rFonts w:cs="Calibri"/>
          <w:color w:val="000000"/>
          <w:u w:val="single"/>
        </w:rPr>
        <w:t>long term climate initiatives</w:t>
      </w:r>
      <w:r>
        <w:rPr>
          <w:rFonts w:cs="Calibri"/>
          <w:color w:val="000000"/>
        </w:rPr>
        <w:t>  </w:t>
      </w:r>
    </w:p>
    <w:p w14:paraId="48328A4F" w14:textId="77777777" w:rsidR="00DB250D" w:rsidRDefault="00DB250D" w:rsidP="00DB250D">
      <w:pPr>
        <w:pStyle w:val="NormalWeb"/>
        <w:spacing w:before="0" w:beforeAutospacing="0" w:after="160" w:afterAutospacing="0"/>
      </w:pPr>
      <w:r>
        <w:rPr>
          <w:rFonts w:ascii="Calibri" w:hAnsi="Calibri" w:cs="Calibri"/>
          <w:b/>
          <w:bCs/>
          <w:color w:val="000000"/>
          <w:sz w:val="26"/>
          <w:szCs w:val="26"/>
        </w:rPr>
        <w:t>Piotrowski et al 20</w:t>
      </w:r>
      <w:r>
        <w:rPr>
          <w:rFonts w:ascii="Calibri" w:hAnsi="Calibri" w:cs="Calibri"/>
          <w:color w:val="000000"/>
          <w:sz w:val="22"/>
          <w:szCs w:val="22"/>
        </w:rPr>
        <w:t xml:space="preserve"> [Matt Piotrowski and Emma McMahon and Joshua </w:t>
      </w:r>
      <w:proofErr w:type="spellStart"/>
      <w:r>
        <w:rPr>
          <w:rFonts w:ascii="Calibri" w:hAnsi="Calibri" w:cs="Calibri"/>
          <w:color w:val="000000"/>
          <w:sz w:val="22"/>
          <w:szCs w:val="22"/>
        </w:rPr>
        <w:t>McBee</w:t>
      </w:r>
      <w:proofErr w:type="spellEnd"/>
      <w:r>
        <w:rPr>
          <w:rFonts w:ascii="Calibri" w:hAnsi="Calibri" w:cs="Calibri"/>
          <w:color w:val="000000"/>
          <w:sz w:val="22"/>
          <w:szCs w:val="22"/>
        </w:rPr>
        <w:t xml:space="preserve"> and Kyle </w:t>
      </w:r>
      <w:proofErr w:type="spellStart"/>
      <w:r>
        <w:rPr>
          <w:rFonts w:ascii="Calibri" w:hAnsi="Calibri" w:cs="Calibri"/>
          <w:color w:val="000000"/>
          <w:sz w:val="22"/>
          <w:szCs w:val="22"/>
        </w:rPr>
        <w:t>Saukas</w:t>
      </w:r>
      <w:proofErr w:type="spellEnd"/>
      <w:r>
        <w:rPr>
          <w:rFonts w:ascii="Calibri" w:hAnsi="Calibri" w:cs="Calibri"/>
          <w:color w:val="000000"/>
          <w:sz w:val="22"/>
          <w:szCs w:val="22"/>
        </w:rPr>
        <w:t xml:space="preserve">, 12-14-2020, “Biden’s Climate Path Through the 2022 Midterms” Climate Advisers, </w:t>
      </w:r>
      <w:hyperlink r:id="rId10" w:history="1">
        <w:r>
          <w:rPr>
            <w:rStyle w:val="Hyperlink"/>
            <w:rFonts w:ascii="Calibri" w:hAnsi="Calibri" w:cs="Calibri"/>
            <w:color w:val="000000"/>
            <w:sz w:val="22"/>
            <w:szCs w:val="22"/>
          </w:rPr>
          <w:t>https://climateadvisers.org/blogs/bidens-climate-path-up-to-the-2022-midterms/</w:t>
        </w:r>
      </w:hyperlink>
      <w:r>
        <w:rPr>
          <w:rFonts w:ascii="Calibri" w:hAnsi="Calibri" w:cs="Calibri"/>
          <w:color w:val="000000"/>
          <w:sz w:val="22"/>
          <w:szCs w:val="22"/>
        </w:rPr>
        <w:t xml:space="preserve"> </w:t>
      </w:r>
      <w:proofErr w:type="spellStart"/>
      <w:r>
        <w:rPr>
          <w:rFonts w:ascii="Calibri" w:hAnsi="Calibri" w:cs="Calibri"/>
          <w:color w:val="000000"/>
          <w:sz w:val="22"/>
          <w:szCs w:val="22"/>
        </w:rPr>
        <w:t>ww</w:t>
      </w:r>
      <w:proofErr w:type="spellEnd"/>
      <w:r>
        <w:rPr>
          <w:rFonts w:ascii="Calibri" w:hAnsi="Calibri" w:cs="Calibri"/>
          <w:color w:val="000000"/>
          <w:sz w:val="22"/>
          <w:szCs w:val="22"/>
        </w:rPr>
        <w:t> </w:t>
      </w:r>
    </w:p>
    <w:p w14:paraId="55F0D7B5" w14:textId="77777777" w:rsidR="00DB250D" w:rsidRDefault="00DB250D" w:rsidP="00DB250D">
      <w:pPr>
        <w:pStyle w:val="NormalWeb"/>
        <w:spacing w:before="0" w:beforeAutospacing="0" w:after="160" w:afterAutospacing="0"/>
      </w:pPr>
      <w:r>
        <w:rPr>
          <w:rFonts w:ascii="Calibri" w:hAnsi="Calibri" w:cs="Calibri"/>
          <w:color w:val="000000"/>
          <w:sz w:val="22"/>
          <w:szCs w:val="22"/>
        </w:rPr>
        <w:t>*Figures omitted*</w:t>
      </w:r>
    </w:p>
    <w:p w14:paraId="139020E2" w14:textId="77777777" w:rsidR="00DB250D" w:rsidRDefault="00DB250D" w:rsidP="00DB250D">
      <w:pPr>
        <w:pStyle w:val="NormalWeb"/>
        <w:spacing w:before="0" w:beforeAutospacing="0" w:after="160" w:afterAutospacing="0"/>
      </w:pPr>
      <w:r>
        <w:rPr>
          <w:rFonts w:ascii="Calibri" w:hAnsi="Calibri" w:cs="Calibri"/>
          <w:color w:val="000000"/>
          <w:sz w:val="16"/>
          <w:szCs w:val="16"/>
        </w:rPr>
        <w:t xml:space="preserve">Joe Biden ran on a climate change agenda and has laid out his plans for early action, but what might the ‘medium-term’ for climate action and the 2022 midterms look </w:t>
      </w:r>
      <w:proofErr w:type="gramStart"/>
      <w:r>
        <w:rPr>
          <w:rFonts w:ascii="Calibri" w:hAnsi="Calibri" w:cs="Calibri"/>
          <w:color w:val="000000"/>
          <w:sz w:val="16"/>
          <w:szCs w:val="16"/>
        </w:rPr>
        <w:t>like?</w:t>
      </w:r>
      <w:r>
        <w:rPr>
          <w:rFonts w:ascii="Calibri" w:hAnsi="Calibri" w:cs="Calibri"/>
          <w:color w:val="000000"/>
          <w:sz w:val="12"/>
          <w:szCs w:val="12"/>
        </w:rPr>
        <w:t>¶</w:t>
      </w:r>
      <w:proofErr w:type="gramEnd"/>
      <w:r>
        <w:rPr>
          <w:rFonts w:ascii="Calibri" w:hAnsi="Calibri" w:cs="Calibri"/>
          <w:color w:val="000000"/>
          <w:sz w:val="16"/>
          <w:szCs w:val="16"/>
        </w:rPr>
        <w:t xml:space="preserve"> Beyond 2021</w:t>
      </w:r>
      <w:r>
        <w:rPr>
          <w:rFonts w:ascii="Calibri" w:hAnsi="Calibri" w:cs="Calibri"/>
          <w:color w:val="000000"/>
          <w:sz w:val="12"/>
          <w:szCs w:val="12"/>
        </w:rPr>
        <w:t>¶</w:t>
      </w:r>
      <w:r>
        <w:rPr>
          <w:rFonts w:ascii="Calibri" w:hAnsi="Calibri" w:cs="Calibri"/>
          <w:color w:val="000000"/>
          <w:sz w:val="16"/>
          <w:szCs w:val="16"/>
        </w:rPr>
        <w:t xml:space="preserve"> Although the configuration of the current Senate is not yet decided, political operatives are already looking forward to the 2022 mid-term election. If Democrats do not win both special elections in Georgia in January 2021, they will not have the majority in the Senate, which, as noted in earlier blogs, will greatly hamper the Democrats’ legislative agenda and make wide-ranging climate legislation a virtual </w:t>
      </w:r>
      <w:proofErr w:type="gramStart"/>
      <w:r>
        <w:rPr>
          <w:rFonts w:ascii="Calibri" w:hAnsi="Calibri" w:cs="Calibri"/>
          <w:color w:val="000000"/>
          <w:sz w:val="16"/>
          <w:szCs w:val="16"/>
        </w:rPr>
        <w:t>impossibility.</w:t>
      </w:r>
      <w:r>
        <w:rPr>
          <w:rFonts w:ascii="Calibri" w:hAnsi="Calibri" w:cs="Calibri"/>
          <w:color w:val="000000"/>
          <w:sz w:val="12"/>
          <w:szCs w:val="12"/>
        </w:rPr>
        <w:t>¶</w:t>
      </w:r>
      <w:proofErr w:type="gramEnd"/>
      <w:r>
        <w:rPr>
          <w:rFonts w:ascii="Calibri" w:hAnsi="Calibri" w:cs="Calibri"/>
          <w:color w:val="000000"/>
          <w:sz w:val="16"/>
          <w:szCs w:val="16"/>
        </w:rPr>
        <w:t xml:space="preserve"> However, </w:t>
      </w:r>
      <w:r>
        <w:rPr>
          <w:rFonts w:ascii="Calibri" w:hAnsi="Calibri" w:cs="Calibri"/>
          <w:b/>
          <w:bCs/>
          <w:color w:val="000000"/>
          <w:sz w:val="22"/>
          <w:szCs w:val="22"/>
          <w:u w:val="single"/>
        </w:rPr>
        <w:t xml:space="preserve">they could capture the majority in 2022. U.S. Senators serve six-year terms, meaning that the same seats are up for re-election on a rotating six-year schedule. </w:t>
      </w:r>
      <w:r>
        <w:rPr>
          <w:rFonts w:ascii="Calibri" w:hAnsi="Calibri" w:cs="Calibri"/>
          <w:b/>
          <w:bCs/>
          <w:color w:val="000000"/>
          <w:sz w:val="22"/>
          <w:szCs w:val="22"/>
          <w:u w:val="single"/>
          <w:shd w:val="clear" w:color="auto" w:fill="00FFFF"/>
        </w:rPr>
        <w:t>The seats up for re-election</w:t>
      </w:r>
      <w:r>
        <w:rPr>
          <w:rFonts w:ascii="Calibri" w:hAnsi="Calibri" w:cs="Calibri"/>
          <w:b/>
          <w:bCs/>
          <w:color w:val="000000"/>
          <w:sz w:val="22"/>
          <w:szCs w:val="22"/>
          <w:u w:val="single"/>
        </w:rPr>
        <w:t xml:space="preserve"> in 2022 </w:t>
      </w:r>
      <w:r>
        <w:rPr>
          <w:rFonts w:ascii="Calibri" w:hAnsi="Calibri" w:cs="Calibri"/>
          <w:b/>
          <w:bCs/>
          <w:color w:val="000000"/>
          <w:sz w:val="22"/>
          <w:szCs w:val="22"/>
          <w:u w:val="single"/>
          <w:shd w:val="clear" w:color="auto" w:fill="00FFFF"/>
        </w:rPr>
        <w:t>pose</w:t>
      </w:r>
      <w:r>
        <w:rPr>
          <w:rFonts w:ascii="Calibri" w:hAnsi="Calibri" w:cs="Calibri"/>
          <w:b/>
          <w:bCs/>
          <w:color w:val="000000"/>
          <w:sz w:val="22"/>
          <w:szCs w:val="22"/>
          <w:u w:val="single"/>
        </w:rPr>
        <w:t xml:space="preserve"> better </w:t>
      </w:r>
      <w:r>
        <w:rPr>
          <w:rFonts w:ascii="Calibri" w:hAnsi="Calibri" w:cs="Calibri"/>
          <w:b/>
          <w:bCs/>
          <w:color w:val="000000"/>
          <w:sz w:val="22"/>
          <w:szCs w:val="22"/>
          <w:u w:val="single"/>
          <w:shd w:val="clear" w:color="auto" w:fill="00FFFF"/>
        </w:rPr>
        <w:t>opportunities for Democratic gains</w:t>
      </w:r>
      <w:r>
        <w:rPr>
          <w:rFonts w:ascii="Calibri" w:hAnsi="Calibri" w:cs="Calibri"/>
          <w:b/>
          <w:bCs/>
          <w:color w:val="000000"/>
          <w:sz w:val="22"/>
          <w:szCs w:val="22"/>
          <w:u w:val="single"/>
        </w:rPr>
        <w:t xml:space="preserve"> than did the elections in 2018 or 2020, with three vulnerable Republican seats</w:t>
      </w:r>
      <w:r>
        <w:rPr>
          <w:rFonts w:ascii="Calibri" w:hAnsi="Calibri" w:cs="Calibri"/>
          <w:color w:val="000000"/>
          <w:sz w:val="16"/>
          <w:szCs w:val="16"/>
        </w:rPr>
        <w:t xml:space="preserve"> (see Figure 1 below</w:t>
      </w:r>
      <w:proofErr w:type="gramStart"/>
      <w:r>
        <w:rPr>
          <w:rFonts w:ascii="Calibri" w:hAnsi="Calibri" w:cs="Calibri"/>
          <w:color w:val="000000"/>
          <w:sz w:val="16"/>
          <w:szCs w:val="16"/>
        </w:rPr>
        <w:t>).</w:t>
      </w:r>
      <w:r>
        <w:rPr>
          <w:rFonts w:ascii="Calibri" w:hAnsi="Calibri" w:cs="Calibri"/>
          <w:color w:val="000000"/>
          <w:sz w:val="12"/>
          <w:szCs w:val="12"/>
        </w:rPr>
        <w:t>¶</w:t>
      </w:r>
      <w:proofErr w:type="gramEnd"/>
      <w:r>
        <w:rPr>
          <w:rFonts w:ascii="Calibri" w:hAnsi="Calibri" w:cs="Calibri"/>
          <w:color w:val="000000"/>
          <w:sz w:val="16"/>
          <w:szCs w:val="16"/>
        </w:rPr>
        <w:t xml:space="preserve"> It is too soon to tell what will happen in the mid-term elections, but the most recent data show Republicans are well-positioned to take back the House. Still, some </w:t>
      </w:r>
      <w:r>
        <w:rPr>
          <w:rFonts w:ascii="Calibri" w:hAnsi="Calibri" w:cs="Calibri"/>
          <w:color w:val="000000"/>
          <w:sz w:val="22"/>
          <w:szCs w:val="22"/>
          <w:u w:val="single"/>
          <w:shd w:val="clear" w:color="auto" w:fill="00FFFF"/>
        </w:rPr>
        <w:t>Democrats are confident they can hold onto the House. If Democrats wi</w:t>
      </w:r>
      <w:r>
        <w:rPr>
          <w:rFonts w:ascii="Calibri" w:hAnsi="Calibri" w:cs="Calibri"/>
          <w:color w:val="000000"/>
          <w:sz w:val="22"/>
          <w:szCs w:val="22"/>
          <w:u w:val="single"/>
        </w:rPr>
        <w:t xml:space="preserve">n majorities in </w:t>
      </w:r>
      <w:r>
        <w:rPr>
          <w:rFonts w:ascii="Calibri" w:hAnsi="Calibri" w:cs="Calibri"/>
          <w:color w:val="000000"/>
          <w:sz w:val="22"/>
          <w:szCs w:val="22"/>
          <w:u w:val="single"/>
          <w:shd w:val="clear" w:color="auto" w:fill="00FFFF"/>
        </w:rPr>
        <w:t>both house</w:t>
      </w:r>
      <w:r>
        <w:rPr>
          <w:rFonts w:ascii="Calibri" w:hAnsi="Calibri" w:cs="Calibri"/>
          <w:color w:val="000000"/>
          <w:sz w:val="22"/>
          <w:szCs w:val="22"/>
          <w:u w:val="single"/>
        </w:rPr>
        <w:t xml:space="preserve">s of Congress in 2022, </w:t>
      </w:r>
      <w:r>
        <w:rPr>
          <w:rFonts w:ascii="Calibri" w:hAnsi="Calibri" w:cs="Calibri"/>
          <w:color w:val="000000"/>
          <w:sz w:val="22"/>
          <w:szCs w:val="22"/>
          <w:u w:val="single"/>
          <w:shd w:val="clear" w:color="auto" w:fill="00FFFF"/>
        </w:rPr>
        <w:t>then</w:t>
      </w:r>
      <w:r>
        <w:rPr>
          <w:rFonts w:ascii="Calibri" w:hAnsi="Calibri" w:cs="Calibri"/>
          <w:color w:val="000000"/>
          <w:sz w:val="22"/>
          <w:szCs w:val="22"/>
          <w:u w:val="single"/>
        </w:rPr>
        <w:t xml:space="preserve"> the second half of the </w:t>
      </w:r>
      <w:r>
        <w:rPr>
          <w:rFonts w:ascii="Calibri" w:hAnsi="Calibri" w:cs="Calibri"/>
          <w:color w:val="000000"/>
          <w:sz w:val="22"/>
          <w:szCs w:val="22"/>
          <w:u w:val="single"/>
          <w:shd w:val="clear" w:color="auto" w:fill="00FFFF"/>
        </w:rPr>
        <w:t>Biden</w:t>
      </w:r>
      <w:r>
        <w:rPr>
          <w:rFonts w:ascii="Calibri" w:hAnsi="Calibri" w:cs="Calibri"/>
          <w:color w:val="000000"/>
          <w:sz w:val="22"/>
          <w:szCs w:val="22"/>
          <w:u w:val="single"/>
        </w:rPr>
        <w:t xml:space="preserve"> administration’s term </w:t>
      </w:r>
      <w:r>
        <w:rPr>
          <w:rFonts w:ascii="Calibri" w:hAnsi="Calibri" w:cs="Calibri"/>
          <w:color w:val="000000"/>
          <w:sz w:val="22"/>
          <w:szCs w:val="22"/>
          <w:u w:val="single"/>
          <w:shd w:val="clear" w:color="auto" w:fill="00FFFF"/>
        </w:rPr>
        <w:t>could</w:t>
      </w:r>
      <w:r>
        <w:rPr>
          <w:rFonts w:ascii="Calibri" w:hAnsi="Calibri" w:cs="Calibri"/>
          <w:color w:val="000000"/>
          <w:sz w:val="22"/>
          <w:szCs w:val="22"/>
          <w:u w:val="single"/>
        </w:rPr>
        <w:t xml:space="preserve">, unusually, be more productive than his first. This would give him greater opportunity to </w:t>
      </w:r>
      <w:r>
        <w:rPr>
          <w:rFonts w:ascii="Calibri" w:hAnsi="Calibri" w:cs="Calibri"/>
          <w:color w:val="000000"/>
          <w:sz w:val="22"/>
          <w:szCs w:val="22"/>
          <w:u w:val="single"/>
          <w:shd w:val="clear" w:color="auto" w:fill="00FFFF"/>
        </w:rPr>
        <w:t>pass comprehensive climate legislation</w:t>
      </w:r>
      <w:r>
        <w:rPr>
          <w:rFonts w:ascii="Calibri" w:hAnsi="Calibri" w:cs="Calibri"/>
          <w:color w:val="000000"/>
          <w:sz w:val="22"/>
          <w:szCs w:val="22"/>
          <w:u w:val="single"/>
        </w:rPr>
        <w:t xml:space="preserve">, which could include a </w:t>
      </w:r>
      <w:r>
        <w:rPr>
          <w:rFonts w:ascii="Calibri" w:hAnsi="Calibri" w:cs="Calibri"/>
          <w:color w:val="000000"/>
          <w:sz w:val="22"/>
          <w:szCs w:val="22"/>
          <w:u w:val="single"/>
          <w:shd w:val="clear" w:color="auto" w:fill="00FFFF"/>
        </w:rPr>
        <w:t>carbon tax,</w:t>
      </w:r>
      <w:r>
        <w:rPr>
          <w:rFonts w:ascii="Calibri" w:hAnsi="Calibri" w:cs="Calibri"/>
          <w:color w:val="000000"/>
          <w:sz w:val="22"/>
          <w:szCs w:val="22"/>
          <w:u w:val="single"/>
        </w:rPr>
        <w:t xml:space="preserve"> major </w:t>
      </w:r>
      <w:r>
        <w:rPr>
          <w:rFonts w:ascii="Calibri" w:hAnsi="Calibri" w:cs="Calibri"/>
          <w:color w:val="000000"/>
          <w:sz w:val="22"/>
          <w:szCs w:val="22"/>
          <w:u w:val="single"/>
          <w:shd w:val="clear" w:color="auto" w:fill="00FFFF"/>
        </w:rPr>
        <w:t>investments in green tech</w:t>
      </w:r>
      <w:r>
        <w:rPr>
          <w:rFonts w:ascii="Calibri" w:hAnsi="Calibri" w:cs="Calibri"/>
          <w:color w:val="000000"/>
          <w:sz w:val="22"/>
          <w:szCs w:val="22"/>
          <w:u w:val="single"/>
        </w:rPr>
        <w:t xml:space="preserve">nology and </w:t>
      </w:r>
      <w:r>
        <w:rPr>
          <w:rFonts w:ascii="Calibri" w:hAnsi="Calibri" w:cs="Calibri"/>
          <w:color w:val="000000"/>
          <w:sz w:val="22"/>
          <w:szCs w:val="22"/>
          <w:u w:val="single"/>
          <w:shd w:val="clear" w:color="auto" w:fill="00FFFF"/>
        </w:rPr>
        <w:t>infrastructure</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and regulation of the energy sector</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 xml:space="preserve">If Republicans </w:t>
      </w:r>
      <w:r>
        <w:rPr>
          <w:rFonts w:ascii="Calibri" w:hAnsi="Calibri" w:cs="Calibri"/>
          <w:color w:val="000000"/>
          <w:sz w:val="22"/>
          <w:szCs w:val="22"/>
          <w:u w:val="single"/>
        </w:rPr>
        <w:t xml:space="preserve">maintain their </w:t>
      </w:r>
      <w:r>
        <w:rPr>
          <w:rFonts w:ascii="Calibri" w:hAnsi="Calibri" w:cs="Calibri"/>
          <w:color w:val="000000"/>
          <w:sz w:val="22"/>
          <w:szCs w:val="22"/>
          <w:u w:val="single"/>
          <w:shd w:val="clear" w:color="auto" w:fill="00FFFF"/>
        </w:rPr>
        <w:t>lead in the Senate</w:t>
      </w:r>
      <w:r>
        <w:rPr>
          <w:rFonts w:ascii="Calibri" w:hAnsi="Calibri" w:cs="Calibri"/>
          <w:color w:val="000000"/>
          <w:sz w:val="22"/>
          <w:szCs w:val="22"/>
          <w:u w:val="single"/>
        </w:rPr>
        <w:t xml:space="preserve">, with or without a majority in the House, </w:t>
      </w:r>
      <w:r>
        <w:rPr>
          <w:rFonts w:ascii="Calibri" w:hAnsi="Calibri" w:cs="Calibri"/>
          <w:color w:val="000000"/>
          <w:sz w:val="22"/>
          <w:szCs w:val="22"/>
          <w:u w:val="single"/>
          <w:shd w:val="clear" w:color="auto" w:fill="00FFFF"/>
        </w:rPr>
        <w:t>it is unlikely that any of these would pass</w:t>
      </w:r>
      <w:r>
        <w:rPr>
          <w:rFonts w:ascii="Calibri" w:hAnsi="Calibri" w:cs="Calibri"/>
          <w:color w:val="000000"/>
          <w:sz w:val="22"/>
          <w:szCs w:val="22"/>
          <w:u w:val="single"/>
        </w:rPr>
        <w:t xml:space="preserve"> during Biden’s </w:t>
      </w:r>
      <w:proofErr w:type="gramStart"/>
      <w:r>
        <w:rPr>
          <w:rFonts w:ascii="Calibri" w:hAnsi="Calibri" w:cs="Calibri"/>
          <w:color w:val="000000"/>
          <w:sz w:val="22"/>
          <w:szCs w:val="22"/>
          <w:u w:val="single"/>
        </w:rPr>
        <w:t>presidency.</w:t>
      </w:r>
      <w:r>
        <w:rPr>
          <w:rFonts w:ascii="Calibri" w:hAnsi="Calibri" w:cs="Calibri"/>
          <w:color w:val="000000"/>
          <w:sz w:val="12"/>
          <w:szCs w:val="12"/>
        </w:rPr>
        <w:t>¶</w:t>
      </w:r>
      <w:proofErr w:type="gramEnd"/>
      <w:r>
        <w:rPr>
          <w:rFonts w:ascii="Calibri" w:hAnsi="Calibri" w:cs="Calibri"/>
          <w:color w:val="000000"/>
          <w:sz w:val="16"/>
          <w:szCs w:val="16"/>
        </w:rPr>
        <w:t xml:space="preserve"> With Congress shifting its focus to the mid-term elections in 2022, the Biden administration will still take advantage of its ability to advance climate initiatives in the executive branch. Increasing the use of clean fuels through government procurement, particularly in the military, is one major goal. The U.S. government spends approximately $500 billion per year on procurement, providing a large opportunity to develop a zero-emission transportation fleet. There will also be opportunities in rewriting agency rules and regulations (President Trump rolled back more than 100 environmental rules), increasing research and development in programs such as the Department of Energy’s Advanced Research Projects Agency-Energy, and prioritizing the climate issue in diplomacy.</w:t>
      </w:r>
      <w:r>
        <w:rPr>
          <w:rFonts w:ascii="Calibri" w:hAnsi="Calibri" w:cs="Calibri"/>
          <w:color w:val="000000"/>
          <w:sz w:val="12"/>
          <w:szCs w:val="12"/>
        </w:rPr>
        <w:t>¶</w:t>
      </w:r>
      <w:r>
        <w:rPr>
          <w:rFonts w:ascii="Calibri" w:hAnsi="Calibri" w:cs="Calibri"/>
          <w:color w:val="000000"/>
          <w:sz w:val="16"/>
          <w:szCs w:val="16"/>
        </w:rPr>
        <w:t xml:space="preserve"> At the state and local level, Republicans performed better than expected in this year’s election, gaining seats in state legislatures, giving them the advantage in the redistricting process next year. Whichever party </w:t>
      </w:r>
      <w:proofErr w:type="gramStart"/>
      <w:r>
        <w:rPr>
          <w:rFonts w:ascii="Calibri" w:hAnsi="Calibri" w:cs="Calibri"/>
          <w:color w:val="000000"/>
          <w:sz w:val="16"/>
          <w:szCs w:val="16"/>
        </w:rPr>
        <w:t>has the ability to</w:t>
      </w:r>
      <w:proofErr w:type="gramEnd"/>
      <w:r>
        <w:rPr>
          <w:rFonts w:ascii="Calibri" w:hAnsi="Calibri" w:cs="Calibri"/>
          <w:color w:val="000000"/>
          <w:sz w:val="16"/>
          <w:szCs w:val="16"/>
        </w:rPr>
        <w:t xml:space="preserve"> redraw districts, which is done every 10 years, has the power to increase the number of districts in their favor. This dynamic may help Republicans retake the U.S. House of Representatives and hold onto the majority for some time as they did from 2010-18. In the map below, the Republicans hold both the legislatures and the governorships of the states in red.</w:t>
      </w:r>
      <w:r>
        <w:rPr>
          <w:rFonts w:ascii="Calibri" w:hAnsi="Calibri" w:cs="Calibri"/>
          <w:color w:val="000000"/>
          <w:sz w:val="12"/>
          <w:szCs w:val="12"/>
        </w:rPr>
        <w:t>¶</w:t>
      </w:r>
      <w:r>
        <w:rPr>
          <w:rFonts w:ascii="Calibri" w:hAnsi="Calibri" w:cs="Calibri"/>
          <w:color w:val="000000"/>
          <w:sz w:val="16"/>
          <w:szCs w:val="16"/>
        </w:rPr>
        <w:t xml:space="preserve"> These state-level legislatures and governorships could set the political map for a decade to come in Republicans’ favor. This could lead to more state-level opposition to President Biden’s executive actions. The recently failed attempt by Texas’ Attorney General to sue swing states whose electoral votes secured Biden’s victory that was supported by the Attorney Generals of 17 other states is an early-warning sign of state vs. federal animosity. </w:t>
      </w:r>
      <w:r>
        <w:rPr>
          <w:rFonts w:ascii="Calibri" w:hAnsi="Calibri" w:cs="Calibri"/>
          <w:color w:val="000000"/>
          <w:sz w:val="22"/>
          <w:szCs w:val="22"/>
          <w:u w:val="single"/>
        </w:rPr>
        <w:t xml:space="preserve">Additionally, these state wins for </w:t>
      </w:r>
      <w:r>
        <w:rPr>
          <w:rFonts w:ascii="Calibri" w:hAnsi="Calibri" w:cs="Calibri"/>
          <w:color w:val="000000"/>
          <w:sz w:val="22"/>
          <w:szCs w:val="22"/>
          <w:u w:val="single"/>
          <w:shd w:val="clear" w:color="auto" w:fill="00FFFF"/>
        </w:rPr>
        <w:t>Republicans could influence voting laws</w:t>
      </w:r>
      <w:r>
        <w:rPr>
          <w:rFonts w:ascii="Calibri" w:hAnsi="Calibri" w:cs="Calibri"/>
          <w:color w:val="000000"/>
          <w:sz w:val="22"/>
          <w:szCs w:val="22"/>
          <w:u w:val="single"/>
        </w:rPr>
        <w:t xml:space="preserve"> to favor </w:t>
      </w:r>
      <w:r>
        <w:rPr>
          <w:rFonts w:ascii="Calibri" w:hAnsi="Calibri" w:cs="Calibri"/>
          <w:color w:val="000000"/>
          <w:sz w:val="22"/>
          <w:szCs w:val="22"/>
          <w:u w:val="single"/>
        </w:rPr>
        <w:lastRenderedPageBreak/>
        <w:t xml:space="preserve">Republicans to be elected at the Federal level, </w:t>
      </w:r>
      <w:r>
        <w:rPr>
          <w:rFonts w:ascii="Calibri" w:hAnsi="Calibri" w:cs="Calibri"/>
          <w:color w:val="000000"/>
          <w:sz w:val="22"/>
          <w:szCs w:val="22"/>
          <w:u w:val="single"/>
          <w:shd w:val="clear" w:color="auto" w:fill="00FFFF"/>
        </w:rPr>
        <w:t xml:space="preserve">further frustrating </w:t>
      </w:r>
      <w:proofErr w:type="gramStart"/>
      <w:r>
        <w:rPr>
          <w:rFonts w:ascii="Calibri" w:hAnsi="Calibri" w:cs="Calibri"/>
          <w:color w:val="000000"/>
          <w:sz w:val="22"/>
          <w:szCs w:val="22"/>
          <w:u w:val="single"/>
          <w:shd w:val="clear" w:color="auto" w:fill="00FFFF"/>
        </w:rPr>
        <w:t>Biden</w:t>
      </w:r>
      <w:proofErr w:type="gramEnd"/>
      <w:r>
        <w:rPr>
          <w:rFonts w:ascii="Calibri" w:hAnsi="Calibri" w:cs="Calibri"/>
          <w:color w:val="000000"/>
          <w:sz w:val="22"/>
          <w:szCs w:val="22"/>
          <w:u w:val="single"/>
          <w:shd w:val="clear" w:color="auto" w:fill="00FFFF"/>
        </w:rPr>
        <w:t xml:space="preserve"> and future Democrats’ efforts to pursue ambitious climate legislation</w:t>
      </w:r>
      <w:r>
        <w:rPr>
          <w:rFonts w:ascii="Calibri" w:hAnsi="Calibri" w:cs="Calibri"/>
          <w:color w:val="000000"/>
          <w:sz w:val="22"/>
          <w:szCs w:val="22"/>
          <w:u w:val="single"/>
        </w:rPr>
        <w:t>.</w:t>
      </w:r>
    </w:p>
    <w:p w14:paraId="1B4A47AF" w14:textId="77777777" w:rsidR="00DB250D" w:rsidRDefault="00DB250D" w:rsidP="00DB250D">
      <w:pPr>
        <w:pStyle w:val="Heading4"/>
      </w:pPr>
      <w:r>
        <w:rPr>
          <w:rFonts w:cs="Calibri"/>
          <w:color w:val="000000"/>
        </w:rPr>
        <w:t>Extinction.</w:t>
      </w:r>
    </w:p>
    <w:p w14:paraId="0BACC64A" w14:textId="77777777" w:rsidR="00DB250D" w:rsidRDefault="00DB250D" w:rsidP="00DB250D">
      <w:pPr>
        <w:pStyle w:val="NormalWeb"/>
        <w:spacing w:before="0" w:beforeAutospacing="0" w:after="160" w:afterAutospacing="0"/>
      </w:pPr>
      <w:proofErr w:type="spellStart"/>
      <w:r>
        <w:rPr>
          <w:rFonts w:ascii="Calibri" w:hAnsi="Calibri" w:cs="Calibri"/>
          <w:b/>
          <w:bCs/>
          <w:color w:val="000000"/>
          <w:sz w:val="26"/>
          <w:szCs w:val="26"/>
        </w:rPr>
        <w:t>Kareiva</w:t>
      </w:r>
      <w:proofErr w:type="spellEnd"/>
      <w:r>
        <w:rPr>
          <w:rFonts w:ascii="Calibri" w:hAnsi="Calibri" w:cs="Calibri"/>
          <w:b/>
          <w:bCs/>
          <w:color w:val="000000"/>
          <w:sz w:val="26"/>
          <w:szCs w:val="26"/>
        </w:rPr>
        <w:t xml:space="preserve"> 18 </w:t>
      </w:r>
      <w:r>
        <w:rPr>
          <w:rFonts w:ascii="Calibri" w:hAnsi="Calibri" w:cs="Calibri"/>
          <w:color w:val="000000"/>
          <w:sz w:val="22"/>
          <w:szCs w:val="22"/>
        </w:rPr>
        <w:t>[</w:t>
      </w:r>
      <w:proofErr w:type="spellStart"/>
      <w:proofErr w:type="gramStart"/>
      <w:r>
        <w:rPr>
          <w:rFonts w:ascii="Calibri" w:hAnsi="Calibri" w:cs="Calibri"/>
          <w:color w:val="000000"/>
          <w:sz w:val="22"/>
          <w:szCs w:val="22"/>
        </w:rPr>
        <w:t>Peter,Ph.D</w:t>
      </w:r>
      <w:proofErr w:type="spellEnd"/>
      <w:r>
        <w:rPr>
          <w:rFonts w:ascii="Calibri" w:hAnsi="Calibri" w:cs="Calibri"/>
          <w:color w:val="000000"/>
          <w:sz w:val="22"/>
          <w:szCs w:val="22"/>
        </w:rPr>
        <w:t>.</w:t>
      </w:r>
      <w:proofErr w:type="gramEnd"/>
      <w:r>
        <w:rPr>
          <w:rFonts w:ascii="Calibri" w:hAnsi="Calibri" w:cs="Calibri"/>
          <w:color w:val="000000"/>
          <w:sz w:val="22"/>
          <w:szCs w:val="22"/>
        </w:rPr>
        <w:t xml:space="preserve">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 Futures, Vol. 102, p. 39-50</w:t>
      </w:r>
    </w:p>
    <w:p w14:paraId="7E3FC3D2" w14:textId="77777777" w:rsidR="00DB250D" w:rsidRDefault="00DB250D" w:rsidP="00DB250D">
      <w:r>
        <w:rPr>
          <w:color w:val="000000"/>
          <w:sz w:val="16"/>
          <w:szCs w:val="16"/>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Pr>
          <w:color w:val="000000"/>
          <w:szCs w:val="22"/>
          <w:u w:val="single"/>
          <w:shd w:val="clear" w:color="auto" w:fill="00FFFF"/>
        </w:rPr>
        <w:t>climate change</w:t>
      </w:r>
      <w:r>
        <w:rPr>
          <w:color w:val="000000"/>
          <w:szCs w:val="22"/>
          <w:u w:val="single"/>
        </w:rPr>
        <w:t xml:space="preserve">, global freshwater cycle, </w:t>
      </w:r>
      <w:r>
        <w:rPr>
          <w:color w:val="000000"/>
          <w:szCs w:val="22"/>
          <w:u w:val="single"/>
          <w:shd w:val="clear" w:color="auto" w:fill="00FFFF"/>
        </w:rPr>
        <w:t>and ocean acidification</w:t>
      </w:r>
      <w:r>
        <w:rPr>
          <w:color w:val="000000"/>
          <w:sz w:val="16"/>
          <w:szCs w:val="16"/>
        </w:rPr>
        <w:t xml:space="preserve">) do </w:t>
      </w:r>
      <w:r>
        <w:rPr>
          <w:color w:val="000000"/>
          <w:szCs w:val="22"/>
          <w:u w:val="single"/>
          <w:shd w:val="clear" w:color="auto" w:fill="00FFFF"/>
        </w:rPr>
        <w:t xml:space="preserve">pose </w:t>
      </w:r>
      <w:r>
        <w:rPr>
          <w:b/>
          <w:bCs/>
          <w:color w:val="000000"/>
          <w:szCs w:val="22"/>
          <w:u w:val="single"/>
          <w:shd w:val="clear" w:color="auto" w:fill="00FFFF"/>
        </w:rPr>
        <w:t>existential risks</w:t>
      </w:r>
      <w:r>
        <w:rPr>
          <w:color w:val="000000"/>
          <w:sz w:val="16"/>
          <w:szCs w:val="16"/>
        </w:rPr>
        <w:t xml:space="preserve">. </w:t>
      </w:r>
      <w:r>
        <w:rPr>
          <w:color w:val="000000"/>
          <w:szCs w:val="22"/>
          <w:u w:val="single"/>
        </w:rPr>
        <w:t xml:space="preserve">This is </w:t>
      </w:r>
      <w:r>
        <w:rPr>
          <w:color w:val="000000"/>
          <w:szCs w:val="22"/>
          <w:u w:val="single"/>
          <w:shd w:val="clear" w:color="auto" w:fill="00FFFF"/>
        </w:rPr>
        <w:t>because of</w:t>
      </w:r>
      <w:r>
        <w:rPr>
          <w:color w:val="000000"/>
          <w:szCs w:val="22"/>
          <w:u w:val="single"/>
        </w:rPr>
        <w:t xml:space="preserve"> intrinsic </w:t>
      </w:r>
      <w:r>
        <w:rPr>
          <w:b/>
          <w:bCs/>
          <w:color w:val="000000"/>
          <w:szCs w:val="22"/>
          <w:u w:val="single"/>
        </w:rPr>
        <w:t xml:space="preserve">positive </w:t>
      </w:r>
      <w:r>
        <w:rPr>
          <w:b/>
          <w:bCs/>
          <w:color w:val="000000"/>
          <w:szCs w:val="22"/>
          <w:u w:val="single"/>
          <w:shd w:val="clear" w:color="auto" w:fill="00FFFF"/>
        </w:rPr>
        <w:t>feedback loops</w:t>
      </w:r>
      <w:r>
        <w:rPr>
          <w:color w:val="000000"/>
          <w:szCs w:val="22"/>
          <w:u w:val="single"/>
        </w:rPr>
        <w:t xml:space="preserve">, substantial </w:t>
      </w:r>
      <w:r>
        <w:rPr>
          <w:b/>
          <w:bCs/>
          <w:color w:val="000000"/>
          <w:szCs w:val="22"/>
          <w:u w:val="single"/>
          <w:shd w:val="clear" w:color="auto" w:fill="00FFFF"/>
        </w:rPr>
        <w:t>lag times</w:t>
      </w:r>
      <w:r>
        <w:rPr>
          <w:color w:val="000000"/>
          <w:sz w:val="16"/>
          <w:szCs w:val="16"/>
        </w:rPr>
        <w:t xml:space="preserve"> </w:t>
      </w:r>
      <w:r>
        <w:rPr>
          <w:color w:val="000000"/>
          <w:szCs w:val="22"/>
          <w:u w:val="single"/>
        </w:rPr>
        <w:t xml:space="preserve">between system change and experiencing the consequences of that change, </w:t>
      </w:r>
      <w:r>
        <w:rPr>
          <w:color w:val="000000"/>
          <w:szCs w:val="22"/>
          <w:u w:val="single"/>
          <w:shd w:val="clear" w:color="auto" w:fill="00FFFF"/>
        </w:rPr>
        <w:t>and</w:t>
      </w:r>
      <w:r>
        <w:rPr>
          <w:color w:val="000000"/>
          <w:szCs w:val="22"/>
          <w:u w:val="single"/>
        </w:rPr>
        <w:t xml:space="preserve"> the fact these different boundaries interact with one another in ways that yield </w:t>
      </w:r>
      <w:r>
        <w:rPr>
          <w:b/>
          <w:bCs/>
          <w:color w:val="000000"/>
          <w:szCs w:val="22"/>
          <w:u w:val="single"/>
          <w:shd w:val="clear" w:color="auto" w:fill="00FFFF"/>
        </w:rPr>
        <w:t>surprises</w:t>
      </w:r>
      <w:r>
        <w:rPr>
          <w:color w:val="000000"/>
          <w:sz w:val="16"/>
          <w:szCs w:val="16"/>
        </w:rPr>
        <w:t xml:space="preserve">. In addition, </w:t>
      </w:r>
      <w:r>
        <w:rPr>
          <w:color w:val="000000"/>
          <w:szCs w:val="22"/>
          <w:u w:val="single"/>
        </w:rPr>
        <w:t xml:space="preserve">climate, freshwater, </w:t>
      </w:r>
      <w:r>
        <w:rPr>
          <w:color w:val="000000"/>
          <w:szCs w:val="22"/>
          <w:u w:val="single"/>
          <w:shd w:val="clear" w:color="auto" w:fill="00FFFF"/>
        </w:rPr>
        <w:t>and</w:t>
      </w:r>
      <w:r>
        <w:rPr>
          <w:color w:val="000000"/>
          <w:szCs w:val="22"/>
          <w:u w:val="single"/>
        </w:rPr>
        <w:t xml:space="preserve"> ocean acidification are all directly </w:t>
      </w:r>
      <w:r>
        <w:rPr>
          <w:color w:val="000000"/>
          <w:szCs w:val="22"/>
          <w:u w:val="single"/>
          <w:shd w:val="clear" w:color="auto" w:fill="00FFFF"/>
        </w:rPr>
        <w:t>connected to</w:t>
      </w:r>
      <w:r>
        <w:rPr>
          <w:color w:val="000000"/>
          <w:szCs w:val="22"/>
          <w:u w:val="single"/>
        </w:rPr>
        <w:t xml:space="preserve"> the provision of </w:t>
      </w:r>
      <w:r>
        <w:rPr>
          <w:b/>
          <w:bCs/>
          <w:color w:val="000000"/>
          <w:szCs w:val="22"/>
          <w:u w:val="single"/>
          <w:shd w:val="clear" w:color="auto" w:fill="00FFFF"/>
        </w:rPr>
        <w:t>food</w:t>
      </w:r>
      <w:r>
        <w:rPr>
          <w:color w:val="000000"/>
          <w:szCs w:val="22"/>
          <w:u w:val="single"/>
          <w:shd w:val="clear" w:color="auto" w:fill="00FFFF"/>
        </w:rPr>
        <w:t xml:space="preserve"> and </w:t>
      </w:r>
      <w:r>
        <w:rPr>
          <w:b/>
          <w:bCs/>
          <w:color w:val="000000"/>
          <w:szCs w:val="22"/>
          <w:u w:val="single"/>
          <w:shd w:val="clear" w:color="auto" w:fill="00FFFF"/>
        </w:rPr>
        <w:t>water</w:t>
      </w:r>
      <w:r>
        <w:rPr>
          <w:color w:val="000000"/>
          <w:szCs w:val="22"/>
          <w:u w:val="single"/>
        </w:rPr>
        <w:t xml:space="preserve">, and </w:t>
      </w:r>
      <w:r>
        <w:rPr>
          <w:color w:val="000000"/>
          <w:szCs w:val="22"/>
          <w:u w:val="single"/>
          <w:shd w:val="clear" w:color="auto" w:fill="00FFFF"/>
        </w:rPr>
        <w:t>shortages</w:t>
      </w:r>
      <w:r>
        <w:rPr>
          <w:color w:val="000000"/>
          <w:sz w:val="16"/>
          <w:szCs w:val="16"/>
        </w:rPr>
        <w:t xml:space="preserve"> of food and water can </w:t>
      </w:r>
      <w:r>
        <w:rPr>
          <w:color w:val="000000"/>
          <w:szCs w:val="22"/>
          <w:u w:val="single"/>
          <w:shd w:val="clear" w:color="auto" w:fill="00FFFF"/>
        </w:rPr>
        <w:t xml:space="preserve">create </w:t>
      </w:r>
      <w:r>
        <w:rPr>
          <w:b/>
          <w:bCs/>
          <w:color w:val="000000"/>
          <w:szCs w:val="22"/>
          <w:u w:val="single"/>
          <w:shd w:val="clear" w:color="auto" w:fill="00FFFF"/>
        </w:rPr>
        <w:t>conflict</w:t>
      </w:r>
      <w:r>
        <w:rPr>
          <w:color w:val="000000"/>
          <w:szCs w:val="22"/>
          <w:u w:val="single"/>
        </w:rPr>
        <w:t xml:space="preserve"> and social unrest</w:t>
      </w:r>
      <w:r>
        <w:rPr>
          <w:color w:val="000000"/>
          <w:sz w:val="16"/>
          <w:szCs w:val="16"/>
        </w:rPr>
        <w:t>.</w:t>
      </w:r>
      <w:r>
        <w:rPr>
          <w:color w:val="000000"/>
          <w:sz w:val="12"/>
          <w:szCs w:val="12"/>
        </w:rPr>
        <w:t xml:space="preserve"> </w:t>
      </w:r>
      <w:r>
        <w:rPr>
          <w:color w:val="000000"/>
          <w:szCs w:val="22"/>
          <w:u w:val="single"/>
        </w:rPr>
        <w:t xml:space="preserve">Climate change has a long history of </w:t>
      </w:r>
      <w:r>
        <w:rPr>
          <w:b/>
          <w:bCs/>
          <w:color w:val="000000"/>
          <w:szCs w:val="22"/>
          <w:u w:val="single"/>
        </w:rPr>
        <w:t>disrupting civilizations</w:t>
      </w:r>
      <w:r>
        <w:rPr>
          <w:color w:val="000000"/>
          <w:sz w:val="16"/>
          <w:szCs w:val="16"/>
        </w:rPr>
        <w:t xml:space="preserve"> </w:t>
      </w:r>
      <w:r>
        <w:rPr>
          <w:color w:val="000000"/>
          <w:szCs w:val="22"/>
          <w:u w:val="single"/>
        </w:rPr>
        <w:t xml:space="preserve">and sometimes precipitating the </w:t>
      </w:r>
      <w:r>
        <w:rPr>
          <w:b/>
          <w:bCs/>
          <w:color w:val="000000"/>
          <w:szCs w:val="22"/>
          <w:u w:val="single"/>
        </w:rPr>
        <w:t>collapse of cultures</w:t>
      </w:r>
      <w:r>
        <w:rPr>
          <w:color w:val="000000"/>
          <w:sz w:val="16"/>
          <w:szCs w:val="16"/>
        </w:rPr>
        <w:t xml:space="preserve"> </w:t>
      </w:r>
      <w:r>
        <w:rPr>
          <w:color w:val="000000"/>
          <w:szCs w:val="22"/>
          <w:u w:val="single"/>
        </w:rPr>
        <w:t>or mass emigrations</w:t>
      </w:r>
      <w:r>
        <w:rPr>
          <w:color w:val="000000"/>
          <w:sz w:val="16"/>
          <w:szCs w:val="16"/>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r>
        <w:rPr>
          <w:color w:val="000000"/>
          <w:sz w:val="12"/>
          <w:szCs w:val="12"/>
        </w:rPr>
        <w:t xml:space="preserve"> </w:t>
      </w:r>
      <w:r>
        <w:rPr>
          <w:color w:val="000000"/>
          <w:szCs w:val="22"/>
          <w:u w:val="single"/>
        </w:rPr>
        <w:t xml:space="preserve">Climate change intersects with freshwater resources because it is expected to </w:t>
      </w:r>
      <w:r>
        <w:rPr>
          <w:b/>
          <w:bCs/>
          <w:color w:val="000000"/>
          <w:szCs w:val="22"/>
          <w:u w:val="single"/>
        </w:rPr>
        <w:t>exacerbate drought</w:t>
      </w:r>
      <w:r>
        <w:rPr>
          <w:color w:val="000000"/>
          <w:szCs w:val="22"/>
          <w:u w:val="single"/>
        </w:rPr>
        <w:t xml:space="preserve"> and</w:t>
      </w:r>
      <w:r>
        <w:rPr>
          <w:color w:val="000000"/>
          <w:sz w:val="16"/>
          <w:szCs w:val="16"/>
        </w:rPr>
        <w:t xml:space="preserve"> </w:t>
      </w:r>
      <w:r>
        <w:rPr>
          <w:b/>
          <w:bCs/>
          <w:color w:val="000000"/>
          <w:szCs w:val="22"/>
          <w:u w:val="single"/>
        </w:rPr>
        <w:t>water scarcity</w:t>
      </w:r>
      <w:r>
        <w:rPr>
          <w:color w:val="000000"/>
          <w:szCs w:val="22"/>
          <w:u w:val="single"/>
        </w:rPr>
        <w:t xml:space="preserve">, as well as </w:t>
      </w:r>
      <w:r>
        <w:rPr>
          <w:b/>
          <w:bCs/>
          <w:color w:val="000000"/>
          <w:szCs w:val="22"/>
          <w:u w:val="single"/>
          <w:shd w:val="clear" w:color="auto" w:fill="00FFFF"/>
        </w:rPr>
        <w:t>flooding</w:t>
      </w:r>
      <w:r>
        <w:rPr>
          <w:color w:val="000000"/>
          <w:sz w:val="16"/>
          <w:szCs w:val="16"/>
        </w:rPr>
        <w:t xml:space="preserve">. </w:t>
      </w:r>
      <w:r>
        <w:rPr>
          <w:color w:val="000000"/>
          <w:szCs w:val="22"/>
          <w:u w:val="single"/>
        </w:rPr>
        <w:t xml:space="preserve">Climate change </w:t>
      </w:r>
      <w:r>
        <w:rPr>
          <w:color w:val="000000"/>
          <w:szCs w:val="22"/>
          <w:u w:val="single"/>
          <w:shd w:val="clear" w:color="auto" w:fill="00FFFF"/>
        </w:rPr>
        <w:t>can</w:t>
      </w:r>
      <w:r>
        <w:rPr>
          <w:color w:val="000000"/>
          <w:szCs w:val="22"/>
          <w:u w:val="single"/>
        </w:rPr>
        <w:t xml:space="preserve"> even impair water quality because it is associated with heavy rains that </w:t>
      </w:r>
      <w:r>
        <w:rPr>
          <w:color w:val="000000"/>
          <w:szCs w:val="22"/>
          <w:u w:val="single"/>
          <w:shd w:val="clear" w:color="auto" w:fill="00FFFF"/>
        </w:rPr>
        <w:t>overwhelm sewage treatment</w:t>
      </w:r>
      <w:r>
        <w:rPr>
          <w:color w:val="000000"/>
          <w:szCs w:val="22"/>
          <w:u w:val="single"/>
        </w:rPr>
        <w:t xml:space="preserve"> facilities, or because it results in higher concentrations of pollutants</w:t>
      </w:r>
      <w:r>
        <w:rPr>
          <w:color w:val="000000"/>
          <w:sz w:val="16"/>
          <w:szCs w:val="16"/>
        </w:rPr>
        <w:t xml:space="preserve"> in groundwater </w:t>
      </w:r>
      <w:proofErr w:type="gramStart"/>
      <w:r>
        <w:rPr>
          <w:color w:val="000000"/>
          <w:sz w:val="16"/>
          <w:szCs w:val="16"/>
        </w:rPr>
        <w:t>as a result of</w:t>
      </w:r>
      <w:proofErr w:type="gramEnd"/>
      <w:r>
        <w:rPr>
          <w:color w:val="000000"/>
          <w:sz w:val="16"/>
          <w:szCs w:val="16"/>
        </w:rPr>
        <w:t xml:space="preserve"> enhanced evaporation and reduced groundwater recharge. </w:t>
      </w:r>
      <w:r>
        <w:rPr>
          <w:color w:val="000000"/>
          <w:szCs w:val="22"/>
          <w:u w:val="single"/>
        </w:rPr>
        <w:t>Ample clean water</w:t>
      </w:r>
      <w:r>
        <w:rPr>
          <w:color w:val="000000"/>
          <w:sz w:val="16"/>
          <w:szCs w:val="16"/>
        </w:rPr>
        <w:t xml:space="preserve"> is not a luxury—it </w:t>
      </w:r>
      <w:r>
        <w:rPr>
          <w:color w:val="000000"/>
          <w:szCs w:val="22"/>
          <w:u w:val="single"/>
        </w:rPr>
        <w:t>is essential for human survival.</w:t>
      </w:r>
      <w:r>
        <w:rPr>
          <w:color w:val="000000"/>
          <w:sz w:val="16"/>
          <w:szCs w:val="16"/>
        </w:rPr>
        <w:t xml:space="preserve"> Consequently, </w:t>
      </w:r>
      <w:r>
        <w:rPr>
          <w:color w:val="000000"/>
          <w:szCs w:val="22"/>
          <w:u w:val="single"/>
        </w:rPr>
        <w:t xml:space="preserve">cities, regions and </w:t>
      </w:r>
      <w:r>
        <w:rPr>
          <w:color w:val="000000"/>
          <w:szCs w:val="22"/>
          <w:u w:val="single"/>
          <w:shd w:val="clear" w:color="auto" w:fill="00FFFF"/>
        </w:rPr>
        <w:t>nations</w:t>
      </w:r>
      <w:r>
        <w:rPr>
          <w:color w:val="000000"/>
          <w:szCs w:val="22"/>
          <w:u w:val="single"/>
        </w:rPr>
        <w:t xml:space="preserve"> that lack clean freshwater </w:t>
      </w:r>
      <w:r>
        <w:rPr>
          <w:color w:val="000000"/>
          <w:szCs w:val="22"/>
          <w:u w:val="single"/>
          <w:shd w:val="clear" w:color="auto" w:fill="00FFFF"/>
        </w:rPr>
        <w:t>are vulnerable to</w:t>
      </w:r>
      <w:r>
        <w:rPr>
          <w:color w:val="000000"/>
          <w:szCs w:val="22"/>
          <w:u w:val="single"/>
        </w:rPr>
        <w:t xml:space="preserve"> social disruption and </w:t>
      </w:r>
      <w:r>
        <w:rPr>
          <w:b/>
          <w:bCs/>
          <w:color w:val="000000"/>
          <w:szCs w:val="22"/>
          <w:u w:val="single"/>
          <w:shd w:val="clear" w:color="auto" w:fill="00FFFF"/>
        </w:rPr>
        <w:t>disease</w:t>
      </w:r>
      <w:r>
        <w:rPr>
          <w:color w:val="000000"/>
          <w:sz w:val="16"/>
          <w:szCs w:val="16"/>
        </w:rPr>
        <w:t>.</w:t>
      </w:r>
      <w:r>
        <w:rPr>
          <w:color w:val="000000"/>
          <w:sz w:val="12"/>
          <w:szCs w:val="12"/>
        </w:rPr>
        <w:t xml:space="preserve"> </w:t>
      </w:r>
      <w:r>
        <w:rPr>
          <w:color w:val="000000"/>
          <w:sz w:val="16"/>
          <w:szCs w:val="16"/>
        </w:rPr>
        <w:t xml:space="preserve">Finally, </w:t>
      </w:r>
      <w:r>
        <w:rPr>
          <w:b/>
          <w:bCs/>
          <w:color w:val="000000"/>
          <w:szCs w:val="22"/>
          <w:u w:val="single"/>
          <w:shd w:val="clear" w:color="auto" w:fill="00FFFF"/>
        </w:rPr>
        <w:t>ocean acidification is linked to climate change because it is driven by CO2 emissions</w:t>
      </w:r>
      <w:r>
        <w:rPr>
          <w:color w:val="000000"/>
          <w:szCs w:val="22"/>
          <w:u w:val="single"/>
        </w:rPr>
        <w:t xml:space="preserve"> just as global warming is. With close to 20% of</w:t>
      </w:r>
      <w:r>
        <w:rPr>
          <w:color w:val="000000"/>
          <w:sz w:val="16"/>
          <w:szCs w:val="16"/>
        </w:rPr>
        <w:t xml:space="preserve"> the world’s </w:t>
      </w:r>
      <w:r>
        <w:rPr>
          <w:color w:val="000000"/>
          <w:szCs w:val="22"/>
          <w:u w:val="single"/>
        </w:rPr>
        <w:t>protein coming from oceans</w:t>
      </w:r>
      <w:r>
        <w:rPr>
          <w:color w:val="000000"/>
          <w:sz w:val="16"/>
          <w:szCs w:val="16"/>
        </w:rPr>
        <w:t xml:space="preserve"> (FAO, 2016), </w:t>
      </w:r>
      <w:r>
        <w:rPr>
          <w:color w:val="000000"/>
          <w:szCs w:val="22"/>
          <w:u w:val="single"/>
        </w:rPr>
        <w:t>the potential for severe impacts due to acidification is obvious</w:t>
      </w:r>
      <w:r>
        <w:rPr>
          <w:color w:val="000000"/>
          <w:sz w:val="16"/>
          <w:szCs w:val="16"/>
        </w:rPr>
        <w:t xml:space="preserve">. Less obvious, but perhaps more insidious, is the interaction between climate change and the loss of oyster and coral reefs due to acidification. </w:t>
      </w:r>
      <w:r>
        <w:rPr>
          <w:color w:val="000000"/>
          <w:szCs w:val="22"/>
          <w:u w:val="single"/>
          <w:shd w:val="clear" w:color="auto" w:fill="00FFFF"/>
        </w:rPr>
        <w:t>Acidification</w:t>
      </w:r>
      <w:r>
        <w:rPr>
          <w:color w:val="000000"/>
          <w:szCs w:val="22"/>
          <w:u w:val="single"/>
        </w:rPr>
        <w:t xml:space="preserve"> is known to </w:t>
      </w:r>
      <w:r>
        <w:rPr>
          <w:color w:val="000000"/>
          <w:szCs w:val="22"/>
          <w:u w:val="single"/>
          <w:shd w:val="clear" w:color="auto" w:fill="00FFFF"/>
        </w:rPr>
        <w:t>interfere with</w:t>
      </w:r>
      <w:r>
        <w:rPr>
          <w:color w:val="000000"/>
          <w:szCs w:val="22"/>
          <w:u w:val="single"/>
        </w:rPr>
        <w:t xml:space="preserve"> oyster reef building and </w:t>
      </w:r>
      <w:r>
        <w:rPr>
          <w:b/>
          <w:bCs/>
          <w:color w:val="000000"/>
          <w:szCs w:val="22"/>
          <w:u w:val="single"/>
        </w:rPr>
        <w:t xml:space="preserve">coral </w:t>
      </w:r>
      <w:r>
        <w:rPr>
          <w:b/>
          <w:bCs/>
          <w:color w:val="000000"/>
          <w:szCs w:val="22"/>
          <w:u w:val="single"/>
          <w:shd w:val="clear" w:color="auto" w:fill="00FFFF"/>
        </w:rPr>
        <w:t>reefs</w:t>
      </w:r>
      <w:r>
        <w:rPr>
          <w:color w:val="000000"/>
          <w:sz w:val="16"/>
          <w:szCs w:val="16"/>
        </w:rPr>
        <w:t xml:space="preserve">. </w:t>
      </w:r>
      <w:r>
        <w:rPr>
          <w:color w:val="000000"/>
          <w:szCs w:val="22"/>
          <w:u w:val="single"/>
        </w:rPr>
        <w:t xml:space="preserve">Climate change also increases </w:t>
      </w:r>
      <w:r>
        <w:rPr>
          <w:b/>
          <w:bCs/>
          <w:color w:val="000000"/>
          <w:szCs w:val="22"/>
          <w:u w:val="single"/>
        </w:rPr>
        <w:t>storm frequency</w:t>
      </w:r>
      <w:r>
        <w:rPr>
          <w:color w:val="000000"/>
          <w:szCs w:val="22"/>
          <w:u w:val="single"/>
        </w:rPr>
        <w:t xml:space="preserve"> and severity. Coral reefs and oyster reefs provide protection from storm surge because they reduce wave energy</w:t>
      </w:r>
      <w:r>
        <w:rPr>
          <w:color w:val="000000"/>
          <w:sz w:val="16"/>
          <w:szCs w:val="16"/>
        </w:rPr>
        <w:t xml:space="preserve"> (Spalding et al., 2014). </w:t>
      </w:r>
      <w:r>
        <w:rPr>
          <w:color w:val="000000"/>
          <w:szCs w:val="22"/>
          <w:u w:val="single"/>
        </w:rPr>
        <w:t>If these reefs are lost due to acidification at the same time as storms become more severe and sea level rises</w:t>
      </w:r>
      <w:r>
        <w:rPr>
          <w:color w:val="000000"/>
          <w:sz w:val="16"/>
          <w:szCs w:val="16"/>
        </w:rPr>
        <w:t xml:space="preserve">, </w:t>
      </w:r>
      <w:r>
        <w:rPr>
          <w:b/>
          <w:bCs/>
          <w:color w:val="000000"/>
          <w:szCs w:val="22"/>
          <w:u w:val="single"/>
        </w:rPr>
        <w:t>coastal communities will be exposed to unprecedented storm surge</w:t>
      </w:r>
      <w:r>
        <w:rPr>
          <w:color w:val="000000"/>
          <w:sz w:val="16"/>
          <w:szCs w:val="16"/>
        </w:rPr>
        <w:t>—</w:t>
      </w:r>
      <w:r>
        <w:rPr>
          <w:color w:val="000000"/>
          <w:szCs w:val="22"/>
          <w:u w:val="single"/>
        </w:rPr>
        <w:t>and may be ravaged by recurrent storms</w:t>
      </w:r>
      <w:r>
        <w:rPr>
          <w:color w:val="000000"/>
          <w:sz w:val="16"/>
          <w:szCs w:val="16"/>
        </w:rPr>
        <w:t>.</w:t>
      </w:r>
      <w:r>
        <w:rPr>
          <w:color w:val="000000"/>
          <w:sz w:val="12"/>
          <w:szCs w:val="12"/>
        </w:rPr>
        <w:t xml:space="preserve"> </w:t>
      </w:r>
      <w:r>
        <w:rPr>
          <w:color w:val="000000"/>
          <w:sz w:val="16"/>
          <w:szCs w:val="16"/>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Pr>
          <w:color w:val="000000"/>
          <w:sz w:val="16"/>
          <w:szCs w:val="16"/>
        </w:rPr>
        <w:t>rarity, but</w:t>
      </w:r>
      <w:proofErr w:type="gramEnd"/>
      <w:r>
        <w:rPr>
          <w:color w:val="000000"/>
          <w:sz w:val="16"/>
          <w:szCs w:val="16"/>
        </w:rPr>
        <w:t xml:space="preserve"> are exactly the manifestations of climate change that we must get better at anticipating (</w:t>
      </w:r>
      <w:proofErr w:type="spellStart"/>
      <w:r>
        <w:rPr>
          <w:color w:val="000000"/>
          <w:sz w:val="16"/>
          <w:szCs w:val="16"/>
        </w:rPr>
        <w:t>Diffenbaugh</w:t>
      </w:r>
      <w:proofErr w:type="spellEnd"/>
      <w:r>
        <w:rPr>
          <w:color w:val="000000"/>
          <w:sz w:val="16"/>
          <w:szCs w:val="16"/>
        </w:rPr>
        <w:t xml:space="preserve"> et al., 2017). </w:t>
      </w:r>
      <w:r>
        <w:rPr>
          <w:color w:val="000000"/>
          <w:szCs w:val="22"/>
          <w:u w:val="single"/>
          <w:shd w:val="clear" w:color="auto" w:fill="00FFFF"/>
        </w:rPr>
        <w:t>Society will have a hard time responding to shorter intervals between rare extreme events</w:t>
      </w:r>
      <w:r>
        <w:rPr>
          <w:color w:val="000000"/>
          <w:szCs w:val="22"/>
          <w:u w:val="single"/>
        </w:rPr>
        <w:t xml:space="preserve"> because in the lifespan of an individual human, a person might experience as few as two or three </w:t>
      </w:r>
      <w:r>
        <w:rPr>
          <w:b/>
          <w:bCs/>
          <w:color w:val="000000"/>
          <w:szCs w:val="22"/>
          <w:u w:val="single"/>
        </w:rPr>
        <w:t>extreme events</w:t>
      </w:r>
      <w:r>
        <w:rPr>
          <w:color w:val="000000"/>
          <w:sz w:val="16"/>
          <w:szCs w:val="16"/>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Pr>
          <w:color w:val="000000"/>
          <w:szCs w:val="22"/>
          <w:u w:val="single"/>
        </w:rPr>
        <w:t>The</w:t>
      </w:r>
      <w:r>
        <w:rPr>
          <w:color w:val="000000"/>
          <w:sz w:val="16"/>
          <w:szCs w:val="16"/>
        </w:rPr>
        <w:t xml:space="preserve"> highly </w:t>
      </w:r>
      <w:r>
        <w:rPr>
          <w:color w:val="000000"/>
          <w:szCs w:val="22"/>
          <w:u w:val="single"/>
        </w:rPr>
        <w:t xml:space="preserve">disruptive flooding of New York City associated </w:t>
      </w:r>
      <w:r>
        <w:rPr>
          <w:color w:val="000000"/>
          <w:szCs w:val="22"/>
          <w:u w:val="single"/>
        </w:rPr>
        <w:lastRenderedPageBreak/>
        <w:t>with Hurricane Sandy represented a flood height that occurred once every 500 years</w:t>
      </w:r>
      <w:r>
        <w:rPr>
          <w:color w:val="000000"/>
          <w:sz w:val="16"/>
          <w:szCs w:val="16"/>
        </w:rPr>
        <w:t xml:space="preserve"> in the 18th century, </w:t>
      </w:r>
      <w:r>
        <w:rPr>
          <w:color w:val="000000"/>
          <w:szCs w:val="22"/>
          <w:u w:val="single"/>
        </w:rPr>
        <w:t>and that occurs now once every 25 years, but is expected to occur once every 5 years by 2050</w:t>
      </w:r>
      <w:r>
        <w:rPr>
          <w:color w:val="000000"/>
          <w:sz w:val="16"/>
          <w:szCs w:val="16"/>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r>
        <w:rPr>
          <w:color w:val="000000"/>
          <w:sz w:val="12"/>
          <w:szCs w:val="12"/>
        </w:rPr>
        <w:t xml:space="preserve"> </w:t>
      </w:r>
      <w:r>
        <w:rPr>
          <w:color w:val="000000"/>
          <w:sz w:val="16"/>
          <w:szCs w:val="16"/>
        </w:rPr>
        <w:t>4. The combination of positive feedback loops and societal inertia is fertile ground for global environmental catastrophes</w:t>
      </w:r>
      <w:r>
        <w:rPr>
          <w:color w:val="000000"/>
          <w:sz w:val="12"/>
          <w:szCs w:val="12"/>
        </w:rPr>
        <w:t xml:space="preserve">. </w:t>
      </w:r>
      <w:r>
        <w:rPr>
          <w:color w:val="000000"/>
          <w:szCs w:val="22"/>
          <w:u w:val="single"/>
          <w:shd w:val="clear" w:color="auto" w:fill="00FFFF"/>
        </w:rPr>
        <w:t>Humans</w:t>
      </w:r>
      <w:r>
        <w:rPr>
          <w:color w:val="000000"/>
          <w:szCs w:val="22"/>
          <w:u w:val="single"/>
        </w:rPr>
        <w:t xml:space="preserve"> are remarkably </w:t>
      </w:r>
      <w:proofErr w:type="gramStart"/>
      <w:r>
        <w:rPr>
          <w:color w:val="000000"/>
          <w:szCs w:val="22"/>
          <w:u w:val="single"/>
        </w:rPr>
        <w:t>ingenious, and</w:t>
      </w:r>
      <w:proofErr w:type="gramEnd"/>
      <w:r>
        <w:rPr>
          <w:color w:val="000000"/>
          <w:szCs w:val="22"/>
          <w:u w:val="single"/>
        </w:rPr>
        <w:t xml:space="preserve"> </w:t>
      </w:r>
      <w:r>
        <w:rPr>
          <w:color w:val="000000"/>
          <w:szCs w:val="22"/>
          <w:u w:val="single"/>
          <w:shd w:val="clear" w:color="auto" w:fill="00FFFF"/>
        </w:rPr>
        <w:t xml:space="preserve">have </w:t>
      </w:r>
      <w:r>
        <w:rPr>
          <w:b/>
          <w:bCs/>
          <w:color w:val="000000"/>
          <w:szCs w:val="22"/>
          <w:u w:val="single"/>
          <w:shd w:val="clear" w:color="auto" w:fill="00FFFF"/>
        </w:rPr>
        <w:t>adapted</w:t>
      </w:r>
      <w:r>
        <w:rPr>
          <w:color w:val="000000"/>
          <w:szCs w:val="22"/>
          <w:u w:val="single"/>
        </w:rPr>
        <w:t xml:space="preserve"> to crises </w:t>
      </w:r>
      <w:r>
        <w:rPr>
          <w:color w:val="000000"/>
          <w:szCs w:val="22"/>
          <w:u w:val="single"/>
          <w:shd w:val="clear" w:color="auto" w:fill="00FFFF"/>
        </w:rPr>
        <w:t>throughout</w:t>
      </w:r>
      <w:r>
        <w:rPr>
          <w:color w:val="000000"/>
          <w:szCs w:val="22"/>
          <w:u w:val="single"/>
        </w:rPr>
        <w:t xml:space="preserve"> their </w:t>
      </w:r>
      <w:r>
        <w:rPr>
          <w:color w:val="000000"/>
          <w:szCs w:val="22"/>
          <w:u w:val="single"/>
          <w:shd w:val="clear" w:color="auto" w:fill="00FFFF"/>
        </w:rPr>
        <w:t>history</w:t>
      </w:r>
      <w:r>
        <w:rPr>
          <w:color w:val="000000"/>
          <w:sz w:val="16"/>
          <w:szCs w:val="16"/>
        </w:rPr>
        <w:t xml:space="preserve">. Our doom has been repeatedly predicted, only to be averted by innovation (Ridley, 2011). </w:t>
      </w:r>
      <w:r>
        <w:rPr>
          <w:color w:val="000000"/>
          <w:szCs w:val="22"/>
          <w:u w:val="single"/>
          <w:shd w:val="clear" w:color="auto" w:fill="00FFFF"/>
        </w:rPr>
        <w:t>However</w:t>
      </w:r>
      <w:r>
        <w:rPr>
          <w:color w:val="000000"/>
          <w:szCs w:val="22"/>
          <w:u w:val="single"/>
        </w:rPr>
        <w:t>, the many stories of human ingenuity successfully addressing existential risks</w:t>
      </w:r>
      <w:r>
        <w:rPr>
          <w:color w:val="000000"/>
          <w:sz w:val="16"/>
          <w:szCs w:val="16"/>
        </w:rPr>
        <w:t xml:space="preserve"> such as global famine or extreme air pollution </w:t>
      </w:r>
      <w:r>
        <w:rPr>
          <w:color w:val="000000"/>
          <w:szCs w:val="22"/>
          <w:u w:val="single"/>
        </w:rPr>
        <w:t>represent environmental challenges that are largely linear, have immediate consequences, and operate without positive feedbacks.</w:t>
      </w:r>
      <w:r>
        <w:rPr>
          <w:color w:val="000000"/>
          <w:sz w:val="16"/>
          <w:szCs w:val="16"/>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Pr>
          <w:color w:val="000000"/>
          <w:sz w:val="16"/>
          <w:szCs w:val="16"/>
        </w:rPr>
        <w:t>fact</w:t>
      </w:r>
      <w:proofErr w:type="gramEnd"/>
      <w:r>
        <w:rPr>
          <w:color w:val="000000"/>
          <w:sz w:val="16"/>
          <w:szCs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Pr>
          <w:color w:val="000000"/>
          <w:sz w:val="16"/>
          <w:szCs w:val="16"/>
        </w:rPr>
        <w:t>a negative feedback of society</w:t>
      </w:r>
      <w:proofErr w:type="gramEnd"/>
      <w:r>
        <w:rPr>
          <w:color w:val="000000"/>
          <w:sz w:val="16"/>
          <w:szCs w:val="16"/>
        </w:rPr>
        <w:t xml:space="preserve"> seeking to reduce the harm.</w:t>
      </w:r>
      <w:r>
        <w:rPr>
          <w:color w:val="000000"/>
          <w:sz w:val="12"/>
          <w:szCs w:val="12"/>
        </w:rPr>
        <w:t xml:space="preserve"> </w:t>
      </w:r>
      <w:r>
        <w:rPr>
          <w:color w:val="000000"/>
          <w:szCs w:val="22"/>
          <w:u w:val="single"/>
        </w:rPr>
        <w:t xml:space="preserve">In contrast, </w:t>
      </w:r>
      <w:r>
        <w:rPr>
          <w:color w:val="000000"/>
          <w:szCs w:val="22"/>
          <w:u w:val="single"/>
          <w:shd w:val="clear" w:color="auto" w:fill="00FFFF"/>
        </w:rPr>
        <w:t>today’s</w:t>
      </w:r>
      <w:r>
        <w:rPr>
          <w:color w:val="000000"/>
          <w:szCs w:val="22"/>
          <w:u w:val="single"/>
        </w:rPr>
        <w:t xml:space="preserve"> great environmental </w:t>
      </w:r>
      <w:r>
        <w:rPr>
          <w:color w:val="000000"/>
          <w:szCs w:val="22"/>
          <w:u w:val="single"/>
          <w:shd w:val="clear" w:color="auto" w:fill="00FFFF"/>
        </w:rPr>
        <w:t>crisis</w:t>
      </w:r>
      <w:r>
        <w:rPr>
          <w:color w:val="000000"/>
          <w:szCs w:val="22"/>
          <w:u w:val="single"/>
        </w:rPr>
        <w:t xml:space="preserve"> of climate change may cause some harm but there </w:t>
      </w:r>
      <w:r>
        <w:rPr>
          <w:color w:val="000000"/>
          <w:szCs w:val="22"/>
          <w:u w:val="single"/>
          <w:shd w:val="clear" w:color="auto" w:fill="00FFFF"/>
        </w:rPr>
        <w:t>are</w:t>
      </w:r>
      <w:r>
        <w:rPr>
          <w:color w:val="000000"/>
          <w:szCs w:val="22"/>
          <w:u w:val="single"/>
        </w:rPr>
        <w:t xml:space="preserve"> generally </w:t>
      </w:r>
      <w:proofErr w:type="gramStart"/>
      <w:r>
        <w:rPr>
          <w:b/>
          <w:bCs/>
          <w:color w:val="000000"/>
          <w:szCs w:val="22"/>
          <w:u w:val="single"/>
          <w:shd w:val="clear" w:color="auto" w:fill="00FFFF"/>
        </w:rPr>
        <w:t>long time</w:t>
      </w:r>
      <w:proofErr w:type="gramEnd"/>
      <w:r>
        <w:rPr>
          <w:b/>
          <w:bCs/>
          <w:color w:val="000000"/>
          <w:szCs w:val="22"/>
          <w:u w:val="single"/>
          <w:shd w:val="clear" w:color="auto" w:fill="00FFFF"/>
        </w:rPr>
        <w:t xml:space="preserve"> delays</w:t>
      </w:r>
      <w:r>
        <w:rPr>
          <w:color w:val="000000"/>
          <w:sz w:val="16"/>
          <w:szCs w:val="16"/>
        </w:rPr>
        <w:t xml:space="preserve"> </w:t>
      </w:r>
      <w:r>
        <w:rPr>
          <w:color w:val="000000"/>
          <w:szCs w:val="22"/>
          <w:u w:val="single"/>
        </w:rPr>
        <w:t>between rising CO2 concentrations and damage to humans</w:t>
      </w:r>
      <w:r>
        <w:rPr>
          <w:color w:val="000000"/>
          <w:sz w:val="16"/>
          <w:szCs w:val="16"/>
        </w:rPr>
        <w:t xml:space="preserve">. </w:t>
      </w:r>
      <w:r>
        <w:rPr>
          <w:color w:val="000000"/>
          <w:szCs w:val="22"/>
          <w:u w:val="single"/>
          <w:shd w:val="clear" w:color="auto" w:fill="00FFFF"/>
        </w:rPr>
        <w:t>The consequence</w:t>
      </w:r>
      <w:r>
        <w:rPr>
          <w:color w:val="000000"/>
          <w:szCs w:val="22"/>
          <w:u w:val="single"/>
        </w:rPr>
        <w:t xml:space="preserve"> of these delays </w:t>
      </w:r>
      <w:proofErr w:type="gramStart"/>
      <w:r>
        <w:rPr>
          <w:color w:val="000000"/>
          <w:szCs w:val="22"/>
          <w:u w:val="single"/>
        </w:rPr>
        <w:t>are</w:t>
      </w:r>
      <w:proofErr w:type="gramEnd"/>
      <w:r>
        <w:rPr>
          <w:color w:val="000000"/>
          <w:szCs w:val="22"/>
          <w:u w:val="single"/>
        </w:rPr>
        <w:t xml:space="preserve"> an </w:t>
      </w:r>
      <w:r>
        <w:rPr>
          <w:b/>
          <w:bCs/>
          <w:color w:val="000000"/>
          <w:szCs w:val="22"/>
          <w:u w:val="single"/>
          <w:shd w:val="clear" w:color="auto" w:fill="00FFFF"/>
        </w:rPr>
        <w:t>absence of urgency</w:t>
      </w:r>
      <w:r>
        <w:rPr>
          <w:color w:val="000000"/>
          <w:sz w:val="16"/>
          <w:szCs w:val="16"/>
        </w:rPr>
        <w:t xml:space="preserve">; thus although 70% of Americans believe global warming is happening, only 40% think it will harm them (http://climatecommunication.yale.edu/visualizations-data/ycom-us-2016/). Secondly, </w:t>
      </w:r>
      <w:r>
        <w:rPr>
          <w:color w:val="000000"/>
          <w:szCs w:val="22"/>
          <w:u w:val="single"/>
        </w:rPr>
        <w:t xml:space="preserve">unlike past environmental challenges, </w:t>
      </w:r>
      <w:r>
        <w:rPr>
          <w:b/>
          <w:bCs/>
          <w:color w:val="000000"/>
          <w:szCs w:val="22"/>
          <w:u w:val="single"/>
          <w:shd w:val="clear" w:color="auto" w:fill="00FFFF"/>
        </w:rPr>
        <w:t>the</w:t>
      </w:r>
      <w:r>
        <w:rPr>
          <w:b/>
          <w:bCs/>
          <w:color w:val="000000"/>
          <w:szCs w:val="22"/>
          <w:u w:val="single"/>
        </w:rPr>
        <w:t xml:space="preserve"> Earth’s </w:t>
      </w:r>
      <w:r>
        <w:rPr>
          <w:b/>
          <w:bCs/>
          <w:color w:val="000000"/>
          <w:szCs w:val="22"/>
          <w:u w:val="single"/>
          <w:shd w:val="clear" w:color="auto" w:fill="00FFFF"/>
        </w:rPr>
        <w:t>climate system is rife with positive feedback loops</w:t>
      </w:r>
      <w:r>
        <w:rPr>
          <w:color w:val="000000"/>
          <w:sz w:val="16"/>
          <w:szCs w:val="16"/>
        </w:rPr>
        <w:t xml:space="preserve">. </w:t>
      </w:r>
      <w:proofErr w:type="gramStart"/>
      <w:r>
        <w:rPr>
          <w:color w:val="000000"/>
          <w:szCs w:val="22"/>
          <w:u w:val="single"/>
        </w:rPr>
        <w:t>In particular, as</w:t>
      </w:r>
      <w:proofErr w:type="gramEnd"/>
      <w:r>
        <w:rPr>
          <w:color w:val="000000"/>
          <w:szCs w:val="22"/>
          <w:u w:val="single"/>
        </w:rPr>
        <w:t xml:space="preserve"> CO2 increases and the climate warms, that very warming can cause more CO2 release which further increases global warming, and then more CO2, and so on</w:t>
      </w:r>
      <w:r>
        <w:rPr>
          <w:color w:val="000000"/>
          <w:sz w:val="16"/>
          <w:szCs w:val="16"/>
        </w:rPr>
        <w:t xml:space="preserve">. Table 2 summarizes the best documented positive feedback loops for the Earth’s climate system. These </w:t>
      </w:r>
      <w:r>
        <w:rPr>
          <w:color w:val="000000"/>
          <w:szCs w:val="22"/>
          <w:u w:val="single"/>
        </w:rPr>
        <w:t xml:space="preserve">feedbacks can be neatly categorized into </w:t>
      </w:r>
      <w:r>
        <w:rPr>
          <w:b/>
          <w:bCs/>
          <w:color w:val="000000"/>
          <w:szCs w:val="22"/>
          <w:u w:val="single"/>
        </w:rPr>
        <w:t>carbon cycle</w:t>
      </w:r>
      <w:r>
        <w:rPr>
          <w:color w:val="000000"/>
          <w:szCs w:val="22"/>
          <w:u w:val="single"/>
        </w:rPr>
        <w:t xml:space="preserve">, </w:t>
      </w:r>
      <w:r>
        <w:rPr>
          <w:b/>
          <w:bCs/>
          <w:color w:val="000000"/>
          <w:szCs w:val="22"/>
          <w:u w:val="single"/>
        </w:rPr>
        <w:t>biogeochemical</w:t>
      </w:r>
      <w:r>
        <w:rPr>
          <w:color w:val="000000"/>
          <w:szCs w:val="22"/>
          <w:u w:val="single"/>
        </w:rPr>
        <w:t xml:space="preserve">, </w:t>
      </w:r>
      <w:proofErr w:type="spellStart"/>
      <w:r>
        <w:rPr>
          <w:b/>
          <w:bCs/>
          <w:color w:val="000000"/>
          <w:szCs w:val="22"/>
          <w:u w:val="single"/>
        </w:rPr>
        <w:t>biogeophysical</w:t>
      </w:r>
      <w:proofErr w:type="spellEnd"/>
      <w:r>
        <w:rPr>
          <w:color w:val="000000"/>
          <w:szCs w:val="22"/>
          <w:u w:val="single"/>
        </w:rPr>
        <w:t xml:space="preserve">, </w:t>
      </w:r>
      <w:r>
        <w:rPr>
          <w:b/>
          <w:bCs/>
          <w:color w:val="000000"/>
          <w:szCs w:val="22"/>
          <w:u w:val="single"/>
        </w:rPr>
        <w:t>cloud</w:t>
      </w:r>
      <w:r>
        <w:rPr>
          <w:color w:val="000000"/>
          <w:szCs w:val="22"/>
          <w:u w:val="single"/>
        </w:rPr>
        <w:t xml:space="preserve">, </w:t>
      </w:r>
      <w:r>
        <w:rPr>
          <w:b/>
          <w:bCs/>
          <w:color w:val="000000"/>
          <w:szCs w:val="22"/>
          <w:u w:val="single"/>
        </w:rPr>
        <w:t>ice-albedo</w:t>
      </w:r>
      <w:r>
        <w:rPr>
          <w:color w:val="000000"/>
          <w:szCs w:val="22"/>
          <w:u w:val="single"/>
        </w:rPr>
        <w:t xml:space="preserve">, and </w:t>
      </w:r>
      <w:r>
        <w:rPr>
          <w:b/>
          <w:bCs/>
          <w:color w:val="000000"/>
          <w:szCs w:val="22"/>
          <w:u w:val="single"/>
        </w:rPr>
        <w:t>water vapor</w:t>
      </w:r>
      <w:r>
        <w:rPr>
          <w:color w:val="000000"/>
          <w:szCs w:val="22"/>
          <w:u w:val="single"/>
        </w:rPr>
        <w:t xml:space="preserve"> feedbacks</w:t>
      </w:r>
      <w:r>
        <w:rPr>
          <w:color w:val="000000"/>
          <w:sz w:val="16"/>
          <w:szCs w:val="16"/>
        </w:rPr>
        <w:t xml:space="preserve">.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Pr>
          <w:color w:val="000000"/>
          <w:sz w:val="16"/>
          <w:szCs w:val="16"/>
        </w:rPr>
        <w:t>Totterdell</w:t>
      </w:r>
      <w:proofErr w:type="spellEnd"/>
      <w:r>
        <w:rPr>
          <w:color w:val="000000"/>
          <w:sz w:val="16"/>
          <w:szCs w:val="16"/>
        </w:rPr>
        <w:t xml:space="preserve">, 2000; </w:t>
      </w:r>
      <w:proofErr w:type="spellStart"/>
      <w:r>
        <w:rPr>
          <w:color w:val="000000"/>
          <w:sz w:val="16"/>
          <w:szCs w:val="16"/>
        </w:rPr>
        <w:t>Hajima</w:t>
      </w:r>
      <w:proofErr w:type="spellEnd"/>
      <w:r>
        <w:rPr>
          <w:color w:val="000000"/>
          <w:sz w:val="16"/>
          <w:szCs w:val="16"/>
        </w:rPr>
        <w:t xml:space="preserve">, </w:t>
      </w:r>
      <w:proofErr w:type="spellStart"/>
      <w:r>
        <w:rPr>
          <w:color w:val="000000"/>
          <w:sz w:val="16"/>
          <w:szCs w:val="16"/>
        </w:rPr>
        <w:t>Tachiiri</w:t>
      </w:r>
      <w:proofErr w:type="spellEnd"/>
      <w:r>
        <w:rPr>
          <w:color w:val="000000"/>
          <w:sz w:val="16"/>
          <w:szCs w:val="16"/>
        </w:rPr>
        <w:t xml:space="preserve">, Ito, &amp; </w:t>
      </w:r>
      <w:proofErr w:type="spellStart"/>
      <w:r>
        <w:rPr>
          <w:color w:val="000000"/>
          <w:sz w:val="16"/>
          <w:szCs w:val="16"/>
        </w:rPr>
        <w:t>Kawamiya</w:t>
      </w:r>
      <w:proofErr w:type="spellEnd"/>
      <w:r>
        <w:rPr>
          <w:color w:val="000000"/>
          <w:sz w:val="16"/>
          <w:szCs w:val="16"/>
        </w:rPr>
        <w:t xml:space="preserve">, 2014; </w:t>
      </w:r>
      <w:proofErr w:type="spellStart"/>
      <w:r>
        <w:rPr>
          <w:color w:val="000000"/>
          <w:sz w:val="16"/>
          <w:szCs w:val="16"/>
        </w:rPr>
        <w:t>Knutti</w:t>
      </w:r>
      <w:proofErr w:type="spellEnd"/>
      <w:r>
        <w:rPr>
          <w:color w:val="000000"/>
          <w:sz w:val="16"/>
          <w:szCs w:val="16"/>
        </w:rPr>
        <w:t xml:space="preserve"> &amp; </w:t>
      </w:r>
      <w:proofErr w:type="spellStart"/>
      <w:r>
        <w:rPr>
          <w:color w:val="000000"/>
          <w:sz w:val="16"/>
          <w:szCs w:val="16"/>
        </w:rPr>
        <w:t>Rugenstein</w:t>
      </w:r>
      <w:proofErr w:type="spellEnd"/>
      <w:r>
        <w:rPr>
          <w:color w:val="000000"/>
          <w:sz w:val="16"/>
          <w:szCs w:val="16"/>
        </w:rPr>
        <w:t>, 2015; Rosenfeld, Sherwood, Wood, &amp; Donner, 2014). This produces a wide range of future scenarios.</w:t>
      </w:r>
      <w:r>
        <w:rPr>
          <w:color w:val="000000"/>
          <w:sz w:val="12"/>
          <w:szCs w:val="12"/>
        </w:rPr>
        <w:t xml:space="preserve"> </w:t>
      </w:r>
      <w:r>
        <w:rPr>
          <w:color w:val="000000"/>
          <w:sz w:val="16"/>
          <w:szCs w:val="16"/>
        </w:rPr>
        <w:t xml:space="preserve">Positive feedbacks in the carbon cycle involves the enhancement of future carbon contributions to the atmosphere due to some initial increase in atmospheric CO2. This happens because </w:t>
      </w:r>
      <w:r>
        <w:rPr>
          <w:color w:val="000000"/>
          <w:szCs w:val="22"/>
          <w:u w:val="single"/>
        </w:rPr>
        <w:t>as CO2 accumulates, it reduces the efficiency in which oceans and terrestrial ecosystems sequester carbon, which in return feeds back to exacerbate climate change</w:t>
      </w:r>
      <w:r>
        <w:rPr>
          <w:color w:val="000000"/>
          <w:sz w:val="16"/>
          <w:szCs w:val="16"/>
        </w:rPr>
        <w:t xml:space="preserve"> (</w:t>
      </w:r>
      <w:proofErr w:type="spellStart"/>
      <w:r>
        <w:rPr>
          <w:color w:val="000000"/>
          <w:sz w:val="16"/>
          <w:szCs w:val="16"/>
        </w:rPr>
        <w:t>Friedlingstein</w:t>
      </w:r>
      <w:proofErr w:type="spellEnd"/>
      <w:r>
        <w:rPr>
          <w:color w:val="000000"/>
          <w:sz w:val="16"/>
          <w:szCs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Pr>
          <w:color w:val="000000"/>
          <w:sz w:val="16"/>
          <w:szCs w:val="16"/>
        </w:rPr>
        <w:t>biogeophysical</w:t>
      </w:r>
      <w:proofErr w:type="spellEnd"/>
      <w:r>
        <w:rPr>
          <w:color w:val="000000"/>
          <w:sz w:val="16"/>
          <w:szCs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Pr>
          <w:color w:val="000000"/>
          <w:sz w:val="16"/>
          <w:szCs w:val="16"/>
        </w:rPr>
        <w:t>Chamey</w:t>
      </w:r>
      <w:proofErr w:type="spellEnd"/>
      <w:r>
        <w:rPr>
          <w:color w:val="000000"/>
          <w:sz w:val="16"/>
          <w:szCs w:val="16"/>
        </w:rPr>
        <w:t xml:space="preserve">, Stone, &amp; Quirk, 1975). To top it off, </w:t>
      </w:r>
      <w:r>
        <w:rPr>
          <w:color w:val="000000"/>
          <w:szCs w:val="22"/>
          <w:u w:val="single"/>
        </w:rPr>
        <w:t xml:space="preserve">overgrazing depletes the soil, leading to augmented </w:t>
      </w:r>
      <w:r>
        <w:rPr>
          <w:b/>
          <w:bCs/>
          <w:color w:val="000000"/>
          <w:szCs w:val="22"/>
          <w:u w:val="single"/>
        </w:rPr>
        <w:t>vegetation loss</w:t>
      </w:r>
      <w:r>
        <w:rPr>
          <w:color w:val="000000"/>
          <w:sz w:val="16"/>
          <w:szCs w:val="16"/>
        </w:rPr>
        <w:t xml:space="preserve"> (</w:t>
      </w:r>
      <w:proofErr w:type="spellStart"/>
      <w:r>
        <w:rPr>
          <w:color w:val="000000"/>
          <w:sz w:val="16"/>
          <w:szCs w:val="16"/>
        </w:rPr>
        <w:t>Anderies</w:t>
      </w:r>
      <w:proofErr w:type="spellEnd"/>
      <w:r>
        <w:rPr>
          <w:color w:val="000000"/>
          <w:sz w:val="16"/>
          <w:szCs w:val="16"/>
        </w:rPr>
        <w:t>, Janssen, &amp; Walker, 2002).</w:t>
      </w:r>
      <w:r>
        <w:rPr>
          <w:color w:val="000000"/>
          <w:sz w:val="12"/>
          <w:szCs w:val="12"/>
        </w:rPr>
        <w:t xml:space="preserve"> </w:t>
      </w:r>
      <w:r>
        <w:rPr>
          <w:color w:val="000000"/>
          <w:szCs w:val="22"/>
          <w:u w:val="single"/>
        </w:rPr>
        <w:t xml:space="preserve">Climate change often also increases the risk of </w:t>
      </w:r>
      <w:r>
        <w:rPr>
          <w:b/>
          <w:bCs/>
          <w:color w:val="000000"/>
          <w:szCs w:val="22"/>
          <w:u w:val="single"/>
        </w:rPr>
        <w:t>forest fires</w:t>
      </w:r>
      <w:r>
        <w:rPr>
          <w:color w:val="000000"/>
          <w:sz w:val="16"/>
          <w:szCs w:val="16"/>
        </w:rPr>
        <w:t xml:space="preserve">, </w:t>
      </w:r>
      <w:proofErr w:type="gramStart"/>
      <w:r>
        <w:rPr>
          <w:color w:val="000000"/>
          <w:sz w:val="16"/>
          <w:szCs w:val="16"/>
        </w:rPr>
        <w:t>as a result of</w:t>
      </w:r>
      <w:proofErr w:type="gramEnd"/>
      <w:r>
        <w:rPr>
          <w:color w:val="000000"/>
          <w:sz w:val="16"/>
          <w:szCs w:val="16"/>
        </w:rPr>
        <w:t xml:space="preserve"> higher temperatures and persistent drought conditions. </w:t>
      </w:r>
      <w:r>
        <w:rPr>
          <w:color w:val="000000"/>
          <w:szCs w:val="22"/>
          <w:u w:val="single"/>
        </w:rPr>
        <w:t>The expectation is that forest fires will become more frequent and severe with climate warming and drought</w:t>
      </w:r>
      <w:r>
        <w:rPr>
          <w:color w:val="000000"/>
          <w:sz w:val="16"/>
          <w:szCs w:val="16"/>
        </w:rPr>
        <w:t xml:space="preserve"> (</w:t>
      </w:r>
      <w:proofErr w:type="spellStart"/>
      <w:r>
        <w:rPr>
          <w:color w:val="000000"/>
          <w:sz w:val="16"/>
          <w:szCs w:val="16"/>
        </w:rPr>
        <w:t>Scholze</w:t>
      </w:r>
      <w:proofErr w:type="spellEnd"/>
      <w:r>
        <w:rPr>
          <w:color w:val="000000"/>
          <w:sz w:val="16"/>
          <w:szCs w:val="16"/>
        </w:rPr>
        <w:t>, Knorr, Arnell, &amp; Prentice, 2006), a trend for which we have already seen evidence (Allen et al., 2010). Tragically, the increased severity and risk of Southern California wildfires recently predicted by climate scientists (</w:t>
      </w:r>
      <w:proofErr w:type="spellStart"/>
      <w:r>
        <w:rPr>
          <w:color w:val="000000"/>
          <w:sz w:val="16"/>
          <w:szCs w:val="16"/>
        </w:rPr>
        <w:t>Jin</w:t>
      </w:r>
      <w:proofErr w:type="spellEnd"/>
      <w:r>
        <w:rPr>
          <w:color w:val="000000"/>
          <w:sz w:val="16"/>
          <w:szCs w:val="16"/>
        </w:rPr>
        <w:t xml:space="preserve"> et al., 2015), was realized in December 2017, with the largest fire in the history of California (the “Thomas fire” that burned 282,000 acres, https://www.vox.com/2017/12/27/16822180/thomas-fire-california-largest-wildfire). </w:t>
      </w:r>
      <w:r>
        <w:rPr>
          <w:color w:val="000000"/>
          <w:szCs w:val="22"/>
          <w:u w:val="single"/>
        </w:rPr>
        <w:t xml:space="preserve">This catastrophic fire embodies the sorts of positive feedbacks and interacting factors </w:t>
      </w:r>
      <w:r>
        <w:rPr>
          <w:color w:val="000000"/>
          <w:szCs w:val="22"/>
          <w:u w:val="single"/>
          <w:shd w:val="clear" w:color="auto" w:fill="00FFFF"/>
        </w:rPr>
        <w:t xml:space="preserve">that could </w:t>
      </w:r>
      <w:r>
        <w:rPr>
          <w:b/>
          <w:bCs/>
          <w:color w:val="000000"/>
          <w:szCs w:val="22"/>
          <w:u w:val="single"/>
          <w:shd w:val="clear" w:color="auto" w:fill="00FFFF"/>
        </w:rPr>
        <w:t>catch humanity off-guard</w:t>
      </w:r>
      <w:r>
        <w:rPr>
          <w:color w:val="000000"/>
          <w:sz w:val="16"/>
          <w:szCs w:val="16"/>
          <w:shd w:val="clear" w:color="auto" w:fill="00FFFF"/>
        </w:rPr>
        <w:t xml:space="preserve"> </w:t>
      </w:r>
      <w:r>
        <w:rPr>
          <w:color w:val="000000"/>
          <w:szCs w:val="22"/>
          <w:u w:val="single"/>
          <w:shd w:val="clear" w:color="auto" w:fill="00FFFF"/>
        </w:rPr>
        <w:t>and produce</w:t>
      </w:r>
      <w:r>
        <w:rPr>
          <w:color w:val="000000"/>
          <w:szCs w:val="22"/>
          <w:u w:val="single"/>
        </w:rPr>
        <w:t xml:space="preserve"> a true </w:t>
      </w:r>
      <w:r>
        <w:rPr>
          <w:b/>
          <w:bCs/>
          <w:color w:val="000000"/>
          <w:szCs w:val="22"/>
          <w:u w:val="single"/>
          <w:shd w:val="clear" w:color="auto" w:fill="00FFFF"/>
        </w:rPr>
        <w:t>apocalyptic event</w:t>
      </w:r>
      <w:r>
        <w:rPr>
          <w:color w:val="000000"/>
          <w:sz w:val="16"/>
          <w:szCs w:val="16"/>
        </w:rPr>
        <w:t xml:space="preserve">. Record-breaking rains produced an extraordinary flush of new vegetation, that then dried out as record heat waves and dry conditions took hold, coupled with stronger than normal winds, and ignition. </w:t>
      </w:r>
      <w:proofErr w:type="gramStart"/>
      <w:r>
        <w:rPr>
          <w:color w:val="000000"/>
          <w:sz w:val="16"/>
          <w:szCs w:val="16"/>
        </w:rPr>
        <w:t>Of course</w:t>
      </w:r>
      <w:proofErr w:type="gramEnd"/>
      <w:r>
        <w:rPr>
          <w:color w:val="000000"/>
          <w:sz w:val="16"/>
          <w:szCs w:val="16"/>
        </w:rPr>
        <w:t xml:space="preserve"> the record-fire released CO2 into the atmosphere, thereby contributing to future warming.</w:t>
      </w:r>
      <w:r>
        <w:rPr>
          <w:color w:val="000000"/>
          <w:sz w:val="12"/>
          <w:szCs w:val="12"/>
        </w:rPr>
        <w:t xml:space="preserve"> </w:t>
      </w:r>
      <w:r>
        <w:rPr>
          <w:color w:val="000000"/>
          <w:sz w:val="16"/>
          <w:szCs w:val="16"/>
        </w:rPr>
        <w:t xml:space="preserve">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w:t>
      </w:r>
      <w:r>
        <w:rPr>
          <w:color w:val="000000"/>
          <w:sz w:val="16"/>
          <w:szCs w:val="16"/>
        </w:rPr>
        <w:lastRenderedPageBreak/>
        <w:t xml:space="preserve">Ebert, 1995). As snow and ice continue to melt at a more rapid pace, millions of people may be displaced by flooding risks </w:t>
      </w:r>
      <w:proofErr w:type="gramStart"/>
      <w:r>
        <w:rPr>
          <w:color w:val="000000"/>
          <w:sz w:val="16"/>
          <w:szCs w:val="16"/>
        </w:rPr>
        <w:t>as a consequence of</w:t>
      </w:r>
      <w:proofErr w:type="gramEnd"/>
      <w:r>
        <w:rPr>
          <w:color w:val="000000"/>
          <w:sz w:val="16"/>
          <w:szCs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Pr>
          <w:color w:val="000000"/>
          <w:sz w:val="16"/>
          <w:szCs w:val="16"/>
        </w:rPr>
        <w:t>Wetherald</w:t>
      </w:r>
      <w:proofErr w:type="spellEnd"/>
      <w:r>
        <w:rPr>
          <w:color w:val="000000"/>
          <w:sz w:val="16"/>
          <w:szCs w:val="16"/>
        </w:rPr>
        <w:t>, 1967).</w:t>
      </w:r>
      <w:r>
        <w:rPr>
          <w:color w:val="000000"/>
          <w:sz w:val="12"/>
          <w:szCs w:val="12"/>
        </w:rPr>
        <w:t xml:space="preserve"> </w:t>
      </w:r>
      <w:r>
        <w:rPr>
          <w:color w:val="000000"/>
          <w:sz w:val="16"/>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Pr>
          <w:color w:val="000000"/>
          <w:sz w:val="16"/>
          <w:szCs w:val="16"/>
        </w:rPr>
        <w:t>Lashof</w:t>
      </w:r>
      <w:proofErr w:type="spellEnd"/>
      <w:r>
        <w:rPr>
          <w:color w:val="000000"/>
          <w:sz w:val="16"/>
          <w:szCs w:val="16"/>
        </w:rPr>
        <w:t xml:space="preserve">, DeAngelo, </w:t>
      </w:r>
      <w:proofErr w:type="spellStart"/>
      <w:r>
        <w:rPr>
          <w:color w:val="000000"/>
          <w:sz w:val="16"/>
          <w:szCs w:val="16"/>
        </w:rPr>
        <w:t>Saleska</w:t>
      </w:r>
      <w:proofErr w:type="spellEnd"/>
      <w:r>
        <w:rPr>
          <w:color w:val="000000"/>
          <w:sz w:val="16"/>
          <w:szCs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Pr>
          <w:color w:val="000000"/>
          <w:sz w:val="16"/>
          <w:szCs w:val="16"/>
        </w:rPr>
        <w:t>Burgman</w:t>
      </w:r>
      <w:proofErr w:type="spellEnd"/>
      <w:r>
        <w:rPr>
          <w:color w:val="000000"/>
          <w:sz w:val="16"/>
          <w:szCs w:val="16"/>
        </w:rPr>
        <w:t>, &amp; Norris, 2009).</w:t>
      </w:r>
      <w:r>
        <w:rPr>
          <w:color w:val="000000"/>
          <w:sz w:val="12"/>
          <w:szCs w:val="12"/>
        </w:rPr>
        <w:t xml:space="preserve"> </w:t>
      </w:r>
      <w:r>
        <w:rPr>
          <w:color w:val="000000"/>
          <w:szCs w:val="22"/>
          <w:u w:val="single"/>
        </w:rPr>
        <w:t>The key lesson from the long list of potentially positive feedbacks and their interactions is that</w:t>
      </w:r>
      <w:r>
        <w:rPr>
          <w:color w:val="000000"/>
          <w:sz w:val="16"/>
          <w:szCs w:val="16"/>
        </w:rPr>
        <w:t xml:space="preserve"> </w:t>
      </w:r>
      <w:r>
        <w:rPr>
          <w:b/>
          <w:bCs/>
          <w:color w:val="000000"/>
          <w:szCs w:val="22"/>
          <w:u w:val="single"/>
          <w:shd w:val="clear" w:color="auto" w:fill="00FFFF"/>
        </w:rPr>
        <w:t>runaway climate change</w:t>
      </w:r>
      <w:r>
        <w:rPr>
          <w:color w:val="000000"/>
          <w:szCs w:val="22"/>
          <w:u w:val="single"/>
        </w:rPr>
        <w:t xml:space="preserve">, and runaway perturbations </w:t>
      </w:r>
      <w:proofErr w:type="gramStart"/>
      <w:r>
        <w:rPr>
          <w:color w:val="000000"/>
          <w:szCs w:val="22"/>
          <w:u w:val="single"/>
        </w:rPr>
        <w:t>have to</w:t>
      </w:r>
      <w:proofErr w:type="gramEnd"/>
      <w:r>
        <w:rPr>
          <w:color w:val="000000"/>
          <w:szCs w:val="22"/>
          <w:u w:val="single"/>
        </w:rPr>
        <w:t xml:space="preserve"> be </w:t>
      </w:r>
      <w:r>
        <w:rPr>
          <w:color w:val="000000"/>
          <w:szCs w:val="22"/>
          <w:u w:val="single"/>
          <w:shd w:val="clear" w:color="auto" w:fill="00FFFF"/>
        </w:rPr>
        <w:t>take</w:t>
      </w:r>
      <w:r>
        <w:rPr>
          <w:color w:val="000000"/>
          <w:szCs w:val="22"/>
          <w:u w:val="single"/>
        </w:rPr>
        <w:t xml:space="preserve">n </w:t>
      </w:r>
      <w:r>
        <w:rPr>
          <w:color w:val="000000"/>
          <w:szCs w:val="22"/>
          <w:u w:val="single"/>
          <w:shd w:val="clear" w:color="auto" w:fill="00FFFF"/>
        </w:rPr>
        <w:t>as a serious possibility</w:t>
      </w:r>
      <w:r>
        <w:rPr>
          <w:color w:val="000000"/>
          <w:sz w:val="16"/>
          <w:szCs w:val="16"/>
        </w:rPr>
        <w:t xml:space="preserve">. Table 2 is just a snapshot of the type of feedbacks that have been identified (see Supplementary material for a more thorough explanation of positive feedback loops). However, </w:t>
      </w:r>
      <w:r>
        <w:rPr>
          <w:color w:val="000000"/>
          <w:szCs w:val="22"/>
          <w:u w:val="single"/>
        </w:rPr>
        <w:t xml:space="preserve">this list is not </w:t>
      </w:r>
      <w:proofErr w:type="gramStart"/>
      <w:r>
        <w:rPr>
          <w:color w:val="000000"/>
          <w:szCs w:val="22"/>
          <w:u w:val="single"/>
        </w:rPr>
        <w:t>exhaustive</w:t>
      </w:r>
      <w:proofErr w:type="gramEnd"/>
      <w:r>
        <w:rPr>
          <w:color w:val="000000"/>
          <w:szCs w:val="22"/>
          <w:u w:val="single"/>
        </w:rPr>
        <w:t xml:space="preserve"> and the </w:t>
      </w:r>
      <w:r>
        <w:rPr>
          <w:color w:val="000000"/>
          <w:szCs w:val="22"/>
          <w:u w:val="single"/>
          <w:shd w:val="clear" w:color="auto" w:fill="00FFFF"/>
        </w:rPr>
        <w:t>possibility of undiscovered</w:t>
      </w:r>
      <w:r>
        <w:rPr>
          <w:color w:val="000000"/>
          <w:szCs w:val="22"/>
          <w:u w:val="single"/>
        </w:rPr>
        <w:t xml:space="preserve"> positive </w:t>
      </w:r>
      <w:r>
        <w:rPr>
          <w:color w:val="000000"/>
          <w:szCs w:val="22"/>
          <w:u w:val="single"/>
          <w:shd w:val="clear" w:color="auto" w:fill="00FFFF"/>
        </w:rPr>
        <w:t xml:space="preserve">feedbacks portends </w:t>
      </w:r>
      <w:r>
        <w:rPr>
          <w:b/>
          <w:bCs/>
          <w:color w:val="000000"/>
          <w:szCs w:val="22"/>
          <w:u w:val="single"/>
          <w:shd w:val="clear" w:color="auto" w:fill="00FFFF"/>
        </w:rPr>
        <w:t>even greater existential risks</w:t>
      </w:r>
      <w:r>
        <w:rPr>
          <w:color w:val="000000"/>
          <w:sz w:val="16"/>
          <w:szCs w:val="16"/>
        </w:rPr>
        <w:t xml:space="preserve">. </w:t>
      </w:r>
      <w:r>
        <w:rPr>
          <w:color w:val="000000"/>
          <w:szCs w:val="22"/>
          <w:u w:val="single"/>
        </w:rPr>
        <w:t>The many environmental crises humankind has previously averted</w:t>
      </w:r>
      <w:r>
        <w:rPr>
          <w:color w:val="000000"/>
          <w:sz w:val="16"/>
          <w:szCs w:val="16"/>
        </w:rPr>
        <w:t xml:space="preserve"> (famine, ozone depletion, London fog, water pollution, etc.) </w:t>
      </w:r>
      <w:r>
        <w:rPr>
          <w:color w:val="000000"/>
          <w:szCs w:val="22"/>
          <w:u w:val="single"/>
        </w:rPr>
        <w:t>were averted because of political will based on solid scientific understanding.</w:t>
      </w:r>
      <w:r>
        <w:rPr>
          <w:color w:val="000000"/>
          <w:sz w:val="16"/>
          <w:szCs w:val="16"/>
        </w:rPr>
        <w:t xml:space="preserve"> </w:t>
      </w:r>
      <w:r>
        <w:rPr>
          <w:color w:val="000000"/>
          <w:szCs w:val="22"/>
          <w:u w:val="single"/>
        </w:rPr>
        <w:t>We cannot count on complete scientific understanding when it comes to positive feedback loops and climate change.</w:t>
      </w:r>
    </w:p>
    <w:p w14:paraId="7D2383B9" w14:textId="2CA6844C" w:rsidR="00E42E4C" w:rsidRDefault="00925848" w:rsidP="00925848">
      <w:pPr>
        <w:pStyle w:val="Heading1"/>
      </w:pPr>
      <w:r>
        <w:lastRenderedPageBreak/>
        <w:t>Case</w:t>
      </w:r>
    </w:p>
    <w:p w14:paraId="0B2E13EE" w14:textId="77777777" w:rsidR="00925848" w:rsidRPr="00925848" w:rsidRDefault="00925848" w:rsidP="00925848"/>
    <w:sectPr w:rsidR="00925848" w:rsidRPr="0092584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37B6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5343"/>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26A7"/>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584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7B64"/>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2732"/>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250D"/>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1370"/>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08E3"/>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440EE4"/>
  <w14:defaultImageDpi w14:val="300"/>
  <w15:docId w15:val="{BDFA0CBD-6AEA-174F-8068-9AFD5669F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2584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2584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2584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2584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92584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258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5848"/>
  </w:style>
  <w:style w:type="character" w:customStyle="1" w:styleId="Heading1Char">
    <w:name w:val="Heading 1 Char"/>
    <w:aliases w:val="Pocket Char"/>
    <w:basedOn w:val="DefaultParagraphFont"/>
    <w:link w:val="Heading1"/>
    <w:uiPriority w:val="9"/>
    <w:rsid w:val="0092584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2584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25848"/>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92584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925848"/>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925848"/>
    <w:rPr>
      <w:b w:val="0"/>
      <w:sz w:val="22"/>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20"/>
    <w:qFormat/>
    <w:rsid w:val="0092584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25848"/>
    <w:rPr>
      <w:color w:val="auto"/>
      <w:u w:val="none"/>
    </w:rPr>
  </w:style>
  <w:style w:type="character" w:styleId="Hyperlink">
    <w:name w:val="Hyperlink"/>
    <w:aliases w:val="No Spacing Char,Card Format Char,ClearFormatting Char,DDI Tag Char,Tag Title Char,No Spacing51 Char,Tag and Cite Char,CD - Cite Char,Very Small Text Char,Dont u Char,No Spacing311 Char,No Spacing6 Char,No Spacing7 Char,No Spacing8 Char"/>
    <w:basedOn w:val="DefaultParagraphFont"/>
    <w:link w:val="NoSpacing"/>
    <w:uiPriority w:val="99"/>
    <w:unhideWhenUsed/>
    <w:rsid w:val="00925848"/>
    <w:rPr>
      <w:color w:val="auto"/>
      <w:u w:val="none"/>
    </w:rPr>
  </w:style>
  <w:style w:type="paragraph" w:styleId="DocumentMap">
    <w:name w:val="Document Map"/>
    <w:basedOn w:val="Normal"/>
    <w:link w:val="DocumentMapChar"/>
    <w:uiPriority w:val="99"/>
    <w:semiHidden/>
    <w:unhideWhenUsed/>
    <w:rsid w:val="0092584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25848"/>
    <w:rPr>
      <w:rFonts w:ascii="Lucida Grande" w:hAnsi="Lucida Grande" w:cs="Lucida Grande"/>
    </w:rPr>
  </w:style>
  <w:style w:type="paragraph" w:customStyle="1" w:styleId="textbold">
    <w:name w:val="text bold"/>
    <w:basedOn w:val="Normal"/>
    <w:link w:val="Emphasis"/>
    <w:uiPriority w:val="20"/>
    <w:qFormat/>
    <w:rsid w:val="00F908E3"/>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Spacing">
    <w:name w:val="No Spacing"/>
    <w:aliases w:val="Card Format,ClearFormatting,DDI Tag,Tag Title,No Spacing51,Tag and Cite,CD - Cite,Very Small Text,Dont u,No Spacing311,No Spacing6,No Spacing7,No Spacing8"/>
    <w:basedOn w:val="Heading1"/>
    <w:link w:val="Hyperlink"/>
    <w:autoRedefine/>
    <w:uiPriority w:val="99"/>
    <w:qFormat/>
    <w:rsid w:val="00F908E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DB250D"/>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070434">
      <w:bodyDiv w:val="1"/>
      <w:marLeft w:val="0"/>
      <w:marRight w:val="0"/>
      <w:marTop w:val="0"/>
      <w:marBottom w:val="0"/>
      <w:divBdr>
        <w:top w:val="none" w:sz="0" w:space="0" w:color="auto"/>
        <w:left w:val="none" w:sz="0" w:space="0" w:color="auto"/>
        <w:bottom w:val="none" w:sz="0" w:space="0" w:color="auto"/>
        <w:right w:val="none" w:sz="0" w:space="0" w:color="auto"/>
      </w:divBdr>
    </w:div>
    <w:div w:id="20744232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climateadvisers.org/blogs/bidens-climate-path-up-to-the-2022-midterms/" TargetMode="External"/><Relationship Id="rId4" Type="http://schemas.openxmlformats.org/officeDocument/2006/relationships/customXml" Target="../customXml/item4.xml"/><Relationship Id="rId9" Type="http://schemas.openxmlformats.org/officeDocument/2006/relationships/hyperlink" Target="https://thehill.com/hilltv/what-americas-thinking/551797-poll-majority-oppose-proposal-to-temporarily-waive-intellectu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ajme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9</Pages>
  <Words>3685</Words>
  <Characters>21011</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24647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AJMERA, RISHI</cp:lastModifiedBy>
  <cp:revision>2</cp:revision>
  <dcterms:created xsi:type="dcterms:W3CDTF">2021-10-01T12:28:00Z</dcterms:created>
  <dcterms:modified xsi:type="dcterms:W3CDTF">2021-10-01T12:28:00Z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