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91B8" w14:textId="77777777" w:rsidR="00572D58" w:rsidRDefault="00572D58" w:rsidP="00572D58">
      <w:pPr>
        <w:pStyle w:val="Heading1"/>
      </w:pPr>
      <w:r>
        <w:t>1</w:t>
      </w:r>
      <w:r w:rsidRPr="00D4036B">
        <w:rPr>
          <w:vertAlign w:val="superscript"/>
        </w:rPr>
        <w:t>st</w:t>
      </w:r>
      <w:r>
        <w:t xml:space="preserve"> off</w:t>
      </w:r>
    </w:p>
    <w:p w14:paraId="7F81E42E" w14:textId="77777777" w:rsidR="00572D58" w:rsidRDefault="00572D58" w:rsidP="00572D58">
      <w:pPr>
        <w:spacing w:before="40" w:after="0" w:line="240" w:lineRule="auto"/>
        <w:outlineLvl w:val="3"/>
        <w:rPr>
          <w:rFonts w:eastAsia="Times New Roman"/>
          <w:b/>
          <w:bCs/>
          <w:color w:val="000000"/>
          <w:sz w:val="26"/>
          <w:szCs w:val="26"/>
        </w:rPr>
      </w:pPr>
      <w:r w:rsidRPr="00C8235E">
        <w:rPr>
          <w:rFonts w:eastAsia="Times New Roman"/>
          <w:b/>
          <w:bCs/>
          <w:color w:val="000000"/>
          <w:sz w:val="26"/>
          <w:szCs w:val="26"/>
        </w:rPr>
        <w:t xml:space="preserve">Interp: </w:t>
      </w:r>
      <w:r>
        <w:rPr>
          <w:rFonts w:eastAsia="Times New Roman"/>
          <w:b/>
          <w:bCs/>
          <w:color w:val="000000"/>
          <w:sz w:val="26"/>
          <w:szCs w:val="26"/>
        </w:rPr>
        <w:t>The aff must disclose the plan text and the advantage 30 minutes before round</w:t>
      </w:r>
    </w:p>
    <w:p w14:paraId="351BBC96" w14:textId="77777777" w:rsidR="00572D58" w:rsidRDefault="00572D58" w:rsidP="00572D58">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Violation: </w:t>
      </w:r>
    </w:p>
    <w:p w14:paraId="041E9FE3" w14:textId="77777777" w:rsidR="00572D58" w:rsidRDefault="00572D58" w:rsidP="00572D58">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They didn’t, they didn’t even put their contact info on the wiki </w:t>
      </w:r>
    </w:p>
    <w:p w14:paraId="25E86F54"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1] Evidence Ethics – Disclosure is the only way to verify that cards aren’t miscut or highlighted or bracketed unethically. That’s a voter – maintaining ethical ev practices is key to being good academics and we should be able to verify you didn’t cheat</w:t>
      </w:r>
    </w:p>
    <w:p w14:paraId="6103B544"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ev comparison – o/ws because thinking on your feet is non-unique; we still </w:t>
      </w:r>
      <w:proofErr w:type="gramStart"/>
      <w:r w:rsidRPr="00C8235E">
        <w:rPr>
          <w:rFonts w:eastAsia="Times New Roman"/>
          <w:b/>
          <w:bCs/>
          <w:color w:val="000000"/>
          <w:sz w:val="26"/>
          <w:szCs w:val="26"/>
        </w:rPr>
        <w:t>have to</w:t>
      </w:r>
      <w:proofErr w:type="gramEnd"/>
      <w:r w:rsidRPr="00C8235E">
        <w:rPr>
          <w:rFonts w:eastAsia="Times New Roman"/>
          <w:b/>
          <w:bCs/>
          <w:color w:val="000000"/>
          <w:sz w:val="26"/>
          <w:szCs w:val="26"/>
        </w:rPr>
        <w:t xml:space="preserve"> do that for responses and CX</w:t>
      </w:r>
    </w:p>
    <w:p w14:paraId="664DE40B"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55325AE1" w14:textId="77777777" w:rsidR="00572D58" w:rsidRDefault="00572D58" w:rsidP="00572D58">
      <w:pPr>
        <w:spacing w:before="40" w:after="0" w:line="240" w:lineRule="auto"/>
        <w:outlineLvl w:val="3"/>
        <w:rPr>
          <w:rFonts w:eastAsia="Times New Roman"/>
          <w:b/>
          <w:bCs/>
          <w:color w:val="000000"/>
          <w:sz w:val="26"/>
          <w:szCs w:val="26"/>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affs that are intellectually bankrupt and decrease education – proves they just want the ballot; b) o/ws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07D53E43" w14:textId="77777777" w:rsidR="00572D58" w:rsidRDefault="00572D58" w:rsidP="00572D58">
      <w:pPr>
        <w:spacing w:before="40" w:after="0" w:line="240" w:lineRule="auto"/>
        <w:outlineLvl w:val="3"/>
        <w:rPr>
          <w:rFonts w:eastAsia="Times New Roman"/>
          <w:b/>
          <w:bCs/>
          <w:color w:val="000000"/>
          <w:sz w:val="26"/>
          <w:szCs w:val="26"/>
        </w:rPr>
      </w:pPr>
      <w:r>
        <w:rPr>
          <w:rFonts w:eastAsia="Times New Roman"/>
          <w:b/>
          <w:bCs/>
          <w:color w:val="000000"/>
          <w:sz w:val="26"/>
          <w:szCs w:val="26"/>
        </w:rPr>
        <w:t>5] trigger warnings- exempt</w:t>
      </w:r>
    </w:p>
    <w:p w14:paraId="1AC23F9F"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Pr>
          <w:rFonts w:ascii="Times New Roman" w:eastAsia="Times New Roman" w:hAnsi="Times New Roman" w:cs="Times New Roman"/>
          <w:b/>
          <w:bCs/>
          <w:sz w:val="24"/>
        </w:rPr>
        <w:t xml:space="preserve">Its jv ld we are no longer novices, better norms should be happening </w:t>
      </w:r>
    </w:p>
    <w:p w14:paraId="290F81D7"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52F4EF18" w14:textId="77777777" w:rsidR="00572D58" w:rsidRPr="00C8235E" w:rsidRDefault="00572D58" w:rsidP="00572D58">
      <w:pPr>
        <w:spacing w:after="0" w:line="240" w:lineRule="auto"/>
        <w:rPr>
          <w:rFonts w:ascii="Times New Roman" w:eastAsia="Times New Roman" w:hAnsi="Times New Roman" w:cs="Times New Roman"/>
          <w:sz w:val="24"/>
        </w:rPr>
      </w:pPr>
    </w:p>
    <w:p w14:paraId="19854B54" w14:textId="77777777" w:rsidR="00572D58" w:rsidRPr="00C8235E" w:rsidRDefault="00572D58" w:rsidP="00572D58">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29A7A6AA" w14:textId="77777777" w:rsidR="00572D58" w:rsidRPr="00C8235E" w:rsidRDefault="00572D58" w:rsidP="00572D58">
      <w:pPr>
        <w:spacing w:after="0" w:line="240" w:lineRule="auto"/>
        <w:rPr>
          <w:rFonts w:ascii="Times New Roman" w:eastAsia="Times New Roman" w:hAnsi="Times New Roman" w:cs="Times New Roman"/>
          <w:sz w:val="24"/>
        </w:rPr>
      </w:pPr>
    </w:p>
    <w:p w14:paraId="1FB196BC" w14:textId="77777777" w:rsidR="00572D58" w:rsidRPr="00C8235E" w:rsidRDefault="00572D58" w:rsidP="00572D58">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7AF06F01" w14:textId="77777777" w:rsidR="00572D58" w:rsidRPr="00C8235E" w:rsidRDefault="00572D58" w:rsidP="00572D58">
      <w:pPr>
        <w:spacing w:line="240" w:lineRule="auto"/>
        <w:rPr>
          <w:rFonts w:ascii="Times New Roman" w:eastAsia="Times New Roman" w:hAnsi="Times New Roman" w:cs="Times New Roman"/>
          <w:sz w:val="24"/>
        </w:rPr>
      </w:pPr>
      <w:r w:rsidRPr="00C8235E">
        <w:rPr>
          <w:rFonts w:eastAsia="Times New Roman"/>
          <w:b/>
          <w:bCs/>
          <w:color w:val="000000"/>
          <w:sz w:val="26"/>
          <w:szCs w:val="26"/>
        </w:rPr>
        <w:t>1] Actual abuse - I had to alter my strat to run theory</w:t>
      </w:r>
    </w:p>
    <w:p w14:paraId="74DF68DB"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39C67E30"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0EE3CF2F" w14:textId="77777777" w:rsidR="00572D58" w:rsidRPr="00C8235E" w:rsidRDefault="00572D58" w:rsidP="00572D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shell they can’t weigh case; A] lack of preround prep means their truth claims are untested which you should presume them false; B] 1AR extensions look stronger than they really are b/c they kept me from cutting specific evidence to challenge their link chain – that’s a reason </w:t>
      </w:r>
      <w:r w:rsidRPr="00C8235E">
        <w:rPr>
          <w:rFonts w:eastAsia="Times New Roman"/>
          <w:b/>
          <w:bCs/>
          <w:color w:val="000000"/>
          <w:sz w:val="26"/>
          <w:szCs w:val="26"/>
          <w:u w:val="single"/>
        </w:rPr>
        <w:t>why new affs are bad</w:t>
      </w:r>
      <w:r w:rsidRPr="00C8235E">
        <w:rPr>
          <w:rFonts w:eastAsia="Times New Roman"/>
          <w:b/>
          <w:bCs/>
          <w:color w:val="000000"/>
          <w:sz w:val="26"/>
          <w:szCs w:val="26"/>
        </w:rPr>
        <w:t>, not why the 1AC is true –no “try or die” 2AR</w:t>
      </w:r>
    </w:p>
    <w:p w14:paraId="548FE616" w14:textId="77777777" w:rsidR="00572D58" w:rsidRPr="00D94D9F" w:rsidRDefault="00572D58" w:rsidP="00572D58">
      <w:pPr>
        <w:pStyle w:val="Heading4"/>
        <w:rPr>
          <w:rFonts w:eastAsia="Times New Roman"/>
          <w:color w:val="000000"/>
        </w:rPr>
      </w:pPr>
      <w:r w:rsidRPr="00C8235E">
        <w:rPr>
          <w:rFonts w:eastAsia="Times New Roman"/>
          <w:color w:val="000000"/>
        </w:rPr>
        <w:t xml:space="preserve">Competing interps: </w:t>
      </w:r>
      <w:r>
        <w:t>Reasonability is arbitrary and encourages judge intervention since there’s no clear norm.</w:t>
      </w:r>
    </w:p>
    <w:p w14:paraId="2F7AB3AF" w14:textId="77777777" w:rsidR="00572D58" w:rsidRPr="00D4036B" w:rsidRDefault="00572D58" w:rsidP="00572D5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A325D7A" w14:textId="7144C9C8" w:rsidR="00E42E4C" w:rsidRDefault="00572D58" w:rsidP="00572D58">
      <w:pPr>
        <w:pStyle w:val="Heading1"/>
      </w:pPr>
      <w:r>
        <w:t>2</w:t>
      </w:r>
      <w:r w:rsidRPr="00572D58">
        <w:rPr>
          <w:vertAlign w:val="superscript"/>
        </w:rPr>
        <w:t>nd</w:t>
      </w:r>
      <w:r>
        <w:t xml:space="preserve"> off</w:t>
      </w:r>
    </w:p>
    <w:p w14:paraId="4D651CA0" w14:textId="77777777" w:rsidR="00572D58" w:rsidRPr="00D4036B" w:rsidRDefault="00572D58" w:rsidP="00572D58">
      <w:pPr>
        <w:spacing w:before="240" w:after="40" w:line="240" w:lineRule="auto"/>
        <w:outlineLvl w:val="3"/>
        <w:rPr>
          <w:rFonts w:ascii="Times New Roman" w:eastAsia="Times New Roman" w:hAnsi="Times New Roman" w:cs="Times New Roman"/>
          <w:b/>
          <w:bCs/>
          <w:sz w:val="24"/>
        </w:rPr>
      </w:pPr>
      <w:r w:rsidRPr="00D4036B">
        <w:rPr>
          <w:rFonts w:eastAsia="Times New Roman"/>
          <w:b/>
          <w:bCs/>
          <w:color w:val="000000"/>
          <w:sz w:val="26"/>
          <w:szCs w:val="26"/>
        </w:rPr>
        <w:t xml:space="preserve">WTO </w:t>
      </w:r>
      <w:r w:rsidRPr="00D4036B">
        <w:rPr>
          <w:rFonts w:eastAsia="Times New Roman"/>
          <w:b/>
          <w:bCs/>
          <w:color w:val="000000"/>
          <w:sz w:val="26"/>
          <w:szCs w:val="26"/>
          <w:u w:val="single"/>
        </w:rPr>
        <w:t>consensus</w:t>
      </w:r>
      <w:r w:rsidRPr="00D4036B">
        <w:rPr>
          <w:rFonts w:eastAsia="Times New Roman"/>
          <w:b/>
          <w:bCs/>
          <w:color w:val="000000"/>
          <w:sz w:val="26"/>
          <w:szCs w:val="26"/>
        </w:rPr>
        <w:t xml:space="preserve"> on </w:t>
      </w:r>
      <w:r w:rsidRPr="00D4036B">
        <w:rPr>
          <w:rFonts w:eastAsia="Times New Roman"/>
          <w:b/>
          <w:bCs/>
          <w:color w:val="000000"/>
          <w:sz w:val="26"/>
          <w:szCs w:val="26"/>
          <w:u w:val="single"/>
        </w:rPr>
        <w:t>fishing subsidies</w:t>
      </w:r>
      <w:r w:rsidRPr="00D4036B">
        <w:rPr>
          <w:rFonts w:eastAsia="Times New Roman"/>
          <w:b/>
          <w:bCs/>
          <w:color w:val="000000"/>
          <w:sz w:val="26"/>
          <w:szCs w:val="26"/>
        </w:rPr>
        <w:t xml:space="preserve"> likely now but </w:t>
      </w:r>
      <w:r w:rsidRPr="00D4036B">
        <w:rPr>
          <w:rFonts w:eastAsia="Times New Roman"/>
          <w:b/>
          <w:bCs/>
          <w:color w:val="000000"/>
          <w:sz w:val="26"/>
          <w:szCs w:val="26"/>
          <w:u w:val="single"/>
        </w:rPr>
        <w:t>requires negotiations</w:t>
      </w:r>
      <w:r w:rsidRPr="00D4036B">
        <w:rPr>
          <w:rFonts w:eastAsia="Times New Roman"/>
          <w:b/>
          <w:bCs/>
          <w:color w:val="000000"/>
          <w:sz w:val="26"/>
          <w:szCs w:val="26"/>
        </w:rPr>
        <w:t xml:space="preserve">- consensus is </w:t>
      </w:r>
      <w:r w:rsidRPr="00D4036B">
        <w:rPr>
          <w:rFonts w:eastAsia="Times New Roman"/>
          <w:b/>
          <w:bCs/>
          <w:color w:val="000000"/>
          <w:sz w:val="26"/>
          <w:szCs w:val="26"/>
          <w:u w:val="single"/>
        </w:rPr>
        <w:t>key</w:t>
      </w:r>
      <w:r w:rsidRPr="00D4036B">
        <w:rPr>
          <w:rFonts w:eastAsia="Times New Roman"/>
          <w:b/>
          <w:bCs/>
          <w:color w:val="000000"/>
          <w:sz w:val="26"/>
          <w:szCs w:val="26"/>
        </w:rPr>
        <w:t xml:space="preserve"> to solving overfishing- the brink is </w:t>
      </w:r>
      <w:r w:rsidRPr="00D4036B">
        <w:rPr>
          <w:rFonts w:eastAsia="Times New Roman"/>
          <w:b/>
          <w:bCs/>
          <w:color w:val="000000"/>
          <w:sz w:val="26"/>
          <w:szCs w:val="26"/>
          <w:u w:val="single"/>
        </w:rPr>
        <w:t>now</w:t>
      </w:r>
      <w:r w:rsidRPr="00D4036B">
        <w:rPr>
          <w:rFonts w:eastAsia="Times New Roman"/>
          <w:b/>
          <w:bCs/>
          <w:color w:val="000000"/>
          <w:sz w:val="26"/>
          <w:szCs w:val="26"/>
        </w:rPr>
        <w:t>.</w:t>
      </w:r>
    </w:p>
    <w:p w14:paraId="3B080A61"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 w:val="26"/>
          <w:szCs w:val="26"/>
        </w:rPr>
        <w:t>Koop 21</w:t>
      </w:r>
      <w:r w:rsidRPr="00D4036B">
        <w:rPr>
          <w:rFonts w:eastAsia="Times New Roman"/>
          <w:color w:val="000000"/>
          <w:szCs w:val="22"/>
        </w:rPr>
        <w:t xml:space="preserve"> [Fermin; Argentine journalist specializing in the environment with experience across diverse publications; “WTO Inches Towards a Deal to End Harmful Fishing Subsidies,” Maritime-Executive; 7/30/21;</w:t>
      </w:r>
      <w:hyperlink r:id="rId9" w:history="1">
        <w:r w:rsidRPr="00D4036B">
          <w:rPr>
            <w:rFonts w:eastAsia="Times New Roman"/>
            <w:color w:val="000000"/>
            <w:szCs w:val="22"/>
            <w:u w:val="single"/>
          </w:rPr>
          <w:t xml:space="preserve"> </w:t>
        </w:r>
        <w:r w:rsidRPr="00D4036B">
          <w:rPr>
            <w:rFonts w:eastAsia="Times New Roman"/>
            <w:color w:val="1155CC"/>
            <w:szCs w:val="22"/>
            <w:u w:val="single"/>
          </w:rPr>
          <w:t>https://www.maritime-executive.com/editorials/wto-inches-towards-a-deal-to-end-harmful-fishing-subsidies</w:t>
        </w:r>
      </w:hyperlink>
      <w:r w:rsidRPr="00D4036B">
        <w:rPr>
          <w:rFonts w:eastAsia="Times New Roman"/>
          <w:color w:val="000000"/>
          <w:szCs w:val="22"/>
        </w:rPr>
        <w:t>] Justin</w:t>
      </w:r>
    </w:p>
    <w:p w14:paraId="3E83066D"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 xml:space="preserve">After more than 20 years of negotiations, </w:t>
      </w:r>
      <w:r w:rsidRPr="00D4036B">
        <w:rPr>
          <w:rFonts w:eastAsia="Times New Roman"/>
          <w:color w:val="000000"/>
          <w:szCs w:val="22"/>
          <w:u w:val="single"/>
        </w:rPr>
        <w:t>the World Trade Organization (</w:t>
      </w:r>
      <w:r w:rsidRPr="00D4036B">
        <w:rPr>
          <w:rFonts w:eastAsia="Times New Roman"/>
          <w:color w:val="000000"/>
          <w:szCs w:val="22"/>
          <w:u w:val="single"/>
          <w:shd w:val="clear" w:color="auto" w:fill="00FF00"/>
        </w:rPr>
        <w:t>WTO</w:t>
      </w:r>
      <w:r w:rsidRPr="00D4036B">
        <w:rPr>
          <w:rFonts w:eastAsia="Times New Roman"/>
          <w:color w:val="000000"/>
          <w:szCs w:val="22"/>
          <w:u w:val="single"/>
        </w:rPr>
        <w:t xml:space="preserve">) has </w:t>
      </w:r>
      <w:r w:rsidRPr="00D4036B">
        <w:rPr>
          <w:rFonts w:eastAsia="Times New Roman"/>
          <w:b/>
          <w:bCs/>
          <w:color w:val="000000"/>
          <w:szCs w:val="22"/>
          <w:u w:val="single"/>
          <w:shd w:val="clear" w:color="auto" w:fill="00FF00"/>
        </w:rPr>
        <w:t>moved</w:t>
      </w:r>
      <w:r w:rsidRPr="00D4036B">
        <w:rPr>
          <w:rFonts w:eastAsia="Times New Roman"/>
          <w:b/>
          <w:bCs/>
          <w:color w:val="000000"/>
          <w:szCs w:val="22"/>
          <w:u w:val="single"/>
        </w:rPr>
        <w:t xml:space="preserve"> a step </w:t>
      </w:r>
      <w:r w:rsidRPr="00D4036B">
        <w:rPr>
          <w:rFonts w:eastAsia="Times New Roman"/>
          <w:b/>
          <w:bCs/>
          <w:color w:val="000000"/>
          <w:szCs w:val="22"/>
          <w:u w:val="single"/>
          <w:shd w:val="clear" w:color="auto" w:fill="00FF00"/>
        </w:rPr>
        <w:t>closer to</w:t>
      </w:r>
      <w:r w:rsidRPr="00D4036B">
        <w:rPr>
          <w:rFonts w:eastAsia="Times New Roman"/>
          <w:b/>
          <w:bCs/>
          <w:color w:val="000000"/>
          <w:szCs w:val="22"/>
          <w:u w:val="single"/>
        </w:rPr>
        <w:t xml:space="preserve"> an agreement on </w:t>
      </w:r>
      <w:r w:rsidRPr="00D4036B">
        <w:rPr>
          <w:rFonts w:eastAsia="Times New Roman"/>
          <w:b/>
          <w:bCs/>
          <w:color w:val="000000"/>
          <w:szCs w:val="22"/>
          <w:u w:val="single"/>
          <w:shd w:val="clear" w:color="auto" w:fill="00FF00"/>
        </w:rPr>
        <w:t>ending harmful fishing subsidies</w:t>
      </w:r>
      <w:r w:rsidRPr="00D4036B">
        <w:rPr>
          <w:rFonts w:eastAsia="Times New Roman"/>
          <w:color w:val="000000"/>
          <w:szCs w:val="22"/>
          <w:u w:val="single"/>
        </w:rPr>
        <w:t xml:space="preserve">. The deal would </w:t>
      </w:r>
      <w:r w:rsidRPr="00D4036B">
        <w:rPr>
          <w:rFonts w:eastAsia="Times New Roman"/>
          <w:color w:val="000000"/>
          <w:szCs w:val="22"/>
          <w:u w:val="single"/>
          <w:shd w:val="clear" w:color="auto" w:fill="00FF00"/>
        </w:rPr>
        <w:t xml:space="preserve">set </w:t>
      </w:r>
      <w:r w:rsidRPr="00D4036B">
        <w:rPr>
          <w:rFonts w:eastAsia="Times New Roman"/>
          <w:b/>
          <w:bCs/>
          <w:color w:val="000000"/>
          <w:szCs w:val="22"/>
          <w:u w:val="single"/>
          <w:shd w:val="clear" w:color="auto" w:fill="00FF00"/>
        </w:rPr>
        <w:t>new rules</w:t>
      </w:r>
      <w:r w:rsidRPr="00D4036B">
        <w:rPr>
          <w:rFonts w:eastAsia="Times New Roman"/>
          <w:b/>
          <w:bCs/>
          <w:color w:val="000000"/>
          <w:szCs w:val="22"/>
          <w:u w:val="single"/>
        </w:rPr>
        <w:t xml:space="preserve"> for the global fishing industry and </w:t>
      </w:r>
      <w:r w:rsidRPr="00D4036B">
        <w:rPr>
          <w:rFonts w:eastAsia="Times New Roman"/>
          <w:b/>
          <w:bCs/>
          <w:color w:val="000000"/>
          <w:szCs w:val="22"/>
          <w:u w:val="single"/>
          <w:shd w:val="clear" w:color="auto" w:fill="00FF00"/>
        </w:rPr>
        <w:t>limit</w:t>
      </w:r>
      <w:r w:rsidRPr="00D4036B">
        <w:rPr>
          <w:rFonts w:eastAsia="Times New Roman"/>
          <w:b/>
          <w:bCs/>
          <w:color w:val="000000"/>
          <w:szCs w:val="22"/>
          <w:u w:val="single"/>
        </w:rPr>
        <w:t xml:space="preserve"> government </w:t>
      </w:r>
      <w:r w:rsidRPr="00D4036B">
        <w:rPr>
          <w:rFonts w:eastAsia="Times New Roman"/>
          <w:b/>
          <w:bCs/>
          <w:color w:val="000000"/>
          <w:szCs w:val="22"/>
          <w:u w:val="single"/>
          <w:shd w:val="clear" w:color="auto" w:fill="00FF00"/>
        </w:rPr>
        <w:t>funding that contributes to unsustainable fishing</w:t>
      </w:r>
      <w:r w:rsidRPr="00D4036B">
        <w:rPr>
          <w:rFonts w:eastAsia="Times New Roman"/>
          <w:color w:val="000000"/>
          <w:szCs w:val="22"/>
          <w:u w:val="single"/>
          <w:shd w:val="clear" w:color="auto" w:fill="00FF00"/>
        </w:rPr>
        <w:t xml:space="preserve"> and</w:t>
      </w:r>
      <w:r w:rsidRPr="00D4036B">
        <w:rPr>
          <w:rFonts w:eastAsia="Times New Roman"/>
          <w:color w:val="000000"/>
          <w:szCs w:val="22"/>
          <w:u w:val="single"/>
        </w:rPr>
        <w:t xml:space="preserve"> the </w:t>
      </w:r>
      <w:r w:rsidRPr="00D4036B">
        <w:rPr>
          <w:rFonts w:eastAsia="Times New Roman"/>
          <w:b/>
          <w:bCs/>
          <w:color w:val="000000"/>
          <w:szCs w:val="22"/>
          <w:u w:val="single"/>
          <w:shd w:val="clear" w:color="auto" w:fill="00FF00"/>
        </w:rPr>
        <w:t>depletion</w:t>
      </w:r>
      <w:r w:rsidRPr="00D4036B">
        <w:rPr>
          <w:rFonts w:eastAsia="Times New Roman"/>
          <w:b/>
          <w:bCs/>
          <w:color w:val="000000"/>
          <w:szCs w:val="22"/>
          <w:u w:val="single"/>
        </w:rPr>
        <w:t xml:space="preserve"> of global fish stocks</w:t>
      </w:r>
      <w:r w:rsidRPr="00D4036B">
        <w:rPr>
          <w:rFonts w:eastAsia="Times New Roman"/>
          <w:color w:val="000000"/>
          <w:sz w:val="16"/>
          <w:szCs w:val="16"/>
        </w:rPr>
        <w:t xml:space="preserve">. In a meeting with government ministers and heads of national delegations, WTO </w:t>
      </w:r>
      <w:r w:rsidRPr="00D4036B">
        <w:rPr>
          <w:rFonts w:eastAsia="Times New Roman"/>
          <w:color w:val="000000"/>
          <w:szCs w:val="22"/>
          <w:u w:val="single"/>
          <w:shd w:val="clear" w:color="auto" w:fill="00FF00"/>
        </w:rPr>
        <w:t>members</w:t>
      </w:r>
      <w:r w:rsidRPr="00D4036B">
        <w:rPr>
          <w:rFonts w:eastAsia="Times New Roman"/>
          <w:color w:val="000000"/>
          <w:szCs w:val="22"/>
          <w:u w:val="single"/>
        </w:rPr>
        <w:t xml:space="preserve"> vowed to </w:t>
      </w:r>
      <w:r w:rsidRPr="00D4036B">
        <w:rPr>
          <w:rFonts w:eastAsia="Times New Roman"/>
          <w:color w:val="000000"/>
          <w:szCs w:val="22"/>
          <w:u w:val="single"/>
          <w:shd w:val="clear" w:color="auto" w:fill="00FF00"/>
        </w:rPr>
        <w:t>finish</w:t>
      </w:r>
      <w:r w:rsidRPr="00D4036B">
        <w:rPr>
          <w:rFonts w:eastAsia="Times New Roman"/>
          <w:color w:val="000000"/>
          <w:szCs w:val="22"/>
          <w:u w:val="single"/>
        </w:rPr>
        <w:t xml:space="preserve"> the </w:t>
      </w:r>
      <w:r w:rsidRPr="00D4036B">
        <w:rPr>
          <w:rFonts w:eastAsia="Times New Roman"/>
          <w:b/>
          <w:bCs/>
          <w:color w:val="000000"/>
          <w:szCs w:val="22"/>
          <w:u w:val="single"/>
          <w:shd w:val="clear" w:color="auto" w:fill="00FF00"/>
        </w:rPr>
        <w:t>negotiations before</w:t>
      </w:r>
      <w:r w:rsidRPr="00D4036B">
        <w:rPr>
          <w:rFonts w:eastAsia="Times New Roman"/>
          <w:b/>
          <w:bCs/>
          <w:color w:val="000000"/>
          <w:szCs w:val="22"/>
          <w:u w:val="single"/>
        </w:rPr>
        <w:t xml:space="preserve"> the WTO’s Twelfth Ministerial Conference (MC12) in late </w:t>
      </w:r>
      <w:r w:rsidRPr="00D4036B">
        <w:rPr>
          <w:rFonts w:eastAsia="Times New Roman"/>
          <w:b/>
          <w:bCs/>
          <w:color w:val="000000"/>
          <w:szCs w:val="22"/>
          <w:u w:val="single"/>
          <w:shd w:val="clear" w:color="auto" w:fill="00FF00"/>
        </w:rPr>
        <w:t>November</w:t>
      </w:r>
      <w:r w:rsidRPr="00D4036B">
        <w:rPr>
          <w:rFonts w:eastAsia="Times New Roman"/>
          <w:color w:val="000000"/>
          <w:szCs w:val="22"/>
          <w:u w:val="single"/>
        </w:rPr>
        <w:t xml:space="preserve">, and to empower their delegations in </w:t>
      </w:r>
      <w:r w:rsidRPr="00D4036B">
        <w:rPr>
          <w:rFonts w:eastAsia="Times New Roman"/>
          <w:b/>
          <w:bCs/>
          <w:color w:val="000000"/>
          <w:szCs w:val="22"/>
          <w:u w:val="single"/>
        </w:rPr>
        <w:t>Geneva to do so</w:t>
      </w:r>
      <w:r w:rsidRPr="00D4036B">
        <w:rPr>
          <w:rFonts w:eastAsia="Times New Roman"/>
          <w:color w:val="000000"/>
          <w:szCs w:val="22"/>
          <w:u w:val="single"/>
        </w:rPr>
        <w:t>.</w:t>
      </w:r>
      <w:r w:rsidRPr="00D4036B">
        <w:rPr>
          <w:rFonts w:eastAsia="Times New Roman"/>
          <w:color w:val="000000"/>
          <w:sz w:val="16"/>
          <w:szCs w:val="16"/>
        </w:rPr>
        <w:t xml:space="preserve"> Members also said the </w:t>
      </w:r>
      <w:r w:rsidRPr="00D4036B">
        <w:rPr>
          <w:rFonts w:eastAsia="Times New Roman"/>
          <w:color w:val="000000"/>
          <w:szCs w:val="22"/>
          <w:u w:val="single"/>
        </w:rPr>
        <w:t xml:space="preserve">negotiating text currently on the table can be used as the basis to strike a </w:t>
      </w:r>
      <w:r w:rsidRPr="00D4036B">
        <w:rPr>
          <w:rFonts w:eastAsia="Times New Roman"/>
          <w:b/>
          <w:bCs/>
          <w:color w:val="000000"/>
          <w:szCs w:val="22"/>
          <w:u w:val="single"/>
        </w:rPr>
        <w:t>final agreement</w:t>
      </w:r>
      <w:r w:rsidRPr="00D4036B">
        <w:rPr>
          <w:rFonts w:eastAsia="Times New Roman"/>
          <w:color w:val="000000"/>
          <w:szCs w:val="22"/>
          <w:u w:val="single"/>
        </w:rPr>
        <w:t xml:space="preserve">. “It’s been a successful day,” WTO chief Ngozi Okonjo-Iweala told </w:t>
      </w:r>
      <w:r w:rsidRPr="00D4036B">
        <w:rPr>
          <w:rFonts w:eastAsia="Times New Roman"/>
          <w:b/>
          <w:bCs/>
          <w:color w:val="000000"/>
          <w:szCs w:val="22"/>
          <w:u w:val="single"/>
        </w:rPr>
        <w:t>reporters</w:t>
      </w:r>
      <w:r w:rsidRPr="00D4036B">
        <w:rPr>
          <w:rFonts w:eastAsia="Times New Roman"/>
          <w:color w:val="000000"/>
          <w:sz w:val="16"/>
          <w:szCs w:val="16"/>
        </w:rPr>
        <w:t xml:space="preserve"> at the close of the meeting. “In 20 years of negotiations, this is the closest we have ever come towards reaching an outcome – </w:t>
      </w:r>
      <w:r w:rsidRPr="00D4036B">
        <w:rPr>
          <w:rFonts w:eastAsia="Times New Roman"/>
          <w:color w:val="000000"/>
          <w:szCs w:val="22"/>
          <w:u w:val="single"/>
        </w:rPr>
        <w:t>a high-quality outcome that would contribute to building a sustainable blue economy. I feel new hope</w:t>
      </w:r>
      <w:r w:rsidRPr="00D4036B">
        <w:rPr>
          <w:rFonts w:eastAsia="Times New Roman"/>
          <w:color w:val="000000"/>
          <w:sz w:val="16"/>
          <w:szCs w:val="16"/>
        </w:rPr>
        <w:t xml:space="preserve">.” The talks’ chair, Santiago Wills, was also upbeat: “I believe that the answers today have given us the ingredients to reach a successful conclusion. </w:t>
      </w:r>
      <w:r w:rsidRPr="00D4036B">
        <w:rPr>
          <w:rFonts w:eastAsia="Times New Roman"/>
          <w:color w:val="000000"/>
          <w:szCs w:val="22"/>
          <w:u w:val="single"/>
        </w:rPr>
        <w:t>Members now want to move to text-based negotiations</w:t>
      </w:r>
      <w:r w:rsidRPr="00D4036B">
        <w:rPr>
          <w:rFonts w:eastAsia="Times New Roman"/>
          <w:color w:val="000000"/>
          <w:sz w:val="16"/>
          <w:szCs w:val="16"/>
        </w:rPr>
        <w:t xml:space="preserve">. Twenty years has been long enough. </w:t>
      </w:r>
      <w:r w:rsidRPr="00D4036B">
        <w:rPr>
          <w:rFonts w:eastAsia="Times New Roman"/>
          <w:color w:val="000000"/>
          <w:szCs w:val="22"/>
          <w:u w:val="single"/>
        </w:rPr>
        <w:t>If we continue [negotiating] for another 20 years, there won’t be any fish left</w:t>
      </w:r>
      <w:r w:rsidRPr="00D4036B">
        <w:rPr>
          <w:rFonts w:eastAsia="Times New Roman"/>
          <w:color w:val="000000"/>
          <w:sz w:val="16"/>
          <w:szCs w:val="16"/>
        </w:rPr>
        <w:t xml:space="preserve">.” Negotiators at the WTO had been tasked with eliminating subsidies for illegal, </w:t>
      </w:r>
      <w:proofErr w:type="gramStart"/>
      <w:r w:rsidRPr="00D4036B">
        <w:rPr>
          <w:rFonts w:eastAsia="Times New Roman"/>
          <w:color w:val="000000"/>
          <w:sz w:val="16"/>
          <w:szCs w:val="16"/>
        </w:rPr>
        <w:t>unreported</w:t>
      </w:r>
      <w:proofErr w:type="gramEnd"/>
      <w:r w:rsidRPr="00D4036B">
        <w:rPr>
          <w:rFonts w:eastAsia="Times New Roman"/>
          <w:color w:val="000000"/>
          <w:sz w:val="16"/>
          <w:szCs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r w:rsidRPr="00D4036B">
        <w:rPr>
          <w:rFonts w:eastAsia="Times New Roman"/>
          <w:color w:val="000000"/>
          <w:szCs w:val="22"/>
          <w:u w:val="single"/>
        </w:rPr>
        <w:t xml:space="preserve">Okonjo-Iweala, appointed as head of the WTO in March, aims to reach an </w:t>
      </w:r>
      <w:r w:rsidRPr="00D4036B">
        <w:rPr>
          <w:rFonts w:eastAsia="Times New Roman"/>
          <w:b/>
          <w:bCs/>
          <w:color w:val="000000"/>
          <w:szCs w:val="22"/>
          <w:u w:val="single"/>
        </w:rPr>
        <w:t>agreement</w:t>
      </w:r>
      <w:r w:rsidRPr="00D4036B">
        <w:rPr>
          <w:rFonts w:eastAsia="Times New Roman"/>
          <w:color w:val="000000"/>
          <w:szCs w:val="22"/>
          <w:u w:val="single"/>
        </w:rPr>
        <w:t xml:space="preserve"> by year-end in what will be a key test for the </w:t>
      </w:r>
      <w:r w:rsidRPr="00D4036B">
        <w:rPr>
          <w:rFonts w:eastAsia="Times New Roman"/>
          <w:b/>
          <w:bCs/>
          <w:color w:val="000000"/>
          <w:szCs w:val="22"/>
          <w:u w:val="single"/>
        </w:rPr>
        <w:t>organization’s credibility, with members deadlocked on other fronts</w:t>
      </w:r>
      <w:r w:rsidRPr="00D4036B">
        <w:rPr>
          <w:rFonts w:eastAsia="Times New Roman"/>
          <w:color w:val="000000"/>
          <w:sz w:val="16"/>
          <w:szCs w:val="16"/>
        </w:rPr>
        <w:t xml:space="preserve">. “In </w:t>
      </w:r>
      <w:r w:rsidRPr="00D4036B">
        <w:rPr>
          <w:rFonts w:eastAsia="Times New Roman"/>
          <w:color w:val="000000"/>
          <w:szCs w:val="22"/>
          <w:u w:val="single"/>
        </w:rPr>
        <w:t xml:space="preserve">international </w:t>
      </w:r>
      <w:r w:rsidRPr="00D4036B">
        <w:rPr>
          <w:rFonts w:eastAsia="Times New Roman"/>
          <w:b/>
          <w:bCs/>
          <w:color w:val="000000"/>
          <w:szCs w:val="22"/>
          <w:u w:val="single"/>
          <w:shd w:val="clear" w:color="auto" w:fill="00FF00"/>
        </w:rPr>
        <w:t>negotiations</w:t>
      </w:r>
      <w:r w:rsidRPr="00D4036B">
        <w:rPr>
          <w:rFonts w:eastAsia="Times New Roman"/>
          <w:b/>
          <w:bCs/>
          <w:color w:val="000000"/>
          <w:szCs w:val="22"/>
          <w:u w:val="single"/>
        </w:rPr>
        <w:t xml:space="preserve"> of this type only two things are relevant</w:t>
      </w:r>
      <w:r w:rsidRPr="00D4036B">
        <w:rPr>
          <w:rFonts w:eastAsia="Times New Roman"/>
          <w:color w:val="000000"/>
          <w:szCs w:val="22"/>
          <w:u w:val="single"/>
        </w:rPr>
        <w:t>. The nitty-gritty to make sure everybody is on the same page, and the spirit that prevails</w:t>
      </w:r>
      <w:r w:rsidRPr="00D4036B">
        <w:rPr>
          <w:rFonts w:eastAsia="Times New Roman"/>
          <w:color w:val="000000"/>
          <w:sz w:val="16"/>
          <w:szCs w:val="16"/>
        </w:rPr>
        <w:t xml:space="preserve">. If Ngozi and Wills reflected correctly what happened in the meeting, we can say </w:t>
      </w:r>
      <w:r w:rsidRPr="00D4036B">
        <w:rPr>
          <w:rFonts w:eastAsia="Times New Roman"/>
          <w:color w:val="000000"/>
          <w:szCs w:val="22"/>
          <w:u w:val="single"/>
        </w:rPr>
        <w:t>there’s cautious optimism over an agreement</w:t>
      </w:r>
      <w:r w:rsidRPr="00D4036B">
        <w:rPr>
          <w:rFonts w:eastAsia="Times New Roman"/>
          <w:color w:val="000000"/>
          <w:sz w:val="16"/>
          <w:szCs w:val="16"/>
        </w:rPr>
        <w:t xml:space="preserve">,” Remi Parmentier, director of environmental consultancy The Varda Group, told China Dialogue Ocean. A potential agreement </w:t>
      </w:r>
      <w:proofErr w:type="gramStart"/>
      <w:r w:rsidRPr="00D4036B">
        <w:rPr>
          <w:rFonts w:eastAsia="Times New Roman"/>
          <w:color w:val="000000"/>
          <w:sz w:val="16"/>
          <w:szCs w:val="16"/>
        </w:rPr>
        <w:t>At</w:t>
      </w:r>
      <w:proofErr w:type="gramEnd"/>
      <w:r w:rsidRPr="00D4036B">
        <w:rPr>
          <w:rFonts w:eastAsia="Times New Roman"/>
          <w:color w:val="000000"/>
          <w:sz w:val="16"/>
          <w:szCs w:val="16"/>
        </w:rPr>
        <w:t xml:space="preserve"> the meeting, </w:t>
      </w:r>
      <w:r w:rsidRPr="00D4036B">
        <w:rPr>
          <w:rFonts w:eastAsia="Times New Roman"/>
          <w:color w:val="000000"/>
          <w:szCs w:val="22"/>
          <w:u w:val="single"/>
        </w:rPr>
        <w:t xml:space="preserve">ministers discussed an </w:t>
      </w:r>
      <w:r w:rsidRPr="00D4036B">
        <w:rPr>
          <w:rFonts w:eastAsia="Times New Roman"/>
          <w:b/>
          <w:bCs/>
          <w:color w:val="000000"/>
          <w:szCs w:val="22"/>
          <w:u w:val="single"/>
          <w:shd w:val="clear" w:color="auto" w:fill="00FF00"/>
        </w:rPr>
        <w:t>eight-page draft</w:t>
      </w:r>
      <w:r w:rsidRPr="00D4036B">
        <w:rPr>
          <w:rFonts w:eastAsia="Times New Roman"/>
          <w:b/>
          <w:bCs/>
          <w:color w:val="000000"/>
          <w:szCs w:val="22"/>
          <w:u w:val="single"/>
        </w:rPr>
        <w:t xml:space="preserve"> agreement, which lists a range of </w:t>
      </w:r>
      <w:r w:rsidRPr="00D4036B">
        <w:rPr>
          <w:rFonts w:eastAsia="Times New Roman"/>
          <w:b/>
          <w:bCs/>
          <w:color w:val="000000"/>
          <w:szCs w:val="22"/>
          <w:u w:val="single"/>
          <w:shd w:val="clear" w:color="auto" w:fill="00FF00"/>
        </w:rPr>
        <w:t>subsidy bans</w:t>
      </w:r>
      <w:r w:rsidRPr="00D4036B">
        <w:rPr>
          <w:rFonts w:eastAsia="Times New Roman"/>
          <w:b/>
          <w:bCs/>
          <w:color w:val="000000"/>
          <w:szCs w:val="22"/>
          <w:u w:val="single"/>
        </w:rPr>
        <w:t xml:space="preserve"> and some conditions for exemptions for poorer countries, all of which are </w:t>
      </w:r>
      <w:r w:rsidRPr="00D4036B">
        <w:rPr>
          <w:rFonts w:eastAsia="Times New Roman"/>
          <w:b/>
          <w:bCs/>
          <w:color w:val="000000"/>
          <w:szCs w:val="22"/>
          <w:u w:val="single"/>
          <w:shd w:val="clear" w:color="auto" w:fill="00FF00"/>
        </w:rPr>
        <w:t>yet to be finalised</w:t>
      </w:r>
      <w:r w:rsidRPr="00D4036B">
        <w:rPr>
          <w:rFonts w:eastAsia="Times New Roman"/>
          <w:color w:val="000000"/>
          <w:sz w:val="16"/>
          <w:szCs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D4036B">
        <w:rPr>
          <w:rFonts w:eastAsia="Times New Roman"/>
          <w:color w:val="000000"/>
          <w:sz w:val="16"/>
          <w:szCs w:val="16"/>
        </w:rPr>
        <w:t>economic</w:t>
      </w:r>
      <w:proofErr w:type="gramEnd"/>
      <w:r w:rsidRPr="00D4036B">
        <w:rPr>
          <w:rFonts w:eastAsia="Times New Roman"/>
          <w:color w:val="000000"/>
          <w:sz w:val="16"/>
          <w:szCs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Wentao,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w:t>
      </w:r>
      <w:proofErr w:type="gramStart"/>
      <w:r w:rsidRPr="00D4036B">
        <w:rPr>
          <w:rFonts w:eastAsia="Times New Roman"/>
          <w:color w:val="000000"/>
          <w:sz w:val="16"/>
          <w:szCs w:val="16"/>
        </w:rPr>
        <w:t>has to</w:t>
      </w:r>
      <w:proofErr w:type="gramEnd"/>
      <w:r w:rsidRPr="00D4036B">
        <w:rPr>
          <w:rFonts w:eastAsia="Times New Roman"/>
          <w:color w:val="000000"/>
          <w:sz w:val="16"/>
          <w:szCs w:val="16"/>
        </w:rPr>
        <w:t xml:space="preserve"> ensure that governments aren’t allowed to subsidize “irresponsible practices that can hurt fish populations,” she added. The scale of the problem </w:t>
      </w:r>
      <w:r w:rsidRPr="00D4036B">
        <w:rPr>
          <w:rFonts w:eastAsia="Times New Roman"/>
          <w:color w:val="000000"/>
          <w:szCs w:val="22"/>
          <w:u w:val="single"/>
          <w:shd w:val="clear" w:color="auto" w:fill="00FF00"/>
        </w:rPr>
        <w:t>Subsidies</w:t>
      </w:r>
      <w:r w:rsidRPr="00D4036B">
        <w:rPr>
          <w:rFonts w:eastAsia="Times New Roman"/>
          <w:color w:val="000000"/>
          <w:szCs w:val="22"/>
          <w:u w:val="single"/>
        </w:rPr>
        <w:t xml:space="preserve"> </w:t>
      </w:r>
      <w:r w:rsidRPr="00D4036B">
        <w:rPr>
          <w:rFonts w:eastAsia="Times New Roman"/>
          <w:b/>
          <w:bCs/>
          <w:color w:val="000000"/>
          <w:szCs w:val="22"/>
          <w:u w:val="single"/>
        </w:rPr>
        <w:t xml:space="preserve">paid to the global fishing industry </w:t>
      </w:r>
      <w:r w:rsidRPr="00D4036B">
        <w:rPr>
          <w:rFonts w:eastAsia="Times New Roman"/>
          <w:b/>
          <w:bCs/>
          <w:color w:val="000000"/>
          <w:szCs w:val="22"/>
          <w:u w:val="single"/>
          <w:shd w:val="clear" w:color="auto" w:fill="00FF00"/>
        </w:rPr>
        <w:t>amount</w:t>
      </w:r>
      <w:r w:rsidRPr="00D4036B">
        <w:rPr>
          <w:rFonts w:eastAsia="Times New Roman"/>
          <w:color w:val="000000"/>
          <w:szCs w:val="22"/>
          <w:u w:val="single"/>
          <w:shd w:val="clear" w:color="auto" w:fill="00FF00"/>
        </w:rPr>
        <w:t xml:space="preserve"> to</w:t>
      </w:r>
      <w:r w:rsidRPr="00D4036B">
        <w:rPr>
          <w:rFonts w:eastAsia="Times New Roman"/>
          <w:color w:val="000000"/>
          <w:szCs w:val="22"/>
          <w:u w:val="single"/>
        </w:rPr>
        <w:t xml:space="preserve"> around </w:t>
      </w:r>
      <w:r w:rsidRPr="00D4036B">
        <w:rPr>
          <w:rFonts w:eastAsia="Times New Roman"/>
          <w:color w:val="000000"/>
          <w:szCs w:val="22"/>
          <w:u w:val="single"/>
          <w:shd w:val="clear" w:color="auto" w:fill="00FF00"/>
        </w:rPr>
        <w:t xml:space="preserve">$35 </w:t>
      </w:r>
      <w:r w:rsidRPr="00D4036B">
        <w:rPr>
          <w:rFonts w:eastAsia="Times New Roman"/>
          <w:b/>
          <w:bCs/>
          <w:color w:val="000000"/>
          <w:szCs w:val="22"/>
          <w:u w:val="single"/>
          <w:shd w:val="clear" w:color="auto" w:fill="00FF00"/>
        </w:rPr>
        <w:t>billion</w:t>
      </w:r>
      <w:r w:rsidRPr="00D4036B">
        <w:rPr>
          <w:rFonts w:eastAsia="Times New Roman"/>
          <w:color w:val="000000"/>
          <w:szCs w:val="22"/>
          <w:u w:val="single"/>
          <w:shd w:val="clear" w:color="auto" w:fill="00FF00"/>
        </w:rPr>
        <w:t xml:space="preserve"> per year</w:t>
      </w:r>
      <w:r w:rsidRPr="00D4036B">
        <w:rPr>
          <w:rFonts w:eastAsia="Times New Roman"/>
          <w:color w:val="000000"/>
          <w:sz w:val="16"/>
          <w:szCs w:val="16"/>
        </w:rPr>
        <w:t xml:space="preserve"> (228 billion yuan). Of this, </w:t>
      </w:r>
      <w:r w:rsidRPr="00D4036B">
        <w:rPr>
          <w:rFonts w:eastAsia="Times New Roman"/>
          <w:color w:val="000000"/>
          <w:szCs w:val="22"/>
          <w:u w:val="single"/>
        </w:rPr>
        <w:t xml:space="preserve">$20 billion is given in </w:t>
      </w:r>
      <w:r w:rsidRPr="00D4036B">
        <w:rPr>
          <w:rFonts w:eastAsia="Times New Roman"/>
          <w:b/>
          <w:bCs/>
          <w:color w:val="000000"/>
          <w:szCs w:val="22"/>
          <w:u w:val="single"/>
        </w:rPr>
        <w:t xml:space="preserve">forms that </w:t>
      </w:r>
      <w:r w:rsidRPr="00D4036B">
        <w:rPr>
          <w:rFonts w:eastAsia="Times New Roman"/>
          <w:b/>
          <w:bCs/>
          <w:color w:val="000000"/>
          <w:szCs w:val="22"/>
          <w:u w:val="single"/>
          <w:shd w:val="clear" w:color="auto" w:fill="00FF00"/>
        </w:rPr>
        <w:t>enhance</w:t>
      </w:r>
      <w:r w:rsidRPr="00D4036B">
        <w:rPr>
          <w:rFonts w:eastAsia="Times New Roman"/>
          <w:b/>
          <w:bCs/>
          <w:color w:val="000000"/>
          <w:szCs w:val="22"/>
          <w:u w:val="single"/>
        </w:rPr>
        <w:t xml:space="preserve"> the capacity of </w:t>
      </w:r>
      <w:r w:rsidRPr="00D4036B">
        <w:rPr>
          <w:rFonts w:eastAsia="Times New Roman"/>
          <w:b/>
          <w:bCs/>
          <w:color w:val="000000"/>
          <w:szCs w:val="22"/>
          <w:u w:val="single"/>
          <w:shd w:val="clear" w:color="auto" w:fill="00FF00"/>
        </w:rPr>
        <w:t>large fishing fleets</w:t>
      </w:r>
      <w:r w:rsidRPr="00D4036B">
        <w:rPr>
          <w:rFonts w:eastAsia="Times New Roman"/>
          <w:color w:val="000000"/>
          <w:szCs w:val="22"/>
          <w:u w:val="single"/>
          <w:shd w:val="clear" w:color="auto" w:fill="00FF00"/>
        </w:rPr>
        <w:t>,</w:t>
      </w:r>
      <w:r w:rsidRPr="00D4036B">
        <w:rPr>
          <w:rFonts w:eastAsia="Times New Roman"/>
          <w:color w:val="000000"/>
          <w:szCs w:val="22"/>
          <w:u w:val="single"/>
        </w:rPr>
        <w:t xml:space="preserve"> such as </w:t>
      </w:r>
      <w:r w:rsidRPr="00D4036B">
        <w:rPr>
          <w:rFonts w:eastAsia="Times New Roman"/>
          <w:b/>
          <w:bCs/>
          <w:color w:val="000000"/>
          <w:szCs w:val="22"/>
          <w:u w:val="single"/>
          <w:shd w:val="clear" w:color="auto" w:fill="00FF00"/>
        </w:rPr>
        <w:t>fuel subsidies</w:t>
      </w:r>
      <w:r w:rsidRPr="00D4036B">
        <w:rPr>
          <w:rFonts w:eastAsia="Times New Roman"/>
          <w:b/>
          <w:bCs/>
          <w:color w:val="000000"/>
          <w:szCs w:val="22"/>
          <w:u w:val="single"/>
        </w:rPr>
        <w:t xml:space="preserve"> and </w:t>
      </w:r>
      <w:r w:rsidRPr="00D4036B">
        <w:rPr>
          <w:rFonts w:eastAsia="Times New Roman"/>
          <w:b/>
          <w:bCs/>
          <w:color w:val="000000"/>
          <w:szCs w:val="22"/>
          <w:u w:val="single"/>
          <w:shd w:val="clear" w:color="auto" w:fill="00FF00"/>
        </w:rPr>
        <w:t>tax exemption</w:t>
      </w:r>
      <w:r w:rsidRPr="00D4036B">
        <w:rPr>
          <w:rFonts w:eastAsia="Times New Roman"/>
          <w:color w:val="000000"/>
          <w:szCs w:val="22"/>
          <w:u w:val="single"/>
        </w:rPr>
        <w:t xml:space="preserve"> programmes</w:t>
      </w:r>
      <w:r w:rsidRPr="00D4036B">
        <w:rPr>
          <w:rFonts w:eastAsia="Times New Roman"/>
          <w:color w:val="000000"/>
          <w:sz w:val="16"/>
          <w:szCs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D4036B">
        <w:rPr>
          <w:rFonts w:eastAsia="Times New Roman"/>
          <w:color w:val="000000"/>
          <w:szCs w:val="22"/>
          <w:u w:val="single"/>
          <w:shd w:val="clear" w:color="auto" w:fill="00FF00"/>
        </w:rPr>
        <w:t>eliminating</w:t>
      </w:r>
      <w:r w:rsidRPr="00D4036B">
        <w:rPr>
          <w:rFonts w:eastAsia="Times New Roman"/>
          <w:color w:val="000000"/>
          <w:szCs w:val="22"/>
          <w:u w:val="single"/>
        </w:rPr>
        <w:t xml:space="preserve"> all </w:t>
      </w:r>
      <w:r w:rsidRPr="00D4036B">
        <w:rPr>
          <w:rFonts w:eastAsia="Times New Roman"/>
          <w:color w:val="000000"/>
          <w:szCs w:val="22"/>
          <w:u w:val="single"/>
          <w:shd w:val="clear" w:color="auto" w:fill="00FF00"/>
        </w:rPr>
        <w:t>harmful subsidies</w:t>
      </w:r>
      <w:r w:rsidRPr="00D4036B">
        <w:rPr>
          <w:rFonts w:eastAsia="Times New Roman"/>
          <w:color w:val="000000"/>
          <w:szCs w:val="22"/>
          <w:u w:val="single"/>
        </w:rPr>
        <w:t xml:space="preserve"> could </w:t>
      </w:r>
      <w:r w:rsidRPr="00D4036B">
        <w:rPr>
          <w:rFonts w:eastAsia="Times New Roman"/>
          <w:color w:val="000000"/>
          <w:szCs w:val="22"/>
          <w:u w:val="single"/>
          <w:shd w:val="clear" w:color="auto" w:fill="00FF00"/>
        </w:rPr>
        <w:t xml:space="preserve">help </w:t>
      </w:r>
      <w:r w:rsidRPr="00D4036B">
        <w:rPr>
          <w:rFonts w:eastAsia="Times New Roman"/>
          <w:b/>
          <w:bCs/>
          <w:color w:val="000000"/>
          <w:szCs w:val="22"/>
          <w:u w:val="single"/>
          <w:shd w:val="clear" w:color="auto" w:fill="00FF00"/>
        </w:rPr>
        <w:t>fish</w:t>
      </w:r>
      <w:r w:rsidRPr="00D4036B">
        <w:rPr>
          <w:rFonts w:eastAsia="Times New Roman"/>
          <w:b/>
          <w:bCs/>
          <w:color w:val="000000"/>
          <w:szCs w:val="22"/>
          <w:u w:val="single"/>
        </w:rPr>
        <w:t xml:space="preserve"> populations </w:t>
      </w:r>
      <w:r w:rsidRPr="00D4036B">
        <w:rPr>
          <w:rFonts w:eastAsia="Times New Roman"/>
          <w:b/>
          <w:bCs/>
          <w:color w:val="000000"/>
          <w:szCs w:val="22"/>
          <w:u w:val="single"/>
          <w:shd w:val="clear" w:color="auto" w:fill="00FF00"/>
        </w:rPr>
        <w:t>recover</w:t>
      </w:r>
      <w:r w:rsidRPr="00D4036B">
        <w:rPr>
          <w:rFonts w:eastAsia="Times New Roman"/>
          <w:color w:val="000000"/>
          <w:sz w:val="16"/>
          <w:szCs w:val="16"/>
        </w:rPr>
        <w:t xml:space="preserve">. Specifically, </w:t>
      </w:r>
      <w:r w:rsidRPr="00D4036B">
        <w:rPr>
          <w:rFonts w:eastAsia="Times New Roman"/>
          <w:color w:val="000000"/>
          <w:szCs w:val="22"/>
          <w:u w:val="single"/>
        </w:rPr>
        <w:t xml:space="preserve">it would </w:t>
      </w:r>
      <w:r w:rsidRPr="00D4036B">
        <w:rPr>
          <w:rFonts w:eastAsia="Times New Roman"/>
          <w:color w:val="000000"/>
          <w:szCs w:val="22"/>
          <w:u w:val="single"/>
          <w:shd w:val="clear" w:color="auto" w:fill="00FF00"/>
        </w:rPr>
        <w:t>result in</w:t>
      </w:r>
      <w:r w:rsidRPr="00D4036B">
        <w:rPr>
          <w:rFonts w:eastAsia="Times New Roman"/>
          <w:color w:val="000000"/>
          <w:szCs w:val="22"/>
          <w:u w:val="single"/>
        </w:rPr>
        <w:t xml:space="preserve"> an </w:t>
      </w:r>
      <w:r w:rsidRPr="00D4036B">
        <w:rPr>
          <w:rFonts w:eastAsia="Times New Roman"/>
          <w:b/>
          <w:bCs/>
          <w:color w:val="000000"/>
          <w:szCs w:val="22"/>
          <w:u w:val="single"/>
        </w:rPr>
        <w:t xml:space="preserve">increase of </w:t>
      </w:r>
      <w:r w:rsidRPr="00D4036B">
        <w:rPr>
          <w:rFonts w:eastAsia="Times New Roman"/>
          <w:b/>
          <w:bCs/>
          <w:color w:val="000000"/>
          <w:szCs w:val="22"/>
          <w:u w:val="single"/>
          <w:shd w:val="clear" w:color="auto" w:fill="00FF00"/>
        </w:rPr>
        <w:t>12.5 percent in</w:t>
      </w:r>
      <w:r w:rsidRPr="00D4036B">
        <w:rPr>
          <w:rFonts w:eastAsia="Times New Roman"/>
          <w:b/>
          <w:bCs/>
          <w:color w:val="000000"/>
          <w:szCs w:val="22"/>
          <w:u w:val="single"/>
        </w:rPr>
        <w:t xml:space="preserve"> global </w:t>
      </w:r>
      <w:r w:rsidRPr="00D4036B">
        <w:rPr>
          <w:rFonts w:eastAsia="Times New Roman"/>
          <w:b/>
          <w:bCs/>
          <w:color w:val="000000"/>
          <w:szCs w:val="22"/>
          <w:u w:val="single"/>
          <w:shd w:val="clear" w:color="auto" w:fill="00FF00"/>
        </w:rPr>
        <w:t>fish biomass</w:t>
      </w:r>
      <w:r w:rsidRPr="00D4036B">
        <w:rPr>
          <w:rFonts w:eastAsia="Times New Roman"/>
          <w:b/>
          <w:bCs/>
          <w:color w:val="000000"/>
          <w:szCs w:val="22"/>
          <w:u w:val="single"/>
        </w:rPr>
        <w:t xml:space="preserve"> by 2050</w:t>
      </w:r>
      <w:r w:rsidRPr="00D4036B">
        <w:rPr>
          <w:rFonts w:eastAsia="Times New Roman"/>
          <w:color w:val="000000"/>
          <w:szCs w:val="22"/>
          <w:u w:val="single"/>
        </w:rPr>
        <w:t xml:space="preserve">, which translates into nearly </w:t>
      </w:r>
      <w:r w:rsidRPr="00D4036B">
        <w:rPr>
          <w:rFonts w:eastAsia="Times New Roman"/>
          <w:b/>
          <w:bCs/>
          <w:color w:val="000000"/>
          <w:szCs w:val="22"/>
          <w:u w:val="single"/>
        </w:rPr>
        <w:t>35 million metric tonnes of</w:t>
      </w:r>
      <w:r w:rsidRPr="00D4036B">
        <w:rPr>
          <w:rFonts w:eastAsia="Times New Roman"/>
          <w:color w:val="000000"/>
          <w:szCs w:val="22"/>
          <w:u w:val="single"/>
        </w:rPr>
        <w:t xml:space="preserve"> </w:t>
      </w:r>
      <w:r w:rsidRPr="00D4036B">
        <w:rPr>
          <w:rFonts w:eastAsia="Times New Roman"/>
          <w:b/>
          <w:bCs/>
          <w:color w:val="000000"/>
          <w:szCs w:val="22"/>
          <w:u w:val="single"/>
        </w:rPr>
        <w:t>fish</w:t>
      </w:r>
      <w:r w:rsidRPr="00D4036B">
        <w:rPr>
          <w:rFonts w:eastAsia="Times New Roman"/>
          <w:color w:val="000000"/>
          <w:sz w:val="16"/>
          <w:szCs w:val="16"/>
        </w:rPr>
        <w:t xml:space="preserve"> – almost </w:t>
      </w:r>
      <w:r w:rsidRPr="00D4036B">
        <w:rPr>
          <w:rFonts w:eastAsia="Times New Roman"/>
          <w:color w:val="000000"/>
          <w:szCs w:val="22"/>
          <w:u w:val="single"/>
        </w:rPr>
        <w:t xml:space="preserve">three times Africa’s entire </w:t>
      </w:r>
      <w:r w:rsidRPr="00D4036B">
        <w:rPr>
          <w:rFonts w:eastAsia="Times New Roman"/>
          <w:b/>
          <w:bCs/>
          <w:color w:val="000000"/>
          <w:szCs w:val="22"/>
          <w:u w:val="single"/>
        </w:rPr>
        <w:t>fish consumption in a single year</w:t>
      </w:r>
      <w:r w:rsidRPr="00D4036B">
        <w:rPr>
          <w:rFonts w:eastAsia="Times New Roman"/>
          <w:color w:val="000000"/>
          <w:szCs w:val="22"/>
          <w:u w:val="single"/>
        </w:rPr>
        <w:t xml:space="preserve">. The </w:t>
      </w:r>
      <w:r w:rsidRPr="00D4036B">
        <w:rPr>
          <w:rFonts w:eastAsia="Times New Roman"/>
          <w:b/>
          <w:bCs/>
          <w:color w:val="000000"/>
          <w:szCs w:val="22"/>
          <w:u w:val="single"/>
          <w:shd w:val="clear" w:color="auto" w:fill="00FF00"/>
        </w:rPr>
        <w:t>need for progress</w:t>
      </w:r>
      <w:r w:rsidRPr="00D4036B">
        <w:rPr>
          <w:rFonts w:eastAsia="Times New Roman"/>
          <w:b/>
          <w:bCs/>
          <w:color w:val="000000"/>
          <w:szCs w:val="22"/>
          <w:u w:val="single"/>
        </w:rPr>
        <w:t xml:space="preserve"> on an agreement has gained </w:t>
      </w:r>
      <w:r w:rsidRPr="00D4036B">
        <w:rPr>
          <w:rFonts w:eastAsia="Times New Roman"/>
          <w:b/>
          <w:bCs/>
          <w:color w:val="000000"/>
          <w:szCs w:val="22"/>
          <w:u w:val="single"/>
          <w:shd w:val="clear" w:color="auto" w:fill="00FF00"/>
        </w:rPr>
        <w:t>new urgency</w:t>
      </w:r>
      <w:r w:rsidRPr="00D4036B">
        <w:rPr>
          <w:rFonts w:eastAsia="Times New Roman"/>
          <w:color w:val="000000"/>
          <w:sz w:val="16"/>
          <w:szCs w:val="16"/>
        </w:rPr>
        <w:t xml:space="preserve"> during the last few years, </w:t>
      </w:r>
      <w:r w:rsidRPr="00D4036B">
        <w:rPr>
          <w:rFonts w:eastAsia="Times New Roman"/>
          <w:color w:val="000000"/>
          <w:szCs w:val="22"/>
          <w:u w:val="single"/>
        </w:rPr>
        <w:t xml:space="preserve">as the world’s </w:t>
      </w:r>
      <w:r w:rsidRPr="00D4036B">
        <w:rPr>
          <w:rFonts w:eastAsia="Times New Roman"/>
          <w:color w:val="000000"/>
          <w:szCs w:val="22"/>
          <w:u w:val="single"/>
          <w:shd w:val="clear" w:color="auto" w:fill="00FF00"/>
        </w:rPr>
        <w:t>fish populations</w:t>
      </w:r>
      <w:r w:rsidRPr="00D4036B">
        <w:rPr>
          <w:rFonts w:eastAsia="Times New Roman"/>
          <w:color w:val="000000"/>
          <w:szCs w:val="22"/>
          <w:u w:val="single"/>
        </w:rPr>
        <w:t xml:space="preserve"> have </w:t>
      </w:r>
      <w:r w:rsidRPr="00D4036B">
        <w:rPr>
          <w:rFonts w:eastAsia="Times New Roman"/>
          <w:b/>
          <w:bCs/>
          <w:color w:val="000000"/>
          <w:szCs w:val="22"/>
          <w:u w:val="single"/>
        </w:rPr>
        <w:t xml:space="preserve">continued to </w:t>
      </w:r>
      <w:r w:rsidRPr="00D4036B">
        <w:rPr>
          <w:rFonts w:eastAsia="Times New Roman"/>
          <w:b/>
          <w:bCs/>
          <w:color w:val="000000"/>
          <w:szCs w:val="22"/>
          <w:u w:val="single"/>
          <w:shd w:val="clear" w:color="auto" w:fill="00FF00"/>
        </w:rPr>
        <w:t>fall</w:t>
      </w:r>
      <w:r w:rsidRPr="00D4036B">
        <w:rPr>
          <w:rFonts w:eastAsia="Times New Roman"/>
          <w:b/>
          <w:bCs/>
          <w:color w:val="000000"/>
          <w:szCs w:val="22"/>
          <w:u w:val="single"/>
        </w:rPr>
        <w:t xml:space="preserve"> below sustainable levels</w:t>
      </w:r>
      <w:r w:rsidRPr="00D4036B">
        <w:rPr>
          <w:rFonts w:eastAsia="Times New Roman"/>
          <w:color w:val="000000"/>
          <w:szCs w:val="22"/>
          <w:u w:val="single"/>
        </w:rPr>
        <w:t xml:space="preserve">. Around 60 percent of assessed stocks are fully </w:t>
      </w:r>
      <w:proofErr w:type="gramStart"/>
      <w:r w:rsidRPr="00D4036B">
        <w:rPr>
          <w:rFonts w:eastAsia="Times New Roman"/>
          <w:color w:val="000000"/>
          <w:szCs w:val="22"/>
          <w:u w:val="single"/>
        </w:rPr>
        <w:t>exploited</w:t>
      </w:r>
      <w:proofErr w:type="gramEnd"/>
      <w:r w:rsidRPr="00D4036B">
        <w:rPr>
          <w:rFonts w:eastAsia="Times New Roman"/>
          <w:color w:val="000000"/>
          <w:szCs w:val="22"/>
          <w:u w:val="single"/>
        </w:rPr>
        <w:t xml:space="preserve"> and </w:t>
      </w:r>
      <w:r w:rsidRPr="00D4036B">
        <w:rPr>
          <w:rFonts w:eastAsia="Times New Roman"/>
          <w:b/>
          <w:bCs/>
          <w:color w:val="000000"/>
          <w:szCs w:val="22"/>
          <w:u w:val="single"/>
        </w:rPr>
        <w:t>30 percent are overexploited</w:t>
      </w:r>
      <w:r w:rsidRPr="00D4036B">
        <w:rPr>
          <w:rFonts w:eastAsia="Times New Roman"/>
          <w:color w:val="000000"/>
          <w:sz w:val="16"/>
          <w:szCs w:val="16"/>
        </w:rPr>
        <w:t xml:space="preserve">, according to the latest figures from the UN Food and Agriculture Organization. </w:t>
      </w:r>
      <w:r w:rsidRPr="00D4036B">
        <w:rPr>
          <w:rFonts w:eastAsia="Times New Roman"/>
          <w:color w:val="000000"/>
          <w:szCs w:val="22"/>
          <w:u w:val="single"/>
        </w:rPr>
        <w:t xml:space="preserve">The </w:t>
      </w:r>
      <w:r w:rsidRPr="00D4036B">
        <w:rPr>
          <w:rFonts w:eastAsia="Times New Roman"/>
          <w:b/>
          <w:bCs/>
          <w:color w:val="000000"/>
          <w:szCs w:val="22"/>
          <w:u w:val="single"/>
          <w:shd w:val="clear" w:color="auto" w:fill="00FF00"/>
        </w:rPr>
        <w:t>termination</w:t>
      </w:r>
      <w:r w:rsidRPr="00D4036B">
        <w:rPr>
          <w:rFonts w:eastAsia="Times New Roman"/>
          <w:color w:val="000000"/>
          <w:szCs w:val="22"/>
          <w:u w:val="single"/>
          <w:shd w:val="clear" w:color="auto" w:fill="00FF00"/>
        </w:rPr>
        <w:t xml:space="preserve"> of</w:t>
      </w:r>
      <w:r w:rsidRPr="00D4036B">
        <w:rPr>
          <w:rFonts w:eastAsia="Times New Roman"/>
          <w:color w:val="000000"/>
          <w:szCs w:val="22"/>
          <w:u w:val="single"/>
        </w:rPr>
        <w:t xml:space="preserve"> harmful </w:t>
      </w:r>
      <w:r w:rsidRPr="00D4036B">
        <w:rPr>
          <w:rFonts w:eastAsia="Times New Roman"/>
          <w:color w:val="000000"/>
          <w:szCs w:val="22"/>
          <w:u w:val="single"/>
          <w:shd w:val="clear" w:color="auto" w:fill="00FF00"/>
        </w:rPr>
        <w:t>subsidies</w:t>
      </w:r>
      <w:r w:rsidRPr="00D4036B">
        <w:rPr>
          <w:rFonts w:eastAsia="Times New Roman"/>
          <w:color w:val="000000"/>
          <w:sz w:val="16"/>
          <w:szCs w:val="16"/>
        </w:rPr>
        <w:t xml:space="preserve">, which is embedded in the UN Sustainable Development Goals (SDGs), </w:t>
      </w:r>
      <w:r w:rsidRPr="00D4036B">
        <w:rPr>
          <w:rFonts w:eastAsia="Times New Roman"/>
          <w:color w:val="000000"/>
          <w:szCs w:val="22"/>
          <w:u w:val="single"/>
        </w:rPr>
        <w:t xml:space="preserve">would be </w:t>
      </w:r>
      <w:r w:rsidRPr="00D4036B">
        <w:rPr>
          <w:rFonts w:eastAsia="Times New Roman"/>
          <w:color w:val="000000"/>
          <w:szCs w:val="22"/>
          <w:u w:val="single"/>
          <w:shd w:val="clear" w:color="auto" w:fill="00FF00"/>
        </w:rPr>
        <w:t xml:space="preserve">seen as </w:t>
      </w:r>
      <w:r w:rsidRPr="00D4036B">
        <w:rPr>
          <w:rFonts w:eastAsia="Times New Roman"/>
          <w:b/>
          <w:bCs/>
          <w:color w:val="000000"/>
          <w:szCs w:val="22"/>
          <w:u w:val="single"/>
          <w:shd w:val="clear" w:color="auto" w:fill="00FF00"/>
        </w:rPr>
        <w:t>key progress</w:t>
      </w:r>
      <w:r w:rsidRPr="00D4036B">
        <w:rPr>
          <w:rFonts w:eastAsia="Times New Roman"/>
          <w:b/>
          <w:bCs/>
          <w:color w:val="000000"/>
          <w:szCs w:val="22"/>
          <w:u w:val="single"/>
        </w:rPr>
        <w:t xml:space="preserve"> on ocean sustainability ahead of this year’s UN biodiversity conference in Kunming</w:t>
      </w:r>
      <w:r w:rsidRPr="00D4036B">
        <w:rPr>
          <w:rFonts w:eastAsia="Times New Roman"/>
          <w:color w:val="000000"/>
          <w:sz w:val="16"/>
          <w:szCs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gramStart"/>
      <w:r w:rsidRPr="00D4036B">
        <w:rPr>
          <w:rFonts w:eastAsia="Times New Roman"/>
          <w:color w:val="000000"/>
          <w:sz w:val="16"/>
          <w:szCs w:val="16"/>
        </w:rPr>
        <w:t>Thomson,?</w:t>
      </w:r>
      <w:proofErr w:type="gramEnd"/>
      <w:r w:rsidRPr="00D4036B">
        <w:rPr>
          <w:rFonts w:eastAsia="Times New Roman"/>
          <w:color w:val="000000"/>
          <w:sz w:val="16"/>
          <w:szCs w:val="16"/>
        </w:rPr>
        <w:t>UN special envoy for the ocean, said in a recent webinar.</w:t>
      </w:r>
    </w:p>
    <w:p w14:paraId="439A5F9C"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Cs w:val="22"/>
        </w:rPr>
        <w:t> </w:t>
      </w:r>
    </w:p>
    <w:p w14:paraId="1452BF9D" w14:textId="77777777" w:rsidR="00572D58" w:rsidRPr="00D4036B" w:rsidRDefault="00572D58" w:rsidP="00572D58">
      <w:pPr>
        <w:spacing w:before="240" w:after="40" w:line="240" w:lineRule="auto"/>
        <w:outlineLvl w:val="3"/>
        <w:rPr>
          <w:rFonts w:ascii="Times New Roman" w:eastAsia="Times New Roman" w:hAnsi="Times New Roman" w:cs="Times New Roman"/>
          <w:b/>
          <w:bCs/>
          <w:sz w:val="24"/>
        </w:rPr>
      </w:pPr>
      <w:r w:rsidRPr="00D4036B">
        <w:rPr>
          <w:rFonts w:eastAsia="Times New Roman"/>
          <w:b/>
          <w:bCs/>
          <w:color w:val="000000"/>
          <w:sz w:val="26"/>
          <w:szCs w:val="26"/>
        </w:rPr>
        <w:t xml:space="preserve">Plan </w:t>
      </w:r>
      <w:r w:rsidRPr="00D4036B">
        <w:rPr>
          <w:rFonts w:eastAsia="Times New Roman"/>
          <w:b/>
          <w:bCs/>
          <w:color w:val="000000"/>
          <w:sz w:val="26"/>
          <w:szCs w:val="26"/>
          <w:u w:val="single"/>
        </w:rPr>
        <w:t>requires</w:t>
      </w:r>
      <w:r w:rsidRPr="00D4036B">
        <w:rPr>
          <w:rFonts w:eastAsia="Times New Roman"/>
          <w:b/>
          <w:bCs/>
          <w:color w:val="000000"/>
          <w:sz w:val="26"/>
          <w:szCs w:val="26"/>
        </w:rPr>
        <w:t xml:space="preserve"> TRIPs negotiations.</w:t>
      </w:r>
    </w:p>
    <w:p w14:paraId="458D98A4"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 w:val="26"/>
          <w:szCs w:val="26"/>
        </w:rPr>
        <w:t>Holman 18</w:t>
      </w:r>
      <w:r w:rsidRPr="00D4036B">
        <w:rPr>
          <w:rFonts w:eastAsia="Times New Roman"/>
          <w:color w:val="000000"/>
          <w:szCs w:val="22"/>
        </w:rPr>
        <w:t xml:space="preserve"> [Christopher; 9/21/18; Professor at the University of Missouri-Kansas City School of Law, where his primary research focus lies at the intersection of intellectual property and biotechnology; “</w:t>
      </w:r>
      <w:r w:rsidRPr="00D4036B">
        <w:rPr>
          <w:rFonts w:eastAsia="Times New Roman"/>
          <w:i/>
          <w:iCs/>
          <w:color w:val="000000"/>
          <w:szCs w:val="22"/>
        </w:rPr>
        <w:t>Why Follow-On Pharmaceutical Innovations Should Be Eligible For Patent Protection</w:t>
      </w:r>
      <w:r w:rsidRPr="00D4036B">
        <w:rPr>
          <w:rFonts w:eastAsia="Times New Roman"/>
          <w:color w:val="000000"/>
          <w:szCs w:val="22"/>
        </w:rPr>
        <w:t>,” Intellectual property watch,</w:t>
      </w:r>
      <w:hyperlink r:id="rId10" w:history="1">
        <w:r w:rsidRPr="00D4036B">
          <w:rPr>
            <w:rFonts w:eastAsia="Times New Roman"/>
            <w:color w:val="000000"/>
            <w:szCs w:val="22"/>
            <w:u w:val="single"/>
          </w:rPr>
          <w:t xml:space="preserve"> </w:t>
        </w:r>
        <w:r w:rsidRPr="00D4036B">
          <w:rPr>
            <w:rFonts w:eastAsia="Times New Roman"/>
            <w:color w:val="1155CC"/>
            <w:szCs w:val="22"/>
            <w:u w:val="single"/>
          </w:rPr>
          <w:t>https://www.ip-watch.org/2018/09/21/follow-pharmaceutical-innovations-eligible-patent-protection/</w:t>
        </w:r>
      </w:hyperlink>
      <w:r w:rsidRPr="00D4036B">
        <w:rPr>
          <w:rFonts w:eastAsia="Times New Roman"/>
          <w:color w:val="000000"/>
          <w:szCs w:val="22"/>
        </w:rPr>
        <w:t>] Justin</w:t>
      </w:r>
    </w:p>
    <w:p w14:paraId="6425A4AA"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Cs w:val="22"/>
          <w:u w:val="single"/>
        </w:rPr>
        <w:t xml:space="preserve">Compatibility with </w:t>
      </w:r>
      <w:r w:rsidRPr="00D4036B">
        <w:rPr>
          <w:rFonts w:eastAsia="Times New Roman"/>
          <w:color w:val="000000"/>
          <w:szCs w:val="22"/>
          <w:u w:val="single"/>
          <w:shd w:val="clear" w:color="auto" w:fill="00FF00"/>
        </w:rPr>
        <w:t>TRIPS</w:t>
      </w:r>
      <w:r w:rsidRPr="00D4036B">
        <w:rPr>
          <w:rFonts w:eastAsia="Times New Roman"/>
          <w:color w:val="000000"/>
          <w:sz w:val="16"/>
          <w:szCs w:val="16"/>
        </w:rPr>
        <w:t xml:space="preserve"> The heightened </w:t>
      </w:r>
      <w:r w:rsidRPr="00D4036B">
        <w:rPr>
          <w:rFonts w:eastAsia="Times New Roman"/>
          <w:color w:val="000000"/>
          <w:szCs w:val="22"/>
          <w:u w:val="single"/>
        </w:rPr>
        <w:t xml:space="preserve">requirements of </w:t>
      </w:r>
      <w:r w:rsidRPr="00D4036B">
        <w:rPr>
          <w:rFonts w:eastAsia="Times New Roman"/>
          <w:color w:val="000000"/>
          <w:szCs w:val="22"/>
          <w:u w:val="single"/>
          <w:shd w:val="clear" w:color="auto" w:fill="00FF00"/>
        </w:rPr>
        <w:t>patentability</w:t>
      </w:r>
      <w:r w:rsidRPr="00D4036B">
        <w:rPr>
          <w:rFonts w:eastAsia="Times New Roman"/>
          <w:color w:val="000000"/>
          <w:szCs w:val="22"/>
          <w:u w:val="single"/>
        </w:rPr>
        <w:t xml:space="preserve"> proposed in the Guidelines not only pose a threat to important follow-on pharmaceutical innovation</w:t>
      </w:r>
      <w:r w:rsidRPr="00D4036B">
        <w:rPr>
          <w:rFonts w:eastAsia="Times New Roman"/>
          <w:color w:val="000000"/>
          <w:sz w:val="16"/>
          <w:szCs w:val="16"/>
        </w:rPr>
        <w:t xml:space="preserve">, but if they were to be adopted could constitute </w:t>
      </w:r>
      <w:r w:rsidRPr="00D4036B">
        <w:rPr>
          <w:rFonts w:eastAsia="Times New Roman"/>
          <w:color w:val="000000"/>
          <w:szCs w:val="22"/>
          <w:u w:val="single"/>
          <w:shd w:val="clear" w:color="auto" w:fill="00FF00"/>
        </w:rPr>
        <w:t>noncompliance with</w:t>
      </w:r>
      <w:r w:rsidRPr="00D4036B">
        <w:rPr>
          <w:rFonts w:eastAsia="Times New Roman"/>
          <w:color w:val="000000"/>
          <w:szCs w:val="22"/>
          <w:u w:val="single"/>
        </w:rPr>
        <w:t xml:space="preserve"> certain international </w:t>
      </w:r>
      <w:r w:rsidRPr="00D4036B">
        <w:rPr>
          <w:rFonts w:eastAsia="Times New Roman"/>
          <w:color w:val="000000"/>
          <w:szCs w:val="22"/>
          <w:u w:val="single"/>
          <w:shd w:val="clear" w:color="auto" w:fill="00FF00"/>
        </w:rPr>
        <w:t>treaties</w:t>
      </w:r>
      <w:r w:rsidRPr="00D4036B">
        <w:rPr>
          <w:rFonts w:eastAsia="Times New Roman"/>
          <w:color w:val="000000"/>
          <w:szCs w:val="22"/>
          <w:u w:val="single"/>
        </w:rPr>
        <w:t xml:space="preserve">, including </w:t>
      </w:r>
      <w:proofErr w:type="gramStart"/>
      <w:r w:rsidRPr="00D4036B">
        <w:rPr>
          <w:rFonts w:eastAsia="Times New Roman"/>
          <w:color w:val="000000"/>
          <w:szCs w:val="22"/>
          <w:u w:val="single"/>
        </w:rPr>
        <w:t>in particular the</w:t>
      </w:r>
      <w:proofErr w:type="gramEnd"/>
      <w:r w:rsidRPr="00D4036B">
        <w:rPr>
          <w:rFonts w:eastAsia="Times New Roman"/>
          <w:color w:val="000000"/>
          <w:szCs w:val="22"/>
          <w:u w:val="single"/>
        </w:rPr>
        <w:t xml:space="preserve"> Agreement on Trade-Related Aspects of Intellectual Property Rights</w:t>
      </w:r>
      <w:r w:rsidRPr="00D4036B">
        <w:rPr>
          <w:rFonts w:eastAsia="Times New Roman"/>
          <w:color w:val="000000"/>
          <w:sz w:val="16"/>
          <w:szCs w:val="16"/>
        </w:rPr>
        <w:t xml:space="preserve"> (“TRIPS Agreement”), which the 164 Members of the World Trade Organization (WTO) have agreed to abide by. </w:t>
      </w:r>
      <w:r w:rsidRPr="00D4036B">
        <w:rPr>
          <w:rFonts w:eastAsia="Times New Roman"/>
          <w:color w:val="000000"/>
          <w:szCs w:val="22"/>
          <w:u w:val="single"/>
        </w:rPr>
        <w:t xml:space="preserve">The TRIPS Agreement </w:t>
      </w:r>
      <w:r w:rsidRPr="00D4036B">
        <w:rPr>
          <w:rFonts w:eastAsia="Times New Roman"/>
          <w:color w:val="000000"/>
          <w:szCs w:val="22"/>
          <w:u w:val="single"/>
          <w:shd w:val="clear" w:color="auto" w:fill="00FF00"/>
        </w:rPr>
        <w:t>requires</w:t>
      </w:r>
      <w:r w:rsidRPr="00D4036B">
        <w:rPr>
          <w:rFonts w:eastAsia="Times New Roman"/>
          <w:color w:val="000000"/>
          <w:szCs w:val="22"/>
          <w:u w:val="single"/>
        </w:rPr>
        <w:t xml:space="preserve"> WTO Members to provide certain minimum levels of </w:t>
      </w:r>
      <w:r w:rsidRPr="00D4036B">
        <w:rPr>
          <w:rFonts w:eastAsia="Times New Roman"/>
          <w:color w:val="000000"/>
          <w:szCs w:val="22"/>
          <w:u w:val="single"/>
          <w:shd w:val="clear" w:color="auto" w:fill="00FF00"/>
        </w:rPr>
        <w:t>protection for patentable inventions</w:t>
      </w:r>
      <w:r w:rsidRPr="00D4036B">
        <w:rPr>
          <w:rFonts w:eastAsia="Times New Roman"/>
          <w:color w:val="000000"/>
          <w:sz w:val="16"/>
          <w:szCs w:val="16"/>
        </w:rPr>
        <w:t xml:space="preserve">, thus </w:t>
      </w:r>
      <w:r w:rsidRPr="00D4036B">
        <w:rPr>
          <w:rFonts w:eastAsia="Times New Roman"/>
          <w:color w:val="000000"/>
          <w:szCs w:val="22"/>
          <w:u w:val="single"/>
        </w:rPr>
        <w:t>placing substantive limitations on the ability of WTO Members to raise the bar for patentability</w:t>
      </w:r>
      <w:r w:rsidRPr="00D4036B">
        <w:rPr>
          <w:rFonts w:eastAsia="Times New Roman"/>
          <w:color w:val="000000"/>
          <w:sz w:val="16"/>
          <w:szCs w:val="16"/>
        </w:rPr>
        <w:t xml:space="preserve">. The TRIPS Agreement in no way sanctions subject matter-specific heightened requirements of patentability; to the contrary, the antidiscrimination provision in the TRIPS Agreement affirmatively precludes such measures. Unfortunately, </w:t>
      </w:r>
      <w:r w:rsidRPr="00D4036B">
        <w:rPr>
          <w:rFonts w:eastAsia="Times New Roman"/>
          <w:color w:val="000000"/>
          <w:szCs w:val="22"/>
          <w:u w:val="single"/>
        </w:rPr>
        <w:t>this point is all too often lost in discussions of international and domestic patent policy.</w:t>
      </w:r>
    </w:p>
    <w:p w14:paraId="132B0CD7" w14:textId="77777777" w:rsidR="00572D58" w:rsidRPr="00D4036B" w:rsidRDefault="00572D58" w:rsidP="00572D58">
      <w:pPr>
        <w:spacing w:before="240" w:after="40" w:line="240" w:lineRule="auto"/>
        <w:outlineLvl w:val="3"/>
        <w:rPr>
          <w:rFonts w:ascii="Times New Roman" w:eastAsia="Times New Roman" w:hAnsi="Times New Roman" w:cs="Times New Roman"/>
          <w:b/>
          <w:bCs/>
          <w:sz w:val="24"/>
        </w:rPr>
      </w:pPr>
      <w:r w:rsidRPr="00D4036B">
        <w:rPr>
          <w:rFonts w:eastAsia="Times New Roman"/>
          <w:b/>
          <w:bCs/>
          <w:color w:val="000000"/>
          <w:sz w:val="26"/>
          <w:szCs w:val="26"/>
        </w:rPr>
        <w:t xml:space="preserve">Negotiations on </w:t>
      </w:r>
      <w:r w:rsidRPr="00D4036B">
        <w:rPr>
          <w:rFonts w:eastAsia="Times New Roman"/>
          <w:b/>
          <w:bCs/>
          <w:color w:val="000000"/>
          <w:sz w:val="26"/>
          <w:szCs w:val="26"/>
          <w:u w:val="single"/>
        </w:rPr>
        <w:t>IPR</w:t>
      </w:r>
      <w:r w:rsidRPr="00D4036B">
        <w:rPr>
          <w:rFonts w:eastAsia="Times New Roman"/>
          <w:b/>
          <w:bCs/>
          <w:color w:val="000000"/>
          <w:sz w:val="26"/>
          <w:szCs w:val="26"/>
        </w:rPr>
        <w:t xml:space="preserve"> require </w:t>
      </w:r>
      <w:r w:rsidRPr="00D4036B">
        <w:rPr>
          <w:rFonts w:eastAsia="Times New Roman"/>
          <w:b/>
          <w:bCs/>
          <w:color w:val="000000"/>
          <w:sz w:val="26"/>
          <w:szCs w:val="26"/>
          <w:u w:val="single"/>
        </w:rPr>
        <w:t>tradeoffs</w:t>
      </w:r>
      <w:r w:rsidRPr="00D4036B">
        <w:rPr>
          <w:rFonts w:eastAsia="Times New Roman"/>
          <w:b/>
          <w:bCs/>
          <w:color w:val="000000"/>
          <w:sz w:val="26"/>
          <w:szCs w:val="26"/>
        </w:rPr>
        <w:t xml:space="preserve">- empirics </w:t>
      </w:r>
      <w:r w:rsidRPr="00D4036B">
        <w:rPr>
          <w:rFonts w:eastAsia="Times New Roman"/>
          <w:b/>
          <w:bCs/>
          <w:color w:val="000000"/>
          <w:sz w:val="26"/>
          <w:szCs w:val="26"/>
          <w:u w:val="single"/>
        </w:rPr>
        <w:t>prove</w:t>
      </w:r>
      <w:r w:rsidRPr="00D4036B">
        <w:rPr>
          <w:rFonts w:eastAsia="Times New Roman"/>
          <w:b/>
          <w:bCs/>
          <w:color w:val="000000"/>
          <w:sz w:val="26"/>
          <w:szCs w:val="26"/>
        </w:rPr>
        <w:t>.</w:t>
      </w:r>
    </w:p>
    <w:p w14:paraId="759849FA"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DC = DEVELOPING COUNTRY</w:t>
      </w:r>
    </w:p>
    <w:p w14:paraId="6E5AECA9"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NET = NET EXPORTER OF TECH (advanced countries)</w:t>
      </w:r>
    </w:p>
    <w:p w14:paraId="3135FE84"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TNC = Trade Negotiations Committee</w:t>
      </w:r>
    </w:p>
    <w:p w14:paraId="7F71CFD0"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Anell = Lars Anell the Chair of the TRIPS negotiations</w:t>
      </w:r>
    </w:p>
    <w:p w14:paraId="4C3E51CD"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 w:val="26"/>
          <w:szCs w:val="26"/>
        </w:rPr>
        <w:t>Marcellin 16</w:t>
      </w:r>
      <w:r w:rsidRPr="00D4036B">
        <w:rPr>
          <w:rFonts w:eastAsia="Times New Roman"/>
          <w:color w:val="000000"/>
          <w:szCs w:val="22"/>
        </w:rPr>
        <w:t xml:space="preserve"> Marcellin, Sherry (Professor, London School of Economics). The political economy of pharmaceutical patents: US sectional interests and the African Group at the WTO. Routledge, 2016. SJMS</w:t>
      </w:r>
    </w:p>
    <w:p w14:paraId="0DD50D67"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Cs w:val="22"/>
          <w:u w:val="single"/>
        </w:rPr>
        <w:t>Regarding the provisions in the section on patents, including that on exclusions from patentability, another DC negotiator maintained that the stipulations should reflect ‘a well-balanced system’</w:t>
      </w:r>
      <w:r w:rsidRPr="00D4036B">
        <w:rPr>
          <w:rFonts w:eastAsia="Times New Roman"/>
          <w:color w:val="000000"/>
          <w:sz w:val="16"/>
          <w:szCs w:val="16"/>
        </w:rPr>
        <w:t xml:space="preserve"> (ibid: 3). </w:t>
      </w:r>
      <w:r w:rsidRPr="00D4036B">
        <w:rPr>
          <w:rFonts w:eastAsia="Times New Roman"/>
          <w:b/>
          <w:bCs/>
          <w:color w:val="000000"/>
          <w:szCs w:val="22"/>
          <w:u w:val="single"/>
        </w:rPr>
        <w:t xml:space="preserve">Ironically however, he proceeded to categorise the texts as ‘reasonably satisfactory’, contending that a positive </w:t>
      </w:r>
      <w:r w:rsidRPr="00D4036B">
        <w:rPr>
          <w:rFonts w:eastAsia="Times New Roman"/>
          <w:b/>
          <w:bCs/>
          <w:color w:val="000000"/>
          <w:szCs w:val="22"/>
          <w:u w:val="single"/>
          <w:shd w:val="clear" w:color="auto" w:fill="00FF00"/>
        </w:rPr>
        <w:t>attitude of</w:t>
      </w:r>
      <w:r w:rsidRPr="00D4036B">
        <w:rPr>
          <w:rFonts w:eastAsia="Times New Roman"/>
          <w:b/>
          <w:bCs/>
          <w:color w:val="000000"/>
          <w:szCs w:val="22"/>
          <w:u w:val="single"/>
        </w:rPr>
        <w:t xml:space="preserve"> his </w:t>
      </w:r>
      <w:r w:rsidRPr="00D4036B">
        <w:rPr>
          <w:rFonts w:eastAsia="Times New Roman"/>
          <w:b/>
          <w:bCs/>
          <w:color w:val="000000"/>
          <w:szCs w:val="22"/>
          <w:u w:val="single"/>
          <w:shd w:val="clear" w:color="auto" w:fill="00FF00"/>
        </w:rPr>
        <w:t>delegation</w:t>
      </w:r>
      <w:r w:rsidRPr="00D4036B">
        <w:rPr>
          <w:rFonts w:eastAsia="Times New Roman"/>
          <w:b/>
          <w:bCs/>
          <w:color w:val="000000"/>
          <w:szCs w:val="22"/>
          <w:u w:val="single"/>
        </w:rPr>
        <w:t xml:space="preserve"> towards them </w:t>
      </w:r>
      <w:r w:rsidRPr="00D4036B">
        <w:rPr>
          <w:rFonts w:eastAsia="Times New Roman"/>
          <w:b/>
          <w:bCs/>
          <w:color w:val="000000"/>
          <w:szCs w:val="22"/>
          <w:u w:val="single"/>
          <w:shd w:val="clear" w:color="auto" w:fill="00FF00"/>
        </w:rPr>
        <w:t>would depend</w:t>
      </w:r>
      <w:r w:rsidRPr="00D4036B">
        <w:rPr>
          <w:rFonts w:eastAsia="Times New Roman"/>
          <w:b/>
          <w:bCs/>
          <w:color w:val="000000"/>
          <w:szCs w:val="22"/>
          <w:u w:val="single"/>
        </w:rPr>
        <w:t xml:space="preserve"> to a large extent </w:t>
      </w:r>
      <w:r w:rsidRPr="00D4036B">
        <w:rPr>
          <w:rFonts w:eastAsia="Times New Roman"/>
          <w:b/>
          <w:bCs/>
          <w:color w:val="000000"/>
          <w:szCs w:val="22"/>
          <w:u w:val="single"/>
          <w:shd w:val="clear" w:color="auto" w:fill="00FF00"/>
        </w:rPr>
        <w:t>on</w:t>
      </w:r>
      <w:r w:rsidRPr="00D4036B">
        <w:rPr>
          <w:rFonts w:eastAsia="Times New Roman"/>
          <w:b/>
          <w:bCs/>
          <w:color w:val="000000"/>
          <w:szCs w:val="22"/>
          <w:u w:val="single"/>
        </w:rPr>
        <w:t xml:space="preserve"> progress in other areas of the </w:t>
      </w:r>
      <w:r w:rsidRPr="00D4036B">
        <w:rPr>
          <w:rFonts w:eastAsia="Times New Roman"/>
          <w:b/>
          <w:bCs/>
          <w:color w:val="000000"/>
          <w:szCs w:val="22"/>
          <w:u w:val="single"/>
          <w:shd w:val="clear" w:color="auto" w:fill="00FF00"/>
        </w:rPr>
        <w:t>negotiation</w:t>
      </w:r>
      <w:r w:rsidRPr="00D4036B">
        <w:rPr>
          <w:rFonts w:eastAsia="Times New Roman"/>
          <w:color w:val="000000"/>
          <w:sz w:val="16"/>
          <w:szCs w:val="16"/>
        </w:rPr>
        <w:t xml:space="preserve"> (ibid). </w:t>
      </w:r>
      <w:r w:rsidRPr="00D4036B">
        <w:rPr>
          <w:rFonts w:eastAsia="Times New Roman"/>
          <w:b/>
          <w:bCs/>
          <w:color w:val="000000"/>
          <w:szCs w:val="22"/>
          <w:u w:val="single"/>
        </w:rPr>
        <w:t xml:space="preserve">This was the </w:t>
      </w:r>
      <w:r w:rsidRPr="00D4036B">
        <w:rPr>
          <w:rFonts w:eastAsia="Times New Roman"/>
          <w:b/>
          <w:bCs/>
          <w:color w:val="000000"/>
          <w:szCs w:val="22"/>
          <w:u w:val="single"/>
          <w:shd w:val="clear" w:color="auto" w:fill="00FF00"/>
        </w:rPr>
        <w:t>second time</w:t>
      </w:r>
      <w:r w:rsidRPr="00D4036B">
        <w:rPr>
          <w:rFonts w:eastAsia="Times New Roman"/>
          <w:b/>
          <w:bCs/>
          <w:color w:val="000000"/>
          <w:szCs w:val="22"/>
          <w:u w:val="single"/>
        </w:rPr>
        <w:t xml:space="preserve"> in the negotiations that a </w:t>
      </w:r>
      <w:r w:rsidRPr="00D4036B">
        <w:rPr>
          <w:rFonts w:eastAsia="Times New Roman"/>
          <w:b/>
          <w:bCs/>
          <w:color w:val="000000"/>
          <w:szCs w:val="22"/>
          <w:u w:val="single"/>
          <w:shd w:val="clear" w:color="auto" w:fill="00FF00"/>
        </w:rPr>
        <w:t xml:space="preserve">DC delegate </w:t>
      </w:r>
      <w:r w:rsidRPr="00D4036B">
        <w:rPr>
          <w:rFonts w:eastAsia="Times New Roman"/>
          <w:b/>
          <w:bCs/>
          <w:color w:val="000000"/>
          <w:szCs w:val="22"/>
          <w:u w:val="single"/>
        </w:rPr>
        <w:t xml:space="preserve">made such an obvious attempt to concede in TRIPS while seeking </w:t>
      </w:r>
      <w:r w:rsidRPr="00D4036B">
        <w:rPr>
          <w:rFonts w:eastAsia="Times New Roman"/>
          <w:b/>
          <w:bCs/>
          <w:color w:val="000000"/>
          <w:szCs w:val="22"/>
          <w:u w:val="single"/>
          <w:shd w:val="clear" w:color="auto" w:fill="00FF00"/>
        </w:rPr>
        <w:t>bargain</w:t>
      </w:r>
      <w:r w:rsidRPr="00D4036B">
        <w:rPr>
          <w:rFonts w:eastAsia="Times New Roman"/>
          <w:b/>
          <w:bCs/>
          <w:color w:val="000000"/>
          <w:szCs w:val="22"/>
          <w:u w:val="single"/>
        </w:rPr>
        <w:t xml:space="preserve">s </w:t>
      </w:r>
      <w:r w:rsidRPr="00D4036B">
        <w:rPr>
          <w:rFonts w:eastAsia="Times New Roman"/>
          <w:b/>
          <w:bCs/>
          <w:color w:val="000000"/>
          <w:szCs w:val="22"/>
          <w:u w:val="single"/>
          <w:shd w:val="clear" w:color="auto" w:fill="00FF00"/>
        </w:rPr>
        <w:t>in other</w:t>
      </w:r>
      <w:r w:rsidRPr="00D4036B">
        <w:rPr>
          <w:rFonts w:eastAsia="Times New Roman"/>
          <w:b/>
          <w:bCs/>
          <w:color w:val="000000"/>
          <w:szCs w:val="22"/>
          <w:u w:val="single"/>
        </w:rPr>
        <w:t xml:space="preserve"> negotiating </w:t>
      </w:r>
      <w:r w:rsidRPr="00D4036B">
        <w:rPr>
          <w:rFonts w:eastAsia="Times New Roman"/>
          <w:b/>
          <w:bCs/>
          <w:color w:val="000000"/>
          <w:szCs w:val="22"/>
          <w:u w:val="single"/>
          <w:shd w:val="clear" w:color="auto" w:fill="00FF00"/>
        </w:rPr>
        <w:t>areas</w:t>
      </w:r>
      <w:r w:rsidRPr="00D4036B">
        <w:rPr>
          <w:rFonts w:eastAsia="Times New Roman"/>
          <w:b/>
          <w:bCs/>
          <w:color w:val="000000"/>
          <w:szCs w:val="22"/>
          <w:u w:val="single"/>
        </w:rPr>
        <w:t>, suggesting that the real access-to-medicines implications of patents were not fully appreciated by all such participants</w:t>
      </w:r>
      <w:r w:rsidRPr="00D4036B">
        <w:rPr>
          <w:rFonts w:eastAsia="Times New Roman"/>
          <w:color w:val="000000"/>
          <w:sz w:val="16"/>
          <w:szCs w:val="16"/>
        </w:rPr>
        <w:t xml:space="preserve"> (Abbott 2002: 43–4); and that such participants may have understood that the negotiations would not have culminated in their favour. </w:t>
      </w:r>
      <w:r w:rsidRPr="00D4036B">
        <w:rPr>
          <w:rFonts w:eastAsia="Times New Roman"/>
          <w:b/>
          <w:bCs/>
          <w:color w:val="000000"/>
          <w:szCs w:val="22"/>
          <w:u w:val="single"/>
        </w:rPr>
        <w:t xml:space="preserve">Immediately after the April TNC of 1989 a similarly affiliated participant had also affirmed that </w:t>
      </w:r>
      <w:r w:rsidRPr="00D4036B">
        <w:rPr>
          <w:rFonts w:eastAsia="Times New Roman"/>
          <w:b/>
          <w:bCs/>
          <w:color w:val="000000"/>
          <w:szCs w:val="22"/>
          <w:u w:val="single"/>
          <w:shd w:val="clear" w:color="auto" w:fill="00FF00"/>
        </w:rPr>
        <w:t>if some</w:t>
      </w:r>
      <w:r w:rsidRPr="00D4036B">
        <w:rPr>
          <w:rFonts w:eastAsia="Times New Roman"/>
          <w:b/>
          <w:bCs/>
          <w:color w:val="000000"/>
          <w:szCs w:val="22"/>
          <w:u w:val="single"/>
        </w:rPr>
        <w:t xml:space="preserve"> participants were to be required to make </w:t>
      </w:r>
      <w:r w:rsidRPr="00D4036B">
        <w:rPr>
          <w:rFonts w:eastAsia="Times New Roman"/>
          <w:b/>
          <w:bCs/>
          <w:color w:val="000000"/>
          <w:szCs w:val="22"/>
          <w:u w:val="single"/>
          <w:shd w:val="clear" w:color="auto" w:fill="00FF00"/>
        </w:rPr>
        <w:t xml:space="preserve">sacrifices </w:t>
      </w:r>
      <w:proofErr w:type="gramStart"/>
      <w:r w:rsidRPr="00D4036B">
        <w:rPr>
          <w:rFonts w:eastAsia="Times New Roman"/>
          <w:b/>
          <w:bCs/>
          <w:color w:val="000000"/>
          <w:szCs w:val="22"/>
          <w:u w:val="single"/>
          <w:shd w:val="clear" w:color="auto" w:fill="00FF00"/>
        </w:rPr>
        <w:t>in</w:t>
      </w:r>
      <w:r w:rsidRPr="00D4036B">
        <w:rPr>
          <w:rFonts w:eastAsia="Times New Roman"/>
          <w:b/>
          <w:bCs/>
          <w:color w:val="000000"/>
          <w:szCs w:val="22"/>
          <w:u w:val="single"/>
        </w:rPr>
        <w:t xml:space="preserve"> the area of</w:t>
      </w:r>
      <w:proofErr w:type="gramEnd"/>
      <w:r w:rsidRPr="00D4036B">
        <w:rPr>
          <w:rFonts w:eastAsia="Times New Roman"/>
          <w:b/>
          <w:bCs/>
          <w:color w:val="000000"/>
          <w:szCs w:val="22"/>
          <w:u w:val="single"/>
        </w:rPr>
        <w:t xml:space="preserve"> </w:t>
      </w:r>
      <w:r w:rsidRPr="00D4036B">
        <w:rPr>
          <w:rFonts w:eastAsia="Times New Roman"/>
          <w:b/>
          <w:bCs/>
          <w:color w:val="000000"/>
          <w:szCs w:val="22"/>
          <w:u w:val="single"/>
          <w:shd w:val="clear" w:color="auto" w:fill="00FF00"/>
        </w:rPr>
        <w:t>IPR</w:t>
      </w:r>
      <w:r w:rsidRPr="00D4036B">
        <w:rPr>
          <w:rFonts w:eastAsia="Times New Roman"/>
          <w:b/>
          <w:bCs/>
          <w:color w:val="000000"/>
          <w:szCs w:val="22"/>
          <w:u w:val="single"/>
        </w:rPr>
        <w:t xml:space="preserve">s, </w:t>
      </w:r>
      <w:r w:rsidRPr="00D4036B">
        <w:rPr>
          <w:rFonts w:eastAsia="Times New Roman"/>
          <w:b/>
          <w:bCs/>
          <w:color w:val="000000"/>
          <w:szCs w:val="22"/>
          <w:u w:val="single"/>
          <w:shd w:val="clear" w:color="auto" w:fill="00FF00"/>
        </w:rPr>
        <w:t>there should be</w:t>
      </w:r>
      <w:r w:rsidRPr="00D4036B">
        <w:rPr>
          <w:rFonts w:eastAsia="Times New Roman"/>
          <w:b/>
          <w:bCs/>
          <w:color w:val="000000"/>
          <w:szCs w:val="22"/>
          <w:u w:val="single"/>
        </w:rPr>
        <w:t xml:space="preserve"> a readiness to make such </w:t>
      </w:r>
      <w:r w:rsidRPr="00D4036B">
        <w:rPr>
          <w:rFonts w:eastAsia="Times New Roman"/>
          <w:b/>
          <w:bCs/>
          <w:color w:val="000000"/>
          <w:szCs w:val="22"/>
          <w:u w:val="single"/>
          <w:shd w:val="clear" w:color="auto" w:fill="00FF00"/>
        </w:rPr>
        <w:t xml:space="preserve">sacrifices for </w:t>
      </w:r>
      <w:r w:rsidRPr="00D4036B">
        <w:rPr>
          <w:rFonts w:eastAsia="Times New Roman"/>
          <w:b/>
          <w:bCs/>
          <w:color w:val="000000"/>
          <w:szCs w:val="22"/>
          <w:u w:val="single"/>
        </w:rPr>
        <w:t xml:space="preserve">their benefit in agriculture, natural resources or </w:t>
      </w:r>
      <w:r w:rsidRPr="00D4036B">
        <w:rPr>
          <w:rFonts w:eastAsia="Times New Roman"/>
          <w:b/>
          <w:bCs/>
          <w:color w:val="000000"/>
          <w:szCs w:val="22"/>
          <w:u w:val="single"/>
          <w:shd w:val="clear" w:color="auto" w:fill="00FF00"/>
        </w:rPr>
        <w:t>other negotiating groups</w:t>
      </w:r>
      <w:r w:rsidRPr="00D4036B">
        <w:rPr>
          <w:rFonts w:eastAsia="Times New Roman"/>
          <w:color w:val="000000"/>
          <w:sz w:val="16"/>
          <w:szCs w:val="16"/>
        </w:rPr>
        <w:t xml:space="preserve"> (MTN.GNG/NG11/13: 5).10 </w:t>
      </w:r>
      <w:r w:rsidRPr="00D4036B">
        <w:rPr>
          <w:rFonts w:eastAsia="Times New Roman"/>
          <w:b/>
          <w:bCs/>
          <w:color w:val="000000"/>
          <w:szCs w:val="22"/>
          <w:u w:val="single"/>
        </w:rPr>
        <w:t xml:space="preserve">This first declaration could be construed as a signal of a prejudged outcome that disfavoured DCs. </w:t>
      </w:r>
      <w:r w:rsidRPr="00D4036B">
        <w:rPr>
          <w:rFonts w:eastAsia="Times New Roman"/>
          <w:color w:val="000000"/>
          <w:sz w:val="16"/>
          <w:szCs w:val="16"/>
        </w:rPr>
        <w:t xml:space="preserve">Towards the end of this session </w:t>
      </w:r>
      <w:r w:rsidRPr="00D4036B">
        <w:rPr>
          <w:rFonts w:eastAsia="Times New Roman"/>
          <w:b/>
          <w:bCs/>
          <w:color w:val="000000"/>
          <w:szCs w:val="22"/>
          <w:u w:val="single"/>
        </w:rPr>
        <w:t xml:space="preserve">another DC participant, supported by several others, pointed out that some other delegations had very high ambitions </w:t>
      </w:r>
      <w:proofErr w:type="gramStart"/>
      <w:r w:rsidRPr="00D4036B">
        <w:rPr>
          <w:rFonts w:eastAsia="Times New Roman"/>
          <w:b/>
          <w:bCs/>
          <w:color w:val="000000"/>
          <w:szCs w:val="22"/>
          <w:u w:val="single"/>
        </w:rPr>
        <w:t>in the area of</w:t>
      </w:r>
      <w:proofErr w:type="gramEnd"/>
      <w:r w:rsidRPr="00D4036B">
        <w:rPr>
          <w:rFonts w:eastAsia="Times New Roman"/>
          <w:b/>
          <w:bCs/>
          <w:color w:val="000000"/>
          <w:szCs w:val="22"/>
          <w:u w:val="single"/>
        </w:rPr>
        <w:t xml:space="preserve"> TRIPS</w:t>
      </w:r>
      <w:r w:rsidRPr="00D4036B">
        <w:rPr>
          <w:rFonts w:eastAsia="Times New Roman"/>
          <w:color w:val="000000"/>
          <w:sz w:val="16"/>
          <w:szCs w:val="16"/>
        </w:rPr>
        <w:t xml:space="preserve"> and that the time had come </w:t>
      </w:r>
      <w:r w:rsidRPr="00D4036B">
        <w:rPr>
          <w:rFonts w:eastAsia="Times New Roman"/>
          <w:b/>
          <w:bCs/>
          <w:color w:val="000000"/>
          <w:szCs w:val="22"/>
          <w:u w:val="single"/>
        </w:rPr>
        <w:t>to review the subject matter in the context of the Uruguay Round negotiations as a whole</w:t>
      </w:r>
      <w:r w:rsidRPr="00D4036B">
        <w:rPr>
          <w:rFonts w:eastAsia="Times New Roman"/>
          <w:color w:val="000000"/>
          <w:sz w:val="16"/>
          <w:szCs w:val="16"/>
        </w:rPr>
        <w:t xml:space="preserve">, particularly </w:t>
      </w:r>
      <w:r w:rsidRPr="00D4036B">
        <w:rPr>
          <w:rFonts w:eastAsia="Times New Roman"/>
          <w:b/>
          <w:bCs/>
          <w:color w:val="000000"/>
          <w:szCs w:val="22"/>
          <w:u w:val="single"/>
        </w:rPr>
        <w:t>in relation to what was being offered in the more traditional areas of the GATT</w:t>
      </w:r>
      <w:r w:rsidRPr="00D4036B">
        <w:rPr>
          <w:rFonts w:eastAsia="Times New Roman"/>
          <w:color w:val="000000"/>
          <w:sz w:val="16"/>
          <w:szCs w:val="16"/>
        </w:rPr>
        <w:t xml:space="preserve"> (ibid: 12). </w:t>
      </w:r>
      <w:r w:rsidRPr="00D4036B">
        <w:rPr>
          <w:rFonts w:eastAsia="Times New Roman"/>
          <w:b/>
          <w:bCs/>
          <w:color w:val="000000"/>
          <w:szCs w:val="22"/>
          <w:u w:val="single"/>
          <w:shd w:val="clear" w:color="auto" w:fill="00FF00"/>
        </w:rPr>
        <w:t>At</w:t>
      </w:r>
      <w:r w:rsidRPr="00D4036B">
        <w:rPr>
          <w:rFonts w:eastAsia="Times New Roman"/>
          <w:b/>
          <w:bCs/>
          <w:color w:val="000000"/>
          <w:szCs w:val="22"/>
          <w:u w:val="single"/>
        </w:rPr>
        <w:t xml:space="preserve"> these </w:t>
      </w:r>
      <w:r w:rsidRPr="00D4036B">
        <w:rPr>
          <w:rFonts w:eastAsia="Times New Roman"/>
          <w:b/>
          <w:bCs/>
          <w:color w:val="000000"/>
          <w:szCs w:val="22"/>
          <w:u w:val="single"/>
          <w:shd w:val="clear" w:color="auto" w:fill="00FF00"/>
        </w:rPr>
        <w:t>final stages in</w:t>
      </w:r>
      <w:r w:rsidRPr="00D4036B">
        <w:rPr>
          <w:rFonts w:eastAsia="Times New Roman"/>
          <w:b/>
          <w:bCs/>
          <w:color w:val="000000"/>
          <w:szCs w:val="22"/>
          <w:u w:val="single"/>
        </w:rPr>
        <w:t xml:space="preserve"> the </w:t>
      </w:r>
      <w:r w:rsidRPr="00D4036B">
        <w:rPr>
          <w:rFonts w:eastAsia="Times New Roman"/>
          <w:b/>
          <w:bCs/>
          <w:color w:val="000000"/>
          <w:szCs w:val="22"/>
          <w:u w:val="single"/>
          <w:shd w:val="clear" w:color="auto" w:fill="00FF00"/>
        </w:rPr>
        <w:t>negotiations, DCs were</w:t>
      </w:r>
      <w:r w:rsidRPr="00D4036B">
        <w:rPr>
          <w:rFonts w:eastAsia="Times New Roman"/>
          <w:b/>
          <w:bCs/>
          <w:color w:val="000000"/>
          <w:szCs w:val="22"/>
          <w:u w:val="single"/>
        </w:rPr>
        <w:t xml:space="preserve"> actively </w:t>
      </w:r>
      <w:r w:rsidRPr="00D4036B">
        <w:rPr>
          <w:rFonts w:eastAsia="Times New Roman"/>
          <w:b/>
          <w:bCs/>
          <w:color w:val="000000"/>
          <w:szCs w:val="22"/>
          <w:u w:val="single"/>
          <w:shd w:val="clear" w:color="auto" w:fill="00FF00"/>
        </w:rPr>
        <w:t>seeking trade-offs in other areas</w:t>
      </w:r>
      <w:r w:rsidRPr="00D4036B">
        <w:rPr>
          <w:rFonts w:eastAsia="Times New Roman"/>
          <w:b/>
          <w:bCs/>
          <w:color w:val="000000"/>
          <w:szCs w:val="22"/>
          <w:u w:val="single"/>
        </w:rPr>
        <w:t xml:space="preserve"> in return </w:t>
      </w:r>
      <w:r w:rsidRPr="00D4036B">
        <w:rPr>
          <w:rFonts w:eastAsia="Times New Roman"/>
          <w:b/>
          <w:bCs/>
          <w:color w:val="000000"/>
          <w:szCs w:val="22"/>
          <w:u w:val="single"/>
          <w:shd w:val="clear" w:color="auto" w:fill="00FF00"/>
        </w:rPr>
        <w:t>for</w:t>
      </w:r>
      <w:r w:rsidRPr="00D4036B">
        <w:rPr>
          <w:rFonts w:eastAsia="Times New Roman"/>
          <w:b/>
          <w:bCs/>
          <w:color w:val="000000"/>
          <w:szCs w:val="22"/>
          <w:u w:val="single"/>
        </w:rPr>
        <w:t xml:space="preserve"> agreeing to </w:t>
      </w:r>
      <w:r w:rsidRPr="00D4036B">
        <w:rPr>
          <w:rFonts w:eastAsia="Times New Roman"/>
          <w:b/>
          <w:bCs/>
          <w:color w:val="000000"/>
          <w:szCs w:val="22"/>
          <w:u w:val="single"/>
          <w:shd w:val="clear" w:color="auto" w:fill="00FF00"/>
        </w:rPr>
        <w:t>IPRs</w:t>
      </w:r>
      <w:r w:rsidRPr="00D4036B">
        <w:rPr>
          <w:rFonts w:eastAsia="Times New Roman"/>
          <w:b/>
          <w:bCs/>
          <w:color w:val="000000"/>
          <w:szCs w:val="22"/>
          <w:u w:val="single"/>
        </w:rPr>
        <w:t xml:space="preserve"> in the </w:t>
      </w:r>
      <w:proofErr w:type="gramStart"/>
      <w:r w:rsidRPr="00D4036B">
        <w:rPr>
          <w:rFonts w:eastAsia="Times New Roman"/>
          <w:b/>
          <w:bCs/>
          <w:color w:val="000000"/>
          <w:szCs w:val="22"/>
          <w:u w:val="single"/>
        </w:rPr>
        <w:t>manner in which</w:t>
      </w:r>
      <w:proofErr w:type="gramEnd"/>
      <w:r w:rsidRPr="00D4036B">
        <w:rPr>
          <w:rFonts w:eastAsia="Times New Roman"/>
          <w:b/>
          <w:bCs/>
          <w:color w:val="000000"/>
          <w:szCs w:val="22"/>
          <w:u w:val="single"/>
        </w:rPr>
        <w:t xml:space="preserve"> the NETs had anticipated</w:t>
      </w:r>
      <w:r w:rsidRPr="00D4036B">
        <w:rPr>
          <w:rFonts w:eastAsia="Times New Roman"/>
          <w:color w:val="000000"/>
          <w:sz w:val="16"/>
          <w:szCs w:val="16"/>
        </w:rPr>
        <w:t xml:space="preserve"> (Adede 2003: 30 and Matthews 2002: 109). </w:t>
      </w:r>
      <w:r w:rsidRPr="00D4036B">
        <w:rPr>
          <w:rFonts w:eastAsia="Times New Roman"/>
          <w:b/>
          <w:bCs/>
          <w:color w:val="000000"/>
          <w:szCs w:val="22"/>
          <w:u w:val="single"/>
        </w:rPr>
        <w:t>Anell’s informal consultations</w:t>
      </w:r>
      <w:r w:rsidRPr="00D4036B">
        <w:rPr>
          <w:rFonts w:eastAsia="Times New Roman"/>
          <w:color w:val="000000"/>
          <w:sz w:val="16"/>
          <w:szCs w:val="16"/>
        </w:rPr>
        <w:t xml:space="preserve"> and his proposed bilateral bargaining strategies </w:t>
      </w:r>
      <w:r w:rsidRPr="00D4036B">
        <w:rPr>
          <w:rFonts w:eastAsia="Times New Roman"/>
          <w:b/>
          <w:bCs/>
          <w:color w:val="000000"/>
          <w:szCs w:val="22"/>
          <w:u w:val="single"/>
        </w:rPr>
        <w:t>worked in tandem to consolidate the weakening position of DCs propagated during the April TNC meeting</w:t>
      </w:r>
      <w:r w:rsidRPr="00D4036B">
        <w:rPr>
          <w:rFonts w:eastAsia="Times New Roman"/>
          <w:color w:val="000000"/>
          <w:sz w:val="16"/>
          <w:szCs w:val="16"/>
        </w:rPr>
        <w:t xml:space="preserve"> in 1989. </w:t>
      </w:r>
      <w:r w:rsidRPr="00D4036B">
        <w:rPr>
          <w:rFonts w:eastAsia="Times New Roman"/>
          <w:b/>
          <w:bCs/>
          <w:color w:val="000000"/>
          <w:szCs w:val="22"/>
          <w:u w:val="single"/>
          <w:shd w:val="clear" w:color="auto" w:fill="00FF00"/>
        </w:rPr>
        <w:t>Anell</w:t>
      </w:r>
      <w:r w:rsidRPr="00D4036B">
        <w:rPr>
          <w:rFonts w:eastAsia="Times New Roman"/>
          <w:b/>
          <w:bCs/>
          <w:color w:val="000000"/>
          <w:szCs w:val="22"/>
          <w:u w:val="single"/>
        </w:rPr>
        <w:t xml:space="preserve"> ended this final session by sharing concerns expressed about the need for results in all areas of the UR, </w:t>
      </w:r>
      <w:r w:rsidRPr="00D4036B">
        <w:rPr>
          <w:rFonts w:eastAsia="Times New Roman"/>
          <w:b/>
          <w:bCs/>
          <w:color w:val="000000"/>
          <w:szCs w:val="22"/>
          <w:u w:val="single"/>
          <w:shd w:val="clear" w:color="auto" w:fill="00FF00"/>
        </w:rPr>
        <w:t>explicitly urging</w:t>
      </w:r>
      <w:r w:rsidRPr="00D4036B">
        <w:rPr>
          <w:rFonts w:eastAsia="Times New Roman"/>
          <w:b/>
          <w:bCs/>
          <w:color w:val="000000"/>
          <w:szCs w:val="22"/>
          <w:u w:val="single"/>
        </w:rPr>
        <w:t xml:space="preserve"> delegations to manufacture consensus through </w:t>
      </w:r>
      <w:r w:rsidRPr="00D4036B">
        <w:rPr>
          <w:rFonts w:eastAsia="Times New Roman"/>
          <w:b/>
          <w:bCs/>
          <w:color w:val="000000"/>
          <w:szCs w:val="22"/>
          <w:u w:val="single"/>
          <w:shd w:val="clear" w:color="auto" w:fill="00FF00"/>
        </w:rPr>
        <w:t>concessionary bargaining</w:t>
      </w:r>
      <w:r w:rsidRPr="00D4036B">
        <w:rPr>
          <w:rFonts w:eastAsia="Times New Roman"/>
          <w:b/>
          <w:bCs/>
          <w:color w:val="000000"/>
          <w:szCs w:val="22"/>
          <w:u w:val="single"/>
        </w:rPr>
        <w:t>. The effects would later be seen in Dunkel’s ‘Draft Final Acts Embodying the Results of the Uruguay Round of Multilateral Trade Negotiations’.</w:t>
      </w:r>
      <w:r w:rsidRPr="00D4036B">
        <w:rPr>
          <w:rFonts w:eastAsia="Times New Roman"/>
          <w:color w:val="000000"/>
          <w:sz w:val="16"/>
          <w:szCs w:val="16"/>
        </w:rPr>
        <w:t>11</w:t>
      </w:r>
    </w:p>
    <w:p w14:paraId="416FD96C"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 </w:t>
      </w:r>
    </w:p>
    <w:p w14:paraId="7AF4D621" w14:textId="77777777" w:rsidR="00572D58" w:rsidRPr="00D4036B" w:rsidRDefault="00572D58" w:rsidP="00572D58">
      <w:pPr>
        <w:spacing w:before="240" w:after="40" w:line="240" w:lineRule="auto"/>
        <w:outlineLvl w:val="3"/>
        <w:rPr>
          <w:rFonts w:ascii="Times New Roman" w:eastAsia="Times New Roman" w:hAnsi="Times New Roman" w:cs="Times New Roman"/>
          <w:b/>
          <w:bCs/>
          <w:sz w:val="24"/>
        </w:rPr>
      </w:pPr>
      <w:r w:rsidRPr="00D4036B">
        <w:rPr>
          <w:rFonts w:eastAsia="Times New Roman"/>
          <w:b/>
          <w:bCs/>
          <w:color w:val="000000"/>
          <w:sz w:val="26"/>
          <w:szCs w:val="26"/>
        </w:rPr>
        <w:t xml:space="preserve">That </w:t>
      </w:r>
      <w:r w:rsidRPr="00D4036B">
        <w:rPr>
          <w:rFonts w:eastAsia="Times New Roman"/>
          <w:b/>
          <w:bCs/>
          <w:color w:val="000000"/>
          <w:sz w:val="26"/>
          <w:szCs w:val="26"/>
          <w:u w:val="single"/>
        </w:rPr>
        <w:t>collapses biodiversity</w:t>
      </w:r>
      <w:r w:rsidRPr="00D4036B">
        <w:rPr>
          <w:rFonts w:eastAsia="Times New Roman"/>
          <w:b/>
          <w:bCs/>
          <w:color w:val="000000"/>
          <w:sz w:val="26"/>
          <w:szCs w:val="26"/>
        </w:rPr>
        <w:t>.</w:t>
      </w:r>
    </w:p>
    <w:p w14:paraId="1DC79E49"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 w:val="26"/>
          <w:szCs w:val="26"/>
        </w:rPr>
        <w:t>Osmanski 20</w:t>
      </w:r>
      <w:r w:rsidRPr="00D4036B">
        <w:rPr>
          <w:rFonts w:eastAsia="Times New Roman"/>
          <w:color w:val="000000"/>
          <w:szCs w:val="22"/>
        </w:rPr>
        <w:t xml:space="preserve"> [Stephanie; Freelance Journaler, Writer at GreenMatters; “How Does Overfishing Affect Biodiversity? Let's Do a Deep Dive,” GreenMatters; 12/29/20;</w:t>
      </w:r>
      <w:hyperlink r:id="rId11" w:history="1">
        <w:r w:rsidRPr="00D4036B">
          <w:rPr>
            <w:rFonts w:eastAsia="Times New Roman"/>
            <w:color w:val="000000"/>
            <w:szCs w:val="22"/>
            <w:u w:val="single"/>
          </w:rPr>
          <w:t xml:space="preserve"> </w:t>
        </w:r>
        <w:r w:rsidRPr="00D4036B">
          <w:rPr>
            <w:rFonts w:eastAsia="Times New Roman"/>
            <w:color w:val="1155CC"/>
            <w:szCs w:val="22"/>
            <w:u w:val="single"/>
          </w:rPr>
          <w:t>https://www.greenmatters.com/p/how-overfishing-affects-biodiversity</w:t>
        </w:r>
      </w:hyperlink>
      <w:r w:rsidRPr="00D4036B">
        <w:rPr>
          <w:rFonts w:eastAsia="Times New Roman"/>
          <w:color w:val="000000"/>
          <w:szCs w:val="22"/>
        </w:rPr>
        <w:t>] Justin</w:t>
      </w:r>
    </w:p>
    <w:p w14:paraId="0E101863"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 xml:space="preserve">Three out of seven people — about 260 million worldwide — rely on seafood as their primary source of protein, which means </w:t>
      </w:r>
      <w:r w:rsidRPr="00D4036B">
        <w:rPr>
          <w:rFonts w:eastAsia="Times New Roman"/>
          <w:color w:val="000000"/>
          <w:szCs w:val="22"/>
          <w:u w:val="single"/>
        </w:rPr>
        <w:t xml:space="preserve">the environmental and health impacts of fishing are more </w:t>
      </w:r>
      <w:r w:rsidRPr="00D4036B">
        <w:rPr>
          <w:rFonts w:eastAsia="Times New Roman"/>
          <w:b/>
          <w:bCs/>
          <w:color w:val="000000"/>
          <w:szCs w:val="22"/>
          <w:u w:val="single"/>
        </w:rPr>
        <w:t>relevant than ever</w:t>
      </w:r>
      <w:r w:rsidRPr="00D4036B">
        <w:rPr>
          <w:rFonts w:eastAsia="Times New Roman"/>
          <w:color w:val="000000"/>
          <w:szCs w:val="22"/>
          <w:u w:val="single"/>
        </w:rPr>
        <w:t xml:space="preserve">. In fact, overfishing is becoming a </w:t>
      </w:r>
      <w:r w:rsidRPr="00D4036B">
        <w:rPr>
          <w:rFonts w:eastAsia="Times New Roman"/>
          <w:b/>
          <w:bCs/>
          <w:color w:val="000000"/>
          <w:szCs w:val="22"/>
          <w:u w:val="single"/>
        </w:rPr>
        <w:t>huge problem</w:t>
      </w:r>
      <w:r w:rsidRPr="00D4036B">
        <w:rPr>
          <w:rFonts w:eastAsia="Times New Roman"/>
          <w:color w:val="000000"/>
          <w:sz w:val="16"/>
          <w:szCs w:val="16"/>
        </w:rPr>
        <w:t xml:space="preserve">; Conservation.org reports that </w:t>
      </w:r>
      <w:r w:rsidRPr="00D4036B">
        <w:rPr>
          <w:rFonts w:eastAsia="Times New Roman"/>
          <w:color w:val="000000"/>
          <w:szCs w:val="22"/>
          <w:u w:val="single"/>
          <w:shd w:val="clear" w:color="auto" w:fill="00FF00"/>
        </w:rPr>
        <w:t xml:space="preserve">one-third of </w:t>
      </w:r>
      <w:r w:rsidRPr="00D4036B">
        <w:rPr>
          <w:rFonts w:eastAsia="Times New Roman"/>
          <w:color w:val="000000"/>
          <w:szCs w:val="22"/>
          <w:u w:val="single"/>
        </w:rPr>
        <w:t xml:space="preserve">the world’s wild-caught </w:t>
      </w:r>
      <w:r w:rsidRPr="00D4036B">
        <w:rPr>
          <w:rFonts w:eastAsia="Times New Roman"/>
          <w:color w:val="000000"/>
          <w:szCs w:val="22"/>
          <w:u w:val="single"/>
          <w:shd w:val="clear" w:color="auto" w:fill="00FF00"/>
        </w:rPr>
        <w:t>fisheries</w:t>
      </w:r>
      <w:r w:rsidRPr="00D4036B">
        <w:rPr>
          <w:rFonts w:eastAsia="Times New Roman"/>
          <w:color w:val="000000"/>
          <w:szCs w:val="22"/>
          <w:u w:val="single"/>
        </w:rPr>
        <w:t xml:space="preserve"> are </w:t>
      </w:r>
      <w:r w:rsidRPr="00D4036B">
        <w:rPr>
          <w:rFonts w:eastAsia="Times New Roman"/>
          <w:b/>
          <w:bCs/>
          <w:color w:val="000000"/>
          <w:szCs w:val="22"/>
          <w:u w:val="single"/>
          <w:shd w:val="clear" w:color="auto" w:fill="00FF00"/>
        </w:rPr>
        <w:t>depleted as</w:t>
      </w:r>
      <w:r w:rsidRPr="00D4036B">
        <w:rPr>
          <w:rFonts w:eastAsia="Times New Roman"/>
          <w:b/>
          <w:bCs/>
          <w:color w:val="000000"/>
          <w:szCs w:val="22"/>
          <w:u w:val="single"/>
        </w:rPr>
        <w:t xml:space="preserve"> a direct </w:t>
      </w:r>
      <w:r w:rsidRPr="00D4036B">
        <w:rPr>
          <w:rFonts w:eastAsia="Times New Roman"/>
          <w:b/>
          <w:bCs/>
          <w:color w:val="000000"/>
          <w:szCs w:val="22"/>
          <w:u w:val="single"/>
          <w:shd w:val="clear" w:color="auto" w:fill="00FF00"/>
        </w:rPr>
        <w:t>result of overfishing</w:t>
      </w:r>
      <w:r w:rsidRPr="00D4036B">
        <w:rPr>
          <w:rFonts w:eastAsia="Times New Roman"/>
          <w:b/>
          <w:bCs/>
          <w:color w:val="000000"/>
          <w:szCs w:val="22"/>
          <w:u w:val="single"/>
        </w:rPr>
        <w:t>, pollution, and climate change</w:t>
      </w:r>
      <w:r w:rsidRPr="00D4036B">
        <w:rPr>
          <w:rFonts w:eastAsia="Times New Roman"/>
          <w:color w:val="000000"/>
          <w:sz w:val="16"/>
          <w:szCs w:val="16"/>
        </w:rPr>
        <w:t xml:space="preserve">. As fish populations decline, farmed fisheries have started supplying most of our seafood, which is often plagued with additives, growth hormones, genetically modified organisms, and even food dye. However, </w:t>
      </w:r>
      <w:r w:rsidRPr="00D4036B">
        <w:rPr>
          <w:rFonts w:eastAsia="Times New Roman"/>
          <w:color w:val="000000"/>
          <w:szCs w:val="22"/>
          <w:u w:val="single"/>
        </w:rPr>
        <w:t xml:space="preserve">overfishing results in other issues, too — mainly, </w:t>
      </w:r>
      <w:r w:rsidRPr="00D4036B">
        <w:rPr>
          <w:rFonts w:eastAsia="Times New Roman"/>
          <w:b/>
          <w:bCs/>
          <w:color w:val="000000"/>
          <w:szCs w:val="22"/>
          <w:u w:val="single"/>
        </w:rPr>
        <w:t xml:space="preserve">environmental issues. </w:t>
      </w:r>
      <w:r w:rsidRPr="00D4036B">
        <w:rPr>
          <w:rFonts w:eastAsia="Times New Roman"/>
          <w:b/>
          <w:bCs/>
          <w:color w:val="000000"/>
          <w:szCs w:val="22"/>
          <w:u w:val="single"/>
          <w:shd w:val="clear" w:color="auto" w:fill="00FF00"/>
        </w:rPr>
        <w:t>Overfishing</w:t>
      </w:r>
      <w:r w:rsidRPr="00D4036B">
        <w:rPr>
          <w:rFonts w:eastAsia="Times New Roman"/>
          <w:b/>
          <w:bCs/>
          <w:color w:val="000000"/>
          <w:szCs w:val="22"/>
          <w:u w:val="single"/>
        </w:rPr>
        <w:t xml:space="preserve"> significantly</w:t>
      </w:r>
      <w:r w:rsidRPr="00D4036B">
        <w:rPr>
          <w:rFonts w:eastAsia="Times New Roman"/>
          <w:color w:val="000000"/>
          <w:szCs w:val="22"/>
          <w:u w:val="single"/>
        </w:rPr>
        <w:t xml:space="preserve"> </w:t>
      </w:r>
      <w:r w:rsidRPr="00D4036B">
        <w:rPr>
          <w:rFonts w:eastAsia="Times New Roman"/>
          <w:b/>
          <w:bCs/>
          <w:color w:val="000000"/>
          <w:szCs w:val="22"/>
          <w:u w:val="single"/>
          <w:shd w:val="clear" w:color="auto" w:fill="00FF00"/>
        </w:rPr>
        <w:t>affects biodiversity</w:t>
      </w:r>
      <w:r w:rsidRPr="00D4036B">
        <w:rPr>
          <w:rFonts w:eastAsia="Times New Roman"/>
          <w:color w:val="000000"/>
          <w:sz w:val="16"/>
          <w:szCs w:val="16"/>
        </w:rPr>
        <w:t xml:space="preserve">, which in turn, changes the ecosystem. Keep reading to find out more on how overfishing contributes to biodiversity. What is overfishing? </w:t>
      </w:r>
      <w:r w:rsidRPr="00D4036B">
        <w:rPr>
          <w:rFonts w:eastAsia="Times New Roman"/>
          <w:color w:val="000000"/>
          <w:szCs w:val="22"/>
          <w:u w:val="single"/>
        </w:rPr>
        <w:t xml:space="preserve">Overfishing refers to </w:t>
      </w:r>
      <w:r w:rsidRPr="00D4036B">
        <w:rPr>
          <w:rFonts w:eastAsia="Times New Roman"/>
          <w:b/>
          <w:bCs/>
          <w:color w:val="000000"/>
          <w:szCs w:val="22"/>
          <w:u w:val="single"/>
          <w:shd w:val="clear" w:color="auto" w:fill="00FF00"/>
        </w:rPr>
        <w:t>non-sustainable practices</w:t>
      </w:r>
      <w:r w:rsidRPr="00D4036B">
        <w:rPr>
          <w:rFonts w:eastAsia="Times New Roman"/>
          <w:b/>
          <w:bCs/>
          <w:color w:val="000000"/>
          <w:szCs w:val="22"/>
          <w:u w:val="single"/>
        </w:rPr>
        <w:t xml:space="preserve"> of fishing</w:t>
      </w:r>
      <w:r w:rsidRPr="00D4036B">
        <w:rPr>
          <w:rFonts w:eastAsia="Times New Roman"/>
          <w:color w:val="000000"/>
          <w:szCs w:val="22"/>
          <w:u w:val="single"/>
        </w:rPr>
        <w:t xml:space="preserve"> that result in the depletion of fish species</w:t>
      </w:r>
      <w:r w:rsidRPr="00D4036B">
        <w:rPr>
          <w:rFonts w:eastAsia="Times New Roman"/>
          <w:color w:val="000000"/>
          <w:sz w:val="16"/>
          <w:szCs w:val="16"/>
        </w:rPr>
        <w:t xml:space="preserve">. In layman’s terms, overfishing happens when </w:t>
      </w:r>
      <w:r w:rsidRPr="00D4036B">
        <w:rPr>
          <w:rFonts w:eastAsia="Times New Roman"/>
          <w:color w:val="000000"/>
          <w:szCs w:val="22"/>
          <w:u w:val="single"/>
        </w:rPr>
        <w:t xml:space="preserve">fishermen </w:t>
      </w:r>
      <w:r w:rsidRPr="00D4036B">
        <w:rPr>
          <w:rFonts w:eastAsia="Times New Roman"/>
          <w:color w:val="000000"/>
          <w:szCs w:val="22"/>
          <w:u w:val="single"/>
          <w:shd w:val="clear" w:color="auto" w:fill="00FF00"/>
        </w:rPr>
        <w:t xml:space="preserve">catch </w:t>
      </w:r>
      <w:r w:rsidRPr="00D4036B">
        <w:rPr>
          <w:rFonts w:eastAsia="Times New Roman"/>
          <w:b/>
          <w:bCs/>
          <w:color w:val="000000"/>
          <w:szCs w:val="22"/>
          <w:u w:val="single"/>
          <w:shd w:val="clear" w:color="auto" w:fill="00FF00"/>
        </w:rPr>
        <w:t>fish faster than the fish</w:t>
      </w:r>
      <w:r w:rsidRPr="00D4036B">
        <w:rPr>
          <w:rFonts w:eastAsia="Times New Roman"/>
          <w:b/>
          <w:bCs/>
          <w:color w:val="000000"/>
          <w:szCs w:val="22"/>
          <w:u w:val="single"/>
        </w:rPr>
        <w:t xml:space="preserve"> can </w:t>
      </w:r>
      <w:r w:rsidRPr="00D4036B">
        <w:rPr>
          <w:rFonts w:eastAsia="Times New Roman"/>
          <w:b/>
          <w:bCs/>
          <w:color w:val="000000"/>
          <w:szCs w:val="22"/>
          <w:u w:val="single"/>
          <w:shd w:val="clear" w:color="auto" w:fill="00FF00"/>
        </w:rPr>
        <w:t>reproduce</w:t>
      </w:r>
      <w:r w:rsidRPr="00D4036B">
        <w:rPr>
          <w:rFonts w:eastAsia="Times New Roman"/>
          <w:color w:val="000000"/>
          <w:sz w:val="16"/>
          <w:szCs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w:t>
      </w:r>
      <w:proofErr w:type="gramStart"/>
      <w:r w:rsidRPr="00D4036B">
        <w:rPr>
          <w:rFonts w:eastAsia="Times New Roman"/>
          <w:color w:val="000000"/>
          <w:sz w:val="16"/>
          <w:szCs w:val="16"/>
        </w:rPr>
        <w:t>and also</w:t>
      </w:r>
      <w:proofErr w:type="gramEnd"/>
      <w:r w:rsidRPr="00D4036B">
        <w:rPr>
          <w:rFonts w:eastAsia="Times New Roman"/>
          <w:color w:val="000000"/>
          <w:sz w:val="16"/>
          <w:szCs w:val="16"/>
        </w:rPr>
        <w:t xml:space="preserve"> embark in deeper waters. According to the United Nations Food and Agricultural Organization (FAO), </w:t>
      </w:r>
      <w:r w:rsidRPr="00D4036B">
        <w:rPr>
          <w:rFonts w:eastAsia="Times New Roman"/>
          <w:color w:val="000000"/>
          <w:szCs w:val="22"/>
          <w:u w:val="single"/>
        </w:rPr>
        <w:t xml:space="preserve">over 70 percent of the world’s fisheries are </w:t>
      </w:r>
      <w:r w:rsidRPr="00D4036B">
        <w:rPr>
          <w:rFonts w:eastAsia="Times New Roman"/>
          <w:b/>
          <w:bCs/>
          <w:color w:val="000000"/>
          <w:szCs w:val="22"/>
          <w:u w:val="single"/>
        </w:rPr>
        <w:t>“fully exploited,” “over exploited,” or “significantly depleted” as a direct result of overfishing</w:t>
      </w:r>
      <w:r w:rsidRPr="00D4036B">
        <w:rPr>
          <w:rFonts w:eastAsia="Times New Roman"/>
          <w:color w:val="000000"/>
          <w:sz w:val="16"/>
          <w:szCs w:val="16"/>
        </w:rPr>
        <w:t xml:space="preserve">. What is biodiversity? Biodiversity refers to the variety of life on Earth, referring to our planet’s vast number of biological species and organisms. It's heavily impacted when certain species cease to </w:t>
      </w:r>
      <w:proofErr w:type="gramStart"/>
      <w:r w:rsidRPr="00D4036B">
        <w:rPr>
          <w:rFonts w:eastAsia="Times New Roman"/>
          <w:color w:val="000000"/>
          <w:sz w:val="16"/>
          <w:szCs w:val="16"/>
        </w:rPr>
        <w:t>exist, or</w:t>
      </w:r>
      <w:proofErr w:type="gramEnd"/>
      <w:r w:rsidRPr="00D4036B">
        <w:rPr>
          <w:rFonts w:eastAsia="Times New Roman"/>
          <w:color w:val="000000"/>
          <w:sz w:val="16"/>
          <w:szCs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D4036B">
        <w:rPr>
          <w:rFonts w:eastAsia="Times New Roman"/>
          <w:color w:val="000000"/>
          <w:szCs w:val="22"/>
          <w:u w:val="single"/>
          <w:shd w:val="clear" w:color="auto" w:fill="00FF00"/>
        </w:rPr>
        <w:t>Overfishing</w:t>
      </w:r>
      <w:r w:rsidRPr="00D4036B">
        <w:rPr>
          <w:rFonts w:eastAsia="Times New Roman"/>
          <w:color w:val="000000"/>
          <w:szCs w:val="22"/>
          <w:u w:val="single"/>
        </w:rPr>
        <w:t xml:space="preserve"> impacts biodiversity in more ways than one</w:t>
      </w:r>
      <w:r w:rsidRPr="00D4036B">
        <w:rPr>
          <w:rFonts w:eastAsia="Times New Roman"/>
          <w:color w:val="000000"/>
          <w:sz w:val="16"/>
          <w:szCs w:val="16"/>
        </w:rPr>
        <w:t xml:space="preserve"> — per Marine Science Today, </w:t>
      </w:r>
      <w:r w:rsidRPr="00D4036B">
        <w:rPr>
          <w:rFonts w:eastAsia="Times New Roman"/>
          <w:color w:val="000000"/>
          <w:szCs w:val="22"/>
          <w:u w:val="single"/>
        </w:rPr>
        <w:t xml:space="preserve">overfishing </w:t>
      </w:r>
      <w:r w:rsidRPr="00D4036B">
        <w:rPr>
          <w:rFonts w:eastAsia="Times New Roman"/>
          <w:b/>
          <w:bCs/>
          <w:color w:val="000000"/>
          <w:szCs w:val="22"/>
          <w:u w:val="single"/>
          <w:shd w:val="clear" w:color="auto" w:fill="00FF00"/>
        </w:rPr>
        <w:t>alters</w:t>
      </w:r>
      <w:r w:rsidRPr="00D4036B">
        <w:rPr>
          <w:rFonts w:eastAsia="Times New Roman"/>
          <w:color w:val="000000"/>
          <w:szCs w:val="22"/>
          <w:u w:val="single"/>
          <w:shd w:val="clear" w:color="auto" w:fill="00FF00"/>
        </w:rPr>
        <w:t xml:space="preserve"> the food chain</w:t>
      </w:r>
      <w:r w:rsidRPr="00D4036B">
        <w:rPr>
          <w:rFonts w:eastAsia="Times New Roman"/>
          <w:color w:val="000000"/>
          <w:szCs w:val="22"/>
          <w:u w:val="single"/>
        </w:rPr>
        <w:t xml:space="preserve">. If a </w:t>
      </w:r>
      <w:r w:rsidRPr="00D4036B">
        <w:rPr>
          <w:rFonts w:eastAsia="Times New Roman"/>
          <w:b/>
          <w:bCs/>
          <w:color w:val="000000"/>
          <w:szCs w:val="22"/>
          <w:u w:val="single"/>
        </w:rPr>
        <w:t xml:space="preserve">certain </w:t>
      </w:r>
      <w:r w:rsidRPr="00D4036B">
        <w:rPr>
          <w:rFonts w:eastAsia="Times New Roman"/>
          <w:b/>
          <w:bCs/>
          <w:color w:val="000000"/>
          <w:szCs w:val="22"/>
          <w:u w:val="single"/>
          <w:shd w:val="clear" w:color="auto" w:fill="00FF00"/>
        </w:rPr>
        <w:t>species is wiped out</w:t>
      </w:r>
      <w:r w:rsidRPr="00D4036B">
        <w:rPr>
          <w:rFonts w:eastAsia="Times New Roman"/>
          <w:b/>
          <w:bCs/>
          <w:color w:val="000000"/>
          <w:szCs w:val="22"/>
          <w:u w:val="single"/>
        </w:rPr>
        <w:t xml:space="preserve"> due to overfishing, the </w:t>
      </w:r>
      <w:r w:rsidRPr="00D4036B">
        <w:rPr>
          <w:rFonts w:eastAsia="Times New Roman"/>
          <w:b/>
          <w:bCs/>
          <w:color w:val="000000"/>
          <w:szCs w:val="22"/>
          <w:u w:val="single"/>
          <w:shd w:val="clear" w:color="auto" w:fill="00FF00"/>
        </w:rPr>
        <w:t>animals</w:t>
      </w:r>
      <w:r w:rsidRPr="00D4036B">
        <w:rPr>
          <w:rFonts w:eastAsia="Times New Roman"/>
          <w:b/>
          <w:bCs/>
          <w:color w:val="000000"/>
          <w:szCs w:val="22"/>
          <w:u w:val="single"/>
        </w:rPr>
        <w:t xml:space="preserve"> that </w:t>
      </w:r>
      <w:r w:rsidRPr="00D4036B">
        <w:rPr>
          <w:rFonts w:eastAsia="Times New Roman"/>
          <w:b/>
          <w:bCs/>
          <w:color w:val="000000"/>
          <w:szCs w:val="22"/>
          <w:u w:val="single"/>
          <w:shd w:val="clear" w:color="auto" w:fill="00FF00"/>
        </w:rPr>
        <w:t>rely on that species</w:t>
      </w:r>
      <w:r w:rsidRPr="00D4036B">
        <w:rPr>
          <w:rFonts w:eastAsia="Times New Roman"/>
          <w:b/>
          <w:bCs/>
          <w:color w:val="000000"/>
          <w:szCs w:val="22"/>
          <w:u w:val="single"/>
        </w:rPr>
        <w:t xml:space="preserve"> as a food source </w:t>
      </w:r>
      <w:r w:rsidRPr="00D4036B">
        <w:rPr>
          <w:rFonts w:eastAsia="Times New Roman"/>
          <w:b/>
          <w:bCs/>
          <w:color w:val="000000"/>
          <w:szCs w:val="22"/>
          <w:u w:val="single"/>
          <w:shd w:val="clear" w:color="auto" w:fill="00FF00"/>
        </w:rPr>
        <w:t>could starve</w:t>
      </w:r>
      <w:r w:rsidRPr="00D4036B">
        <w:rPr>
          <w:rFonts w:eastAsia="Times New Roman"/>
          <w:color w:val="000000"/>
          <w:szCs w:val="22"/>
          <w:u w:val="single"/>
          <w:shd w:val="clear" w:color="auto" w:fill="00FF00"/>
        </w:rPr>
        <w:t>, or</w:t>
      </w:r>
      <w:r w:rsidRPr="00D4036B">
        <w:rPr>
          <w:rFonts w:eastAsia="Times New Roman"/>
          <w:color w:val="000000"/>
          <w:szCs w:val="22"/>
          <w:u w:val="single"/>
        </w:rPr>
        <w:t xml:space="preserve"> might resort to </w:t>
      </w:r>
      <w:r w:rsidRPr="00D4036B">
        <w:rPr>
          <w:rFonts w:eastAsia="Times New Roman"/>
          <w:color w:val="000000"/>
          <w:szCs w:val="22"/>
          <w:u w:val="single"/>
          <w:shd w:val="clear" w:color="auto" w:fill="00FF00"/>
        </w:rPr>
        <w:t>eat</w:t>
      </w:r>
      <w:r w:rsidRPr="00D4036B">
        <w:rPr>
          <w:rFonts w:eastAsia="Times New Roman"/>
          <w:color w:val="000000"/>
          <w:szCs w:val="22"/>
          <w:u w:val="single"/>
        </w:rPr>
        <w:t xml:space="preserve">ing </w:t>
      </w:r>
      <w:r w:rsidRPr="00D4036B">
        <w:rPr>
          <w:rFonts w:eastAsia="Times New Roman"/>
          <w:color w:val="000000"/>
          <w:szCs w:val="22"/>
          <w:u w:val="single"/>
          <w:shd w:val="clear" w:color="auto" w:fill="00FF00"/>
        </w:rPr>
        <w:t>other</w:t>
      </w:r>
      <w:r w:rsidRPr="00D4036B">
        <w:rPr>
          <w:rFonts w:eastAsia="Times New Roman"/>
          <w:color w:val="000000"/>
          <w:szCs w:val="22"/>
          <w:u w:val="single"/>
        </w:rPr>
        <w:t xml:space="preserve"> species of </w:t>
      </w:r>
      <w:r w:rsidRPr="00D4036B">
        <w:rPr>
          <w:rFonts w:eastAsia="Times New Roman"/>
          <w:color w:val="000000"/>
          <w:szCs w:val="22"/>
          <w:u w:val="single"/>
          <w:shd w:val="clear" w:color="auto" w:fill="00FF00"/>
        </w:rPr>
        <w:t>fish</w:t>
      </w:r>
      <w:r w:rsidRPr="00D4036B">
        <w:rPr>
          <w:rFonts w:eastAsia="Times New Roman"/>
          <w:color w:val="000000"/>
          <w:szCs w:val="22"/>
          <w:u w:val="single"/>
        </w:rPr>
        <w:t xml:space="preserve">, thus altering the ecosystem and food </w:t>
      </w:r>
      <w:proofErr w:type="gramStart"/>
      <w:r w:rsidRPr="00D4036B">
        <w:rPr>
          <w:rFonts w:eastAsia="Times New Roman"/>
          <w:color w:val="000000"/>
          <w:szCs w:val="22"/>
          <w:u w:val="single"/>
        </w:rPr>
        <w:t>chain as a whole</w:t>
      </w:r>
      <w:proofErr w:type="gramEnd"/>
      <w:r w:rsidRPr="00D4036B">
        <w:rPr>
          <w:rFonts w:eastAsia="Times New Roman"/>
          <w:color w:val="000000"/>
          <w:sz w:val="16"/>
          <w:szCs w:val="16"/>
        </w:rPr>
        <w:t xml:space="preserve">. On the other end of the spectrum, </w:t>
      </w:r>
      <w:r w:rsidRPr="00D4036B">
        <w:rPr>
          <w:rFonts w:eastAsia="Times New Roman"/>
          <w:color w:val="000000"/>
          <w:szCs w:val="22"/>
          <w:u w:val="single"/>
        </w:rPr>
        <w:t xml:space="preserve">the </w:t>
      </w:r>
      <w:r w:rsidRPr="00D4036B">
        <w:rPr>
          <w:rFonts w:eastAsia="Times New Roman"/>
          <w:color w:val="000000"/>
          <w:szCs w:val="22"/>
          <w:u w:val="single"/>
          <w:shd w:val="clear" w:color="auto" w:fill="00FF00"/>
        </w:rPr>
        <w:t xml:space="preserve">population generally </w:t>
      </w:r>
      <w:r w:rsidRPr="00D4036B">
        <w:rPr>
          <w:rFonts w:eastAsia="Times New Roman"/>
          <w:b/>
          <w:bCs/>
          <w:color w:val="000000"/>
          <w:szCs w:val="22"/>
          <w:u w:val="single"/>
          <w:shd w:val="clear" w:color="auto" w:fill="00FF00"/>
        </w:rPr>
        <w:t>consumed</w:t>
      </w:r>
      <w:r w:rsidRPr="00D4036B">
        <w:rPr>
          <w:rFonts w:eastAsia="Times New Roman"/>
          <w:b/>
          <w:bCs/>
          <w:color w:val="000000"/>
          <w:szCs w:val="22"/>
          <w:u w:val="single"/>
        </w:rPr>
        <w:t xml:space="preserve"> by the extinct species would </w:t>
      </w:r>
      <w:r w:rsidRPr="00D4036B">
        <w:rPr>
          <w:rFonts w:eastAsia="Times New Roman"/>
          <w:b/>
          <w:bCs/>
          <w:color w:val="000000"/>
          <w:szCs w:val="22"/>
          <w:u w:val="single"/>
          <w:shd w:val="clear" w:color="auto" w:fill="00FF00"/>
        </w:rPr>
        <w:t>grow disproportionately</w:t>
      </w:r>
      <w:r w:rsidRPr="00D4036B">
        <w:rPr>
          <w:rFonts w:eastAsia="Times New Roman"/>
          <w:color w:val="000000"/>
          <w:sz w:val="16"/>
          <w:szCs w:val="16"/>
        </w:rPr>
        <w:t xml:space="preserve">, often </w:t>
      </w:r>
      <w:r w:rsidRPr="00D4036B">
        <w:rPr>
          <w:rFonts w:eastAsia="Times New Roman"/>
          <w:color w:val="000000"/>
          <w:szCs w:val="22"/>
          <w:u w:val="single"/>
        </w:rPr>
        <w:t xml:space="preserve">making way for an influx of pests. Overfishing </w:t>
      </w:r>
      <w:r w:rsidRPr="00D4036B">
        <w:rPr>
          <w:rFonts w:eastAsia="Times New Roman"/>
          <w:color w:val="000000"/>
          <w:szCs w:val="22"/>
          <w:u w:val="single"/>
          <w:shd w:val="clear" w:color="auto" w:fill="00FF00"/>
        </w:rPr>
        <w:t xml:space="preserve">creates a </w:t>
      </w:r>
      <w:r w:rsidRPr="00D4036B">
        <w:rPr>
          <w:rFonts w:eastAsia="Times New Roman"/>
          <w:b/>
          <w:bCs/>
          <w:color w:val="000000"/>
          <w:szCs w:val="22"/>
          <w:u w:val="single"/>
          <w:shd w:val="clear" w:color="auto" w:fill="00FF00"/>
        </w:rPr>
        <w:t>domino effect</w:t>
      </w:r>
      <w:r w:rsidRPr="00D4036B">
        <w:rPr>
          <w:rFonts w:eastAsia="Times New Roman"/>
          <w:b/>
          <w:bCs/>
          <w:color w:val="000000"/>
          <w:szCs w:val="22"/>
          <w:u w:val="single"/>
        </w:rPr>
        <w:t xml:space="preserve"> that impacts all living organisms</w:t>
      </w:r>
      <w:r w:rsidRPr="00D4036B">
        <w:rPr>
          <w:rFonts w:eastAsia="Times New Roman"/>
          <w:color w:val="000000"/>
          <w:sz w:val="16"/>
          <w:szCs w:val="16"/>
        </w:rPr>
        <w:t xml:space="preserve">, therefore significantly affecting biodiversity. Why is biodiversity important? Biodiversity is </w:t>
      </w:r>
      <w:proofErr w:type="gramStart"/>
      <w:r w:rsidRPr="00D4036B">
        <w:rPr>
          <w:rFonts w:eastAsia="Times New Roman"/>
          <w:color w:val="000000"/>
          <w:sz w:val="16"/>
          <w:szCs w:val="16"/>
        </w:rPr>
        <w:t>necessary, because</w:t>
      </w:r>
      <w:proofErr w:type="gramEnd"/>
      <w:r w:rsidRPr="00D4036B">
        <w:rPr>
          <w:rFonts w:eastAsia="Times New Roman"/>
          <w:color w:val="000000"/>
          <w:sz w:val="16"/>
          <w:szCs w:val="16"/>
        </w:rPr>
        <w:t xml:space="preserve"> every organism plays a role in the eco-system. </w:t>
      </w:r>
      <w:r w:rsidRPr="00D4036B">
        <w:rPr>
          <w:rFonts w:eastAsia="Times New Roman"/>
          <w:color w:val="000000"/>
          <w:szCs w:val="22"/>
          <w:u w:val="single"/>
        </w:rPr>
        <w:t xml:space="preserve">If one species is </w:t>
      </w:r>
      <w:r w:rsidRPr="00D4036B">
        <w:rPr>
          <w:rFonts w:eastAsia="Times New Roman"/>
          <w:b/>
          <w:bCs/>
          <w:color w:val="000000"/>
          <w:szCs w:val="22"/>
          <w:u w:val="single"/>
        </w:rPr>
        <w:t>compromised</w:t>
      </w:r>
      <w:r w:rsidRPr="00D4036B">
        <w:rPr>
          <w:rFonts w:eastAsia="Times New Roman"/>
          <w:color w:val="000000"/>
          <w:szCs w:val="22"/>
          <w:u w:val="single"/>
        </w:rPr>
        <w:t xml:space="preserve">, biodiversity becomes compromised as a whole: the food </w:t>
      </w:r>
      <w:r w:rsidRPr="00D4036B">
        <w:rPr>
          <w:rFonts w:eastAsia="Times New Roman"/>
          <w:b/>
          <w:bCs/>
          <w:color w:val="000000"/>
          <w:szCs w:val="22"/>
          <w:u w:val="single"/>
        </w:rPr>
        <w:t>chain, ecosystems, and more</w:t>
      </w:r>
      <w:r w:rsidRPr="00D4036B">
        <w:rPr>
          <w:rFonts w:eastAsia="Times New Roman"/>
          <w:color w:val="000000"/>
          <w:sz w:val="16"/>
          <w:szCs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D4036B">
        <w:rPr>
          <w:rFonts w:eastAsia="Times New Roman"/>
          <w:color w:val="000000"/>
          <w:sz w:val="16"/>
          <w:szCs w:val="16"/>
        </w:rPr>
        <w:t>is</w:t>
      </w:r>
      <w:proofErr w:type="gramEnd"/>
      <w:r w:rsidRPr="00D4036B">
        <w:rPr>
          <w:rFonts w:eastAsia="Times New Roman"/>
          <w:color w:val="000000"/>
          <w:sz w:val="16"/>
          <w:szCs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1A84347B"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Cs w:val="22"/>
        </w:rPr>
        <w:t> </w:t>
      </w:r>
    </w:p>
    <w:p w14:paraId="5CDE1418" w14:textId="77777777" w:rsidR="00572D58" w:rsidRPr="00D4036B" w:rsidRDefault="00572D58" w:rsidP="00572D58">
      <w:pPr>
        <w:spacing w:before="240" w:after="40" w:line="240" w:lineRule="auto"/>
        <w:outlineLvl w:val="3"/>
        <w:rPr>
          <w:rFonts w:ascii="Times New Roman" w:eastAsia="Times New Roman" w:hAnsi="Times New Roman" w:cs="Times New Roman"/>
          <w:b/>
          <w:bCs/>
          <w:sz w:val="24"/>
        </w:rPr>
      </w:pPr>
      <w:r w:rsidRPr="00D4036B">
        <w:rPr>
          <w:rFonts w:eastAsia="Times New Roman"/>
          <w:b/>
          <w:bCs/>
          <w:color w:val="000000"/>
          <w:sz w:val="26"/>
          <w:szCs w:val="26"/>
        </w:rPr>
        <w:t xml:space="preserve">Biodiversity loss causes </w:t>
      </w:r>
      <w:r w:rsidRPr="00D4036B">
        <w:rPr>
          <w:rFonts w:eastAsia="Times New Roman"/>
          <w:b/>
          <w:bCs/>
          <w:color w:val="000000"/>
          <w:sz w:val="26"/>
          <w:szCs w:val="26"/>
          <w:u w:val="single"/>
        </w:rPr>
        <w:t>extinction</w:t>
      </w:r>
      <w:r w:rsidRPr="00D4036B">
        <w:rPr>
          <w:rFonts w:eastAsia="Times New Roman"/>
          <w:b/>
          <w:bCs/>
          <w:color w:val="000000"/>
          <w:sz w:val="26"/>
          <w:szCs w:val="26"/>
        </w:rPr>
        <w:t>.</w:t>
      </w:r>
    </w:p>
    <w:p w14:paraId="4EB5CC83"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 w:val="26"/>
          <w:szCs w:val="26"/>
        </w:rPr>
        <w:t>Torres 19</w:t>
      </w:r>
      <w:r w:rsidRPr="00D4036B">
        <w:rPr>
          <w:rFonts w:eastAsia="Times New Roman"/>
          <w:b/>
          <w:bCs/>
          <w:color w:val="000000"/>
          <w:szCs w:val="22"/>
        </w:rPr>
        <w:t xml:space="preserve"> </w:t>
      </w:r>
      <w:r w:rsidRPr="00D4036B">
        <w:rPr>
          <w:rFonts w:eastAsia="Times New Roman"/>
          <w:color w:val="000000"/>
          <w:szCs w:val="22"/>
        </w:rPr>
        <w:t>[Phil;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w:t>
      </w:r>
      <w:hyperlink r:id="rId12" w:history="1">
        <w:r w:rsidRPr="00D4036B">
          <w:rPr>
            <w:rFonts w:eastAsia="Times New Roman"/>
            <w:color w:val="000000"/>
            <w:szCs w:val="22"/>
            <w:u w:val="single"/>
          </w:rPr>
          <w:t xml:space="preserve"> </w:t>
        </w:r>
        <w:r w:rsidRPr="00D4036B">
          <w:rPr>
            <w:rFonts w:eastAsia="Times New Roman"/>
            <w:color w:val="1155CC"/>
            <w:szCs w:val="22"/>
            <w:u w:val="single"/>
          </w:rPr>
          <w:t>https://thebulletin.org/2016/04/biodiversity-loss-an-existential-risk-comparable-to-climate-change/</w:t>
        </w:r>
      </w:hyperlink>
      <w:r w:rsidRPr="00D4036B">
        <w:rPr>
          <w:rFonts w:eastAsia="Times New Roman"/>
          <w:color w:val="000000"/>
          <w:szCs w:val="22"/>
        </w:rPr>
        <w:t>] Justin</w:t>
      </w:r>
    </w:p>
    <w:p w14:paraId="2F7397BB"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 xml:space="preserve">Catastrophic consequences for civilization. </w:t>
      </w:r>
      <w:r w:rsidRPr="00D4036B">
        <w:rPr>
          <w:rFonts w:eastAsia="Times New Roman"/>
          <w:color w:val="000000"/>
          <w:szCs w:val="22"/>
          <w:u w:val="single"/>
        </w:rPr>
        <w:t>The consequences of</w:t>
      </w:r>
      <w:r w:rsidRPr="00D4036B">
        <w:rPr>
          <w:rFonts w:eastAsia="Times New Roman"/>
          <w:color w:val="000000"/>
          <w:sz w:val="16"/>
          <w:szCs w:val="16"/>
        </w:rPr>
        <w:t xml:space="preserve"> this </w:t>
      </w:r>
      <w:r w:rsidRPr="00D4036B">
        <w:rPr>
          <w:rFonts w:eastAsia="Times New Roman"/>
          <w:color w:val="000000"/>
          <w:szCs w:val="22"/>
          <w:u w:val="single"/>
        </w:rPr>
        <w:t>rapid pruning of the evolutionary tree of life extend beyond the obvious</w:t>
      </w:r>
      <w:r w:rsidRPr="00D4036B">
        <w:rPr>
          <w:rFonts w:eastAsia="Times New Roman"/>
          <w:color w:val="000000"/>
          <w:sz w:val="16"/>
          <w:szCs w:val="16"/>
        </w:rPr>
        <w:t xml:space="preserve">. There could be surprising effects of biodiversity loss that scientists are unable to fully anticipate in advance. For example, prior research has shown that </w:t>
      </w:r>
      <w:r w:rsidRPr="00D4036B">
        <w:rPr>
          <w:rFonts w:eastAsia="Times New Roman"/>
          <w:color w:val="000000"/>
          <w:szCs w:val="22"/>
          <w:u w:val="single"/>
        </w:rPr>
        <w:t xml:space="preserve">localized </w:t>
      </w:r>
      <w:r w:rsidRPr="00D4036B">
        <w:rPr>
          <w:rFonts w:eastAsia="Times New Roman"/>
          <w:color w:val="000000"/>
          <w:szCs w:val="22"/>
          <w:u w:val="single"/>
          <w:shd w:val="clear" w:color="auto" w:fill="00FF00"/>
        </w:rPr>
        <w:t xml:space="preserve">ecosystems </w:t>
      </w:r>
      <w:r w:rsidRPr="00D4036B">
        <w:rPr>
          <w:rFonts w:eastAsia="Times New Roman"/>
          <w:color w:val="000000"/>
          <w:szCs w:val="22"/>
          <w:u w:val="single"/>
        </w:rPr>
        <w:t xml:space="preserve">can </w:t>
      </w:r>
      <w:r w:rsidRPr="00D4036B">
        <w:rPr>
          <w:rFonts w:eastAsia="Times New Roman"/>
          <w:color w:val="000000"/>
          <w:szCs w:val="22"/>
          <w:u w:val="single"/>
          <w:shd w:val="clear" w:color="auto" w:fill="00FF00"/>
        </w:rPr>
        <w:t xml:space="preserve">undergo </w:t>
      </w:r>
      <w:r w:rsidRPr="00D4036B">
        <w:rPr>
          <w:rFonts w:eastAsia="Times New Roman"/>
          <w:b/>
          <w:bCs/>
          <w:color w:val="000000"/>
          <w:szCs w:val="22"/>
          <w:u w:val="single"/>
        </w:rPr>
        <w:t>abrupt</w:t>
      </w:r>
      <w:r w:rsidRPr="00D4036B">
        <w:rPr>
          <w:rFonts w:eastAsia="Times New Roman"/>
          <w:color w:val="000000"/>
          <w:szCs w:val="22"/>
          <w:u w:val="single"/>
        </w:rPr>
        <w:t xml:space="preserve"> and </w:t>
      </w:r>
      <w:r w:rsidRPr="00D4036B">
        <w:rPr>
          <w:rFonts w:eastAsia="Times New Roman"/>
          <w:b/>
          <w:bCs/>
          <w:color w:val="000000"/>
          <w:szCs w:val="22"/>
          <w:u w:val="single"/>
          <w:shd w:val="clear" w:color="auto" w:fill="00FF00"/>
        </w:rPr>
        <w:t>irreversible</w:t>
      </w:r>
      <w:r w:rsidRPr="00D4036B">
        <w:rPr>
          <w:rFonts w:eastAsia="Times New Roman"/>
          <w:color w:val="000000"/>
          <w:szCs w:val="22"/>
          <w:u w:val="single"/>
          <w:shd w:val="clear" w:color="auto" w:fill="00FF00"/>
        </w:rPr>
        <w:t xml:space="preserve"> shifts</w:t>
      </w:r>
      <w:r w:rsidRPr="00D4036B">
        <w:rPr>
          <w:rFonts w:eastAsia="Times New Roman"/>
          <w:color w:val="000000"/>
          <w:szCs w:val="22"/>
          <w:u w:val="single"/>
        </w:rPr>
        <w:t xml:space="preserve"> when they reach a </w:t>
      </w:r>
      <w:r w:rsidRPr="00D4036B">
        <w:rPr>
          <w:rFonts w:eastAsia="Times New Roman"/>
          <w:b/>
          <w:bCs/>
          <w:color w:val="000000"/>
          <w:szCs w:val="22"/>
          <w:u w:val="single"/>
        </w:rPr>
        <w:t>tipping point</w:t>
      </w:r>
      <w:r w:rsidRPr="00D4036B">
        <w:rPr>
          <w:rFonts w:eastAsia="Times New Roman"/>
          <w:color w:val="000000"/>
          <w:sz w:val="16"/>
          <w:szCs w:val="16"/>
        </w:rPr>
        <w:t xml:space="preserve">. According to a 2012 paper published in Nature, there are reasons for thinking that </w:t>
      </w:r>
      <w:r w:rsidRPr="00D4036B">
        <w:rPr>
          <w:rFonts w:eastAsia="Times New Roman"/>
          <w:color w:val="000000"/>
          <w:szCs w:val="22"/>
          <w:u w:val="single"/>
        </w:rPr>
        <w:t xml:space="preserve">we may be </w:t>
      </w:r>
      <w:r w:rsidRPr="00D4036B">
        <w:rPr>
          <w:rFonts w:eastAsia="Times New Roman"/>
          <w:b/>
          <w:bCs/>
          <w:color w:val="000000"/>
          <w:szCs w:val="22"/>
          <w:u w:val="single"/>
          <w:shd w:val="clear" w:color="auto" w:fill="00FF00"/>
        </w:rPr>
        <w:t>approach</w:t>
      </w:r>
      <w:r w:rsidRPr="00D4036B">
        <w:rPr>
          <w:rFonts w:eastAsia="Times New Roman"/>
          <w:color w:val="000000"/>
          <w:szCs w:val="22"/>
          <w:u w:val="single"/>
        </w:rPr>
        <w:t xml:space="preserve">ing </w:t>
      </w:r>
      <w:r w:rsidRPr="00D4036B">
        <w:rPr>
          <w:rFonts w:eastAsia="Times New Roman"/>
          <w:color w:val="000000"/>
          <w:szCs w:val="22"/>
          <w:u w:val="single"/>
          <w:shd w:val="clear" w:color="auto" w:fill="00FF00"/>
        </w:rPr>
        <w:t xml:space="preserve">a </w:t>
      </w:r>
      <w:r w:rsidRPr="00D4036B">
        <w:rPr>
          <w:rFonts w:eastAsia="Times New Roman"/>
          <w:b/>
          <w:bCs/>
          <w:color w:val="000000"/>
          <w:szCs w:val="22"/>
          <w:u w:val="single"/>
          <w:shd w:val="clear" w:color="auto" w:fill="00FF00"/>
        </w:rPr>
        <w:t>tipping point</w:t>
      </w:r>
      <w:r w:rsidRPr="00D4036B">
        <w:rPr>
          <w:rFonts w:eastAsia="Times New Roman"/>
          <w:color w:val="000000"/>
          <w:sz w:val="16"/>
          <w:szCs w:val="16"/>
        </w:rPr>
        <w:t xml:space="preserve"> of this sort </w:t>
      </w:r>
      <w:r w:rsidRPr="00D4036B">
        <w:rPr>
          <w:rFonts w:eastAsia="Times New Roman"/>
          <w:color w:val="000000"/>
          <w:szCs w:val="22"/>
          <w:u w:val="single"/>
        </w:rPr>
        <w:t xml:space="preserve">in the </w:t>
      </w:r>
      <w:r w:rsidRPr="00D4036B">
        <w:rPr>
          <w:rFonts w:eastAsia="Times New Roman"/>
          <w:b/>
          <w:bCs/>
          <w:color w:val="000000"/>
          <w:szCs w:val="22"/>
          <w:u w:val="single"/>
        </w:rPr>
        <w:t>global</w:t>
      </w:r>
      <w:r w:rsidRPr="00D4036B">
        <w:rPr>
          <w:rFonts w:eastAsia="Times New Roman"/>
          <w:color w:val="000000"/>
          <w:szCs w:val="22"/>
          <w:u w:val="single"/>
        </w:rPr>
        <w:t xml:space="preserve"> ecosystem, beyond which the consequences could be </w:t>
      </w:r>
      <w:r w:rsidRPr="00D4036B">
        <w:rPr>
          <w:rFonts w:eastAsia="Times New Roman"/>
          <w:b/>
          <w:bCs/>
          <w:color w:val="000000"/>
          <w:szCs w:val="22"/>
          <w:u w:val="single"/>
          <w:shd w:val="clear" w:color="auto" w:fill="00FF00"/>
        </w:rPr>
        <w:t>catastrophic for civilization</w:t>
      </w:r>
      <w:r w:rsidRPr="00D4036B">
        <w:rPr>
          <w:rFonts w:eastAsia="Times New Roman"/>
          <w:color w:val="000000"/>
          <w:sz w:val="16"/>
          <w:szCs w:val="16"/>
        </w:rPr>
        <w:t>.</w:t>
      </w:r>
    </w:p>
    <w:p w14:paraId="0090A81F"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 xml:space="preserve">As the authors write, </w:t>
      </w:r>
      <w:r w:rsidRPr="00D4036B">
        <w:rPr>
          <w:rFonts w:eastAsia="Times New Roman"/>
          <w:color w:val="000000"/>
          <w:szCs w:val="22"/>
          <w:u w:val="single"/>
        </w:rPr>
        <w:t xml:space="preserve">a </w:t>
      </w:r>
      <w:r w:rsidRPr="00D4036B">
        <w:rPr>
          <w:rFonts w:eastAsia="Times New Roman"/>
          <w:b/>
          <w:bCs/>
          <w:color w:val="000000"/>
          <w:szCs w:val="22"/>
          <w:u w:val="single"/>
        </w:rPr>
        <w:t>planetary-scale transition</w:t>
      </w:r>
      <w:r w:rsidRPr="00D4036B">
        <w:rPr>
          <w:rFonts w:eastAsia="Times New Roman"/>
          <w:color w:val="000000"/>
          <w:szCs w:val="22"/>
          <w:u w:val="single"/>
        </w:rPr>
        <w:t xml:space="preserve"> could precipitate “</w:t>
      </w:r>
      <w:r w:rsidRPr="00D4036B">
        <w:rPr>
          <w:rFonts w:eastAsia="Times New Roman"/>
          <w:b/>
          <w:bCs/>
          <w:color w:val="000000"/>
          <w:szCs w:val="22"/>
          <w:u w:val="single"/>
        </w:rPr>
        <w:t>substantial losses</w:t>
      </w:r>
      <w:r w:rsidRPr="00D4036B">
        <w:rPr>
          <w:rFonts w:eastAsia="Times New Roman"/>
          <w:color w:val="000000"/>
          <w:szCs w:val="22"/>
          <w:u w:val="single"/>
        </w:rPr>
        <w:t xml:space="preserve"> of ecosystem services </w:t>
      </w:r>
      <w:r w:rsidRPr="00D4036B">
        <w:rPr>
          <w:rFonts w:eastAsia="Times New Roman"/>
          <w:b/>
          <w:bCs/>
          <w:color w:val="000000"/>
          <w:szCs w:val="22"/>
          <w:u w:val="single"/>
        </w:rPr>
        <w:t>required to sustain the human population</w:t>
      </w:r>
      <w:r w:rsidRPr="00D4036B">
        <w:rPr>
          <w:rFonts w:eastAsia="Times New Roman"/>
          <w:color w:val="000000"/>
          <w:szCs w:val="22"/>
          <w:u w:val="single"/>
        </w:rPr>
        <w:t>.”</w:t>
      </w:r>
      <w:r w:rsidRPr="00D4036B">
        <w:rPr>
          <w:rFonts w:eastAsia="Times New Roman"/>
          <w:color w:val="000000"/>
          <w:sz w:val="16"/>
          <w:szCs w:val="16"/>
        </w:rPr>
        <w:t xml:space="preserve"> An ecosystem service is any ecological process that benefits humanity, such as food production and crop pollination. If the global ecosystem were to cross a tipping point and substantial ecosystem services were lost, </w:t>
      </w:r>
      <w:r w:rsidRPr="00D4036B">
        <w:rPr>
          <w:rFonts w:eastAsia="Times New Roman"/>
          <w:color w:val="000000"/>
          <w:szCs w:val="22"/>
          <w:u w:val="single"/>
        </w:rPr>
        <w:t xml:space="preserve">the </w:t>
      </w:r>
      <w:r w:rsidRPr="00D4036B">
        <w:rPr>
          <w:rFonts w:eastAsia="Times New Roman"/>
          <w:color w:val="000000"/>
          <w:szCs w:val="22"/>
          <w:u w:val="single"/>
          <w:shd w:val="clear" w:color="auto" w:fill="00FF00"/>
        </w:rPr>
        <w:t>results could be</w:t>
      </w:r>
      <w:r w:rsidRPr="00D4036B">
        <w:rPr>
          <w:rFonts w:eastAsia="Times New Roman"/>
          <w:color w:val="000000"/>
          <w:szCs w:val="22"/>
          <w:u w:val="single"/>
        </w:rPr>
        <w:t xml:space="preserve"> “</w:t>
      </w:r>
      <w:r w:rsidRPr="00D4036B">
        <w:rPr>
          <w:rFonts w:eastAsia="Times New Roman"/>
          <w:b/>
          <w:bCs/>
          <w:color w:val="000000"/>
          <w:szCs w:val="22"/>
          <w:u w:val="single"/>
        </w:rPr>
        <w:t xml:space="preserve">widespread social </w:t>
      </w:r>
      <w:r w:rsidRPr="00D4036B">
        <w:rPr>
          <w:rFonts w:eastAsia="Times New Roman"/>
          <w:b/>
          <w:bCs/>
          <w:color w:val="000000"/>
          <w:szCs w:val="22"/>
          <w:u w:val="single"/>
          <w:shd w:val="clear" w:color="auto" w:fill="00FF00"/>
        </w:rPr>
        <w:t>unrest</w:t>
      </w:r>
      <w:r w:rsidRPr="00D4036B">
        <w:rPr>
          <w:rFonts w:eastAsia="Times New Roman"/>
          <w:color w:val="000000"/>
          <w:szCs w:val="22"/>
          <w:u w:val="single"/>
        </w:rPr>
        <w:t xml:space="preserve">, </w:t>
      </w:r>
      <w:r w:rsidRPr="00D4036B">
        <w:rPr>
          <w:rFonts w:eastAsia="Times New Roman"/>
          <w:b/>
          <w:bCs/>
          <w:color w:val="000000"/>
          <w:szCs w:val="22"/>
          <w:u w:val="single"/>
        </w:rPr>
        <w:t xml:space="preserve">economic </w:t>
      </w:r>
      <w:r w:rsidRPr="00D4036B">
        <w:rPr>
          <w:rFonts w:eastAsia="Times New Roman"/>
          <w:b/>
          <w:bCs/>
          <w:color w:val="000000"/>
          <w:szCs w:val="22"/>
          <w:u w:val="single"/>
          <w:shd w:val="clear" w:color="auto" w:fill="00FF00"/>
        </w:rPr>
        <w:t>instability</w:t>
      </w:r>
      <w:r w:rsidRPr="00D4036B">
        <w:rPr>
          <w:rFonts w:eastAsia="Times New Roman"/>
          <w:color w:val="000000"/>
          <w:szCs w:val="22"/>
          <w:u w:val="single"/>
        </w:rPr>
        <w:t xml:space="preserve">, and </w:t>
      </w:r>
      <w:r w:rsidRPr="00D4036B">
        <w:rPr>
          <w:rFonts w:eastAsia="Times New Roman"/>
          <w:b/>
          <w:bCs/>
          <w:color w:val="000000"/>
          <w:szCs w:val="22"/>
          <w:u w:val="single"/>
        </w:rPr>
        <w:t>loss of human life</w:t>
      </w:r>
      <w:r w:rsidRPr="00D4036B">
        <w:rPr>
          <w:rFonts w:eastAsia="Times New Roman"/>
          <w:color w:val="000000"/>
          <w:szCs w:val="22"/>
          <w:u w:val="single"/>
        </w:rPr>
        <w:t>.”</w:t>
      </w:r>
      <w:r w:rsidRPr="00D4036B">
        <w:rPr>
          <w:rFonts w:eastAsia="Times New Roman"/>
          <w:color w:val="000000"/>
          <w:sz w:val="16"/>
          <w:szCs w:val="16"/>
        </w:rPr>
        <w:t xml:space="preserve"> According to Missouri Botanical Garden ecologist Adam Smith, one of the paper’s co-authors, this could occur in a matter of decades—far more quickly than most of the expected consequences of climate change, yet equally destructive.</w:t>
      </w:r>
    </w:p>
    <w:p w14:paraId="488E4FCE"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b/>
          <w:bCs/>
          <w:color w:val="000000"/>
          <w:szCs w:val="22"/>
          <w:u w:val="single"/>
          <w:shd w:val="clear" w:color="auto" w:fill="00FF00"/>
        </w:rPr>
        <w:t>Biod</w:t>
      </w:r>
      <w:r w:rsidRPr="00D4036B">
        <w:rPr>
          <w:rFonts w:eastAsia="Times New Roman"/>
          <w:color w:val="000000"/>
          <w:szCs w:val="22"/>
          <w:u w:val="single"/>
        </w:rPr>
        <w:t xml:space="preserve">iversity loss is a </w:t>
      </w:r>
      <w:r w:rsidRPr="00D4036B">
        <w:rPr>
          <w:rFonts w:eastAsia="Times New Roman"/>
          <w:b/>
          <w:bCs/>
          <w:color w:val="000000"/>
          <w:szCs w:val="22"/>
          <w:u w:val="single"/>
          <w:shd w:val="clear" w:color="auto" w:fill="00FF00"/>
        </w:rPr>
        <w:t>“threat multiplier”</w:t>
      </w:r>
      <w:r w:rsidRPr="00D4036B">
        <w:rPr>
          <w:rFonts w:eastAsia="Times New Roman"/>
          <w:color w:val="000000"/>
          <w:szCs w:val="22"/>
          <w:u w:val="single"/>
        </w:rPr>
        <w:t xml:space="preserve"> that, by </w:t>
      </w:r>
      <w:r w:rsidRPr="00D4036B">
        <w:rPr>
          <w:rFonts w:eastAsia="Times New Roman"/>
          <w:color w:val="000000"/>
          <w:szCs w:val="22"/>
          <w:u w:val="single"/>
          <w:shd w:val="clear" w:color="auto" w:fill="00FF00"/>
        </w:rPr>
        <w:t>pushing societies to</w:t>
      </w:r>
      <w:r w:rsidRPr="00D4036B">
        <w:rPr>
          <w:rFonts w:eastAsia="Times New Roman"/>
          <w:color w:val="000000"/>
          <w:szCs w:val="22"/>
          <w:u w:val="single"/>
        </w:rPr>
        <w:t xml:space="preserve"> the brink of </w:t>
      </w:r>
      <w:r w:rsidRPr="00D4036B">
        <w:rPr>
          <w:rFonts w:eastAsia="Times New Roman"/>
          <w:color w:val="000000"/>
          <w:szCs w:val="22"/>
          <w:u w:val="single"/>
          <w:shd w:val="clear" w:color="auto" w:fill="00FF00"/>
        </w:rPr>
        <w:t xml:space="preserve">collapse, will </w:t>
      </w:r>
      <w:r w:rsidRPr="00D4036B">
        <w:rPr>
          <w:rFonts w:eastAsia="Times New Roman"/>
          <w:b/>
          <w:bCs/>
          <w:color w:val="000000"/>
          <w:szCs w:val="22"/>
          <w:u w:val="single"/>
          <w:shd w:val="clear" w:color="auto" w:fill="00FF00"/>
        </w:rPr>
        <w:t>exacerbate</w:t>
      </w:r>
      <w:r w:rsidRPr="00D4036B">
        <w:rPr>
          <w:rFonts w:eastAsia="Times New Roman"/>
          <w:b/>
          <w:bCs/>
          <w:color w:val="000000"/>
          <w:szCs w:val="22"/>
          <w:u w:val="single"/>
        </w:rPr>
        <w:t xml:space="preserve"> existing </w:t>
      </w:r>
      <w:r w:rsidRPr="00D4036B">
        <w:rPr>
          <w:rFonts w:eastAsia="Times New Roman"/>
          <w:b/>
          <w:bCs/>
          <w:color w:val="000000"/>
          <w:szCs w:val="22"/>
          <w:u w:val="single"/>
          <w:shd w:val="clear" w:color="auto" w:fill="00FF00"/>
        </w:rPr>
        <w:t>conflicts</w:t>
      </w:r>
      <w:r w:rsidRPr="00D4036B">
        <w:rPr>
          <w:rFonts w:eastAsia="Times New Roman"/>
          <w:color w:val="000000"/>
          <w:szCs w:val="22"/>
          <w:u w:val="single"/>
          <w:shd w:val="clear" w:color="auto" w:fill="00FF00"/>
        </w:rPr>
        <w:t xml:space="preserve"> and</w:t>
      </w:r>
      <w:r w:rsidRPr="00D4036B">
        <w:rPr>
          <w:rFonts w:eastAsia="Times New Roman"/>
          <w:color w:val="000000"/>
          <w:szCs w:val="22"/>
          <w:u w:val="single"/>
        </w:rPr>
        <w:t xml:space="preserve"> introduce entirely new struggles between state and non-state actors. Indeed, it could even </w:t>
      </w:r>
      <w:r w:rsidRPr="00D4036B">
        <w:rPr>
          <w:rFonts w:eastAsia="Times New Roman"/>
          <w:color w:val="000000"/>
          <w:szCs w:val="22"/>
          <w:u w:val="single"/>
          <w:shd w:val="clear" w:color="auto" w:fill="00FF00"/>
        </w:rPr>
        <w:t>fuel</w:t>
      </w:r>
      <w:r w:rsidRPr="00D4036B">
        <w:rPr>
          <w:rFonts w:eastAsia="Times New Roman"/>
          <w:color w:val="000000"/>
          <w:szCs w:val="22"/>
          <w:u w:val="single"/>
        </w:rPr>
        <w:t xml:space="preserve"> the rise of </w:t>
      </w:r>
      <w:r w:rsidRPr="00D4036B">
        <w:rPr>
          <w:rFonts w:eastAsia="Times New Roman"/>
          <w:b/>
          <w:bCs/>
          <w:color w:val="000000"/>
          <w:szCs w:val="22"/>
          <w:u w:val="single"/>
          <w:shd w:val="clear" w:color="auto" w:fill="00FF00"/>
        </w:rPr>
        <w:t>terrorism</w:t>
      </w:r>
      <w:r w:rsidRPr="00D4036B">
        <w:rPr>
          <w:rFonts w:eastAsia="Times New Roman"/>
          <w:color w:val="000000"/>
          <w:sz w:val="16"/>
          <w:szCs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16986190" w14:textId="77777777" w:rsidR="00572D58" w:rsidRPr="00D4036B" w:rsidRDefault="00572D58" w:rsidP="00572D58">
      <w:pPr>
        <w:spacing w:line="240" w:lineRule="auto"/>
        <w:rPr>
          <w:rFonts w:ascii="Times New Roman" w:eastAsia="Times New Roman" w:hAnsi="Times New Roman" w:cs="Times New Roman"/>
          <w:sz w:val="24"/>
        </w:rPr>
      </w:pPr>
      <w:r w:rsidRPr="00D4036B">
        <w:rPr>
          <w:rFonts w:eastAsia="Times New Roman"/>
          <w:color w:val="000000"/>
          <w:sz w:val="16"/>
          <w:szCs w:val="16"/>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D4036B">
        <w:rPr>
          <w:rFonts w:eastAsia="Times New Roman"/>
          <w:color w:val="000000"/>
          <w:sz w:val="16"/>
          <w:szCs w:val="16"/>
        </w:rPr>
        <w:t>aforementioned 2012</w:t>
      </w:r>
      <w:proofErr w:type="gramEnd"/>
      <w:r w:rsidRPr="00D4036B">
        <w:rPr>
          <w:rFonts w:eastAsia="Times New Roman"/>
          <w:color w:val="000000"/>
          <w:sz w:val="16"/>
          <w:szCs w:val="16"/>
        </w:rPr>
        <w:t xml:space="preserve"> Nature paper notes. Furthermore, the widespread decline of biological populations could plausibly initiate a dramatic transformation of the global ecosystem on an even faster timescale: perhaps a single human lifetime.</w:t>
      </w:r>
    </w:p>
    <w:p w14:paraId="6EE39A71" w14:textId="3F59E331" w:rsidR="00572D58" w:rsidRDefault="00572D58" w:rsidP="00572D58">
      <w:pPr>
        <w:spacing w:after="0" w:line="240" w:lineRule="auto"/>
        <w:rPr>
          <w:rFonts w:eastAsia="Times New Roman"/>
          <w:color w:val="000000"/>
          <w:sz w:val="16"/>
          <w:szCs w:val="16"/>
        </w:rPr>
      </w:pPr>
      <w:r w:rsidRPr="00D4036B">
        <w:rPr>
          <w:rFonts w:eastAsia="Times New Roman"/>
          <w:color w:val="000000"/>
          <w:sz w:val="16"/>
          <w:szCs w:val="16"/>
        </w:rPr>
        <w:t xml:space="preserve">The unavoidable conclusion is that </w:t>
      </w:r>
      <w:r w:rsidRPr="00D4036B">
        <w:rPr>
          <w:rFonts w:eastAsia="Times New Roman"/>
          <w:b/>
          <w:bCs/>
          <w:color w:val="000000"/>
          <w:szCs w:val="22"/>
          <w:u w:val="single"/>
        </w:rPr>
        <w:t>biod</w:t>
      </w:r>
      <w:r w:rsidRPr="00D4036B">
        <w:rPr>
          <w:rFonts w:eastAsia="Times New Roman"/>
          <w:color w:val="000000"/>
          <w:szCs w:val="22"/>
          <w:u w:val="single"/>
        </w:rPr>
        <w:t xml:space="preserve">iversity loss constitutes </w:t>
      </w:r>
      <w:r w:rsidRPr="00D4036B">
        <w:rPr>
          <w:rFonts w:eastAsia="Times New Roman"/>
          <w:color w:val="000000"/>
          <w:szCs w:val="22"/>
          <w:u w:val="single"/>
          <w:shd w:val="clear" w:color="auto" w:fill="00FF00"/>
        </w:rPr>
        <w:t xml:space="preserve">an </w:t>
      </w:r>
      <w:r w:rsidRPr="00D4036B">
        <w:rPr>
          <w:rFonts w:eastAsia="Times New Roman"/>
          <w:b/>
          <w:bCs/>
          <w:color w:val="000000"/>
          <w:szCs w:val="22"/>
          <w:u w:val="single"/>
          <w:shd w:val="clear" w:color="auto" w:fill="00FF00"/>
        </w:rPr>
        <w:t xml:space="preserve">existential </w:t>
      </w:r>
      <w:proofErr w:type="gramStart"/>
      <w:r w:rsidRPr="00D4036B">
        <w:rPr>
          <w:rFonts w:eastAsia="Times New Roman"/>
          <w:b/>
          <w:bCs/>
          <w:color w:val="000000"/>
          <w:szCs w:val="22"/>
          <w:u w:val="single"/>
          <w:shd w:val="clear" w:color="auto" w:fill="00FF00"/>
        </w:rPr>
        <w:t>threat</w:t>
      </w:r>
      <w:r w:rsidRPr="00D4036B">
        <w:rPr>
          <w:rFonts w:eastAsia="Times New Roman"/>
          <w:color w:val="000000"/>
          <w:sz w:val="16"/>
          <w:szCs w:val="16"/>
        </w:rPr>
        <w:t xml:space="preserve"> in its own right</w:t>
      </w:r>
      <w:proofErr w:type="gramEnd"/>
      <w:r w:rsidRPr="00D4036B">
        <w:rPr>
          <w:rFonts w:eastAsia="Times New Roman"/>
          <w:color w:val="000000"/>
          <w:sz w:val="16"/>
          <w:szCs w:val="16"/>
        </w:rPr>
        <w:t xml:space="preserve">. As such, </w:t>
      </w:r>
      <w:r w:rsidRPr="00D4036B">
        <w:rPr>
          <w:rFonts w:eastAsia="Times New Roman"/>
          <w:color w:val="000000"/>
          <w:szCs w:val="22"/>
          <w:u w:val="single"/>
        </w:rPr>
        <w:t xml:space="preserve">it ought to be considered </w:t>
      </w:r>
      <w:r w:rsidRPr="00D4036B">
        <w:rPr>
          <w:rFonts w:eastAsia="Times New Roman"/>
          <w:b/>
          <w:bCs/>
          <w:color w:val="000000"/>
          <w:szCs w:val="22"/>
          <w:u w:val="single"/>
        </w:rPr>
        <w:t>along</w:t>
      </w:r>
      <w:r w:rsidRPr="00D4036B">
        <w:rPr>
          <w:rFonts w:eastAsia="Times New Roman"/>
          <w:color w:val="000000"/>
          <w:szCs w:val="22"/>
          <w:u w:val="single"/>
        </w:rPr>
        <w:t>side</w:t>
      </w:r>
      <w:r w:rsidRPr="00D4036B">
        <w:rPr>
          <w:rFonts w:eastAsia="Times New Roman"/>
          <w:color w:val="000000"/>
          <w:sz w:val="16"/>
          <w:szCs w:val="16"/>
        </w:rPr>
        <w:t xml:space="preserve"> </w:t>
      </w:r>
      <w:r w:rsidRPr="00D4036B">
        <w:rPr>
          <w:rFonts w:eastAsia="Times New Roman"/>
          <w:b/>
          <w:bCs/>
          <w:color w:val="000000"/>
          <w:szCs w:val="22"/>
          <w:u w:val="single"/>
        </w:rPr>
        <w:t>climate change</w:t>
      </w:r>
      <w:r w:rsidRPr="00D4036B">
        <w:rPr>
          <w:rFonts w:eastAsia="Times New Roman"/>
          <w:color w:val="000000"/>
          <w:sz w:val="16"/>
          <w:szCs w:val="16"/>
        </w:rPr>
        <w:t xml:space="preserve"> and nuclear weapons</w:t>
      </w:r>
      <w:r w:rsidRPr="00D4036B">
        <w:rPr>
          <w:rFonts w:eastAsia="Times New Roman"/>
          <w:color w:val="000000"/>
          <w:szCs w:val="22"/>
          <w:u w:val="single"/>
        </w:rPr>
        <w:t xml:space="preserve"> as one of the </w:t>
      </w:r>
      <w:r w:rsidRPr="00D4036B">
        <w:rPr>
          <w:rFonts w:eastAsia="Times New Roman"/>
          <w:b/>
          <w:bCs/>
          <w:color w:val="000000"/>
          <w:szCs w:val="22"/>
          <w:u w:val="single"/>
        </w:rPr>
        <w:t xml:space="preserve">most </w:t>
      </w:r>
      <w:r w:rsidRPr="00D4036B">
        <w:rPr>
          <w:rFonts w:eastAsia="Times New Roman"/>
          <w:b/>
          <w:bCs/>
          <w:color w:val="000000"/>
          <w:szCs w:val="22"/>
          <w:u w:val="single"/>
          <w:shd w:val="clear" w:color="auto" w:fill="00FF00"/>
        </w:rPr>
        <w:t>significant</w:t>
      </w:r>
      <w:r w:rsidRPr="00D4036B">
        <w:rPr>
          <w:rFonts w:eastAsia="Times New Roman"/>
          <w:b/>
          <w:bCs/>
          <w:color w:val="000000"/>
          <w:szCs w:val="22"/>
          <w:u w:val="single"/>
        </w:rPr>
        <w:t xml:space="preserve"> contemporary </w:t>
      </w:r>
      <w:r w:rsidRPr="00D4036B">
        <w:rPr>
          <w:rFonts w:eastAsia="Times New Roman"/>
          <w:b/>
          <w:bCs/>
          <w:color w:val="000000"/>
          <w:szCs w:val="22"/>
          <w:u w:val="single"/>
          <w:shd w:val="clear" w:color="auto" w:fill="00FF00"/>
        </w:rPr>
        <w:t>risks</w:t>
      </w:r>
      <w:r w:rsidRPr="00D4036B">
        <w:rPr>
          <w:rFonts w:eastAsia="Times New Roman"/>
          <w:color w:val="000000"/>
          <w:szCs w:val="22"/>
          <w:u w:val="single"/>
          <w:shd w:val="clear" w:color="auto" w:fill="00FF00"/>
        </w:rPr>
        <w:t xml:space="preserve"> to </w:t>
      </w:r>
      <w:r w:rsidRPr="00D4036B">
        <w:rPr>
          <w:rFonts w:eastAsia="Times New Roman"/>
          <w:b/>
          <w:bCs/>
          <w:color w:val="000000"/>
          <w:szCs w:val="22"/>
          <w:u w:val="single"/>
        </w:rPr>
        <w:t xml:space="preserve">human prosperity and </w:t>
      </w:r>
      <w:r w:rsidRPr="00D4036B">
        <w:rPr>
          <w:rFonts w:eastAsia="Times New Roman"/>
          <w:b/>
          <w:bCs/>
          <w:color w:val="000000"/>
          <w:szCs w:val="22"/>
          <w:u w:val="single"/>
          <w:shd w:val="clear" w:color="auto" w:fill="00FF00"/>
        </w:rPr>
        <w:t>survival</w:t>
      </w:r>
      <w:r w:rsidRPr="00D4036B">
        <w:rPr>
          <w:rFonts w:eastAsia="Times New Roman"/>
          <w:color w:val="000000"/>
          <w:sz w:val="16"/>
          <w:szCs w:val="16"/>
        </w:rPr>
        <w:t>.</w:t>
      </w:r>
    </w:p>
    <w:p w14:paraId="766D9DB3" w14:textId="07553C2A" w:rsidR="00572D58" w:rsidRDefault="00572D58" w:rsidP="00572D58">
      <w:pPr>
        <w:pStyle w:val="Heading1"/>
      </w:pPr>
      <w:r>
        <w:t>3</w:t>
      </w:r>
      <w:r w:rsidRPr="00572D58">
        <w:rPr>
          <w:vertAlign w:val="superscript"/>
        </w:rPr>
        <w:t>rd</w:t>
      </w:r>
      <w:r>
        <w:t xml:space="preserve"> off </w:t>
      </w:r>
    </w:p>
    <w:p w14:paraId="4CF4D379" w14:textId="77777777" w:rsidR="00572D58" w:rsidRPr="0036256C" w:rsidRDefault="00572D58" w:rsidP="00572D58">
      <w:pPr>
        <w:pStyle w:val="Heading4"/>
        <w:rPr>
          <w:rFonts w:asciiTheme="minorHAnsi" w:hAnsiTheme="minorHAnsi" w:cstheme="minorHAnsi"/>
        </w:rPr>
      </w:pPr>
      <w:r w:rsidRPr="0036256C">
        <w:rPr>
          <w:rFonts w:asciiTheme="minorHAnsi" w:hAnsiTheme="minorHAnsi" w:cstheme="minorHAnsi"/>
        </w:rPr>
        <w:t>Interp: Debaters must disclose round reports on the 202</w:t>
      </w:r>
      <w:r>
        <w:rPr>
          <w:rFonts w:asciiTheme="minorHAnsi" w:hAnsiTheme="minorHAnsi" w:cstheme="minorHAnsi"/>
        </w:rPr>
        <w:t>1</w:t>
      </w:r>
      <w:r w:rsidRPr="0036256C">
        <w:rPr>
          <w:rFonts w:asciiTheme="minorHAnsi" w:hAnsiTheme="minorHAnsi" w:cstheme="minorHAnsi"/>
        </w:rPr>
        <w:t>-202</w:t>
      </w:r>
      <w:r>
        <w:rPr>
          <w:rFonts w:asciiTheme="minorHAnsi" w:hAnsiTheme="minorHAnsi" w:cstheme="minorHAnsi"/>
        </w:rPr>
        <w:t>2</w:t>
      </w:r>
      <w:r w:rsidRPr="0036256C">
        <w:rPr>
          <w:rFonts w:asciiTheme="minorHAnsi" w:hAnsiTheme="minorHAnsi" w:cstheme="minorHAnsi"/>
        </w:rPr>
        <w:t xml:space="preserve"> NDCA LD wiki for every round they have debated this season. Round reports disclose which positions (AC, NC, K, T, Theory, etc.) were read/gone for in every speech.</w:t>
      </w:r>
    </w:p>
    <w:p w14:paraId="6761B154" w14:textId="77777777" w:rsidR="00572D58" w:rsidRPr="00DE2EA8" w:rsidRDefault="00572D58" w:rsidP="00572D58">
      <w:pPr>
        <w:pStyle w:val="Heading4"/>
        <w:rPr>
          <w:rFonts w:asciiTheme="minorHAnsi" w:hAnsiTheme="minorHAnsi" w:cstheme="minorHAnsi"/>
        </w:rPr>
      </w:pPr>
      <w:r w:rsidRPr="0036256C">
        <w:rPr>
          <w:rFonts w:asciiTheme="minorHAnsi" w:hAnsiTheme="minorHAnsi" w:cstheme="minorHAnsi"/>
        </w:rPr>
        <w:t>Violation: screenshot in the doc – they have none</w:t>
      </w:r>
      <w:r>
        <w:rPr>
          <w:rFonts w:asciiTheme="minorHAnsi" w:hAnsiTheme="minorHAnsi" w:cstheme="minorHAnsi"/>
        </w:rPr>
        <w:t>, they didn’t even create a page</w:t>
      </w:r>
    </w:p>
    <w:p w14:paraId="29DCE4B2" w14:textId="77777777" w:rsidR="00572D58" w:rsidRPr="0036256C" w:rsidRDefault="00572D58" w:rsidP="00572D58">
      <w:pPr>
        <w:pStyle w:val="Heading4"/>
        <w:rPr>
          <w:rFonts w:asciiTheme="minorHAnsi" w:hAnsiTheme="minorHAnsi" w:cstheme="minorHAnsi"/>
        </w:rPr>
      </w:pPr>
      <w:r w:rsidRPr="0036256C">
        <w:rPr>
          <w:rFonts w:asciiTheme="minorHAnsi" w:hAnsiTheme="minorHAnsi" w:cstheme="minorHAnsi"/>
        </w:rPr>
        <w:t>Standards:</w:t>
      </w:r>
    </w:p>
    <w:p w14:paraId="1A3E39D6" w14:textId="77777777" w:rsidR="00572D58" w:rsidRPr="0036256C" w:rsidRDefault="00572D58" w:rsidP="00572D58">
      <w:pPr>
        <w:pStyle w:val="Heading4"/>
        <w:rPr>
          <w:rFonts w:asciiTheme="minorHAnsi" w:hAnsiTheme="minorHAnsi" w:cstheme="minorHAnsi"/>
        </w:rPr>
      </w:pPr>
      <w:r w:rsidRPr="0036256C">
        <w:rPr>
          <w:rFonts w:asciiTheme="minorHAnsi" w:hAnsiTheme="minorHAnsi" w:cstheme="minorHAnsi"/>
        </w:rPr>
        <w:t xml:space="preserve">1] Level Playing Field – big schools can go around and collect </w:t>
      </w:r>
      <w:proofErr w:type="gramStart"/>
      <w:r w:rsidRPr="0036256C">
        <w:rPr>
          <w:rFonts w:asciiTheme="minorHAnsi" w:hAnsiTheme="minorHAnsi" w:cstheme="minorHAnsi"/>
        </w:rPr>
        <w:t>flows</w:t>
      </w:r>
      <w:proofErr w:type="gramEnd"/>
      <w:r w:rsidRPr="0036256C">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603D90EB" w14:textId="77777777" w:rsidR="00572D58" w:rsidRPr="0036256C" w:rsidRDefault="00572D58" w:rsidP="00572D58">
      <w:pPr>
        <w:pStyle w:val="Heading4"/>
        <w:rPr>
          <w:rFonts w:asciiTheme="minorHAnsi" w:hAnsiTheme="minorHAnsi" w:cstheme="minorHAnsi"/>
        </w:rPr>
      </w:pPr>
      <w:r w:rsidRPr="0036256C">
        <w:rPr>
          <w:rFonts w:asciiTheme="minorHAnsi" w:eastAsiaTheme="minorHAnsi" w:hAnsiTheme="minorHAnsi" w:cstheme="minorHAnsi"/>
        </w:rPr>
        <w:t>2]</w:t>
      </w:r>
      <w:r w:rsidRPr="0036256C">
        <w:rPr>
          <w:rFonts w:asciiTheme="minorHAnsi" w:eastAsiaTheme="minorHAnsi" w:hAnsiTheme="minorHAnsi" w:cstheme="minorHAnsi"/>
          <w:sz w:val="22"/>
        </w:rPr>
        <w:t xml:space="preserve"> </w:t>
      </w:r>
      <w:r w:rsidRPr="0036256C">
        <w:rPr>
          <w:rFonts w:asciiTheme="minorHAnsi" w:hAnsiTheme="minorHAnsi" w:cstheme="minorHAnsi"/>
        </w:rPr>
        <w:t>Strategy Education – round reports help novices understand the context in which positions are read by good debaters and help with brainstorming potential</w:t>
      </w:r>
      <w:r>
        <w:rPr>
          <w:rFonts w:asciiTheme="minorHAnsi" w:hAnsiTheme="minorHAnsi" w:cstheme="minorHAnsi"/>
        </w:rPr>
        <w:t xml:space="preserve"> args</w:t>
      </w:r>
      <w:r w:rsidRPr="0036256C">
        <w:rPr>
          <w:rFonts w:asciiTheme="minorHAnsi" w:hAnsiTheme="minorHAnsi" w:cstheme="minorHAnsi"/>
        </w:rPr>
        <w:t>– helps compensate for kids who can't afford coaches to prep out affs.</w:t>
      </w:r>
    </w:p>
    <w:p w14:paraId="34ED80D5" w14:textId="77777777" w:rsidR="00572D58" w:rsidRPr="0036256C" w:rsidRDefault="00572D58" w:rsidP="00572D58">
      <w:pPr>
        <w:pStyle w:val="Heading4"/>
        <w:rPr>
          <w:rFonts w:asciiTheme="minorHAnsi" w:hAnsiTheme="minorHAnsi" w:cstheme="minorHAnsi"/>
        </w:rPr>
      </w:pPr>
      <w:r w:rsidRPr="0036256C">
        <w:rPr>
          <w:rFonts w:asciiTheme="minorHAnsi" w:hAnsiTheme="minorHAnsi" w:cstheme="minorHAnsi"/>
        </w:rPr>
        <w:t>3] Pre-round prep –</w:t>
      </w:r>
      <w:r>
        <w:rPr>
          <w:rFonts w:asciiTheme="minorHAnsi" w:hAnsiTheme="minorHAnsi" w:cstheme="minorHAnsi"/>
        </w:rPr>
        <w:t xml:space="preserve"> NC’s </w:t>
      </w:r>
      <w:r w:rsidRPr="0036256C">
        <w:rPr>
          <w:rFonts w:asciiTheme="minorHAnsi" w:hAnsiTheme="minorHAnsi" w:cstheme="minorHAnsi"/>
        </w:rPr>
        <w:t xml:space="preserve">gives especially give an idea of what type of debater someone is – they could go for </w:t>
      </w:r>
      <w:r>
        <w:rPr>
          <w:rFonts w:asciiTheme="minorHAnsi" w:hAnsiTheme="minorHAnsi" w:cstheme="minorHAnsi"/>
        </w:rPr>
        <w:t xml:space="preserve">NC </w:t>
      </w:r>
      <w:r w:rsidRPr="0036256C">
        <w:rPr>
          <w:rFonts w:asciiTheme="minorHAnsi" w:hAnsiTheme="minorHAnsi" w:cstheme="minorHAnsi"/>
        </w:rPr>
        <w:t>theory every round– otherwise I enter every round unknowing whereas you have an idea of what you want to go for from the start – key to good clash</w:t>
      </w:r>
    </w:p>
    <w:p w14:paraId="16742FB7" w14:textId="77777777" w:rsidR="00572D58" w:rsidRDefault="00572D58" w:rsidP="00572D58">
      <w:pPr>
        <w:pStyle w:val="Heading4"/>
        <w:rPr>
          <w:rFonts w:asciiTheme="minorHAnsi" w:hAnsiTheme="minorHAnsi" w:cstheme="minorHAnsi"/>
        </w:rPr>
      </w:pPr>
      <w:r>
        <w:rPr>
          <w:rFonts w:asciiTheme="minorHAnsi" w:hAnsiTheme="minorHAnsi" w:cstheme="minorHAnsi"/>
        </w:rPr>
        <w:t>Votes</w:t>
      </w:r>
    </w:p>
    <w:p w14:paraId="02574C23" w14:textId="77777777" w:rsidR="00572D58" w:rsidRDefault="00572D58" w:rsidP="00572D58">
      <w:pPr>
        <w:pStyle w:val="Heading4"/>
        <w:rPr>
          <w:rFonts w:asciiTheme="minorHAnsi" w:hAnsiTheme="minorHAnsi" w:cstheme="minorHAnsi"/>
        </w:rPr>
      </w:pPr>
      <w:r>
        <w:rPr>
          <w:rFonts w:asciiTheme="minorHAnsi" w:hAnsiTheme="minorHAnsi" w:cstheme="minorHAnsi"/>
        </w:rPr>
        <w:t>Fairness is a voter cuz it skews the debate</w:t>
      </w:r>
    </w:p>
    <w:p w14:paraId="6A108738"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[1] DTD on disclosure – </w:t>
      </w:r>
    </w:p>
    <w:p w14:paraId="17206B81"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a) disclosure cannot be </w:t>
      </w:r>
      <w:proofErr w:type="gramStart"/>
      <w:r w:rsidRPr="0036256C">
        <w:rPr>
          <w:rFonts w:asciiTheme="minorHAnsi" w:hAnsiTheme="minorHAnsi" w:cstheme="minorHAnsi"/>
        </w:rPr>
        <w:t>drop</w:t>
      </w:r>
      <w:proofErr w:type="gramEnd"/>
      <w:r w:rsidRPr="0036256C">
        <w:rPr>
          <w:rFonts w:asciiTheme="minorHAnsi" w:hAnsiTheme="minorHAnsi" w:cstheme="minorHAnsi"/>
        </w:rPr>
        <w:t xml:space="preserve"> the argument because it would just drop you because you’re the norm </w:t>
      </w:r>
    </w:p>
    <w:p w14:paraId="51C8FD84" w14:textId="77777777" w:rsidR="00572D58" w:rsidRPr="0036256C" w:rsidRDefault="00572D58" w:rsidP="00572D58">
      <w:pPr>
        <w:pStyle w:val="Heading4"/>
        <w:rPr>
          <w:rFonts w:asciiTheme="minorHAnsi" w:hAnsiTheme="minorHAnsi" w:cstheme="minorHAnsi"/>
        </w:rPr>
      </w:pPr>
      <w:r w:rsidRPr="0036256C">
        <w:rPr>
          <w:rFonts w:asciiTheme="minorHAnsi" w:hAnsiTheme="minorHAnsi" w:cstheme="minorHAnsi"/>
        </w:rPr>
        <w:t>b) deterrence</w:t>
      </w:r>
      <w:r>
        <w:rPr>
          <w:rFonts w:asciiTheme="minorHAnsi" w:hAnsiTheme="minorHAnsi" w:cstheme="minorHAnsi"/>
        </w:rPr>
        <w:t>, also dropping them is key now because it’s the beginning of the season which is key to norms creation</w:t>
      </w:r>
    </w:p>
    <w:p w14:paraId="26B2A000"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w:t>
      </w:r>
      <w:r>
        <w:rPr>
          <w:rFonts w:asciiTheme="minorHAnsi" w:hAnsiTheme="minorHAnsi" w:cstheme="minorHAnsi"/>
        </w:rPr>
        <w:t>2</w:t>
      </w:r>
      <w:r w:rsidRPr="0036256C">
        <w:rPr>
          <w:rFonts w:asciiTheme="minorHAnsi" w:hAnsiTheme="minorHAnsi" w:cstheme="minorHAnsi"/>
        </w:rPr>
        <w:t xml:space="preserve">] No RVI on </w:t>
      </w:r>
      <w:r>
        <w:rPr>
          <w:rFonts w:asciiTheme="minorHAnsi" w:hAnsiTheme="minorHAnsi" w:cstheme="minorHAnsi"/>
        </w:rPr>
        <w:t xml:space="preserve">disclosure – </w:t>
      </w:r>
    </w:p>
    <w:p w14:paraId="2DB0DAD2" w14:textId="77777777" w:rsidR="00572D58" w:rsidRDefault="00572D58" w:rsidP="00572D58">
      <w:pPr>
        <w:pStyle w:val="Heading4"/>
        <w:rPr>
          <w:rFonts w:asciiTheme="minorHAnsi" w:hAnsiTheme="minorHAnsi" w:cstheme="minorHAnsi"/>
        </w:rPr>
      </w:pPr>
      <w:r>
        <w:rPr>
          <w:rFonts w:asciiTheme="minorHAnsi" w:hAnsiTheme="minorHAnsi" w:cstheme="minorHAnsi"/>
        </w:rPr>
        <w:t xml:space="preserve">a) prevents people from checking back for bad disclosure – means we never get better wikis because they’re afraid to lose off the RVI </w:t>
      </w:r>
    </w:p>
    <w:p w14:paraId="74C77451" w14:textId="77777777" w:rsidR="00572D58" w:rsidRPr="0036256C" w:rsidRDefault="00572D58" w:rsidP="00572D58">
      <w:pPr>
        <w:pStyle w:val="Heading4"/>
        <w:rPr>
          <w:rFonts w:asciiTheme="minorHAnsi" w:hAnsiTheme="minorHAnsi" w:cstheme="minorHAnsi"/>
        </w:rPr>
      </w:pPr>
      <w:r>
        <w:rPr>
          <w:rFonts w:asciiTheme="minorHAnsi" w:hAnsiTheme="minorHAnsi" w:cstheme="minorHAnsi"/>
        </w:rPr>
        <w:t xml:space="preserve">b) they know that people will read disclosure on </w:t>
      </w:r>
      <w:proofErr w:type="gramStart"/>
      <w:r>
        <w:rPr>
          <w:rFonts w:asciiTheme="minorHAnsi" w:hAnsiTheme="minorHAnsi" w:cstheme="minorHAnsi"/>
        </w:rPr>
        <w:t>them</w:t>
      </w:r>
      <w:proofErr w:type="gramEnd"/>
      <w:r>
        <w:rPr>
          <w:rFonts w:asciiTheme="minorHAnsi" w:hAnsiTheme="minorHAnsi" w:cstheme="minorHAnsi"/>
        </w:rPr>
        <w:t xml:space="preserve"> so they prep a counterinterp just to win off the RVI – leads to infinitely abusive norms </w:t>
      </w:r>
    </w:p>
    <w:p w14:paraId="22C632F3"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[4] CI – </w:t>
      </w:r>
    </w:p>
    <w:p w14:paraId="289D60EE"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1] reasonability is arbitrary – impossible to know what is reasonable until you establish a brightline </w:t>
      </w:r>
    </w:p>
    <w:p w14:paraId="389C5D55"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2] bites judge intervention cuz they </w:t>
      </w:r>
      <w:proofErr w:type="gramStart"/>
      <w:r w:rsidRPr="0036256C">
        <w:rPr>
          <w:rFonts w:asciiTheme="minorHAnsi" w:hAnsiTheme="minorHAnsi" w:cstheme="minorHAnsi"/>
        </w:rPr>
        <w:t>have to</w:t>
      </w:r>
      <w:proofErr w:type="gramEnd"/>
      <w:r w:rsidRPr="0036256C">
        <w:rPr>
          <w:rFonts w:asciiTheme="minorHAnsi" w:hAnsiTheme="minorHAnsi" w:cstheme="minorHAnsi"/>
        </w:rPr>
        <w:t xml:space="preserve"> gut check what they think is good </w:t>
      </w:r>
    </w:p>
    <w:p w14:paraId="61B55BAC" w14:textId="77777777"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3] reasonability collapses cuz u use offense defense to evaluate offense under the BL </w:t>
      </w:r>
    </w:p>
    <w:p w14:paraId="058AAE81" w14:textId="06E514D3" w:rsidR="00572D58" w:rsidRDefault="00572D58" w:rsidP="00572D58">
      <w:pPr>
        <w:pStyle w:val="Heading4"/>
        <w:rPr>
          <w:rFonts w:asciiTheme="minorHAnsi" w:hAnsiTheme="minorHAnsi" w:cstheme="minorHAnsi"/>
        </w:rPr>
      </w:pPr>
      <w:r w:rsidRPr="0036256C">
        <w:rPr>
          <w:rFonts w:asciiTheme="minorHAnsi" w:hAnsiTheme="minorHAnsi" w:cstheme="minorHAnsi"/>
        </w:rPr>
        <w:t xml:space="preserve">4] norms – you can sidestep norms by selectively choosing a different brightline you meet every round. </w:t>
      </w:r>
    </w:p>
    <w:p w14:paraId="09D9DFEA" w14:textId="066FC726" w:rsidR="00572D58" w:rsidRDefault="00572D58" w:rsidP="00572D58"/>
    <w:p w14:paraId="06F03268" w14:textId="6E71F457" w:rsidR="00572D58" w:rsidRDefault="00572D58" w:rsidP="00572D58">
      <w:r>
        <w:t xml:space="preserve">No 1AR theory – </w:t>
      </w:r>
    </w:p>
    <w:p w14:paraId="24B79169" w14:textId="77777777" w:rsidR="00572D58" w:rsidRDefault="00572D58" w:rsidP="00572D58"/>
    <w:p w14:paraId="0294206C" w14:textId="1FC89E69" w:rsidR="00572D58" w:rsidRPr="00572D58" w:rsidRDefault="00572D58" w:rsidP="00572D58">
      <w:pPr>
        <w:pStyle w:val="Heading1"/>
      </w:pPr>
      <w:r>
        <w:t>Case</w:t>
      </w:r>
    </w:p>
    <w:p w14:paraId="76FE02BA" w14:textId="77777777" w:rsidR="00572D58" w:rsidRPr="00572D58" w:rsidRDefault="00572D58" w:rsidP="00572D58"/>
    <w:sectPr w:rsidR="00572D58" w:rsidRPr="00572D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2D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D5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3DE59A"/>
  <w14:defaultImageDpi w14:val="300"/>
  <w15:docId w15:val="{49FD4920-F971-854B-8AD3-AFDD1E84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2D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72D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2D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2D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72D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2D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D58"/>
  </w:style>
  <w:style w:type="character" w:customStyle="1" w:styleId="Heading1Char">
    <w:name w:val="Heading 1 Char"/>
    <w:aliases w:val="Pocket Char"/>
    <w:basedOn w:val="DefaultParagraphFont"/>
    <w:link w:val="Heading1"/>
    <w:uiPriority w:val="9"/>
    <w:rsid w:val="00572D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2D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2D5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72D5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72D58"/>
    <w:rPr>
      <w:b/>
      <w:sz w:val="26"/>
      <w:u w:val="none"/>
    </w:rPr>
  </w:style>
  <w:style w:type="character" w:customStyle="1" w:styleId="StyleUnderline">
    <w:name w:val="Style Underline"/>
    <w:aliases w:val="Underline"/>
    <w:basedOn w:val="DefaultParagraphFont"/>
    <w:uiPriority w:val="1"/>
    <w:qFormat/>
    <w:rsid w:val="00572D58"/>
    <w:rPr>
      <w:b w:val="0"/>
      <w:sz w:val="22"/>
      <w:u w:val="single"/>
    </w:rPr>
  </w:style>
  <w:style w:type="character" w:styleId="Emphasis">
    <w:name w:val="Emphasis"/>
    <w:basedOn w:val="DefaultParagraphFont"/>
    <w:uiPriority w:val="20"/>
    <w:qFormat/>
    <w:rsid w:val="00572D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72D58"/>
    <w:rPr>
      <w:color w:val="auto"/>
      <w:u w:val="none"/>
    </w:rPr>
  </w:style>
  <w:style w:type="character" w:styleId="Hyperlink">
    <w:name w:val="Hyperlink"/>
    <w:basedOn w:val="DefaultParagraphFont"/>
    <w:uiPriority w:val="99"/>
    <w:semiHidden/>
    <w:unhideWhenUsed/>
    <w:rsid w:val="00572D58"/>
    <w:rPr>
      <w:color w:val="auto"/>
      <w:u w:val="none"/>
    </w:rPr>
  </w:style>
  <w:style w:type="paragraph" w:styleId="DocumentMap">
    <w:name w:val="Document Map"/>
    <w:basedOn w:val="Normal"/>
    <w:link w:val="DocumentMapChar"/>
    <w:uiPriority w:val="99"/>
    <w:semiHidden/>
    <w:unhideWhenUsed/>
    <w:rsid w:val="00572D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2D5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bulletin.org/2016/04/biodiversity-loss-an-existential-risk-comparable-to-climate-chan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matters.com/p/how-overfishing-affects-biodiversity" TargetMode="External"/><Relationship Id="rId5" Type="http://schemas.openxmlformats.org/officeDocument/2006/relationships/numbering" Target="numbering.xml"/><Relationship Id="rId10" Type="http://schemas.openxmlformats.org/officeDocument/2006/relationships/hyperlink" Target="https://www.ip-watch.org/2018/09/21/follow-pharmaceutical-innovations-eligible-patent-protection/" TargetMode="External"/><Relationship Id="rId4" Type="http://schemas.openxmlformats.org/officeDocument/2006/relationships/customXml" Target="../customXml/item4.xml"/><Relationship Id="rId9" Type="http://schemas.openxmlformats.org/officeDocument/2006/relationships/hyperlink" Target="https://www.maritime-executive.com/editorials/wto-inches-towards-a-deal-to-end-harmful-fishing-subsidi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3719</Words>
  <Characters>21204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2021-10-02T19:08:00Z</dcterms:created>
  <dcterms:modified xsi:type="dcterms:W3CDTF">2021-10-02T19:11:00Z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