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3AEEA" w14:textId="77777777" w:rsidR="005036F3" w:rsidRDefault="005036F3" w:rsidP="002675CD">
      <w:pPr>
        <w:pStyle w:val="Heading2"/>
        <w:rPr>
          <w:rFonts w:ascii="Segoe UI" w:hAnsi="Segoe UI" w:cs="Segoe UI"/>
          <w:sz w:val="18"/>
          <w:szCs w:val="18"/>
        </w:rPr>
      </w:pPr>
      <w:r>
        <w:rPr>
          <w:rStyle w:val="normaltextrun"/>
          <w:b w:val="0"/>
          <w:bCs w:val="0"/>
          <w:u w:val="single"/>
        </w:rPr>
        <w:t>PIC – Truckers</w:t>
      </w:r>
      <w:r>
        <w:rPr>
          <w:rStyle w:val="eop"/>
        </w:rPr>
        <w:t> </w:t>
      </w:r>
    </w:p>
    <w:p w14:paraId="57FA1C33" w14:textId="77777777" w:rsidR="005036F3" w:rsidRDefault="005036F3" w:rsidP="002675CD">
      <w:pPr>
        <w:pStyle w:val="Heading4"/>
        <w:rPr>
          <w:rFonts w:ascii="Segoe UI" w:hAnsi="Segoe UI" w:cs="Segoe UI"/>
          <w:sz w:val="18"/>
          <w:szCs w:val="18"/>
        </w:rPr>
      </w:pPr>
      <w:r>
        <w:rPr>
          <w:rStyle w:val="normaltextrun"/>
          <w:b w:val="0"/>
          <w:bCs w:val="0"/>
          <w:sz w:val="36"/>
          <w:szCs w:val="36"/>
          <w:u w:val="single"/>
        </w:rPr>
        <w:t>CP Text: A just government ought to recognize the unconditional right of workers to strike, except in the instance of truck drivers. </w:t>
      </w:r>
      <w:r>
        <w:rPr>
          <w:rStyle w:val="eop"/>
          <w:sz w:val="36"/>
          <w:szCs w:val="36"/>
        </w:rPr>
        <w:t> </w:t>
      </w:r>
    </w:p>
    <w:p w14:paraId="3118BE86"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36"/>
          <w:szCs w:val="36"/>
        </w:rPr>
        <w:t>[1] It’s competitive – </w:t>
      </w:r>
      <w:r>
        <w:rPr>
          <w:rStyle w:val="eop"/>
          <w:sz w:val="36"/>
          <w:szCs w:val="36"/>
        </w:rPr>
        <w:t> </w:t>
      </w:r>
    </w:p>
    <w:p w14:paraId="1D51E709"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Oxford Dictionary 21’</w:t>
      </w:r>
      <w:r>
        <w:rPr>
          <w:rStyle w:val="eop"/>
          <w:sz w:val="32"/>
          <w:szCs w:val="32"/>
        </w:rPr>
        <w:t> </w:t>
      </w:r>
    </w:p>
    <w:p w14:paraId="6A18FB44"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hyperlink r:id="rId9" w:tgtFrame="_blank" w:history="1">
        <w:r>
          <w:rPr>
            <w:rStyle w:val="normaltextrun"/>
            <w:rFonts w:eastAsiaTheme="majorEastAsia"/>
            <w:b/>
            <w:bCs/>
            <w:u w:val="single"/>
          </w:rPr>
          <w:t>https://www.lexico.com/en/definition/unconditional?locale=en</w:t>
        </w:r>
      </w:hyperlink>
      <w:r>
        <w:rPr>
          <w:rStyle w:val="normaltextrun"/>
          <w:rFonts w:eastAsiaTheme="majorEastAsia"/>
          <w:b/>
          <w:bCs/>
        </w:rPr>
        <w:t>  //</w:t>
      </w:r>
      <w:r>
        <w:rPr>
          <w:rStyle w:val="normaltextrun"/>
          <w:rFonts w:eastAsiaTheme="majorEastAsia"/>
        </w:rPr>
        <w:t>Last Accessed 10/18/21 @7:17 p.m. - Ownby</w:t>
      </w:r>
      <w:r>
        <w:rPr>
          <w:rStyle w:val="eop"/>
        </w:rPr>
        <w:t> </w:t>
      </w:r>
    </w:p>
    <w:p w14:paraId="5B6C45FB"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rPr>
        <w:t> </w:t>
      </w:r>
    </w:p>
    <w:p w14:paraId="63C585B3"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sz w:val="28"/>
          <w:szCs w:val="28"/>
        </w:rPr>
        <w:t>/ˌ</w:t>
      </w:r>
      <w:r>
        <w:rPr>
          <w:rStyle w:val="spellingerror"/>
          <w:sz w:val="28"/>
          <w:szCs w:val="28"/>
        </w:rPr>
        <w:t>ənkənˈdiSH</w:t>
      </w:r>
      <w:r>
        <w:rPr>
          <w:rStyle w:val="normaltextrun"/>
          <w:rFonts w:eastAsiaTheme="majorEastAsia"/>
          <w:sz w:val="28"/>
          <w:szCs w:val="28"/>
        </w:rPr>
        <w:t>(ə)n(ə)l/ adjective </w:t>
      </w:r>
      <w:r>
        <w:rPr>
          <w:rStyle w:val="spellingerror"/>
          <w:sz w:val="28"/>
          <w:szCs w:val="28"/>
        </w:rPr>
        <w:t>adjective</w:t>
      </w:r>
      <w:r>
        <w:rPr>
          <w:rStyle w:val="normaltextrun"/>
          <w:rFonts w:eastAsiaTheme="majorEastAsia"/>
          <w:sz w:val="28"/>
          <w:szCs w:val="28"/>
        </w:rPr>
        <w:t>: </w:t>
      </w:r>
      <w:r>
        <w:rPr>
          <w:rStyle w:val="normaltextrun"/>
          <w:rFonts w:eastAsiaTheme="majorEastAsia"/>
          <w:b/>
          <w:bCs/>
          <w:sz w:val="32"/>
          <w:szCs w:val="32"/>
          <w:u w:val="single"/>
          <w:shd w:val="clear" w:color="auto" w:fill="00FF00"/>
        </w:rPr>
        <w:t>unconditional not subject to any conditions</w:t>
      </w:r>
      <w:r>
        <w:rPr>
          <w:rStyle w:val="normaltextrun"/>
          <w:rFonts w:eastAsiaTheme="majorEastAsia"/>
          <w:sz w:val="28"/>
          <w:szCs w:val="28"/>
        </w:rPr>
        <w:t>. "unconditional surrender"</w:t>
      </w:r>
      <w:r>
        <w:rPr>
          <w:rStyle w:val="eop"/>
          <w:sz w:val="28"/>
          <w:szCs w:val="28"/>
        </w:rPr>
        <w:t> </w:t>
      </w:r>
    </w:p>
    <w:p w14:paraId="2BA703DD"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28"/>
          <w:szCs w:val="28"/>
        </w:rPr>
        <w:t> </w:t>
      </w:r>
    </w:p>
    <w:p w14:paraId="414BF4F9"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36"/>
          <w:szCs w:val="36"/>
        </w:rPr>
        <w:t>[2] An exception directly contradicts the resolution’s wording – it’s neg ground. </w:t>
      </w:r>
      <w:r>
        <w:rPr>
          <w:rStyle w:val="eop"/>
          <w:sz w:val="36"/>
          <w:szCs w:val="36"/>
        </w:rPr>
        <w:t> </w:t>
      </w:r>
    </w:p>
    <w:p w14:paraId="1A01DD6F"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Oxford Dictionary 21’</w:t>
      </w:r>
      <w:r>
        <w:rPr>
          <w:rStyle w:val="eop"/>
          <w:sz w:val="32"/>
          <w:szCs w:val="32"/>
        </w:rPr>
        <w:t> </w:t>
      </w:r>
    </w:p>
    <w:p w14:paraId="5498B128"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hyperlink r:id="rId10" w:tgtFrame="_blank" w:history="1">
        <w:r>
          <w:rPr>
            <w:rStyle w:val="normaltextrun"/>
            <w:rFonts w:eastAsiaTheme="majorEastAsia"/>
            <w:b/>
            <w:bCs/>
            <w:u w:val="single"/>
          </w:rPr>
          <w:t>https://www.lexico.com/en/definition/exception?locale=en</w:t>
        </w:r>
      </w:hyperlink>
      <w:r>
        <w:rPr>
          <w:rStyle w:val="normaltextrun"/>
          <w:rFonts w:eastAsiaTheme="majorEastAsia"/>
          <w:b/>
          <w:bCs/>
          <w:sz w:val="36"/>
          <w:szCs w:val="36"/>
        </w:rPr>
        <w:t> </w:t>
      </w:r>
      <w:r>
        <w:rPr>
          <w:rStyle w:val="normaltextrun"/>
          <w:rFonts w:eastAsiaTheme="majorEastAsia"/>
        </w:rPr>
        <w:t>// Last Accessed 10/18/21 @9:40 p.m. – Ownby</w:t>
      </w:r>
      <w:r>
        <w:rPr>
          <w:rStyle w:val="eop"/>
        </w:rPr>
        <w:t> </w:t>
      </w:r>
    </w:p>
    <w:p w14:paraId="00D13077"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36"/>
          <w:szCs w:val="36"/>
        </w:rPr>
        <w:t> </w:t>
      </w:r>
    </w:p>
    <w:p w14:paraId="743CEC0A"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A</w:t>
      </w:r>
      <w:r>
        <w:rPr>
          <w:rStyle w:val="normaltextrun"/>
          <w:rFonts w:eastAsiaTheme="majorEastAsia"/>
          <w:sz w:val="28"/>
          <w:szCs w:val="28"/>
        </w:rPr>
        <w:t> person or </w:t>
      </w:r>
      <w:r>
        <w:rPr>
          <w:rStyle w:val="normaltextrun"/>
          <w:rFonts w:eastAsiaTheme="majorEastAsia"/>
          <w:b/>
          <w:bCs/>
          <w:sz w:val="32"/>
          <w:szCs w:val="32"/>
          <w:u w:val="single"/>
          <w:shd w:val="clear" w:color="auto" w:fill="00FF00"/>
        </w:rPr>
        <w:t>thing that is excluded from a general statement</w:t>
      </w:r>
      <w:r>
        <w:rPr>
          <w:rStyle w:val="normaltextrun"/>
          <w:rFonts w:eastAsiaTheme="majorEastAsia"/>
          <w:sz w:val="28"/>
          <w:szCs w:val="28"/>
        </w:rPr>
        <w:t> </w:t>
      </w:r>
      <w:r>
        <w:rPr>
          <w:rStyle w:val="normaltextrun"/>
          <w:rFonts w:eastAsiaTheme="majorEastAsia"/>
        </w:rPr>
        <w:t>or does not follow a rule. ‘the drives between towns are a delight, and the journey to Graz is no exception’</w:t>
      </w:r>
      <w:r>
        <w:rPr>
          <w:rStyle w:val="eop"/>
        </w:rPr>
        <w:t> </w:t>
      </w:r>
    </w:p>
    <w:p w14:paraId="60383F48"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36"/>
          <w:szCs w:val="36"/>
        </w:rPr>
        <w:t> </w:t>
      </w:r>
    </w:p>
    <w:p w14:paraId="68E09814"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b/>
          <w:bCs/>
          <w:sz w:val="36"/>
          <w:szCs w:val="36"/>
        </w:rPr>
        <w:t>[3]That’s Offense – Lack of truck drivers leads to societal collapse and the shut-down of hospitals and water-purification plants – the impact is mass death. </w:t>
      </w:r>
      <w:r>
        <w:rPr>
          <w:rStyle w:val="eop"/>
          <w:b/>
          <w:bCs/>
          <w:sz w:val="36"/>
          <w:szCs w:val="36"/>
        </w:rPr>
        <w:t> </w:t>
      </w:r>
    </w:p>
    <w:p w14:paraId="0B3718D3"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Mackenzie 08’</w:t>
      </w:r>
      <w:r>
        <w:rPr>
          <w:rStyle w:val="eop"/>
          <w:sz w:val="32"/>
          <w:szCs w:val="32"/>
        </w:rPr>
        <w:t> </w:t>
      </w:r>
    </w:p>
    <w:p w14:paraId="5BC01D29"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sz w:val="20"/>
          <w:szCs w:val="20"/>
        </w:rPr>
        <w:t>New Scientist, major journal and winner of the Royal Statistical Society, Award for Statistical Excellence in Journalism, </w:t>
      </w:r>
      <w:r>
        <w:rPr>
          <w:rStyle w:val="normaltextrun"/>
          <w:rFonts w:eastAsiaTheme="majorEastAsia"/>
        </w:rPr>
        <w:t>April 5, 2008, "Will a pandemic bring down </w:t>
      </w:r>
      <w:r>
        <w:rPr>
          <w:rStyle w:val="spellingerror"/>
        </w:rPr>
        <w:t>civilisation</w:t>
      </w:r>
      <w:r>
        <w:rPr>
          <w:rStyle w:val="normaltextrun"/>
          <w:rFonts w:eastAsiaTheme="majorEastAsia"/>
        </w:rPr>
        <w:t>?"</w:t>
      </w:r>
      <w:r>
        <w:rPr>
          <w:rStyle w:val="normaltextrun"/>
          <w:rFonts w:eastAsiaTheme="majorEastAsia"/>
          <w:b/>
          <w:bCs/>
        </w:rPr>
        <w:t> </w:t>
      </w:r>
      <w:hyperlink r:id="rId11" w:tgtFrame="_blank" w:history="1">
        <w:r>
          <w:rPr>
            <w:rStyle w:val="normaltextrun"/>
            <w:rFonts w:eastAsiaTheme="majorEastAsia"/>
            <w:b/>
            <w:bCs/>
            <w:u w:val="single"/>
          </w:rPr>
          <w:t>http://www.newscientist.com/channel/being-human/mg19826501.400-will-a-pandemic-bring-down-civilisation.html</w:t>
        </w:r>
      </w:hyperlink>
      <w:r>
        <w:rPr>
          <w:rStyle w:val="normaltextrun"/>
          <w:rFonts w:eastAsiaTheme="majorEastAsia"/>
          <w:b/>
          <w:bCs/>
        </w:rPr>
        <w:t>  </w:t>
      </w:r>
      <w:r>
        <w:rPr>
          <w:rStyle w:val="normaltextrun"/>
          <w:rFonts w:eastAsiaTheme="majorEastAsia"/>
        </w:rPr>
        <w:t>// Last Accessed 10/19/21 @ 5:13 p.m. – Ownby</w:t>
      </w:r>
      <w:r>
        <w:rPr>
          <w:rStyle w:val="eop"/>
          <w:b/>
          <w:bCs/>
        </w:rPr>
        <w:t> </w:t>
      </w:r>
    </w:p>
    <w:p w14:paraId="742B84CF"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eop"/>
          <w:b/>
          <w:bCs/>
        </w:rPr>
        <w:t> </w:t>
      </w:r>
    </w:p>
    <w:p w14:paraId="4492EE03"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12"/>
          <w:szCs w:val="12"/>
        </w:rPr>
        <w:t>Will a pandemic bring down </w:t>
      </w:r>
      <w:r>
        <w:rPr>
          <w:rStyle w:val="spellingerror"/>
          <w:sz w:val="12"/>
          <w:szCs w:val="12"/>
        </w:rPr>
        <w:t>civilisation</w:t>
      </w:r>
      <w:r>
        <w:rPr>
          <w:rStyle w:val="normaltextrun"/>
          <w:rFonts w:eastAsiaTheme="majorEastAsia"/>
          <w:sz w:val="12"/>
          <w:szCs w:val="12"/>
        </w:rPr>
        <w:t>?  FOR years we have been warned that </w:t>
      </w:r>
      <w:r>
        <w:rPr>
          <w:rStyle w:val="normaltextrun"/>
          <w:rFonts w:eastAsiaTheme="majorEastAsia"/>
          <w:sz w:val="12"/>
          <w:szCs w:val="12"/>
          <w:u w:val="single"/>
        </w:rPr>
        <w:t>a pandemic is coming</w:t>
      </w:r>
      <w:r>
        <w:rPr>
          <w:rStyle w:val="normaltextrun"/>
          <w:rFonts w:eastAsiaTheme="majorEastAsia"/>
          <w:sz w:val="12"/>
          <w:szCs w:val="12"/>
        </w:rPr>
        <w:t>. It could be flu, it could be something else. We know that lots of people will die. As terrible as this will be, on an ever more crowded planet, you can't help wondering whether the survivors might be better off in some ways. Wouldn't it be easier to rebuild modern society into something more sustainable if, perish the thought, there were fewer of us. Yet would life ever return to something resembling normal after a devastating pandemic? </w:t>
      </w:r>
      <w:r>
        <w:rPr>
          <w:rStyle w:val="normaltextrun"/>
          <w:rFonts w:eastAsiaTheme="majorEastAsia"/>
          <w:sz w:val="12"/>
          <w:szCs w:val="12"/>
          <w:u w:val="single"/>
        </w:rPr>
        <w:t>Virologists sometimes talk about their nightmare scenarios - a plague like </w:t>
      </w:r>
      <w:r>
        <w:rPr>
          <w:rStyle w:val="spellingerror"/>
          <w:sz w:val="12"/>
          <w:szCs w:val="12"/>
          <w:u w:val="single"/>
        </w:rPr>
        <w:t>ebola</w:t>
      </w:r>
      <w:r>
        <w:rPr>
          <w:rStyle w:val="normaltextrun"/>
          <w:rFonts w:eastAsiaTheme="majorEastAsia"/>
          <w:sz w:val="12"/>
          <w:szCs w:val="12"/>
          <w:u w:val="single"/>
        </w:rPr>
        <w:t> or smallpox - as "</w:t>
      </w:r>
      <w:r>
        <w:rPr>
          <w:rStyle w:val="spellingerror"/>
          <w:sz w:val="12"/>
          <w:szCs w:val="12"/>
          <w:u w:val="single"/>
        </w:rPr>
        <w:t>civilisation</w:t>
      </w:r>
      <w:r>
        <w:rPr>
          <w:rStyle w:val="normaltextrun"/>
          <w:rFonts w:eastAsiaTheme="majorEastAsia"/>
          <w:sz w:val="12"/>
          <w:szCs w:val="12"/>
          <w:u w:val="single"/>
        </w:rPr>
        <w:t> ending". Surely they are exaggerating. Aren't they? Many people dismiss any talk of collapse as akin to the street-corner </w:t>
      </w:r>
      <w:r>
        <w:rPr>
          <w:rStyle w:val="contextualspellingandgrammarerror"/>
          <w:sz w:val="12"/>
          <w:szCs w:val="12"/>
          <w:u w:val="single"/>
        </w:rPr>
        <w:t>prophet</w:t>
      </w:r>
      <w:r>
        <w:rPr>
          <w:rStyle w:val="normaltextrun"/>
          <w:rFonts w:eastAsiaTheme="majorEastAsia"/>
          <w:sz w:val="12"/>
          <w:szCs w:val="12"/>
          <w:u w:val="single"/>
        </w:rPr>
        <w:t> warning that the end is nigh.</w:t>
      </w:r>
      <w:r>
        <w:rPr>
          <w:rStyle w:val="normaltextrun"/>
          <w:rFonts w:eastAsiaTheme="majorEastAsia"/>
          <w:sz w:val="12"/>
          <w:szCs w:val="12"/>
        </w:rPr>
        <w:t> In the past couple of centuries, </w:t>
      </w:r>
      <w:r>
        <w:rPr>
          <w:rStyle w:val="normaltextrun"/>
          <w:rFonts w:eastAsiaTheme="majorEastAsia"/>
          <w:sz w:val="12"/>
          <w:szCs w:val="12"/>
          <w:u w:val="single"/>
        </w:rPr>
        <w:t>humanity has innovated its way past so many predicted plagues</w:t>
      </w:r>
      <w:r>
        <w:rPr>
          <w:rStyle w:val="normaltextrun"/>
          <w:rFonts w:eastAsiaTheme="majorEastAsia"/>
          <w:sz w:val="12"/>
          <w:szCs w:val="12"/>
        </w:rPr>
        <w:t>, famines and wars - from Malthus to Dr Strangelove - that </w:t>
      </w:r>
      <w:r>
        <w:rPr>
          <w:rStyle w:val="normaltextrun"/>
          <w:rFonts w:eastAsiaTheme="majorEastAsia"/>
          <w:sz w:val="12"/>
          <w:szCs w:val="12"/>
          <w:u w:val="single"/>
        </w:rPr>
        <w:t>anyone who takes such ideas seriously tends to be labeled a doom-monger. There is a widespread belief that our society has achieved a scale, complexity and level of innovation that make it immune from collapse. "It's</w:t>
      </w:r>
      <w:r>
        <w:rPr>
          <w:rStyle w:val="normaltextrun"/>
          <w:rFonts w:eastAsiaTheme="majorEastAsia"/>
          <w:sz w:val="12"/>
          <w:szCs w:val="12"/>
        </w:rPr>
        <w:t> an argument so </w:t>
      </w:r>
      <w:r>
        <w:rPr>
          <w:rStyle w:val="normaltextrun"/>
          <w:rFonts w:eastAsiaTheme="majorEastAsia"/>
          <w:sz w:val="12"/>
          <w:szCs w:val="12"/>
          <w:u w:val="single"/>
        </w:rPr>
        <w:t>ingrained</w:t>
      </w:r>
      <w:r>
        <w:rPr>
          <w:rStyle w:val="normaltextrun"/>
          <w:rFonts w:eastAsiaTheme="majorEastAsia"/>
          <w:sz w:val="12"/>
          <w:szCs w:val="12"/>
        </w:rPr>
        <w:t> both </w:t>
      </w:r>
      <w:r>
        <w:rPr>
          <w:rStyle w:val="normaltextrun"/>
          <w:rFonts w:eastAsiaTheme="majorEastAsia"/>
          <w:sz w:val="12"/>
          <w:szCs w:val="12"/>
          <w:u w:val="single"/>
        </w:rPr>
        <w:t>in our subconscious and in public discourse</w:t>
      </w:r>
      <w:r>
        <w:rPr>
          <w:rStyle w:val="normaltextrun"/>
          <w:rFonts w:eastAsiaTheme="majorEastAsia"/>
          <w:sz w:val="12"/>
          <w:szCs w:val="12"/>
        </w:rPr>
        <w:t> that it has assumed the status of </w:t>
      </w:r>
      <w:r>
        <w:rPr>
          <w:rStyle w:val="normaltextrun"/>
          <w:rFonts w:eastAsiaTheme="majorEastAsia"/>
          <w:sz w:val="12"/>
          <w:szCs w:val="12"/>
          <w:u w:val="single"/>
        </w:rPr>
        <w:t>objective reality</w:t>
      </w:r>
      <w:r>
        <w:rPr>
          <w:rStyle w:val="normaltextrun"/>
          <w:rFonts w:eastAsiaTheme="majorEastAsia"/>
          <w:sz w:val="12"/>
          <w:szCs w:val="12"/>
        </w:rPr>
        <w:t>," writes biologist and geographer Jared Diamond of the University of California, Los Angeles, author of the 2005 book Collapse. "We think we are different."  Ever more vulnerable  </w:t>
      </w:r>
      <w:r>
        <w:rPr>
          <w:rStyle w:val="normaltextrun"/>
          <w:rFonts w:eastAsiaTheme="majorEastAsia"/>
          <w:sz w:val="12"/>
          <w:szCs w:val="12"/>
          <w:u w:val="single"/>
        </w:rPr>
        <w:t>A growing number of researchers, however, are coming to the conclusion that far from becoming ever more resilient, our society is becoming ever more vulnerable</w:t>
      </w:r>
      <w:r>
        <w:rPr>
          <w:rStyle w:val="normaltextrun"/>
          <w:rFonts w:eastAsiaTheme="majorEastAsia"/>
          <w:sz w:val="12"/>
          <w:szCs w:val="12"/>
        </w:rPr>
        <w:t> (see page 30). In a severe pandemic, the disease might only be the start of our problems. No scientific study has looked at whether </w:t>
      </w:r>
      <w:r>
        <w:rPr>
          <w:rStyle w:val="normaltextrun"/>
          <w:rFonts w:eastAsiaTheme="majorEastAsia"/>
          <w:sz w:val="12"/>
          <w:szCs w:val="12"/>
          <w:u w:val="single"/>
        </w:rPr>
        <w:t>a pandemic</w:t>
      </w:r>
      <w:r>
        <w:rPr>
          <w:rStyle w:val="normaltextrun"/>
          <w:rFonts w:eastAsiaTheme="majorEastAsia"/>
          <w:sz w:val="12"/>
          <w:szCs w:val="12"/>
        </w:rPr>
        <w:t> with a high mortality </w:t>
      </w:r>
      <w:r>
        <w:rPr>
          <w:rStyle w:val="normaltextrun"/>
          <w:rFonts w:eastAsiaTheme="majorEastAsia"/>
          <w:sz w:val="12"/>
          <w:szCs w:val="12"/>
          <w:u w:val="single"/>
        </w:rPr>
        <w:t>could cause social collapse</w:t>
      </w:r>
      <w:r>
        <w:rPr>
          <w:rStyle w:val="normaltextrun"/>
          <w:rFonts w:eastAsiaTheme="majorEastAsia"/>
          <w:sz w:val="12"/>
          <w:szCs w:val="12"/>
        </w:rPr>
        <w:t> - at least none that has been made public. </w:t>
      </w:r>
      <w:r>
        <w:rPr>
          <w:rStyle w:val="normaltextrun"/>
          <w:rFonts w:eastAsiaTheme="majorEastAsia"/>
          <w:sz w:val="12"/>
          <w:szCs w:val="12"/>
          <w:u w:val="single"/>
        </w:rPr>
        <w:t xml:space="preserve">The vast majority of plans for weathering a pandemic all fail even </w:t>
      </w:r>
      <w:r>
        <w:rPr>
          <w:rStyle w:val="normaltextrun"/>
          <w:rFonts w:eastAsiaTheme="majorEastAsia"/>
          <w:sz w:val="12"/>
          <w:szCs w:val="12"/>
          <w:u w:val="single"/>
        </w:rPr>
        <w:lastRenderedPageBreak/>
        <w:t>to acknowledge that crucial systems might collapse, let alone take it into account</w:t>
      </w:r>
      <w:r>
        <w:rPr>
          <w:rStyle w:val="normaltextrun"/>
          <w:rFonts w:eastAsiaTheme="majorEastAsia"/>
          <w:sz w:val="12"/>
          <w:szCs w:val="12"/>
        </w:rPr>
        <w:t>.  There have been many pandemics before, of course. In 1348, </w:t>
      </w:r>
      <w:r>
        <w:rPr>
          <w:rStyle w:val="normaltextrun"/>
          <w:rFonts w:eastAsiaTheme="majorEastAsia"/>
          <w:sz w:val="12"/>
          <w:szCs w:val="12"/>
          <w:u w:val="single"/>
        </w:rPr>
        <w:t>the Black Death</w:t>
      </w:r>
      <w:r>
        <w:rPr>
          <w:rStyle w:val="normaltextrun"/>
          <w:rFonts w:eastAsiaTheme="majorEastAsia"/>
          <w:sz w:val="12"/>
          <w:szCs w:val="12"/>
        </w:rPr>
        <w:t> killed about a third of Europe's population. Its </w:t>
      </w:r>
      <w:r>
        <w:rPr>
          <w:rStyle w:val="normaltextrun"/>
          <w:rFonts w:eastAsiaTheme="majorEastAsia"/>
          <w:sz w:val="12"/>
          <w:szCs w:val="12"/>
          <w:u w:val="single"/>
        </w:rPr>
        <w:t>impact was huge, but European </w:t>
      </w:r>
      <w:r>
        <w:rPr>
          <w:rStyle w:val="spellingerror"/>
          <w:sz w:val="12"/>
          <w:szCs w:val="12"/>
          <w:u w:val="single"/>
        </w:rPr>
        <w:t>civilisation</w:t>
      </w:r>
      <w:r>
        <w:rPr>
          <w:rStyle w:val="normaltextrun"/>
          <w:rFonts w:eastAsiaTheme="majorEastAsia"/>
          <w:sz w:val="12"/>
          <w:szCs w:val="12"/>
          <w:u w:val="single"/>
        </w:rPr>
        <w:t> did not collapse.</w:t>
      </w:r>
      <w:r>
        <w:rPr>
          <w:rStyle w:val="normaltextrun"/>
          <w:rFonts w:eastAsiaTheme="majorEastAsia"/>
          <w:sz w:val="12"/>
          <w:szCs w:val="12"/>
        </w:rPr>
        <w:t> After </w:t>
      </w:r>
      <w:r>
        <w:rPr>
          <w:rStyle w:val="normaltextrun"/>
          <w:rFonts w:eastAsiaTheme="majorEastAsia"/>
          <w:sz w:val="12"/>
          <w:szCs w:val="12"/>
          <w:u w:val="single"/>
        </w:rPr>
        <w:t>the Roman empire was hit by a plague</w:t>
      </w:r>
      <w:r>
        <w:rPr>
          <w:rStyle w:val="normaltextrun"/>
          <w:rFonts w:eastAsiaTheme="majorEastAsia"/>
          <w:sz w:val="12"/>
          <w:szCs w:val="12"/>
        </w:rPr>
        <w:t> with a similar death rate around AD 170, however, </w:t>
      </w:r>
      <w:r>
        <w:rPr>
          <w:rStyle w:val="normaltextrun"/>
          <w:rFonts w:eastAsiaTheme="majorEastAsia"/>
          <w:sz w:val="12"/>
          <w:szCs w:val="12"/>
          <w:u w:val="single"/>
        </w:rPr>
        <w:t>the empire tipped into a downward spiral towards collapse. Why the difference? </w:t>
      </w:r>
      <w:r>
        <w:rPr>
          <w:rStyle w:val="normaltextrun"/>
          <w:rFonts w:eastAsiaTheme="majorEastAsia"/>
          <w:sz w:val="12"/>
          <w:szCs w:val="12"/>
        </w:rPr>
        <w:t>In a word:</w:t>
      </w:r>
      <w:r>
        <w:rPr>
          <w:rStyle w:val="normaltextrun"/>
          <w:rFonts w:eastAsiaTheme="majorEastAsia"/>
          <w:sz w:val="12"/>
          <w:szCs w:val="12"/>
          <w:u w:val="single"/>
        </w:rPr>
        <w:t> complexity</w:t>
      </w:r>
      <w:r>
        <w:rPr>
          <w:rStyle w:val="normaltextrun"/>
          <w:rFonts w:eastAsiaTheme="majorEastAsia"/>
          <w:sz w:val="12"/>
          <w:szCs w:val="12"/>
        </w:rPr>
        <w:t>. In the 14th century, </w:t>
      </w:r>
      <w:r>
        <w:rPr>
          <w:rStyle w:val="normaltextrun"/>
          <w:rFonts w:eastAsiaTheme="majorEastAsia"/>
          <w:sz w:val="12"/>
          <w:szCs w:val="12"/>
          <w:u w:val="single"/>
        </w:rPr>
        <w:t>Europe was a feudal hierarchy</w:t>
      </w:r>
      <w:r>
        <w:rPr>
          <w:rStyle w:val="normaltextrun"/>
          <w:rFonts w:eastAsiaTheme="majorEastAsia"/>
          <w:sz w:val="12"/>
          <w:szCs w:val="12"/>
        </w:rPr>
        <w:t> in which more than 80 </w:t>
      </w:r>
      <w:r>
        <w:rPr>
          <w:rStyle w:val="normaltextrun"/>
          <w:rFonts w:eastAsiaTheme="majorEastAsia"/>
          <w:sz w:val="12"/>
          <w:szCs w:val="12"/>
          <w:u w:val="single"/>
        </w:rPr>
        <w:t>per cent of the population were peasant farmers. Each death removed a food producer, but also a consumer</w:t>
      </w:r>
      <w:r>
        <w:rPr>
          <w:rStyle w:val="normaltextrun"/>
          <w:rFonts w:eastAsiaTheme="majorEastAsia"/>
          <w:sz w:val="12"/>
          <w:szCs w:val="12"/>
        </w:rPr>
        <w:t>, so there was </w:t>
      </w:r>
      <w:r>
        <w:rPr>
          <w:rStyle w:val="normaltextrun"/>
          <w:rFonts w:eastAsiaTheme="majorEastAsia"/>
          <w:sz w:val="12"/>
          <w:szCs w:val="12"/>
          <w:u w:val="single"/>
        </w:rPr>
        <w:t>little net effect</w:t>
      </w:r>
      <w:r>
        <w:rPr>
          <w:rStyle w:val="normaltextrun"/>
          <w:rFonts w:eastAsiaTheme="majorEastAsia"/>
          <w:sz w:val="12"/>
          <w:szCs w:val="12"/>
        </w:rPr>
        <w:t>. "In a hierarchy, no one is so vital that they can't be easily replaced," says </w:t>
      </w:r>
      <w:r>
        <w:rPr>
          <w:rStyle w:val="spellingerror"/>
          <w:sz w:val="12"/>
          <w:szCs w:val="12"/>
        </w:rPr>
        <w:t>Yaneer</w:t>
      </w:r>
      <w:r>
        <w:rPr>
          <w:rStyle w:val="normaltextrun"/>
          <w:rFonts w:eastAsiaTheme="majorEastAsia"/>
          <w:sz w:val="12"/>
          <w:szCs w:val="12"/>
        </w:rPr>
        <w:t> Bar-Yam, head of the New England Complex Systems Institute in Cambridge, Massachusetts. "Monarchs died, but life went on."  Individuals matter  </w:t>
      </w:r>
      <w:r>
        <w:rPr>
          <w:rStyle w:val="normaltextrun"/>
          <w:rFonts w:eastAsiaTheme="majorEastAsia"/>
          <w:sz w:val="12"/>
          <w:szCs w:val="12"/>
          <w:u w:val="single"/>
        </w:rPr>
        <w:t>The Roman empire </w:t>
      </w:r>
      <w:r>
        <w:rPr>
          <w:rStyle w:val="normaltextrun"/>
          <w:rFonts w:eastAsiaTheme="majorEastAsia"/>
          <w:sz w:val="12"/>
          <w:szCs w:val="12"/>
        </w:rPr>
        <w:t>was also a hierarchy, but with a difference: it </w:t>
      </w:r>
      <w:r>
        <w:rPr>
          <w:rStyle w:val="normaltextrun"/>
          <w:rFonts w:eastAsiaTheme="majorEastAsia"/>
          <w:sz w:val="12"/>
          <w:szCs w:val="12"/>
          <w:u w:val="single"/>
        </w:rPr>
        <w:t>had a huge urban population</w:t>
      </w:r>
      <w:r>
        <w:rPr>
          <w:rStyle w:val="normaltextrun"/>
          <w:rFonts w:eastAsiaTheme="majorEastAsia"/>
          <w:sz w:val="12"/>
          <w:szCs w:val="12"/>
        </w:rPr>
        <w:t> - not </w:t>
      </w:r>
      <w:r>
        <w:rPr>
          <w:rStyle w:val="spellingerror"/>
          <w:sz w:val="12"/>
          <w:szCs w:val="12"/>
        </w:rPr>
        <w:t>equalled</w:t>
      </w:r>
      <w:r>
        <w:rPr>
          <w:rStyle w:val="normaltextrun"/>
          <w:rFonts w:eastAsiaTheme="majorEastAsia"/>
          <w:sz w:val="12"/>
          <w:szCs w:val="12"/>
        </w:rPr>
        <w:t> in Europe until modern times - </w:t>
      </w:r>
      <w:r>
        <w:rPr>
          <w:rStyle w:val="normaltextrun"/>
          <w:rFonts w:eastAsiaTheme="majorEastAsia"/>
          <w:sz w:val="12"/>
          <w:szCs w:val="12"/>
          <w:u w:val="single"/>
        </w:rPr>
        <w:t>which depended on peasants for grain, taxes and soldiers. "Population decline affected agriculture, which affected the empire's ability to pay for the military, which made the empire less able to keep invaders out</w:t>
      </w:r>
      <w:r>
        <w:rPr>
          <w:rStyle w:val="normaltextrun"/>
          <w:rFonts w:eastAsiaTheme="majorEastAsia"/>
          <w:sz w:val="12"/>
          <w:szCs w:val="12"/>
        </w:rPr>
        <w:t>," says anthropologist and historian Joseph Tainter at Utah State University in Logan. "Invaders in turn further weakened peasants and agriculture."  A high-mortality </w:t>
      </w:r>
      <w:r>
        <w:rPr>
          <w:rStyle w:val="normaltextrun"/>
          <w:rFonts w:eastAsiaTheme="majorEastAsia"/>
          <w:sz w:val="12"/>
          <w:szCs w:val="12"/>
          <w:u w:val="single"/>
        </w:rPr>
        <w:t>pandemic could trigger a similar result now</w:t>
      </w:r>
      <w:r>
        <w:rPr>
          <w:rStyle w:val="normaltextrun"/>
          <w:rFonts w:eastAsiaTheme="majorEastAsia"/>
          <w:sz w:val="12"/>
          <w:szCs w:val="12"/>
        </w:rPr>
        <w:t>, Tainter says. "</w:t>
      </w:r>
      <w:r>
        <w:rPr>
          <w:rStyle w:val="normaltextrun"/>
          <w:rFonts w:eastAsiaTheme="majorEastAsia"/>
          <w:sz w:val="12"/>
          <w:szCs w:val="12"/>
          <w:u w:val="single"/>
        </w:rPr>
        <w:t>Fewer consumers mean the economy would contract, meaning fewer jobs, meaning even fewer consumers. </w:t>
      </w:r>
      <w:r>
        <w:rPr>
          <w:rStyle w:val="normaltextrun"/>
          <w:rFonts w:eastAsiaTheme="majorEastAsia"/>
          <w:sz w:val="28"/>
          <w:szCs w:val="28"/>
          <w:u w:val="single"/>
          <w:shd w:val="clear" w:color="auto" w:fill="00FF00"/>
        </w:rPr>
        <w:t>Loss of personnel in key industries </w:t>
      </w:r>
      <w:r>
        <w:rPr>
          <w:rStyle w:val="normaltextrun"/>
          <w:rFonts w:eastAsiaTheme="majorEastAsia"/>
          <w:sz w:val="28"/>
          <w:szCs w:val="28"/>
          <w:u w:val="single"/>
        </w:rPr>
        <w:t>would</w:t>
      </w:r>
      <w:r>
        <w:rPr>
          <w:rStyle w:val="normaltextrun"/>
          <w:rFonts w:eastAsiaTheme="majorEastAsia"/>
          <w:sz w:val="28"/>
          <w:szCs w:val="28"/>
          <w:u w:val="single"/>
          <w:shd w:val="clear" w:color="auto" w:fill="00FF00"/>
        </w:rPr>
        <w:t> hurt</w:t>
      </w:r>
      <w:r>
        <w:rPr>
          <w:rStyle w:val="normaltextrun"/>
          <w:rFonts w:eastAsiaTheme="majorEastAsia"/>
          <w:sz w:val="22"/>
          <w:szCs w:val="22"/>
          <w:u w:val="single"/>
        </w:rPr>
        <w:t> </w:t>
      </w:r>
      <w:r>
        <w:rPr>
          <w:rStyle w:val="normaltextrun"/>
          <w:rFonts w:eastAsiaTheme="majorEastAsia"/>
          <w:sz w:val="12"/>
          <w:szCs w:val="12"/>
        </w:rPr>
        <w:t>too."  Bar-Yam thinks the loss of key people would be crucial. "Losing pieces indiscriminately from a highly complex system is very dangerous," he says. "One of the most profound results of complex systems research is that</w:t>
      </w:r>
      <w:r>
        <w:rPr>
          <w:rStyle w:val="normaltextrun"/>
          <w:rFonts w:eastAsiaTheme="majorEastAsia"/>
          <w:sz w:val="22"/>
          <w:szCs w:val="22"/>
        </w:rPr>
        <w:t> </w:t>
      </w:r>
      <w:r>
        <w:rPr>
          <w:rStyle w:val="normaltextrun"/>
          <w:rFonts w:eastAsiaTheme="majorEastAsia"/>
          <w:sz w:val="28"/>
          <w:szCs w:val="28"/>
          <w:u w:val="single"/>
        </w:rPr>
        <w:t>when systems are highly complex, individuals matter</w:t>
      </w:r>
      <w:r>
        <w:rPr>
          <w:rStyle w:val="normaltextrun"/>
          <w:rFonts w:eastAsiaTheme="majorEastAsia"/>
          <w:sz w:val="12"/>
          <w:szCs w:val="12"/>
        </w:rPr>
        <w:t>."  </w:t>
      </w:r>
      <w:r>
        <w:rPr>
          <w:rStyle w:val="normaltextrun"/>
          <w:rFonts w:ascii="Tahoma" w:eastAsiaTheme="majorEastAsia" w:hAnsi="Tahoma" w:cs="Tahoma"/>
          <w:sz w:val="12"/>
          <w:szCs w:val="12"/>
        </w:rPr>
        <w:t>�</w:t>
      </w:r>
      <w:r>
        <w:rPr>
          <w:rStyle w:val="normaltextrun"/>
          <w:rFonts w:eastAsiaTheme="majorEastAsia"/>
          <w:sz w:val="12"/>
          <w:szCs w:val="12"/>
        </w:rPr>
        <w:t>One of the most profound results is that when systems are highly complex, individuals matter</w:t>
      </w:r>
      <w:r>
        <w:rPr>
          <w:rStyle w:val="normaltextrun"/>
          <w:rFonts w:ascii="Tahoma" w:eastAsiaTheme="majorEastAsia" w:hAnsi="Tahoma" w:cs="Tahoma"/>
          <w:sz w:val="12"/>
          <w:szCs w:val="12"/>
        </w:rPr>
        <w:t>�</w:t>
      </w:r>
      <w:r>
        <w:rPr>
          <w:rStyle w:val="normaltextrun"/>
          <w:rFonts w:eastAsiaTheme="majorEastAsia"/>
          <w:sz w:val="12"/>
          <w:szCs w:val="12"/>
        </w:rPr>
        <w:t>  The same conclusion has emerged from a completely different source: tabletop "simulations" in which political and economic leaders work through what would happen as a hypothetical flu pandemic plays out. "One of the big 'Aha!' moments is always when company leaders </w:t>
      </w:r>
      <w:r>
        <w:rPr>
          <w:rStyle w:val="spellingerror"/>
          <w:sz w:val="12"/>
          <w:szCs w:val="12"/>
        </w:rPr>
        <w:t>realise</w:t>
      </w:r>
      <w:r>
        <w:rPr>
          <w:rStyle w:val="normaltextrun"/>
          <w:rFonts w:eastAsiaTheme="majorEastAsia"/>
          <w:sz w:val="12"/>
          <w:szCs w:val="12"/>
        </w:rPr>
        <w:t> how much they need key people," says Paula </w:t>
      </w:r>
      <w:r>
        <w:rPr>
          <w:rStyle w:val="spellingerror"/>
          <w:sz w:val="12"/>
          <w:szCs w:val="12"/>
        </w:rPr>
        <w:t>Scalingi</w:t>
      </w:r>
      <w:r>
        <w:rPr>
          <w:rStyle w:val="normaltextrun"/>
          <w:rFonts w:eastAsiaTheme="majorEastAsia"/>
          <w:sz w:val="12"/>
          <w:szCs w:val="12"/>
        </w:rPr>
        <w:t>, who runs pandemic simulations for the Pacific Northwest economic region of the US. "People are the critical infrastructure."  Vital hubs  Especially vital are "hubs" - the people whose actions link all the rest.</w:t>
      </w:r>
      <w:r>
        <w:rPr>
          <w:rStyle w:val="normaltextrun"/>
          <w:rFonts w:eastAsiaTheme="majorEastAsia"/>
          <w:sz w:val="22"/>
          <w:szCs w:val="22"/>
        </w:rPr>
        <w:t> </w:t>
      </w:r>
      <w:r>
        <w:rPr>
          <w:rStyle w:val="normaltextrun"/>
          <w:rFonts w:eastAsiaTheme="majorEastAsia"/>
          <w:sz w:val="28"/>
          <w:szCs w:val="28"/>
          <w:u w:val="single"/>
          <w:shd w:val="clear" w:color="auto" w:fill="00FF00"/>
        </w:rPr>
        <w:t>Take truck drivers. </w:t>
      </w:r>
      <w:r>
        <w:rPr>
          <w:rStyle w:val="normaltextrun"/>
          <w:rFonts w:eastAsiaTheme="majorEastAsia"/>
          <w:sz w:val="28"/>
          <w:szCs w:val="28"/>
          <w:u w:val="single"/>
        </w:rPr>
        <w:t>When a</w:t>
      </w:r>
      <w:r>
        <w:rPr>
          <w:rStyle w:val="normaltextrun"/>
          <w:rFonts w:eastAsiaTheme="majorEastAsia"/>
          <w:sz w:val="28"/>
          <w:szCs w:val="28"/>
          <w:u w:val="single"/>
          <w:shd w:val="clear" w:color="auto" w:fill="00FF00"/>
        </w:rPr>
        <w:t> strike blocked petrol deliveries from </w:t>
      </w:r>
      <w:r>
        <w:rPr>
          <w:rStyle w:val="normaltextrun"/>
          <w:rFonts w:eastAsiaTheme="majorEastAsia"/>
          <w:sz w:val="28"/>
          <w:szCs w:val="28"/>
          <w:u w:val="single"/>
        </w:rPr>
        <w:t>the UK's</w:t>
      </w:r>
      <w:r>
        <w:rPr>
          <w:rStyle w:val="normaltextrun"/>
          <w:rFonts w:eastAsiaTheme="majorEastAsia"/>
          <w:sz w:val="28"/>
          <w:szCs w:val="28"/>
          <w:u w:val="single"/>
          <w:shd w:val="clear" w:color="auto" w:fill="00FF00"/>
        </w:rPr>
        <w:t> oil refineries for 10 days </w:t>
      </w:r>
      <w:r>
        <w:rPr>
          <w:rStyle w:val="normaltextrun"/>
          <w:rFonts w:eastAsiaTheme="majorEastAsia"/>
          <w:sz w:val="28"/>
          <w:szCs w:val="28"/>
          <w:u w:val="single"/>
        </w:rPr>
        <w:t>in 2000, nearly</w:t>
      </w:r>
      <w:r>
        <w:rPr>
          <w:rStyle w:val="normaltextrun"/>
          <w:rFonts w:eastAsiaTheme="majorEastAsia"/>
          <w:sz w:val="28"/>
          <w:szCs w:val="28"/>
          <w:u w:val="single"/>
          <w:shd w:val="clear" w:color="auto" w:fill="00FF00"/>
        </w:rPr>
        <w:t> a third of motorists ran out of fuel, </w:t>
      </w:r>
      <w:r>
        <w:rPr>
          <w:rStyle w:val="normaltextrun"/>
          <w:rFonts w:eastAsiaTheme="majorEastAsia"/>
          <w:sz w:val="28"/>
          <w:szCs w:val="28"/>
          <w:u w:val="single"/>
        </w:rPr>
        <w:t>some train and bus</w:t>
      </w:r>
      <w:r>
        <w:rPr>
          <w:rStyle w:val="normaltextrun"/>
          <w:rFonts w:eastAsiaTheme="majorEastAsia"/>
          <w:sz w:val="28"/>
          <w:szCs w:val="28"/>
          <w:u w:val="single"/>
          <w:shd w:val="clear" w:color="auto" w:fill="00FF00"/>
        </w:rPr>
        <w:t> services were cancelled, shops </w:t>
      </w:r>
      <w:r>
        <w:rPr>
          <w:rStyle w:val="normaltextrun"/>
          <w:rFonts w:eastAsiaTheme="majorEastAsia"/>
          <w:sz w:val="28"/>
          <w:szCs w:val="28"/>
          <w:u w:val="single"/>
        </w:rPr>
        <w:t>began to</w:t>
      </w:r>
      <w:r>
        <w:rPr>
          <w:rStyle w:val="normaltextrun"/>
          <w:rFonts w:eastAsiaTheme="majorEastAsia"/>
          <w:sz w:val="28"/>
          <w:szCs w:val="28"/>
          <w:u w:val="single"/>
          <w:shd w:val="clear" w:color="auto" w:fill="00FF00"/>
        </w:rPr>
        <w:t> run out of food, hospitals </w:t>
      </w:r>
      <w:r>
        <w:rPr>
          <w:rStyle w:val="normaltextrun"/>
          <w:rFonts w:eastAsiaTheme="majorEastAsia"/>
          <w:sz w:val="28"/>
          <w:szCs w:val="28"/>
          <w:u w:val="single"/>
        </w:rPr>
        <w:t>were</w:t>
      </w:r>
      <w:r>
        <w:rPr>
          <w:rStyle w:val="normaltextrun"/>
          <w:rFonts w:eastAsiaTheme="majorEastAsia"/>
          <w:sz w:val="28"/>
          <w:szCs w:val="28"/>
          <w:u w:val="single"/>
          <w:shd w:val="clear" w:color="auto" w:fill="00FF00"/>
        </w:rPr>
        <w:t> reduced to running minimal services, hazardous waste piled up</w:t>
      </w:r>
      <w:r>
        <w:rPr>
          <w:rStyle w:val="normaltextrun"/>
          <w:rFonts w:eastAsiaTheme="majorEastAsia"/>
          <w:sz w:val="28"/>
          <w:szCs w:val="28"/>
          <w:u w:val="single"/>
        </w:rPr>
        <w:t>, and bodies went unburied.</w:t>
      </w:r>
      <w:r>
        <w:rPr>
          <w:rStyle w:val="normaltextrun"/>
          <w:rFonts w:eastAsiaTheme="majorEastAsia"/>
          <w:sz w:val="28"/>
          <w:szCs w:val="28"/>
          <w:u w:val="single"/>
          <w:shd w:val="clear" w:color="auto" w:fill="00FF00"/>
        </w:rPr>
        <w:t> Afterwards</w:t>
      </w:r>
      <w:r>
        <w:rPr>
          <w:rStyle w:val="normaltextrun"/>
          <w:rFonts w:eastAsiaTheme="majorEastAsia"/>
          <w:sz w:val="12"/>
          <w:szCs w:val="12"/>
        </w:rPr>
        <w:t>, a study by Alan McKinnon of Heriot-Watt University in Edinburgh, UK, predicted</w:t>
      </w:r>
      <w:r>
        <w:rPr>
          <w:rStyle w:val="normaltextrun"/>
          <w:rFonts w:eastAsiaTheme="majorEastAsia"/>
          <w:sz w:val="28"/>
          <w:szCs w:val="28"/>
          <w:u w:val="single"/>
          <w:shd w:val="clear" w:color="auto" w:fill="00FF00"/>
        </w:rPr>
        <w:t> </w:t>
      </w:r>
      <w:r>
        <w:rPr>
          <w:rStyle w:val="normaltextrun"/>
          <w:rFonts w:eastAsiaTheme="majorEastAsia"/>
          <w:b/>
          <w:bCs/>
          <w:sz w:val="28"/>
          <w:szCs w:val="28"/>
          <w:u w:val="single"/>
          <w:shd w:val="clear" w:color="auto" w:fill="00FF00"/>
        </w:rPr>
        <w:t>huge economic losses</w:t>
      </w:r>
      <w:r>
        <w:rPr>
          <w:rStyle w:val="normaltextrun"/>
          <w:rFonts w:eastAsiaTheme="majorEastAsia"/>
          <w:sz w:val="28"/>
          <w:szCs w:val="28"/>
          <w:u w:val="single"/>
          <w:shd w:val="clear" w:color="auto" w:fill="00FF00"/>
        </w:rPr>
        <w:t> and a </w:t>
      </w:r>
      <w:r>
        <w:rPr>
          <w:rStyle w:val="normaltextrun"/>
          <w:rFonts w:eastAsiaTheme="majorEastAsia"/>
          <w:b/>
          <w:bCs/>
          <w:sz w:val="28"/>
          <w:szCs w:val="28"/>
          <w:u w:val="single"/>
          <w:shd w:val="clear" w:color="auto" w:fill="00FF00"/>
        </w:rPr>
        <w:t>rapid deterioration in living conditions</w:t>
      </w:r>
      <w:r>
        <w:rPr>
          <w:rStyle w:val="normaltextrun"/>
          <w:rFonts w:eastAsiaTheme="majorEastAsia"/>
          <w:sz w:val="28"/>
          <w:szCs w:val="28"/>
          <w:u w:val="single"/>
          <w:shd w:val="clear" w:color="auto" w:fill="00FF00"/>
        </w:rPr>
        <w:t> </w:t>
      </w:r>
      <w:r>
        <w:rPr>
          <w:rStyle w:val="normaltextrun"/>
          <w:rFonts w:eastAsiaTheme="majorEastAsia"/>
          <w:sz w:val="28"/>
          <w:szCs w:val="28"/>
          <w:u w:val="single"/>
        </w:rPr>
        <w:t>if all road haulage in the UK shut down for just a week. </w:t>
      </w:r>
      <w:r>
        <w:rPr>
          <w:rStyle w:val="normaltextrun"/>
          <w:rFonts w:eastAsiaTheme="majorEastAsia"/>
          <w:sz w:val="12"/>
          <w:szCs w:val="12"/>
        </w:rPr>
        <w:t>What would happen in a pandemic when many truckers are sick, dead or too scared to work? Even if a pandemic is relatively mild, many might have to stay home to care for sick family or look after children whose schools are closed. </w:t>
      </w:r>
      <w:r>
        <w:rPr>
          <w:rStyle w:val="normaltextrun"/>
          <w:rFonts w:eastAsiaTheme="majorEastAsia"/>
          <w:b/>
          <w:bCs/>
          <w:sz w:val="28"/>
          <w:szCs w:val="28"/>
          <w:u w:val="single"/>
          <w:shd w:val="clear" w:color="auto" w:fill="00FF00"/>
        </w:rPr>
        <w:t>Even a small impact on road haulage would quickly have severe knock-on effects.</w:t>
      </w:r>
      <w:r>
        <w:rPr>
          <w:rStyle w:val="normaltextrun"/>
          <w:rFonts w:eastAsiaTheme="majorEastAsia"/>
          <w:sz w:val="28"/>
          <w:szCs w:val="28"/>
          <w:u w:val="single"/>
          <w:shd w:val="clear" w:color="auto" w:fill="00FF00"/>
        </w:rPr>
        <w:t>  </w:t>
      </w:r>
      <w:r>
        <w:rPr>
          <w:rStyle w:val="normaltextrun"/>
          <w:rFonts w:eastAsiaTheme="majorEastAsia"/>
          <w:sz w:val="22"/>
          <w:szCs w:val="22"/>
        </w:rPr>
        <w:t>One reason is just-in-time delivery. Over the past few decades, </w:t>
      </w:r>
      <w:r>
        <w:rPr>
          <w:rStyle w:val="normaltextrun"/>
          <w:rFonts w:eastAsiaTheme="majorEastAsia"/>
          <w:sz w:val="28"/>
          <w:szCs w:val="28"/>
          <w:u w:val="single"/>
        </w:rPr>
        <w:t>people who use or sell commodities from coal to aspirin have stopped keeping large stocks, because to do so is expensive. They rely instead on frequent small deliveries.  Cities typically have only three days' worth of food</w:t>
      </w:r>
      <w:r>
        <w:rPr>
          <w:rStyle w:val="normaltextrun"/>
          <w:rFonts w:eastAsiaTheme="majorEastAsia"/>
          <w:sz w:val="12"/>
          <w:szCs w:val="12"/>
        </w:rPr>
        <w:t>, and the old saying about </w:t>
      </w:r>
      <w:r>
        <w:rPr>
          <w:rStyle w:val="spellingerror"/>
          <w:sz w:val="12"/>
          <w:szCs w:val="12"/>
        </w:rPr>
        <w:t>civilisations</w:t>
      </w:r>
      <w:r>
        <w:rPr>
          <w:rStyle w:val="normaltextrun"/>
          <w:rFonts w:eastAsiaTheme="majorEastAsia"/>
          <w:sz w:val="12"/>
          <w:szCs w:val="12"/>
        </w:rPr>
        <w:t> being just three or four meals away from anarchy is taken seriously by security agencies such as MI5 in the UK. In the US, plans for dealing with a pandemic call for people to keep three weeks' worth of food and water stockpiled. Some planners think everyone should have at least 10 weeks' worth. How long would your stocks last if shops emptied and your water supply  dried up? Even if everyone were willing, US officials warn that many people might not be able to afford to stockpile enough food. </w:t>
      </w:r>
      <w:r>
        <w:rPr>
          <w:rStyle w:val="normaltextrun"/>
          <w:rFonts w:eastAsiaTheme="majorEastAsia"/>
          <w:sz w:val="22"/>
          <w:szCs w:val="22"/>
        </w:rPr>
        <w:t> Two-day supply  </w:t>
      </w:r>
      <w:r>
        <w:rPr>
          <w:rStyle w:val="normaltextrun"/>
          <w:rFonts w:eastAsiaTheme="majorEastAsia"/>
          <w:sz w:val="28"/>
          <w:szCs w:val="28"/>
          <w:u w:val="single"/>
          <w:shd w:val="clear" w:color="auto" w:fill="00FF00"/>
        </w:rPr>
        <w:t>Hospitals </w:t>
      </w:r>
      <w:r>
        <w:rPr>
          <w:rStyle w:val="normaltextrun"/>
          <w:rFonts w:eastAsiaTheme="majorEastAsia"/>
          <w:b/>
          <w:bCs/>
          <w:sz w:val="28"/>
          <w:szCs w:val="28"/>
          <w:u w:val="single"/>
          <w:shd w:val="clear" w:color="auto" w:fill="00FF00"/>
        </w:rPr>
        <w:t>rely on daily deliveries</w:t>
      </w:r>
      <w:r>
        <w:rPr>
          <w:rStyle w:val="normaltextrun"/>
          <w:rFonts w:eastAsiaTheme="majorEastAsia"/>
          <w:sz w:val="28"/>
          <w:szCs w:val="28"/>
          <w:u w:val="single"/>
          <w:shd w:val="clear" w:color="auto" w:fill="00FF00"/>
        </w:rPr>
        <w:t> of drugs, blood and gases. </w:t>
      </w:r>
      <w:r>
        <w:rPr>
          <w:rStyle w:val="normaltextrun"/>
          <w:rFonts w:eastAsiaTheme="majorEastAsia"/>
          <w:sz w:val="20"/>
          <w:szCs w:val="20"/>
          <w:u w:val="single"/>
        </w:rPr>
        <w:t>"Hospital pandemic plans fixate on having enough ventilators," says public health specialist Michael Osterholm at the University of Minnesota in Minneapolis, who has been calling for broader preparation for a pandemic. "But </w:t>
      </w:r>
      <w:r>
        <w:rPr>
          <w:rStyle w:val="normaltextrun"/>
          <w:rFonts w:eastAsiaTheme="majorEastAsia"/>
          <w:b/>
          <w:bCs/>
          <w:sz w:val="28"/>
          <w:szCs w:val="28"/>
          <w:u w:val="single"/>
          <w:shd w:val="clear" w:color="auto" w:fill="00FF00"/>
        </w:rPr>
        <w:t>they'll run out of oxygen</w:t>
      </w:r>
      <w:r>
        <w:rPr>
          <w:rStyle w:val="normaltextrun"/>
          <w:rFonts w:eastAsiaTheme="majorEastAsia"/>
          <w:sz w:val="28"/>
          <w:szCs w:val="28"/>
          <w:u w:val="single"/>
          <w:shd w:val="clear" w:color="auto" w:fill="00FF00"/>
        </w:rPr>
        <w:t> </w:t>
      </w:r>
      <w:r>
        <w:rPr>
          <w:rStyle w:val="normaltextrun"/>
          <w:rFonts w:eastAsiaTheme="majorEastAsia"/>
          <w:sz w:val="28"/>
          <w:szCs w:val="28"/>
          <w:u w:val="single"/>
        </w:rPr>
        <w:t>to put through them first.</w:t>
      </w:r>
      <w:r>
        <w:rPr>
          <w:rStyle w:val="normaltextrun"/>
          <w:rFonts w:eastAsiaTheme="majorEastAsia"/>
          <w:sz w:val="28"/>
          <w:szCs w:val="28"/>
          <w:u w:val="single"/>
          <w:shd w:val="clear" w:color="auto" w:fill="00FF00"/>
        </w:rPr>
        <w:t> No hospital has more than a two-day supply." </w:t>
      </w:r>
      <w:r>
        <w:rPr>
          <w:rStyle w:val="normaltextrun"/>
          <w:rFonts w:eastAsiaTheme="majorEastAsia"/>
          <w:b/>
          <w:bCs/>
          <w:sz w:val="28"/>
          <w:szCs w:val="28"/>
          <w:u w:val="single"/>
          <w:shd w:val="clear" w:color="auto" w:fill="00FF00"/>
        </w:rPr>
        <w:t>Equally critical is chlorine</w:t>
      </w:r>
      <w:r>
        <w:rPr>
          <w:rStyle w:val="normaltextrun"/>
          <w:rFonts w:eastAsiaTheme="majorEastAsia"/>
          <w:sz w:val="28"/>
          <w:szCs w:val="28"/>
          <w:u w:val="single"/>
          <w:shd w:val="clear" w:color="auto" w:fill="00FF00"/>
        </w:rPr>
        <w:t> for </w:t>
      </w:r>
      <w:r>
        <w:rPr>
          <w:rStyle w:val="normaltextrun"/>
          <w:rFonts w:eastAsiaTheme="majorEastAsia"/>
          <w:b/>
          <w:bCs/>
          <w:sz w:val="28"/>
          <w:szCs w:val="28"/>
          <w:u w:val="single"/>
          <w:shd w:val="clear" w:color="auto" w:fill="00FF00"/>
        </w:rPr>
        <w:t>water purification</w:t>
      </w:r>
      <w:r>
        <w:rPr>
          <w:rStyle w:val="normaltextrun"/>
          <w:rFonts w:eastAsiaTheme="majorEastAsia"/>
          <w:sz w:val="28"/>
          <w:szCs w:val="28"/>
          <w:u w:val="single"/>
          <w:shd w:val="clear" w:color="auto" w:fill="00FF00"/>
        </w:rPr>
        <w:t> plants. </w:t>
      </w:r>
      <w:r>
        <w:rPr>
          <w:rStyle w:val="normaltextrun"/>
          <w:rFonts w:eastAsiaTheme="majorEastAsia"/>
          <w:sz w:val="22"/>
          <w:szCs w:val="22"/>
        </w:rPr>
        <w:t> </w:t>
      </w:r>
      <w:r>
        <w:rPr>
          <w:rStyle w:val="normaltextrun"/>
          <w:rFonts w:ascii="Tahoma" w:eastAsiaTheme="majorEastAsia" w:hAnsi="Tahoma" w:cs="Tahoma"/>
          <w:sz w:val="12"/>
          <w:szCs w:val="12"/>
        </w:rPr>
        <w:t>�</w:t>
      </w:r>
      <w:r>
        <w:rPr>
          <w:rStyle w:val="normaltextrun"/>
          <w:rFonts w:eastAsiaTheme="majorEastAsia"/>
          <w:sz w:val="12"/>
          <w:szCs w:val="12"/>
        </w:rPr>
        <w:t>Hospital pandemic plans fixate on having enough ventilators. But they'll run out of oxygen first</w:t>
      </w:r>
      <w:r>
        <w:rPr>
          <w:rStyle w:val="normaltextrun"/>
          <w:rFonts w:ascii="Tahoma" w:eastAsiaTheme="majorEastAsia" w:hAnsi="Tahoma" w:cs="Tahoma"/>
          <w:sz w:val="12"/>
          <w:szCs w:val="12"/>
        </w:rPr>
        <w:t>�</w:t>
      </w:r>
      <w:r>
        <w:rPr>
          <w:rStyle w:val="normaltextrun"/>
          <w:rFonts w:eastAsiaTheme="majorEastAsia"/>
          <w:sz w:val="12"/>
          <w:szCs w:val="12"/>
        </w:rPr>
        <w:t>  It's not only absentee truck drivers that could cripple the transport system; new drivers can be drafted in and trained fairly quickly, after all. Trucks need fuel, too. What if staff at the refineries that produce it don't show up for work?  "We think that if we can make people feel safe about coming to work, we'll have about 25 per cent staff absences if we get a flu  pandemic like the one in 1918," says Jon Lay, head of global emergency preparedness for ExxonMobil. If that happens, then by postponing non-essential tasks, and making sure crucial suppliers also hang tough, "we can maintain the supply of products that are critical to society".  Some models, however, suggest absenteeism sparked by a 1918-type pandemic could cut the workforce by half at the peak of a pandemic wave. "If we have 50 per cent absences, it's a different story," says Lay, who says his company has not modelled the impact of absence on that scale. And what if a pandemic is worse than 1918?  Critical infrastructure  </w:t>
      </w:r>
      <w:r>
        <w:rPr>
          <w:rStyle w:val="normaltextrun"/>
          <w:rFonts w:eastAsiaTheme="majorEastAsia"/>
          <w:sz w:val="28"/>
          <w:szCs w:val="28"/>
          <w:u w:val="single"/>
        </w:rPr>
        <w:t>All the companies that provide the critical infrastructure of modern society - energy, transport, food, water, telecoms - face similar problems if key workers fail to turn up</w:t>
      </w:r>
      <w:r>
        <w:rPr>
          <w:rStyle w:val="normaltextrun"/>
          <w:rFonts w:eastAsiaTheme="majorEastAsia"/>
          <w:sz w:val="22"/>
          <w:szCs w:val="22"/>
        </w:rPr>
        <w:t>. </w:t>
      </w:r>
      <w:r>
        <w:rPr>
          <w:rStyle w:val="normaltextrun"/>
          <w:rFonts w:eastAsiaTheme="majorEastAsia"/>
          <w:sz w:val="12"/>
          <w:szCs w:val="12"/>
        </w:rPr>
        <w:t>According to US industry sources, one electricity supplier in Texas is teaching its employees "virus avoidance techniques" in the hope that they will then "experience a lower rate of flu onset and mortality" than the general population.  The fact is that the best way for people to avoid the virus will be to stay home. But if everyone does this - or if too many people try to stockpile supplies after a crisis begins - the impact of even a relatively minor pandemic could quickly multiply.</w:t>
      </w:r>
      <w:r>
        <w:rPr>
          <w:rStyle w:val="normaltextrun"/>
          <w:rFonts w:eastAsiaTheme="majorEastAsia"/>
          <w:sz w:val="22"/>
          <w:szCs w:val="22"/>
        </w:rPr>
        <w:t>  Planners for pandemics tend to overlook the fact that modern </w:t>
      </w:r>
      <w:r>
        <w:rPr>
          <w:rStyle w:val="normaltextrun"/>
          <w:rFonts w:eastAsiaTheme="majorEastAsia"/>
          <w:b/>
          <w:bCs/>
          <w:sz w:val="28"/>
          <w:szCs w:val="28"/>
          <w:u w:val="single"/>
          <w:shd w:val="clear" w:color="auto" w:fill="00FF00"/>
        </w:rPr>
        <w:t>societies are becoming ever more tightly connected, which means any disturbance can cascade rapidly through many sectors</w:t>
      </w:r>
      <w:r>
        <w:rPr>
          <w:rStyle w:val="normaltextrun"/>
          <w:rFonts w:eastAsiaTheme="majorEastAsia"/>
          <w:sz w:val="22"/>
          <w:szCs w:val="22"/>
        </w:rPr>
        <w:t>. </w:t>
      </w:r>
      <w:r>
        <w:rPr>
          <w:rStyle w:val="normaltextrun"/>
          <w:rFonts w:eastAsiaTheme="majorEastAsia"/>
          <w:sz w:val="12"/>
          <w:szCs w:val="12"/>
        </w:rPr>
        <w:t>For instance, many businesses - including New Scientist's parent company - have contingency plans that count on some people working online from home. Models show there won't be enough bandwidth to meet demand, says </w:t>
      </w:r>
      <w:r>
        <w:rPr>
          <w:rStyle w:val="spellingerror"/>
          <w:sz w:val="12"/>
          <w:szCs w:val="12"/>
        </w:rPr>
        <w:t>Scalingi</w:t>
      </w:r>
      <w:r>
        <w:rPr>
          <w:rStyle w:val="normaltextrun"/>
          <w:rFonts w:eastAsiaTheme="majorEastAsia"/>
          <w:sz w:val="12"/>
          <w:szCs w:val="12"/>
        </w:rPr>
        <w:t xml:space="preserve">.  And what if the power goes off? This is where the complex interdependencies could prove disastrous. Refineries make diesel fuel not only for trucks but also for the trains that deliver coal to electricity generators, which now usually have only 20 days' reserve supply, Osterholm notes. Coal-fired plants supply 30 per cent of the UK's electricity, 50 per cent of the US's and 85 per cent of Australia's.  Powerless  The coal mines need electricity to keep working. Pumping oil through pipelines and water through mains also requires electricity. Making electricity depends largely on coal; getting coal depends on electricity; they all need refineries and key people; the people need transport, food and clean water. If one part of the system starts to fail, the whole lot could go. Hydro and nuclear power are less vulnerable to disruptions in supply, but they still </w:t>
      </w:r>
      <w:r>
        <w:rPr>
          <w:rStyle w:val="normaltextrun"/>
          <w:rFonts w:eastAsiaTheme="majorEastAsia"/>
          <w:sz w:val="12"/>
          <w:szCs w:val="12"/>
        </w:rPr>
        <w:lastRenderedPageBreak/>
        <w:t>depend on highly trained staff.  With no electricity, shops will be unable to keep food refrigerated even if they get deliveries. Their tills won't work either. Many consumers won't be able to cook what food they do have</w:t>
      </w:r>
      <w:r>
        <w:rPr>
          <w:rStyle w:val="normaltextrun"/>
          <w:rFonts w:eastAsiaTheme="majorEastAsia"/>
          <w:sz w:val="22"/>
          <w:szCs w:val="22"/>
        </w:rPr>
        <w:t>. With no chlorine, water-borne diseases could strike just as it becomes hard to boil water. Communications could start to break down as radio and TV broadcasters, phone systems and the internet fall victim to power cuts and absent staff. This could cripple the global financial system, right down to local cash machines, and will greatly complicate attempts to maintain order and get systems up and running again.  Even if we manage to struggle through the first few weeks of a pandemic, </w:t>
      </w:r>
      <w:r>
        <w:rPr>
          <w:rStyle w:val="normaltextrun"/>
          <w:rFonts w:eastAsiaTheme="majorEastAsia"/>
          <w:b/>
          <w:bCs/>
          <w:sz w:val="28"/>
          <w:szCs w:val="28"/>
          <w:u w:val="single"/>
          <w:shd w:val="clear" w:color="auto" w:fill="00FF00"/>
        </w:rPr>
        <w:t>long-term problems could build up without essential maintenance and supplies. Many of these problems could take years to work their way through the system.</w:t>
      </w:r>
      <w:r>
        <w:rPr>
          <w:rStyle w:val="normaltextrun"/>
          <w:rFonts w:eastAsiaTheme="majorEastAsia"/>
          <w:sz w:val="22"/>
          <w:szCs w:val="22"/>
        </w:rPr>
        <w:t> For instance, with no fuel and markets in disarray, how do farmers get the next harvest in and distributed?  Closing borders  As a plague takes hold, some countries may be tempted to close their borders. </w:t>
      </w:r>
      <w:r>
        <w:rPr>
          <w:rStyle w:val="normaltextrun"/>
          <w:rFonts w:eastAsiaTheme="majorEastAsia"/>
          <w:sz w:val="12"/>
          <w:szCs w:val="12"/>
        </w:rPr>
        <w:t>But quarantine is not an option any more. "These days, no country is self-sufficient for everything," says Lay. "The worst mistake governments could make is to isolate themselves." The port of Singapore, a crucial shipping hub, plans to close in a pandemic only as a last resort, he says. Yet action like this might not be enough to prevent international trade being </w:t>
      </w:r>
      <w:r>
        <w:rPr>
          <w:rStyle w:val="spellingerror"/>
          <w:sz w:val="12"/>
          <w:szCs w:val="12"/>
        </w:rPr>
        <w:t>paralysed</w:t>
      </w:r>
      <w:r>
        <w:rPr>
          <w:rStyle w:val="normaltextrun"/>
          <w:rFonts w:eastAsiaTheme="majorEastAsia"/>
          <w:sz w:val="12"/>
          <w:szCs w:val="12"/>
        </w:rPr>
        <w:t> as other ports close for fear of contagion or for lack of workers, as ships' crews sicken and exporters' assembly lines grind to a halt without their own staff, power, transport or fuel and supplies.  </w:t>
      </w:r>
      <w:r>
        <w:rPr>
          <w:rStyle w:val="normaltextrun"/>
          <w:rFonts w:ascii="Tahoma" w:eastAsiaTheme="majorEastAsia" w:hAnsi="Tahoma" w:cs="Tahoma"/>
          <w:sz w:val="12"/>
          <w:szCs w:val="12"/>
        </w:rPr>
        <w:t>�</w:t>
      </w:r>
      <w:r>
        <w:rPr>
          <w:rStyle w:val="normaltextrun"/>
          <w:rFonts w:eastAsiaTheme="majorEastAsia"/>
          <w:sz w:val="12"/>
          <w:szCs w:val="12"/>
        </w:rPr>
        <w:t>Quarantine is not an option any more. These days, no country is self-sufficient</w:t>
      </w:r>
      <w:r>
        <w:rPr>
          <w:rStyle w:val="normaltextrun"/>
          <w:rFonts w:ascii="Tahoma" w:eastAsiaTheme="majorEastAsia" w:hAnsi="Tahoma" w:cs="Tahoma"/>
          <w:sz w:val="12"/>
          <w:szCs w:val="12"/>
        </w:rPr>
        <w:t>�</w:t>
      </w:r>
      <w:r>
        <w:rPr>
          <w:rStyle w:val="normaltextrun"/>
          <w:rFonts w:eastAsiaTheme="majorEastAsia"/>
          <w:sz w:val="12"/>
          <w:szCs w:val="12"/>
        </w:rPr>
        <w:t>  Osterholm warns that most medical equipment and 85 per cent of US pharmaceuticals are made abroad, and this is just the start. Consider food packaging. Milk might be delivered to dairies if the cows get milked and there is fuel for the trucks and power for refrigeration, but it will be of little use if milk carton factories have ground to a halt or the cartons are an ocean away.  "No one in pandemic planning thinks enough about supply chains," says Osterholm. "They are long and thin, and they can break." When Toronto was hit by SARS in 2003, the major surgical mask manufacturers sent everything they had, he says. "If it had gone on much longer they would have run out."  The trend is for supply chains to get ever longer, to take advantage of economies of scale and the availability of cheap </w:t>
      </w:r>
      <w:r>
        <w:rPr>
          <w:rStyle w:val="spellingerror"/>
          <w:sz w:val="12"/>
          <w:szCs w:val="12"/>
        </w:rPr>
        <w:t>labour</w:t>
      </w:r>
      <w:r>
        <w:rPr>
          <w:rStyle w:val="normaltextrun"/>
          <w:rFonts w:eastAsiaTheme="majorEastAsia"/>
          <w:sz w:val="12"/>
          <w:szCs w:val="12"/>
        </w:rPr>
        <w:t>. Big factories produce goods more cheaply than small ones, and they can do so even more cheaply in countries where </w:t>
      </w:r>
      <w:r>
        <w:rPr>
          <w:rStyle w:val="spellingerror"/>
          <w:sz w:val="12"/>
          <w:szCs w:val="12"/>
        </w:rPr>
        <w:t>labour</w:t>
      </w:r>
      <w:r>
        <w:rPr>
          <w:rStyle w:val="normaltextrun"/>
          <w:rFonts w:eastAsiaTheme="majorEastAsia"/>
          <w:sz w:val="12"/>
          <w:szCs w:val="12"/>
        </w:rPr>
        <w:t> is cheap.  Flawed assumptions  </w:t>
      </w:r>
      <w:r>
        <w:rPr>
          <w:rStyle w:val="normaltextrun"/>
          <w:rFonts w:eastAsiaTheme="majorEastAsia"/>
          <w:sz w:val="12"/>
          <w:szCs w:val="12"/>
          <w:u w:val="single"/>
        </w:rPr>
        <w:t>Lay points to recent hurricanes in the US</w:t>
      </w:r>
      <w:r>
        <w:rPr>
          <w:rStyle w:val="normaltextrun"/>
          <w:rFonts w:eastAsiaTheme="majorEastAsia"/>
          <w:sz w:val="12"/>
          <w:szCs w:val="12"/>
        </w:rPr>
        <w:t> and the 2005 fire at the </w:t>
      </w:r>
      <w:r>
        <w:rPr>
          <w:rStyle w:val="spellingerror"/>
          <w:sz w:val="12"/>
          <w:szCs w:val="12"/>
        </w:rPr>
        <w:t>Buncefield</w:t>
      </w:r>
      <w:r>
        <w:rPr>
          <w:rStyle w:val="normaltextrun"/>
          <w:rFonts w:eastAsiaTheme="majorEastAsia"/>
          <w:sz w:val="12"/>
          <w:szCs w:val="12"/>
        </w:rPr>
        <w:t> oil depot in the UK </w:t>
      </w:r>
      <w:r>
        <w:rPr>
          <w:rStyle w:val="normaltextrun"/>
          <w:rFonts w:eastAsiaTheme="majorEastAsia"/>
          <w:sz w:val="12"/>
          <w:szCs w:val="12"/>
          <w:u w:val="single"/>
        </w:rPr>
        <w:t>as examples of severe disruptions to the normal supply chain</w:t>
      </w:r>
      <w:r>
        <w:rPr>
          <w:rStyle w:val="normaltextrun"/>
          <w:rFonts w:eastAsiaTheme="majorEastAsia"/>
          <w:sz w:val="12"/>
          <w:szCs w:val="12"/>
        </w:rPr>
        <w:t>. In all of these instances, </w:t>
      </w:r>
      <w:r>
        <w:rPr>
          <w:rStyle w:val="normaltextrun"/>
          <w:rFonts w:eastAsiaTheme="majorEastAsia"/>
          <w:sz w:val="12"/>
          <w:szCs w:val="12"/>
          <w:u w:val="single"/>
        </w:rPr>
        <w:t>he points out, supplies from refineries were maintained. But those disasters were </w:t>
      </w:r>
      <w:r>
        <w:rPr>
          <w:rStyle w:val="spellingerror"/>
          <w:sz w:val="12"/>
          <w:szCs w:val="12"/>
          <w:u w:val="single"/>
        </w:rPr>
        <w:t>localised</w:t>
      </w:r>
      <w:r>
        <w:rPr>
          <w:rStyle w:val="normaltextrun"/>
          <w:rFonts w:eastAsiaTheme="majorEastAsia"/>
          <w:sz w:val="12"/>
          <w:szCs w:val="12"/>
          <w:u w:val="single"/>
        </w:rPr>
        <w:t>, and help could come from unaffected places nearby. Disaster planners usually focus on single-point events of this kind: industrial accidents, hurricanes or even a nuclear attack. But a pandemic happens everywhere at the same time</w:t>
      </w:r>
      <w:r>
        <w:rPr>
          <w:rStyle w:val="normaltextrun"/>
          <w:rFonts w:eastAsiaTheme="majorEastAsia"/>
          <w:sz w:val="12"/>
          <w:szCs w:val="12"/>
        </w:rPr>
        <w:t>, rendering many such plans useless. "There are numerous assumptions behind our conclusions," Lay admits. "If they prove to be flawed, we could struggle."  </w:t>
      </w:r>
      <w:r>
        <w:rPr>
          <w:rStyle w:val="normaltextrun"/>
          <w:rFonts w:ascii="Tahoma" w:eastAsiaTheme="majorEastAsia" w:hAnsi="Tahoma" w:cs="Tahoma"/>
          <w:sz w:val="12"/>
          <w:szCs w:val="12"/>
        </w:rPr>
        <w:t>�</w:t>
      </w:r>
      <w:r>
        <w:rPr>
          <w:rStyle w:val="normaltextrun"/>
          <w:rFonts w:eastAsiaTheme="majorEastAsia"/>
          <w:sz w:val="12"/>
          <w:szCs w:val="12"/>
        </w:rPr>
        <w:t>Planners focus on single-point events like the </w:t>
      </w:r>
      <w:r>
        <w:rPr>
          <w:rStyle w:val="spellingerror"/>
          <w:sz w:val="12"/>
          <w:szCs w:val="12"/>
        </w:rPr>
        <w:t>Buncefield</w:t>
      </w:r>
      <w:r>
        <w:rPr>
          <w:rStyle w:val="normaltextrun"/>
          <w:rFonts w:eastAsiaTheme="majorEastAsia"/>
          <w:sz w:val="12"/>
          <w:szCs w:val="12"/>
        </w:rPr>
        <w:t> fire, but a pandemic happens everywhere</w:t>
      </w:r>
      <w:r>
        <w:rPr>
          <w:rStyle w:val="normaltextrun"/>
          <w:rFonts w:ascii="Tahoma" w:eastAsiaTheme="majorEastAsia" w:hAnsi="Tahoma" w:cs="Tahoma"/>
          <w:sz w:val="12"/>
          <w:szCs w:val="12"/>
        </w:rPr>
        <w:t>�</w:t>
      </w:r>
      <w:r>
        <w:rPr>
          <w:rStyle w:val="normaltextrun"/>
          <w:rFonts w:eastAsiaTheme="majorEastAsia"/>
          <w:sz w:val="12"/>
          <w:szCs w:val="12"/>
        </w:rPr>
        <w:t>  The main assumption is how serious a pandemic could be. Many national plans are based on mortality rates from the mild 1957 and 1968 pandemics. "</w:t>
      </w:r>
      <w:r>
        <w:rPr>
          <w:rStyle w:val="normaltextrun"/>
          <w:rFonts w:eastAsiaTheme="majorEastAsia"/>
          <w:sz w:val="12"/>
          <w:szCs w:val="12"/>
          <w:u w:val="single"/>
        </w:rPr>
        <w:t>No government pandemic plans consider the possibility that the death rate might be higher than in 1918</w:t>
      </w:r>
      <w:r>
        <w:rPr>
          <w:rStyle w:val="normaltextrun"/>
          <w:rFonts w:eastAsiaTheme="majorEastAsia"/>
          <w:sz w:val="12"/>
          <w:szCs w:val="12"/>
        </w:rPr>
        <w:t>," says Tim Sly of Ryerson University in Toronto, Canada.  </w:t>
      </w:r>
      <w:r>
        <w:rPr>
          <w:rStyle w:val="normaltextrun"/>
          <w:rFonts w:eastAsiaTheme="majorEastAsia"/>
          <w:sz w:val="12"/>
          <w:szCs w:val="12"/>
          <w:u w:val="single"/>
        </w:rPr>
        <w:t>Even a rerun of 1918 could be bad enough</w:t>
      </w:r>
      <w:r>
        <w:rPr>
          <w:rStyle w:val="normaltextrun"/>
          <w:rFonts w:eastAsiaTheme="majorEastAsia"/>
          <w:sz w:val="12"/>
          <w:szCs w:val="12"/>
        </w:rPr>
        <w:t>. In a 2006 study, economist Warwick McKibbin of the Lowry Institute for International Policy in Sydney, Australia, and colleagues based their "worst-case" scenario on the same death rate as in 1918. The result, </w:t>
      </w:r>
      <w:r>
        <w:rPr>
          <w:rStyle w:val="normaltextrun"/>
          <w:rFonts w:eastAsiaTheme="majorEastAsia"/>
          <w:sz w:val="12"/>
          <w:szCs w:val="12"/>
          <w:u w:val="single"/>
        </w:rPr>
        <w:t>their model predicts, would be 142 million deaths worldwide, leading to a massive global economic slowdown that would wipe out 12.6 per cent of global GDP</w:t>
      </w:r>
      <w:r>
        <w:rPr>
          <w:rStyle w:val="normaltextrun"/>
          <w:rFonts w:eastAsiaTheme="majorEastAsia"/>
          <w:sz w:val="12"/>
          <w:szCs w:val="12"/>
        </w:rPr>
        <w:t>.  Death rate  </w:t>
      </w:r>
      <w:r>
        <w:rPr>
          <w:rStyle w:val="normaltextrun"/>
          <w:rFonts w:eastAsiaTheme="majorEastAsia"/>
          <w:sz w:val="12"/>
          <w:szCs w:val="12"/>
          <w:u w:val="single"/>
        </w:rPr>
        <w:t>This scenario assumes around 3 three per cent of those who fall ill die. Of all the people known to have caught</w:t>
      </w:r>
      <w:r>
        <w:rPr>
          <w:rStyle w:val="normaltextrun"/>
          <w:rFonts w:eastAsiaTheme="majorEastAsia"/>
          <w:sz w:val="12"/>
          <w:szCs w:val="12"/>
        </w:rPr>
        <w:t> H5N1 </w:t>
      </w:r>
      <w:r>
        <w:rPr>
          <w:rStyle w:val="normaltextrun"/>
          <w:rFonts w:eastAsiaTheme="majorEastAsia"/>
          <w:sz w:val="12"/>
          <w:szCs w:val="12"/>
          <w:u w:val="single"/>
        </w:rPr>
        <w:t>bird flu so far, 63 per cent have died. "It seems negligent to assume that H5N1, if it goes pandemic, will necessarily become less deadly</w:t>
      </w:r>
      <w:r>
        <w:rPr>
          <w:rStyle w:val="normaltextrun"/>
          <w:rFonts w:eastAsiaTheme="majorEastAsia"/>
          <w:sz w:val="12"/>
          <w:szCs w:val="12"/>
        </w:rPr>
        <w:t>," says Sly. </w:t>
      </w:r>
      <w:r>
        <w:rPr>
          <w:rStyle w:val="normaltextrun"/>
          <w:rFonts w:eastAsiaTheme="majorEastAsia"/>
          <w:sz w:val="12"/>
          <w:szCs w:val="12"/>
          <w:u w:val="single"/>
        </w:rPr>
        <w:t>And flu is far from the only viral threat we face</w:t>
      </w:r>
      <w:r>
        <w:rPr>
          <w:rStyle w:val="normaltextrun"/>
          <w:rFonts w:eastAsiaTheme="majorEastAsia"/>
          <w:sz w:val="12"/>
          <w:szCs w:val="12"/>
        </w:rPr>
        <w:t>.</w:t>
      </w:r>
      <w:r>
        <w:rPr>
          <w:rStyle w:val="normaltextrun"/>
          <w:rFonts w:eastAsiaTheme="majorEastAsia"/>
          <w:sz w:val="22"/>
          <w:szCs w:val="22"/>
        </w:rPr>
        <w:t> </w:t>
      </w:r>
      <w:r>
        <w:rPr>
          <w:rStyle w:val="eop"/>
          <w:sz w:val="22"/>
          <w:szCs w:val="22"/>
        </w:rPr>
        <w:t> </w:t>
      </w:r>
    </w:p>
    <w:p w14:paraId="6FA3286B" w14:textId="77777777" w:rsidR="005036F3" w:rsidRDefault="005036F3" w:rsidP="005036F3">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b/>
          <w:bCs/>
          <w:sz w:val="44"/>
          <w:szCs w:val="44"/>
          <w:u w:val="single"/>
        </w:rPr>
        <w:t>PIC – Truckers</w:t>
      </w:r>
      <w:r>
        <w:rPr>
          <w:rStyle w:val="eop"/>
          <w:sz w:val="44"/>
          <w:szCs w:val="44"/>
        </w:rPr>
        <w:t> </w:t>
      </w:r>
    </w:p>
    <w:p w14:paraId="61527726"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36"/>
          <w:szCs w:val="36"/>
          <w:u w:val="single"/>
        </w:rPr>
        <w:t>CP Text: A just government ought to recognize the unconditional right of workers to strike, except in the instance of truck drivers. </w:t>
      </w:r>
      <w:r>
        <w:rPr>
          <w:rStyle w:val="eop"/>
          <w:sz w:val="36"/>
          <w:szCs w:val="36"/>
        </w:rPr>
        <w:t> </w:t>
      </w:r>
    </w:p>
    <w:p w14:paraId="33B1C466"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36"/>
          <w:szCs w:val="36"/>
        </w:rPr>
        <w:t>[1] It’s competitive – </w:t>
      </w:r>
      <w:r>
        <w:rPr>
          <w:rStyle w:val="eop"/>
          <w:sz w:val="36"/>
          <w:szCs w:val="36"/>
        </w:rPr>
        <w:t> </w:t>
      </w:r>
    </w:p>
    <w:p w14:paraId="45C83D7E"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Oxford Dictionary 21’</w:t>
      </w:r>
      <w:r>
        <w:rPr>
          <w:rStyle w:val="eop"/>
          <w:sz w:val="32"/>
          <w:szCs w:val="32"/>
        </w:rPr>
        <w:t> </w:t>
      </w:r>
    </w:p>
    <w:p w14:paraId="2DEBECB5"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hyperlink r:id="rId12" w:tgtFrame="_blank" w:history="1">
        <w:r>
          <w:rPr>
            <w:rStyle w:val="normaltextrun"/>
            <w:rFonts w:eastAsiaTheme="majorEastAsia"/>
            <w:b/>
            <w:bCs/>
            <w:u w:val="single"/>
          </w:rPr>
          <w:t>https://www.lexico.com/en/definition/unconditional?locale=en</w:t>
        </w:r>
      </w:hyperlink>
      <w:r>
        <w:rPr>
          <w:rStyle w:val="normaltextrun"/>
          <w:rFonts w:eastAsiaTheme="majorEastAsia"/>
          <w:b/>
          <w:bCs/>
        </w:rPr>
        <w:t>  //</w:t>
      </w:r>
      <w:r>
        <w:rPr>
          <w:rStyle w:val="normaltextrun"/>
          <w:rFonts w:eastAsiaTheme="majorEastAsia"/>
        </w:rPr>
        <w:t>Last Accessed 10/18/21 @7:17 p.m. - Ownby</w:t>
      </w:r>
      <w:r>
        <w:rPr>
          <w:rStyle w:val="eop"/>
        </w:rPr>
        <w:t> </w:t>
      </w:r>
    </w:p>
    <w:p w14:paraId="4EE49EBD"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rPr>
        <w:t> </w:t>
      </w:r>
    </w:p>
    <w:p w14:paraId="33AAA156"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sz w:val="28"/>
          <w:szCs w:val="28"/>
        </w:rPr>
        <w:t>/ˌ</w:t>
      </w:r>
      <w:r>
        <w:rPr>
          <w:rStyle w:val="spellingerror"/>
          <w:sz w:val="28"/>
          <w:szCs w:val="28"/>
        </w:rPr>
        <w:t>ənkənˈdiSH</w:t>
      </w:r>
      <w:r>
        <w:rPr>
          <w:rStyle w:val="normaltextrun"/>
          <w:rFonts w:eastAsiaTheme="majorEastAsia"/>
          <w:sz w:val="28"/>
          <w:szCs w:val="28"/>
        </w:rPr>
        <w:t>(ə)n(ə)l/ adjective </w:t>
      </w:r>
      <w:r>
        <w:rPr>
          <w:rStyle w:val="spellingerror"/>
          <w:sz w:val="28"/>
          <w:szCs w:val="28"/>
        </w:rPr>
        <w:t>adjective</w:t>
      </w:r>
      <w:r>
        <w:rPr>
          <w:rStyle w:val="normaltextrun"/>
          <w:rFonts w:eastAsiaTheme="majorEastAsia"/>
          <w:sz w:val="28"/>
          <w:szCs w:val="28"/>
        </w:rPr>
        <w:t>: </w:t>
      </w:r>
      <w:r>
        <w:rPr>
          <w:rStyle w:val="normaltextrun"/>
          <w:rFonts w:eastAsiaTheme="majorEastAsia"/>
          <w:b/>
          <w:bCs/>
          <w:sz w:val="32"/>
          <w:szCs w:val="32"/>
          <w:u w:val="single"/>
          <w:shd w:val="clear" w:color="auto" w:fill="00FF00"/>
        </w:rPr>
        <w:t>unconditional not subject to any conditions</w:t>
      </w:r>
      <w:r>
        <w:rPr>
          <w:rStyle w:val="normaltextrun"/>
          <w:rFonts w:eastAsiaTheme="majorEastAsia"/>
          <w:sz w:val="28"/>
          <w:szCs w:val="28"/>
        </w:rPr>
        <w:t>. "unconditional surrender"</w:t>
      </w:r>
      <w:r>
        <w:rPr>
          <w:rStyle w:val="eop"/>
          <w:sz w:val="28"/>
          <w:szCs w:val="28"/>
        </w:rPr>
        <w:t> </w:t>
      </w:r>
    </w:p>
    <w:p w14:paraId="33FC3091"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28"/>
          <w:szCs w:val="28"/>
        </w:rPr>
        <w:t> </w:t>
      </w:r>
    </w:p>
    <w:p w14:paraId="6CDFF9B9"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sz w:val="36"/>
          <w:szCs w:val="36"/>
        </w:rPr>
        <w:t>[2] An exception directly contradicts the resolution’s wording – it’s neg ground. </w:t>
      </w:r>
      <w:r>
        <w:rPr>
          <w:rStyle w:val="eop"/>
          <w:sz w:val="36"/>
          <w:szCs w:val="36"/>
        </w:rPr>
        <w:t> </w:t>
      </w:r>
    </w:p>
    <w:p w14:paraId="677C203F"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Oxford Dictionary 21’</w:t>
      </w:r>
      <w:r>
        <w:rPr>
          <w:rStyle w:val="eop"/>
          <w:sz w:val="32"/>
          <w:szCs w:val="32"/>
        </w:rPr>
        <w:t> </w:t>
      </w:r>
    </w:p>
    <w:p w14:paraId="1FEDFC69"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hyperlink r:id="rId13" w:tgtFrame="_blank" w:history="1">
        <w:r>
          <w:rPr>
            <w:rStyle w:val="normaltextrun"/>
            <w:rFonts w:eastAsiaTheme="majorEastAsia"/>
            <w:b/>
            <w:bCs/>
            <w:u w:val="single"/>
          </w:rPr>
          <w:t>https://www.lexico.com/en/definition/exception?locale=en</w:t>
        </w:r>
      </w:hyperlink>
      <w:r>
        <w:rPr>
          <w:rStyle w:val="normaltextrun"/>
          <w:rFonts w:eastAsiaTheme="majorEastAsia"/>
          <w:b/>
          <w:bCs/>
          <w:sz w:val="36"/>
          <w:szCs w:val="36"/>
        </w:rPr>
        <w:t> </w:t>
      </w:r>
      <w:r>
        <w:rPr>
          <w:rStyle w:val="normaltextrun"/>
          <w:rFonts w:eastAsiaTheme="majorEastAsia"/>
        </w:rPr>
        <w:t>// Last Accessed 10/18/21 @9:40 p.m. – Ownby</w:t>
      </w:r>
      <w:r>
        <w:rPr>
          <w:rStyle w:val="eop"/>
        </w:rPr>
        <w:t> </w:t>
      </w:r>
    </w:p>
    <w:p w14:paraId="07F914BA"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36"/>
          <w:szCs w:val="36"/>
        </w:rPr>
        <w:t> </w:t>
      </w:r>
    </w:p>
    <w:p w14:paraId="799CC91B"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lastRenderedPageBreak/>
        <w:t>A</w:t>
      </w:r>
      <w:r>
        <w:rPr>
          <w:rStyle w:val="normaltextrun"/>
          <w:rFonts w:eastAsiaTheme="majorEastAsia"/>
          <w:sz w:val="28"/>
          <w:szCs w:val="28"/>
        </w:rPr>
        <w:t> person or </w:t>
      </w:r>
      <w:r>
        <w:rPr>
          <w:rStyle w:val="normaltextrun"/>
          <w:rFonts w:eastAsiaTheme="majorEastAsia"/>
          <w:b/>
          <w:bCs/>
          <w:sz w:val="32"/>
          <w:szCs w:val="32"/>
          <w:u w:val="single"/>
          <w:shd w:val="clear" w:color="auto" w:fill="00FF00"/>
        </w:rPr>
        <w:t>thing that is excluded from a general statement</w:t>
      </w:r>
      <w:r>
        <w:rPr>
          <w:rStyle w:val="normaltextrun"/>
          <w:rFonts w:eastAsiaTheme="majorEastAsia"/>
          <w:sz w:val="28"/>
          <w:szCs w:val="28"/>
        </w:rPr>
        <w:t> </w:t>
      </w:r>
      <w:r>
        <w:rPr>
          <w:rStyle w:val="normaltextrun"/>
          <w:rFonts w:eastAsiaTheme="majorEastAsia"/>
        </w:rPr>
        <w:t>or does not follow a rule. ‘the drives between towns are a delight, and the journey to Graz is no exception’</w:t>
      </w:r>
      <w:r>
        <w:rPr>
          <w:rStyle w:val="eop"/>
        </w:rPr>
        <w:t> </w:t>
      </w:r>
    </w:p>
    <w:p w14:paraId="0EDC1117"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eop"/>
          <w:sz w:val="36"/>
          <w:szCs w:val="36"/>
        </w:rPr>
        <w:t> </w:t>
      </w:r>
    </w:p>
    <w:p w14:paraId="2B8851A2"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b/>
          <w:bCs/>
          <w:sz w:val="36"/>
          <w:szCs w:val="36"/>
        </w:rPr>
        <w:t>[3]That’s Offense – Lack of truck drivers leads to societal collapse and the shut-down of hospitals and water-purification plants – the impact is mass death. </w:t>
      </w:r>
      <w:r>
        <w:rPr>
          <w:rStyle w:val="eop"/>
          <w:b/>
          <w:bCs/>
          <w:sz w:val="36"/>
          <w:szCs w:val="36"/>
        </w:rPr>
        <w:t> </w:t>
      </w:r>
    </w:p>
    <w:p w14:paraId="27B0891F" w14:textId="77777777" w:rsidR="005036F3" w:rsidRDefault="005036F3" w:rsidP="005036F3">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sz w:val="32"/>
          <w:szCs w:val="32"/>
          <w:u w:val="single"/>
          <w:shd w:val="clear" w:color="auto" w:fill="00FF00"/>
        </w:rPr>
        <w:t>Mackenzie 08’</w:t>
      </w:r>
      <w:r>
        <w:rPr>
          <w:rStyle w:val="eop"/>
          <w:sz w:val="32"/>
          <w:szCs w:val="32"/>
        </w:rPr>
        <w:t> </w:t>
      </w:r>
    </w:p>
    <w:p w14:paraId="3A8938DD"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sz w:val="20"/>
          <w:szCs w:val="20"/>
        </w:rPr>
        <w:t>New Scientist, major journal and winner of the Royal Statistical Society, Award for Statistical Excellence in Journalism, </w:t>
      </w:r>
      <w:r>
        <w:rPr>
          <w:rStyle w:val="normaltextrun"/>
          <w:rFonts w:eastAsiaTheme="majorEastAsia"/>
        </w:rPr>
        <w:t>April 5, 2008, "Will a pandemic bring down </w:t>
      </w:r>
      <w:r>
        <w:rPr>
          <w:rStyle w:val="spellingerror"/>
        </w:rPr>
        <w:t>civilisation</w:t>
      </w:r>
      <w:r>
        <w:rPr>
          <w:rStyle w:val="normaltextrun"/>
          <w:rFonts w:eastAsiaTheme="majorEastAsia"/>
        </w:rPr>
        <w:t>?"</w:t>
      </w:r>
      <w:r>
        <w:rPr>
          <w:rStyle w:val="normaltextrun"/>
          <w:rFonts w:eastAsiaTheme="majorEastAsia"/>
          <w:b/>
          <w:bCs/>
        </w:rPr>
        <w:t> </w:t>
      </w:r>
      <w:hyperlink r:id="rId14" w:tgtFrame="_blank" w:history="1">
        <w:r>
          <w:rPr>
            <w:rStyle w:val="normaltextrun"/>
            <w:rFonts w:eastAsiaTheme="majorEastAsia"/>
            <w:b/>
            <w:bCs/>
            <w:u w:val="single"/>
          </w:rPr>
          <w:t>http://www.newscientist.com/channel/being-human/mg19826501.400-will-a-pandemic-bring-down-civilisation.html</w:t>
        </w:r>
      </w:hyperlink>
      <w:r>
        <w:rPr>
          <w:rStyle w:val="normaltextrun"/>
          <w:rFonts w:eastAsiaTheme="majorEastAsia"/>
          <w:b/>
          <w:bCs/>
        </w:rPr>
        <w:t>  </w:t>
      </w:r>
      <w:r>
        <w:rPr>
          <w:rStyle w:val="normaltextrun"/>
          <w:rFonts w:eastAsiaTheme="majorEastAsia"/>
        </w:rPr>
        <w:t>// Last Accessed 10/19/21 @ 5:13 p.m. – Ownby</w:t>
      </w:r>
      <w:r>
        <w:rPr>
          <w:rStyle w:val="eop"/>
          <w:b/>
          <w:bCs/>
        </w:rPr>
        <w:t> </w:t>
      </w:r>
    </w:p>
    <w:p w14:paraId="3D573E84" w14:textId="77777777" w:rsidR="005036F3" w:rsidRDefault="005036F3" w:rsidP="005036F3">
      <w:pPr>
        <w:pStyle w:val="paragraph"/>
        <w:spacing w:before="0" w:beforeAutospacing="0" w:after="0" w:afterAutospacing="0"/>
        <w:textAlignment w:val="baseline"/>
        <w:rPr>
          <w:rFonts w:ascii="Segoe UI" w:hAnsi="Segoe UI" w:cs="Segoe UI"/>
          <w:b/>
          <w:bCs/>
          <w:sz w:val="18"/>
          <w:szCs w:val="18"/>
        </w:rPr>
      </w:pPr>
      <w:r>
        <w:rPr>
          <w:rStyle w:val="eop"/>
          <w:b/>
          <w:bCs/>
        </w:rPr>
        <w:t> </w:t>
      </w:r>
    </w:p>
    <w:p w14:paraId="57062BB0" w14:textId="77777777" w:rsidR="005036F3" w:rsidRDefault="005036F3" w:rsidP="005036F3">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12"/>
          <w:szCs w:val="12"/>
        </w:rPr>
        <w:t>Will a pandemic bring down </w:t>
      </w:r>
      <w:r>
        <w:rPr>
          <w:rStyle w:val="spellingerror"/>
          <w:sz w:val="12"/>
          <w:szCs w:val="12"/>
        </w:rPr>
        <w:t>civilisation</w:t>
      </w:r>
      <w:r>
        <w:rPr>
          <w:rStyle w:val="normaltextrun"/>
          <w:rFonts w:eastAsiaTheme="majorEastAsia"/>
          <w:sz w:val="12"/>
          <w:szCs w:val="12"/>
        </w:rPr>
        <w:t>?  FOR years we have been warned that </w:t>
      </w:r>
      <w:r>
        <w:rPr>
          <w:rStyle w:val="normaltextrun"/>
          <w:rFonts w:eastAsiaTheme="majorEastAsia"/>
          <w:sz w:val="12"/>
          <w:szCs w:val="12"/>
          <w:u w:val="single"/>
        </w:rPr>
        <w:t>a pandemic is coming</w:t>
      </w:r>
      <w:r>
        <w:rPr>
          <w:rStyle w:val="normaltextrun"/>
          <w:rFonts w:eastAsiaTheme="majorEastAsia"/>
          <w:sz w:val="12"/>
          <w:szCs w:val="12"/>
        </w:rPr>
        <w:t>. It could be flu, it could be something else. We know that lots of people will die. As terrible as this will be, on an ever more crowded planet, you can't help wondering whether the survivors might be better off in some ways. Wouldn't it be easier to rebuild modern society into something more sustainable if, perish the thought, there were fewer of us. Yet would life ever return to something resembling normal after a devastating pandemic? </w:t>
      </w:r>
      <w:r>
        <w:rPr>
          <w:rStyle w:val="normaltextrun"/>
          <w:rFonts w:eastAsiaTheme="majorEastAsia"/>
          <w:sz w:val="12"/>
          <w:szCs w:val="12"/>
          <w:u w:val="single"/>
        </w:rPr>
        <w:t>Virologists sometimes talk about their nightmare scenarios - a plague like </w:t>
      </w:r>
      <w:r>
        <w:rPr>
          <w:rStyle w:val="spellingerror"/>
          <w:sz w:val="12"/>
          <w:szCs w:val="12"/>
          <w:u w:val="single"/>
        </w:rPr>
        <w:t>ebola</w:t>
      </w:r>
      <w:r>
        <w:rPr>
          <w:rStyle w:val="normaltextrun"/>
          <w:rFonts w:eastAsiaTheme="majorEastAsia"/>
          <w:sz w:val="12"/>
          <w:szCs w:val="12"/>
          <w:u w:val="single"/>
        </w:rPr>
        <w:t> or smallpox - as "</w:t>
      </w:r>
      <w:r>
        <w:rPr>
          <w:rStyle w:val="spellingerror"/>
          <w:sz w:val="12"/>
          <w:szCs w:val="12"/>
          <w:u w:val="single"/>
        </w:rPr>
        <w:t>civilisation</w:t>
      </w:r>
      <w:r>
        <w:rPr>
          <w:rStyle w:val="normaltextrun"/>
          <w:rFonts w:eastAsiaTheme="majorEastAsia"/>
          <w:sz w:val="12"/>
          <w:szCs w:val="12"/>
          <w:u w:val="single"/>
        </w:rPr>
        <w:t> ending". Surely they are exaggerating. Aren't they? Many people dismiss any talk of collapse as akin to the street-corner </w:t>
      </w:r>
      <w:r>
        <w:rPr>
          <w:rStyle w:val="contextualspellingandgrammarerror"/>
          <w:sz w:val="12"/>
          <w:szCs w:val="12"/>
          <w:u w:val="single"/>
        </w:rPr>
        <w:t>prophet</w:t>
      </w:r>
      <w:r>
        <w:rPr>
          <w:rStyle w:val="normaltextrun"/>
          <w:rFonts w:eastAsiaTheme="majorEastAsia"/>
          <w:sz w:val="12"/>
          <w:szCs w:val="12"/>
          <w:u w:val="single"/>
        </w:rPr>
        <w:t> warning that the end is nigh.</w:t>
      </w:r>
      <w:r>
        <w:rPr>
          <w:rStyle w:val="normaltextrun"/>
          <w:rFonts w:eastAsiaTheme="majorEastAsia"/>
          <w:sz w:val="12"/>
          <w:szCs w:val="12"/>
        </w:rPr>
        <w:t> In the past couple of centuries, </w:t>
      </w:r>
      <w:r>
        <w:rPr>
          <w:rStyle w:val="normaltextrun"/>
          <w:rFonts w:eastAsiaTheme="majorEastAsia"/>
          <w:sz w:val="12"/>
          <w:szCs w:val="12"/>
          <w:u w:val="single"/>
        </w:rPr>
        <w:t>humanity has innovated its way past so many predicted plagues</w:t>
      </w:r>
      <w:r>
        <w:rPr>
          <w:rStyle w:val="normaltextrun"/>
          <w:rFonts w:eastAsiaTheme="majorEastAsia"/>
          <w:sz w:val="12"/>
          <w:szCs w:val="12"/>
        </w:rPr>
        <w:t>, famines and wars - from Malthus to Dr Strangelove - that </w:t>
      </w:r>
      <w:r>
        <w:rPr>
          <w:rStyle w:val="normaltextrun"/>
          <w:rFonts w:eastAsiaTheme="majorEastAsia"/>
          <w:sz w:val="12"/>
          <w:szCs w:val="12"/>
          <w:u w:val="single"/>
        </w:rPr>
        <w:t>anyone who takes such ideas seriously tends to be labeled a doom-monger. There is a widespread belief that our society has achieved a scale, complexity and level of innovation that make it immune from collapse. "It's</w:t>
      </w:r>
      <w:r>
        <w:rPr>
          <w:rStyle w:val="normaltextrun"/>
          <w:rFonts w:eastAsiaTheme="majorEastAsia"/>
          <w:sz w:val="12"/>
          <w:szCs w:val="12"/>
        </w:rPr>
        <w:t> an argument so </w:t>
      </w:r>
      <w:r>
        <w:rPr>
          <w:rStyle w:val="normaltextrun"/>
          <w:rFonts w:eastAsiaTheme="majorEastAsia"/>
          <w:sz w:val="12"/>
          <w:szCs w:val="12"/>
          <w:u w:val="single"/>
        </w:rPr>
        <w:t>ingrained</w:t>
      </w:r>
      <w:r>
        <w:rPr>
          <w:rStyle w:val="normaltextrun"/>
          <w:rFonts w:eastAsiaTheme="majorEastAsia"/>
          <w:sz w:val="12"/>
          <w:szCs w:val="12"/>
        </w:rPr>
        <w:t> both </w:t>
      </w:r>
      <w:r>
        <w:rPr>
          <w:rStyle w:val="normaltextrun"/>
          <w:rFonts w:eastAsiaTheme="majorEastAsia"/>
          <w:sz w:val="12"/>
          <w:szCs w:val="12"/>
          <w:u w:val="single"/>
        </w:rPr>
        <w:t>in our subconscious and in public discourse</w:t>
      </w:r>
      <w:r>
        <w:rPr>
          <w:rStyle w:val="normaltextrun"/>
          <w:rFonts w:eastAsiaTheme="majorEastAsia"/>
          <w:sz w:val="12"/>
          <w:szCs w:val="12"/>
        </w:rPr>
        <w:t> that it has assumed the status of </w:t>
      </w:r>
      <w:r>
        <w:rPr>
          <w:rStyle w:val="normaltextrun"/>
          <w:rFonts w:eastAsiaTheme="majorEastAsia"/>
          <w:sz w:val="12"/>
          <w:szCs w:val="12"/>
          <w:u w:val="single"/>
        </w:rPr>
        <w:t>objective reality</w:t>
      </w:r>
      <w:r>
        <w:rPr>
          <w:rStyle w:val="normaltextrun"/>
          <w:rFonts w:eastAsiaTheme="majorEastAsia"/>
          <w:sz w:val="12"/>
          <w:szCs w:val="12"/>
        </w:rPr>
        <w:t>," writes biologist and geographer Jared Diamond of the University of California, Los Angeles, author of the 2005 book Collapse. "We think we are different."  Ever more vulnerable  </w:t>
      </w:r>
      <w:r>
        <w:rPr>
          <w:rStyle w:val="normaltextrun"/>
          <w:rFonts w:eastAsiaTheme="majorEastAsia"/>
          <w:sz w:val="12"/>
          <w:szCs w:val="12"/>
          <w:u w:val="single"/>
        </w:rPr>
        <w:t>A growing number of researchers, however, are coming to the conclusion that far from becoming ever more resilient, our society is becoming ever more vulnerable</w:t>
      </w:r>
      <w:r>
        <w:rPr>
          <w:rStyle w:val="normaltextrun"/>
          <w:rFonts w:eastAsiaTheme="majorEastAsia"/>
          <w:sz w:val="12"/>
          <w:szCs w:val="12"/>
        </w:rPr>
        <w:t> (see page 30). In a severe pandemic, the disease might only be the start of our problems. No scientific study has looked at whether </w:t>
      </w:r>
      <w:r>
        <w:rPr>
          <w:rStyle w:val="normaltextrun"/>
          <w:rFonts w:eastAsiaTheme="majorEastAsia"/>
          <w:sz w:val="12"/>
          <w:szCs w:val="12"/>
          <w:u w:val="single"/>
        </w:rPr>
        <w:t>a pandemic</w:t>
      </w:r>
      <w:r>
        <w:rPr>
          <w:rStyle w:val="normaltextrun"/>
          <w:rFonts w:eastAsiaTheme="majorEastAsia"/>
          <w:sz w:val="12"/>
          <w:szCs w:val="12"/>
        </w:rPr>
        <w:t> with a high mortality </w:t>
      </w:r>
      <w:r>
        <w:rPr>
          <w:rStyle w:val="normaltextrun"/>
          <w:rFonts w:eastAsiaTheme="majorEastAsia"/>
          <w:sz w:val="12"/>
          <w:szCs w:val="12"/>
          <w:u w:val="single"/>
        </w:rPr>
        <w:t>could cause social collapse</w:t>
      </w:r>
      <w:r>
        <w:rPr>
          <w:rStyle w:val="normaltextrun"/>
          <w:rFonts w:eastAsiaTheme="majorEastAsia"/>
          <w:sz w:val="12"/>
          <w:szCs w:val="12"/>
        </w:rPr>
        <w:t> - at least none that has been made public. </w:t>
      </w:r>
      <w:r>
        <w:rPr>
          <w:rStyle w:val="normaltextrun"/>
          <w:rFonts w:eastAsiaTheme="majorEastAsia"/>
          <w:sz w:val="12"/>
          <w:szCs w:val="12"/>
          <w:u w:val="single"/>
        </w:rPr>
        <w:t>The vast majority of plans for weathering a pandemic all fail even to acknowledge that crucial systems might collapse, let alone take it into account</w:t>
      </w:r>
      <w:r>
        <w:rPr>
          <w:rStyle w:val="normaltextrun"/>
          <w:rFonts w:eastAsiaTheme="majorEastAsia"/>
          <w:sz w:val="12"/>
          <w:szCs w:val="12"/>
        </w:rPr>
        <w:t>.  There have been many pandemics before, of course. In 1348, </w:t>
      </w:r>
      <w:r>
        <w:rPr>
          <w:rStyle w:val="normaltextrun"/>
          <w:rFonts w:eastAsiaTheme="majorEastAsia"/>
          <w:sz w:val="12"/>
          <w:szCs w:val="12"/>
          <w:u w:val="single"/>
        </w:rPr>
        <w:t>the Black Death</w:t>
      </w:r>
      <w:r>
        <w:rPr>
          <w:rStyle w:val="normaltextrun"/>
          <w:rFonts w:eastAsiaTheme="majorEastAsia"/>
          <w:sz w:val="12"/>
          <w:szCs w:val="12"/>
        </w:rPr>
        <w:t> killed about a third of Europe's population. Its </w:t>
      </w:r>
      <w:r>
        <w:rPr>
          <w:rStyle w:val="normaltextrun"/>
          <w:rFonts w:eastAsiaTheme="majorEastAsia"/>
          <w:sz w:val="12"/>
          <w:szCs w:val="12"/>
          <w:u w:val="single"/>
        </w:rPr>
        <w:t>impact was huge, but European </w:t>
      </w:r>
      <w:r>
        <w:rPr>
          <w:rStyle w:val="spellingerror"/>
          <w:sz w:val="12"/>
          <w:szCs w:val="12"/>
          <w:u w:val="single"/>
        </w:rPr>
        <w:t>civilisation</w:t>
      </w:r>
      <w:r>
        <w:rPr>
          <w:rStyle w:val="normaltextrun"/>
          <w:rFonts w:eastAsiaTheme="majorEastAsia"/>
          <w:sz w:val="12"/>
          <w:szCs w:val="12"/>
          <w:u w:val="single"/>
        </w:rPr>
        <w:t> did not collapse.</w:t>
      </w:r>
      <w:r>
        <w:rPr>
          <w:rStyle w:val="normaltextrun"/>
          <w:rFonts w:eastAsiaTheme="majorEastAsia"/>
          <w:sz w:val="12"/>
          <w:szCs w:val="12"/>
        </w:rPr>
        <w:t> After </w:t>
      </w:r>
      <w:r>
        <w:rPr>
          <w:rStyle w:val="normaltextrun"/>
          <w:rFonts w:eastAsiaTheme="majorEastAsia"/>
          <w:sz w:val="12"/>
          <w:szCs w:val="12"/>
          <w:u w:val="single"/>
        </w:rPr>
        <w:t>the Roman empire was hit by a plague</w:t>
      </w:r>
      <w:r>
        <w:rPr>
          <w:rStyle w:val="normaltextrun"/>
          <w:rFonts w:eastAsiaTheme="majorEastAsia"/>
          <w:sz w:val="12"/>
          <w:szCs w:val="12"/>
        </w:rPr>
        <w:t> with a similar death rate around AD 170, however, </w:t>
      </w:r>
      <w:r>
        <w:rPr>
          <w:rStyle w:val="normaltextrun"/>
          <w:rFonts w:eastAsiaTheme="majorEastAsia"/>
          <w:sz w:val="12"/>
          <w:szCs w:val="12"/>
          <w:u w:val="single"/>
        </w:rPr>
        <w:t>the empire tipped into a downward spiral towards collapse. Why the difference? </w:t>
      </w:r>
      <w:r>
        <w:rPr>
          <w:rStyle w:val="normaltextrun"/>
          <w:rFonts w:eastAsiaTheme="majorEastAsia"/>
          <w:sz w:val="12"/>
          <w:szCs w:val="12"/>
        </w:rPr>
        <w:t>In a word:</w:t>
      </w:r>
      <w:r>
        <w:rPr>
          <w:rStyle w:val="normaltextrun"/>
          <w:rFonts w:eastAsiaTheme="majorEastAsia"/>
          <w:sz w:val="12"/>
          <w:szCs w:val="12"/>
          <w:u w:val="single"/>
        </w:rPr>
        <w:t> complexity</w:t>
      </w:r>
      <w:r>
        <w:rPr>
          <w:rStyle w:val="normaltextrun"/>
          <w:rFonts w:eastAsiaTheme="majorEastAsia"/>
          <w:sz w:val="12"/>
          <w:szCs w:val="12"/>
        </w:rPr>
        <w:t>. In the 14th century, </w:t>
      </w:r>
      <w:r>
        <w:rPr>
          <w:rStyle w:val="normaltextrun"/>
          <w:rFonts w:eastAsiaTheme="majorEastAsia"/>
          <w:sz w:val="12"/>
          <w:szCs w:val="12"/>
          <w:u w:val="single"/>
        </w:rPr>
        <w:t>Europe was a feudal hierarchy</w:t>
      </w:r>
      <w:r>
        <w:rPr>
          <w:rStyle w:val="normaltextrun"/>
          <w:rFonts w:eastAsiaTheme="majorEastAsia"/>
          <w:sz w:val="12"/>
          <w:szCs w:val="12"/>
        </w:rPr>
        <w:t> in which more than 80 </w:t>
      </w:r>
      <w:r>
        <w:rPr>
          <w:rStyle w:val="normaltextrun"/>
          <w:rFonts w:eastAsiaTheme="majorEastAsia"/>
          <w:sz w:val="12"/>
          <w:szCs w:val="12"/>
          <w:u w:val="single"/>
        </w:rPr>
        <w:t>per cent of the population were peasant farmers. Each death removed a food producer, but also a consumer</w:t>
      </w:r>
      <w:r>
        <w:rPr>
          <w:rStyle w:val="normaltextrun"/>
          <w:rFonts w:eastAsiaTheme="majorEastAsia"/>
          <w:sz w:val="12"/>
          <w:szCs w:val="12"/>
        </w:rPr>
        <w:t>, so there was </w:t>
      </w:r>
      <w:r>
        <w:rPr>
          <w:rStyle w:val="normaltextrun"/>
          <w:rFonts w:eastAsiaTheme="majorEastAsia"/>
          <w:sz w:val="12"/>
          <w:szCs w:val="12"/>
          <w:u w:val="single"/>
        </w:rPr>
        <w:t>little net effect</w:t>
      </w:r>
      <w:r>
        <w:rPr>
          <w:rStyle w:val="normaltextrun"/>
          <w:rFonts w:eastAsiaTheme="majorEastAsia"/>
          <w:sz w:val="12"/>
          <w:szCs w:val="12"/>
        </w:rPr>
        <w:t>. "In a hierarchy, no one is so vital that they can't be easily replaced," says </w:t>
      </w:r>
      <w:r>
        <w:rPr>
          <w:rStyle w:val="spellingerror"/>
          <w:sz w:val="12"/>
          <w:szCs w:val="12"/>
        </w:rPr>
        <w:t>Yaneer</w:t>
      </w:r>
      <w:r>
        <w:rPr>
          <w:rStyle w:val="normaltextrun"/>
          <w:rFonts w:eastAsiaTheme="majorEastAsia"/>
          <w:sz w:val="12"/>
          <w:szCs w:val="12"/>
        </w:rPr>
        <w:t> Bar-Yam, head of the New England Complex Systems Institute in Cambridge, Massachusetts. "Monarchs died, but life went on."  Individuals matter  </w:t>
      </w:r>
      <w:r>
        <w:rPr>
          <w:rStyle w:val="normaltextrun"/>
          <w:rFonts w:eastAsiaTheme="majorEastAsia"/>
          <w:sz w:val="12"/>
          <w:szCs w:val="12"/>
          <w:u w:val="single"/>
        </w:rPr>
        <w:t>The Roman empire </w:t>
      </w:r>
      <w:r>
        <w:rPr>
          <w:rStyle w:val="normaltextrun"/>
          <w:rFonts w:eastAsiaTheme="majorEastAsia"/>
          <w:sz w:val="12"/>
          <w:szCs w:val="12"/>
        </w:rPr>
        <w:t>was also a hierarchy, but with a difference: it </w:t>
      </w:r>
      <w:r>
        <w:rPr>
          <w:rStyle w:val="normaltextrun"/>
          <w:rFonts w:eastAsiaTheme="majorEastAsia"/>
          <w:sz w:val="12"/>
          <w:szCs w:val="12"/>
          <w:u w:val="single"/>
        </w:rPr>
        <w:t>had a huge urban population</w:t>
      </w:r>
      <w:r>
        <w:rPr>
          <w:rStyle w:val="normaltextrun"/>
          <w:rFonts w:eastAsiaTheme="majorEastAsia"/>
          <w:sz w:val="12"/>
          <w:szCs w:val="12"/>
        </w:rPr>
        <w:t> - not </w:t>
      </w:r>
      <w:r>
        <w:rPr>
          <w:rStyle w:val="spellingerror"/>
          <w:sz w:val="12"/>
          <w:szCs w:val="12"/>
        </w:rPr>
        <w:t>equalled</w:t>
      </w:r>
      <w:r>
        <w:rPr>
          <w:rStyle w:val="normaltextrun"/>
          <w:rFonts w:eastAsiaTheme="majorEastAsia"/>
          <w:sz w:val="12"/>
          <w:szCs w:val="12"/>
        </w:rPr>
        <w:t> in Europe until modern times - </w:t>
      </w:r>
      <w:r>
        <w:rPr>
          <w:rStyle w:val="normaltextrun"/>
          <w:rFonts w:eastAsiaTheme="majorEastAsia"/>
          <w:sz w:val="12"/>
          <w:szCs w:val="12"/>
          <w:u w:val="single"/>
        </w:rPr>
        <w:t>which depended on peasants for grain, taxes and soldiers. "Population decline affected agriculture, which affected the empire's ability to pay for the military, which made the empire less able to keep invaders out</w:t>
      </w:r>
      <w:r>
        <w:rPr>
          <w:rStyle w:val="normaltextrun"/>
          <w:rFonts w:eastAsiaTheme="majorEastAsia"/>
          <w:sz w:val="12"/>
          <w:szCs w:val="12"/>
        </w:rPr>
        <w:t>," says anthropologist and historian Joseph Tainter at Utah State University in Logan. "Invaders in turn further weakened peasants and agriculture."  A high-mortality </w:t>
      </w:r>
      <w:r>
        <w:rPr>
          <w:rStyle w:val="normaltextrun"/>
          <w:rFonts w:eastAsiaTheme="majorEastAsia"/>
          <w:sz w:val="12"/>
          <w:szCs w:val="12"/>
          <w:u w:val="single"/>
        </w:rPr>
        <w:t>pandemic could trigger a similar result now</w:t>
      </w:r>
      <w:r>
        <w:rPr>
          <w:rStyle w:val="normaltextrun"/>
          <w:rFonts w:eastAsiaTheme="majorEastAsia"/>
          <w:sz w:val="12"/>
          <w:szCs w:val="12"/>
        </w:rPr>
        <w:t>, Tainter says. "</w:t>
      </w:r>
      <w:r>
        <w:rPr>
          <w:rStyle w:val="normaltextrun"/>
          <w:rFonts w:eastAsiaTheme="majorEastAsia"/>
          <w:sz w:val="12"/>
          <w:szCs w:val="12"/>
          <w:u w:val="single"/>
        </w:rPr>
        <w:t>Fewer consumers mean the economy would contract, meaning fewer jobs, meaning even fewer consumers. </w:t>
      </w:r>
      <w:r>
        <w:rPr>
          <w:rStyle w:val="normaltextrun"/>
          <w:rFonts w:eastAsiaTheme="majorEastAsia"/>
          <w:sz w:val="28"/>
          <w:szCs w:val="28"/>
          <w:u w:val="single"/>
          <w:shd w:val="clear" w:color="auto" w:fill="00FF00"/>
        </w:rPr>
        <w:t>Loss of personnel in key industries </w:t>
      </w:r>
      <w:r>
        <w:rPr>
          <w:rStyle w:val="normaltextrun"/>
          <w:rFonts w:eastAsiaTheme="majorEastAsia"/>
          <w:sz w:val="28"/>
          <w:szCs w:val="28"/>
          <w:u w:val="single"/>
        </w:rPr>
        <w:t>would</w:t>
      </w:r>
      <w:r>
        <w:rPr>
          <w:rStyle w:val="normaltextrun"/>
          <w:rFonts w:eastAsiaTheme="majorEastAsia"/>
          <w:sz w:val="28"/>
          <w:szCs w:val="28"/>
          <w:u w:val="single"/>
          <w:shd w:val="clear" w:color="auto" w:fill="00FF00"/>
        </w:rPr>
        <w:t> hurt</w:t>
      </w:r>
      <w:r>
        <w:rPr>
          <w:rStyle w:val="normaltextrun"/>
          <w:rFonts w:eastAsiaTheme="majorEastAsia"/>
          <w:sz w:val="22"/>
          <w:szCs w:val="22"/>
          <w:u w:val="single"/>
        </w:rPr>
        <w:t> </w:t>
      </w:r>
      <w:r>
        <w:rPr>
          <w:rStyle w:val="normaltextrun"/>
          <w:rFonts w:eastAsiaTheme="majorEastAsia"/>
          <w:sz w:val="12"/>
          <w:szCs w:val="12"/>
        </w:rPr>
        <w:t>too."  Bar-Yam thinks the loss of key people would be crucial. "Losing pieces indiscriminately from a highly complex system is very dangerous," he says. "One of the most profound results of complex systems research is that</w:t>
      </w:r>
      <w:r>
        <w:rPr>
          <w:rStyle w:val="normaltextrun"/>
          <w:rFonts w:eastAsiaTheme="majorEastAsia"/>
          <w:sz w:val="22"/>
          <w:szCs w:val="22"/>
        </w:rPr>
        <w:t> </w:t>
      </w:r>
      <w:r>
        <w:rPr>
          <w:rStyle w:val="normaltextrun"/>
          <w:rFonts w:eastAsiaTheme="majorEastAsia"/>
          <w:sz w:val="28"/>
          <w:szCs w:val="28"/>
          <w:u w:val="single"/>
        </w:rPr>
        <w:t>when systems are highly complex, individuals matter</w:t>
      </w:r>
      <w:r>
        <w:rPr>
          <w:rStyle w:val="normaltextrun"/>
          <w:rFonts w:eastAsiaTheme="majorEastAsia"/>
          <w:sz w:val="12"/>
          <w:szCs w:val="12"/>
        </w:rPr>
        <w:t>."  </w:t>
      </w:r>
      <w:r>
        <w:rPr>
          <w:rStyle w:val="normaltextrun"/>
          <w:rFonts w:ascii="Tahoma" w:eastAsiaTheme="majorEastAsia" w:hAnsi="Tahoma" w:cs="Tahoma"/>
          <w:sz w:val="12"/>
          <w:szCs w:val="12"/>
        </w:rPr>
        <w:t>�</w:t>
      </w:r>
      <w:r>
        <w:rPr>
          <w:rStyle w:val="normaltextrun"/>
          <w:rFonts w:eastAsiaTheme="majorEastAsia"/>
          <w:sz w:val="12"/>
          <w:szCs w:val="12"/>
        </w:rPr>
        <w:t>One of the most profound results is that when systems are highly complex, individuals matter</w:t>
      </w:r>
      <w:r>
        <w:rPr>
          <w:rStyle w:val="normaltextrun"/>
          <w:rFonts w:ascii="Tahoma" w:eastAsiaTheme="majorEastAsia" w:hAnsi="Tahoma" w:cs="Tahoma"/>
          <w:sz w:val="12"/>
          <w:szCs w:val="12"/>
        </w:rPr>
        <w:t>�</w:t>
      </w:r>
      <w:r>
        <w:rPr>
          <w:rStyle w:val="normaltextrun"/>
          <w:rFonts w:eastAsiaTheme="majorEastAsia"/>
          <w:sz w:val="12"/>
          <w:szCs w:val="12"/>
        </w:rPr>
        <w:t>  The same conclusion has emerged from a completely different source: tabletop "simulations" in which political and economic leaders work through what would happen as a hypothetical flu pandemic plays out. "One of the big 'Aha!' moments is always when company leaders </w:t>
      </w:r>
      <w:r>
        <w:rPr>
          <w:rStyle w:val="spellingerror"/>
          <w:sz w:val="12"/>
          <w:szCs w:val="12"/>
        </w:rPr>
        <w:t>realise</w:t>
      </w:r>
      <w:r>
        <w:rPr>
          <w:rStyle w:val="normaltextrun"/>
          <w:rFonts w:eastAsiaTheme="majorEastAsia"/>
          <w:sz w:val="12"/>
          <w:szCs w:val="12"/>
        </w:rPr>
        <w:t> how much they need key people," says Paula </w:t>
      </w:r>
      <w:r>
        <w:rPr>
          <w:rStyle w:val="spellingerror"/>
          <w:sz w:val="12"/>
          <w:szCs w:val="12"/>
        </w:rPr>
        <w:t>Scalingi</w:t>
      </w:r>
      <w:r>
        <w:rPr>
          <w:rStyle w:val="normaltextrun"/>
          <w:rFonts w:eastAsiaTheme="majorEastAsia"/>
          <w:sz w:val="12"/>
          <w:szCs w:val="12"/>
        </w:rPr>
        <w:t>, who runs pandemic simulations for the Pacific Northwest economic region of the US. "People are the critical infrastructure."  Vital hubs  Especially vital are "hubs" - the people whose actions link all the rest.</w:t>
      </w:r>
      <w:r>
        <w:rPr>
          <w:rStyle w:val="normaltextrun"/>
          <w:rFonts w:eastAsiaTheme="majorEastAsia"/>
          <w:sz w:val="22"/>
          <w:szCs w:val="22"/>
        </w:rPr>
        <w:t> </w:t>
      </w:r>
      <w:r>
        <w:rPr>
          <w:rStyle w:val="normaltextrun"/>
          <w:rFonts w:eastAsiaTheme="majorEastAsia"/>
          <w:sz w:val="28"/>
          <w:szCs w:val="28"/>
          <w:u w:val="single"/>
          <w:shd w:val="clear" w:color="auto" w:fill="00FF00"/>
        </w:rPr>
        <w:t>Take truck drivers. </w:t>
      </w:r>
      <w:r>
        <w:rPr>
          <w:rStyle w:val="normaltextrun"/>
          <w:rFonts w:eastAsiaTheme="majorEastAsia"/>
          <w:sz w:val="28"/>
          <w:szCs w:val="28"/>
          <w:u w:val="single"/>
        </w:rPr>
        <w:t>When a</w:t>
      </w:r>
      <w:r>
        <w:rPr>
          <w:rStyle w:val="normaltextrun"/>
          <w:rFonts w:eastAsiaTheme="majorEastAsia"/>
          <w:sz w:val="28"/>
          <w:szCs w:val="28"/>
          <w:u w:val="single"/>
          <w:shd w:val="clear" w:color="auto" w:fill="00FF00"/>
        </w:rPr>
        <w:t> strike blocked petrol deliveries from </w:t>
      </w:r>
      <w:r>
        <w:rPr>
          <w:rStyle w:val="normaltextrun"/>
          <w:rFonts w:eastAsiaTheme="majorEastAsia"/>
          <w:sz w:val="28"/>
          <w:szCs w:val="28"/>
          <w:u w:val="single"/>
        </w:rPr>
        <w:t>the UK's</w:t>
      </w:r>
      <w:r>
        <w:rPr>
          <w:rStyle w:val="normaltextrun"/>
          <w:rFonts w:eastAsiaTheme="majorEastAsia"/>
          <w:sz w:val="28"/>
          <w:szCs w:val="28"/>
          <w:u w:val="single"/>
          <w:shd w:val="clear" w:color="auto" w:fill="00FF00"/>
        </w:rPr>
        <w:t> oil refineries for 10 days </w:t>
      </w:r>
      <w:r>
        <w:rPr>
          <w:rStyle w:val="normaltextrun"/>
          <w:rFonts w:eastAsiaTheme="majorEastAsia"/>
          <w:sz w:val="28"/>
          <w:szCs w:val="28"/>
          <w:u w:val="single"/>
        </w:rPr>
        <w:t>in 2000, nearly</w:t>
      </w:r>
      <w:r>
        <w:rPr>
          <w:rStyle w:val="normaltextrun"/>
          <w:rFonts w:eastAsiaTheme="majorEastAsia"/>
          <w:sz w:val="28"/>
          <w:szCs w:val="28"/>
          <w:u w:val="single"/>
          <w:shd w:val="clear" w:color="auto" w:fill="00FF00"/>
        </w:rPr>
        <w:t> a third of motorists ran out of fuel, </w:t>
      </w:r>
      <w:r>
        <w:rPr>
          <w:rStyle w:val="normaltextrun"/>
          <w:rFonts w:eastAsiaTheme="majorEastAsia"/>
          <w:sz w:val="28"/>
          <w:szCs w:val="28"/>
          <w:u w:val="single"/>
        </w:rPr>
        <w:t>some train and bus</w:t>
      </w:r>
      <w:r>
        <w:rPr>
          <w:rStyle w:val="normaltextrun"/>
          <w:rFonts w:eastAsiaTheme="majorEastAsia"/>
          <w:sz w:val="28"/>
          <w:szCs w:val="28"/>
          <w:u w:val="single"/>
          <w:shd w:val="clear" w:color="auto" w:fill="00FF00"/>
        </w:rPr>
        <w:t> services were cancelled, shops </w:t>
      </w:r>
      <w:r>
        <w:rPr>
          <w:rStyle w:val="normaltextrun"/>
          <w:rFonts w:eastAsiaTheme="majorEastAsia"/>
          <w:sz w:val="28"/>
          <w:szCs w:val="28"/>
          <w:u w:val="single"/>
        </w:rPr>
        <w:t>began to</w:t>
      </w:r>
      <w:r>
        <w:rPr>
          <w:rStyle w:val="normaltextrun"/>
          <w:rFonts w:eastAsiaTheme="majorEastAsia"/>
          <w:sz w:val="28"/>
          <w:szCs w:val="28"/>
          <w:u w:val="single"/>
          <w:shd w:val="clear" w:color="auto" w:fill="00FF00"/>
        </w:rPr>
        <w:t> run out of food, hospitals </w:t>
      </w:r>
      <w:r>
        <w:rPr>
          <w:rStyle w:val="normaltextrun"/>
          <w:rFonts w:eastAsiaTheme="majorEastAsia"/>
          <w:sz w:val="28"/>
          <w:szCs w:val="28"/>
          <w:u w:val="single"/>
        </w:rPr>
        <w:t>were</w:t>
      </w:r>
      <w:r>
        <w:rPr>
          <w:rStyle w:val="normaltextrun"/>
          <w:rFonts w:eastAsiaTheme="majorEastAsia"/>
          <w:sz w:val="28"/>
          <w:szCs w:val="28"/>
          <w:u w:val="single"/>
          <w:shd w:val="clear" w:color="auto" w:fill="00FF00"/>
        </w:rPr>
        <w:t> reduced to running minimal services, hazardous waste piled up</w:t>
      </w:r>
      <w:r>
        <w:rPr>
          <w:rStyle w:val="normaltextrun"/>
          <w:rFonts w:eastAsiaTheme="majorEastAsia"/>
          <w:sz w:val="28"/>
          <w:szCs w:val="28"/>
          <w:u w:val="single"/>
        </w:rPr>
        <w:t>, and bodies went unburied.</w:t>
      </w:r>
      <w:r>
        <w:rPr>
          <w:rStyle w:val="normaltextrun"/>
          <w:rFonts w:eastAsiaTheme="majorEastAsia"/>
          <w:sz w:val="28"/>
          <w:szCs w:val="28"/>
          <w:u w:val="single"/>
          <w:shd w:val="clear" w:color="auto" w:fill="00FF00"/>
        </w:rPr>
        <w:t> Afterwards</w:t>
      </w:r>
      <w:r>
        <w:rPr>
          <w:rStyle w:val="normaltextrun"/>
          <w:rFonts w:eastAsiaTheme="majorEastAsia"/>
          <w:sz w:val="12"/>
          <w:szCs w:val="12"/>
        </w:rPr>
        <w:t>, a study by Alan McKinnon of Heriot-Watt University in Edinburgh, UK, predicted</w:t>
      </w:r>
      <w:r>
        <w:rPr>
          <w:rStyle w:val="normaltextrun"/>
          <w:rFonts w:eastAsiaTheme="majorEastAsia"/>
          <w:sz w:val="28"/>
          <w:szCs w:val="28"/>
          <w:u w:val="single"/>
          <w:shd w:val="clear" w:color="auto" w:fill="00FF00"/>
        </w:rPr>
        <w:t> </w:t>
      </w:r>
      <w:r>
        <w:rPr>
          <w:rStyle w:val="normaltextrun"/>
          <w:rFonts w:eastAsiaTheme="majorEastAsia"/>
          <w:b/>
          <w:bCs/>
          <w:sz w:val="28"/>
          <w:szCs w:val="28"/>
          <w:u w:val="single"/>
          <w:shd w:val="clear" w:color="auto" w:fill="00FF00"/>
        </w:rPr>
        <w:t>huge economic losses</w:t>
      </w:r>
      <w:r>
        <w:rPr>
          <w:rStyle w:val="normaltextrun"/>
          <w:rFonts w:eastAsiaTheme="majorEastAsia"/>
          <w:sz w:val="28"/>
          <w:szCs w:val="28"/>
          <w:u w:val="single"/>
          <w:shd w:val="clear" w:color="auto" w:fill="00FF00"/>
        </w:rPr>
        <w:t> and a </w:t>
      </w:r>
      <w:r>
        <w:rPr>
          <w:rStyle w:val="normaltextrun"/>
          <w:rFonts w:eastAsiaTheme="majorEastAsia"/>
          <w:b/>
          <w:bCs/>
          <w:sz w:val="28"/>
          <w:szCs w:val="28"/>
          <w:u w:val="single"/>
          <w:shd w:val="clear" w:color="auto" w:fill="00FF00"/>
        </w:rPr>
        <w:t>rapid deterioration in living conditions</w:t>
      </w:r>
      <w:r>
        <w:rPr>
          <w:rStyle w:val="normaltextrun"/>
          <w:rFonts w:eastAsiaTheme="majorEastAsia"/>
          <w:sz w:val="28"/>
          <w:szCs w:val="28"/>
          <w:u w:val="single"/>
          <w:shd w:val="clear" w:color="auto" w:fill="00FF00"/>
        </w:rPr>
        <w:t> </w:t>
      </w:r>
      <w:r>
        <w:rPr>
          <w:rStyle w:val="normaltextrun"/>
          <w:rFonts w:eastAsiaTheme="majorEastAsia"/>
          <w:sz w:val="28"/>
          <w:szCs w:val="28"/>
          <w:u w:val="single"/>
        </w:rPr>
        <w:t>if all road haulage in the UK shut down for just a week. </w:t>
      </w:r>
      <w:r>
        <w:rPr>
          <w:rStyle w:val="normaltextrun"/>
          <w:rFonts w:eastAsiaTheme="majorEastAsia"/>
          <w:sz w:val="12"/>
          <w:szCs w:val="12"/>
        </w:rPr>
        <w:t>What would happen in a pandemic when many truckers are sick, dead or too scared to work? Even if a pandemic is relatively mild, many might have to stay home to care for sick family or look after children whose schools are closed. </w:t>
      </w:r>
      <w:r>
        <w:rPr>
          <w:rStyle w:val="normaltextrun"/>
          <w:rFonts w:eastAsiaTheme="majorEastAsia"/>
          <w:b/>
          <w:bCs/>
          <w:sz w:val="28"/>
          <w:szCs w:val="28"/>
          <w:u w:val="single"/>
          <w:shd w:val="clear" w:color="auto" w:fill="00FF00"/>
        </w:rPr>
        <w:t>Even a small impact on road haulage would quickly have severe knock-on effects.</w:t>
      </w:r>
      <w:r>
        <w:rPr>
          <w:rStyle w:val="normaltextrun"/>
          <w:rFonts w:eastAsiaTheme="majorEastAsia"/>
          <w:sz w:val="28"/>
          <w:szCs w:val="28"/>
          <w:u w:val="single"/>
          <w:shd w:val="clear" w:color="auto" w:fill="00FF00"/>
        </w:rPr>
        <w:t>  </w:t>
      </w:r>
      <w:r>
        <w:rPr>
          <w:rStyle w:val="normaltextrun"/>
          <w:rFonts w:eastAsiaTheme="majorEastAsia"/>
          <w:sz w:val="22"/>
          <w:szCs w:val="22"/>
        </w:rPr>
        <w:t>One reason is just-in-time delivery. Over the past few decades, </w:t>
      </w:r>
      <w:r>
        <w:rPr>
          <w:rStyle w:val="normaltextrun"/>
          <w:rFonts w:eastAsiaTheme="majorEastAsia"/>
          <w:sz w:val="28"/>
          <w:szCs w:val="28"/>
          <w:u w:val="single"/>
        </w:rPr>
        <w:t xml:space="preserve">people who use or sell commodities from coal to aspirin have stopped keeping large stocks, because to do so is expensive. They rely instead on frequent small deliveries.  Cities typically </w:t>
      </w:r>
      <w:r>
        <w:rPr>
          <w:rStyle w:val="normaltextrun"/>
          <w:rFonts w:eastAsiaTheme="majorEastAsia"/>
          <w:sz w:val="28"/>
          <w:szCs w:val="28"/>
          <w:u w:val="single"/>
        </w:rPr>
        <w:lastRenderedPageBreak/>
        <w:t>have only three days' worth of food</w:t>
      </w:r>
      <w:r>
        <w:rPr>
          <w:rStyle w:val="normaltextrun"/>
          <w:rFonts w:eastAsiaTheme="majorEastAsia"/>
          <w:sz w:val="12"/>
          <w:szCs w:val="12"/>
        </w:rPr>
        <w:t>, and the old saying about </w:t>
      </w:r>
      <w:r>
        <w:rPr>
          <w:rStyle w:val="spellingerror"/>
          <w:sz w:val="12"/>
          <w:szCs w:val="12"/>
        </w:rPr>
        <w:t>civilisations</w:t>
      </w:r>
      <w:r>
        <w:rPr>
          <w:rStyle w:val="normaltextrun"/>
          <w:rFonts w:eastAsiaTheme="majorEastAsia"/>
          <w:sz w:val="12"/>
          <w:szCs w:val="12"/>
        </w:rPr>
        <w:t> being just three or four meals away from anarchy is taken seriously by security agencies such as MI5 in the UK. In the US, plans for dealing with a pandemic call for people to keep three weeks' worth of food and water stockpiled. Some planners think everyone should have at least 10 weeks' worth. How long would your stocks last if shops emptied and your water supply  dried up? Even if everyone were willing, US officials warn that many people might not be able to afford to stockpile enough food. </w:t>
      </w:r>
      <w:r>
        <w:rPr>
          <w:rStyle w:val="normaltextrun"/>
          <w:rFonts w:eastAsiaTheme="majorEastAsia"/>
          <w:sz w:val="22"/>
          <w:szCs w:val="22"/>
        </w:rPr>
        <w:t> Two-day supply  </w:t>
      </w:r>
      <w:r>
        <w:rPr>
          <w:rStyle w:val="normaltextrun"/>
          <w:rFonts w:eastAsiaTheme="majorEastAsia"/>
          <w:sz w:val="28"/>
          <w:szCs w:val="28"/>
          <w:u w:val="single"/>
          <w:shd w:val="clear" w:color="auto" w:fill="00FF00"/>
        </w:rPr>
        <w:t>Hospitals </w:t>
      </w:r>
      <w:r>
        <w:rPr>
          <w:rStyle w:val="normaltextrun"/>
          <w:rFonts w:eastAsiaTheme="majorEastAsia"/>
          <w:b/>
          <w:bCs/>
          <w:sz w:val="28"/>
          <w:szCs w:val="28"/>
          <w:u w:val="single"/>
          <w:shd w:val="clear" w:color="auto" w:fill="00FF00"/>
        </w:rPr>
        <w:t>rely on daily deliveries</w:t>
      </w:r>
      <w:r>
        <w:rPr>
          <w:rStyle w:val="normaltextrun"/>
          <w:rFonts w:eastAsiaTheme="majorEastAsia"/>
          <w:sz w:val="28"/>
          <w:szCs w:val="28"/>
          <w:u w:val="single"/>
          <w:shd w:val="clear" w:color="auto" w:fill="00FF00"/>
        </w:rPr>
        <w:t> of drugs, blood and gases. </w:t>
      </w:r>
      <w:r>
        <w:rPr>
          <w:rStyle w:val="normaltextrun"/>
          <w:rFonts w:eastAsiaTheme="majorEastAsia"/>
          <w:sz w:val="20"/>
          <w:szCs w:val="20"/>
          <w:u w:val="single"/>
        </w:rPr>
        <w:t>"Hospital pandemic plans fixate on having enough ventilators," says public health specialist Michael Osterholm at the University of Minnesota in Minneapolis, who has been calling for broader preparation for a pandemic. "But </w:t>
      </w:r>
      <w:r>
        <w:rPr>
          <w:rStyle w:val="normaltextrun"/>
          <w:rFonts w:eastAsiaTheme="majorEastAsia"/>
          <w:b/>
          <w:bCs/>
          <w:sz w:val="28"/>
          <w:szCs w:val="28"/>
          <w:u w:val="single"/>
          <w:shd w:val="clear" w:color="auto" w:fill="00FF00"/>
        </w:rPr>
        <w:t>they'll run out of oxygen</w:t>
      </w:r>
      <w:r>
        <w:rPr>
          <w:rStyle w:val="normaltextrun"/>
          <w:rFonts w:eastAsiaTheme="majorEastAsia"/>
          <w:sz w:val="28"/>
          <w:szCs w:val="28"/>
          <w:u w:val="single"/>
          <w:shd w:val="clear" w:color="auto" w:fill="00FF00"/>
        </w:rPr>
        <w:t> </w:t>
      </w:r>
      <w:r>
        <w:rPr>
          <w:rStyle w:val="normaltextrun"/>
          <w:rFonts w:eastAsiaTheme="majorEastAsia"/>
          <w:sz w:val="28"/>
          <w:szCs w:val="28"/>
          <w:u w:val="single"/>
        </w:rPr>
        <w:t>to put through them first.</w:t>
      </w:r>
      <w:r>
        <w:rPr>
          <w:rStyle w:val="normaltextrun"/>
          <w:rFonts w:eastAsiaTheme="majorEastAsia"/>
          <w:sz w:val="28"/>
          <w:szCs w:val="28"/>
          <w:u w:val="single"/>
          <w:shd w:val="clear" w:color="auto" w:fill="00FF00"/>
        </w:rPr>
        <w:t> No hospital has more than a two-day supply." </w:t>
      </w:r>
      <w:r>
        <w:rPr>
          <w:rStyle w:val="normaltextrun"/>
          <w:rFonts w:eastAsiaTheme="majorEastAsia"/>
          <w:b/>
          <w:bCs/>
          <w:sz w:val="28"/>
          <w:szCs w:val="28"/>
          <w:u w:val="single"/>
          <w:shd w:val="clear" w:color="auto" w:fill="00FF00"/>
        </w:rPr>
        <w:t>Equally critical is chlorine</w:t>
      </w:r>
      <w:r>
        <w:rPr>
          <w:rStyle w:val="normaltextrun"/>
          <w:rFonts w:eastAsiaTheme="majorEastAsia"/>
          <w:sz w:val="28"/>
          <w:szCs w:val="28"/>
          <w:u w:val="single"/>
          <w:shd w:val="clear" w:color="auto" w:fill="00FF00"/>
        </w:rPr>
        <w:t> for </w:t>
      </w:r>
      <w:r>
        <w:rPr>
          <w:rStyle w:val="normaltextrun"/>
          <w:rFonts w:eastAsiaTheme="majorEastAsia"/>
          <w:b/>
          <w:bCs/>
          <w:sz w:val="28"/>
          <w:szCs w:val="28"/>
          <w:u w:val="single"/>
          <w:shd w:val="clear" w:color="auto" w:fill="00FF00"/>
        </w:rPr>
        <w:t>water purification</w:t>
      </w:r>
      <w:r>
        <w:rPr>
          <w:rStyle w:val="normaltextrun"/>
          <w:rFonts w:eastAsiaTheme="majorEastAsia"/>
          <w:sz w:val="28"/>
          <w:szCs w:val="28"/>
          <w:u w:val="single"/>
          <w:shd w:val="clear" w:color="auto" w:fill="00FF00"/>
        </w:rPr>
        <w:t> plants. </w:t>
      </w:r>
      <w:r>
        <w:rPr>
          <w:rStyle w:val="normaltextrun"/>
          <w:rFonts w:eastAsiaTheme="majorEastAsia"/>
          <w:sz w:val="22"/>
          <w:szCs w:val="22"/>
        </w:rPr>
        <w:t> </w:t>
      </w:r>
      <w:r>
        <w:rPr>
          <w:rStyle w:val="normaltextrun"/>
          <w:rFonts w:ascii="Tahoma" w:eastAsiaTheme="majorEastAsia" w:hAnsi="Tahoma" w:cs="Tahoma"/>
          <w:sz w:val="12"/>
          <w:szCs w:val="12"/>
        </w:rPr>
        <w:t>�</w:t>
      </w:r>
      <w:r>
        <w:rPr>
          <w:rStyle w:val="normaltextrun"/>
          <w:rFonts w:eastAsiaTheme="majorEastAsia"/>
          <w:sz w:val="12"/>
          <w:szCs w:val="12"/>
        </w:rPr>
        <w:t>Hospital pandemic plans fixate on having enough ventilators. But they'll run out of oxygen first</w:t>
      </w:r>
      <w:r>
        <w:rPr>
          <w:rStyle w:val="normaltextrun"/>
          <w:rFonts w:ascii="Tahoma" w:eastAsiaTheme="majorEastAsia" w:hAnsi="Tahoma" w:cs="Tahoma"/>
          <w:sz w:val="12"/>
          <w:szCs w:val="12"/>
        </w:rPr>
        <w:t>�</w:t>
      </w:r>
      <w:r>
        <w:rPr>
          <w:rStyle w:val="normaltextrun"/>
          <w:rFonts w:eastAsiaTheme="majorEastAsia"/>
          <w:sz w:val="12"/>
          <w:szCs w:val="12"/>
        </w:rPr>
        <w:t>  It's not only absentee truck drivers that could cripple the transport system; new drivers can be drafted in and trained fairly quickly, after all. Trucks need fuel, too. What if staff at the refineries that produce it don't show up for work?  "We think that if we can make people feel safe about coming to work, we'll have about 25 per cent staff absences if we get a flu  pandemic like the one in 1918," says Jon Lay, head of global emergency preparedness for ExxonMobil. If that happens, then by postponing non-essential tasks, and making sure crucial suppliers also hang tough, "we can maintain the supply of products that are critical to society".  Some models, however, suggest absenteeism sparked by a 1918-type pandemic could cut the workforce by half at the peak of a pandemic wave. "If we have 50 per cent absences, it's a different story," says Lay, who says his company has not modelled the impact of absence on that scale. And what if a pandemic is worse than 1918?  Critical infrastructure  </w:t>
      </w:r>
      <w:r>
        <w:rPr>
          <w:rStyle w:val="normaltextrun"/>
          <w:rFonts w:eastAsiaTheme="majorEastAsia"/>
          <w:sz w:val="28"/>
          <w:szCs w:val="28"/>
          <w:u w:val="single"/>
        </w:rPr>
        <w:t>All the companies that provide the critical infrastructure of modern society - energy, transport, food, water, telecoms - face similar problems if key workers fail to turn up</w:t>
      </w:r>
      <w:r>
        <w:rPr>
          <w:rStyle w:val="normaltextrun"/>
          <w:rFonts w:eastAsiaTheme="majorEastAsia"/>
          <w:sz w:val="22"/>
          <w:szCs w:val="22"/>
        </w:rPr>
        <w:t>. </w:t>
      </w:r>
      <w:r>
        <w:rPr>
          <w:rStyle w:val="normaltextrun"/>
          <w:rFonts w:eastAsiaTheme="majorEastAsia"/>
          <w:sz w:val="12"/>
          <w:szCs w:val="12"/>
        </w:rPr>
        <w:t>According to US industry sources, one electricity supplier in Texas is teaching its employees "virus avoidance techniques" in the hope that they will then "experience a lower rate of flu onset and mortality" than the general population.  The fact is that the best way for people to avoid the virus will be to stay home. But if everyone does this - or if too many people try to stockpile supplies after a crisis begins - the impact of even a relatively minor pandemic could quickly multiply.</w:t>
      </w:r>
      <w:r>
        <w:rPr>
          <w:rStyle w:val="normaltextrun"/>
          <w:rFonts w:eastAsiaTheme="majorEastAsia"/>
          <w:sz w:val="22"/>
          <w:szCs w:val="22"/>
        </w:rPr>
        <w:t>  Planners for pandemics tend to overlook the fact that modern </w:t>
      </w:r>
      <w:r>
        <w:rPr>
          <w:rStyle w:val="normaltextrun"/>
          <w:rFonts w:eastAsiaTheme="majorEastAsia"/>
          <w:b/>
          <w:bCs/>
          <w:sz w:val="28"/>
          <w:szCs w:val="28"/>
          <w:u w:val="single"/>
          <w:shd w:val="clear" w:color="auto" w:fill="00FF00"/>
        </w:rPr>
        <w:t>societies are becoming ever more tightly connected, which means any disturbance can cascade rapidly through many sectors</w:t>
      </w:r>
      <w:r>
        <w:rPr>
          <w:rStyle w:val="normaltextrun"/>
          <w:rFonts w:eastAsiaTheme="majorEastAsia"/>
          <w:sz w:val="22"/>
          <w:szCs w:val="22"/>
        </w:rPr>
        <w:t>. </w:t>
      </w:r>
      <w:r>
        <w:rPr>
          <w:rStyle w:val="normaltextrun"/>
          <w:rFonts w:eastAsiaTheme="majorEastAsia"/>
          <w:sz w:val="12"/>
          <w:szCs w:val="12"/>
        </w:rPr>
        <w:t>For instance, many businesses - including New Scientist's parent company - have contingency plans that count on some people working online from home. Models show there won't be enough bandwidth to meet demand, says </w:t>
      </w:r>
      <w:r>
        <w:rPr>
          <w:rStyle w:val="spellingerror"/>
          <w:sz w:val="12"/>
          <w:szCs w:val="12"/>
        </w:rPr>
        <w:t>Scalingi</w:t>
      </w:r>
      <w:r>
        <w:rPr>
          <w:rStyle w:val="normaltextrun"/>
          <w:rFonts w:eastAsiaTheme="majorEastAsia"/>
          <w:sz w:val="12"/>
          <w:szCs w:val="12"/>
        </w:rPr>
        <w:t>.  And what if the power goes off? This is where the complex interdependencies could prove disastrous. Refineries make diesel fuel not only for trucks but also for the trains that deliver coal to electricity generators, which now usually have only 20 days' reserve supply, Osterholm notes. Coal-fired plants supply 30 per cent of the UK's electricity, 50 per cent of the US's and 85 per cent of Australia's.  Powerless  The coal mines need electricity to keep working. Pumping oil through pipelines and water through mains also requires electricity. Making electricity depends largely on coal; getting coal depends on electricity; they all need refineries and key people; the people need transport, food and clean water. If one part of the system starts to fail, the whole lot could go. Hydro and nuclear power are less vulnerable to disruptions in supply, but they still depend on highly trained staff.  With no electricity, shops will be unable to keep food refrigerated even if they get deliveries. Their tills won't work either. Many consumers won't be able to cook what food they do have</w:t>
      </w:r>
      <w:r>
        <w:rPr>
          <w:rStyle w:val="normaltextrun"/>
          <w:rFonts w:eastAsiaTheme="majorEastAsia"/>
          <w:sz w:val="22"/>
          <w:szCs w:val="22"/>
        </w:rPr>
        <w:t>. With no chlorine, water-borne diseases could strike just as it becomes hard to boil water. Communications could start to break down as radio and TV broadcasters, phone systems and the internet fall victim to power cuts and absent staff. This could cripple the global financial system, right down to local cash machines, and will greatly complicate attempts to maintain order and get systems up and running again.  Even if we manage to struggle through the first few weeks of a pandemic, </w:t>
      </w:r>
      <w:r>
        <w:rPr>
          <w:rStyle w:val="normaltextrun"/>
          <w:rFonts w:eastAsiaTheme="majorEastAsia"/>
          <w:b/>
          <w:bCs/>
          <w:sz w:val="28"/>
          <w:szCs w:val="28"/>
          <w:u w:val="single"/>
          <w:shd w:val="clear" w:color="auto" w:fill="00FF00"/>
        </w:rPr>
        <w:t>long-term problems could build up without essential maintenance and supplies. Many of these problems could take years to work their way through the system.</w:t>
      </w:r>
      <w:r>
        <w:rPr>
          <w:rStyle w:val="normaltextrun"/>
          <w:rFonts w:eastAsiaTheme="majorEastAsia"/>
          <w:sz w:val="22"/>
          <w:szCs w:val="22"/>
        </w:rPr>
        <w:t> For instance, with no fuel and markets in disarray, how do farmers get the next harvest in and distributed?  Closing borders  As a plague takes hold, some countries may be tempted to close their borders. </w:t>
      </w:r>
      <w:r>
        <w:rPr>
          <w:rStyle w:val="normaltextrun"/>
          <w:rFonts w:eastAsiaTheme="majorEastAsia"/>
          <w:sz w:val="12"/>
          <w:szCs w:val="12"/>
        </w:rPr>
        <w:t>But quarantine is not an option any more. "These days, no country is self-sufficient for everything," says Lay. "The worst mistake governments could make is to isolate themselves." The port of Singapore, a crucial shipping hub, plans to close in a pandemic only as a last resort, he says. Yet action like this might not be enough to prevent international trade being </w:t>
      </w:r>
      <w:r>
        <w:rPr>
          <w:rStyle w:val="spellingerror"/>
          <w:sz w:val="12"/>
          <w:szCs w:val="12"/>
        </w:rPr>
        <w:t>paralysed</w:t>
      </w:r>
      <w:r>
        <w:rPr>
          <w:rStyle w:val="normaltextrun"/>
          <w:rFonts w:eastAsiaTheme="majorEastAsia"/>
          <w:sz w:val="12"/>
          <w:szCs w:val="12"/>
        </w:rPr>
        <w:t> as other ports close for fear of contagion or for lack of workers, as ships' crews sicken and exporters' assembly lines grind to a halt without their own staff, power, transport or fuel and supplies.  </w:t>
      </w:r>
      <w:r>
        <w:rPr>
          <w:rStyle w:val="normaltextrun"/>
          <w:rFonts w:ascii="Tahoma" w:eastAsiaTheme="majorEastAsia" w:hAnsi="Tahoma" w:cs="Tahoma"/>
          <w:sz w:val="12"/>
          <w:szCs w:val="12"/>
        </w:rPr>
        <w:t>�</w:t>
      </w:r>
      <w:r>
        <w:rPr>
          <w:rStyle w:val="normaltextrun"/>
          <w:rFonts w:eastAsiaTheme="majorEastAsia"/>
          <w:sz w:val="12"/>
          <w:szCs w:val="12"/>
        </w:rPr>
        <w:t>Quarantine is not an option any more. These days, no country is self-sufficient</w:t>
      </w:r>
      <w:r>
        <w:rPr>
          <w:rStyle w:val="normaltextrun"/>
          <w:rFonts w:ascii="Tahoma" w:eastAsiaTheme="majorEastAsia" w:hAnsi="Tahoma" w:cs="Tahoma"/>
          <w:sz w:val="12"/>
          <w:szCs w:val="12"/>
        </w:rPr>
        <w:t>�</w:t>
      </w:r>
      <w:r>
        <w:rPr>
          <w:rStyle w:val="normaltextrun"/>
          <w:rFonts w:eastAsiaTheme="majorEastAsia"/>
          <w:sz w:val="12"/>
          <w:szCs w:val="12"/>
        </w:rPr>
        <w:t>  Osterholm warns that most medical equipment and 85 per cent of US pharmaceuticals are made abroad, and this is just the start. Consider food packaging. Milk might be delivered to dairies if the cows get milked and there is fuel for the trucks and power for refrigeration, but it will be of little use if milk carton factories have ground to a halt or the cartons are an ocean away.  "No one in pandemic planning thinks enough about supply chains," says Osterholm. "They are long and thin, and they can break." When Toronto was hit by SARS in 2003, the major surgical mask manufacturers sent everything they had, he says. "If it had gone on much longer they would have run out."  The trend is for supply chains to get ever longer, to take advantage of economies of scale and the availability of cheap </w:t>
      </w:r>
      <w:r>
        <w:rPr>
          <w:rStyle w:val="spellingerror"/>
          <w:sz w:val="12"/>
          <w:szCs w:val="12"/>
        </w:rPr>
        <w:t>labour</w:t>
      </w:r>
      <w:r>
        <w:rPr>
          <w:rStyle w:val="normaltextrun"/>
          <w:rFonts w:eastAsiaTheme="majorEastAsia"/>
          <w:sz w:val="12"/>
          <w:szCs w:val="12"/>
        </w:rPr>
        <w:t>. Big factories produce goods more cheaply than small ones, and they can do so even more cheaply in countries where </w:t>
      </w:r>
      <w:r>
        <w:rPr>
          <w:rStyle w:val="spellingerror"/>
          <w:sz w:val="12"/>
          <w:szCs w:val="12"/>
        </w:rPr>
        <w:t>labour</w:t>
      </w:r>
      <w:r>
        <w:rPr>
          <w:rStyle w:val="normaltextrun"/>
          <w:rFonts w:eastAsiaTheme="majorEastAsia"/>
          <w:sz w:val="12"/>
          <w:szCs w:val="12"/>
        </w:rPr>
        <w:t> is cheap.  Flawed assumptions  </w:t>
      </w:r>
      <w:r>
        <w:rPr>
          <w:rStyle w:val="normaltextrun"/>
          <w:rFonts w:eastAsiaTheme="majorEastAsia"/>
          <w:sz w:val="12"/>
          <w:szCs w:val="12"/>
          <w:u w:val="single"/>
        </w:rPr>
        <w:t>Lay points to recent hurricanes in the US</w:t>
      </w:r>
      <w:r>
        <w:rPr>
          <w:rStyle w:val="normaltextrun"/>
          <w:rFonts w:eastAsiaTheme="majorEastAsia"/>
          <w:sz w:val="12"/>
          <w:szCs w:val="12"/>
        </w:rPr>
        <w:t> and the 2005 fire at the </w:t>
      </w:r>
      <w:r>
        <w:rPr>
          <w:rStyle w:val="spellingerror"/>
          <w:sz w:val="12"/>
          <w:szCs w:val="12"/>
        </w:rPr>
        <w:t>Buncefield</w:t>
      </w:r>
      <w:r>
        <w:rPr>
          <w:rStyle w:val="normaltextrun"/>
          <w:rFonts w:eastAsiaTheme="majorEastAsia"/>
          <w:sz w:val="12"/>
          <w:szCs w:val="12"/>
        </w:rPr>
        <w:t> oil depot in the UK </w:t>
      </w:r>
      <w:r>
        <w:rPr>
          <w:rStyle w:val="normaltextrun"/>
          <w:rFonts w:eastAsiaTheme="majorEastAsia"/>
          <w:sz w:val="12"/>
          <w:szCs w:val="12"/>
          <w:u w:val="single"/>
        </w:rPr>
        <w:t>as examples of severe disruptions to the normal supply chain</w:t>
      </w:r>
      <w:r>
        <w:rPr>
          <w:rStyle w:val="normaltextrun"/>
          <w:rFonts w:eastAsiaTheme="majorEastAsia"/>
          <w:sz w:val="12"/>
          <w:szCs w:val="12"/>
        </w:rPr>
        <w:t>. In all of these instances, </w:t>
      </w:r>
      <w:r>
        <w:rPr>
          <w:rStyle w:val="normaltextrun"/>
          <w:rFonts w:eastAsiaTheme="majorEastAsia"/>
          <w:sz w:val="12"/>
          <w:szCs w:val="12"/>
          <w:u w:val="single"/>
        </w:rPr>
        <w:t>he points out, supplies from refineries were maintained. But those disasters were </w:t>
      </w:r>
      <w:r>
        <w:rPr>
          <w:rStyle w:val="spellingerror"/>
          <w:sz w:val="12"/>
          <w:szCs w:val="12"/>
          <w:u w:val="single"/>
        </w:rPr>
        <w:t>localised</w:t>
      </w:r>
      <w:r>
        <w:rPr>
          <w:rStyle w:val="normaltextrun"/>
          <w:rFonts w:eastAsiaTheme="majorEastAsia"/>
          <w:sz w:val="12"/>
          <w:szCs w:val="12"/>
          <w:u w:val="single"/>
        </w:rPr>
        <w:t>, and help could come from unaffected places nearby. Disaster planners usually focus on single-point events of this kind: industrial accidents, hurricanes or even a nuclear attack. But a pandemic happens everywhere at the same time</w:t>
      </w:r>
      <w:r>
        <w:rPr>
          <w:rStyle w:val="normaltextrun"/>
          <w:rFonts w:eastAsiaTheme="majorEastAsia"/>
          <w:sz w:val="12"/>
          <w:szCs w:val="12"/>
        </w:rPr>
        <w:t>, rendering many such plans useless. "There are numerous assumptions behind our conclusions," Lay admits. "If they prove to be flawed, we could struggle."  </w:t>
      </w:r>
      <w:r>
        <w:rPr>
          <w:rStyle w:val="normaltextrun"/>
          <w:rFonts w:ascii="Tahoma" w:eastAsiaTheme="majorEastAsia" w:hAnsi="Tahoma" w:cs="Tahoma"/>
          <w:sz w:val="12"/>
          <w:szCs w:val="12"/>
        </w:rPr>
        <w:t>�</w:t>
      </w:r>
      <w:r>
        <w:rPr>
          <w:rStyle w:val="normaltextrun"/>
          <w:rFonts w:eastAsiaTheme="majorEastAsia"/>
          <w:sz w:val="12"/>
          <w:szCs w:val="12"/>
        </w:rPr>
        <w:t>Planners focus on single-point events like the </w:t>
      </w:r>
      <w:r>
        <w:rPr>
          <w:rStyle w:val="spellingerror"/>
          <w:sz w:val="12"/>
          <w:szCs w:val="12"/>
        </w:rPr>
        <w:t>Buncefield</w:t>
      </w:r>
      <w:r>
        <w:rPr>
          <w:rStyle w:val="normaltextrun"/>
          <w:rFonts w:eastAsiaTheme="majorEastAsia"/>
          <w:sz w:val="12"/>
          <w:szCs w:val="12"/>
        </w:rPr>
        <w:t> fire, but a pandemic happens everywhere</w:t>
      </w:r>
      <w:r>
        <w:rPr>
          <w:rStyle w:val="normaltextrun"/>
          <w:rFonts w:ascii="Tahoma" w:eastAsiaTheme="majorEastAsia" w:hAnsi="Tahoma" w:cs="Tahoma"/>
          <w:sz w:val="12"/>
          <w:szCs w:val="12"/>
        </w:rPr>
        <w:t>�</w:t>
      </w:r>
      <w:r>
        <w:rPr>
          <w:rStyle w:val="normaltextrun"/>
          <w:rFonts w:eastAsiaTheme="majorEastAsia"/>
          <w:sz w:val="12"/>
          <w:szCs w:val="12"/>
        </w:rPr>
        <w:t>  The main assumption is how serious a pandemic could be. Many national plans are based on mortality rates from the mild 1957 and 1968 pandemics. "</w:t>
      </w:r>
      <w:r>
        <w:rPr>
          <w:rStyle w:val="normaltextrun"/>
          <w:rFonts w:eastAsiaTheme="majorEastAsia"/>
          <w:sz w:val="12"/>
          <w:szCs w:val="12"/>
          <w:u w:val="single"/>
        </w:rPr>
        <w:t>No government pandemic plans consider the possibility that the death rate might be higher than in 1918</w:t>
      </w:r>
      <w:r>
        <w:rPr>
          <w:rStyle w:val="normaltextrun"/>
          <w:rFonts w:eastAsiaTheme="majorEastAsia"/>
          <w:sz w:val="12"/>
          <w:szCs w:val="12"/>
        </w:rPr>
        <w:t>," says Tim Sly of Ryerson University in Toronto, Canada.  </w:t>
      </w:r>
      <w:r>
        <w:rPr>
          <w:rStyle w:val="normaltextrun"/>
          <w:rFonts w:eastAsiaTheme="majorEastAsia"/>
          <w:sz w:val="12"/>
          <w:szCs w:val="12"/>
          <w:u w:val="single"/>
        </w:rPr>
        <w:t>Even a rerun of 1918 could be bad enough</w:t>
      </w:r>
      <w:r>
        <w:rPr>
          <w:rStyle w:val="normaltextrun"/>
          <w:rFonts w:eastAsiaTheme="majorEastAsia"/>
          <w:sz w:val="12"/>
          <w:szCs w:val="12"/>
        </w:rPr>
        <w:t>. In a 2006 study, economist Warwick McKibbin of the Lowry Institute for International Policy in Sydney, Australia, and colleagues based their "worst-case" scenario on the same death rate as in 1918. The result, </w:t>
      </w:r>
      <w:r>
        <w:rPr>
          <w:rStyle w:val="normaltextrun"/>
          <w:rFonts w:eastAsiaTheme="majorEastAsia"/>
          <w:sz w:val="12"/>
          <w:szCs w:val="12"/>
          <w:u w:val="single"/>
        </w:rPr>
        <w:t>their model predicts, would be 142 million deaths worldwide, leading to a massive global economic slowdown that would wipe out 12.6 per cent of global GDP</w:t>
      </w:r>
      <w:r>
        <w:rPr>
          <w:rStyle w:val="normaltextrun"/>
          <w:rFonts w:eastAsiaTheme="majorEastAsia"/>
          <w:sz w:val="12"/>
          <w:szCs w:val="12"/>
        </w:rPr>
        <w:t>.  Death rate  </w:t>
      </w:r>
      <w:r>
        <w:rPr>
          <w:rStyle w:val="normaltextrun"/>
          <w:rFonts w:eastAsiaTheme="majorEastAsia"/>
          <w:sz w:val="12"/>
          <w:szCs w:val="12"/>
          <w:u w:val="single"/>
        </w:rPr>
        <w:t>This scenario assumes around 3 three per cent of those who fall ill die. Of all the people known to have caught</w:t>
      </w:r>
      <w:r>
        <w:rPr>
          <w:rStyle w:val="normaltextrun"/>
          <w:rFonts w:eastAsiaTheme="majorEastAsia"/>
          <w:sz w:val="12"/>
          <w:szCs w:val="12"/>
        </w:rPr>
        <w:t> H5N1 </w:t>
      </w:r>
      <w:r>
        <w:rPr>
          <w:rStyle w:val="normaltextrun"/>
          <w:rFonts w:eastAsiaTheme="majorEastAsia"/>
          <w:sz w:val="12"/>
          <w:szCs w:val="12"/>
          <w:u w:val="single"/>
        </w:rPr>
        <w:t>bird flu so far, 63 per cent have died. "It seems negligent to assume that H5N1, if it goes pandemic, will necessarily become less deadly</w:t>
      </w:r>
      <w:r>
        <w:rPr>
          <w:rStyle w:val="normaltextrun"/>
          <w:rFonts w:eastAsiaTheme="majorEastAsia"/>
          <w:sz w:val="12"/>
          <w:szCs w:val="12"/>
        </w:rPr>
        <w:t>," says Sly. </w:t>
      </w:r>
      <w:r>
        <w:rPr>
          <w:rStyle w:val="normaltextrun"/>
          <w:rFonts w:eastAsiaTheme="majorEastAsia"/>
          <w:sz w:val="12"/>
          <w:szCs w:val="12"/>
          <w:u w:val="single"/>
        </w:rPr>
        <w:t>And flu is far from the only viral threat we face</w:t>
      </w:r>
      <w:r>
        <w:rPr>
          <w:rStyle w:val="normaltextrun"/>
          <w:rFonts w:eastAsiaTheme="majorEastAsia"/>
          <w:sz w:val="12"/>
          <w:szCs w:val="12"/>
        </w:rPr>
        <w:t>.</w:t>
      </w:r>
      <w:r>
        <w:rPr>
          <w:rStyle w:val="normaltextrun"/>
          <w:rFonts w:eastAsiaTheme="majorEastAsia"/>
          <w:sz w:val="22"/>
          <w:szCs w:val="22"/>
        </w:rPr>
        <w:t> </w:t>
      </w:r>
      <w:r>
        <w:rPr>
          <w:rStyle w:val="eop"/>
          <w:sz w:val="22"/>
          <w:szCs w:val="22"/>
        </w:rPr>
        <w:t> </w:t>
      </w:r>
    </w:p>
    <w:p w14:paraId="0DF79872" w14:textId="0A0D0AFD" w:rsidR="002675CD" w:rsidRDefault="002675CD" w:rsidP="002675CD">
      <w:pPr>
        <w:pStyle w:val="Heading2"/>
      </w:pPr>
      <w:r>
        <w:lastRenderedPageBreak/>
        <w:t>DA</w:t>
      </w:r>
    </w:p>
    <w:p w14:paraId="11F8DA19" w14:textId="2B0F8895" w:rsidR="002675CD" w:rsidRPr="004244A6" w:rsidRDefault="002675CD" w:rsidP="002675CD">
      <w:pPr>
        <w:pStyle w:val="Heading4"/>
        <w:rPr>
          <w:rFonts w:asciiTheme="majorHAnsi" w:hAnsiTheme="majorHAnsi" w:cstheme="majorHAnsi"/>
        </w:rPr>
      </w:pPr>
      <w:r w:rsidRPr="004244A6">
        <w:rPr>
          <w:rFonts w:asciiTheme="majorHAnsi" w:hAnsiTheme="majorHAnsi" w:cstheme="majorHAnsi"/>
        </w:rPr>
        <w:t xml:space="preserve">Tech can solve infrastructure concerns but needs to be </w:t>
      </w:r>
      <w:r w:rsidRPr="004244A6">
        <w:rPr>
          <w:rFonts w:asciiTheme="majorHAnsi" w:hAnsiTheme="majorHAnsi" w:cstheme="majorHAnsi"/>
          <w:u w:val="single"/>
        </w:rPr>
        <w:t>integrated</w:t>
      </w:r>
      <w:r w:rsidRPr="004244A6">
        <w:rPr>
          <w:rFonts w:asciiTheme="majorHAnsi" w:hAnsiTheme="majorHAnsi" w:cstheme="majorHAnsi"/>
        </w:rPr>
        <w:t xml:space="preserve"> – operators are </w:t>
      </w:r>
      <w:r w:rsidRPr="004244A6">
        <w:rPr>
          <w:rFonts w:asciiTheme="majorHAnsi" w:hAnsiTheme="majorHAnsi" w:cstheme="majorHAnsi"/>
          <w:u w:val="single"/>
        </w:rPr>
        <w:t>key</w:t>
      </w:r>
      <w:r w:rsidRPr="004244A6">
        <w:rPr>
          <w:rFonts w:asciiTheme="majorHAnsi" w:hAnsiTheme="majorHAnsi" w:cstheme="majorHAnsi"/>
        </w:rPr>
        <w:t>.</w:t>
      </w:r>
    </w:p>
    <w:p w14:paraId="12D3B33F" w14:textId="77777777" w:rsidR="002675CD" w:rsidRPr="004244A6" w:rsidRDefault="002675CD" w:rsidP="002675CD">
      <w:pPr>
        <w:rPr>
          <w:rFonts w:asciiTheme="majorHAnsi" w:hAnsiTheme="majorHAnsi" w:cstheme="majorHAnsi"/>
        </w:rPr>
      </w:pPr>
      <w:r w:rsidRPr="004244A6">
        <w:rPr>
          <w:rStyle w:val="Style13ptBold"/>
          <w:rFonts w:asciiTheme="majorHAnsi" w:hAnsiTheme="majorHAnsi" w:cstheme="majorHAnsi"/>
        </w:rPr>
        <w:t>Jacobs 5/31</w:t>
      </w:r>
      <w:r w:rsidRPr="004244A6">
        <w:rPr>
          <w:rFonts w:asciiTheme="majorHAnsi" w:hAnsiTheme="majorHAnsi" w:cstheme="majorHAnsi"/>
        </w:rPr>
        <w:t xml:space="preserve"> [Lionel; Senior Security Architect in the Palo Alto Networks ICS and SCADA solutions team. Coming from the asset-owner side ,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large scale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 “Critical Infrastructure Protection: Physical and Cyber Security Both Matter,” eSecurity Planet; 5/31/21; https://www.esecurityplanet.com/networks/critical-infrastructure-protection-physical-cybersecurity/]//SJWen</w:t>
      </w:r>
    </w:p>
    <w:p w14:paraId="5E903A46"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Segmentation based on business criteria</w:t>
      </w:r>
    </w:p>
    <w:p w14:paraId="5E1866B8" w14:textId="77777777" w:rsidR="002675CD" w:rsidRPr="004244A6" w:rsidRDefault="002675CD" w:rsidP="002675CD">
      <w:pPr>
        <w:rPr>
          <w:rFonts w:asciiTheme="majorHAnsi" w:hAnsiTheme="majorHAnsi" w:cstheme="majorHAnsi"/>
          <w:u w:val="single"/>
        </w:rPr>
      </w:pPr>
      <w:r w:rsidRPr="004244A6">
        <w:rPr>
          <w:rFonts w:asciiTheme="majorHAnsi" w:hAnsiTheme="majorHAnsi" w:cstheme="majorHAnsi"/>
          <w:sz w:val="16"/>
        </w:rPr>
        <w:t xml:space="preserve">Segmentation is not just breaking apart the network based on the IP-Address space. True </w:t>
      </w:r>
      <w:r w:rsidRPr="004244A6">
        <w:rPr>
          <w:rFonts w:asciiTheme="majorHAnsi" w:hAnsiTheme="majorHAnsi" w:cstheme="majorHAnsi"/>
          <w:highlight w:val="cyan"/>
          <w:u w:val="single"/>
        </w:rPr>
        <w:t xml:space="preserve">segmentation requires </w:t>
      </w:r>
      <w:r w:rsidRPr="004244A6">
        <w:rPr>
          <w:rStyle w:val="Emphasis"/>
          <w:rFonts w:asciiTheme="majorHAnsi" w:hAnsiTheme="majorHAnsi" w:cstheme="majorHAnsi"/>
          <w:highlight w:val="cyan"/>
        </w:rPr>
        <w:t>identifying</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grouping</w:t>
      </w:r>
      <w:r w:rsidRPr="004244A6">
        <w:rPr>
          <w:rFonts w:asciiTheme="majorHAnsi" w:hAnsiTheme="majorHAnsi" w:cstheme="majorHAnsi"/>
          <w:highlight w:val="cyan"/>
          <w:u w:val="single"/>
        </w:rPr>
        <w:t xml:space="preserve"> devices</w:t>
      </w:r>
      <w:r w:rsidRPr="004244A6">
        <w:rPr>
          <w:rFonts w:asciiTheme="majorHAnsi" w:hAnsiTheme="majorHAnsi" w:cstheme="majorHAnsi"/>
          <w:u w:val="single"/>
        </w:rPr>
        <w:t xml:space="preserve"> into Zones or Enclaves based on </w:t>
      </w:r>
      <w:r w:rsidRPr="004244A6">
        <w:rPr>
          <w:rStyle w:val="Emphasis"/>
          <w:rFonts w:asciiTheme="majorHAnsi" w:hAnsiTheme="majorHAnsi" w:cstheme="majorHAnsi"/>
        </w:rPr>
        <w:t>meaningful business criteria</w:t>
      </w:r>
      <w:r w:rsidRPr="004244A6">
        <w:rPr>
          <w:rFonts w:asciiTheme="majorHAnsi" w:hAnsiTheme="majorHAnsi" w:cstheme="majorHAnsi"/>
          <w:u w:val="single"/>
        </w:rPr>
        <w:t xml:space="preserve"> to protect </w:t>
      </w:r>
      <w:r w:rsidRPr="004244A6">
        <w:rPr>
          <w:rStyle w:val="Emphasis"/>
          <w:rFonts w:asciiTheme="majorHAnsi" w:hAnsiTheme="majorHAnsi" w:cstheme="majorHAnsi"/>
        </w:rPr>
        <w:t>better vulnerable devices</w:t>
      </w:r>
      <w:r w:rsidRPr="004244A6">
        <w:rPr>
          <w:rFonts w:asciiTheme="majorHAnsi" w:hAnsiTheme="majorHAnsi" w:cstheme="majorHAnsi"/>
          <w:sz w:val="16"/>
        </w:rPr>
        <w:t xml:space="preserve"> found within the address space. </w:t>
      </w:r>
      <w:r w:rsidRPr="004244A6">
        <w:rPr>
          <w:rFonts w:asciiTheme="majorHAnsi" w:hAnsiTheme="majorHAnsi" w:cstheme="majorHAnsi"/>
          <w:highlight w:val="cyan"/>
          <w:u w:val="single"/>
        </w:rPr>
        <w:t>Access</w:t>
      </w:r>
      <w:r w:rsidRPr="004244A6">
        <w:rPr>
          <w:rFonts w:asciiTheme="majorHAnsi" w:hAnsiTheme="majorHAnsi" w:cstheme="majorHAnsi"/>
          <w:u w:val="single"/>
        </w:rPr>
        <w:t xml:space="preserve"> to devices in the zone </w:t>
      </w:r>
      <w:r w:rsidRPr="004244A6">
        <w:rPr>
          <w:rFonts w:asciiTheme="majorHAnsi" w:hAnsiTheme="majorHAnsi" w:cstheme="majorHAnsi"/>
          <w:highlight w:val="cyan"/>
          <w:u w:val="single"/>
        </w:rPr>
        <w:t xml:space="preserve">needs to be </w:t>
      </w:r>
      <w:r w:rsidRPr="004244A6">
        <w:rPr>
          <w:rStyle w:val="Emphasis"/>
          <w:rFonts w:asciiTheme="majorHAnsi" w:hAnsiTheme="majorHAnsi" w:cstheme="majorHAnsi"/>
          <w:highlight w:val="cyan"/>
        </w:rPr>
        <w:t>restricted</w:t>
      </w:r>
      <w:r w:rsidRPr="004244A6">
        <w:rPr>
          <w:rFonts w:asciiTheme="majorHAnsi" w:hAnsiTheme="majorHAnsi" w:cstheme="majorHAnsi"/>
          <w:u w:val="single"/>
        </w:rPr>
        <w:t xml:space="preserve"> by </w:t>
      </w:r>
      <w:r w:rsidRPr="004244A6">
        <w:rPr>
          <w:rStyle w:val="Emphasis"/>
          <w:rFonts w:asciiTheme="majorHAnsi" w:hAnsiTheme="majorHAnsi" w:cstheme="majorHAnsi"/>
        </w:rPr>
        <w:t>users</w:t>
      </w:r>
      <w:r w:rsidRPr="004244A6">
        <w:rPr>
          <w:rFonts w:asciiTheme="majorHAnsi" w:hAnsiTheme="majorHAnsi" w:cstheme="majorHAnsi"/>
          <w:u w:val="single"/>
        </w:rPr>
        <w:t xml:space="preserve">, </w:t>
      </w:r>
      <w:r w:rsidRPr="004244A6">
        <w:rPr>
          <w:rStyle w:val="Emphasis"/>
          <w:rFonts w:asciiTheme="majorHAnsi" w:hAnsiTheme="majorHAnsi" w:cstheme="majorHAnsi"/>
        </w:rPr>
        <w:t>groups</w:t>
      </w:r>
      <w:r w:rsidRPr="004244A6">
        <w:rPr>
          <w:rFonts w:asciiTheme="majorHAnsi" w:hAnsiTheme="majorHAnsi" w:cstheme="majorHAnsi"/>
          <w:u w:val="single"/>
        </w:rPr>
        <w:t xml:space="preserve">, </w:t>
      </w:r>
      <w:r w:rsidRPr="004244A6">
        <w:rPr>
          <w:rStyle w:val="Emphasis"/>
          <w:rFonts w:asciiTheme="majorHAnsi" w:hAnsiTheme="majorHAnsi" w:cstheme="majorHAnsi"/>
        </w:rPr>
        <w:t>protocols</w:t>
      </w:r>
      <w:r w:rsidRPr="004244A6">
        <w:rPr>
          <w:rFonts w:asciiTheme="majorHAnsi" w:hAnsiTheme="majorHAnsi" w:cstheme="majorHAnsi"/>
          <w:u w:val="single"/>
        </w:rPr>
        <w:t xml:space="preserve">, </w:t>
      </w:r>
      <w:r w:rsidRPr="004244A6">
        <w:rPr>
          <w:rStyle w:val="Emphasis"/>
          <w:rFonts w:asciiTheme="majorHAnsi" w:hAnsiTheme="majorHAnsi" w:cstheme="majorHAnsi"/>
        </w:rPr>
        <w:t>networks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In some instances, you may even consider </w:t>
      </w:r>
      <w:r w:rsidRPr="004244A6">
        <w:rPr>
          <w:rStyle w:val="Emphasis"/>
          <w:rFonts w:asciiTheme="majorHAnsi" w:hAnsiTheme="majorHAnsi" w:cstheme="majorHAnsi"/>
        </w:rPr>
        <w:t>restricting</w:t>
      </w:r>
      <w:r w:rsidRPr="004244A6">
        <w:rPr>
          <w:rFonts w:asciiTheme="majorHAnsi" w:hAnsiTheme="majorHAnsi" w:cstheme="majorHAnsi"/>
          <w:u w:val="single"/>
        </w:rPr>
        <w:t xml:space="preserve"> access by </w:t>
      </w:r>
      <w:r w:rsidRPr="004244A6">
        <w:rPr>
          <w:rStyle w:val="Emphasis"/>
          <w:rFonts w:asciiTheme="majorHAnsi" w:hAnsiTheme="majorHAnsi" w:cstheme="majorHAnsi"/>
        </w:rPr>
        <w:t>time of day</w:t>
      </w:r>
      <w:r w:rsidRPr="004244A6">
        <w:rPr>
          <w:rFonts w:asciiTheme="majorHAnsi" w:hAnsiTheme="majorHAnsi" w:cstheme="majorHAnsi"/>
          <w:u w:val="single"/>
        </w:rPr>
        <w:t>.</w:t>
      </w:r>
    </w:p>
    <w:p w14:paraId="69299222"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IoT/IIoT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So O&amp;G needs to have a definite plan on how they will address this growing trend, and a zero trust-based strategy offers the best means of doing this integration in a safe, secure, and, most important, reversible manner.</w:t>
      </w:r>
    </w:p>
    <w:p w14:paraId="7AD814C4"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Camera and sensor security</w:t>
      </w:r>
    </w:p>
    <w:p w14:paraId="4EA18B0E" w14:textId="77777777" w:rsidR="002675CD" w:rsidRPr="004244A6" w:rsidRDefault="002675CD" w:rsidP="002675CD">
      <w:pPr>
        <w:rPr>
          <w:rFonts w:asciiTheme="majorHAnsi" w:hAnsiTheme="majorHAnsi" w:cstheme="majorHAnsi"/>
          <w:u w:val="single"/>
        </w:rPr>
      </w:pPr>
      <w:r w:rsidRPr="004244A6">
        <w:rPr>
          <w:rFonts w:asciiTheme="majorHAnsi" w:hAnsiTheme="majorHAnsi" w:cstheme="majorHAnsi"/>
          <w:sz w:val="16"/>
        </w:rPr>
        <w:t xml:space="preserve">Segmentation will also include the zoning of radio frequency (RF) technologies like Wi-Fi, Microwave, satellite, and cellular. ICS and SCADA systems </w:t>
      </w:r>
      <w:r w:rsidRPr="004244A6">
        <w:rPr>
          <w:rFonts w:asciiTheme="majorHAnsi" w:hAnsiTheme="majorHAnsi" w:cstheme="majorHAnsi"/>
          <w:highlight w:val="cyan"/>
          <w:u w:val="single"/>
        </w:rPr>
        <w:t xml:space="preserve">operators must remain </w:t>
      </w:r>
      <w:r w:rsidRPr="004244A6">
        <w:rPr>
          <w:rStyle w:val="Emphasis"/>
          <w:rFonts w:asciiTheme="majorHAnsi" w:hAnsiTheme="majorHAnsi" w:cstheme="majorHAnsi"/>
          <w:highlight w:val="cyan"/>
        </w:rPr>
        <w:t>mindful</w:t>
      </w:r>
      <w:r w:rsidRPr="004244A6">
        <w:rPr>
          <w:rFonts w:asciiTheme="majorHAnsi" w:hAnsiTheme="majorHAnsi" w:cstheme="majorHAnsi"/>
          <w:u w:val="single"/>
        </w:rPr>
        <w:t xml:space="preserve"> of the </w:t>
      </w:r>
      <w:r w:rsidRPr="004244A6">
        <w:rPr>
          <w:rStyle w:val="Emphasis"/>
          <w:rFonts w:asciiTheme="majorHAnsi" w:hAnsiTheme="majorHAnsi" w:cstheme="majorHAnsi"/>
        </w:rPr>
        <w:t>possibility</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of an </w:t>
      </w:r>
      <w:r w:rsidRPr="004244A6">
        <w:rPr>
          <w:rStyle w:val="Emphasis"/>
          <w:rFonts w:asciiTheme="majorHAnsi" w:hAnsiTheme="majorHAnsi" w:cstheme="majorHAnsi"/>
          <w:highlight w:val="cyan"/>
        </w:rPr>
        <w:t>upstream attack</w:t>
      </w:r>
      <w:r w:rsidRPr="004244A6">
        <w:rPr>
          <w:rFonts w:asciiTheme="majorHAnsi" w:hAnsiTheme="majorHAnsi" w:cstheme="majorHAnsi"/>
          <w:u w:val="single"/>
        </w:rPr>
        <w:t xml:space="preserve"> by threat actors who have managed to </w:t>
      </w:r>
      <w:r w:rsidRPr="004244A6">
        <w:rPr>
          <w:rStyle w:val="Emphasis"/>
          <w:rFonts w:asciiTheme="majorHAnsi" w:hAnsiTheme="majorHAnsi" w:cstheme="majorHAnsi"/>
        </w:rPr>
        <w:t>compromise</w:t>
      </w:r>
      <w:r w:rsidRPr="004244A6">
        <w:rPr>
          <w:rFonts w:asciiTheme="majorHAnsi" w:hAnsiTheme="majorHAnsi" w:cstheme="majorHAnsi"/>
          <w:u w:val="single"/>
        </w:rPr>
        <w:t xml:space="preserve"> their RF facilities</w:t>
      </w:r>
      <w:r w:rsidRPr="004244A6">
        <w:rPr>
          <w:rFonts w:asciiTheme="majorHAnsi" w:hAnsiTheme="majorHAnsi" w:cstheme="majorHAnsi"/>
          <w:sz w:val="16"/>
        </w:rPr>
        <w:t xml:space="preserve">. Remote </w:t>
      </w:r>
      <w:r w:rsidRPr="004244A6">
        <w:rPr>
          <w:rStyle w:val="Emphasis"/>
          <w:rFonts w:asciiTheme="majorHAnsi" w:hAnsiTheme="majorHAnsi" w:cstheme="majorHAnsi"/>
          <w:highlight w:val="cyan"/>
        </w:rPr>
        <w:t>facilities</w:t>
      </w:r>
      <w:r w:rsidRPr="004244A6">
        <w:rPr>
          <w:rFonts w:asciiTheme="majorHAnsi" w:hAnsiTheme="majorHAnsi" w:cstheme="majorHAnsi"/>
          <w:u w:val="single"/>
        </w:rPr>
        <w:t xml:space="preserve"> and </w:t>
      </w:r>
      <w:r w:rsidRPr="004244A6">
        <w:rPr>
          <w:rStyle w:val="Emphasis"/>
          <w:rFonts w:asciiTheme="majorHAnsi" w:hAnsiTheme="majorHAnsi" w:cstheme="majorHAnsi"/>
        </w:rPr>
        <w:t>devices</w:t>
      </w:r>
      <w:r w:rsidRPr="004244A6">
        <w:rPr>
          <w:rFonts w:asciiTheme="majorHAnsi" w:hAnsiTheme="majorHAnsi" w:cstheme="majorHAnsi"/>
          <w:u w:val="single"/>
        </w:rPr>
        <w:t xml:space="preserve"> often </w:t>
      </w:r>
      <w:r w:rsidRPr="004244A6">
        <w:rPr>
          <w:rFonts w:asciiTheme="majorHAnsi" w:hAnsiTheme="majorHAnsi" w:cstheme="majorHAnsi"/>
          <w:highlight w:val="cyan"/>
          <w:u w:val="single"/>
        </w:rPr>
        <w:t xml:space="preserve">have </w:t>
      </w:r>
      <w:r w:rsidRPr="004244A6">
        <w:rPr>
          <w:rStyle w:val="Emphasis"/>
          <w:rFonts w:asciiTheme="majorHAnsi" w:hAnsiTheme="majorHAnsi" w:cstheme="majorHAnsi"/>
          <w:highlight w:val="cyan"/>
        </w:rPr>
        <w:t>cameras</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sensors</w:t>
      </w:r>
      <w:r w:rsidRPr="004244A6">
        <w:rPr>
          <w:rFonts w:asciiTheme="majorHAnsi" w:hAnsiTheme="majorHAnsi" w:cstheme="majorHAnsi"/>
          <w:sz w:val="16"/>
        </w:rPr>
        <w:t xml:space="preserve"> to alert when a door has been opened. Still, because they are remote, </w:t>
      </w:r>
      <w:r w:rsidRPr="004244A6">
        <w:rPr>
          <w:rFonts w:asciiTheme="majorHAnsi" w:hAnsiTheme="majorHAnsi" w:cstheme="majorHAnsi"/>
          <w:highlight w:val="cyan"/>
          <w:u w:val="single"/>
        </w:rPr>
        <w:t xml:space="preserve">attackers have time to </w:t>
      </w:r>
      <w:r w:rsidRPr="004244A6">
        <w:rPr>
          <w:rStyle w:val="Emphasis"/>
          <w:rFonts w:asciiTheme="majorHAnsi" w:hAnsiTheme="majorHAnsi" w:cstheme="majorHAnsi"/>
          <w:highlight w:val="cyan"/>
        </w:rPr>
        <w:t>enter the facilities</w:t>
      </w:r>
      <w:r w:rsidRPr="004244A6">
        <w:rPr>
          <w:rFonts w:asciiTheme="majorHAnsi" w:hAnsiTheme="majorHAnsi" w:cstheme="majorHAnsi"/>
          <w:highlight w:val="cyan"/>
          <w:u w:val="single"/>
        </w:rPr>
        <w:t xml:space="preserve"> and plant a device</w:t>
      </w:r>
      <w:r w:rsidRPr="004244A6">
        <w:rPr>
          <w:rFonts w:asciiTheme="majorHAnsi" w:hAnsiTheme="majorHAnsi" w:cstheme="majorHAnsi"/>
          <w:u w:val="single"/>
        </w:rPr>
        <w:t xml:space="preserve"> that can go </w:t>
      </w:r>
      <w:r w:rsidRPr="004244A6">
        <w:rPr>
          <w:rStyle w:val="Emphasis"/>
          <w:rFonts w:asciiTheme="majorHAnsi" w:hAnsiTheme="majorHAnsi" w:cstheme="majorHAnsi"/>
        </w:rPr>
        <w:t>completely unnoticed</w:t>
      </w:r>
      <w:r w:rsidRPr="004244A6">
        <w:rPr>
          <w:rFonts w:asciiTheme="majorHAnsi" w:hAnsiTheme="majorHAnsi" w:cstheme="majorHAnsi"/>
          <w:u w:val="single"/>
        </w:rPr>
        <w:t>.</w:t>
      </w:r>
    </w:p>
    <w:p w14:paraId="266068A3"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Another option physical access affords them is the opportunity to compromise the runtime operating systems and/or OS of the devices they find. The only way you will find these would be to do a </w:t>
      </w:r>
      <w:r w:rsidRPr="004244A6">
        <w:rPr>
          <w:rStyle w:val="Emphasis"/>
          <w:rFonts w:asciiTheme="majorHAnsi" w:hAnsiTheme="majorHAnsi" w:cstheme="majorHAnsi"/>
          <w:highlight w:val="cyan"/>
        </w:rPr>
        <w:t>physical search</w:t>
      </w:r>
      <w:r w:rsidRPr="004244A6">
        <w:rPr>
          <w:rFonts w:asciiTheme="majorHAnsi" w:hAnsiTheme="majorHAnsi" w:cstheme="majorHAnsi"/>
          <w:u w:val="single"/>
        </w:rPr>
        <w:t xml:space="preserve"> of the facility or cabinet </w:t>
      </w:r>
      <w:r w:rsidRPr="004244A6">
        <w:rPr>
          <w:rFonts w:asciiTheme="majorHAnsi" w:hAnsiTheme="majorHAnsi" w:cstheme="majorHAnsi"/>
          <w:highlight w:val="cyan"/>
          <w:u w:val="single"/>
        </w:rPr>
        <w:t>and</w:t>
      </w:r>
      <w:r w:rsidRPr="004244A6">
        <w:rPr>
          <w:rFonts w:asciiTheme="majorHAnsi" w:hAnsiTheme="majorHAnsi" w:cstheme="majorHAnsi"/>
          <w:u w:val="single"/>
        </w:rPr>
        <w:t xml:space="preserve"> run an </w:t>
      </w:r>
      <w:r w:rsidRPr="004244A6">
        <w:rPr>
          <w:rStyle w:val="Emphasis"/>
          <w:rFonts w:asciiTheme="majorHAnsi" w:hAnsiTheme="majorHAnsi" w:cstheme="majorHAnsi"/>
          <w:highlight w:val="cyan"/>
        </w:rPr>
        <w:t>audit</w:t>
      </w:r>
      <w:r w:rsidRPr="004244A6">
        <w:rPr>
          <w:rFonts w:asciiTheme="majorHAnsi" w:hAnsiTheme="majorHAnsi" w:cstheme="majorHAnsi"/>
          <w:highlight w:val="cyan"/>
          <w:u w:val="single"/>
        </w:rPr>
        <w:t xml:space="preserve"> of the </w:t>
      </w:r>
      <w:r w:rsidRPr="004244A6">
        <w:rPr>
          <w:rStyle w:val="Emphasis"/>
          <w:rFonts w:asciiTheme="majorHAnsi" w:hAnsiTheme="majorHAnsi" w:cstheme="majorHAnsi"/>
          <w:highlight w:val="cyan"/>
        </w:rPr>
        <w:t>OS</w:t>
      </w:r>
      <w:r w:rsidRPr="004244A6">
        <w:rPr>
          <w:rFonts w:asciiTheme="majorHAnsi" w:hAnsiTheme="majorHAnsi" w:cstheme="majorHAnsi"/>
          <w:sz w:val="16"/>
        </w:rPr>
        <w:t xml:space="preserve"> to ensure nothing has been tainted.</w:t>
      </w:r>
    </w:p>
    <w:p w14:paraId="5B9AF2CE"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Zoning limits damage</w:t>
      </w:r>
    </w:p>
    <w:p w14:paraId="6261AE83" w14:textId="77777777" w:rsidR="002675CD" w:rsidRPr="004244A6" w:rsidRDefault="002675CD" w:rsidP="002675CD">
      <w:pPr>
        <w:rPr>
          <w:rFonts w:asciiTheme="majorHAnsi" w:hAnsiTheme="majorHAnsi" w:cstheme="majorHAnsi"/>
          <w:u w:val="single"/>
        </w:rPr>
      </w:pPr>
      <w:r w:rsidRPr="004244A6">
        <w:rPr>
          <w:rFonts w:asciiTheme="majorHAnsi" w:hAnsiTheme="majorHAnsi" w:cstheme="majorHAnsi"/>
          <w:sz w:val="16"/>
        </w:rPr>
        <w:t xml:space="preserve">So </w:t>
      </w:r>
      <w:r w:rsidRPr="004244A6">
        <w:rPr>
          <w:rFonts w:asciiTheme="majorHAnsi" w:hAnsiTheme="majorHAnsi" w:cstheme="majorHAnsi"/>
          <w:u w:val="single"/>
        </w:rPr>
        <w:t xml:space="preserve">the reason why the </w:t>
      </w:r>
      <w:r w:rsidRPr="004244A6">
        <w:rPr>
          <w:rStyle w:val="Emphasis"/>
          <w:rFonts w:asciiTheme="majorHAnsi" w:hAnsiTheme="majorHAnsi" w:cstheme="majorHAnsi"/>
        </w:rPr>
        <w:t>zone trust segmentation</w:t>
      </w:r>
      <w:r w:rsidRPr="004244A6">
        <w:rPr>
          <w:rFonts w:asciiTheme="majorHAnsi" w:hAnsiTheme="majorHAnsi" w:cstheme="majorHAnsi"/>
          <w:u w:val="single"/>
        </w:rPr>
        <w:t xml:space="preserve"> (zoning) is so important is if you don’t have the </w:t>
      </w:r>
      <w:r w:rsidRPr="004244A6">
        <w:rPr>
          <w:rStyle w:val="Emphasis"/>
          <w:rFonts w:asciiTheme="majorHAnsi" w:hAnsiTheme="majorHAnsi" w:cstheme="majorHAnsi"/>
        </w:rPr>
        <w:t>time</w:t>
      </w:r>
      <w:r w:rsidRPr="004244A6">
        <w:rPr>
          <w:rFonts w:asciiTheme="majorHAnsi" w:hAnsiTheme="majorHAnsi" w:cstheme="majorHAnsi"/>
          <w:u w:val="single"/>
        </w:rPr>
        <w:t xml:space="preserve"> to perform these acts to confirm that the site is </w:t>
      </w:r>
      <w:r w:rsidRPr="004244A6">
        <w:rPr>
          <w:rStyle w:val="Emphasis"/>
          <w:rFonts w:asciiTheme="majorHAnsi" w:hAnsiTheme="majorHAnsi" w:cstheme="majorHAnsi"/>
        </w:rPr>
        <w:t>not compromised</w:t>
      </w:r>
      <w:r w:rsidRPr="004244A6">
        <w:rPr>
          <w:rFonts w:asciiTheme="majorHAnsi" w:hAnsiTheme="majorHAnsi" w:cstheme="majorHAnsi"/>
          <w:u w:val="single"/>
        </w:rPr>
        <w:t xml:space="preserve">. With </w:t>
      </w:r>
      <w:r w:rsidRPr="004244A6">
        <w:rPr>
          <w:rStyle w:val="Emphasis"/>
          <w:rFonts w:asciiTheme="majorHAnsi" w:hAnsiTheme="majorHAnsi" w:cstheme="majorHAnsi"/>
          <w:highlight w:val="cyan"/>
        </w:rPr>
        <w:t>proper zoning</w:t>
      </w:r>
      <w:r w:rsidRPr="004244A6">
        <w:rPr>
          <w:rFonts w:asciiTheme="majorHAnsi" w:hAnsiTheme="majorHAnsi" w:cstheme="majorHAnsi"/>
          <w:highlight w:val="cyan"/>
          <w:u w:val="single"/>
        </w:rPr>
        <w:t xml:space="preserve"> enforcement</w:t>
      </w:r>
      <w:r w:rsidRPr="004244A6">
        <w:rPr>
          <w:rFonts w:asciiTheme="majorHAnsi" w:hAnsiTheme="majorHAnsi" w:cstheme="majorHAnsi"/>
          <w:u w:val="single"/>
        </w:rPr>
        <w:t xml:space="preserve">, you </w:t>
      </w:r>
      <w:r w:rsidRPr="004244A6">
        <w:rPr>
          <w:rFonts w:asciiTheme="majorHAnsi" w:hAnsiTheme="majorHAnsi" w:cstheme="majorHAnsi"/>
          <w:highlight w:val="cyan"/>
          <w:u w:val="single"/>
        </w:rPr>
        <w:t xml:space="preserve">can </w:t>
      </w:r>
      <w:r w:rsidRPr="004244A6">
        <w:rPr>
          <w:rStyle w:val="Emphasis"/>
          <w:rFonts w:asciiTheme="majorHAnsi" w:hAnsiTheme="majorHAnsi" w:cstheme="majorHAnsi"/>
          <w:highlight w:val="cyan"/>
        </w:rPr>
        <w:t>limit</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isolate</w:t>
      </w:r>
      <w:r w:rsidRPr="004244A6">
        <w:rPr>
          <w:rFonts w:asciiTheme="majorHAnsi" w:hAnsiTheme="majorHAnsi" w:cstheme="majorHAnsi"/>
          <w:highlight w:val="cyan"/>
          <w:u w:val="single"/>
        </w:rPr>
        <w:t xml:space="preserve"> the damage</w:t>
      </w:r>
      <w:r w:rsidRPr="004244A6">
        <w:rPr>
          <w:rFonts w:asciiTheme="majorHAnsi" w:hAnsiTheme="majorHAnsi" w:cstheme="majorHAnsi"/>
          <w:u w:val="single"/>
        </w:rPr>
        <w:t xml:space="preserve"> to a region or </w:t>
      </w:r>
      <w:r w:rsidRPr="004244A6">
        <w:rPr>
          <w:rStyle w:val="Emphasis"/>
          <w:rFonts w:asciiTheme="majorHAnsi" w:hAnsiTheme="majorHAnsi" w:cstheme="majorHAnsi"/>
        </w:rPr>
        <w:t>just that location</w:t>
      </w:r>
      <w:r w:rsidRPr="004244A6">
        <w:rPr>
          <w:rFonts w:asciiTheme="majorHAnsi" w:hAnsiTheme="majorHAnsi" w:cstheme="majorHAnsi"/>
          <w:u w:val="single"/>
        </w:rPr>
        <w:t>.</w:t>
      </w:r>
    </w:p>
    <w:p w14:paraId="5870C416"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lastRenderedPageBreak/>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791F5A6D"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transversing the network is free of a potential threat.</w:t>
      </w:r>
    </w:p>
    <w:p w14:paraId="42DD1104" w14:textId="77777777" w:rsidR="002675CD" w:rsidRPr="004244A6" w:rsidRDefault="002675CD" w:rsidP="002675CD">
      <w:pPr>
        <w:rPr>
          <w:rFonts w:asciiTheme="majorHAnsi" w:hAnsiTheme="majorHAnsi" w:cstheme="majorHAnsi"/>
        </w:rPr>
      </w:pPr>
    </w:p>
    <w:p w14:paraId="35E2A563" w14:textId="77777777" w:rsidR="002675CD" w:rsidRPr="004244A6" w:rsidRDefault="002675CD" w:rsidP="002675CD">
      <w:pPr>
        <w:pStyle w:val="Heading4"/>
        <w:rPr>
          <w:rFonts w:asciiTheme="majorHAnsi" w:hAnsiTheme="majorHAnsi" w:cstheme="majorHAnsi"/>
        </w:rPr>
      </w:pPr>
      <w:r w:rsidRPr="004244A6">
        <w:rPr>
          <w:rFonts w:asciiTheme="majorHAnsi" w:hAnsiTheme="majorHAnsi" w:cstheme="majorHAnsi"/>
        </w:rPr>
        <w:t xml:space="preserve">Increased strikes send a </w:t>
      </w:r>
      <w:r w:rsidRPr="004244A6">
        <w:rPr>
          <w:rFonts w:asciiTheme="majorHAnsi" w:hAnsiTheme="majorHAnsi" w:cstheme="majorHAnsi"/>
          <w:u w:val="single"/>
        </w:rPr>
        <w:t>clear signal to terrorists</w:t>
      </w:r>
      <w:r w:rsidRPr="004244A6">
        <w:rPr>
          <w:rFonts w:asciiTheme="majorHAnsi" w:hAnsiTheme="majorHAnsi" w:cstheme="majorHAnsi"/>
        </w:rPr>
        <w:t xml:space="preserve"> that critical US infrastructure is </w:t>
      </w:r>
      <w:r w:rsidRPr="004244A6">
        <w:rPr>
          <w:rFonts w:asciiTheme="majorHAnsi" w:hAnsiTheme="majorHAnsi" w:cstheme="majorHAnsi"/>
          <w:u w:val="single"/>
        </w:rPr>
        <w:t>vulnerable</w:t>
      </w:r>
      <w:r w:rsidRPr="004244A6">
        <w:rPr>
          <w:rFonts w:asciiTheme="majorHAnsi" w:hAnsiTheme="majorHAnsi" w:cstheme="majorHAnsi"/>
        </w:rPr>
        <w:t xml:space="preserve"> by </w:t>
      </w:r>
      <w:r w:rsidRPr="004244A6">
        <w:rPr>
          <w:rFonts w:asciiTheme="majorHAnsi" w:hAnsiTheme="majorHAnsi" w:cstheme="majorHAnsi"/>
          <w:u w:val="single"/>
        </w:rPr>
        <w:t>weakening organizations</w:t>
      </w:r>
      <w:r w:rsidRPr="004244A6">
        <w:rPr>
          <w:rFonts w:asciiTheme="majorHAnsi" w:hAnsiTheme="majorHAnsi" w:cstheme="majorHAnsi"/>
        </w:rPr>
        <w:t>.</w:t>
      </w:r>
    </w:p>
    <w:p w14:paraId="52EFA61F" w14:textId="77777777" w:rsidR="002675CD" w:rsidRPr="004244A6" w:rsidRDefault="002675CD" w:rsidP="002675CD">
      <w:pPr>
        <w:rPr>
          <w:rFonts w:asciiTheme="majorHAnsi" w:hAnsiTheme="majorHAnsi" w:cstheme="majorHAnsi"/>
        </w:rPr>
      </w:pPr>
      <w:r w:rsidRPr="004244A6">
        <w:rPr>
          <w:rStyle w:val="Style13ptBold"/>
          <w:rFonts w:asciiTheme="majorHAnsi" w:hAnsiTheme="majorHAnsi" w:cstheme="majorHAnsi"/>
        </w:rPr>
        <w:t>Davies 6</w:t>
      </w:r>
      <w:r w:rsidRPr="004244A6">
        <w:rPr>
          <w:rFonts w:asciiTheme="majorHAnsi" w:hAnsiTheme="majorHAnsi" w:cstheme="majorHAnsi"/>
        </w:rPr>
        <w:t xml:space="preserve"> [Ross; George Mason University - Antonin Scalia Law School, Faculty, The Green Bag; “Strike Season: Protecting Labor-Management Conflict in the Age of Terror,” SSRN; 4/12/06; https://papers.ssrn.com/sol3/papers.cfm?abstract_id=896185]//SJWen</w:t>
      </w:r>
    </w:p>
    <w:p w14:paraId="4EC4E753"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highlight w:val="cyan"/>
          <w:u w:val="single"/>
        </w:rPr>
        <w:t>Strikes</w:t>
      </w:r>
      <w:r w:rsidRPr="004244A6">
        <w:rPr>
          <w:rFonts w:asciiTheme="majorHAnsi" w:hAnsiTheme="majorHAnsi" w:cstheme="majorHAnsi"/>
          <w:sz w:val="16"/>
        </w:rPr>
        <w:t xml:space="preserve"> (and, to a lesser extent, lockouts) are painful but necessary parts of private-sector American labor-management relations. Even if they weren't - even if sound public policy called for their eradication - we couldn't stop them. They </w:t>
      </w:r>
      <w:r w:rsidRPr="004244A6">
        <w:rPr>
          <w:rFonts w:asciiTheme="majorHAnsi" w:hAnsiTheme="majorHAnsi" w:cstheme="majorHAnsi"/>
          <w:u w:val="single"/>
        </w:rPr>
        <w:t xml:space="preserve">are an </w:t>
      </w:r>
      <w:r w:rsidRPr="004244A6">
        <w:rPr>
          <w:rStyle w:val="Emphasis"/>
          <w:rFonts w:asciiTheme="majorHAnsi" w:hAnsiTheme="majorHAnsi" w:cstheme="majorHAnsi"/>
        </w:rPr>
        <w:t>inevitable byproduct</w:t>
      </w:r>
      <w:r w:rsidRPr="004244A6">
        <w:rPr>
          <w:rFonts w:asciiTheme="majorHAnsi" w:hAnsiTheme="majorHAnsi" w:cstheme="majorHAnsi"/>
          <w:u w:val="single"/>
        </w:rPr>
        <w:t xml:space="preserve"> of the conflicting interests and </w:t>
      </w:r>
      <w:r w:rsidRPr="004244A6">
        <w:rPr>
          <w:rStyle w:val="Emphasis"/>
          <w:rFonts w:asciiTheme="majorHAnsi" w:hAnsiTheme="majorHAnsi" w:cstheme="majorHAnsi"/>
        </w:rPr>
        <w:t>limited resources of organized workers</w:t>
      </w:r>
      <w:r w:rsidRPr="004244A6">
        <w:rPr>
          <w:rFonts w:asciiTheme="majorHAnsi" w:hAnsiTheme="majorHAnsi" w:cstheme="majorHAnsi"/>
          <w:u w:val="single"/>
        </w:rPr>
        <w:t xml:space="preserve"> and their employers. History shows that this is true even in times of warfare overseas or crisis at home</w:t>
      </w:r>
      <w:r w:rsidRPr="004244A6">
        <w:rPr>
          <w:rFonts w:asciiTheme="majorHAnsi" w:hAnsiTheme="majorHAnsi" w:cstheme="majorHAnsi"/>
          <w:sz w:val="16"/>
        </w:rPr>
        <w:t xml:space="preserve">: labor-management strife lessens at the beginning of a conflict and then bounces back. </w:t>
      </w:r>
      <w:r w:rsidRPr="004244A6">
        <w:rPr>
          <w:rFonts w:asciiTheme="majorHAnsi" w:hAnsiTheme="majorHAnsi" w:cstheme="majorHAnsi"/>
          <w:u w:val="single"/>
        </w:rPr>
        <w:t xml:space="preserve">Now, however, we are </w:t>
      </w:r>
      <w:r w:rsidRPr="004244A6">
        <w:rPr>
          <w:rFonts w:asciiTheme="majorHAnsi" w:hAnsiTheme="majorHAnsi" w:cstheme="majorHAnsi"/>
          <w:highlight w:val="cyan"/>
          <w:u w:val="single"/>
        </w:rPr>
        <w:t xml:space="preserve">confronted with </w:t>
      </w:r>
      <w:r w:rsidRPr="004244A6">
        <w:rPr>
          <w:rStyle w:val="Emphasis"/>
          <w:rFonts w:asciiTheme="majorHAnsi" w:hAnsiTheme="majorHAnsi" w:cstheme="majorHAnsi"/>
          <w:highlight w:val="cyan"/>
        </w:rPr>
        <w:t>warfare at home</w:t>
      </w:r>
      <w:r w:rsidRPr="004244A6">
        <w:rPr>
          <w:rFonts w:asciiTheme="majorHAnsi" w:hAnsiTheme="majorHAnsi" w:cstheme="majorHAnsi"/>
          <w:sz w:val="16"/>
        </w:rPr>
        <w:t>, a phenomenon that the United States has not had to deal with since the Civil War - before the rise of today's unprecedentedly large, complex, and interdependent economy and government.</w:t>
      </w:r>
    </w:p>
    <w:p w14:paraId="72EB42DA"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And history is repeating itself again. </w:t>
      </w:r>
      <w:r w:rsidRPr="004244A6">
        <w:rPr>
          <w:rFonts w:asciiTheme="majorHAnsi" w:hAnsiTheme="majorHAnsi" w:cstheme="majorHAnsi"/>
          <w:u w:val="single"/>
        </w:rPr>
        <w:t xml:space="preserve">After a lull at the </w:t>
      </w:r>
      <w:r w:rsidRPr="004244A6">
        <w:rPr>
          <w:rStyle w:val="Emphasis"/>
          <w:rFonts w:asciiTheme="majorHAnsi" w:hAnsiTheme="majorHAnsi" w:cstheme="majorHAnsi"/>
        </w:rPr>
        <w:t>beginning</w:t>
      </w:r>
      <w:r w:rsidRPr="004244A6">
        <w:rPr>
          <w:rFonts w:asciiTheme="majorHAnsi" w:hAnsiTheme="majorHAnsi" w:cstheme="majorHAnsi"/>
          <w:u w:val="single"/>
        </w:rPr>
        <w:t xml:space="preserve"> of the war with terrorists</w:t>
      </w:r>
      <w:r w:rsidRPr="004244A6">
        <w:rPr>
          <w:rFonts w:asciiTheme="majorHAnsi" w:hAnsiTheme="majorHAnsi" w:cstheme="majorHAnsi"/>
          <w:sz w:val="16"/>
        </w:rPr>
        <w:t xml:space="preserve">, </w:t>
      </w:r>
      <w:r w:rsidRPr="004244A6">
        <w:rPr>
          <w:rFonts w:asciiTheme="majorHAnsi" w:hAnsiTheme="majorHAnsi" w:cstheme="majorHAnsi"/>
          <w:u w:val="single"/>
        </w:rPr>
        <w:t xml:space="preserve">work stoppages have </w:t>
      </w:r>
      <w:r w:rsidRPr="004244A6">
        <w:rPr>
          <w:rStyle w:val="Emphasis"/>
          <w:rFonts w:asciiTheme="majorHAnsi" w:hAnsiTheme="majorHAnsi" w:cstheme="majorHAnsi"/>
        </w:rPr>
        <w:t>returned to their pre-war levels</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overall rate of strike</w:t>
      </w:r>
      <w:r w:rsidRPr="004244A6">
        <w:rPr>
          <w:rFonts w:asciiTheme="majorHAnsi" w:hAnsiTheme="majorHAnsi" w:cstheme="majorHAnsi"/>
          <w:u w:val="single"/>
        </w:rPr>
        <w:t xml:space="preserve"> activity </w:t>
      </w:r>
      <w:r w:rsidRPr="004244A6">
        <w:rPr>
          <w:rFonts w:asciiTheme="majorHAnsi" w:hAnsiTheme="majorHAnsi" w:cstheme="majorHAnsi"/>
          <w:highlight w:val="cyan"/>
          <w:u w:val="single"/>
        </w:rPr>
        <w:t>is substantially lower</w:t>
      </w:r>
      <w:r w:rsidRPr="004244A6">
        <w:rPr>
          <w:rFonts w:asciiTheme="majorHAnsi" w:hAnsiTheme="majorHAnsi" w:cstheme="majorHAnsi"/>
          <w:u w:val="single"/>
        </w:rPr>
        <w:t xml:space="preserve"> than it was during previous wars</w:t>
      </w:r>
      <w:r w:rsidRPr="004244A6">
        <w:rPr>
          <w:rFonts w:asciiTheme="majorHAnsi" w:hAnsiTheme="majorHAnsi" w:cstheme="majorHAnsi"/>
          <w:sz w:val="16"/>
        </w:rPr>
        <w:t xml:space="preserve"> (it has been slowly declining, along with overall union membership in the private sector, for decades). </w:t>
      </w:r>
      <w:r w:rsidRPr="004244A6">
        <w:rPr>
          <w:rFonts w:asciiTheme="majorHAnsi" w:hAnsiTheme="majorHAnsi" w:cstheme="majorHAnsi"/>
          <w:u w:val="single"/>
        </w:rPr>
        <w:t>Today's war</w:t>
      </w:r>
      <w:r w:rsidRPr="004244A6">
        <w:rPr>
          <w:rFonts w:asciiTheme="majorHAnsi" w:hAnsiTheme="majorHAnsi" w:cstheme="majorHAnsi"/>
          <w:sz w:val="16"/>
        </w:rPr>
        <w:t xml:space="preserve">, however, </w:t>
      </w:r>
      <w:r w:rsidRPr="004244A6">
        <w:rPr>
          <w:rFonts w:asciiTheme="majorHAnsi" w:hAnsiTheme="majorHAnsi" w:cstheme="majorHAnsi"/>
          <w:u w:val="single"/>
        </w:rPr>
        <w:t xml:space="preserve">is being fought in </w:t>
      </w:r>
      <w:r w:rsidRPr="004244A6">
        <w:rPr>
          <w:rStyle w:val="Emphasis"/>
          <w:rFonts w:asciiTheme="majorHAnsi" w:hAnsiTheme="majorHAnsi" w:cstheme="majorHAnsi"/>
        </w:rPr>
        <w:t>part on American soil</w:t>
      </w:r>
      <w:r w:rsidRPr="004244A6">
        <w:rPr>
          <w:rFonts w:asciiTheme="majorHAnsi" w:hAnsiTheme="majorHAnsi" w:cstheme="majorHAnsi"/>
          <w:sz w:val="16"/>
        </w:rPr>
        <w:t xml:space="preserve">, and against enemies who operate worldwide, but whose attacks tend to be small and local, seeking advantage from the unpredictability and brutality of the damage they inflict rather than from its scale. Thus, </w:t>
      </w:r>
      <w:r w:rsidRPr="004244A6">
        <w:rPr>
          <w:rFonts w:asciiTheme="majorHAnsi" w:hAnsiTheme="majorHAnsi" w:cstheme="majorHAnsi"/>
          <w:u w:val="single"/>
        </w:rPr>
        <w:t xml:space="preserve">even small, localized, and </w:t>
      </w:r>
      <w:r w:rsidRPr="004244A6">
        <w:rPr>
          <w:rStyle w:val="Emphasis"/>
          <w:rFonts w:asciiTheme="majorHAnsi" w:hAnsiTheme="majorHAnsi" w:cstheme="majorHAnsi"/>
        </w:rPr>
        <w:t xml:space="preserve">occasional </w:t>
      </w:r>
      <w:r w:rsidRPr="004244A6">
        <w:rPr>
          <w:rStyle w:val="Emphasis"/>
          <w:rFonts w:asciiTheme="majorHAnsi" w:hAnsiTheme="majorHAnsi" w:cstheme="majorHAnsi"/>
          <w:highlight w:val="cyan"/>
        </w:rPr>
        <w:t>work stoppages</w:t>
      </w:r>
      <w:r w:rsidRPr="004244A6">
        <w:rPr>
          <w:rFonts w:asciiTheme="majorHAnsi" w:hAnsiTheme="majorHAnsi" w:cstheme="majorHAnsi"/>
          <w:sz w:val="16"/>
        </w:rPr>
        <w:t xml:space="preserve"> - </w:t>
      </w:r>
      <w:r w:rsidRPr="004244A6">
        <w:rPr>
          <w:rFonts w:asciiTheme="majorHAnsi" w:hAnsiTheme="majorHAnsi" w:cstheme="majorHAnsi"/>
          <w:u w:val="single"/>
        </w:rPr>
        <w:t xml:space="preserve">not just the </w:t>
      </w:r>
      <w:r w:rsidRPr="004244A6">
        <w:rPr>
          <w:rStyle w:val="Emphasis"/>
          <w:rFonts w:asciiTheme="majorHAnsi" w:hAnsiTheme="majorHAnsi" w:cstheme="majorHAnsi"/>
          <w:highlight w:val="cyan"/>
        </w:rPr>
        <w:t>large-scale strikes</w:t>
      </w:r>
      <w:r w:rsidRPr="004244A6">
        <w:rPr>
          <w:rFonts w:asciiTheme="majorHAnsi" w:hAnsiTheme="majorHAnsi" w:cstheme="majorHAnsi"/>
          <w:u w:val="single"/>
        </w:rPr>
        <w:t xml:space="preserve"> that arguably affected the </w:t>
      </w:r>
      <w:r w:rsidRPr="004244A6">
        <w:rPr>
          <w:rStyle w:val="Emphasis"/>
          <w:rFonts w:asciiTheme="majorHAnsi" w:hAnsiTheme="majorHAnsi" w:cstheme="majorHAnsi"/>
        </w:rPr>
        <w:t>military-industrial complex</w:t>
      </w:r>
      <w:r w:rsidRPr="004244A6">
        <w:rPr>
          <w:rFonts w:asciiTheme="majorHAnsi" w:hAnsiTheme="majorHAnsi" w:cstheme="majorHAnsi"/>
          <w:u w:val="single"/>
        </w:rPr>
        <w:t xml:space="preserve"> and thus the </w:t>
      </w:r>
      <w:r w:rsidRPr="004244A6">
        <w:rPr>
          <w:rStyle w:val="Emphasis"/>
          <w:rFonts w:asciiTheme="majorHAnsi" w:hAnsiTheme="majorHAnsi" w:cstheme="majorHAnsi"/>
        </w:rPr>
        <w:t>war efforts in the past</w:t>
      </w:r>
      <w:r w:rsidRPr="004244A6">
        <w:rPr>
          <w:rFonts w:asciiTheme="majorHAnsi" w:hAnsiTheme="majorHAnsi" w:cstheme="majorHAnsi"/>
          <w:sz w:val="16"/>
        </w:rPr>
        <w:t xml:space="preserve"> - </w:t>
      </w:r>
      <w:r w:rsidRPr="004244A6">
        <w:rPr>
          <w:rFonts w:asciiTheme="majorHAnsi" w:hAnsiTheme="majorHAnsi" w:cstheme="majorHAnsi"/>
          <w:u w:val="single"/>
        </w:rPr>
        <w:t xml:space="preserve">have the potential to </w:t>
      </w:r>
      <w:r w:rsidRPr="004244A6">
        <w:rPr>
          <w:rStyle w:val="Emphasis"/>
          <w:rFonts w:asciiTheme="majorHAnsi" w:hAnsiTheme="majorHAnsi" w:cstheme="majorHAnsi"/>
          <w:highlight w:val="cyan"/>
        </w:rPr>
        <w:t>increase risks to critical infrastructure</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public </w:t>
      </w:r>
      <w:r w:rsidRPr="004244A6">
        <w:rPr>
          <w:rFonts w:asciiTheme="majorHAnsi" w:hAnsiTheme="majorHAnsi" w:cstheme="majorHAnsi"/>
          <w:highlight w:val="cyan"/>
          <w:u w:val="single"/>
        </w:rPr>
        <w:t>safety</w:t>
      </w:r>
      <w:r w:rsidRPr="004244A6">
        <w:rPr>
          <w:rFonts w:asciiTheme="majorHAnsi" w:hAnsiTheme="majorHAnsi" w:cstheme="majorHAnsi"/>
          <w:u w:val="single"/>
        </w:rPr>
        <w:t xml:space="preserve"> during the war on terror</w:t>
      </w:r>
      <w:r w:rsidRPr="004244A6">
        <w:rPr>
          <w:rFonts w:asciiTheme="majorHAnsi" w:hAnsiTheme="majorHAnsi" w:cstheme="majorHAnsi"/>
          <w:sz w:val="16"/>
        </w:rPr>
        <w:t xml:space="preserve">. In other words, </w:t>
      </w:r>
      <w:r w:rsidRPr="004244A6">
        <w:rPr>
          <w:rFonts w:asciiTheme="majorHAnsi" w:hAnsiTheme="majorHAnsi" w:cstheme="majorHAnsi"/>
          <w:highlight w:val="cyan"/>
          <w:u w:val="single"/>
        </w:rPr>
        <w:t>persistent strike activity</w:t>
      </w:r>
      <w:r w:rsidRPr="004244A6">
        <w:rPr>
          <w:rFonts w:asciiTheme="majorHAnsi" w:hAnsiTheme="majorHAnsi" w:cstheme="majorHAnsi"/>
          <w:u w:val="single"/>
        </w:rPr>
        <w:t xml:space="preserve"> at current levels </w:t>
      </w:r>
      <w:r w:rsidRPr="004244A6">
        <w:rPr>
          <w:rFonts w:asciiTheme="majorHAnsi" w:hAnsiTheme="majorHAnsi" w:cstheme="majorHAnsi"/>
          <w:highlight w:val="cyan"/>
          <w:u w:val="single"/>
        </w:rPr>
        <w:t>poses risks of public harm</w:t>
      </w:r>
      <w:r w:rsidRPr="004244A6">
        <w:rPr>
          <w:rFonts w:asciiTheme="majorHAnsi" w:hAnsiTheme="majorHAnsi" w:cstheme="majorHAnsi"/>
          <w:sz w:val="16"/>
        </w:rPr>
        <w:t xml:space="preserve">, </w:t>
      </w:r>
      <w:r w:rsidRPr="004244A6">
        <w:rPr>
          <w:rFonts w:asciiTheme="majorHAnsi" w:hAnsiTheme="majorHAnsi" w:cstheme="majorHAnsi"/>
          <w:u w:val="single"/>
        </w:rPr>
        <w:t xml:space="preserve">albeit </w:t>
      </w:r>
      <w:r w:rsidRPr="004244A6">
        <w:rPr>
          <w:rFonts w:asciiTheme="majorHAnsi" w:hAnsiTheme="majorHAnsi" w:cstheme="majorHAnsi"/>
          <w:highlight w:val="cyan"/>
          <w:u w:val="single"/>
        </w:rPr>
        <w:t xml:space="preserve">risks that are </w:t>
      </w:r>
      <w:r w:rsidRPr="004244A6">
        <w:rPr>
          <w:rStyle w:val="Emphasis"/>
          <w:rFonts w:asciiTheme="majorHAnsi" w:hAnsiTheme="majorHAnsi" w:cstheme="majorHAnsi"/>
          <w:highlight w:val="cyan"/>
        </w:rPr>
        <w:t>difficult to anticipate</w:t>
      </w:r>
      <w:r w:rsidRPr="004244A6">
        <w:rPr>
          <w:rFonts w:asciiTheme="majorHAnsi" w:hAnsiTheme="majorHAnsi" w:cstheme="majorHAnsi"/>
          <w:u w:val="single"/>
        </w:rPr>
        <w:t xml:space="preserve"> with specificity in the absence of much </w:t>
      </w:r>
      <w:r w:rsidRPr="004244A6">
        <w:rPr>
          <w:rStyle w:val="Emphasis"/>
          <w:rFonts w:asciiTheme="majorHAnsi" w:hAnsiTheme="majorHAnsi" w:cstheme="majorHAnsi"/>
        </w:rPr>
        <w:t>experience or available data</w:t>
      </w:r>
      <w:r w:rsidRPr="004244A6">
        <w:rPr>
          <w:rFonts w:asciiTheme="majorHAnsi" w:hAnsiTheme="majorHAnsi" w:cstheme="majorHAnsi"/>
          <w:sz w:val="16"/>
        </w:rPr>
        <w:t>. This justifies taking some reasonable precautions, including the proposal made in this Article.</w:t>
      </w:r>
    </w:p>
    <w:p w14:paraId="46708E05" w14:textId="77777777" w:rsidR="002675CD" w:rsidRPr="004244A6" w:rsidRDefault="002675CD" w:rsidP="002675CD">
      <w:pPr>
        <w:rPr>
          <w:rFonts w:asciiTheme="majorHAnsi" w:hAnsiTheme="majorHAnsi" w:cstheme="majorHAnsi"/>
          <w:u w:val="single"/>
        </w:rPr>
      </w:pPr>
      <w:r w:rsidRPr="004244A6">
        <w:rPr>
          <w:rFonts w:asciiTheme="majorHAnsi" w:hAnsiTheme="majorHAnsi" w:cstheme="majorHAnsi"/>
          <w:sz w:val="16"/>
        </w:rPr>
        <w:t xml:space="preserve">By its very nature, </w:t>
      </w:r>
      <w:r w:rsidRPr="004244A6">
        <w:rPr>
          <w:rFonts w:asciiTheme="majorHAnsi" w:hAnsiTheme="majorHAnsi" w:cstheme="majorHAnsi"/>
          <w:u w:val="single"/>
        </w:rPr>
        <w:t xml:space="preserve">a </w:t>
      </w:r>
      <w:r w:rsidRPr="004244A6">
        <w:rPr>
          <w:rFonts w:asciiTheme="majorHAnsi" w:hAnsiTheme="majorHAnsi" w:cstheme="majorHAnsi"/>
          <w:highlight w:val="cyan"/>
          <w:u w:val="single"/>
        </w:rPr>
        <w:t>labor strike increases</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vulnerability of</w:t>
      </w:r>
      <w:r w:rsidRPr="004244A6">
        <w:rPr>
          <w:rStyle w:val="Emphasis"/>
          <w:rFonts w:asciiTheme="majorHAnsi" w:hAnsiTheme="majorHAnsi" w:cstheme="majorHAnsi"/>
        </w:rPr>
        <w:t xml:space="preserve"> that employer's </w:t>
      </w:r>
      <w:r w:rsidRPr="004244A6">
        <w:rPr>
          <w:rStyle w:val="Emphasis"/>
          <w:rFonts w:asciiTheme="majorHAnsi" w:hAnsiTheme="majorHAnsi" w:cstheme="majorHAnsi"/>
          <w:highlight w:val="cyan"/>
        </w:rPr>
        <w:t>operations</w:t>
      </w:r>
      <w:r w:rsidRPr="004244A6">
        <w:rPr>
          <w:rFonts w:asciiTheme="majorHAnsi" w:hAnsiTheme="majorHAnsi" w:cstheme="majorHAnsi"/>
          <w:highlight w:val="cyan"/>
          <w:u w:val="single"/>
        </w:rPr>
        <w:t xml:space="preserve"> to a </w:t>
      </w:r>
      <w:r w:rsidRPr="004244A6">
        <w:rPr>
          <w:rStyle w:val="Emphasis"/>
          <w:rFonts w:asciiTheme="majorHAnsi" w:hAnsiTheme="majorHAnsi" w:cstheme="majorHAnsi"/>
          <w:highlight w:val="cyan"/>
        </w:rPr>
        <w:t>terrorist attack</w:t>
      </w:r>
      <w:r w:rsidRPr="004244A6">
        <w:rPr>
          <w:rFonts w:asciiTheme="majorHAnsi" w:hAnsiTheme="majorHAnsi" w:cstheme="majorHAnsi"/>
          <w:highlight w:val="cyan"/>
          <w:u w:val="single"/>
        </w:rPr>
        <w:t>. A strike</w:t>
      </w:r>
      <w:r w:rsidRPr="004244A6">
        <w:rPr>
          <w:rFonts w:asciiTheme="majorHAnsi" w:hAnsiTheme="majorHAnsi" w:cstheme="majorHAnsi"/>
          <w:u w:val="single"/>
        </w:rPr>
        <w:t xml:space="preserve"> is an act </w:t>
      </w:r>
      <w:r w:rsidRPr="004244A6">
        <w:rPr>
          <w:rStyle w:val="Emphasis"/>
          <w:rFonts w:asciiTheme="majorHAnsi" w:hAnsiTheme="majorHAnsi" w:cstheme="majorHAnsi"/>
        </w:rPr>
        <w:t>specifically designed to</w:t>
      </w:r>
      <w:r w:rsidRPr="004244A6">
        <w:rPr>
          <w:rFonts w:asciiTheme="majorHAnsi" w:hAnsiTheme="majorHAnsi" w:cstheme="majorHAnsi"/>
          <w:u w:val="single"/>
        </w:rPr>
        <w:t xml:space="preserve"> disrupt and </w:t>
      </w:r>
      <w:r w:rsidRPr="004244A6">
        <w:rPr>
          <w:rFonts w:asciiTheme="majorHAnsi" w:hAnsiTheme="majorHAnsi" w:cstheme="majorHAnsi"/>
          <w:highlight w:val="cyan"/>
          <w:u w:val="single"/>
        </w:rPr>
        <w:t xml:space="preserve">weaken an </w:t>
      </w:r>
      <w:r w:rsidRPr="004244A6">
        <w:rPr>
          <w:rStyle w:val="Emphasis"/>
          <w:rFonts w:asciiTheme="majorHAnsi" w:hAnsiTheme="majorHAnsi" w:cstheme="majorHAnsi"/>
          <w:highlight w:val="cyan"/>
        </w:rPr>
        <w:t>employer's operations</w:t>
      </w:r>
      <w:r w:rsidRPr="004244A6">
        <w:rPr>
          <w:rFonts w:asciiTheme="majorHAnsi" w:hAnsiTheme="majorHAnsi" w:cstheme="majorHAnsi"/>
          <w:sz w:val="16"/>
        </w:rPr>
        <w:t xml:space="preserve">, for the (usually) perfectly lawful purpose of pressing for resolution of a dispute with management. </w:t>
      </w:r>
      <w:r w:rsidRPr="004244A6">
        <w:rPr>
          <w:rFonts w:asciiTheme="majorHAnsi" w:hAnsiTheme="majorHAnsi" w:cstheme="majorHAnsi"/>
          <w:u w:val="single"/>
        </w:rPr>
        <w:t xml:space="preserve">A </w:t>
      </w:r>
      <w:r w:rsidRPr="004244A6">
        <w:rPr>
          <w:rStyle w:val="Emphasis"/>
          <w:rFonts w:asciiTheme="majorHAnsi" w:hAnsiTheme="majorHAnsi" w:cstheme="majorHAnsi"/>
          <w:highlight w:val="cyan"/>
        </w:rPr>
        <w:t>weakened organization</w:t>
      </w:r>
      <w:r w:rsidRPr="004244A6">
        <w:rPr>
          <w:rFonts w:asciiTheme="majorHAnsi" w:hAnsiTheme="majorHAnsi" w:cstheme="majorHAnsi"/>
          <w:u w:val="single"/>
        </w:rPr>
        <w:t xml:space="preserve"> or other entity </w:t>
      </w:r>
      <w:r w:rsidRPr="004244A6">
        <w:rPr>
          <w:rFonts w:asciiTheme="majorHAnsi" w:hAnsiTheme="majorHAnsi" w:cstheme="majorHAnsi"/>
          <w:highlight w:val="cyan"/>
          <w:u w:val="single"/>
        </w:rPr>
        <w:t>is</w:t>
      </w:r>
      <w:r w:rsidRPr="004244A6">
        <w:rPr>
          <w:rFonts w:asciiTheme="majorHAnsi" w:hAnsiTheme="majorHAnsi" w:cstheme="majorHAnsi"/>
          <w:sz w:val="16"/>
        </w:rPr>
        <w:t xml:space="preserve">, of course, </w:t>
      </w:r>
      <w:r w:rsidRPr="004244A6">
        <w:rPr>
          <w:rStyle w:val="Emphasis"/>
          <w:rFonts w:asciiTheme="majorHAnsi" w:hAnsiTheme="majorHAnsi" w:cstheme="majorHAnsi"/>
          <w:highlight w:val="cyan"/>
        </w:rPr>
        <w:t>less capable of resisting</w:t>
      </w:r>
      <w:r w:rsidRPr="004244A6">
        <w:rPr>
          <w:rFonts w:asciiTheme="majorHAnsi" w:hAnsiTheme="majorHAnsi" w:cstheme="majorHAnsi"/>
          <w:u w:val="single"/>
        </w:rPr>
        <w:t xml:space="preserve"> and </w:t>
      </w:r>
      <w:r w:rsidRPr="004244A6">
        <w:rPr>
          <w:rStyle w:val="Emphasis"/>
          <w:rFonts w:asciiTheme="majorHAnsi" w:hAnsiTheme="majorHAnsi" w:cstheme="majorHAnsi"/>
        </w:rPr>
        <w:t xml:space="preserve">surviving </w:t>
      </w:r>
      <w:r w:rsidRPr="004244A6">
        <w:rPr>
          <w:rStyle w:val="Emphasis"/>
          <w:rFonts w:asciiTheme="majorHAnsi" w:hAnsiTheme="majorHAnsi" w:cstheme="majorHAnsi"/>
          <w:highlight w:val="cyan"/>
        </w:rPr>
        <w:t>exogenous shocks</w:t>
      </w:r>
      <w:r w:rsidRPr="004244A6">
        <w:rPr>
          <w:rFonts w:asciiTheme="majorHAnsi" w:hAnsiTheme="majorHAnsi" w:cstheme="majorHAnsi"/>
          <w:u w:val="single"/>
        </w:rPr>
        <w:t xml:space="preserve">, whether they be commercial competition </w:t>
      </w:r>
      <w:r w:rsidRPr="004244A6">
        <w:rPr>
          <w:rFonts w:asciiTheme="majorHAnsi" w:hAnsiTheme="majorHAnsi" w:cstheme="majorHAnsi"/>
          <w:highlight w:val="cyan"/>
          <w:u w:val="single"/>
        </w:rPr>
        <w:t xml:space="preserve">or </w:t>
      </w:r>
      <w:r w:rsidRPr="004244A6">
        <w:rPr>
          <w:rStyle w:val="Emphasis"/>
          <w:rFonts w:asciiTheme="majorHAnsi" w:hAnsiTheme="majorHAnsi" w:cstheme="majorHAnsi"/>
          <w:highlight w:val="cyan"/>
        </w:rPr>
        <w:t>terrorist attacks</w:t>
      </w:r>
      <w:r w:rsidRPr="004244A6">
        <w:rPr>
          <w:rFonts w:asciiTheme="majorHAnsi" w:hAnsiTheme="majorHAnsi" w:cstheme="majorHAnsi"/>
          <w:highlight w:val="cyan"/>
          <w:u w:val="single"/>
        </w:rPr>
        <w:t>.</w:t>
      </w:r>
      <w:r w:rsidRPr="004244A6">
        <w:rPr>
          <w:rFonts w:asciiTheme="majorHAnsi" w:hAnsiTheme="majorHAnsi" w:cstheme="majorHAnsi"/>
          <w:u w:val="single"/>
        </w:rPr>
        <w:t xml:space="preserve"> In the United States, </w:t>
      </w:r>
      <w:r w:rsidRPr="004244A6">
        <w:rPr>
          <w:rFonts w:asciiTheme="majorHAnsi" w:hAnsiTheme="majorHAnsi" w:cstheme="majorHAnsi"/>
          <w:highlight w:val="cyan"/>
          <w:u w:val="single"/>
        </w:rPr>
        <w:t>with</w:t>
      </w:r>
      <w:r w:rsidRPr="004244A6">
        <w:rPr>
          <w:rFonts w:asciiTheme="majorHAnsi" w:hAnsiTheme="majorHAnsi" w:cstheme="majorHAnsi"/>
          <w:sz w:val="16"/>
        </w:rPr>
        <w:t xml:space="preserve"> its fully </w:t>
      </w:r>
      <w:r w:rsidRPr="004244A6">
        <w:rPr>
          <w:rFonts w:asciiTheme="majorHAnsi" w:hAnsiTheme="majorHAnsi" w:cstheme="majorHAnsi"/>
          <w:u w:val="single"/>
        </w:rPr>
        <w:t xml:space="preserve">extended and </w:t>
      </w:r>
      <w:r w:rsidRPr="004244A6">
        <w:rPr>
          <w:rFonts w:asciiTheme="majorHAnsi" w:hAnsiTheme="majorHAnsi" w:cstheme="majorHAnsi"/>
          <w:highlight w:val="cyan"/>
          <w:u w:val="single"/>
        </w:rPr>
        <w:t xml:space="preserve">endlessly </w:t>
      </w:r>
      <w:r w:rsidRPr="004244A6">
        <w:rPr>
          <w:rStyle w:val="Emphasis"/>
          <w:rFonts w:asciiTheme="majorHAnsi" w:hAnsiTheme="majorHAnsi" w:cstheme="majorHAnsi"/>
          <w:highlight w:val="cyan"/>
        </w:rPr>
        <w:t>interconnected critical infrastructure</w:t>
      </w:r>
      <w:r w:rsidRPr="004244A6">
        <w:rPr>
          <w:rFonts w:asciiTheme="majorHAnsi" w:hAnsiTheme="majorHAnsi" w:cstheme="majorHAnsi"/>
          <w:u w:val="single"/>
        </w:rPr>
        <w:t xml:space="preserve"> that touches </w:t>
      </w:r>
      <w:r w:rsidRPr="004244A6">
        <w:rPr>
          <w:rStyle w:val="Emphasis"/>
          <w:rFonts w:asciiTheme="majorHAnsi" w:hAnsiTheme="majorHAnsi" w:cstheme="majorHAnsi"/>
        </w:rPr>
        <w:t>everything</w:t>
      </w:r>
      <w:r w:rsidRPr="004244A6">
        <w:rPr>
          <w:rFonts w:asciiTheme="majorHAnsi" w:hAnsiTheme="majorHAnsi" w:cstheme="majorHAnsi"/>
          <w:u w:val="single"/>
        </w:rPr>
        <w:t xml:space="preserve"> from food processing to energy distribution to water quality</w:t>
      </w:r>
      <w:r w:rsidRPr="004244A6">
        <w:rPr>
          <w:rFonts w:asciiTheme="majorHAnsi" w:hAnsiTheme="majorHAnsi" w:cstheme="majorHAnsi"/>
          <w:sz w:val="16"/>
        </w:rPr>
        <w:t xml:space="preserve">, </w:t>
      </w:r>
      <w:r w:rsidRPr="004244A6">
        <w:rPr>
          <w:rFonts w:asciiTheme="majorHAnsi" w:hAnsiTheme="majorHAnsi" w:cstheme="majorHAnsi"/>
          <w:highlight w:val="cyan"/>
          <w:u w:val="single"/>
        </w:rPr>
        <w:t xml:space="preserve">a strike in the </w:t>
      </w:r>
      <w:r w:rsidRPr="004244A6">
        <w:rPr>
          <w:rStyle w:val="Emphasis"/>
          <w:rFonts w:asciiTheme="majorHAnsi" w:hAnsiTheme="majorHAnsi" w:cstheme="majorHAnsi"/>
          <w:highlight w:val="cyan"/>
        </w:rPr>
        <w:t>wrong place</w:t>
      </w:r>
      <w:r w:rsidRPr="004244A6">
        <w:rPr>
          <w:rStyle w:val="Emphasis"/>
          <w:rFonts w:asciiTheme="majorHAnsi" w:hAnsiTheme="majorHAnsi" w:cstheme="majorHAnsi"/>
        </w:rPr>
        <w:t xml:space="preserve"> at the wrong time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that disrupts and weakens</w:t>
      </w:r>
      <w:r w:rsidRPr="004244A6">
        <w:rPr>
          <w:rFonts w:asciiTheme="majorHAnsi" w:hAnsiTheme="majorHAnsi" w:cstheme="majorHAnsi"/>
          <w:u w:val="single"/>
        </w:rPr>
        <w:t xml:space="preserve"> some part of that </w:t>
      </w:r>
      <w:r w:rsidRPr="004244A6">
        <w:rPr>
          <w:rFonts w:asciiTheme="majorHAnsi" w:hAnsiTheme="majorHAnsi" w:cstheme="majorHAnsi"/>
          <w:highlight w:val="cyan"/>
          <w:u w:val="single"/>
        </w:rPr>
        <w:t xml:space="preserve">infrastructure could be </w:t>
      </w:r>
      <w:r w:rsidRPr="004244A6">
        <w:rPr>
          <w:rStyle w:val="Emphasis"/>
          <w:rFonts w:asciiTheme="majorHAnsi" w:hAnsiTheme="majorHAnsi" w:cstheme="majorHAnsi"/>
          <w:highlight w:val="cyan"/>
        </w:rPr>
        <w:t>decisive in</w:t>
      </w:r>
      <w:r w:rsidRPr="004244A6">
        <w:rPr>
          <w:rStyle w:val="Emphasis"/>
          <w:rFonts w:asciiTheme="majorHAnsi" w:hAnsiTheme="majorHAnsi" w:cstheme="majorHAnsi"/>
        </w:rPr>
        <w:t xml:space="preserve"> the success or failure of a </w:t>
      </w:r>
      <w:r w:rsidRPr="004244A6">
        <w:rPr>
          <w:rStyle w:val="Emphasis"/>
          <w:rFonts w:asciiTheme="majorHAnsi" w:hAnsiTheme="majorHAnsi" w:cstheme="majorHAnsi"/>
          <w:highlight w:val="cyan"/>
        </w:rPr>
        <w:t>terrorist attack</w:t>
      </w:r>
      <w:r w:rsidRPr="004244A6">
        <w:rPr>
          <w:rFonts w:asciiTheme="majorHAnsi" w:hAnsiTheme="majorHAnsi" w:cstheme="majorHAnsi"/>
          <w:sz w:val="16"/>
        </w:rPr>
        <w:t xml:space="preserve"> of the small, local sort described above, </w:t>
      </w:r>
      <w:r w:rsidRPr="004244A6">
        <w:rPr>
          <w:rFonts w:asciiTheme="majorHAnsi" w:hAnsiTheme="majorHAnsi" w:cstheme="majorHAnsi"/>
          <w:u w:val="single"/>
        </w:rPr>
        <w:t>on such a weakened link in some infrastructural chain</w:t>
      </w:r>
      <w:r w:rsidRPr="004244A6">
        <w:rPr>
          <w:rFonts w:asciiTheme="majorHAnsi" w:hAnsiTheme="majorHAnsi" w:cstheme="majorHAnsi"/>
          <w:sz w:val="16"/>
        </w:rPr>
        <w:t xml:space="preserve">. Of course, none of this is to suggest that any union or its members (or any employer or its managers) would knowingly expose their fellow citizens or their property to a terrorist attack. To the contrary, experience to date suggests that 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4244A6">
        <w:rPr>
          <w:rFonts w:asciiTheme="majorHAnsi" w:hAnsiTheme="majorHAnsi" w:cstheme="majorHAnsi"/>
          <w:u w:val="single"/>
        </w:rPr>
        <w:t xml:space="preserve">that innocent instigators or perpetuators of a </w:t>
      </w:r>
      <w:r w:rsidRPr="004244A6">
        <w:rPr>
          <w:rFonts w:asciiTheme="majorHAnsi" w:hAnsiTheme="majorHAnsi" w:cstheme="majorHAnsi"/>
          <w:highlight w:val="cyan"/>
          <w:u w:val="single"/>
        </w:rPr>
        <w:t>work stoppage</w:t>
      </w:r>
      <w:r w:rsidRPr="004244A6">
        <w:rPr>
          <w:rFonts w:asciiTheme="majorHAnsi" w:hAnsiTheme="majorHAnsi" w:cstheme="majorHAnsi"/>
          <w:u w:val="single"/>
        </w:rPr>
        <w:t xml:space="preserve"> might </w:t>
      </w:r>
      <w:r w:rsidRPr="004244A6">
        <w:rPr>
          <w:rStyle w:val="Emphasis"/>
          <w:rFonts w:asciiTheme="majorHAnsi" w:hAnsiTheme="majorHAnsi" w:cstheme="majorHAnsi"/>
        </w:rPr>
        <w:t xml:space="preserve">unwittingly </w:t>
      </w:r>
      <w:r w:rsidRPr="004244A6">
        <w:rPr>
          <w:rStyle w:val="Emphasis"/>
          <w:rFonts w:asciiTheme="majorHAnsi" w:hAnsiTheme="majorHAnsi" w:cstheme="majorHAnsi"/>
          <w:highlight w:val="cyan"/>
        </w:rPr>
        <w:t>facilitate a successful terrorist attack</w:t>
      </w:r>
      <w:r w:rsidRPr="004244A6">
        <w:rPr>
          <w:rFonts w:asciiTheme="majorHAnsi" w:hAnsiTheme="majorHAnsi" w:cstheme="majorHAnsi"/>
          <w:u w:val="single"/>
        </w:rPr>
        <w:t xml:space="preserve"> or aggravate its effects.</w:t>
      </w:r>
    </w:p>
    <w:p w14:paraId="67053426" w14:textId="77777777" w:rsidR="002675CD" w:rsidRPr="004244A6" w:rsidRDefault="002675CD" w:rsidP="002675CD">
      <w:pPr>
        <w:rPr>
          <w:rFonts w:asciiTheme="majorHAnsi" w:hAnsiTheme="majorHAnsi" w:cstheme="majorHAnsi"/>
          <w:u w:val="single"/>
        </w:rPr>
      </w:pPr>
    </w:p>
    <w:p w14:paraId="4DAE89F1" w14:textId="77777777" w:rsidR="002675CD" w:rsidRPr="004244A6" w:rsidRDefault="002675CD" w:rsidP="002675CD">
      <w:pPr>
        <w:pStyle w:val="Heading4"/>
        <w:rPr>
          <w:rFonts w:asciiTheme="majorHAnsi" w:hAnsiTheme="majorHAnsi" w:cstheme="majorHAnsi"/>
        </w:rPr>
      </w:pPr>
      <w:r w:rsidRPr="004244A6">
        <w:rPr>
          <w:rFonts w:asciiTheme="majorHAnsi" w:hAnsiTheme="majorHAnsi" w:cstheme="majorHAnsi"/>
        </w:rPr>
        <w:t xml:space="preserve">Attacks on critical infrastructure </w:t>
      </w:r>
      <w:r w:rsidRPr="004244A6">
        <w:rPr>
          <w:rFonts w:asciiTheme="majorHAnsi" w:hAnsiTheme="majorHAnsi" w:cstheme="majorHAnsi"/>
          <w:u w:val="single"/>
        </w:rPr>
        <w:t>collapses the economy</w:t>
      </w:r>
      <w:r w:rsidRPr="004244A6">
        <w:rPr>
          <w:rFonts w:asciiTheme="majorHAnsi" w:hAnsiTheme="majorHAnsi" w:cstheme="majorHAnsi"/>
        </w:rPr>
        <w:t xml:space="preserve"> through </w:t>
      </w:r>
      <w:r w:rsidRPr="004244A6">
        <w:rPr>
          <w:rFonts w:asciiTheme="majorHAnsi" w:hAnsiTheme="majorHAnsi" w:cstheme="majorHAnsi"/>
          <w:u w:val="single"/>
        </w:rPr>
        <w:t>multiple avenues</w:t>
      </w:r>
      <w:r w:rsidRPr="004244A6">
        <w:rPr>
          <w:rFonts w:asciiTheme="majorHAnsi" w:hAnsiTheme="majorHAnsi" w:cstheme="majorHAnsi"/>
        </w:rPr>
        <w:t>.</w:t>
      </w:r>
    </w:p>
    <w:p w14:paraId="3BEED138" w14:textId="77777777" w:rsidR="002675CD" w:rsidRPr="004244A6" w:rsidRDefault="002675CD" w:rsidP="002675CD">
      <w:pPr>
        <w:rPr>
          <w:rFonts w:asciiTheme="majorHAnsi" w:hAnsiTheme="majorHAnsi" w:cstheme="majorHAnsi"/>
        </w:rPr>
      </w:pPr>
      <w:r w:rsidRPr="004244A6">
        <w:rPr>
          <w:rStyle w:val="Style13ptBold"/>
          <w:rFonts w:asciiTheme="majorHAnsi" w:hAnsiTheme="majorHAnsi" w:cstheme="majorHAnsi"/>
        </w:rPr>
        <w:t>FAS 6</w:t>
      </w:r>
      <w:r w:rsidRPr="004244A6">
        <w:rPr>
          <w:rFonts w:asciiTheme="majorHAnsi" w:hAnsiTheme="majorHAnsi" w:cstheme="majorHAnsi"/>
        </w:rPr>
        <w:t xml:space="preserve"> [DCSINT Handbook  No. 1.02; Info directly from US army and Deputy Chief of Staff for Intelligence; “Critical Infrastructure Threats and Terrorism,” DCSINT/FAS; 8/10/6; https://fas.org/irp/threat/terrorism/sup2.pdf]//SJWen</w:t>
      </w:r>
    </w:p>
    <w:p w14:paraId="53DD360C" w14:textId="77777777" w:rsidR="002675CD" w:rsidRPr="004244A6" w:rsidRDefault="002675CD" w:rsidP="002675CD">
      <w:pPr>
        <w:rPr>
          <w:rFonts w:asciiTheme="majorHAnsi" w:hAnsiTheme="majorHAnsi" w:cstheme="majorHAnsi"/>
          <w:u w:val="single"/>
        </w:rPr>
      </w:pPr>
      <w:r w:rsidRPr="004244A6">
        <w:rPr>
          <w:rStyle w:val="Emphasis"/>
          <w:rFonts w:asciiTheme="majorHAnsi" w:hAnsiTheme="majorHAnsi" w:cstheme="majorHAnsi"/>
        </w:rPr>
        <w:t>Agriculture</w:t>
      </w:r>
      <w:r w:rsidRPr="004244A6">
        <w:rPr>
          <w:rFonts w:asciiTheme="majorHAnsi" w:hAnsiTheme="majorHAnsi" w:cstheme="majorHAnsi"/>
          <w:u w:val="single"/>
        </w:rPr>
        <w:t xml:space="preserve"> </w:t>
      </w:r>
    </w:p>
    <w:p w14:paraId="686F48FE"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In 1984, a cult </w:t>
      </w:r>
      <w:r w:rsidRPr="004244A6">
        <w:rPr>
          <w:rFonts w:asciiTheme="majorHAnsi" w:hAnsiTheme="majorHAnsi" w:cstheme="majorHAnsi"/>
          <w:highlight w:val="cyan"/>
          <w:u w:val="single"/>
        </w:rPr>
        <w:t xml:space="preserve">group </w:t>
      </w:r>
      <w:r w:rsidRPr="004244A6">
        <w:rPr>
          <w:rStyle w:val="Emphasis"/>
          <w:rFonts w:asciiTheme="majorHAnsi" w:hAnsiTheme="majorHAnsi" w:cstheme="majorHAnsi"/>
          <w:highlight w:val="cyan"/>
        </w:rPr>
        <w:t>poisoned salad bars</w:t>
      </w:r>
      <w:r w:rsidRPr="004244A6">
        <w:rPr>
          <w:rStyle w:val="Emphasis"/>
          <w:rFonts w:asciiTheme="majorHAnsi" w:hAnsiTheme="majorHAnsi" w:cstheme="majorHAnsi"/>
        </w:rPr>
        <w:t xml:space="preserve"> at several Oregon restaurants with Salmonella bacteria</w:t>
      </w:r>
      <w:r w:rsidRPr="004244A6">
        <w:rPr>
          <w:rFonts w:asciiTheme="majorHAnsi" w:hAnsiTheme="majorHAnsi" w:cstheme="majorHAnsi"/>
          <w:u w:val="single"/>
        </w:rPr>
        <w:t xml:space="preserve"> as</w:t>
      </w:r>
      <w:r w:rsidRPr="004244A6">
        <w:rPr>
          <w:rFonts w:asciiTheme="majorHAnsi" w:hAnsiTheme="majorHAnsi" w:cstheme="majorHAnsi"/>
          <w:sz w:val="16"/>
        </w:rPr>
        <w:t xml:space="preserve"> the </w:t>
      </w:r>
      <w:r w:rsidRPr="004244A6">
        <w:rPr>
          <w:rFonts w:asciiTheme="majorHAnsi" w:hAnsiTheme="majorHAnsi" w:cstheme="majorHAnsi"/>
          <w:highlight w:val="cyan"/>
          <w:u w:val="single"/>
        </w:rPr>
        <w:t xml:space="preserve">first recorded event of </w:t>
      </w:r>
      <w:r w:rsidRPr="004244A6">
        <w:rPr>
          <w:rStyle w:val="Emphasis"/>
          <w:rFonts w:asciiTheme="majorHAnsi" w:hAnsiTheme="majorHAnsi" w:cstheme="majorHAnsi"/>
          <w:highlight w:val="cyan"/>
        </w:rPr>
        <w:t>bioterrorism</w:t>
      </w:r>
      <w:r w:rsidRPr="004244A6">
        <w:rPr>
          <w:rFonts w:asciiTheme="majorHAnsi" w:hAnsiTheme="majorHAnsi" w:cstheme="majorHAnsi"/>
          <w:u w:val="single"/>
        </w:rPr>
        <w:t xml:space="preserve"> in the United States</w:t>
      </w:r>
      <w:r w:rsidRPr="004244A6">
        <w:rPr>
          <w:rFonts w:asciiTheme="majorHAnsi" w:hAnsiTheme="majorHAnsi" w:cstheme="majorHAnsi"/>
          <w:sz w:val="16"/>
        </w:rPr>
        <w:t xml:space="preserve">. This resulted in 750 people becoming sick.24 </w:t>
      </w:r>
      <w:r w:rsidRPr="004244A6">
        <w:rPr>
          <w:rFonts w:asciiTheme="majorHAnsi" w:hAnsiTheme="majorHAnsi" w:cstheme="majorHAnsi"/>
          <w:u w:val="single"/>
        </w:rPr>
        <w:t xml:space="preserve">A </w:t>
      </w:r>
      <w:r w:rsidRPr="004244A6">
        <w:rPr>
          <w:rStyle w:val="Emphasis"/>
          <w:rFonts w:asciiTheme="majorHAnsi" w:hAnsiTheme="majorHAnsi" w:cstheme="majorHAnsi"/>
        </w:rPr>
        <w:t>review</w:t>
      </w:r>
      <w:r w:rsidRPr="004244A6">
        <w:rPr>
          <w:rFonts w:asciiTheme="majorHAnsi" w:hAnsiTheme="majorHAnsi" w:cstheme="majorHAnsi"/>
          <w:u w:val="single"/>
        </w:rPr>
        <w:t xml:space="preserve"> of the </w:t>
      </w:r>
      <w:r w:rsidRPr="004244A6">
        <w:rPr>
          <w:rFonts w:asciiTheme="majorHAnsi" w:hAnsiTheme="majorHAnsi" w:cstheme="majorHAnsi"/>
          <w:highlight w:val="cyan"/>
          <w:u w:val="single"/>
        </w:rPr>
        <w:t>agriculture infrastructure</w:t>
      </w:r>
      <w:r w:rsidRPr="004244A6">
        <w:rPr>
          <w:rFonts w:asciiTheme="majorHAnsi" w:hAnsiTheme="majorHAnsi" w:cstheme="majorHAnsi"/>
          <w:u w:val="single"/>
        </w:rPr>
        <w:t xml:space="preserve"> results in </w:t>
      </w:r>
      <w:r w:rsidRPr="004244A6">
        <w:rPr>
          <w:rStyle w:val="Emphasis"/>
          <w:rFonts w:asciiTheme="majorHAnsi" w:hAnsiTheme="majorHAnsi" w:cstheme="majorHAnsi"/>
          <w:highlight w:val="cyan"/>
        </w:rPr>
        <w:t xml:space="preserve">vulnerable areas </w:t>
      </w:r>
      <w:r w:rsidRPr="004244A6">
        <w:rPr>
          <w:rStyle w:val="Emphasis"/>
          <w:rFonts w:asciiTheme="majorHAnsi" w:hAnsiTheme="majorHAnsi" w:cstheme="majorHAnsi"/>
        </w:rPr>
        <w:t>such as the high concentration</w:t>
      </w:r>
      <w:r w:rsidRPr="004244A6">
        <w:rPr>
          <w:rFonts w:asciiTheme="majorHAnsi" w:hAnsiTheme="majorHAnsi" w:cstheme="majorHAnsi"/>
          <w:u w:val="single"/>
        </w:rPr>
        <w:t xml:space="preserve"> of the </w:t>
      </w:r>
      <w:r w:rsidRPr="004244A6">
        <w:rPr>
          <w:rStyle w:val="Emphasis"/>
          <w:rFonts w:asciiTheme="majorHAnsi" w:hAnsiTheme="majorHAnsi" w:cstheme="majorHAnsi"/>
        </w:rPr>
        <w:t>livestock industry</w:t>
      </w:r>
      <w:r w:rsidRPr="004244A6">
        <w:rPr>
          <w:rFonts w:asciiTheme="majorHAnsi" w:hAnsiTheme="majorHAnsi" w:cstheme="majorHAnsi"/>
          <w:u w:val="single"/>
        </w:rPr>
        <w:t xml:space="preserve"> and the </w:t>
      </w:r>
      <w:r w:rsidRPr="004244A6">
        <w:rPr>
          <w:rStyle w:val="Emphasis"/>
          <w:rFonts w:asciiTheme="majorHAnsi" w:hAnsiTheme="majorHAnsi" w:cstheme="majorHAnsi"/>
        </w:rPr>
        <w:t>centralized nature</w:t>
      </w:r>
      <w:r w:rsidRPr="004244A6">
        <w:rPr>
          <w:rFonts w:asciiTheme="majorHAnsi" w:hAnsiTheme="majorHAnsi" w:cstheme="majorHAnsi"/>
          <w:u w:val="single"/>
        </w:rPr>
        <w:t xml:space="preserve"> of the </w:t>
      </w:r>
      <w:r w:rsidRPr="004244A6">
        <w:rPr>
          <w:rStyle w:val="Emphasis"/>
          <w:rFonts w:asciiTheme="majorHAnsi" w:hAnsiTheme="majorHAnsi" w:cstheme="majorHAnsi"/>
        </w:rPr>
        <w:t>food processing industry</w:t>
      </w:r>
      <w:r w:rsidRPr="004244A6">
        <w:rPr>
          <w:rFonts w:asciiTheme="majorHAnsi" w:hAnsiTheme="majorHAnsi" w:cstheme="majorHAnsi"/>
          <w:sz w:val="16"/>
        </w:rPr>
        <w:t xml:space="preserve">. The farm-to table chain contains various points into which an attack could be launched.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threat of attack would</w:t>
      </w:r>
      <w:r w:rsidRPr="004244A6">
        <w:rPr>
          <w:rFonts w:asciiTheme="majorHAnsi" w:hAnsiTheme="majorHAnsi" w:cstheme="majorHAnsi"/>
          <w:u w:val="single"/>
        </w:rPr>
        <w:t xml:space="preserve"> seriously </w:t>
      </w:r>
      <w:r w:rsidRPr="004244A6">
        <w:rPr>
          <w:rStyle w:val="Emphasis"/>
          <w:rFonts w:asciiTheme="majorHAnsi" w:hAnsiTheme="majorHAnsi" w:cstheme="majorHAnsi"/>
          <w:highlight w:val="cyan"/>
        </w:rPr>
        <w:t>damage consumer confidence</w:t>
      </w:r>
      <w:r w:rsidRPr="004244A6">
        <w:rPr>
          <w:rFonts w:asciiTheme="majorHAnsi" w:hAnsiTheme="majorHAnsi" w:cstheme="majorHAnsi"/>
          <w:highlight w:val="cyan"/>
          <w:u w:val="single"/>
        </w:rPr>
        <w:t xml:space="preserve"> and </w:t>
      </w:r>
      <w:r w:rsidRPr="004244A6">
        <w:rPr>
          <w:rStyle w:val="Emphasis"/>
          <w:rFonts w:asciiTheme="majorHAnsi" w:hAnsiTheme="majorHAnsi" w:cstheme="majorHAnsi"/>
          <w:highlight w:val="cyan"/>
        </w:rPr>
        <w:t>undermine export markets</w:t>
      </w:r>
      <w:r w:rsidRPr="004244A6">
        <w:rPr>
          <w:rFonts w:asciiTheme="majorHAnsi" w:hAnsiTheme="majorHAnsi" w:cstheme="majorHAnsi"/>
          <w:sz w:val="16"/>
        </w:rPr>
        <w:t xml:space="preserve">. Understanding the goal of the threat points to the area most likely attacked. </w:t>
      </w:r>
      <w:r w:rsidRPr="004244A6">
        <w:rPr>
          <w:rFonts w:asciiTheme="majorHAnsi" w:hAnsiTheme="majorHAnsi" w:cstheme="majorHAnsi"/>
          <w:u w:val="single"/>
        </w:rPr>
        <w:t xml:space="preserve">If the intent was economic disruption the target would be </w:t>
      </w:r>
      <w:r w:rsidRPr="004244A6">
        <w:rPr>
          <w:rStyle w:val="Emphasis"/>
          <w:rFonts w:asciiTheme="majorHAnsi" w:hAnsiTheme="majorHAnsi" w:cstheme="majorHAnsi"/>
        </w:rPr>
        <w:t>livestock</w:t>
      </w:r>
      <w:r w:rsidRPr="004244A6">
        <w:rPr>
          <w:rFonts w:asciiTheme="majorHAnsi" w:hAnsiTheme="majorHAnsi" w:cstheme="majorHAnsi"/>
          <w:u w:val="single"/>
        </w:rPr>
        <w:t xml:space="preserve"> and </w:t>
      </w:r>
      <w:r w:rsidRPr="004244A6">
        <w:rPr>
          <w:rStyle w:val="Emphasis"/>
          <w:rFonts w:asciiTheme="majorHAnsi" w:hAnsiTheme="majorHAnsi" w:cstheme="majorHAnsi"/>
        </w:rPr>
        <w:t>crops</w:t>
      </w:r>
      <w:r w:rsidRPr="004244A6">
        <w:rPr>
          <w:rFonts w:asciiTheme="majorHAnsi" w:hAnsiTheme="majorHAnsi" w:cstheme="majorHAnsi"/>
          <w:u w:val="single"/>
        </w:rPr>
        <w:t>, but if the intent was mass casualties the point of attack would be contamination of finished food products</w:t>
      </w:r>
      <w:r w:rsidRPr="004244A6">
        <w:rPr>
          <w:rFonts w:asciiTheme="majorHAnsi" w:hAnsiTheme="majorHAnsi" w:cstheme="majorHAnsi"/>
          <w:sz w:val="16"/>
        </w:rPr>
        <w:t xml:space="preserve">. Damage to livestock could be very swift, the USDA calculated that foot-and mouth disease could spread to 25 states in 5 days.25 CDC is presently tracking and developing scenarios for the arrival of Avian Flu. </w:t>
      </w:r>
    </w:p>
    <w:p w14:paraId="105021ED" w14:textId="77777777" w:rsidR="002675CD" w:rsidRPr="004244A6" w:rsidRDefault="002675CD" w:rsidP="002675CD">
      <w:pPr>
        <w:rPr>
          <w:rStyle w:val="Emphasis"/>
          <w:rFonts w:asciiTheme="majorHAnsi" w:hAnsiTheme="majorHAnsi" w:cstheme="majorHAnsi"/>
        </w:rPr>
      </w:pPr>
      <w:r w:rsidRPr="004244A6">
        <w:rPr>
          <w:rStyle w:val="Emphasis"/>
          <w:rFonts w:asciiTheme="majorHAnsi" w:hAnsiTheme="majorHAnsi" w:cstheme="majorHAnsi"/>
        </w:rPr>
        <w:t xml:space="preserve">Banking </w:t>
      </w:r>
    </w:p>
    <w:p w14:paraId="6D3238EB"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Prior to the destruction of the Twin Towers, </w:t>
      </w:r>
      <w:r w:rsidRPr="004244A6">
        <w:rPr>
          <w:rStyle w:val="Emphasis"/>
          <w:rFonts w:asciiTheme="majorHAnsi" w:hAnsiTheme="majorHAnsi" w:cstheme="majorHAnsi"/>
          <w:highlight w:val="cyan"/>
        </w:rPr>
        <w:t>physical</w:t>
      </w:r>
      <w:r w:rsidRPr="004244A6">
        <w:rPr>
          <w:rFonts w:asciiTheme="majorHAnsi" w:hAnsiTheme="majorHAnsi" w:cstheme="majorHAnsi"/>
          <w:highlight w:val="cyan"/>
          <w:u w:val="single"/>
        </w:rPr>
        <w:t xml:space="preserve"> </w:t>
      </w:r>
      <w:r w:rsidRPr="004244A6">
        <w:rPr>
          <w:rStyle w:val="Emphasis"/>
          <w:rFonts w:asciiTheme="majorHAnsi" w:hAnsiTheme="majorHAnsi" w:cstheme="majorHAnsi"/>
          <w:highlight w:val="cyan"/>
        </w:rPr>
        <w:t>attacks</w:t>
      </w:r>
      <w:r w:rsidRPr="004244A6">
        <w:rPr>
          <w:rFonts w:asciiTheme="majorHAnsi" w:hAnsiTheme="majorHAnsi" w:cstheme="majorHAnsi"/>
          <w:highlight w:val="cyan"/>
          <w:u w:val="single"/>
        </w:rPr>
        <w:t xml:space="preserve"> against</w:t>
      </w:r>
      <w:r w:rsidRPr="004244A6">
        <w:rPr>
          <w:rFonts w:asciiTheme="majorHAnsi" w:hAnsiTheme="majorHAnsi" w:cstheme="majorHAnsi"/>
          <w:u w:val="single"/>
        </w:rPr>
        <w:t xml:space="preserve"> the </w:t>
      </w:r>
      <w:r w:rsidRPr="004244A6">
        <w:rPr>
          <w:rFonts w:asciiTheme="majorHAnsi" w:hAnsiTheme="majorHAnsi" w:cstheme="majorHAnsi"/>
          <w:highlight w:val="cyan"/>
          <w:u w:val="single"/>
        </w:rPr>
        <w:t>banking</w:t>
      </w:r>
      <w:r w:rsidRPr="004244A6">
        <w:rPr>
          <w:rFonts w:asciiTheme="majorHAnsi" w:hAnsiTheme="majorHAnsi" w:cstheme="majorHAnsi"/>
          <w:u w:val="single"/>
        </w:rPr>
        <w:t xml:space="preserve"> industry, such as the </w:t>
      </w:r>
      <w:r w:rsidRPr="004244A6">
        <w:rPr>
          <w:rStyle w:val="Emphasis"/>
          <w:rFonts w:asciiTheme="majorHAnsi" w:hAnsiTheme="majorHAnsi" w:cstheme="majorHAnsi"/>
          <w:highlight w:val="cyan"/>
        </w:rPr>
        <w:t>destruction</w:t>
      </w:r>
      <w:r w:rsidRPr="004244A6">
        <w:rPr>
          <w:rFonts w:asciiTheme="majorHAnsi" w:hAnsiTheme="majorHAnsi" w:cstheme="majorHAnsi"/>
          <w:highlight w:val="cyan"/>
          <w:u w:val="single"/>
        </w:rPr>
        <w:t xml:space="preserve"> of facilities</w:t>
      </w:r>
      <w:r w:rsidRPr="004244A6">
        <w:rPr>
          <w:rFonts w:asciiTheme="majorHAnsi" w:hAnsiTheme="majorHAnsi" w:cstheme="majorHAnsi"/>
          <w:u w:val="single"/>
        </w:rPr>
        <w:t>, were rare</w:t>
      </w:r>
      <w:r w:rsidRPr="004244A6">
        <w:rPr>
          <w:rFonts w:asciiTheme="majorHAnsi" w:hAnsiTheme="majorHAnsi" w:cstheme="majorHAnsi"/>
          <w:sz w:val="16"/>
        </w:rPr>
        <w:t xml:space="preserve">. Unfortunately, </w:t>
      </w:r>
      <w:r w:rsidRPr="004244A6">
        <w:rPr>
          <w:rFonts w:asciiTheme="majorHAnsi" w:hAnsiTheme="majorHAnsi" w:cstheme="majorHAnsi"/>
          <w:u w:val="single"/>
        </w:rPr>
        <w:t xml:space="preserve">evidence indicates </w:t>
      </w:r>
      <w:r w:rsidRPr="004244A6">
        <w:rPr>
          <w:rStyle w:val="Emphasis"/>
          <w:rFonts w:asciiTheme="majorHAnsi" w:hAnsiTheme="majorHAnsi" w:cstheme="majorHAnsi"/>
        </w:rPr>
        <w:t>that may change</w:t>
      </w:r>
      <w:r w:rsidRPr="004244A6">
        <w:rPr>
          <w:rFonts w:asciiTheme="majorHAnsi" w:hAnsiTheme="majorHAnsi" w:cstheme="majorHAnsi"/>
          <w:sz w:val="16"/>
        </w:rPr>
        <w:t xml:space="preserve">, in March 2005 </w:t>
      </w:r>
      <w:r w:rsidRPr="004244A6">
        <w:rPr>
          <w:rFonts w:asciiTheme="majorHAnsi" w:hAnsiTheme="majorHAnsi" w:cstheme="majorHAnsi"/>
          <w:u w:val="single"/>
        </w:rPr>
        <w:t xml:space="preserve">three British </w:t>
      </w:r>
      <w:r w:rsidRPr="004244A6">
        <w:rPr>
          <w:rFonts w:asciiTheme="majorHAnsi" w:hAnsiTheme="majorHAnsi" w:cstheme="majorHAnsi"/>
          <w:highlight w:val="cyan"/>
          <w:u w:val="single"/>
        </w:rPr>
        <w:t>al-Qa’ida</w:t>
      </w:r>
      <w:r w:rsidRPr="004244A6">
        <w:rPr>
          <w:rFonts w:asciiTheme="majorHAnsi" w:hAnsiTheme="majorHAnsi" w:cstheme="majorHAnsi"/>
          <w:u w:val="single"/>
        </w:rPr>
        <w:t xml:space="preserve"> operatives were indicted by a U.S. federal court on charges of conducting </w:t>
      </w:r>
      <w:r w:rsidRPr="004244A6">
        <w:rPr>
          <w:rStyle w:val="Emphasis"/>
          <w:rFonts w:asciiTheme="majorHAnsi" w:hAnsiTheme="majorHAnsi" w:cstheme="majorHAnsi"/>
        </w:rPr>
        <w:t xml:space="preserve">detailed reconnaissance of </w:t>
      </w:r>
      <w:r w:rsidRPr="004244A6">
        <w:rPr>
          <w:rStyle w:val="Emphasis"/>
          <w:rFonts w:asciiTheme="majorHAnsi" w:hAnsiTheme="majorHAnsi" w:cstheme="majorHAnsi"/>
          <w:highlight w:val="cyan"/>
        </w:rPr>
        <w:t>financial targets</w:t>
      </w:r>
      <w:r w:rsidRPr="004244A6">
        <w:rPr>
          <w:rFonts w:asciiTheme="majorHAnsi" w:hAnsiTheme="majorHAnsi" w:cstheme="majorHAnsi"/>
          <w:sz w:val="16"/>
        </w:rPr>
        <w:t xml:space="preserve"> in lower Manhattan, Newark, New Jersey, and Washington, D.C. </w:t>
      </w:r>
      <w:r w:rsidRPr="004244A6">
        <w:rPr>
          <w:rFonts w:asciiTheme="majorHAnsi" w:hAnsiTheme="majorHAnsi" w:cstheme="majorHAnsi"/>
          <w:u w:val="single"/>
        </w:rPr>
        <w:t xml:space="preserve">In addition to video taping the </w:t>
      </w:r>
      <w:r w:rsidRPr="004244A6">
        <w:rPr>
          <w:rStyle w:val="Emphasis"/>
          <w:rFonts w:asciiTheme="majorHAnsi" w:hAnsiTheme="majorHAnsi" w:cstheme="majorHAnsi"/>
          <w:highlight w:val="cyan"/>
        </w:rPr>
        <w:t>Citigroup Center</w:t>
      </w:r>
      <w:r w:rsidRPr="004244A6">
        <w:rPr>
          <w:rFonts w:asciiTheme="majorHAnsi" w:hAnsiTheme="majorHAnsi" w:cstheme="majorHAnsi"/>
          <w:u w:val="single"/>
        </w:rPr>
        <w:t xml:space="preserve"> and the </w:t>
      </w:r>
      <w:r w:rsidRPr="004244A6">
        <w:rPr>
          <w:rStyle w:val="Emphasis"/>
          <w:rFonts w:asciiTheme="majorHAnsi" w:hAnsiTheme="majorHAnsi" w:cstheme="majorHAnsi"/>
          <w:highlight w:val="cyan"/>
        </w:rPr>
        <w:t>New York Stock Exchange</w:t>
      </w:r>
      <w:r w:rsidRPr="004244A6">
        <w:rPr>
          <w:rFonts w:asciiTheme="majorHAnsi" w:hAnsiTheme="majorHAnsi" w:cstheme="majorHAnsi"/>
          <w:u w:val="single"/>
        </w:rPr>
        <w:t xml:space="preserve"> in New York City, the </w:t>
      </w:r>
      <w:r w:rsidRPr="004244A6">
        <w:rPr>
          <w:rStyle w:val="Emphasis"/>
          <w:rFonts w:asciiTheme="majorHAnsi" w:hAnsiTheme="majorHAnsi" w:cstheme="majorHAnsi"/>
          <w:highlight w:val="cyan"/>
        </w:rPr>
        <w:t>Prudential Financial building</w:t>
      </w:r>
      <w:r w:rsidRPr="004244A6">
        <w:rPr>
          <w:rStyle w:val="Emphasis"/>
          <w:rFonts w:asciiTheme="majorHAnsi" w:hAnsiTheme="majorHAnsi" w:cstheme="majorHAnsi"/>
        </w:rPr>
        <w:t xml:space="preserve"> in Newark</w:t>
      </w:r>
      <w:r w:rsidRPr="004244A6">
        <w:rPr>
          <w:rFonts w:asciiTheme="majorHAnsi" w:hAnsiTheme="majorHAnsi" w:cstheme="majorHAnsi"/>
          <w:u w:val="single"/>
        </w:rPr>
        <w:t xml:space="preserve">, and the </w:t>
      </w:r>
      <w:r w:rsidRPr="004244A6">
        <w:rPr>
          <w:rStyle w:val="Emphasis"/>
          <w:rFonts w:asciiTheme="majorHAnsi" w:hAnsiTheme="majorHAnsi" w:cstheme="majorHAnsi"/>
        </w:rPr>
        <w:t>headquarters</w:t>
      </w:r>
      <w:r w:rsidRPr="004244A6">
        <w:rPr>
          <w:rFonts w:asciiTheme="majorHAnsi" w:hAnsiTheme="majorHAnsi" w:cstheme="majorHAnsi"/>
          <w:u w:val="single"/>
        </w:rPr>
        <w:t xml:space="preserve"> of the </w:t>
      </w:r>
      <w:r w:rsidRPr="004244A6">
        <w:rPr>
          <w:rStyle w:val="Emphasis"/>
          <w:rFonts w:asciiTheme="majorHAnsi" w:hAnsiTheme="majorHAnsi" w:cstheme="majorHAnsi"/>
          <w:highlight w:val="cyan"/>
        </w:rPr>
        <w:t>International Monetary Fund</w:t>
      </w:r>
      <w:r w:rsidRPr="004244A6">
        <w:rPr>
          <w:rFonts w:asciiTheme="majorHAnsi" w:hAnsiTheme="majorHAnsi" w:cstheme="majorHAnsi"/>
          <w:highlight w:val="cyan"/>
          <w:u w:val="single"/>
        </w:rPr>
        <w:t xml:space="preserve"> and</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World Bank</w:t>
      </w:r>
      <w:r w:rsidRPr="004244A6">
        <w:rPr>
          <w:rFonts w:asciiTheme="majorHAnsi" w:hAnsiTheme="majorHAnsi" w:cstheme="majorHAnsi"/>
          <w:highlight w:val="cyan"/>
          <w:u w:val="single"/>
        </w:rPr>
        <w:t xml:space="preserve"> </w:t>
      </w:r>
      <w:r w:rsidRPr="004244A6">
        <w:rPr>
          <w:rFonts w:asciiTheme="majorHAnsi" w:hAnsiTheme="majorHAnsi" w:cstheme="majorHAnsi"/>
          <w:u w:val="single"/>
        </w:rPr>
        <w:t xml:space="preserve">in Washington D.C., the men </w:t>
      </w:r>
      <w:r w:rsidRPr="004244A6">
        <w:rPr>
          <w:rStyle w:val="Emphasis"/>
          <w:rFonts w:asciiTheme="majorHAnsi" w:hAnsiTheme="majorHAnsi" w:cstheme="majorHAnsi"/>
        </w:rPr>
        <w:t>amassed</w:t>
      </w:r>
      <w:r w:rsidRPr="004244A6">
        <w:rPr>
          <w:rFonts w:asciiTheme="majorHAnsi" w:hAnsiTheme="majorHAnsi" w:cstheme="majorHAnsi"/>
          <w:u w:val="single"/>
        </w:rPr>
        <w:t xml:space="preserve"> more than 500 photographs of the sites</w:t>
      </w:r>
      <w:r w:rsidRPr="004244A6">
        <w:rPr>
          <w:rFonts w:asciiTheme="majorHAnsi" w:hAnsiTheme="majorHAnsi" w:cstheme="majorHAnsi"/>
          <w:sz w:val="16"/>
        </w:rPr>
        <w:t xml:space="preserve">.26 </w:t>
      </w:r>
      <w:r w:rsidRPr="004244A6">
        <w:rPr>
          <w:rFonts w:asciiTheme="majorHAnsi" w:hAnsiTheme="majorHAnsi" w:cstheme="majorHAnsi"/>
          <w:u w:val="single"/>
        </w:rPr>
        <w:t xml:space="preserve">The Banking infrastructures primary </w:t>
      </w:r>
      <w:r w:rsidRPr="004244A6">
        <w:rPr>
          <w:rFonts w:asciiTheme="majorHAnsi" w:hAnsiTheme="majorHAnsi" w:cstheme="majorHAnsi"/>
          <w:highlight w:val="cyan"/>
          <w:u w:val="single"/>
        </w:rPr>
        <w:t>weakness is along</w:t>
      </w:r>
      <w:r w:rsidRPr="004244A6">
        <w:rPr>
          <w:rFonts w:asciiTheme="majorHAnsi" w:hAnsiTheme="majorHAnsi" w:cstheme="majorHAnsi"/>
          <w:u w:val="single"/>
        </w:rPr>
        <w:t xml:space="preserve"> its </w:t>
      </w:r>
      <w:r w:rsidRPr="004244A6">
        <w:rPr>
          <w:rStyle w:val="Emphasis"/>
          <w:rFonts w:asciiTheme="majorHAnsi" w:hAnsiTheme="majorHAnsi" w:cstheme="majorHAnsi"/>
          <w:highlight w:val="cyan"/>
        </w:rPr>
        <w:t>cyber axis</w:t>
      </w:r>
      <w:r w:rsidRPr="004244A6">
        <w:rPr>
          <w:rStyle w:val="Emphasis"/>
          <w:rFonts w:asciiTheme="majorHAnsi" w:hAnsiTheme="majorHAnsi" w:cstheme="majorHAnsi"/>
        </w:rPr>
        <w:t xml:space="preserve"> of attack</w:t>
      </w:r>
      <w:r w:rsidRPr="004244A6">
        <w:rPr>
          <w:rFonts w:asciiTheme="majorHAnsi" w:hAnsiTheme="majorHAnsi" w:cstheme="majorHAnsi"/>
          <w:sz w:val="16"/>
        </w:rPr>
        <w:t xml:space="preserve">. Through phishing and banking Trojan targeting specific financial institutions, </w:t>
      </w:r>
      <w:r w:rsidRPr="004244A6">
        <w:rPr>
          <w:rFonts w:asciiTheme="majorHAnsi" w:hAnsiTheme="majorHAnsi" w:cstheme="majorHAnsi"/>
          <w:u w:val="single"/>
        </w:rPr>
        <w:t xml:space="preserve">attackers </w:t>
      </w:r>
      <w:r w:rsidRPr="004244A6">
        <w:rPr>
          <w:rStyle w:val="Emphasis"/>
          <w:rFonts w:asciiTheme="majorHAnsi" w:hAnsiTheme="majorHAnsi" w:cstheme="majorHAnsi"/>
        </w:rPr>
        <w:t>reduce confidence</w:t>
      </w:r>
      <w:r w:rsidRPr="004244A6">
        <w:rPr>
          <w:rFonts w:asciiTheme="majorHAnsi" w:hAnsiTheme="majorHAnsi" w:cstheme="majorHAnsi"/>
          <w:u w:val="single"/>
        </w:rPr>
        <w:t xml:space="preserve"> among consumers</w:t>
      </w:r>
      <w:r w:rsidRPr="004244A6">
        <w:rPr>
          <w:rFonts w:asciiTheme="majorHAnsi" w:hAnsiTheme="majorHAnsi" w:cstheme="majorHAnsi"/>
          <w:sz w:val="16"/>
        </w:rPr>
        <w:t>. Recently American Express posted an alert online, including a screenshot of a pop-up that appeared when users log in to its secure site.27</w:t>
      </w:r>
    </w:p>
    <w:p w14:paraId="3ABE7593"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The </w:t>
      </w:r>
      <w:r w:rsidRPr="004244A6">
        <w:rPr>
          <w:rFonts w:asciiTheme="majorHAnsi" w:hAnsiTheme="majorHAnsi" w:cstheme="majorHAnsi"/>
          <w:u w:val="single"/>
        </w:rPr>
        <w:t xml:space="preserve">attack not only attempts to </w:t>
      </w:r>
      <w:r w:rsidRPr="004244A6">
        <w:rPr>
          <w:rStyle w:val="Emphasis"/>
          <w:rFonts w:asciiTheme="majorHAnsi" w:hAnsiTheme="majorHAnsi" w:cstheme="majorHAnsi"/>
        </w:rPr>
        <w:t>obtain personal information</w:t>
      </w:r>
      <w:r w:rsidRPr="004244A6">
        <w:rPr>
          <w:rFonts w:asciiTheme="majorHAnsi" w:hAnsiTheme="majorHAnsi" w:cstheme="majorHAnsi"/>
          <w:u w:val="single"/>
        </w:rPr>
        <w:t xml:space="preserve"> that can be used for </w:t>
      </w:r>
      <w:r w:rsidRPr="004244A6">
        <w:rPr>
          <w:rStyle w:val="Emphasis"/>
          <w:rFonts w:asciiTheme="majorHAnsi" w:hAnsiTheme="majorHAnsi" w:cstheme="majorHAnsi"/>
        </w:rPr>
        <w:t>various operations</w:t>
      </w:r>
      <w:r w:rsidRPr="004244A6">
        <w:rPr>
          <w:rFonts w:asciiTheme="majorHAnsi" w:hAnsiTheme="majorHAnsi" w:cstheme="majorHAnsi"/>
          <w:u w:val="single"/>
        </w:rPr>
        <w:t xml:space="preserve">, but also launches a </w:t>
      </w:r>
      <w:r w:rsidRPr="004244A6">
        <w:rPr>
          <w:rStyle w:val="Emphasis"/>
          <w:rFonts w:asciiTheme="majorHAnsi" w:hAnsiTheme="majorHAnsi" w:cstheme="majorHAnsi"/>
        </w:rPr>
        <w:t>virus</w:t>
      </w:r>
      <w:r w:rsidRPr="004244A6">
        <w:rPr>
          <w:rFonts w:asciiTheme="majorHAnsi" w:hAnsiTheme="majorHAnsi" w:cstheme="majorHAnsi"/>
          <w:u w:val="single"/>
        </w:rPr>
        <w:t xml:space="preserve"> into the user’s computer. CitiBank, and Chase Manhattan Bank have both been victim </w:t>
      </w:r>
      <w:r w:rsidRPr="004244A6">
        <w:rPr>
          <w:rFonts w:asciiTheme="majorHAnsi" w:hAnsiTheme="majorHAnsi" w:cstheme="majorHAnsi"/>
          <w:sz w:val="16"/>
        </w:rPr>
        <w:t>during 2005 and 2006 to phishing schemes misrepresenting their services to their clients.</w:t>
      </w:r>
    </w:p>
    <w:p w14:paraId="37B158F3" w14:textId="77777777" w:rsidR="002675CD" w:rsidRPr="004244A6" w:rsidRDefault="002675CD" w:rsidP="002675CD">
      <w:pPr>
        <w:rPr>
          <w:rFonts w:asciiTheme="majorHAnsi" w:hAnsiTheme="majorHAnsi" w:cstheme="majorHAnsi"/>
          <w:sz w:val="16"/>
        </w:rPr>
      </w:pPr>
      <w:r w:rsidRPr="004244A6">
        <w:rPr>
          <w:rStyle w:val="Emphasis"/>
          <w:rFonts w:asciiTheme="majorHAnsi" w:hAnsiTheme="majorHAnsi" w:cstheme="majorHAnsi"/>
        </w:rPr>
        <w:t>Energy</w:t>
      </w:r>
    </w:p>
    <w:p w14:paraId="29AE463C"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Recently </w:t>
      </w:r>
      <w:r w:rsidRPr="004244A6">
        <w:rPr>
          <w:rFonts w:asciiTheme="majorHAnsi" w:hAnsiTheme="majorHAnsi" w:cstheme="majorHAnsi"/>
          <w:u w:val="single"/>
        </w:rPr>
        <w:t xml:space="preserve">the </w:t>
      </w:r>
      <w:r w:rsidRPr="004244A6">
        <w:rPr>
          <w:rFonts w:asciiTheme="majorHAnsi" w:hAnsiTheme="majorHAnsi" w:cstheme="majorHAnsi"/>
          <w:highlight w:val="cyan"/>
          <w:u w:val="single"/>
        </w:rPr>
        <w:t>oil industry</w:t>
      </w:r>
      <w:r w:rsidRPr="004244A6">
        <w:rPr>
          <w:rFonts w:asciiTheme="majorHAnsi" w:hAnsiTheme="majorHAnsi" w:cstheme="majorHAnsi"/>
          <w:u w:val="single"/>
        </w:rPr>
        <w:t xml:space="preserve"> </w:t>
      </w:r>
      <w:r w:rsidRPr="004244A6">
        <w:rPr>
          <w:rStyle w:val="Emphasis"/>
          <w:rFonts w:asciiTheme="majorHAnsi" w:hAnsiTheme="majorHAnsi" w:cstheme="majorHAnsi"/>
        </w:rPr>
        <w:t>occupied the headlines,</w:t>
      </w:r>
      <w:r w:rsidRPr="004244A6">
        <w:rPr>
          <w:rFonts w:asciiTheme="majorHAnsi" w:hAnsiTheme="majorHAnsi" w:cstheme="majorHAnsi"/>
          <w:u w:val="single"/>
        </w:rPr>
        <w:t xml:space="preserve"> and the </w:t>
      </w:r>
      <w:r w:rsidRPr="004244A6">
        <w:rPr>
          <w:rFonts w:asciiTheme="majorHAnsi" w:hAnsiTheme="majorHAnsi" w:cstheme="majorHAnsi"/>
          <w:highlight w:val="cyan"/>
          <w:u w:val="single"/>
        </w:rPr>
        <w:t>criticality</w:t>
      </w:r>
      <w:r w:rsidRPr="004244A6">
        <w:rPr>
          <w:rFonts w:asciiTheme="majorHAnsi" w:hAnsiTheme="majorHAnsi" w:cstheme="majorHAnsi"/>
          <w:u w:val="single"/>
        </w:rPr>
        <w:t xml:space="preserve"> of this infrastructure </w:t>
      </w:r>
      <w:r w:rsidRPr="004244A6">
        <w:rPr>
          <w:rFonts w:asciiTheme="majorHAnsi" w:hAnsiTheme="majorHAnsi" w:cstheme="majorHAnsi"/>
          <w:highlight w:val="cyan"/>
          <w:u w:val="single"/>
        </w:rPr>
        <w:t xml:space="preserve">is </w:t>
      </w:r>
      <w:r w:rsidRPr="004244A6">
        <w:rPr>
          <w:rStyle w:val="Emphasis"/>
          <w:rFonts w:asciiTheme="majorHAnsi" w:hAnsiTheme="majorHAnsi" w:cstheme="majorHAnsi"/>
          <w:highlight w:val="cyan"/>
        </w:rPr>
        <w:t>not</w:t>
      </w:r>
      <w:r w:rsidRPr="004244A6">
        <w:rPr>
          <w:rFonts w:asciiTheme="majorHAnsi" w:hAnsiTheme="majorHAnsi" w:cstheme="majorHAnsi"/>
          <w:highlight w:val="cyan"/>
          <w:u w:val="single"/>
        </w:rPr>
        <w:t xml:space="preserve"> lost on terrorists</w:t>
      </w:r>
      <w:r w:rsidRPr="004244A6">
        <w:rPr>
          <w:rFonts w:asciiTheme="majorHAnsi" w:hAnsiTheme="majorHAnsi" w:cstheme="majorHAnsi"/>
          <w:sz w:val="16"/>
        </w:rPr>
        <w:t xml:space="preserve">. In mid-December 2004, </w:t>
      </w:r>
      <w:r w:rsidRPr="004244A6">
        <w:rPr>
          <w:rFonts w:asciiTheme="majorHAnsi" w:hAnsiTheme="majorHAnsi" w:cstheme="majorHAnsi"/>
          <w:highlight w:val="cyan"/>
          <w:u w:val="single"/>
        </w:rPr>
        <w:t>Arab television aired</w:t>
      </w:r>
      <w:r w:rsidRPr="004244A6">
        <w:rPr>
          <w:rFonts w:asciiTheme="majorHAnsi" w:hAnsiTheme="majorHAnsi" w:cstheme="majorHAnsi"/>
          <w:u w:val="single"/>
        </w:rPr>
        <w:t xml:space="preserve"> an </w:t>
      </w:r>
      <w:r w:rsidRPr="004244A6">
        <w:rPr>
          <w:rStyle w:val="Emphasis"/>
          <w:rFonts w:asciiTheme="majorHAnsi" w:hAnsiTheme="majorHAnsi" w:cstheme="majorHAnsi"/>
        </w:rPr>
        <w:t>alleged</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audiotape message</w:t>
      </w:r>
      <w:r w:rsidRPr="004244A6">
        <w:rPr>
          <w:rFonts w:asciiTheme="majorHAnsi" w:hAnsiTheme="majorHAnsi" w:cstheme="majorHAnsi"/>
          <w:u w:val="single"/>
        </w:rPr>
        <w:t xml:space="preserve"> by Usama bin </w:t>
      </w:r>
      <w:r w:rsidRPr="004244A6">
        <w:rPr>
          <w:rFonts w:asciiTheme="majorHAnsi" w:hAnsiTheme="majorHAnsi" w:cstheme="majorHAnsi"/>
          <w:highlight w:val="cyan"/>
          <w:u w:val="single"/>
        </w:rPr>
        <w:t>Laden in which he called</w:t>
      </w:r>
      <w:r w:rsidRPr="004244A6">
        <w:rPr>
          <w:rFonts w:asciiTheme="majorHAnsi" w:hAnsiTheme="majorHAnsi" w:cstheme="majorHAnsi"/>
          <w:u w:val="single"/>
        </w:rPr>
        <w:t xml:space="preserve"> upon </w:t>
      </w:r>
      <w:r w:rsidRPr="004244A6">
        <w:rPr>
          <w:rFonts w:asciiTheme="majorHAnsi" w:hAnsiTheme="majorHAnsi" w:cstheme="majorHAnsi"/>
          <w:highlight w:val="cyan"/>
          <w:u w:val="single"/>
        </w:rPr>
        <w:t xml:space="preserve">his followers to </w:t>
      </w:r>
      <w:r w:rsidRPr="004244A6">
        <w:rPr>
          <w:rStyle w:val="Emphasis"/>
          <w:rFonts w:asciiTheme="majorHAnsi" w:hAnsiTheme="majorHAnsi" w:cstheme="majorHAnsi"/>
          <w:highlight w:val="cyan"/>
        </w:rPr>
        <w:t>wreak havoc on</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 xml:space="preserve">U.S. and world economy by disrupting oil </w:t>
      </w:r>
      <w:r w:rsidRPr="004244A6">
        <w:rPr>
          <w:rStyle w:val="Emphasis"/>
          <w:rFonts w:asciiTheme="majorHAnsi" w:hAnsiTheme="majorHAnsi" w:cstheme="majorHAnsi"/>
        </w:rPr>
        <w:t>supplies</w:t>
      </w:r>
      <w:r w:rsidRPr="004244A6">
        <w:rPr>
          <w:rFonts w:asciiTheme="majorHAnsi" w:hAnsiTheme="majorHAnsi" w:cstheme="majorHAnsi"/>
          <w:sz w:val="16"/>
        </w:rPr>
        <w:t xml:space="preserve"> from the Persian Gulf to the United States.28 </w:t>
      </w:r>
      <w:r w:rsidRPr="004244A6">
        <w:rPr>
          <w:rFonts w:asciiTheme="majorHAnsi" w:hAnsiTheme="majorHAnsi" w:cstheme="majorHAnsi"/>
          <w:highlight w:val="cyan"/>
          <w:u w:val="single"/>
        </w:rPr>
        <w:t xml:space="preserve">The U.S. uses </w:t>
      </w:r>
      <w:r w:rsidRPr="004244A6">
        <w:rPr>
          <w:rStyle w:val="Emphasis"/>
          <w:rFonts w:asciiTheme="majorHAnsi" w:hAnsiTheme="majorHAnsi" w:cstheme="majorHAnsi"/>
          <w:highlight w:val="cyan"/>
        </w:rPr>
        <w:t>over</w:t>
      </w:r>
      <w:r w:rsidRPr="004244A6">
        <w:rPr>
          <w:rFonts w:asciiTheme="majorHAnsi" w:hAnsiTheme="majorHAnsi" w:cstheme="majorHAnsi"/>
          <w:highlight w:val="cyan"/>
          <w:u w:val="single"/>
        </w:rPr>
        <w:t xml:space="preserve"> 20.7 million barrels a day</w:t>
      </w:r>
      <w:r w:rsidRPr="004244A6">
        <w:rPr>
          <w:rFonts w:asciiTheme="majorHAnsi" w:hAnsiTheme="majorHAnsi" w:cstheme="majorHAnsi"/>
          <w:u w:val="single"/>
        </w:rPr>
        <w:t xml:space="preserve"> of crude oil and products and imports 58.4% of that requirement</w:t>
      </w:r>
      <w:r w:rsidRPr="004244A6">
        <w:rPr>
          <w:rFonts w:asciiTheme="majorHAnsi" w:hAnsiTheme="majorHAnsi" w:cstheme="majorHAnsi"/>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4244A6">
        <w:rPr>
          <w:rFonts w:asciiTheme="majorHAnsi" w:hAnsiTheme="majorHAnsi" w:cstheme="majorHAnsi"/>
          <w:u w:val="single"/>
        </w:rPr>
        <w:t xml:space="preserve">Terrorists conduct research as to the easiest point to </w:t>
      </w:r>
      <w:r w:rsidRPr="004244A6">
        <w:rPr>
          <w:rStyle w:val="Emphasis"/>
          <w:rFonts w:asciiTheme="majorHAnsi" w:hAnsiTheme="majorHAnsi" w:cstheme="majorHAnsi"/>
        </w:rPr>
        <w:t>damage the flow of oil or to the point where the most damage can be done</w:t>
      </w:r>
      <w:r w:rsidRPr="004244A6">
        <w:rPr>
          <w:rFonts w:asciiTheme="majorHAnsi" w:hAnsiTheme="majorHAnsi" w:cstheme="majorHAnsi"/>
          <w:sz w:val="16"/>
        </w:rPr>
        <w:t xml:space="preserve">. Scenarios involving the oil fields themselves, a jetliner crashing into the Ras Tanura facility in Saudi Arabia could remove 10 percent of the world’s energy imports in one act.31 </w:t>
      </w:r>
      <w:r w:rsidRPr="004244A6">
        <w:rPr>
          <w:rFonts w:asciiTheme="majorHAnsi" w:hAnsiTheme="majorHAnsi" w:cstheme="majorHAnsi"/>
          <w:u w:val="single"/>
        </w:rPr>
        <w:t xml:space="preserve">Maritime attacks are also </w:t>
      </w:r>
      <w:r w:rsidRPr="004244A6">
        <w:rPr>
          <w:rStyle w:val="Emphasis"/>
          <w:rFonts w:asciiTheme="majorHAnsi" w:hAnsiTheme="majorHAnsi" w:cstheme="majorHAnsi"/>
        </w:rPr>
        <w:t>option</w:t>
      </w:r>
      <w:r w:rsidRPr="004244A6">
        <w:rPr>
          <w:rFonts w:asciiTheme="majorHAnsi" w:hAnsiTheme="majorHAnsi" w:cstheme="majorHAnsi"/>
          <w:u w:val="single"/>
        </w:rPr>
        <w:t xml:space="preserve"> for terrorists</w:t>
      </w:r>
      <w:r w:rsidRPr="004244A6">
        <w:rPr>
          <w:rFonts w:asciiTheme="majorHAnsi" w:hAnsiTheme="majorHAnsi" w:cstheme="majorHAnsi"/>
          <w:sz w:val="16"/>
        </w:rPr>
        <w:t>; on October 6, 2002 a French tanker carrying 397,000 barrels of crude oil from Iran to Malaysia was rammed by an explosive laden boat off of the port of Ash Shihr,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1DC92B1D" w14:textId="77777777" w:rsidR="002675CD" w:rsidRPr="004244A6" w:rsidRDefault="002675CD" w:rsidP="002675CD">
      <w:pPr>
        <w:rPr>
          <w:rFonts w:asciiTheme="majorHAnsi" w:hAnsiTheme="majorHAnsi" w:cstheme="majorHAnsi"/>
          <w:sz w:val="16"/>
        </w:rPr>
      </w:pPr>
      <w:r w:rsidRPr="004244A6">
        <w:rPr>
          <w:rStyle w:val="Emphasis"/>
          <w:rFonts w:asciiTheme="majorHAnsi" w:hAnsiTheme="majorHAnsi" w:cstheme="majorHAnsi"/>
        </w:rPr>
        <w:t>Economy</w:t>
      </w:r>
    </w:p>
    <w:p w14:paraId="4987BDAB" w14:textId="77777777" w:rsidR="002675CD" w:rsidRPr="004244A6" w:rsidRDefault="002675CD" w:rsidP="002675CD">
      <w:pPr>
        <w:rPr>
          <w:rStyle w:val="Emphasis"/>
          <w:rFonts w:asciiTheme="majorHAnsi" w:hAnsiTheme="majorHAnsi" w:cstheme="majorHAnsi"/>
        </w:rPr>
      </w:pPr>
      <w:r w:rsidRPr="004244A6">
        <w:rPr>
          <w:rFonts w:asciiTheme="majorHAnsi" w:hAnsiTheme="majorHAnsi" w:cstheme="majorHAnsi"/>
          <w:u w:val="single"/>
        </w:rPr>
        <w:t xml:space="preserve">The U.S. </w:t>
      </w:r>
      <w:r w:rsidRPr="004244A6">
        <w:rPr>
          <w:rFonts w:asciiTheme="majorHAnsi" w:hAnsiTheme="majorHAnsi" w:cstheme="majorHAnsi"/>
          <w:highlight w:val="cyan"/>
          <w:u w:val="single"/>
        </w:rPr>
        <w:t xml:space="preserve">economy is the </w:t>
      </w:r>
      <w:r w:rsidRPr="004244A6">
        <w:rPr>
          <w:rStyle w:val="Emphasis"/>
          <w:rFonts w:asciiTheme="majorHAnsi" w:hAnsiTheme="majorHAnsi" w:cstheme="majorHAnsi"/>
          <w:highlight w:val="cyan"/>
        </w:rPr>
        <w:t>end-state target of several terrorist groups</w:t>
      </w:r>
      <w:r w:rsidRPr="004244A6">
        <w:rPr>
          <w:rFonts w:asciiTheme="majorHAnsi" w:hAnsiTheme="majorHAnsi" w:cstheme="majorHAnsi"/>
          <w:u w:val="single"/>
        </w:rPr>
        <w:t xml:space="preserve"> as identified in the </w:t>
      </w:r>
      <w:r w:rsidRPr="004244A6">
        <w:rPr>
          <w:rStyle w:val="Emphasis"/>
          <w:rFonts w:asciiTheme="majorHAnsi" w:hAnsiTheme="majorHAnsi" w:cstheme="majorHAnsi"/>
        </w:rPr>
        <w:t>introduction quote</w:t>
      </w:r>
      <w:r w:rsidRPr="004244A6">
        <w:rPr>
          <w:rFonts w:asciiTheme="majorHAnsi" w:hAnsiTheme="majorHAnsi" w:cstheme="majorHAnsi"/>
          <w:sz w:val="16"/>
        </w:rPr>
        <w:t xml:space="preserve">. The means by which </w:t>
      </w:r>
      <w:r w:rsidRPr="004244A6">
        <w:rPr>
          <w:rFonts w:asciiTheme="majorHAnsi" w:hAnsiTheme="majorHAnsi" w:cstheme="majorHAnsi"/>
          <w:highlight w:val="cyan"/>
          <w:u w:val="single"/>
        </w:rPr>
        <w:t>terrorists</w:t>
      </w:r>
      <w:r w:rsidRPr="004244A6">
        <w:rPr>
          <w:rFonts w:asciiTheme="majorHAnsi" w:hAnsiTheme="majorHAnsi" w:cstheme="majorHAnsi"/>
          <w:u w:val="single"/>
        </w:rPr>
        <w:t xml:space="preserve"> and other threats </w:t>
      </w:r>
      <w:r w:rsidRPr="004244A6">
        <w:rPr>
          <w:rFonts w:asciiTheme="majorHAnsi" w:hAnsiTheme="majorHAnsi" w:cstheme="majorHAnsi"/>
          <w:highlight w:val="cyan"/>
          <w:u w:val="single"/>
        </w:rPr>
        <w:t xml:space="preserve">attempt to </w:t>
      </w:r>
      <w:r w:rsidRPr="004244A6">
        <w:rPr>
          <w:rStyle w:val="Emphasis"/>
          <w:rFonts w:asciiTheme="majorHAnsi" w:hAnsiTheme="majorHAnsi" w:cstheme="majorHAnsi"/>
          <w:highlight w:val="cyan"/>
        </w:rPr>
        <w:t>impact</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economic infrastructure</w:t>
      </w:r>
      <w:r w:rsidRPr="004244A6">
        <w:rPr>
          <w:rFonts w:asciiTheme="majorHAnsi" w:hAnsiTheme="majorHAnsi" w:cstheme="majorHAnsi"/>
          <w:u w:val="single"/>
        </w:rPr>
        <w:t xml:space="preserve"> is through it’s linkage to</w:t>
      </w:r>
      <w:r w:rsidRPr="004244A6">
        <w:rPr>
          <w:rFonts w:asciiTheme="majorHAnsi" w:hAnsiTheme="majorHAnsi" w:cstheme="majorHAnsi"/>
          <w:sz w:val="16"/>
        </w:rPr>
        <w:t xml:space="preserve"> the other </w:t>
      </w:r>
      <w:r w:rsidRPr="004244A6">
        <w:rPr>
          <w:rStyle w:val="Emphasis"/>
          <w:rFonts w:asciiTheme="majorHAnsi" w:hAnsiTheme="majorHAnsi" w:cstheme="majorHAnsi"/>
        </w:rPr>
        <w:t>infrastructures</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Attacks</w:t>
      </w:r>
      <w:r w:rsidRPr="004244A6">
        <w:rPr>
          <w:rFonts w:asciiTheme="majorHAnsi" w:hAnsiTheme="majorHAnsi" w:cstheme="majorHAnsi"/>
          <w:u w:val="single"/>
        </w:rPr>
        <w:t xml:space="preserve"> are launched at </w:t>
      </w:r>
      <w:r w:rsidRPr="004244A6">
        <w:rPr>
          <w:rStyle w:val="Emphasis"/>
          <w:rFonts w:asciiTheme="majorHAnsi" w:hAnsiTheme="majorHAnsi" w:cstheme="majorHAnsi"/>
        </w:rPr>
        <w:t>other infrastructures</w:t>
      </w:r>
      <w:r w:rsidRPr="004244A6">
        <w:rPr>
          <w:rFonts w:asciiTheme="majorHAnsi" w:hAnsiTheme="majorHAnsi" w:cstheme="majorHAnsi"/>
          <w:u w:val="single"/>
        </w:rPr>
        <w:t xml:space="preserve">, such as </w:t>
      </w:r>
      <w:r w:rsidRPr="004244A6">
        <w:rPr>
          <w:rStyle w:val="Emphasis"/>
          <w:rFonts w:asciiTheme="majorHAnsi" w:hAnsiTheme="majorHAnsi" w:cstheme="majorHAnsi"/>
        </w:rPr>
        <w:t>energy</w:t>
      </w:r>
      <w:r w:rsidRPr="004244A6">
        <w:rPr>
          <w:rFonts w:asciiTheme="majorHAnsi" w:hAnsiTheme="majorHAnsi" w:cstheme="majorHAnsi"/>
          <w:u w:val="single"/>
        </w:rPr>
        <w:t xml:space="preserve"> or the </w:t>
      </w:r>
      <w:r w:rsidRPr="004244A6">
        <w:rPr>
          <w:rStyle w:val="Emphasis"/>
          <w:rFonts w:asciiTheme="majorHAnsi" w:hAnsiTheme="majorHAnsi" w:cstheme="majorHAnsi"/>
        </w:rPr>
        <w:t>Defense Industrial Base</w:t>
      </w:r>
      <w:r w:rsidRPr="004244A6">
        <w:rPr>
          <w:rFonts w:asciiTheme="majorHAnsi" w:hAnsiTheme="majorHAnsi" w:cstheme="majorHAnsi"/>
          <w:u w:val="single"/>
        </w:rPr>
        <w:t xml:space="preserve"> in an effort to </w:t>
      </w:r>
      <w:r w:rsidRPr="004244A6">
        <w:rPr>
          <w:rFonts w:asciiTheme="majorHAnsi" w:hAnsiTheme="majorHAnsi" w:cstheme="majorHAnsi"/>
          <w:highlight w:val="cyan"/>
          <w:u w:val="single"/>
        </w:rPr>
        <w:t xml:space="preserve">achieve a </w:t>
      </w:r>
      <w:r w:rsidRPr="004244A6">
        <w:rPr>
          <w:rStyle w:val="Emphasis"/>
          <w:rFonts w:asciiTheme="majorHAnsi" w:hAnsiTheme="majorHAnsi" w:cstheme="majorHAnsi"/>
          <w:highlight w:val="cyan"/>
        </w:rPr>
        <w:t>“cascading” result</w:t>
      </w:r>
      <w:r w:rsidRPr="004244A6">
        <w:rPr>
          <w:rFonts w:asciiTheme="majorHAnsi" w:hAnsiTheme="majorHAnsi" w:cstheme="majorHAnsi"/>
          <w:sz w:val="16"/>
        </w:rPr>
        <w:t xml:space="preserve"> that impacts the economy. </w:t>
      </w:r>
      <w:r w:rsidRPr="004244A6">
        <w:rPr>
          <w:rFonts w:asciiTheme="majorHAnsi" w:hAnsiTheme="majorHAnsi" w:cstheme="majorHAnsi"/>
          <w:u w:val="single"/>
        </w:rPr>
        <w:t xml:space="preserve">Cyber attacks on Banking and Finance are another effort to indirectly impact the economy. The short term impacts of the 9/11 attacks on Lower Manhattan resulted in the </w:t>
      </w:r>
      <w:r w:rsidRPr="004244A6">
        <w:rPr>
          <w:rStyle w:val="Emphasis"/>
          <w:rFonts w:asciiTheme="majorHAnsi" w:hAnsiTheme="majorHAnsi" w:cstheme="majorHAnsi"/>
        </w:rPr>
        <w:t>loss of 30% of office space</w:t>
      </w:r>
      <w:r w:rsidRPr="004244A6">
        <w:rPr>
          <w:rFonts w:asciiTheme="majorHAnsi" w:hAnsiTheme="majorHAnsi" w:cstheme="majorHAnsi"/>
          <w:u w:val="single"/>
        </w:rPr>
        <w:t xml:space="preserve"> and a number of businesses </w:t>
      </w:r>
      <w:r w:rsidRPr="004244A6">
        <w:rPr>
          <w:rStyle w:val="Emphasis"/>
          <w:rFonts w:asciiTheme="majorHAnsi" w:hAnsiTheme="majorHAnsi" w:cstheme="majorHAnsi"/>
        </w:rPr>
        <w:t>simply ceased to exist</w:t>
      </w:r>
      <w:r w:rsidRPr="004244A6">
        <w:rPr>
          <w:rFonts w:asciiTheme="majorHAnsi" w:hAnsiTheme="majorHAnsi" w:cstheme="majorHAnsi"/>
          <w:sz w:val="16"/>
        </w:rPr>
        <w:t xml:space="preserve">. Close to </w:t>
      </w:r>
      <w:r w:rsidRPr="004244A6">
        <w:rPr>
          <w:rStyle w:val="Emphasis"/>
          <w:rFonts w:asciiTheme="majorHAnsi" w:hAnsiTheme="majorHAnsi" w:cstheme="majorHAnsi"/>
        </w:rPr>
        <w:t>200,000 jobs were destroyed</w:t>
      </w:r>
      <w:r w:rsidRPr="004244A6">
        <w:rPr>
          <w:rFonts w:asciiTheme="majorHAnsi" w:hAnsiTheme="majorHAnsi" w:cstheme="majorHAnsi"/>
          <w:u w:val="single"/>
        </w:rPr>
        <w:t xml:space="preserve"> or </w:t>
      </w:r>
      <w:r w:rsidRPr="004244A6">
        <w:rPr>
          <w:rStyle w:val="Emphasis"/>
          <w:rFonts w:asciiTheme="majorHAnsi" w:hAnsiTheme="majorHAnsi" w:cstheme="majorHAnsi"/>
        </w:rPr>
        <w:t>relocated</w:t>
      </w:r>
      <w:r w:rsidRPr="004244A6">
        <w:rPr>
          <w:rFonts w:asciiTheme="majorHAnsi" w:hAnsiTheme="majorHAnsi" w:cstheme="majorHAnsi"/>
          <w:u w:val="single"/>
        </w:rPr>
        <w:t xml:space="preserve"> out of New York City. The </w:t>
      </w:r>
      <w:r w:rsidRPr="004244A6">
        <w:rPr>
          <w:rStyle w:val="Emphasis"/>
          <w:rFonts w:asciiTheme="majorHAnsi" w:hAnsiTheme="majorHAnsi" w:cstheme="majorHAnsi"/>
        </w:rPr>
        <w:t>destruction of physical assets</w:t>
      </w:r>
      <w:r w:rsidRPr="004244A6">
        <w:rPr>
          <w:rFonts w:asciiTheme="majorHAnsi" w:hAnsiTheme="majorHAnsi" w:cstheme="majorHAnsi"/>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4244A6">
        <w:rPr>
          <w:rStyle w:val="Emphasis"/>
          <w:rFonts w:asciiTheme="majorHAnsi" w:hAnsiTheme="majorHAnsi" w:cstheme="majorHAnsi"/>
        </w:rPr>
        <w:t>least $11 billion for a total direct cost of $27.2 billion</w:t>
      </w:r>
      <w:r w:rsidRPr="004244A6">
        <w:rPr>
          <w:rFonts w:asciiTheme="majorHAnsi" w:hAnsiTheme="majorHAnsi" w:cstheme="majorHAnsi"/>
          <w:sz w:val="16"/>
        </w:rPr>
        <w:t xml:space="preserve">.33 The medium and long term effects cannot be accurately estimated but demonstrate the idea of cascading effects. The five main areas affected over a longer period were Insurance, Airlines, Tourism and other Service Industries, Shipping and Security and military spending. </w:t>
      </w:r>
      <w:r w:rsidRPr="004244A6">
        <w:rPr>
          <w:rFonts w:asciiTheme="majorHAnsi" w:hAnsiTheme="majorHAnsi" w:cstheme="majorHAnsi"/>
          <w:u w:val="single"/>
        </w:rPr>
        <w:t xml:space="preserve">At various times terrorist rhetoric has </w:t>
      </w:r>
      <w:r w:rsidRPr="004244A6">
        <w:rPr>
          <w:rStyle w:val="Emphasis"/>
          <w:rFonts w:asciiTheme="majorHAnsi" w:hAnsiTheme="majorHAnsi" w:cstheme="majorHAnsi"/>
        </w:rPr>
        <w:t>mentioned attacks</w:t>
      </w:r>
      <w:r w:rsidRPr="004244A6">
        <w:rPr>
          <w:rFonts w:asciiTheme="majorHAnsi" w:hAnsiTheme="majorHAnsi" w:cstheme="majorHAnsi"/>
          <w:u w:val="single"/>
        </w:rPr>
        <w:t xml:space="preserve"> against Wall Street proper, but the more </w:t>
      </w:r>
      <w:r w:rsidRPr="004244A6">
        <w:rPr>
          <w:rStyle w:val="Emphasis"/>
          <w:rFonts w:asciiTheme="majorHAnsi" w:hAnsiTheme="majorHAnsi" w:cstheme="majorHAnsi"/>
        </w:rPr>
        <w:t xml:space="preserve">realistic </w:t>
      </w:r>
      <w:r w:rsidRPr="004244A6">
        <w:rPr>
          <w:rStyle w:val="Emphasis"/>
          <w:rFonts w:asciiTheme="majorHAnsi" w:hAnsiTheme="majorHAnsi" w:cstheme="majorHAnsi"/>
          <w:highlight w:val="cyan"/>
        </w:rPr>
        <w:t xml:space="preserve">damage </w:t>
      </w:r>
      <w:r w:rsidRPr="004244A6">
        <w:rPr>
          <w:rFonts w:asciiTheme="majorHAnsi" w:hAnsiTheme="majorHAnsi" w:cstheme="majorHAnsi"/>
          <w:highlight w:val="cyan"/>
          <w:u w:val="single"/>
        </w:rPr>
        <w:t>to the economy will come through</w:t>
      </w:r>
      <w:r w:rsidRPr="004244A6">
        <w:rPr>
          <w:rFonts w:asciiTheme="majorHAnsi" w:hAnsiTheme="majorHAnsi" w:cstheme="majorHAnsi"/>
          <w:u w:val="single"/>
        </w:rPr>
        <w:t xml:space="preserve"> the </w:t>
      </w:r>
      <w:r w:rsidRPr="004244A6">
        <w:rPr>
          <w:rStyle w:val="Emphasis"/>
          <w:rFonts w:asciiTheme="majorHAnsi" w:hAnsiTheme="majorHAnsi" w:cstheme="majorHAnsi"/>
          <w:highlight w:val="cyan"/>
        </w:rPr>
        <w:t>indirect</w:t>
      </w:r>
      <w:r w:rsidRPr="004244A6">
        <w:rPr>
          <w:rStyle w:val="Emphasis"/>
          <w:rFonts w:asciiTheme="majorHAnsi" w:hAnsiTheme="majorHAnsi" w:cstheme="majorHAnsi"/>
        </w:rPr>
        <w:t xml:space="preserve"> approach of </w:t>
      </w:r>
      <w:r w:rsidRPr="004244A6">
        <w:rPr>
          <w:rStyle w:val="Emphasis"/>
          <w:rFonts w:asciiTheme="majorHAnsi" w:hAnsiTheme="majorHAnsi" w:cstheme="majorHAnsi"/>
          <w:highlight w:val="cyan"/>
        </w:rPr>
        <w:t>cascading effects</w:t>
      </w:r>
      <w:r w:rsidRPr="004244A6">
        <w:rPr>
          <w:rStyle w:val="Emphasis"/>
          <w:rFonts w:asciiTheme="majorHAnsi" w:hAnsiTheme="majorHAnsi" w:cstheme="majorHAnsi"/>
        </w:rPr>
        <w:t>.</w:t>
      </w:r>
    </w:p>
    <w:p w14:paraId="7784238E" w14:textId="77777777" w:rsidR="002675CD" w:rsidRPr="004244A6" w:rsidRDefault="002675CD" w:rsidP="002675CD">
      <w:pPr>
        <w:rPr>
          <w:rFonts w:asciiTheme="majorHAnsi" w:hAnsiTheme="majorHAnsi" w:cstheme="majorHAnsi"/>
          <w:u w:val="single"/>
        </w:rPr>
      </w:pPr>
      <w:r w:rsidRPr="004244A6">
        <w:rPr>
          <w:rStyle w:val="Emphasis"/>
          <w:rFonts w:asciiTheme="majorHAnsi" w:hAnsiTheme="majorHAnsi" w:cstheme="majorHAnsi"/>
        </w:rPr>
        <w:t>Transportation</w:t>
      </w:r>
    </w:p>
    <w:p w14:paraId="23550802"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1020ED4D"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MST caters to large volumes of people, crammed into narrow confined spaces </w:t>
      </w:r>
    </w:p>
    <w:p w14:paraId="5A3C5BC4"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MST is designed to move large numbers of people quickly and efficiently, which is often counter to protective measure</w:t>
      </w:r>
    </w:p>
    <w:p w14:paraId="58996244"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MST assets are enclosed, serving to amplify explosions </w:t>
      </w:r>
    </w:p>
    <w:p w14:paraId="0F5BB268"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MST attacks can result in “cascading effects” because communications and power conduits are usually collocated in proximity to their routes</w:t>
      </w:r>
    </w:p>
    <w:p w14:paraId="4BD8023E"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from the stations. In June of 2003 the FBI arrested Iyman Faris, a 34 year old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4244A6">
        <w:rPr>
          <w:rFonts w:asciiTheme="majorHAnsi" w:hAnsiTheme="majorHAnsi" w:cstheme="majorHAnsi"/>
          <w:u w:val="single"/>
        </w:rPr>
        <w:t xml:space="preserve">An attack on the </w:t>
      </w:r>
      <w:r w:rsidRPr="004244A6">
        <w:rPr>
          <w:rStyle w:val="Emphasis"/>
          <w:rFonts w:asciiTheme="majorHAnsi" w:hAnsiTheme="majorHAnsi" w:cstheme="majorHAnsi"/>
        </w:rPr>
        <w:t>bridge</w:t>
      </w:r>
      <w:r w:rsidRPr="004244A6">
        <w:rPr>
          <w:rFonts w:asciiTheme="majorHAnsi" w:hAnsiTheme="majorHAnsi" w:cstheme="majorHAnsi"/>
          <w:u w:val="single"/>
        </w:rPr>
        <w:t xml:space="preserve"> would have not only damaged the </w:t>
      </w:r>
      <w:r w:rsidRPr="004244A6">
        <w:rPr>
          <w:rStyle w:val="Emphasis"/>
          <w:rFonts w:asciiTheme="majorHAnsi" w:hAnsiTheme="majorHAnsi" w:cstheme="majorHAnsi"/>
        </w:rPr>
        <w:t>transportation infrastructure</w:t>
      </w:r>
      <w:r w:rsidRPr="004244A6">
        <w:rPr>
          <w:rFonts w:asciiTheme="majorHAnsi" w:hAnsiTheme="majorHAnsi" w:cstheme="majorHAnsi"/>
          <w:u w:val="single"/>
        </w:rPr>
        <w:t xml:space="preserve">, but also a known </w:t>
      </w:r>
      <w:r w:rsidRPr="004244A6">
        <w:rPr>
          <w:rStyle w:val="Emphasis"/>
          <w:rFonts w:asciiTheme="majorHAnsi" w:hAnsiTheme="majorHAnsi" w:cstheme="majorHAnsi"/>
        </w:rPr>
        <w:t>American landmark</w:t>
      </w:r>
      <w:r w:rsidRPr="004244A6">
        <w:rPr>
          <w:rFonts w:asciiTheme="majorHAnsi" w:hAnsiTheme="majorHAnsi" w:cstheme="majorHAnsi"/>
          <w:sz w:val="16"/>
        </w:rPr>
        <w:t>. On 24 May 2006, a Pakistani immigrant was convicted on charges of plotting to blow up one of Manhattan’s busiest subway stations in retaliation for the U.S. actions at the Abu Ghraib prison.36</w:t>
      </w:r>
    </w:p>
    <w:p w14:paraId="38DAE2C9" w14:textId="77777777" w:rsidR="002675CD" w:rsidRPr="004244A6" w:rsidRDefault="002675CD" w:rsidP="002675CD">
      <w:pPr>
        <w:rPr>
          <w:rFonts w:asciiTheme="majorHAnsi" w:hAnsiTheme="majorHAnsi" w:cstheme="majorHAnsi"/>
          <w:sz w:val="16"/>
        </w:rPr>
      </w:pPr>
      <w:r w:rsidRPr="004244A6">
        <w:rPr>
          <w:rStyle w:val="Emphasis"/>
          <w:rFonts w:asciiTheme="majorHAnsi" w:hAnsiTheme="majorHAnsi" w:cstheme="majorHAnsi"/>
          <w:highlight w:val="cyan"/>
        </w:rPr>
        <w:t>Terrorist threats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transportation</w:t>
      </w:r>
      <w:r w:rsidRPr="004244A6">
        <w:rPr>
          <w:rStyle w:val="Emphasis"/>
          <w:rFonts w:asciiTheme="majorHAnsi" w:hAnsiTheme="majorHAnsi" w:cstheme="majorHAnsi"/>
        </w:rPr>
        <w:t xml:space="preserve"> infrastructure</w:t>
      </w:r>
      <w:r w:rsidRPr="004244A6">
        <w:rPr>
          <w:rFonts w:asciiTheme="majorHAnsi" w:hAnsiTheme="majorHAnsi" w:cstheme="majorHAnsi"/>
          <w:u w:val="single"/>
        </w:rPr>
        <w:t xml:space="preserve"> </w:t>
      </w:r>
      <w:r w:rsidRPr="004244A6">
        <w:rPr>
          <w:rFonts w:asciiTheme="majorHAnsi" w:hAnsiTheme="majorHAnsi" w:cstheme="majorHAnsi"/>
          <w:highlight w:val="cyan"/>
          <w:u w:val="single"/>
        </w:rPr>
        <w:t xml:space="preserve">extend </w:t>
      </w:r>
      <w:r w:rsidRPr="004244A6">
        <w:rPr>
          <w:rStyle w:val="Emphasis"/>
          <w:rFonts w:asciiTheme="majorHAnsi" w:hAnsiTheme="majorHAnsi" w:cstheme="majorHAnsi"/>
          <w:highlight w:val="cyan"/>
        </w:rPr>
        <w:t>beyond land to</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sea</w:t>
      </w:r>
      <w:r w:rsidRPr="004244A6">
        <w:rPr>
          <w:rFonts w:asciiTheme="majorHAnsi" w:hAnsiTheme="majorHAnsi" w:cstheme="majorHAnsi"/>
          <w:sz w:val="16"/>
        </w:rPr>
        <w:t xml:space="preserve">. Vice Admiral Jonathan Greenert, commander of the U.S. Seventh Fleet, said “one of my nightmares would be a maritime terrorism attack in the Strait of Malacca”.37 “There is a strain of al-Qaida in Southeast Asia, called Jemaah Islamiya. They are actively pursuing a maritime terrorism capability that includes diving and mining training.”38 </w:t>
      </w:r>
      <w:r w:rsidRPr="004244A6">
        <w:rPr>
          <w:rFonts w:asciiTheme="majorHAnsi" w:hAnsiTheme="majorHAnsi" w:cstheme="majorHAnsi"/>
          <w:u w:val="single"/>
        </w:rPr>
        <w:t xml:space="preserve">As how this </w:t>
      </w:r>
      <w:r w:rsidRPr="004244A6">
        <w:rPr>
          <w:rStyle w:val="Emphasis"/>
          <w:rFonts w:asciiTheme="majorHAnsi" w:hAnsiTheme="majorHAnsi" w:cstheme="majorHAnsi"/>
        </w:rPr>
        <w:t>might</w:t>
      </w:r>
      <w:r w:rsidRPr="004244A6">
        <w:rPr>
          <w:rFonts w:asciiTheme="majorHAnsi" w:hAnsiTheme="majorHAnsi" w:cstheme="majorHAnsi"/>
          <w:u w:val="single"/>
        </w:rPr>
        <w:t xml:space="preserve"> impact on the economy</w:t>
      </w:r>
      <w:r w:rsidRPr="004244A6">
        <w:rPr>
          <w:rStyle w:val="Emphasis"/>
          <w:rFonts w:asciiTheme="majorHAnsi" w:hAnsiTheme="majorHAnsi" w:cstheme="majorHAnsi"/>
        </w:rPr>
        <w:t xml:space="preserve">, </w:t>
      </w:r>
      <w:r w:rsidRPr="004244A6">
        <w:rPr>
          <w:rStyle w:val="Emphasis"/>
          <w:rFonts w:asciiTheme="majorHAnsi" w:hAnsiTheme="majorHAnsi" w:cstheme="majorHAnsi"/>
          <w:highlight w:val="cyan"/>
        </w:rPr>
        <w:t>$220 billion in trade comes through</w:t>
      </w:r>
      <w:r w:rsidRPr="004244A6">
        <w:rPr>
          <w:rStyle w:val="Emphasis"/>
          <w:rFonts w:asciiTheme="majorHAnsi" w:hAnsiTheme="majorHAnsi" w:cstheme="majorHAnsi"/>
        </w:rPr>
        <w:t xml:space="preserve"> the </w:t>
      </w:r>
      <w:r w:rsidRPr="004244A6">
        <w:rPr>
          <w:rStyle w:val="Emphasis"/>
          <w:rFonts w:asciiTheme="majorHAnsi" w:hAnsiTheme="majorHAnsi" w:cstheme="majorHAnsi"/>
          <w:highlight w:val="cyan"/>
        </w:rPr>
        <w:t>Seventh Fleet area of responsibility</w:t>
      </w:r>
      <w:r w:rsidRPr="004244A6">
        <w:rPr>
          <w:rFonts w:asciiTheme="majorHAnsi" w:hAnsiTheme="majorHAnsi" w:cstheme="majorHAnsi"/>
          <w:u w:val="single"/>
        </w:rPr>
        <w:t xml:space="preserve"> and </w:t>
      </w:r>
      <w:r w:rsidRPr="004244A6">
        <w:rPr>
          <w:rStyle w:val="Emphasis"/>
          <w:rFonts w:asciiTheme="majorHAnsi" w:hAnsiTheme="majorHAnsi" w:cstheme="majorHAnsi"/>
          <w:highlight w:val="cyan"/>
        </w:rPr>
        <w:t>98% of the commerce is moved by sea</w:t>
      </w:r>
      <w:r w:rsidRPr="004244A6">
        <w:rPr>
          <w:rFonts w:asciiTheme="majorHAnsi" w:hAnsiTheme="majorHAnsi" w:cstheme="majorHAnsi"/>
          <w:u w:val="single"/>
        </w:rPr>
        <w:t xml:space="preserve">. Just as ports can be viewed a SPOF within the maritime transport system, there are </w:t>
      </w:r>
      <w:r w:rsidRPr="004244A6">
        <w:rPr>
          <w:rStyle w:val="Emphasis"/>
          <w:rFonts w:asciiTheme="majorHAnsi" w:hAnsiTheme="majorHAnsi" w:cstheme="majorHAnsi"/>
        </w:rPr>
        <w:t>certain waterway</w:t>
      </w:r>
      <w:r w:rsidRPr="004244A6">
        <w:rPr>
          <w:rFonts w:asciiTheme="majorHAnsi" w:hAnsiTheme="majorHAnsi" w:cstheme="majorHAnsi"/>
          <w:u w:val="single"/>
        </w:rPr>
        <w:t xml:space="preserve"> </w:t>
      </w:r>
      <w:r w:rsidRPr="004244A6">
        <w:rPr>
          <w:rStyle w:val="Emphasis"/>
          <w:rFonts w:asciiTheme="majorHAnsi" w:hAnsiTheme="majorHAnsi" w:cstheme="majorHAnsi"/>
        </w:rPr>
        <w:t>chokepoints</w:t>
      </w:r>
      <w:r w:rsidRPr="004244A6">
        <w:rPr>
          <w:rFonts w:asciiTheme="majorHAnsi" w:hAnsiTheme="majorHAnsi" w:cstheme="majorHAnsi"/>
          <w:u w:val="single"/>
        </w:rPr>
        <w:t xml:space="preserve"> or </w:t>
      </w:r>
      <w:r w:rsidRPr="004244A6">
        <w:rPr>
          <w:rStyle w:val="Emphasis"/>
          <w:rFonts w:asciiTheme="majorHAnsi" w:hAnsiTheme="majorHAnsi" w:cstheme="majorHAnsi"/>
        </w:rPr>
        <w:t>heavily trafficked areas</w:t>
      </w:r>
      <w:r w:rsidRPr="004244A6">
        <w:rPr>
          <w:rFonts w:asciiTheme="majorHAnsi" w:hAnsiTheme="majorHAnsi" w:cstheme="majorHAnsi"/>
          <w:sz w:val="16"/>
        </w:rPr>
        <w:t xml:space="preserve"> that can be viewed as a high payoff target to a terrorist or result in catastrophic damage from a natural disaster.</w:t>
      </w:r>
    </w:p>
    <w:p w14:paraId="403AFFD4" w14:textId="77777777" w:rsidR="002675CD" w:rsidRPr="004244A6" w:rsidRDefault="002675CD" w:rsidP="002675CD">
      <w:pPr>
        <w:rPr>
          <w:rFonts w:asciiTheme="majorHAnsi" w:hAnsiTheme="majorHAnsi" w:cstheme="majorHAnsi"/>
        </w:rPr>
      </w:pPr>
    </w:p>
    <w:p w14:paraId="32753472" w14:textId="77777777" w:rsidR="002675CD" w:rsidRPr="004244A6" w:rsidRDefault="002675CD" w:rsidP="002675CD">
      <w:pPr>
        <w:pStyle w:val="Heading4"/>
        <w:rPr>
          <w:rFonts w:asciiTheme="majorHAnsi" w:hAnsiTheme="majorHAnsi" w:cstheme="majorHAnsi"/>
        </w:rPr>
      </w:pPr>
      <w:r w:rsidRPr="004244A6">
        <w:rPr>
          <w:rFonts w:asciiTheme="majorHAnsi" w:hAnsiTheme="majorHAnsi" w:cstheme="majorHAnsi"/>
          <w:u w:val="single"/>
        </w:rPr>
        <w:t>Extinction</w:t>
      </w:r>
      <w:r w:rsidRPr="004244A6">
        <w:rPr>
          <w:rFonts w:asciiTheme="majorHAnsi" w:hAnsiTheme="majorHAnsi" w:cstheme="majorHAnsi"/>
        </w:rPr>
        <w:t>.</w:t>
      </w:r>
    </w:p>
    <w:p w14:paraId="5569B761" w14:textId="77777777" w:rsidR="002675CD" w:rsidRPr="004244A6" w:rsidRDefault="002675CD" w:rsidP="002675CD">
      <w:pPr>
        <w:rPr>
          <w:rFonts w:asciiTheme="majorHAnsi" w:hAnsiTheme="majorHAnsi" w:cstheme="majorHAnsi"/>
        </w:rPr>
      </w:pPr>
      <w:r w:rsidRPr="004244A6">
        <w:rPr>
          <w:rStyle w:val="Style13ptBold"/>
          <w:rFonts w:asciiTheme="majorHAnsi" w:hAnsiTheme="majorHAnsi" w:cstheme="majorHAnsi"/>
        </w:rPr>
        <w:t xml:space="preserve">Liu '18 </w:t>
      </w:r>
      <w:r w:rsidRPr="004244A6">
        <w:rPr>
          <w:rFonts w:asciiTheme="majorHAnsi" w:hAnsiTheme="majorHAnsi" w:cstheme="majorHAnsi"/>
        </w:rP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5" w:history="1">
        <w:r w:rsidRPr="004244A6">
          <w:rPr>
            <w:rStyle w:val="Hyperlink"/>
            <w:rFonts w:asciiTheme="majorHAnsi" w:hAnsiTheme="majorHAnsi" w:cstheme="majorHAnsi"/>
          </w:rPr>
          <w:t>https://www.weforum.org/agenda/2018/11/the-next-economic-crisis-could-cause-a-global-conflict-heres-why/</w:t>
        </w:r>
      </w:hyperlink>
      <w:r w:rsidRPr="004244A6">
        <w:rPr>
          <w:rFonts w:asciiTheme="majorHAnsi" w:hAnsiTheme="majorHAnsi" w:cstheme="majorHAnsi"/>
        </w:rPr>
        <w:t>] // Re-Cut SJWen</w:t>
      </w:r>
    </w:p>
    <w:p w14:paraId="53ACE665" w14:textId="77777777" w:rsidR="002675CD" w:rsidRPr="004244A6" w:rsidRDefault="002675CD" w:rsidP="002675CD">
      <w:pPr>
        <w:rPr>
          <w:rFonts w:asciiTheme="majorHAnsi" w:hAnsiTheme="majorHAnsi" w:cstheme="majorHAnsi"/>
          <w:sz w:val="16"/>
        </w:rPr>
      </w:pPr>
      <w:r w:rsidRPr="004244A6">
        <w:rPr>
          <w:rFonts w:asciiTheme="majorHAnsi" w:hAnsiTheme="majorHAnsi" w:cstheme="majorHAnsi"/>
          <w:sz w:val="16"/>
        </w:rPr>
        <w:t xml:space="preserve">The next economic crisis is closer than you think. But what you should really worry about is what comes after: </w:t>
      </w:r>
      <w:r w:rsidRPr="004244A6">
        <w:rPr>
          <w:rStyle w:val="StyleUnderline"/>
          <w:rFonts w:asciiTheme="majorHAnsi" w:hAnsiTheme="majorHAnsi" w:cstheme="majorHAnsi"/>
          <w:highlight w:val="cyan"/>
        </w:rPr>
        <w:t>in the current</w:t>
      </w:r>
      <w:r w:rsidRPr="004244A6">
        <w:rPr>
          <w:rStyle w:val="StyleUnderline"/>
          <w:rFonts w:asciiTheme="majorHAnsi" w:hAnsiTheme="majorHAnsi" w:cstheme="majorHAnsi"/>
        </w:rPr>
        <w:t xml:space="preserve"> social, political, and technological </w:t>
      </w:r>
      <w:r w:rsidRPr="004244A6">
        <w:rPr>
          <w:rStyle w:val="StyleUnderline"/>
          <w:rFonts w:asciiTheme="majorHAnsi" w:hAnsiTheme="majorHAnsi" w:cstheme="majorHAnsi"/>
          <w:highlight w:val="cyan"/>
        </w:rPr>
        <w:t>landscape</w:t>
      </w:r>
      <w:r w:rsidRPr="004244A6">
        <w:rPr>
          <w:rStyle w:val="StyleUnderline"/>
          <w:rFonts w:asciiTheme="majorHAnsi" w:hAnsiTheme="majorHAnsi" w:cstheme="majorHAnsi"/>
        </w:rPr>
        <w:t xml:space="preserve">, a </w:t>
      </w:r>
      <w:r w:rsidRPr="004244A6">
        <w:rPr>
          <w:rStyle w:val="Emphasis"/>
          <w:rFonts w:asciiTheme="majorHAnsi" w:hAnsiTheme="majorHAnsi" w:cstheme="majorHAnsi"/>
        </w:rPr>
        <w:t xml:space="preserve">prolonged </w:t>
      </w:r>
      <w:r w:rsidRPr="004244A6">
        <w:rPr>
          <w:rStyle w:val="Emphasis"/>
          <w:rFonts w:asciiTheme="majorHAnsi" w:hAnsiTheme="majorHAnsi" w:cstheme="majorHAnsi"/>
          <w:highlight w:val="cyan"/>
        </w:rPr>
        <w:t>economic crisis</w:t>
      </w:r>
      <w:r w:rsidRPr="004244A6">
        <w:rPr>
          <w:rStyle w:val="StyleUnderline"/>
          <w:rFonts w:asciiTheme="majorHAnsi" w:hAnsiTheme="majorHAnsi" w:cstheme="majorHAnsi"/>
        </w:rPr>
        <w:t>, combined with rising</w:t>
      </w:r>
      <w:r w:rsidRPr="004244A6">
        <w:rPr>
          <w:rFonts w:asciiTheme="majorHAnsi" w:hAnsiTheme="majorHAnsi" w:cstheme="majorHAnsi"/>
          <w:sz w:val="16"/>
        </w:rPr>
        <w:t xml:space="preserve"> income </w:t>
      </w:r>
      <w:r w:rsidRPr="004244A6">
        <w:rPr>
          <w:rStyle w:val="StyleUnderline"/>
          <w:rFonts w:asciiTheme="majorHAnsi" w:hAnsiTheme="majorHAnsi" w:cstheme="majorHAnsi"/>
        </w:rPr>
        <w:t xml:space="preserve">inequality, </w:t>
      </w:r>
      <w:r w:rsidRPr="004244A6">
        <w:rPr>
          <w:rStyle w:val="StyleUnderline"/>
          <w:rFonts w:asciiTheme="majorHAnsi" w:hAnsiTheme="majorHAnsi" w:cstheme="majorHAnsi"/>
          <w:highlight w:val="cyan"/>
        </w:rPr>
        <w:t>could</w:t>
      </w:r>
      <w:r w:rsidRPr="004244A6">
        <w:rPr>
          <w:rFonts w:asciiTheme="majorHAnsi" w:hAnsiTheme="majorHAnsi" w:cstheme="majorHAnsi"/>
          <w:sz w:val="16"/>
        </w:rPr>
        <w:t xml:space="preserve"> well </w:t>
      </w:r>
      <w:r w:rsidRPr="004244A6">
        <w:rPr>
          <w:rStyle w:val="Emphasis"/>
          <w:rFonts w:asciiTheme="majorHAnsi" w:hAnsiTheme="majorHAnsi" w:cstheme="majorHAnsi"/>
          <w:highlight w:val="cyan"/>
        </w:rPr>
        <w:t xml:space="preserve">escalate </w:t>
      </w:r>
      <w:r w:rsidRPr="004244A6">
        <w:rPr>
          <w:rStyle w:val="Emphasis"/>
          <w:rFonts w:asciiTheme="majorHAnsi" w:hAnsiTheme="majorHAnsi" w:cstheme="majorHAnsi"/>
        </w:rPr>
        <w:t>into a major global military conflict</w:t>
      </w:r>
      <w:r w:rsidRPr="004244A6">
        <w:rPr>
          <w:rFonts w:asciiTheme="majorHAnsi" w:hAnsiTheme="majorHAnsi" w:cstheme="majorHAnsi"/>
          <w:sz w:val="16"/>
        </w:rPr>
        <w:t xml:space="preserve">. The </w:t>
      </w:r>
      <w:r w:rsidRPr="004244A6">
        <w:rPr>
          <w:rStyle w:val="StyleUnderline"/>
          <w:rFonts w:asciiTheme="majorHAnsi" w:hAnsiTheme="majorHAnsi" w:cstheme="majorHAnsi"/>
        </w:rPr>
        <w:t>20</w:t>
      </w:r>
      <w:r w:rsidRPr="004244A6">
        <w:rPr>
          <w:rStyle w:val="Emphasis"/>
          <w:rFonts w:asciiTheme="majorHAnsi" w:hAnsiTheme="majorHAnsi" w:cstheme="majorHAnsi"/>
          <w:highlight w:val="cyan"/>
        </w:rPr>
        <w:t>08</w:t>
      </w:r>
      <w:r w:rsidRPr="004244A6">
        <w:rPr>
          <w:rFonts w:asciiTheme="majorHAnsi" w:hAnsiTheme="majorHAnsi" w:cstheme="majorHAnsi"/>
          <w:sz w:val="16"/>
        </w:rPr>
        <w:t xml:space="preserve">-09 global financial crisis </w:t>
      </w:r>
      <w:r w:rsidRPr="004244A6">
        <w:rPr>
          <w:rStyle w:val="StyleUnderline"/>
          <w:rFonts w:asciiTheme="majorHAnsi" w:hAnsiTheme="majorHAnsi" w:cstheme="majorHAnsi"/>
          <w:highlight w:val="cyan"/>
        </w:rPr>
        <w:t>almost</w:t>
      </w:r>
      <w:r w:rsidRPr="004244A6">
        <w:rPr>
          <w:rFonts w:asciiTheme="majorHAnsi" w:hAnsiTheme="majorHAnsi" w:cstheme="majorHAnsi"/>
          <w:sz w:val="16"/>
        </w:rPr>
        <w:t xml:space="preserve"> bankrupted governments and </w:t>
      </w:r>
      <w:r w:rsidRPr="004244A6">
        <w:rPr>
          <w:rStyle w:val="StyleUnderline"/>
          <w:rFonts w:asciiTheme="majorHAnsi" w:hAnsiTheme="majorHAnsi" w:cstheme="majorHAnsi"/>
          <w:highlight w:val="cyan"/>
        </w:rPr>
        <w:t xml:space="preserve">caused </w:t>
      </w:r>
      <w:r w:rsidRPr="004244A6">
        <w:rPr>
          <w:rStyle w:val="Emphasis"/>
          <w:rFonts w:asciiTheme="majorHAnsi" w:hAnsiTheme="majorHAnsi" w:cstheme="majorHAnsi"/>
          <w:highlight w:val="cyan"/>
        </w:rPr>
        <w:t>systemic collapse</w:t>
      </w:r>
      <w:r w:rsidRPr="004244A6">
        <w:rPr>
          <w:rStyle w:val="StyleUnderline"/>
          <w:rFonts w:asciiTheme="majorHAnsi" w:hAnsiTheme="majorHAnsi" w:cstheme="majorHAnsi"/>
          <w:highlight w:val="cyan"/>
        </w:rPr>
        <w:t xml:space="preserve">. Policymakers </w:t>
      </w:r>
      <w:r w:rsidRPr="004244A6">
        <w:rPr>
          <w:rStyle w:val="StyleUnderline"/>
          <w:rFonts w:asciiTheme="majorHAnsi" w:hAnsiTheme="majorHAnsi" w:cstheme="majorHAnsi"/>
        </w:rPr>
        <w:t xml:space="preserve">managed to </w:t>
      </w:r>
      <w:r w:rsidRPr="004244A6">
        <w:rPr>
          <w:rStyle w:val="StyleUnderline"/>
          <w:rFonts w:asciiTheme="majorHAnsi" w:hAnsiTheme="majorHAnsi" w:cstheme="majorHAnsi"/>
          <w:highlight w:val="cyan"/>
        </w:rPr>
        <w:t>pull</w:t>
      </w:r>
      <w:r w:rsidRPr="004244A6">
        <w:rPr>
          <w:rStyle w:val="StyleUnderline"/>
          <w:rFonts w:asciiTheme="majorHAnsi" w:hAnsiTheme="majorHAnsi" w:cstheme="majorHAnsi"/>
        </w:rPr>
        <w:t xml:space="preserve"> the global economy back </w:t>
      </w:r>
      <w:r w:rsidRPr="004244A6">
        <w:rPr>
          <w:rStyle w:val="StyleUnderline"/>
          <w:rFonts w:asciiTheme="majorHAnsi" w:hAnsiTheme="majorHAnsi" w:cstheme="majorHAnsi"/>
          <w:highlight w:val="cyan"/>
        </w:rPr>
        <w:t xml:space="preserve">from the brink, using </w:t>
      </w:r>
      <w:r w:rsidRPr="004244A6">
        <w:rPr>
          <w:rStyle w:val="StyleUnderline"/>
          <w:rFonts w:asciiTheme="majorHAnsi" w:hAnsiTheme="majorHAnsi" w:cstheme="majorHAnsi"/>
        </w:rPr>
        <w:t xml:space="preserve">massive monetary </w:t>
      </w:r>
      <w:r w:rsidRPr="004244A6">
        <w:rPr>
          <w:rStyle w:val="StyleUnderline"/>
          <w:rFonts w:asciiTheme="majorHAnsi" w:hAnsiTheme="majorHAnsi" w:cstheme="majorHAnsi"/>
          <w:highlight w:val="cyan"/>
        </w:rPr>
        <w:t>stimulus</w:t>
      </w:r>
      <w:r w:rsidRPr="004244A6">
        <w:rPr>
          <w:rFonts w:asciiTheme="majorHAnsi" w:hAnsiTheme="majorHAnsi" w:cstheme="majorHAnsi"/>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w:t>
      </w:r>
      <w:r w:rsidRPr="004244A6">
        <w:rPr>
          <w:rStyle w:val="StyleUnderline"/>
          <w:rFonts w:asciiTheme="majorHAnsi" w:hAnsiTheme="majorHAnsi" w:cstheme="majorHAnsi"/>
          <w:highlight w:val="cyan"/>
        </w:rPr>
        <w:t>lack of structural reform</w:t>
      </w:r>
      <w:r w:rsidRPr="004244A6">
        <w:rPr>
          <w:rStyle w:val="StyleUnderline"/>
          <w:rFonts w:asciiTheme="majorHAnsi" w:hAnsiTheme="majorHAnsi" w:cstheme="majorHAnsi"/>
        </w:rPr>
        <w:t xml:space="preserve"> has </w:t>
      </w:r>
      <w:r w:rsidRPr="004244A6">
        <w:rPr>
          <w:rStyle w:val="StyleUnderline"/>
          <w:rFonts w:asciiTheme="majorHAnsi" w:hAnsiTheme="majorHAnsi" w:cstheme="majorHAnsi"/>
          <w:highlight w:val="cyan"/>
        </w:rPr>
        <w:t>meant</w:t>
      </w:r>
      <w:r w:rsidRPr="004244A6">
        <w:rPr>
          <w:rFonts w:asciiTheme="majorHAnsi" w:hAnsiTheme="majorHAnsi" w:cstheme="majorHAnsi"/>
          <w:sz w:val="16"/>
        </w:rPr>
        <w:t xml:space="preserve"> that the </w:t>
      </w:r>
      <w:r w:rsidRPr="004244A6">
        <w:rPr>
          <w:rStyle w:val="StyleUnderline"/>
          <w:rFonts w:asciiTheme="majorHAnsi" w:hAnsiTheme="majorHAnsi" w:cstheme="majorHAnsi"/>
        </w:rPr>
        <w:t xml:space="preserve">unprecedented </w:t>
      </w:r>
      <w:r w:rsidRPr="004244A6">
        <w:rPr>
          <w:rStyle w:val="StyleUnderline"/>
          <w:rFonts w:asciiTheme="majorHAnsi" w:hAnsiTheme="majorHAnsi" w:cstheme="majorHAnsi"/>
          <w:highlight w:val="cyan"/>
        </w:rPr>
        <w:t>excess liquidity</w:t>
      </w:r>
      <w:r w:rsidRPr="004244A6">
        <w:rPr>
          <w:rFonts w:asciiTheme="majorHAnsi" w:hAnsiTheme="majorHAnsi" w:cstheme="majorHAnsi"/>
          <w:sz w:val="16"/>
        </w:rPr>
        <w:t xml:space="preserve"> that central banks injected into their economies </w:t>
      </w:r>
      <w:r w:rsidRPr="004244A6">
        <w:rPr>
          <w:rStyle w:val="StyleUnderline"/>
          <w:rFonts w:asciiTheme="majorHAnsi" w:hAnsiTheme="majorHAnsi" w:cstheme="majorHAnsi"/>
        </w:rPr>
        <w:t xml:space="preserve">was not allocated to its most efficient uses. Instead, it </w:t>
      </w:r>
      <w:r w:rsidRPr="004244A6">
        <w:rPr>
          <w:rStyle w:val="StyleUnderline"/>
          <w:rFonts w:asciiTheme="majorHAnsi" w:hAnsiTheme="majorHAnsi" w:cstheme="majorHAnsi"/>
          <w:highlight w:val="cyan"/>
        </w:rPr>
        <w:t>raised global asset prices</w:t>
      </w:r>
      <w:r w:rsidRPr="004244A6">
        <w:rPr>
          <w:rStyle w:val="StyleUnderline"/>
          <w:rFonts w:asciiTheme="majorHAnsi" w:hAnsiTheme="majorHAnsi" w:cstheme="majorHAnsi"/>
        </w:rPr>
        <w:t xml:space="preserve"> to levels even higher than those prevailing before 2008</w:t>
      </w:r>
      <w:r w:rsidRPr="004244A6">
        <w:rPr>
          <w:rFonts w:asciiTheme="majorHAnsi" w:hAnsiTheme="majorHAnsi" w:cstheme="majorHAnsi"/>
          <w:sz w:val="16"/>
        </w:rPr>
        <w:t xml:space="preserve">.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w:t>
      </w:r>
      <w:r w:rsidRPr="004244A6">
        <w:rPr>
          <w:rStyle w:val="StyleUnderline"/>
          <w:rFonts w:asciiTheme="majorHAnsi" w:hAnsiTheme="majorHAnsi" w:cstheme="majorHAnsi"/>
          <w:highlight w:val="cyan"/>
        </w:rPr>
        <w:t>another</w:t>
      </w:r>
      <w:r w:rsidRPr="004244A6">
        <w:rPr>
          <w:rStyle w:val="StyleUnderline"/>
          <w:rFonts w:asciiTheme="majorHAnsi" w:hAnsiTheme="majorHAnsi" w:cstheme="majorHAnsi"/>
        </w:rPr>
        <w:t xml:space="preserve"> economic </w:t>
      </w:r>
      <w:r w:rsidRPr="004244A6">
        <w:rPr>
          <w:rStyle w:val="StyleUnderline"/>
          <w:rFonts w:asciiTheme="majorHAnsi" w:hAnsiTheme="majorHAnsi" w:cstheme="majorHAnsi"/>
          <w:highlight w:val="cyan"/>
        </w:rPr>
        <w:t>crisis</w:t>
      </w:r>
      <w:r w:rsidRPr="004244A6">
        <w:rPr>
          <w:rFonts w:asciiTheme="majorHAnsi" w:hAnsiTheme="majorHAnsi" w:cstheme="majorHAnsi"/>
          <w:sz w:val="16"/>
        </w:rPr>
        <w:t xml:space="preserve"> – one that </w:t>
      </w:r>
      <w:r w:rsidRPr="004244A6">
        <w:rPr>
          <w:rStyle w:val="StyleUnderline"/>
          <w:rFonts w:asciiTheme="majorHAnsi" w:hAnsiTheme="majorHAnsi" w:cstheme="majorHAnsi"/>
          <w:highlight w:val="cyan"/>
        </w:rPr>
        <w:t xml:space="preserve">could be </w:t>
      </w:r>
      <w:r w:rsidRPr="004244A6">
        <w:rPr>
          <w:rStyle w:val="Emphasis"/>
          <w:rFonts w:asciiTheme="majorHAnsi" w:hAnsiTheme="majorHAnsi" w:cstheme="majorHAnsi"/>
        </w:rPr>
        <w:t xml:space="preserve">even more </w:t>
      </w:r>
      <w:r w:rsidRPr="004244A6">
        <w:rPr>
          <w:rStyle w:val="Emphasis"/>
          <w:rFonts w:asciiTheme="majorHAnsi" w:hAnsiTheme="majorHAnsi" w:cstheme="majorHAnsi"/>
          <w:highlight w:val="cyan"/>
        </w:rPr>
        <w:t>severe</w:t>
      </w:r>
      <w:r w:rsidRPr="004244A6">
        <w:rPr>
          <w:rFonts w:asciiTheme="majorHAnsi" w:hAnsiTheme="majorHAnsi" w:cstheme="majorHAnsi"/>
          <w:sz w:val="16"/>
        </w:rPr>
        <w:t xml:space="preserve"> than the last, </w:t>
      </w:r>
      <w:r w:rsidRPr="004244A6">
        <w:rPr>
          <w:rStyle w:val="StyleUnderline"/>
          <w:rFonts w:asciiTheme="majorHAnsi" w:hAnsiTheme="majorHAnsi" w:cstheme="majorHAnsi"/>
        </w:rPr>
        <w:t xml:space="preserve">because we have built up a tolerance to our strongest macroeconomic medications. </w:t>
      </w:r>
      <w:r w:rsidRPr="004244A6">
        <w:rPr>
          <w:rStyle w:val="StyleUnderline"/>
          <w:rFonts w:asciiTheme="majorHAnsi" w:hAnsiTheme="majorHAnsi" w:cstheme="majorHAnsi"/>
          <w:highlight w:val="cyan"/>
        </w:rPr>
        <w:t>A decade of</w:t>
      </w:r>
      <w:r w:rsidRPr="004244A6">
        <w:rPr>
          <w:rFonts w:asciiTheme="majorHAnsi" w:hAnsiTheme="majorHAnsi" w:cstheme="majorHAnsi"/>
          <w:sz w:val="16"/>
        </w:rPr>
        <w:t xml:space="preserve"> regular adrenaline shots, in the form of ultra-low interest rates and </w:t>
      </w:r>
      <w:r w:rsidRPr="004244A6">
        <w:rPr>
          <w:rStyle w:val="StyleUnderline"/>
          <w:rFonts w:asciiTheme="majorHAnsi" w:hAnsiTheme="majorHAnsi" w:cstheme="majorHAnsi"/>
          <w:highlight w:val="cyan"/>
        </w:rPr>
        <w:t>unconventional monetary policies</w:t>
      </w:r>
      <w:r w:rsidRPr="004244A6">
        <w:rPr>
          <w:rStyle w:val="StyleUnderline"/>
          <w:rFonts w:asciiTheme="majorHAnsi" w:hAnsiTheme="majorHAnsi" w:cstheme="majorHAnsi"/>
        </w:rPr>
        <w:t xml:space="preserve">, has </w:t>
      </w:r>
      <w:r w:rsidRPr="004244A6">
        <w:rPr>
          <w:rStyle w:val="Emphasis"/>
          <w:rFonts w:asciiTheme="majorHAnsi" w:hAnsiTheme="majorHAnsi" w:cstheme="majorHAnsi"/>
        </w:rPr>
        <w:t xml:space="preserve">severely </w:t>
      </w:r>
      <w:r w:rsidRPr="004244A6">
        <w:rPr>
          <w:rStyle w:val="Emphasis"/>
          <w:rFonts w:asciiTheme="majorHAnsi" w:hAnsiTheme="majorHAnsi" w:cstheme="majorHAnsi"/>
          <w:highlight w:val="cyan"/>
        </w:rPr>
        <w:t>depleted their power to stabilize</w:t>
      </w:r>
      <w:r w:rsidRPr="004244A6">
        <w:rPr>
          <w:rStyle w:val="Emphasis"/>
          <w:rFonts w:asciiTheme="majorHAnsi" w:hAnsiTheme="majorHAnsi" w:cstheme="majorHAnsi"/>
        </w:rPr>
        <w:t xml:space="preserve"> and stimulate </w:t>
      </w:r>
      <w:r w:rsidRPr="004244A6">
        <w:rPr>
          <w:rStyle w:val="Emphasis"/>
          <w:rFonts w:asciiTheme="majorHAnsi" w:hAnsiTheme="majorHAnsi" w:cstheme="majorHAnsi"/>
          <w:highlight w:val="cyan"/>
        </w:rPr>
        <w:t>the economy</w:t>
      </w:r>
      <w:r w:rsidRPr="004244A6">
        <w:rPr>
          <w:rFonts w:asciiTheme="majorHAnsi" w:hAnsiTheme="majorHAnsi" w:cstheme="majorHAnsi"/>
          <w:sz w:val="16"/>
        </w:rPr>
        <w:t xml:space="preserve">. If history is any guide, the </w:t>
      </w:r>
      <w:r w:rsidRPr="004244A6">
        <w:rPr>
          <w:rStyle w:val="StyleUnderline"/>
          <w:rFonts w:asciiTheme="majorHAnsi" w:hAnsiTheme="majorHAnsi" w:cstheme="majorHAnsi"/>
        </w:rPr>
        <w:t>consequences</w:t>
      </w:r>
      <w:r w:rsidRPr="004244A6">
        <w:rPr>
          <w:rFonts w:asciiTheme="majorHAnsi" w:hAnsiTheme="majorHAnsi" w:cstheme="majorHAnsi"/>
          <w:sz w:val="16"/>
        </w:rPr>
        <w:t xml:space="preserve"> of this mistake </w:t>
      </w:r>
      <w:r w:rsidRPr="004244A6">
        <w:rPr>
          <w:rStyle w:val="StyleUnderline"/>
          <w:rFonts w:asciiTheme="majorHAnsi" w:hAnsiTheme="majorHAnsi" w:cstheme="majorHAnsi"/>
        </w:rPr>
        <w:t>could extend far beyond the economy</w:t>
      </w:r>
      <w:r w:rsidRPr="004244A6">
        <w:rPr>
          <w:rFonts w:asciiTheme="majorHAnsi" w:hAnsiTheme="majorHAnsi" w:cstheme="majorHAnsi"/>
          <w:sz w:val="16"/>
        </w:rPr>
        <w:t xml:space="preserve">. According to Harvard’s Benjamin Friedman, </w:t>
      </w:r>
      <w:r w:rsidRPr="004244A6">
        <w:rPr>
          <w:rStyle w:val="StyleUnderline"/>
          <w:rFonts w:asciiTheme="majorHAnsi" w:hAnsiTheme="majorHAnsi" w:cstheme="majorHAnsi"/>
          <w:highlight w:val="cyan"/>
        </w:rPr>
        <w:t>prolonged</w:t>
      </w:r>
      <w:r w:rsidRPr="004244A6">
        <w:rPr>
          <w:rFonts w:asciiTheme="majorHAnsi" w:hAnsiTheme="majorHAnsi" w:cstheme="majorHAnsi"/>
          <w:sz w:val="16"/>
        </w:rPr>
        <w:t xml:space="preserve"> periods of </w:t>
      </w:r>
      <w:r w:rsidRPr="004244A6">
        <w:rPr>
          <w:rStyle w:val="StyleUnderline"/>
          <w:rFonts w:asciiTheme="majorHAnsi" w:hAnsiTheme="majorHAnsi" w:cstheme="majorHAnsi"/>
          <w:highlight w:val="cyan"/>
        </w:rPr>
        <w:t>economic distress</w:t>
      </w:r>
      <w:r w:rsidRPr="004244A6">
        <w:rPr>
          <w:rStyle w:val="StyleUnderline"/>
          <w:rFonts w:asciiTheme="majorHAnsi" w:hAnsiTheme="majorHAnsi" w:cstheme="majorHAnsi"/>
        </w:rPr>
        <w:t xml:space="preserve"> have been characterized</w:t>
      </w:r>
      <w:r w:rsidRPr="004244A6">
        <w:rPr>
          <w:rFonts w:asciiTheme="majorHAnsi" w:hAnsiTheme="majorHAnsi" w:cstheme="majorHAnsi"/>
          <w:sz w:val="16"/>
        </w:rPr>
        <w:t xml:space="preserve"> also </w:t>
      </w:r>
      <w:r w:rsidRPr="004244A6">
        <w:rPr>
          <w:rStyle w:val="StyleUnderline"/>
          <w:rFonts w:asciiTheme="majorHAnsi" w:hAnsiTheme="majorHAnsi" w:cstheme="majorHAnsi"/>
        </w:rPr>
        <w:t>by</w:t>
      </w:r>
      <w:r w:rsidRPr="004244A6">
        <w:rPr>
          <w:rFonts w:asciiTheme="majorHAnsi" w:hAnsiTheme="majorHAnsi" w:cstheme="majorHAnsi"/>
          <w:sz w:val="16"/>
        </w:rPr>
        <w:t xml:space="preserve"> public </w:t>
      </w:r>
      <w:r w:rsidRPr="004244A6">
        <w:rPr>
          <w:rStyle w:val="StyleUnderline"/>
          <w:rFonts w:asciiTheme="majorHAnsi" w:hAnsiTheme="majorHAnsi" w:cstheme="majorHAnsi"/>
        </w:rPr>
        <w:t>antipathy toward</w:t>
      </w:r>
      <w:r w:rsidRPr="004244A6">
        <w:rPr>
          <w:rFonts w:asciiTheme="majorHAnsi" w:hAnsiTheme="majorHAnsi" w:cstheme="majorHAnsi"/>
          <w:sz w:val="16"/>
        </w:rPr>
        <w:t xml:space="preserve"> minority groups or </w:t>
      </w:r>
      <w:r w:rsidRPr="004244A6">
        <w:rPr>
          <w:rStyle w:val="StyleUnderline"/>
          <w:rFonts w:asciiTheme="majorHAnsi" w:hAnsiTheme="majorHAnsi" w:cstheme="majorHAnsi"/>
        </w:rPr>
        <w:t>foreign countries</w:t>
      </w:r>
      <w:r w:rsidRPr="004244A6">
        <w:rPr>
          <w:rFonts w:asciiTheme="majorHAnsi" w:hAnsiTheme="majorHAnsi" w:cstheme="majorHAnsi"/>
          <w:sz w:val="16"/>
        </w:rPr>
        <w:t xml:space="preserve"> – attitudes </w:t>
      </w:r>
      <w:r w:rsidRPr="004244A6">
        <w:rPr>
          <w:rStyle w:val="StyleUnderline"/>
          <w:rFonts w:asciiTheme="majorHAnsi" w:hAnsiTheme="majorHAnsi" w:cstheme="majorHAnsi"/>
        </w:rPr>
        <w:t xml:space="preserve">that </w:t>
      </w:r>
      <w:r w:rsidRPr="004244A6">
        <w:rPr>
          <w:rStyle w:val="StyleUnderline"/>
          <w:rFonts w:asciiTheme="majorHAnsi" w:hAnsiTheme="majorHAnsi" w:cstheme="majorHAnsi"/>
          <w:highlight w:val="cyan"/>
        </w:rPr>
        <w:t>can</w:t>
      </w:r>
      <w:r w:rsidRPr="004244A6">
        <w:rPr>
          <w:rFonts w:asciiTheme="majorHAnsi" w:hAnsiTheme="majorHAnsi" w:cstheme="majorHAnsi"/>
          <w:sz w:val="16"/>
        </w:rPr>
        <w:t xml:space="preserve"> help to </w:t>
      </w:r>
      <w:r w:rsidRPr="004244A6">
        <w:rPr>
          <w:rStyle w:val="StyleUnderline"/>
          <w:rFonts w:asciiTheme="majorHAnsi" w:hAnsiTheme="majorHAnsi" w:cstheme="majorHAnsi"/>
        </w:rPr>
        <w:t xml:space="preserve">fuel </w:t>
      </w:r>
      <w:r w:rsidRPr="004244A6">
        <w:rPr>
          <w:rStyle w:val="Emphasis"/>
          <w:rFonts w:asciiTheme="majorHAnsi" w:hAnsiTheme="majorHAnsi" w:cstheme="majorHAnsi"/>
          <w:highlight w:val="cyan"/>
        </w:rPr>
        <w:t>unrest</w:t>
      </w:r>
      <w:r w:rsidRPr="004244A6">
        <w:rPr>
          <w:rStyle w:val="StyleUnderline"/>
          <w:rFonts w:asciiTheme="majorHAnsi" w:hAnsiTheme="majorHAnsi" w:cstheme="majorHAnsi"/>
        </w:rPr>
        <w:t xml:space="preserve">, </w:t>
      </w:r>
      <w:r w:rsidRPr="004244A6">
        <w:rPr>
          <w:rStyle w:val="Emphasis"/>
          <w:rFonts w:asciiTheme="majorHAnsi" w:hAnsiTheme="majorHAnsi" w:cstheme="majorHAnsi"/>
          <w:highlight w:val="cyan"/>
        </w:rPr>
        <w:t>terrorism</w:t>
      </w:r>
      <w:r w:rsidRPr="004244A6">
        <w:rPr>
          <w:rStyle w:val="StyleUnderline"/>
          <w:rFonts w:asciiTheme="majorHAnsi" w:hAnsiTheme="majorHAnsi" w:cstheme="majorHAnsi"/>
        </w:rPr>
        <w:t xml:space="preserve">, or even </w:t>
      </w:r>
      <w:r w:rsidRPr="004244A6">
        <w:rPr>
          <w:rStyle w:val="Emphasis"/>
          <w:rFonts w:asciiTheme="majorHAnsi" w:hAnsiTheme="majorHAnsi" w:cstheme="majorHAnsi"/>
          <w:highlight w:val="cyan"/>
        </w:rPr>
        <w:t>war</w:t>
      </w:r>
      <w:r w:rsidRPr="004244A6">
        <w:rPr>
          <w:rFonts w:asciiTheme="majorHAnsi" w:hAnsiTheme="majorHAnsi" w:cstheme="majorHAnsi"/>
          <w:sz w:val="16"/>
        </w:rPr>
        <w:t xml:space="preserve">. 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 To be sure, WWII, like World War I, was caused by a multitude of factors; </w:t>
      </w:r>
      <w:r w:rsidRPr="004244A6">
        <w:rPr>
          <w:rStyle w:val="StyleUnderline"/>
          <w:rFonts w:asciiTheme="majorHAnsi" w:hAnsiTheme="majorHAnsi" w:cstheme="majorHAnsi"/>
        </w:rPr>
        <w:t>there is no standard path to war. But</w:t>
      </w:r>
      <w:r w:rsidRPr="004244A6">
        <w:rPr>
          <w:rFonts w:asciiTheme="majorHAnsi" w:hAnsiTheme="majorHAnsi" w:cstheme="majorHAnsi"/>
          <w:sz w:val="16"/>
        </w:rPr>
        <w:t xml:space="preserve"> there is reason to believe that </w:t>
      </w:r>
      <w:r w:rsidRPr="004244A6">
        <w:rPr>
          <w:rStyle w:val="StyleUnderline"/>
          <w:rFonts w:asciiTheme="majorHAnsi" w:hAnsiTheme="majorHAnsi" w:cstheme="majorHAnsi"/>
        </w:rPr>
        <w:t>high</w:t>
      </w:r>
      <w:r w:rsidRPr="004244A6">
        <w:rPr>
          <w:rFonts w:asciiTheme="majorHAnsi" w:hAnsiTheme="majorHAnsi" w:cstheme="majorHAnsi"/>
          <w:sz w:val="16"/>
        </w:rPr>
        <w:t xml:space="preserve"> levels of </w:t>
      </w:r>
      <w:r w:rsidRPr="004244A6">
        <w:rPr>
          <w:rStyle w:val="StyleUnderline"/>
          <w:rFonts w:asciiTheme="majorHAnsi" w:hAnsiTheme="majorHAnsi" w:cstheme="majorHAnsi"/>
        </w:rPr>
        <w:t>inequality can play a significant role</w:t>
      </w:r>
      <w:r w:rsidRPr="004244A6">
        <w:rPr>
          <w:rFonts w:asciiTheme="majorHAnsi" w:hAnsiTheme="majorHAnsi" w:cstheme="majorHAnsi"/>
          <w:sz w:val="16"/>
        </w:rPr>
        <w:t xml:space="preserve"> in </w:t>
      </w:r>
      <w:r w:rsidRPr="004244A6">
        <w:rPr>
          <w:rStyle w:val="StyleUnderline"/>
          <w:rFonts w:asciiTheme="majorHAnsi" w:hAnsiTheme="majorHAnsi" w:cstheme="majorHAnsi"/>
        </w:rPr>
        <w:t>stoking conflict</w:t>
      </w:r>
      <w:r w:rsidRPr="004244A6">
        <w:rPr>
          <w:rFonts w:asciiTheme="majorHAnsi" w:hAnsiTheme="majorHAnsi" w:cstheme="majorHAnsi"/>
          <w:sz w:val="16"/>
        </w:rPr>
        <w:t xml:space="preserve">. According to research by the economist Thomas Piketty, a spike in income inequality is often followed by a great crisis. Income inequality then declines for a while, before rising again, until a new peak – and a new disaster. </w:t>
      </w:r>
      <w:r w:rsidRPr="004244A6">
        <w:rPr>
          <w:rStyle w:val="StyleUnderline"/>
          <w:rFonts w:asciiTheme="majorHAnsi" w:hAnsiTheme="majorHAnsi" w:cstheme="majorHAnsi"/>
        </w:rPr>
        <w:t>Though causality has yet to be proven, given the limited number of data points,</w:t>
      </w:r>
      <w:r w:rsidRPr="004244A6">
        <w:rPr>
          <w:rFonts w:asciiTheme="majorHAnsi" w:hAnsiTheme="majorHAnsi" w:cstheme="majorHAnsi"/>
          <w:sz w:val="16"/>
        </w:rPr>
        <w:t xml:space="preserve"> </w:t>
      </w:r>
      <w:r w:rsidRPr="004244A6">
        <w:rPr>
          <w:rStyle w:val="Emphasis"/>
          <w:rFonts w:asciiTheme="majorHAnsi" w:hAnsiTheme="majorHAnsi" w:cstheme="majorHAnsi"/>
        </w:rPr>
        <w:t xml:space="preserve">this </w:t>
      </w:r>
      <w:r w:rsidRPr="004244A6">
        <w:rPr>
          <w:rStyle w:val="Emphasis"/>
          <w:rFonts w:asciiTheme="majorHAnsi" w:hAnsiTheme="majorHAnsi" w:cstheme="majorHAnsi"/>
          <w:highlight w:val="cyan"/>
        </w:rPr>
        <w:t>correlation should not be taken lightly</w:t>
      </w:r>
      <w:r w:rsidRPr="004244A6">
        <w:rPr>
          <w:rFonts w:asciiTheme="majorHAnsi" w:hAnsiTheme="majorHAnsi" w:cstheme="majorHAnsi"/>
          <w:sz w:val="16"/>
        </w:rPr>
        <w:t xml:space="preserve">, especially with wealth and income inequality at historically high levels. This is </w:t>
      </w:r>
      <w:r w:rsidRPr="004244A6">
        <w:rPr>
          <w:rStyle w:val="StyleUnderline"/>
          <w:rFonts w:asciiTheme="majorHAnsi" w:hAnsiTheme="majorHAnsi" w:cstheme="majorHAnsi"/>
          <w:highlight w:val="cyan"/>
        </w:rPr>
        <w:t xml:space="preserve">all </w:t>
      </w:r>
      <w:r w:rsidRPr="004244A6">
        <w:rPr>
          <w:rStyle w:val="StyleUnderline"/>
          <w:rFonts w:asciiTheme="majorHAnsi" w:hAnsiTheme="majorHAnsi" w:cstheme="majorHAnsi"/>
        </w:rPr>
        <w:t>the more</w:t>
      </w:r>
      <w:r w:rsidRPr="004244A6">
        <w:rPr>
          <w:rFonts w:asciiTheme="majorHAnsi" w:hAnsiTheme="majorHAnsi" w:cstheme="majorHAnsi"/>
          <w:sz w:val="16"/>
        </w:rPr>
        <w:t xml:space="preserve"> worrying </w:t>
      </w:r>
      <w:r w:rsidRPr="004244A6">
        <w:rPr>
          <w:rStyle w:val="StyleUnderline"/>
          <w:rFonts w:asciiTheme="majorHAnsi" w:hAnsiTheme="majorHAnsi" w:cstheme="majorHAnsi"/>
        </w:rPr>
        <w:t>in view of</w:t>
      </w:r>
      <w:r w:rsidRPr="004244A6">
        <w:rPr>
          <w:rFonts w:asciiTheme="majorHAnsi" w:hAnsiTheme="majorHAnsi" w:cstheme="majorHAnsi"/>
          <w:sz w:val="16"/>
        </w:rPr>
        <w:t xml:space="preserve"> the </w:t>
      </w:r>
      <w:r w:rsidRPr="004244A6">
        <w:rPr>
          <w:rStyle w:val="StyleUnderline"/>
          <w:rFonts w:asciiTheme="majorHAnsi" w:hAnsiTheme="majorHAnsi" w:cstheme="majorHAnsi"/>
        </w:rPr>
        <w:t xml:space="preserve">numerous other </w:t>
      </w:r>
      <w:r w:rsidRPr="004244A6">
        <w:rPr>
          <w:rStyle w:val="StyleUnderline"/>
          <w:rFonts w:asciiTheme="majorHAnsi" w:hAnsiTheme="majorHAnsi" w:cstheme="majorHAnsi"/>
          <w:highlight w:val="cyan"/>
        </w:rPr>
        <w:t>factors stoking</w:t>
      </w:r>
      <w:r w:rsidRPr="004244A6">
        <w:rPr>
          <w:rStyle w:val="StyleUnderline"/>
          <w:rFonts w:asciiTheme="majorHAnsi" w:hAnsiTheme="majorHAnsi" w:cstheme="majorHAnsi"/>
        </w:rPr>
        <w:t xml:space="preserve"> social unrest and </w:t>
      </w:r>
      <w:r w:rsidRPr="004244A6">
        <w:rPr>
          <w:rStyle w:val="Emphasis"/>
          <w:rFonts w:asciiTheme="majorHAnsi" w:hAnsiTheme="majorHAnsi" w:cstheme="majorHAnsi"/>
          <w:highlight w:val="cyan"/>
        </w:rPr>
        <w:t>diplomatic tension</w:t>
      </w:r>
      <w:r w:rsidRPr="004244A6">
        <w:rPr>
          <w:rStyle w:val="StyleUnderline"/>
          <w:rFonts w:asciiTheme="majorHAnsi" w:hAnsiTheme="majorHAnsi" w:cstheme="majorHAnsi"/>
        </w:rPr>
        <w:t>, including technological disruption</w:t>
      </w:r>
      <w:r w:rsidRPr="004244A6">
        <w:rPr>
          <w:rFonts w:asciiTheme="majorHAnsi" w:hAnsiTheme="majorHAnsi" w:cstheme="majorHAnsi"/>
          <w:sz w:val="16"/>
        </w:rPr>
        <w:t xml:space="preserve">, a record-breaking </w:t>
      </w:r>
      <w:r w:rsidRPr="004244A6">
        <w:rPr>
          <w:rStyle w:val="StyleUnderline"/>
          <w:rFonts w:asciiTheme="majorHAnsi" w:hAnsiTheme="majorHAnsi" w:cstheme="majorHAnsi"/>
        </w:rPr>
        <w:t>migration</w:t>
      </w:r>
      <w:r w:rsidRPr="004244A6">
        <w:rPr>
          <w:rFonts w:asciiTheme="majorHAnsi" w:hAnsiTheme="majorHAnsi" w:cstheme="majorHAnsi"/>
          <w:sz w:val="16"/>
        </w:rPr>
        <w:t xml:space="preserve"> crisis, </w:t>
      </w:r>
      <w:r w:rsidRPr="004244A6">
        <w:rPr>
          <w:rStyle w:val="StyleUnderline"/>
          <w:rFonts w:asciiTheme="majorHAnsi" w:hAnsiTheme="majorHAnsi" w:cstheme="majorHAnsi"/>
        </w:rPr>
        <w:t>anxiety over globalization, political polarization, and</w:t>
      </w:r>
      <w:r w:rsidRPr="004244A6">
        <w:rPr>
          <w:rFonts w:asciiTheme="majorHAnsi" w:hAnsiTheme="majorHAnsi" w:cstheme="majorHAnsi"/>
          <w:sz w:val="16"/>
        </w:rPr>
        <w:t xml:space="preserve"> rising </w:t>
      </w:r>
      <w:r w:rsidRPr="004244A6">
        <w:rPr>
          <w:rStyle w:val="StyleUnderline"/>
          <w:rFonts w:asciiTheme="majorHAnsi" w:hAnsiTheme="majorHAnsi" w:cstheme="majorHAnsi"/>
        </w:rPr>
        <w:t>nationalism. All</w:t>
      </w:r>
      <w:r w:rsidRPr="004244A6">
        <w:rPr>
          <w:rFonts w:asciiTheme="majorHAnsi" w:hAnsiTheme="majorHAnsi" w:cstheme="majorHAnsi"/>
          <w:sz w:val="16"/>
        </w:rPr>
        <w:t xml:space="preserve"> are symptoms of failed policies that </w:t>
      </w:r>
      <w:r w:rsidRPr="004244A6">
        <w:rPr>
          <w:rStyle w:val="StyleUnderline"/>
          <w:rFonts w:asciiTheme="majorHAnsi" w:hAnsiTheme="majorHAnsi" w:cstheme="majorHAnsi"/>
        </w:rPr>
        <w:t>could</w:t>
      </w:r>
      <w:r w:rsidRPr="004244A6">
        <w:rPr>
          <w:rFonts w:asciiTheme="majorHAnsi" w:hAnsiTheme="majorHAnsi" w:cstheme="majorHAnsi"/>
          <w:sz w:val="16"/>
        </w:rPr>
        <w:t xml:space="preserve"> turn out to </w:t>
      </w:r>
      <w:r w:rsidRPr="004244A6">
        <w:rPr>
          <w:rStyle w:val="StyleUnderline"/>
          <w:rFonts w:asciiTheme="majorHAnsi" w:hAnsiTheme="majorHAnsi" w:cstheme="majorHAnsi"/>
        </w:rPr>
        <w:t xml:space="preserve">be </w:t>
      </w:r>
      <w:r w:rsidRPr="004244A6">
        <w:rPr>
          <w:rStyle w:val="Emphasis"/>
          <w:rFonts w:asciiTheme="majorHAnsi" w:hAnsiTheme="majorHAnsi" w:cstheme="majorHAnsi"/>
        </w:rPr>
        <w:t>trigger points for a future crisis</w:t>
      </w:r>
      <w:r w:rsidRPr="004244A6">
        <w:rPr>
          <w:rFonts w:asciiTheme="majorHAnsi" w:hAnsiTheme="majorHAnsi" w:cstheme="majorHAnsi"/>
          <w:sz w:val="16"/>
        </w:rPr>
        <w:t xml:space="preserve">. 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4244A6">
        <w:rPr>
          <w:rStyle w:val="StyleUnderline"/>
          <w:rFonts w:asciiTheme="majorHAnsi" w:hAnsiTheme="majorHAnsi" w:cstheme="majorHAnsi"/>
        </w:rPr>
        <w:t>multilateralism is increasingly being eschewed, as countries</w:t>
      </w:r>
      <w:r w:rsidRPr="004244A6">
        <w:rPr>
          <w:rFonts w:asciiTheme="majorHAnsi" w:hAnsiTheme="majorHAnsi" w:cstheme="majorHAnsi"/>
          <w:sz w:val="16"/>
        </w:rPr>
        <w:t xml:space="preserve"> – most notably, Donald Trump’s US – </w:t>
      </w:r>
      <w:r w:rsidRPr="004244A6">
        <w:rPr>
          <w:rStyle w:val="StyleUnderline"/>
          <w:rFonts w:asciiTheme="majorHAnsi" w:hAnsiTheme="majorHAnsi" w:cstheme="majorHAnsi"/>
        </w:rPr>
        <w:t>pursue unilateral, isolationist policies</w:t>
      </w:r>
      <w:r w:rsidRPr="004244A6">
        <w:rPr>
          <w:rFonts w:asciiTheme="majorHAnsi" w:hAnsiTheme="majorHAnsi" w:cstheme="majorHAnsi"/>
          <w:sz w:val="16"/>
        </w:rPr>
        <w:t xml:space="preserve">. Meanwhile, proxy wars are raging in Syria and Yemen. </w:t>
      </w:r>
      <w:r w:rsidRPr="004244A6">
        <w:rPr>
          <w:rStyle w:val="StyleUnderline"/>
          <w:rFonts w:asciiTheme="majorHAnsi" w:hAnsiTheme="majorHAnsi" w:cstheme="majorHAnsi"/>
        </w:rPr>
        <w:t>Against this background</w:t>
      </w:r>
      <w:r w:rsidRPr="004244A6">
        <w:rPr>
          <w:rFonts w:asciiTheme="majorHAnsi" w:hAnsiTheme="majorHAnsi" w:cstheme="majorHAnsi"/>
          <w:sz w:val="16"/>
        </w:rPr>
        <w:t xml:space="preserve">, we must take seriously the possibility that </w:t>
      </w:r>
      <w:r w:rsidRPr="004244A6">
        <w:rPr>
          <w:rStyle w:val="Emphasis"/>
          <w:rFonts w:asciiTheme="majorHAnsi" w:hAnsiTheme="majorHAnsi" w:cstheme="majorHAnsi"/>
          <w:highlight w:val="cyan"/>
        </w:rPr>
        <w:t>the next</w:t>
      </w:r>
      <w:r w:rsidRPr="004244A6">
        <w:rPr>
          <w:rStyle w:val="Emphasis"/>
          <w:rFonts w:asciiTheme="majorHAnsi" w:hAnsiTheme="majorHAnsi" w:cstheme="majorHAnsi"/>
        </w:rPr>
        <w:t xml:space="preserve"> economic </w:t>
      </w:r>
      <w:r w:rsidRPr="004244A6">
        <w:rPr>
          <w:rStyle w:val="Emphasis"/>
          <w:rFonts w:asciiTheme="majorHAnsi" w:hAnsiTheme="majorHAnsi" w:cstheme="majorHAnsi"/>
          <w:highlight w:val="cyan"/>
        </w:rPr>
        <w:t>crisis could lead to</w:t>
      </w:r>
      <w:r w:rsidRPr="004244A6">
        <w:rPr>
          <w:rStyle w:val="Emphasis"/>
          <w:rFonts w:asciiTheme="majorHAnsi" w:hAnsiTheme="majorHAnsi" w:cstheme="majorHAnsi"/>
        </w:rPr>
        <w:t xml:space="preserve"> a large-scale </w:t>
      </w:r>
      <w:r w:rsidRPr="004244A6">
        <w:rPr>
          <w:rStyle w:val="Emphasis"/>
          <w:rFonts w:asciiTheme="majorHAnsi" w:hAnsiTheme="majorHAnsi" w:cstheme="majorHAnsi"/>
          <w:highlight w:val="cyan"/>
        </w:rPr>
        <w:t>military confrontation</w:t>
      </w:r>
      <w:r w:rsidRPr="004244A6">
        <w:rPr>
          <w:rFonts w:asciiTheme="majorHAnsi" w:hAnsiTheme="majorHAnsi" w:cstheme="majorHAnsi"/>
          <w:sz w:val="16"/>
        </w:rPr>
        <w:t>.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rsidRPr="004244A6">
        <w:rPr>
          <w:rFonts w:asciiTheme="majorHAnsi" w:hAnsiTheme="majorHAnsi" w:cstheme="majorHAnsi"/>
        </w:rPr>
        <w:t xml:space="preserve"> </w:t>
      </w:r>
    </w:p>
    <w:p w14:paraId="37D89D54" w14:textId="54D0DBD2" w:rsidR="00E42E4C" w:rsidRDefault="002675CD" w:rsidP="002675CD">
      <w:pPr>
        <w:pStyle w:val="Heading2"/>
      </w:pPr>
      <w:r>
        <w:t>Case</w:t>
      </w:r>
    </w:p>
    <w:p w14:paraId="6B8DE46C" w14:textId="77777777" w:rsidR="002675CD" w:rsidRPr="002675CD" w:rsidRDefault="002675CD" w:rsidP="002675CD"/>
    <w:sectPr w:rsidR="002675CD" w:rsidRPr="002675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36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5C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6F3"/>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5F593"/>
  <w14:defaultImageDpi w14:val="300"/>
  <w15:docId w15:val="{C4F6FDE5-2E9E-154B-AADC-F5998577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36F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36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36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36F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5036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36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6F3"/>
  </w:style>
  <w:style w:type="character" w:customStyle="1" w:styleId="Heading1Char">
    <w:name w:val="Heading 1 Char"/>
    <w:aliases w:val="Pocket Char"/>
    <w:basedOn w:val="DefaultParagraphFont"/>
    <w:link w:val="Heading1"/>
    <w:uiPriority w:val="9"/>
    <w:rsid w:val="005036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36F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36F3"/>
    <w:rPr>
      <w:rFonts w:ascii="Calibri" w:eastAsiaTheme="majorEastAsia" w:hAnsi="Calibri" w:cstheme="majorBidi"/>
      <w:b/>
      <w:bCs/>
      <w:sz w:val="36"/>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5036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036F3"/>
    <w:rPr>
      <w:b/>
      <w:sz w:val="20"/>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5036F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5036F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036F3"/>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5036F3"/>
    <w:rPr>
      <w:color w:val="auto"/>
      <w:u w:val="none"/>
    </w:rPr>
  </w:style>
  <w:style w:type="paragraph" w:styleId="DocumentMap">
    <w:name w:val="Document Map"/>
    <w:basedOn w:val="Normal"/>
    <w:link w:val="DocumentMapChar"/>
    <w:uiPriority w:val="99"/>
    <w:semiHidden/>
    <w:unhideWhenUsed/>
    <w:rsid w:val="005036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36F3"/>
    <w:rPr>
      <w:rFonts w:ascii="Lucida Grande" w:hAnsi="Lucida Grande" w:cs="Lucida Grande"/>
    </w:rPr>
  </w:style>
  <w:style w:type="paragraph" w:customStyle="1" w:styleId="paragraph">
    <w:name w:val="paragraph"/>
    <w:basedOn w:val="Normal"/>
    <w:rsid w:val="005036F3"/>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5036F3"/>
  </w:style>
  <w:style w:type="character" w:customStyle="1" w:styleId="eop">
    <w:name w:val="eop"/>
    <w:basedOn w:val="DefaultParagraphFont"/>
    <w:rsid w:val="005036F3"/>
  </w:style>
  <w:style w:type="character" w:customStyle="1" w:styleId="spellingerror">
    <w:name w:val="spellingerror"/>
    <w:basedOn w:val="DefaultParagraphFont"/>
    <w:rsid w:val="005036F3"/>
  </w:style>
  <w:style w:type="character" w:customStyle="1" w:styleId="contextualspellingandgrammarerror">
    <w:name w:val="contextualspellingandgrammarerror"/>
    <w:basedOn w:val="DefaultParagraphFont"/>
    <w:rsid w:val="005036F3"/>
  </w:style>
  <w:style w:type="paragraph" w:customStyle="1" w:styleId="textbold">
    <w:name w:val="text bold"/>
    <w:basedOn w:val="Normal"/>
    <w:link w:val="Emphasis"/>
    <w:uiPriority w:val="20"/>
    <w:qFormat/>
    <w:rsid w:val="002675CD"/>
    <w:pPr>
      <w:widowControl w:val="0"/>
      <w:ind w:left="720"/>
      <w:jc w:val="both"/>
    </w:pPr>
    <w:rPr>
      <w:b/>
      <w:iCs/>
      <w:u w:val="single"/>
    </w:rPr>
  </w:style>
  <w:style w:type="paragraph" w:customStyle="1" w:styleId="Card">
    <w:name w:val="Card"/>
    <w:aliases w:val="No Spacing111112,nonunderlined,No Spacing11211,Debate Text,No Spacing11,No Spacing111,No Spacing2,Read stuff,No Spacing1,Note Level 2,No Spacing41,No Spacing111111,Very Small Text,No Spacing31,No Spacing22,No Spacing3,Medium Grid 21,Tag and Cite"/>
    <w:basedOn w:val="Heading1"/>
    <w:link w:val="Hyperlink"/>
    <w:autoRedefine/>
    <w:uiPriority w:val="99"/>
    <w:qFormat/>
    <w:rsid w:val="002675C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511556">
      <w:bodyDiv w:val="1"/>
      <w:marLeft w:val="0"/>
      <w:marRight w:val="0"/>
      <w:marTop w:val="0"/>
      <w:marBottom w:val="0"/>
      <w:divBdr>
        <w:top w:val="none" w:sz="0" w:space="0" w:color="auto"/>
        <w:left w:val="none" w:sz="0" w:space="0" w:color="auto"/>
        <w:bottom w:val="none" w:sz="0" w:space="0" w:color="auto"/>
        <w:right w:val="none" w:sz="0" w:space="0" w:color="auto"/>
      </w:divBdr>
      <w:divsChild>
        <w:div w:id="1929658515">
          <w:marLeft w:val="0"/>
          <w:marRight w:val="0"/>
          <w:marTop w:val="0"/>
          <w:marBottom w:val="0"/>
          <w:divBdr>
            <w:top w:val="none" w:sz="0" w:space="0" w:color="auto"/>
            <w:left w:val="none" w:sz="0" w:space="0" w:color="auto"/>
            <w:bottom w:val="none" w:sz="0" w:space="0" w:color="auto"/>
            <w:right w:val="none" w:sz="0" w:space="0" w:color="auto"/>
          </w:divBdr>
        </w:div>
        <w:div w:id="1352417318">
          <w:marLeft w:val="0"/>
          <w:marRight w:val="0"/>
          <w:marTop w:val="0"/>
          <w:marBottom w:val="0"/>
          <w:divBdr>
            <w:top w:val="none" w:sz="0" w:space="0" w:color="auto"/>
            <w:left w:val="none" w:sz="0" w:space="0" w:color="auto"/>
            <w:bottom w:val="none" w:sz="0" w:space="0" w:color="auto"/>
            <w:right w:val="none" w:sz="0" w:space="0" w:color="auto"/>
          </w:divBdr>
        </w:div>
        <w:div w:id="280503173">
          <w:marLeft w:val="0"/>
          <w:marRight w:val="0"/>
          <w:marTop w:val="0"/>
          <w:marBottom w:val="0"/>
          <w:divBdr>
            <w:top w:val="none" w:sz="0" w:space="0" w:color="auto"/>
            <w:left w:val="none" w:sz="0" w:space="0" w:color="auto"/>
            <w:bottom w:val="none" w:sz="0" w:space="0" w:color="auto"/>
            <w:right w:val="none" w:sz="0" w:space="0" w:color="auto"/>
          </w:divBdr>
        </w:div>
        <w:div w:id="1183283893">
          <w:marLeft w:val="0"/>
          <w:marRight w:val="0"/>
          <w:marTop w:val="0"/>
          <w:marBottom w:val="0"/>
          <w:divBdr>
            <w:top w:val="none" w:sz="0" w:space="0" w:color="auto"/>
            <w:left w:val="none" w:sz="0" w:space="0" w:color="auto"/>
            <w:bottom w:val="none" w:sz="0" w:space="0" w:color="auto"/>
            <w:right w:val="none" w:sz="0" w:space="0" w:color="auto"/>
          </w:divBdr>
        </w:div>
        <w:div w:id="382872102">
          <w:marLeft w:val="0"/>
          <w:marRight w:val="0"/>
          <w:marTop w:val="0"/>
          <w:marBottom w:val="0"/>
          <w:divBdr>
            <w:top w:val="none" w:sz="0" w:space="0" w:color="auto"/>
            <w:left w:val="none" w:sz="0" w:space="0" w:color="auto"/>
            <w:bottom w:val="none" w:sz="0" w:space="0" w:color="auto"/>
            <w:right w:val="none" w:sz="0" w:space="0" w:color="auto"/>
          </w:divBdr>
        </w:div>
        <w:div w:id="117336435">
          <w:marLeft w:val="0"/>
          <w:marRight w:val="0"/>
          <w:marTop w:val="0"/>
          <w:marBottom w:val="0"/>
          <w:divBdr>
            <w:top w:val="none" w:sz="0" w:space="0" w:color="auto"/>
            <w:left w:val="none" w:sz="0" w:space="0" w:color="auto"/>
            <w:bottom w:val="none" w:sz="0" w:space="0" w:color="auto"/>
            <w:right w:val="none" w:sz="0" w:space="0" w:color="auto"/>
          </w:divBdr>
        </w:div>
        <w:div w:id="52893848">
          <w:marLeft w:val="0"/>
          <w:marRight w:val="0"/>
          <w:marTop w:val="0"/>
          <w:marBottom w:val="0"/>
          <w:divBdr>
            <w:top w:val="none" w:sz="0" w:space="0" w:color="auto"/>
            <w:left w:val="none" w:sz="0" w:space="0" w:color="auto"/>
            <w:bottom w:val="none" w:sz="0" w:space="0" w:color="auto"/>
            <w:right w:val="none" w:sz="0" w:space="0" w:color="auto"/>
          </w:divBdr>
        </w:div>
        <w:div w:id="22369398">
          <w:marLeft w:val="0"/>
          <w:marRight w:val="0"/>
          <w:marTop w:val="0"/>
          <w:marBottom w:val="0"/>
          <w:divBdr>
            <w:top w:val="none" w:sz="0" w:space="0" w:color="auto"/>
            <w:left w:val="none" w:sz="0" w:space="0" w:color="auto"/>
            <w:bottom w:val="none" w:sz="0" w:space="0" w:color="auto"/>
            <w:right w:val="none" w:sz="0" w:space="0" w:color="auto"/>
          </w:divBdr>
        </w:div>
        <w:div w:id="1573151125">
          <w:marLeft w:val="0"/>
          <w:marRight w:val="0"/>
          <w:marTop w:val="0"/>
          <w:marBottom w:val="0"/>
          <w:divBdr>
            <w:top w:val="none" w:sz="0" w:space="0" w:color="auto"/>
            <w:left w:val="none" w:sz="0" w:space="0" w:color="auto"/>
            <w:bottom w:val="none" w:sz="0" w:space="0" w:color="auto"/>
            <w:right w:val="none" w:sz="0" w:space="0" w:color="auto"/>
          </w:divBdr>
        </w:div>
        <w:div w:id="857154735">
          <w:marLeft w:val="0"/>
          <w:marRight w:val="0"/>
          <w:marTop w:val="0"/>
          <w:marBottom w:val="0"/>
          <w:divBdr>
            <w:top w:val="none" w:sz="0" w:space="0" w:color="auto"/>
            <w:left w:val="none" w:sz="0" w:space="0" w:color="auto"/>
            <w:bottom w:val="none" w:sz="0" w:space="0" w:color="auto"/>
            <w:right w:val="none" w:sz="0" w:space="0" w:color="auto"/>
          </w:divBdr>
        </w:div>
        <w:div w:id="1735884655">
          <w:marLeft w:val="0"/>
          <w:marRight w:val="0"/>
          <w:marTop w:val="0"/>
          <w:marBottom w:val="0"/>
          <w:divBdr>
            <w:top w:val="none" w:sz="0" w:space="0" w:color="auto"/>
            <w:left w:val="none" w:sz="0" w:space="0" w:color="auto"/>
            <w:bottom w:val="none" w:sz="0" w:space="0" w:color="auto"/>
            <w:right w:val="none" w:sz="0" w:space="0" w:color="auto"/>
          </w:divBdr>
        </w:div>
        <w:div w:id="2087876226">
          <w:marLeft w:val="0"/>
          <w:marRight w:val="0"/>
          <w:marTop w:val="0"/>
          <w:marBottom w:val="0"/>
          <w:divBdr>
            <w:top w:val="none" w:sz="0" w:space="0" w:color="auto"/>
            <w:left w:val="none" w:sz="0" w:space="0" w:color="auto"/>
            <w:bottom w:val="none" w:sz="0" w:space="0" w:color="auto"/>
            <w:right w:val="none" w:sz="0" w:space="0" w:color="auto"/>
          </w:divBdr>
        </w:div>
        <w:div w:id="365834141">
          <w:marLeft w:val="0"/>
          <w:marRight w:val="0"/>
          <w:marTop w:val="0"/>
          <w:marBottom w:val="0"/>
          <w:divBdr>
            <w:top w:val="none" w:sz="0" w:space="0" w:color="auto"/>
            <w:left w:val="none" w:sz="0" w:space="0" w:color="auto"/>
            <w:bottom w:val="none" w:sz="0" w:space="0" w:color="auto"/>
            <w:right w:val="none" w:sz="0" w:space="0" w:color="auto"/>
          </w:divBdr>
        </w:div>
        <w:div w:id="866716259">
          <w:marLeft w:val="0"/>
          <w:marRight w:val="0"/>
          <w:marTop w:val="0"/>
          <w:marBottom w:val="0"/>
          <w:divBdr>
            <w:top w:val="none" w:sz="0" w:space="0" w:color="auto"/>
            <w:left w:val="none" w:sz="0" w:space="0" w:color="auto"/>
            <w:bottom w:val="none" w:sz="0" w:space="0" w:color="auto"/>
            <w:right w:val="none" w:sz="0" w:space="0" w:color="auto"/>
          </w:divBdr>
        </w:div>
        <w:div w:id="2005666790">
          <w:marLeft w:val="0"/>
          <w:marRight w:val="0"/>
          <w:marTop w:val="0"/>
          <w:marBottom w:val="0"/>
          <w:divBdr>
            <w:top w:val="none" w:sz="0" w:space="0" w:color="auto"/>
            <w:left w:val="none" w:sz="0" w:space="0" w:color="auto"/>
            <w:bottom w:val="none" w:sz="0" w:space="0" w:color="auto"/>
            <w:right w:val="none" w:sz="0" w:space="0" w:color="auto"/>
          </w:divBdr>
        </w:div>
        <w:div w:id="2142264785">
          <w:marLeft w:val="0"/>
          <w:marRight w:val="0"/>
          <w:marTop w:val="0"/>
          <w:marBottom w:val="0"/>
          <w:divBdr>
            <w:top w:val="none" w:sz="0" w:space="0" w:color="auto"/>
            <w:left w:val="none" w:sz="0" w:space="0" w:color="auto"/>
            <w:bottom w:val="none" w:sz="0" w:space="0" w:color="auto"/>
            <w:right w:val="none" w:sz="0" w:space="0" w:color="auto"/>
          </w:divBdr>
        </w:div>
        <w:div w:id="829442762">
          <w:marLeft w:val="0"/>
          <w:marRight w:val="0"/>
          <w:marTop w:val="0"/>
          <w:marBottom w:val="0"/>
          <w:divBdr>
            <w:top w:val="none" w:sz="0" w:space="0" w:color="auto"/>
            <w:left w:val="none" w:sz="0" w:space="0" w:color="auto"/>
            <w:bottom w:val="none" w:sz="0" w:space="0" w:color="auto"/>
            <w:right w:val="none" w:sz="0" w:space="0" w:color="auto"/>
          </w:divBdr>
        </w:div>
        <w:div w:id="1466775300">
          <w:marLeft w:val="0"/>
          <w:marRight w:val="0"/>
          <w:marTop w:val="0"/>
          <w:marBottom w:val="0"/>
          <w:divBdr>
            <w:top w:val="none" w:sz="0" w:space="0" w:color="auto"/>
            <w:left w:val="none" w:sz="0" w:space="0" w:color="auto"/>
            <w:bottom w:val="none" w:sz="0" w:space="0" w:color="auto"/>
            <w:right w:val="none" w:sz="0" w:space="0" w:color="auto"/>
          </w:divBdr>
        </w:div>
        <w:div w:id="1062675814">
          <w:marLeft w:val="0"/>
          <w:marRight w:val="0"/>
          <w:marTop w:val="0"/>
          <w:marBottom w:val="0"/>
          <w:divBdr>
            <w:top w:val="none" w:sz="0" w:space="0" w:color="auto"/>
            <w:left w:val="none" w:sz="0" w:space="0" w:color="auto"/>
            <w:bottom w:val="none" w:sz="0" w:space="0" w:color="auto"/>
            <w:right w:val="none" w:sz="0" w:space="0" w:color="auto"/>
          </w:divBdr>
        </w:div>
      </w:divsChild>
    </w:div>
    <w:div w:id="1895769164">
      <w:bodyDiv w:val="1"/>
      <w:marLeft w:val="0"/>
      <w:marRight w:val="0"/>
      <w:marTop w:val="0"/>
      <w:marBottom w:val="0"/>
      <w:divBdr>
        <w:top w:val="none" w:sz="0" w:space="0" w:color="auto"/>
        <w:left w:val="none" w:sz="0" w:space="0" w:color="auto"/>
        <w:bottom w:val="none" w:sz="0" w:space="0" w:color="auto"/>
        <w:right w:val="none" w:sz="0" w:space="0" w:color="auto"/>
      </w:divBdr>
      <w:divsChild>
        <w:div w:id="1556044503">
          <w:marLeft w:val="0"/>
          <w:marRight w:val="0"/>
          <w:marTop w:val="0"/>
          <w:marBottom w:val="0"/>
          <w:divBdr>
            <w:top w:val="none" w:sz="0" w:space="0" w:color="auto"/>
            <w:left w:val="none" w:sz="0" w:space="0" w:color="auto"/>
            <w:bottom w:val="none" w:sz="0" w:space="0" w:color="auto"/>
            <w:right w:val="none" w:sz="0" w:space="0" w:color="auto"/>
          </w:divBdr>
        </w:div>
        <w:div w:id="2105418600">
          <w:marLeft w:val="0"/>
          <w:marRight w:val="0"/>
          <w:marTop w:val="0"/>
          <w:marBottom w:val="0"/>
          <w:divBdr>
            <w:top w:val="none" w:sz="0" w:space="0" w:color="auto"/>
            <w:left w:val="none" w:sz="0" w:space="0" w:color="auto"/>
            <w:bottom w:val="none" w:sz="0" w:space="0" w:color="auto"/>
            <w:right w:val="none" w:sz="0" w:space="0" w:color="auto"/>
          </w:divBdr>
        </w:div>
        <w:div w:id="1899631269">
          <w:marLeft w:val="0"/>
          <w:marRight w:val="0"/>
          <w:marTop w:val="0"/>
          <w:marBottom w:val="0"/>
          <w:divBdr>
            <w:top w:val="none" w:sz="0" w:space="0" w:color="auto"/>
            <w:left w:val="none" w:sz="0" w:space="0" w:color="auto"/>
            <w:bottom w:val="none" w:sz="0" w:space="0" w:color="auto"/>
            <w:right w:val="none" w:sz="0" w:space="0" w:color="auto"/>
          </w:divBdr>
        </w:div>
        <w:div w:id="1275795918">
          <w:marLeft w:val="0"/>
          <w:marRight w:val="0"/>
          <w:marTop w:val="0"/>
          <w:marBottom w:val="0"/>
          <w:divBdr>
            <w:top w:val="none" w:sz="0" w:space="0" w:color="auto"/>
            <w:left w:val="none" w:sz="0" w:space="0" w:color="auto"/>
            <w:bottom w:val="none" w:sz="0" w:space="0" w:color="auto"/>
            <w:right w:val="none" w:sz="0" w:space="0" w:color="auto"/>
          </w:divBdr>
        </w:div>
        <w:div w:id="45495366">
          <w:marLeft w:val="0"/>
          <w:marRight w:val="0"/>
          <w:marTop w:val="0"/>
          <w:marBottom w:val="0"/>
          <w:divBdr>
            <w:top w:val="none" w:sz="0" w:space="0" w:color="auto"/>
            <w:left w:val="none" w:sz="0" w:space="0" w:color="auto"/>
            <w:bottom w:val="none" w:sz="0" w:space="0" w:color="auto"/>
            <w:right w:val="none" w:sz="0" w:space="0" w:color="auto"/>
          </w:divBdr>
        </w:div>
        <w:div w:id="44378963">
          <w:marLeft w:val="0"/>
          <w:marRight w:val="0"/>
          <w:marTop w:val="0"/>
          <w:marBottom w:val="0"/>
          <w:divBdr>
            <w:top w:val="none" w:sz="0" w:space="0" w:color="auto"/>
            <w:left w:val="none" w:sz="0" w:space="0" w:color="auto"/>
            <w:bottom w:val="none" w:sz="0" w:space="0" w:color="auto"/>
            <w:right w:val="none" w:sz="0" w:space="0" w:color="auto"/>
          </w:divBdr>
        </w:div>
        <w:div w:id="905845225">
          <w:marLeft w:val="0"/>
          <w:marRight w:val="0"/>
          <w:marTop w:val="0"/>
          <w:marBottom w:val="0"/>
          <w:divBdr>
            <w:top w:val="none" w:sz="0" w:space="0" w:color="auto"/>
            <w:left w:val="none" w:sz="0" w:space="0" w:color="auto"/>
            <w:bottom w:val="none" w:sz="0" w:space="0" w:color="auto"/>
            <w:right w:val="none" w:sz="0" w:space="0" w:color="auto"/>
          </w:divBdr>
        </w:div>
        <w:div w:id="430468394">
          <w:marLeft w:val="0"/>
          <w:marRight w:val="0"/>
          <w:marTop w:val="0"/>
          <w:marBottom w:val="0"/>
          <w:divBdr>
            <w:top w:val="none" w:sz="0" w:space="0" w:color="auto"/>
            <w:left w:val="none" w:sz="0" w:space="0" w:color="auto"/>
            <w:bottom w:val="none" w:sz="0" w:space="0" w:color="auto"/>
            <w:right w:val="none" w:sz="0" w:space="0" w:color="auto"/>
          </w:divBdr>
        </w:div>
        <w:div w:id="151944703">
          <w:marLeft w:val="0"/>
          <w:marRight w:val="0"/>
          <w:marTop w:val="0"/>
          <w:marBottom w:val="0"/>
          <w:divBdr>
            <w:top w:val="none" w:sz="0" w:space="0" w:color="auto"/>
            <w:left w:val="none" w:sz="0" w:space="0" w:color="auto"/>
            <w:bottom w:val="none" w:sz="0" w:space="0" w:color="auto"/>
            <w:right w:val="none" w:sz="0" w:space="0" w:color="auto"/>
          </w:divBdr>
        </w:div>
        <w:div w:id="1007903474">
          <w:marLeft w:val="0"/>
          <w:marRight w:val="0"/>
          <w:marTop w:val="0"/>
          <w:marBottom w:val="0"/>
          <w:divBdr>
            <w:top w:val="none" w:sz="0" w:space="0" w:color="auto"/>
            <w:left w:val="none" w:sz="0" w:space="0" w:color="auto"/>
            <w:bottom w:val="none" w:sz="0" w:space="0" w:color="auto"/>
            <w:right w:val="none" w:sz="0" w:space="0" w:color="auto"/>
          </w:divBdr>
        </w:div>
        <w:div w:id="162398825">
          <w:marLeft w:val="0"/>
          <w:marRight w:val="0"/>
          <w:marTop w:val="0"/>
          <w:marBottom w:val="0"/>
          <w:divBdr>
            <w:top w:val="none" w:sz="0" w:space="0" w:color="auto"/>
            <w:left w:val="none" w:sz="0" w:space="0" w:color="auto"/>
            <w:bottom w:val="none" w:sz="0" w:space="0" w:color="auto"/>
            <w:right w:val="none" w:sz="0" w:space="0" w:color="auto"/>
          </w:divBdr>
        </w:div>
        <w:div w:id="1806778181">
          <w:marLeft w:val="0"/>
          <w:marRight w:val="0"/>
          <w:marTop w:val="0"/>
          <w:marBottom w:val="0"/>
          <w:divBdr>
            <w:top w:val="none" w:sz="0" w:space="0" w:color="auto"/>
            <w:left w:val="none" w:sz="0" w:space="0" w:color="auto"/>
            <w:bottom w:val="none" w:sz="0" w:space="0" w:color="auto"/>
            <w:right w:val="none" w:sz="0" w:space="0" w:color="auto"/>
          </w:divBdr>
        </w:div>
        <w:div w:id="1709984259">
          <w:marLeft w:val="0"/>
          <w:marRight w:val="0"/>
          <w:marTop w:val="0"/>
          <w:marBottom w:val="0"/>
          <w:divBdr>
            <w:top w:val="none" w:sz="0" w:space="0" w:color="auto"/>
            <w:left w:val="none" w:sz="0" w:space="0" w:color="auto"/>
            <w:bottom w:val="none" w:sz="0" w:space="0" w:color="auto"/>
            <w:right w:val="none" w:sz="0" w:space="0" w:color="auto"/>
          </w:divBdr>
        </w:div>
        <w:div w:id="1676181412">
          <w:marLeft w:val="0"/>
          <w:marRight w:val="0"/>
          <w:marTop w:val="0"/>
          <w:marBottom w:val="0"/>
          <w:divBdr>
            <w:top w:val="none" w:sz="0" w:space="0" w:color="auto"/>
            <w:left w:val="none" w:sz="0" w:space="0" w:color="auto"/>
            <w:bottom w:val="none" w:sz="0" w:space="0" w:color="auto"/>
            <w:right w:val="none" w:sz="0" w:space="0" w:color="auto"/>
          </w:divBdr>
        </w:div>
        <w:div w:id="1415590013">
          <w:marLeft w:val="0"/>
          <w:marRight w:val="0"/>
          <w:marTop w:val="0"/>
          <w:marBottom w:val="0"/>
          <w:divBdr>
            <w:top w:val="none" w:sz="0" w:space="0" w:color="auto"/>
            <w:left w:val="none" w:sz="0" w:space="0" w:color="auto"/>
            <w:bottom w:val="none" w:sz="0" w:space="0" w:color="auto"/>
            <w:right w:val="none" w:sz="0" w:space="0" w:color="auto"/>
          </w:divBdr>
        </w:div>
        <w:div w:id="791897982">
          <w:marLeft w:val="0"/>
          <w:marRight w:val="0"/>
          <w:marTop w:val="0"/>
          <w:marBottom w:val="0"/>
          <w:divBdr>
            <w:top w:val="none" w:sz="0" w:space="0" w:color="auto"/>
            <w:left w:val="none" w:sz="0" w:space="0" w:color="auto"/>
            <w:bottom w:val="none" w:sz="0" w:space="0" w:color="auto"/>
            <w:right w:val="none" w:sz="0" w:space="0" w:color="auto"/>
          </w:divBdr>
        </w:div>
        <w:div w:id="1966426128">
          <w:marLeft w:val="0"/>
          <w:marRight w:val="0"/>
          <w:marTop w:val="0"/>
          <w:marBottom w:val="0"/>
          <w:divBdr>
            <w:top w:val="none" w:sz="0" w:space="0" w:color="auto"/>
            <w:left w:val="none" w:sz="0" w:space="0" w:color="auto"/>
            <w:bottom w:val="none" w:sz="0" w:space="0" w:color="auto"/>
            <w:right w:val="none" w:sz="0" w:space="0" w:color="auto"/>
          </w:divBdr>
        </w:div>
        <w:div w:id="578948144">
          <w:marLeft w:val="0"/>
          <w:marRight w:val="0"/>
          <w:marTop w:val="0"/>
          <w:marBottom w:val="0"/>
          <w:divBdr>
            <w:top w:val="none" w:sz="0" w:space="0" w:color="auto"/>
            <w:left w:val="none" w:sz="0" w:space="0" w:color="auto"/>
            <w:bottom w:val="none" w:sz="0" w:space="0" w:color="auto"/>
            <w:right w:val="none" w:sz="0" w:space="0" w:color="auto"/>
          </w:divBdr>
        </w:div>
        <w:div w:id="2297787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xico.com/en/definition/exception?locale=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xico.com/en/definition/unconditional?locale=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wscientist.com/channel/being-human/mg19826501.400-will-a-pandemic-bring-down-civilisation.html" TargetMode="External"/><Relationship Id="rId5" Type="http://schemas.openxmlformats.org/officeDocument/2006/relationships/numbering" Target="numbering.xml"/><Relationship Id="rId15" Type="http://schemas.openxmlformats.org/officeDocument/2006/relationships/hyperlink" Target="https://www.weforum.org/agenda/2018/11/the-next-economic-crisis-could-cause-a-global-conflict-heres-why/" TargetMode="External"/><Relationship Id="rId10" Type="http://schemas.openxmlformats.org/officeDocument/2006/relationships/hyperlink" Target="https://www.lexico.com/en/definition/exception?locale=en" TargetMode="External"/><Relationship Id="rId4" Type="http://schemas.openxmlformats.org/officeDocument/2006/relationships/customXml" Target="../customXml/item4.xml"/><Relationship Id="rId9" Type="http://schemas.openxmlformats.org/officeDocument/2006/relationships/hyperlink" Target="https://www.lexico.com/en/definition/unconditional?locale=en" TargetMode="External"/><Relationship Id="rId14" Type="http://schemas.openxmlformats.org/officeDocument/2006/relationships/hyperlink" Target="http://www.newscientist.com/channel/being-human/mg19826501.400-will-a-pandemic-bring-down-civilis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8161</Words>
  <Characters>46523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2</cp:revision>
  <dcterms:created xsi:type="dcterms:W3CDTF">2022-01-15T15:25:00Z</dcterms:created>
  <dcterms:modified xsi:type="dcterms:W3CDTF">2022-01-15T15:27:00Z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