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4C10" w14:textId="77777777" w:rsidR="00C01921" w:rsidRDefault="00C01921" w:rsidP="00C01921">
      <w:pPr>
        <w:pStyle w:val="Heading4"/>
        <w:rPr>
          <w:rFonts w:asciiTheme="minorHAnsi" w:hAnsiTheme="minorHAnsi" w:cstheme="minorHAnsi"/>
        </w:rPr>
      </w:pPr>
    </w:p>
    <w:p w14:paraId="34469A8E" w14:textId="11B64C8C" w:rsidR="00C01921" w:rsidRPr="0036256C" w:rsidRDefault="00C01921" w:rsidP="00C01921">
      <w:pPr>
        <w:pStyle w:val="Heading4"/>
        <w:rPr>
          <w:rFonts w:asciiTheme="minorHAnsi" w:hAnsiTheme="minorHAnsi" w:cstheme="minorHAnsi"/>
        </w:rPr>
      </w:pPr>
      <w:proofErr w:type="spellStart"/>
      <w:r w:rsidRPr="0036256C">
        <w:rPr>
          <w:rFonts w:asciiTheme="minorHAnsi" w:hAnsiTheme="minorHAnsi" w:cstheme="minorHAnsi"/>
        </w:rPr>
        <w:t>Interp</w:t>
      </w:r>
      <w:proofErr w:type="spellEnd"/>
      <w:r w:rsidRPr="0036256C">
        <w:rPr>
          <w:rFonts w:asciiTheme="minorHAnsi" w:hAnsiTheme="minorHAnsi" w:cstheme="minorHAnsi"/>
        </w:rPr>
        <w:t>: Debaters must disclose round reports on the 202</w:t>
      </w:r>
      <w:r>
        <w:rPr>
          <w:rFonts w:asciiTheme="minorHAnsi" w:hAnsiTheme="minorHAnsi" w:cstheme="minorHAnsi"/>
        </w:rPr>
        <w:t>1</w:t>
      </w:r>
      <w:r w:rsidRPr="0036256C">
        <w:rPr>
          <w:rFonts w:asciiTheme="minorHAnsi" w:hAnsiTheme="minorHAnsi" w:cstheme="minorHAnsi"/>
        </w:rPr>
        <w:t>-202</w:t>
      </w:r>
      <w:r>
        <w:rPr>
          <w:rFonts w:asciiTheme="minorHAnsi" w:hAnsiTheme="minorHAnsi" w:cstheme="minorHAnsi"/>
        </w:rPr>
        <w:t>2</w:t>
      </w:r>
      <w:r w:rsidRPr="0036256C">
        <w:rPr>
          <w:rFonts w:asciiTheme="minorHAnsi" w:hAnsiTheme="minorHAnsi" w:cstheme="minorHAnsi"/>
        </w:rPr>
        <w:t xml:space="preserve"> NDCA LD wiki for every round they have debated this season. Round reports disclose which positions (AC, NC, K, T, Theory, etc.) were read/gone for in every speech.</w:t>
      </w:r>
    </w:p>
    <w:p w14:paraId="23741EFA" w14:textId="77AB1C43" w:rsidR="00C01921" w:rsidRPr="00DE2EA8" w:rsidRDefault="00C01921" w:rsidP="00DE2EA8">
      <w:pPr>
        <w:pStyle w:val="Heading4"/>
        <w:rPr>
          <w:rFonts w:asciiTheme="minorHAnsi" w:hAnsiTheme="minorHAnsi" w:cstheme="minorHAnsi"/>
        </w:rPr>
      </w:pPr>
      <w:r w:rsidRPr="0036256C">
        <w:rPr>
          <w:rFonts w:asciiTheme="minorHAnsi" w:hAnsiTheme="minorHAnsi" w:cstheme="minorHAnsi"/>
        </w:rPr>
        <w:t>Violation: screenshot in the doc – they have none</w:t>
      </w:r>
      <w:r>
        <w:rPr>
          <w:rFonts w:asciiTheme="minorHAnsi" w:hAnsiTheme="minorHAnsi" w:cstheme="minorHAnsi"/>
        </w:rPr>
        <w:t>, they didn’t even create a page</w:t>
      </w:r>
    </w:p>
    <w:p w14:paraId="38D52101" w14:textId="77777777" w:rsidR="00C01921" w:rsidRPr="0036256C" w:rsidRDefault="00C01921" w:rsidP="00C01921">
      <w:pPr>
        <w:pStyle w:val="Heading4"/>
        <w:rPr>
          <w:rFonts w:asciiTheme="minorHAnsi" w:hAnsiTheme="minorHAnsi" w:cstheme="minorHAnsi"/>
        </w:rPr>
      </w:pPr>
      <w:r w:rsidRPr="0036256C">
        <w:rPr>
          <w:rFonts w:asciiTheme="minorHAnsi" w:hAnsiTheme="minorHAnsi" w:cstheme="minorHAnsi"/>
        </w:rPr>
        <w:t>Standards:</w:t>
      </w:r>
    </w:p>
    <w:p w14:paraId="63600871" w14:textId="77777777" w:rsidR="00C01921" w:rsidRPr="0036256C" w:rsidRDefault="00C01921" w:rsidP="00C01921">
      <w:pPr>
        <w:pStyle w:val="Heading4"/>
        <w:rPr>
          <w:rFonts w:asciiTheme="minorHAnsi" w:hAnsiTheme="minorHAnsi" w:cstheme="minorHAnsi"/>
        </w:rPr>
      </w:pPr>
      <w:r w:rsidRPr="0036256C">
        <w:rPr>
          <w:rFonts w:asciiTheme="minorHAnsi" w:hAnsiTheme="minorHAnsi" w:cstheme="minorHAnsi"/>
        </w:rPr>
        <w:t>1] Level Playing Field – big schools can go around and collect flows but independents are left in the dark so round reports are key for them to prep- they give you an idea of overall what layers debaters like going for so you can best prepare your strategy against them. Accessibility first and independent voter – it's an impact multiplier.</w:t>
      </w:r>
    </w:p>
    <w:p w14:paraId="7630B229" w14:textId="79C502D1" w:rsidR="00C01921" w:rsidRPr="0036256C" w:rsidRDefault="00C01921" w:rsidP="00C01921">
      <w:pPr>
        <w:pStyle w:val="Heading4"/>
        <w:rPr>
          <w:rFonts w:asciiTheme="minorHAnsi" w:hAnsiTheme="minorHAnsi" w:cstheme="minorHAnsi"/>
        </w:rPr>
      </w:pPr>
      <w:r w:rsidRPr="0036256C">
        <w:rPr>
          <w:rFonts w:asciiTheme="minorHAnsi" w:eastAsiaTheme="minorHAnsi" w:hAnsiTheme="minorHAnsi" w:cstheme="minorHAnsi"/>
        </w:rPr>
        <w:t>2]</w:t>
      </w:r>
      <w:r w:rsidRPr="0036256C">
        <w:rPr>
          <w:rFonts w:asciiTheme="minorHAnsi" w:eastAsiaTheme="minorHAnsi" w:hAnsiTheme="minorHAnsi" w:cstheme="minorHAnsi"/>
          <w:sz w:val="22"/>
        </w:rPr>
        <w:t xml:space="preserve"> </w:t>
      </w:r>
      <w:r w:rsidRPr="0036256C">
        <w:rPr>
          <w:rFonts w:asciiTheme="minorHAnsi" w:hAnsiTheme="minorHAnsi" w:cstheme="minorHAnsi"/>
        </w:rPr>
        <w:t>Strategy Education – round reports help novices understand the context in which positions are read by good debaters and help with brainstorming potential</w:t>
      </w:r>
      <w:r w:rsidR="006B7949">
        <w:rPr>
          <w:rFonts w:asciiTheme="minorHAnsi" w:hAnsiTheme="minorHAnsi" w:cstheme="minorHAnsi"/>
        </w:rPr>
        <w:t xml:space="preserve"> </w:t>
      </w:r>
      <w:proofErr w:type="spellStart"/>
      <w:r w:rsidR="006B7949">
        <w:rPr>
          <w:rFonts w:asciiTheme="minorHAnsi" w:hAnsiTheme="minorHAnsi" w:cstheme="minorHAnsi"/>
        </w:rPr>
        <w:t>args</w:t>
      </w:r>
      <w:proofErr w:type="spellEnd"/>
      <w:r w:rsidRPr="0036256C">
        <w:rPr>
          <w:rFonts w:asciiTheme="minorHAnsi" w:hAnsiTheme="minorHAnsi" w:cstheme="minorHAnsi"/>
        </w:rPr>
        <w:t xml:space="preserve">– helps compensate for kids who can't afford coaches to prep out </w:t>
      </w:r>
      <w:proofErr w:type="spellStart"/>
      <w:r w:rsidRPr="0036256C">
        <w:rPr>
          <w:rFonts w:asciiTheme="minorHAnsi" w:hAnsiTheme="minorHAnsi" w:cstheme="minorHAnsi"/>
        </w:rPr>
        <w:t>affs</w:t>
      </w:r>
      <w:proofErr w:type="spellEnd"/>
      <w:r w:rsidRPr="0036256C">
        <w:rPr>
          <w:rFonts w:asciiTheme="minorHAnsi" w:hAnsiTheme="minorHAnsi" w:cstheme="minorHAnsi"/>
        </w:rPr>
        <w:t>.</w:t>
      </w:r>
    </w:p>
    <w:p w14:paraId="452FCA4D" w14:textId="21FEA099" w:rsidR="00C01921" w:rsidRPr="0036256C" w:rsidRDefault="00C01921" w:rsidP="00C01921">
      <w:pPr>
        <w:pStyle w:val="Heading4"/>
        <w:rPr>
          <w:rFonts w:asciiTheme="minorHAnsi" w:hAnsiTheme="minorHAnsi" w:cstheme="minorHAnsi"/>
        </w:rPr>
      </w:pPr>
      <w:r w:rsidRPr="0036256C">
        <w:rPr>
          <w:rFonts w:asciiTheme="minorHAnsi" w:hAnsiTheme="minorHAnsi" w:cstheme="minorHAnsi"/>
        </w:rPr>
        <w:t>3] Pre-round prep –</w:t>
      </w:r>
      <w:r w:rsidR="006B7949">
        <w:rPr>
          <w:rFonts w:asciiTheme="minorHAnsi" w:hAnsiTheme="minorHAnsi" w:cstheme="minorHAnsi"/>
        </w:rPr>
        <w:t xml:space="preserve"> NC’s </w:t>
      </w:r>
      <w:r w:rsidRPr="0036256C">
        <w:rPr>
          <w:rFonts w:asciiTheme="minorHAnsi" w:hAnsiTheme="minorHAnsi" w:cstheme="minorHAnsi"/>
        </w:rPr>
        <w:t xml:space="preserve">gives especially give an idea of what type of debater someone is – they could go for </w:t>
      </w:r>
      <w:r w:rsidR="006B7949">
        <w:rPr>
          <w:rFonts w:asciiTheme="minorHAnsi" w:hAnsiTheme="minorHAnsi" w:cstheme="minorHAnsi"/>
        </w:rPr>
        <w:t xml:space="preserve">NC </w:t>
      </w:r>
      <w:r w:rsidRPr="0036256C">
        <w:rPr>
          <w:rFonts w:asciiTheme="minorHAnsi" w:hAnsiTheme="minorHAnsi" w:cstheme="minorHAnsi"/>
        </w:rPr>
        <w:t>theory every round– otherwise I enter every round unknowing whereas you have an idea of what you want to go for from the start – key to good clash</w:t>
      </w:r>
    </w:p>
    <w:p w14:paraId="198A523B" w14:textId="77777777" w:rsidR="00DE2EA8" w:rsidRDefault="00DE2EA8" w:rsidP="00C01921">
      <w:pPr>
        <w:pStyle w:val="Heading4"/>
        <w:rPr>
          <w:rFonts w:asciiTheme="minorHAnsi" w:hAnsiTheme="minorHAnsi" w:cstheme="minorHAnsi"/>
        </w:rPr>
      </w:pPr>
      <w:r>
        <w:rPr>
          <w:rFonts w:asciiTheme="minorHAnsi" w:hAnsiTheme="minorHAnsi" w:cstheme="minorHAnsi"/>
        </w:rPr>
        <w:t>Votes</w:t>
      </w:r>
    </w:p>
    <w:p w14:paraId="2F587EBD" w14:textId="77777777" w:rsidR="00DE2EA8" w:rsidRDefault="00DE2EA8" w:rsidP="00C01921">
      <w:pPr>
        <w:pStyle w:val="Heading4"/>
        <w:rPr>
          <w:rFonts w:asciiTheme="minorHAnsi" w:hAnsiTheme="minorHAnsi" w:cstheme="minorHAnsi"/>
        </w:rPr>
      </w:pPr>
      <w:r>
        <w:rPr>
          <w:rFonts w:asciiTheme="minorHAnsi" w:hAnsiTheme="minorHAnsi" w:cstheme="minorHAnsi"/>
        </w:rPr>
        <w:t xml:space="preserve">Fairness is a voter </w:t>
      </w:r>
      <w:proofErr w:type="spellStart"/>
      <w:r>
        <w:rPr>
          <w:rFonts w:asciiTheme="minorHAnsi" w:hAnsiTheme="minorHAnsi" w:cstheme="minorHAnsi"/>
        </w:rPr>
        <w:t>cuz</w:t>
      </w:r>
      <w:proofErr w:type="spellEnd"/>
      <w:r>
        <w:rPr>
          <w:rFonts w:asciiTheme="minorHAnsi" w:hAnsiTheme="minorHAnsi" w:cstheme="minorHAnsi"/>
        </w:rPr>
        <w:t xml:space="preserve"> it skews the debate</w:t>
      </w:r>
    </w:p>
    <w:p w14:paraId="506F23DE" w14:textId="0478F4EB" w:rsidR="00DE2EA8" w:rsidRDefault="00C01921" w:rsidP="00C01921">
      <w:pPr>
        <w:pStyle w:val="Heading4"/>
        <w:rPr>
          <w:rFonts w:asciiTheme="minorHAnsi" w:hAnsiTheme="minorHAnsi" w:cstheme="minorHAnsi"/>
        </w:rPr>
      </w:pPr>
      <w:r w:rsidRPr="0036256C">
        <w:rPr>
          <w:rFonts w:asciiTheme="minorHAnsi" w:hAnsiTheme="minorHAnsi" w:cstheme="minorHAnsi"/>
        </w:rPr>
        <w:t xml:space="preserve">[1] DTD on disclosure – </w:t>
      </w:r>
    </w:p>
    <w:p w14:paraId="279E495B" w14:textId="77777777" w:rsidR="00DE2EA8" w:rsidRDefault="00C01921" w:rsidP="00C01921">
      <w:pPr>
        <w:pStyle w:val="Heading4"/>
        <w:rPr>
          <w:rFonts w:asciiTheme="minorHAnsi" w:hAnsiTheme="minorHAnsi" w:cstheme="minorHAnsi"/>
        </w:rPr>
      </w:pPr>
      <w:r w:rsidRPr="0036256C">
        <w:rPr>
          <w:rFonts w:asciiTheme="minorHAnsi" w:hAnsiTheme="minorHAnsi" w:cstheme="minorHAnsi"/>
        </w:rPr>
        <w:t xml:space="preserve">a) disclosure cannot be drop the argument because it would just drop you because you’re the norm </w:t>
      </w:r>
    </w:p>
    <w:p w14:paraId="46A44DF1" w14:textId="52BFEAC4" w:rsidR="00C01921" w:rsidRPr="0036256C" w:rsidRDefault="00C01921" w:rsidP="00C01921">
      <w:pPr>
        <w:pStyle w:val="Heading4"/>
        <w:rPr>
          <w:rFonts w:asciiTheme="minorHAnsi" w:hAnsiTheme="minorHAnsi" w:cstheme="minorHAnsi"/>
        </w:rPr>
      </w:pPr>
      <w:r w:rsidRPr="0036256C">
        <w:rPr>
          <w:rFonts w:asciiTheme="minorHAnsi" w:hAnsiTheme="minorHAnsi" w:cstheme="minorHAnsi"/>
        </w:rPr>
        <w:t>b) deterrence</w:t>
      </w:r>
      <w:r>
        <w:rPr>
          <w:rFonts w:asciiTheme="minorHAnsi" w:hAnsiTheme="minorHAnsi" w:cstheme="minorHAnsi"/>
        </w:rPr>
        <w:t>, also dropping them is key now because it’s the beginning of the season which is key to norms creation</w:t>
      </w:r>
    </w:p>
    <w:p w14:paraId="03249F29" w14:textId="77777777" w:rsidR="00DE2EA8" w:rsidRDefault="00C01921" w:rsidP="00C01921">
      <w:pPr>
        <w:pStyle w:val="Heading4"/>
        <w:rPr>
          <w:rFonts w:asciiTheme="minorHAnsi" w:hAnsiTheme="minorHAnsi" w:cstheme="minorHAnsi"/>
        </w:rPr>
      </w:pPr>
      <w:r w:rsidRPr="0036256C">
        <w:rPr>
          <w:rFonts w:asciiTheme="minorHAnsi" w:hAnsiTheme="minorHAnsi" w:cstheme="minorHAnsi"/>
        </w:rPr>
        <w:t>[</w:t>
      </w:r>
      <w:r w:rsidR="00DE2EA8">
        <w:rPr>
          <w:rFonts w:asciiTheme="minorHAnsi" w:hAnsiTheme="minorHAnsi" w:cstheme="minorHAnsi"/>
        </w:rPr>
        <w:t>2</w:t>
      </w:r>
      <w:r w:rsidRPr="0036256C">
        <w:rPr>
          <w:rFonts w:asciiTheme="minorHAnsi" w:hAnsiTheme="minorHAnsi" w:cstheme="minorHAnsi"/>
        </w:rPr>
        <w:t xml:space="preserve">] No RVI on </w:t>
      </w:r>
      <w:r>
        <w:rPr>
          <w:rFonts w:asciiTheme="minorHAnsi" w:hAnsiTheme="minorHAnsi" w:cstheme="minorHAnsi"/>
        </w:rPr>
        <w:t xml:space="preserve">disclosure – </w:t>
      </w:r>
    </w:p>
    <w:p w14:paraId="5F7219D2" w14:textId="77777777" w:rsidR="00DE2EA8" w:rsidRDefault="00C01921" w:rsidP="00C01921">
      <w:pPr>
        <w:pStyle w:val="Heading4"/>
        <w:rPr>
          <w:rFonts w:asciiTheme="minorHAnsi" w:hAnsiTheme="minorHAnsi" w:cstheme="minorHAnsi"/>
        </w:rPr>
      </w:pPr>
      <w:r>
        <w:rPr>
          <w:rFonts w:asciiTheme="minorHAnsi" w:hAnsiTheme="minorHAnsi" w:cstheme="minorHAnsi"/>
        </w:rPr>
        <w:t xml:space="preserve">a) prevents people from checking back for bad disclosure – means we never get better wikis because they’re afraid to lose off the RVI </w:t>
      </w:r>
    </w:p>
    <w:p w14:paraId="789F7008" w14:textId="2EFA9D52" w:rsidR="00C01921" w:rsidRPr="0036256C" w:rsidRDefault="00C01921" w:rsidP="00C01921">
      <w:pPr>
        <w:pStyle w:val="Heading4"/>
        <w:rPr>
          <w:rFonts w:asciiTheme="minorHAnsi" w:hAnsiTheme="minorHAnsi" w:cstheme="minorHAnsi"/>
        </w:rPr>
      </w:pPr>
      <w:r>
        <w:rPr>
          <w:rFonts w:asciiTheme="minorHAnsi" w:hAnsiTheme="minorHAnsi" w:cstheme="minorHAnsi"/>
        </w:rPr>
        <w:t xml:space="preserve">b) they know that people will read disclosure on them so they prep a </w:t>
      </w:r>
      <w:proofErr w:type="spellStart"/>
      <w:r>
        <w:rPr>
          <w:rFonts w:asciiTheme="minorHAnsi" w:hAnsiTheme="minorHAnsi" w:cstheme="minorHAnsi"/>
        </w:rPr>
        <w:t>counterinterp</w:t>
      </w:r>
      <w:proofErr w:type="spellEnd"/>
      <w:r>
        <w:rPr>
          <w:rFonts w:asciiTheme="minorHAnsi" w:hAnsiTheme="minorHAnsi" w:cstheme="minorHAnsi"/>
        </w:rPr>
        <w:t xml:space="preserve"> just to win off the RVI – leads to infinitely abusive norms </w:t>
      </w:r>
    </w:p>
    <w:p w14:paraId="66F41A06" w14:textId="77777777" w:rsidR="00DE2EA8" w:rsidRDefault="00C01921" w:rsidP="00C01921">
      <w:pPr>
        <w:pStyle w:val="Heading4"/>
        <w:rPr>
          <w:rFonts w:asciiTheme="minorHAnsi" w:hAnsiTheme="minorHAnsi" w:cstheme="minorHAnsi"/>
        </w:rPr>
      </w:pPr>
      <w:r w:rsidRPr="0036256C">
        <w:rPr>
          <w:rFonts w:asciiTheme="minorHAnsi" w:hAnsiTheme="minorHAnsi" w:cstheme="minorHAnsi"/>
        </w:rPr>
        <w:t xml:space="preserve">[4] CI – </w:t>
      </w:r>
    </w:p>
    <w:p w14:paraId="6DF089C5" w14:textId="77777777" w:rsidR="00DE2EA8" w:rsidRDefault="00C01921" w:rsidP="00C01921">
      <w:pPr>
        <w:pStyle w:val="Heading4"/>
        <w:rPr>
          <w:rFonts w:asciiTheme="minorHAnsi" w:hAnsiTheme="minorHAnsi" w:cstheme="minorHAnsi"/>
        </w:rPr>
      </w:pPr>
      <w:r w:rsidRPr="0036256C">
        <w:rPr>
          <w:rFonts w:asciiTheme="minorHAnsi" w:hAnsiTheme="minorHAnsi" w:cstheme="minorHAnsi"/>
        </w:rPr>
        <w:t xml:space="preserve">1] reasonability is arbitrary – impossible to know what is reasonable until you establish a </w:t>
      </w:r>
      <w:proofErr w:type="spellStart"/>
      <w:r w:rsidRPr="0036256C">
        <w:rPr>
          <w:rFonts w:asciiTheme="minorHAnsi" w:hAnsiTheme="minorHAnsi" w:cstheme="minorHAnsi"/>
        </w:rPr>
        <w:t>brightline</w:t>
      </w:r>
      <w:proofErr w:type="spellEnd"/>
      <w:r w:rsidRPr="0036256C">
        <w:rPr>
          <w:rFonts w:asciiTheme="minorHAnsi" w:hAnsiTheme="minorHAnsi" w:cstheme="minorHAnsi"/>
        </w:rPr>
        <w:t xml:space="preserve"> </w:t>
      </w:r>
    </w:p>
    <w:p w14:paraId="632B09A0" w14:textId="77777777" w:rsidR="00DE2EA8" w:rsidRDefault="00C01921" w:rsidP="00C01921">
      <w:pPr>
        <w:pStyle w:val="Heading4"/>
        <w:rPr>
          <w:rFonts w:asciiTheme="minorHAnsi" w:hAnsiTheme="minorHAnsi" w:cstheme="minorHAnsi"/>
        </w:rPr>
      </w:pPr>
      <w:r w:rsidRPr="0036256C">
        <w:rPr>
          <w:rFonts w:asciiTheme="minorHAnsi" w:hAnsiTheme="minorHAnsi" w:cstheme="minorHAnsi"/>
        </w:rPr>
        <w:lastRenderedPageBreak/>
        <w:t xml:space="preserve">2] bites judge intervention </w:t>
      </w:r>
      <w:proofErr w:type="spellStart"/>
      <w:r w:rsidRPr="0036256C">
        <w:rPr>
          <w:rFonts w:asciiTheme="minorHAnsi" w:hAnsiTheme="minorHAnsi" w:cstheme="minorHAnsi"/>
        </w:rPr>
        <w:t>cuz</w:t>
      </w:r>
      <w:proofErr w:type="spellEnd"/>
      <w:r w:rsidRPr="0036256C">
        <w:rPr>
          <w:rFonts w:asciiTheme="minorHAnsi" w:hAnsiTheme="minorHAnsi" w:cstheme="minorHAnsi"/>
        </w:rPr>
        <w:t xml:space="preserve"> they have to gut check what they think is good </w:t>
      </w:r>
    </w:p>
    <w:p w14:paraId="4ABD9199" w14:textId="77777777" w:rsidR="00DE2EA8" w:rsidRDefault="00C01921" w:rsidP="00C01921">
      <w:pPr>
        <w:pStyle w:val="Heading4"/>
        <w:rPr>
          <w:rFonts w:asciiTheme="minorHAnsi" w:hAnsiTheme="minorHAnsi" w:cstheme="minorHAnsi"/>
        </w:rPr>
      </w:pPr>
      <w:r w:rsidRPr="0036256C">
        <w:rPr>
          <w:rFonts w:asciiTheme="minorHAnsi" w:hAnsiTheme="minorHAnsi" w:cstheme="minorHAnsi"/>
        </w:rPr>
        <w:t xml:space="preserve">3] reasonability collapses </w:t>
      </w:r>
      <w:proofErr w:type="spellStart"/>
      <w:r w:rsidRPr="0036256C">
        <w:rPr>
          <w:rFonts w:asciiTheme="minorHAnsi" w:hAnsiTheme="minorHAnsi" w:cstheme="minorHAnsi"/>
        </w:rPr>
        <w:t>cuz</w:t>
      </w:r>
      <w:proofErr w:type="spellEnd"/>
      <w:r w:rsidRPr="0036256C">
        <w:rPr>
          <w:rFonts w:asciiTheme="minorHAnsi" w:hAnsiTheme="minorHAnsi" w:cstheme="minorHAnsi"/>
        </w:rPr>
        <w:t xml:space="preserve"> u use offense defense to evaluate offense under the BL </w:t>
      </w:r>
    </w:p>
    <w:p w14:paraId="1799CB95" w14:textId="051D2914" w:rsidR="00C01921" w:rsidRPr="0036256C" w:rsidRDefault="00C01921" w:rsidP="00C01921">
      <w:pPr>
        <w:pStyle w:val="Heading4"/>
        <w:rPr>
          <w:rFonts w:asciiTheme="minorHAnsi" w:hAnsiTheme="minorHAnsi" w:cstheme="minorHAnsi"/>
        </w:rPr>
      </w:pPr>
      <w:r w:rsidRPr="0036256C">
        <w:rPr>
          <w:rFonts w:asciiTheme="minorHAnsi" w:hAnsiTheme="minorHAnsi" w:cstheme="minorHAnsi"/>
        </w:rPr>
        <w:t xml:space="preserve">4] norms – you can sidestep norms by selectively choosing a different </w:t>
      </w:r>
      <w:proofErr w:type="spellStart"/>
      <w:r w:rsidRPr="0036256C">
        <w:rPr>
          <w:rFonts w:asciiTheme="minorHAnsi" w:hAnsiTheme="minorHAnsi" w:cstheme="minorHAnsi"/>
        </w:rPr>
        <w:t>brightline</w:t>
      </w:r>
      <w:proofErr w:type="spellEnd"/>
      <w:r w:rsidRPr="0036256C">
        <w:rPr>
          <w:rFonts w:asciiTheme="minorHAnsi" w:hAnsiTheme="minorHAnsi" w:cstheme="minorHAnsi"/>
        </w:rPr>
        <w:t xml:space="preserve"> you meet every round. </w:t>
      </w:r>
    </w:p>
    <w:p w14:paraId="35DC8810" w14:textId="7465A68E" w:rsidR="00C01921" w:rsidRDefault="00C01921" w:rsidP="00C01921">
      <w:pPr>
        <w:pStyle w:val="Heading4"/>
        <w:rPr>
          <w:rFonts w:asciiTheme="minorHAnsi" w:hAnsiTheme="minorHAnsi" w:cstheme="minorHAnsi"/>
        </w:rPr>
      </w:pPr>
    </w:p>
    <w:p w14:paraId="11E233DB" w14:textId="2DEC19F9" w:rsidR="00C01921" w:rsidRDefault="00C01921" w:rsidP="00C01921"/>
    <w:p w14:paraId="6CCA4B65" w14:textId="27BB4486" w:rsidR="00C01921" w:rsidRDefault="00C01921" w:rsidP="00C01921"/>
    <w:p w14:paraId="4F039AFA" w14:textId="77777777" w:rsidR="00C01921" w:rsidRDefault="00C01921" w:rsidP="00C01921">
      <w:pPr>
        <w:pStyle w:val="Heading2"/>
      </w:pPr>
      <w:r>
        <w:lastRenderedPageBreak/>
        <w:t>Advantage</w:t>
      </w:r>
    </w:p>
    <w:p w14:paraId="585D57F0" w14:textId="77777777" w:rsidR="00C01921" w:rsidRPr="005C78BC" w:rsidRDefault="00C01921" w:rsidP="00C01921">
      <w:pPr>
        <w:pStyle w:val="Heading4"/>
      </w:pPr>
      <w:r>
        <w:t>Innovation low now – secondary patents gut the incentive and skyrocket price of Naloxone, HIV meds, insulin, and even basic allergy drugs – the only comprehensive study</w:t>
      </w:r>
    </w:p>
    <w:p w14:paraId="10037A57" w14:textId="77777777" w:rsidR="00C01921" w:rsidRPr="00AB3C28" w:rsidRDefault="00C01921" w:rsidP="00C01921">
      <w:r w:rsidRPr="000A28ED">
        <w:rPr>
          <w:rStyle w:val="Style13ptBold"/>
        </w:rPr>
        <w:t>AV 20</w:t>
      </w:r>
      <w:r>
        <w:t xml:space="preserve"> (</w:t>
      </w:r>
      <w:r w:rsidRPr="000A28ED">
        <w:t xml:space="preserve">“‘Evergreening’ Stunts Competition, Costs Consumers and Taxpayers.” </w:t>
      </w:r>
      <w:r>
        <w:t xml:space="preserve">Arnold Ventures, </w:t>
      </w:r>
      <w:r w:rsidRPr="000A28ED">
        <w:t xml:space="preserve">Arnold Foundation, 24 Sept. 2020, </w:t>
      </w:r>
      <w:hyperlink r:id="rId11" w:history="1">
        <w:r w:rsidRPr="00926106">
          <w:rPr>
            <w:rStyle w:val="Hyperlink"/>
          </w:rPr>
          <w:t>www.arnoldventures.org/stories/evergreening-stunts-competition-costs-consumers-and-taxpayers/.)//LK</w:t>
        </w:r>
      </w:hyperlink>
      <w:r>
        <w:t xml:space="preserve"> [Accessed 8/23/2021]</w:t>
      </w:r>
    </w:p>
    <w:p w14:paraId="70792183" w14:textId="77777777" w:rsidR="00C01921" w:rsidRDefault="00C01921" w:rsidP="00C01921">
      <w:pPr>
        <w:rPr>
          <w:sz w:val="8"/>
        </w:rPr>
      </w:pPr>
      <w:r w:rsidRPr="00AB3C28">
        <w:rPr>
          <w:sz w:val="8"/>
        </w:rPr>
        <w:t xml:space="preserve">In 2011, Elsa </w:t>
      </w:r>
      <w:proofErr w:type="spellStart"/>
      <w:r w:rsidRPr="00AB3C28">
        <w:rPr>
          <w:sz w:val="8"/>
        </w:rPr>
        <w:t>Dixler</w:t>
      </w:r>
      <w:proofErr w:type="spellEnd"/>
      <w:r w:rsidRPr="00AB3C28">
        <w:rPr>
          <w:sz w:val="8"/>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r w:rsidRPr="00AB3C28">
        <w:rPr>
          <w:sz w:val="8"/>
        </w:rPr>
        <w:t>Ph.D</w:t>
      </w:r>
      <w:proofErr w:type="spellEnd"/>
      <w:r w:rsidRPr="00AB3C28">
        <w:rPr>
          <w:sz w:val="8"/>
        </w:rPr>
        <w:t xml:space="preserve">, and have a pretty normal life,” said </w:t>
      </w:r>
      <w:proofErr w:type="spellStart"/>
      <w:r w:rsidRPr="00AB3C28">
        <w:rPr>
          <w:sz w:val="8"/>
        </w:rPr>
        <w:t>Dixler</w:t>
      </w:r>
      <w:proofErr w:type="spellEnd"/>
      <w:r w:rsidRPr="00AB3C28">
        <w:rPr>
          <w:sz w:val="8"/>
        </w:rPr>
        <w:t xml:space="preserve">, a Brooklyn resident who is now 74. “So, on the one hand, I feel enormously grateful.” </w:t>
      </w:r>
      <w:r w:rsidRPr="001C5EA5">
        <w:rPr>
          <w:rStyle w:val="StyleUnderline"/>
        </w:rPr>
        <w:t xml:space="preserve">But </w:t>
      </w:r>
      <w:proofErr w:type="spellStart"/>
      <w:r w:rsidRPr="001C5EA5">
        <w:rPr>
          <w:rStyle w:val="StyleUnderline"/>
        </w:rPr>
        <w:t>Dixler’s</w:t>
      </w:r>
      <w:proofErr w:type="spellEnd"/>
      <w:r w:rsidRPr="001C5EA5">
        <w:rPr>
          <w:rStyle w:val="StyleUnderline"/>
        </w:rPr>
        <w:t xml:space="preserve"> normal life has come at a steep financial cost to her family and to taxpayers. Revlimid typically costs nearly $800 per capsule, and </w:t>
      </w:r>
      <w:proofErr w:type="spellStart"/>
      <w:r w:rsidRPr="001C5EA5">
        <w:rPr>
          <w:rStyle w:val="StyleUnderline"/>
        </w:rPr>
        <w:t>Dixler</w:t>
      </w:r>
      <w:proofErr w:type="spellEnd"/>
      <w:r w:rsidRPr="001C5EA5">
        <w:rPr>
          <w:rStyle w:val="StyleUnderline"/>
        </w:rPr>
        <w:t xml:space="preserve"> takes one capsule per day for 21 days, then seven days off, and then resumes her daily dose, requiring 273 capsules a year.</w:t>
      </w:r>
      <w:r w:rsidRPr="00AB3C28">
        <w:rPr>
          <w:sz w:val="8"/>
        </w:rPr>
        <w:t xml:space="preserve"> Since retiring from The New York Times at the end of 2017, she has been on Medicare. </w:t>
      </w:r>
      <w:proofErr w:type="spellStart"/>
      <w:r w:rsidRPr="00AB3C28">
        <w:rPr>
          <w:sz w:val="8"/>
        </w:rPr>
        <w:t>Dixler</w:t>
      </w:r>
      <w:proofErr w:type="spellEnd"/>
      <w:r w:rsidRPr="00AB3C28">
        <w:rPr>
          <w:sz w:val="8"/>
        </w:rPr>
        <w:t xml:space="preserve"> entered the Part D coverage gap (known as the donut hole) “within minutes,” she said. She estimates that adding her deductible, her copayment of $12,000, and what her Part D insurance provider pays totals approximately $197,500 a year. </w:t>
      </w:r>
      <w:r w:rsidRPr="001C5EA5">
        <w:rPr>
          <w:rStyle w:val="StyleUnderline"/>
        </w:rPr>
        <w:t>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w:t>
      </w:r>
      <w:r>
        <w:rPr>
          <w:rStyle w:val="StyleUnderline"/>
        </w:rPr>
        <w:t xml:space="preserve"> </w:t>
      </w:r>
      <w:r w:rsidRPr="001C5EA5">
        <w:rPr>
          <w:rStyle w:val="StyleUnderline"/>
        </w:rPr>
        <w:t xml:space="preserve">“I cannot fathom the immorality of a business that relies on squeezing people with cancer,” </w:t>
      </w:r>
      <w:proofErr w:type="spellStart"/>
      <w:r w:rsidRPr="001C5EA5">
        <w:rPr>
          <w:rStyle w:val="StyleUnderline"/>
        </w:rPr>
        <w:t>Dixler</w:t>
      </w:r>
      <w:proofErr w:type="spellEnd"/>
      <w:r w:rsidRPr="001C5EA5">
        <w:rPr>
          <w:rStyle w:val="StyleUnderline"/>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“They didn’t invent a new drug, rather, they found a new use for it,” she said.</w:t>
      </w:r>
      <w:r>
        <w:rPr>
          <w:rStyle w:val="StyleUnderline"/>
        </w:rPr>
        <w:t xml:space="preserve"> </w:t>
      </w:r>
      <w:r w:rsidRPr="00AB3C28">
        <w:rPr>
          <w:sz w:val="8"/>
        </w:rPr>
        <w:t xml:space="preserve">“The cost of Revlimid has imposed constraints on our retirement,” </w:t>
      </w:r>
      <w:proofErr w:type="spellStart"/>
      <w:r w:rsidRPr="00AB3C28">
        <w:rPr>
          <w:sz w:val="8"/>
        </w:rPr>
        <w:t>Dixler</w:t>
      </w:r>
      <w:proofErr w:type="spellEnd"/>
      <w:r w:rsidRPr="00AB3C28">
        <w:rPr>
          <w:sz w:val="8"/>
        </w:rPr>
        <w:t xml:space="preserve"> said, “but when I hear other people’s stories, I feel very lucky. A lot of people have been devastated financially.” </w:t>
      </w:r>
      <w:r w:rsidRPr="001C5EA5">
        <w:rPr>
          <w:rStyle w:val="StyleUnderline"/>
        </w:rPr>
        <w:t>Revlimid is a case study in a process known as “</w:t>
      </w:r>
      <w:r w:rsidRPr="0062260F">
        <w:rPr>
          <w:rStyle w:val="StyleUnderline"/>
          <w:highlight w:val="cyan"/>
        </w:rPr>
        <w:t>evergreening</w:t>
      </w:r>
      <w:r w:rsidRPr="001C5EA5">
        <w:rPr>
          <w:rStyle w:val="StyleUnderline"/>
        </w:rPr>
        <w:t xml:space="preserve">” — </w:t>
      </w:r>
      <w:r w:rsidRPr="0062260F">
        <w:rPr>
          <w:rStyle w:val="StyleUnderline"/>
          <w:highlight w:val="cyan"/>
        </w:rPr>
        <w:t>artificially sustain</w:t>
      </w:r>
      <w:r w:rsidRPr="001C5EA5">
        <w:rPr>
          <w:rStyle w:val="StyleUnderline"/>
        </w:rPr>
        <w:t xml:space="preserve">ing </w:t>
      </w:r>
      <w:r w:rsidRPr="0062260F">
        <w:rPr>
          <w:rStyle w:val="StyleUnderline"/>
          <w:highlight w:val="cyan"/>
        </w:rPr>
        <w:t>a monopoly for</w:t>
      </w:r>
      <w:r w:rsidRPr="001C5EA5">
        <w:rPr>
          <w:rStyle w:val="StyleUnderline"/>
        </w:rPr>
        <w:t xml:space="preserve"> years and even </w:t>
      </w:r>
      <w:r w:rsidRPr="0062260F">
        <w:rPr>
          <w:rStyle w:val="StyleUnderline"/>
          <w:highlight w:val="cyan"/>
        </w:rPr>
        <w:t>decades by manipulating i</w:t>
      </w:r>
      <w:r w:rsidRPr="001C5EA5">
        <w:rPr>
          <w:rStyle w:val="StyleUnderline"/>
        </w:rPr>
        <w:t xml:space="preserve">ntellectual </w:t>
      </w:r>
      <w:r w:rsidRPr="0062260F">
        <w:rPr>
          <w:rStyle w:val="StyleUnderline"/>
          <w:highlight w:val="cyan"/>
        </w:rPr>
        <w:t>p</w:t>
      </w:r>
      <w:r w:rsidRPr="001C5EA5">
        <w:rPr>
          <w:rStyle w:val="StyleUnderline"/>
        </w:rPr>
        <w:t xml:space="preserve">roperty laws and </w:t>
      </w:r>
      <w:r w:rsidRPr="0062260F">
        <w:rPr>
          <w:rStyle w:val="StyleUnderline"/>
          <w:highlight w:val="cyan"/>
        </w:rPr>
        <w:t>regulations</w:t>
      </w:r>
      <w:r w:rsidRPr="001C5EA5">
        <w:rPr>
          <w:rStyle w:val="StyleUnderline"/>
        </w:rPr>
        <w:t xml:space="preserve">. Evergreening is most commonly used with blockbuster drugs generating the highest prices and profits. Of the roughly 100 best-selling drugs, </w:t>
      </w:r>
      <w:r w:rsidRPr="0062260F">
        <w:rPr>
          <w:rStyle w:val="StyleUnderline"/>
          <w:highlight w:val="cyan"/>
        </w:rPr>
        <w:t>more than 70 percent</w:t>
      </w:r>
      <w:r w:rsidRPr="001C5EA5">
        <w:rPr>
          <w:rStyle w:val="StyleUnderline"/>
        </w:rPr>
        <w:t xml:space="preserve"> have </w:t>
      </w:r>
      <w:r w:rsidRPr="0062260F">
        <w:rPr>
          <w:rStyle w:val="StyleUnderline"/>
          <w:highlight w:val="cyan"/>
        </w:rPr>
        <w:t>extended</w:t>
      </w:r>
      <w:r w:rsidRPr="001C5EA5">
        <w:rPr>
          <w:rStyle w:val="StyleUnderline"/>
        </w:rPr>
        <w:t xml:space="preserve"> their </w:t>
      </w:r>
      <w:r w:rsidRPr="0062260F">
        <w:rPr>
          <w:rStyle w:val="StyleUnderline"/>
          <w:highlight w:val="cyan"/>
        </w:rPr>
        <w:t>protection from competition</w:t>
      </w:r>
      <w:r w:rsidRPr="001C5EA5">
        <w:rPr>
          <w:rStyle w:val="StyleUnderline"/>
        </w:rPr>
        <w:t xml:space="preserve"> at least once. More than half have extended the protection cliff multiple times.</w:t>
      </w:r>
      <w:r>
        <w:rPr>
          <w:rStyle w:val="StyleUnderline"/>
        </w:rPr>
        <w:t xml:space="preserve"> </w:t>
      </w:r>
      <w:r w:rsidRPr="001C5EA5">
        <w:rPr>
          <w:rStyle w:val="StyleUnderlin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Pr>
          <w:rStyle w:val="StyleUnderline"/>
        </w:rPr>
        <w:t xml:space="preserve"> </w:t>
      </w:r>
      <w:r w:rsidRPr="001C5EA5">
        <w:rPr>
          <w:rStyle w:val="StyleUnderline"/>
        </w:rPr>
        <w:t>The Evergreen Drug Patent Search is the first database to exhaustively track the patent protections filed by pharmaceutical companies. 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w:t>
      </w:r>
      <w:r>
        <w:rPr>
          <w:rStyle w:val="StyleUnderline"/>
        </w:rPr>
        <w:t xml:space="preserve"> </w:t>
      </w:r>
      <w:r w:rsidRPr="00AB3C28">
        <w:rPr>
          <w:sz w:val="8"/>
        </w:rPr>
        <w:t xml:space="preserve">“Competition is the backbone of the U.S. economy,” said Professor Robin Feldman, Director of the UC Hastings Center for Innovation, who spearheaded the database’s creation. “But it’s not what we’re seeing in the drug industry. </w:t>
      </w:r>
      <w:r w:rsidRPr="001C5EA5">
        <w:rPr>
          <w:rStyle w:val="StyleUnderline"/>
        </w:rPr>
        <w:t xml:space="preserve">“With evergreening, pharmaceutical companies repeatedly make slight, often trivial, modifications to drugs, dosage levels, delivery systems or other aspects to obtain new protections,” she said. “They pile these protections on over and over again — so often that </w:t>
      </w:r>
      <w:r w:rsidRPr="0062260F">
        <w:rPr>
          <w:rStyle w:val="StyleUnderline"/>
          <w:highlight w:val="cyan"/>
        </w:rPr>
        <w:t>78 percent of</w:t>
      </w:r>
      <w:r w:rsidRPr="001C5EA5">
        <w:rPr>
          <w:rStyle w:val="StyleUnderline"/>
        </w:rPr>
        <w:t xml:space="preserve"> the </w:t>
      </w:r>
      <w:r w:rsidRPr="0062260F">
        <w:rPr>
          <w:rStyle w:val="StyleUnderline"/>
          <w:highlight w:val="cyan"/>
        </w:rPr>
        <w:t>drugs associated with new patents were</w:t>
      </w:r>
      <w:r w:rsidRPr="001C5EA5">
        <w:rPr>
          <w:rStyle w:val="StyleUnderline"/>
        </w:rPr>
        <w:t xml:space="preserve"> not new drugs coming on the market, but </w:t>
      </w:r>
      <w:r w:rsidRPr="0062260F">
        <w:rPr>
          <w:rStyle w:val="StyleUnderline"/>
          <w:highlight w:val="cyan"/>
        </w:rPr>
        <w:t>existing drugs</w:t>
      </w:r>
      <w:r w:rsidRPr="001C5EA5">
        <w:rPr>
          <w:rStyle w:val="StyleUnderline"/>
        </w:rPr>
        <w:t>.”</w:t>
      </w:r>
      <w:r>
        <w:rPr>
          <w:rStyle w:val="StyleUnderline"/>
        </w:rPr>
        <w:t xml:space="preserve"> </w:t>
      </w:r>
      <w:r w:rsidRPr="00AB3C28">
        <w:rPr>
          <w:sz w:val="8"/>
        </w:rPr>
        <w:t xml:space="preserve">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Drug prices typically drop by as </w:t>
      </w:r>
      <w:r w:rsidRPr="00AB3C28">
        <w:rPr>
          <w:sz w:val="8"/>
        </w:rPr>
        <w:lastRenderedPageBreak/>
        <w:t xml:space="preserve">much as 20 percent when the first generic enters the market, and with more than one generic manufacturer, prices can plummet by 80 to 85 percent. </w:t>
      </w:r>
      <w:r w:rsidRPr="001C5EA5">
        <w:rPr>
          <w:rStyle w:val="StyleUnderline"/>
        </w:rPr>
        <w:t>“Hatch-Waxman created an innovation/reward/competition cycle, but it’s been distorted into an innovation/reward/more reward cycle,”</w:t>
      </w:r>
      <w:r w:rsidRPr="00AB3C28">
        <w:rPr>
          <w:sz w:val="8"/>
        </w:rPr>
        <w:t xml:space="preserve"> Feldman said. “To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1C5EA5">
        <w:rPr>
          <w:rStyle w:val="StyleUnderline"/>
        </w:rPr>
        <w:t>The database was created through a painstaking process of combing through 160,000 data points to examine every instance where a pharmaceutical company added a new drug patent or exclusivity.</w:t>
      </w:r>
      <w:r>
        <w:rPr>
          <w:rStyle w:val="StyleUnderline"/>
        </w:rPr>
        <w:t xml:space="preserve"> </w:t>
      </w:r>
      <w:r w:rsidRPr="001C5EA5">
        <w:rPr>
          <w:rStyle w:val="StyleUnderline"/>
        </w:rPr>
        <w:t xml:space="preserve">“Most of it was done by hand,” Feldman said, “with multiple people reviewing it at every stage. And along the way we repeatedly made conservative choices. </w:t>
      </w:r>
      <w:r w:rsidRPr="0062260F">
        <w:rPr>
          <w:rStyle w:val="StyleUnderline"/>
          <w:highlight w:val="cyan"/>
        </w:rPr>
        <w:t>We erred on the side of underrepresenting</w:t>
      </w:r>
      <w:r w:rsidRPr="001C5EA5">
        <w:rPr>
          <w:rStyle w:val="StyleUnderline"/>
        </w:rPr>
        <w:t xml:space="preserve"> the </w:t>
      </w:r>
      <w:r w:rsidRPr="0062260F">
        <w:rPr>
          <w:rStyle w:val="StyleUnderline"/>
          <w:highlight w:val="cyan"/>
        </w:rPr>
        <w:t>evergreen gain</w:t>
      </w:r>
      <w:r w:rsidRPr="001C5EA5">
        <w:rPr>
          <w:rStyle w:val="StyleUnderline"/>
        </w:rPr>
        <w:t xml:space="preserve"> to be sure we were as fair and reasonable as possible.”</w:t>
      </w:r>
      <w:r w:rsidRPr="00AB3C28">
        <w:rPr>
          <w:sz w:val="8"/>
        </w:rPr>
        <w:t xml:space="preserv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 Nexium </w:t>
      </w:r>
      <w:r w:rsidRPr="001C5EA5">
        <w:rPr>
          <w:rStyle w:val="StyleUnderline"/>
        </w:rPr>
        <w:t>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w:t>
      </w:r>
      <w:r>
        <w:rPr>
          <w:rStyle w:val="StyleUnderline"/>
        </w:rPr>
        <w:t xml:space="preserve"> </w:t>
      </w:r>
      <w:r w:rsidRPr="001C5EA5">
        <w:rPr>
          <w:rStyle w:val="StyleUnderline"/>
        </w:rPr>
        <w:t>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w:t>
      </w:r>
      <w:r w:rsidRPr="00AB3C28">
        <w:rPr>
          <w:sz w:val="8"/>
        </w:rPr>
        <w:t xml:space="preserve"> </w:t>
      </w:r>
      <w:r w:rsidRPr="0062260F">
        <w:rPr>
          <w:rStyle w:val="StyleUnderline"/>
          <w:highlight w:val="cyan"/>
        </w:rPr>
        <w:t>Suboxone</w:t>
      </w:r>
      <w:r>
        <w:rPr>
          <w:rStyle w:val="StyleUnderline"/>
        </w:rPr>
        <w:t xml:space="preserve"> </w:t>
      </w:r>
      <w:r w:rsidRPr="001C5EA5">
        <w:rPr>
          <w:rStyle w:val="StyleUnderline"/>
        </w:rPr>
        <w:t xml:space="preserve">Use of this combination of buprenorphine and naloxone for treating opioid addiction has </w:t>
      </w:r>
      <w:r w:rsidRPr="0062260F">
        <w:rPr>
          <w:rStyle w:val="StyleUnderline"/>
          <w:highlight w:val="cyan"/>
        </w:rPr>
        <w:t>exploded in the wake of the opioid epidemic</w:t>
      </w:r>
      <w:r w:rsidRPr="001C5EA5">
        <w:rPr>
          <w:rStyle w:val="StyleUnderline"/>
        </w:rPr>
        <w:t xml:space="preserve">. Since </w:t>
      </w:r>
      <w:r w:rsidRPr="0062260F">
        <w:rPr>
          <w:rStyle w:val="StyleUnderline"/>
          <w:highlight w:val="cyan"/>
        </w:rPr>
        <w:t>its</w:t>
      </w:r>
      <w:r w:rsidRPr="001C5EA5">
        <w:rPr>
          <w:rStyle w:val="StyleUnderline"/>
        </w:rPr>
        <w:t xml:space="preserve"> approval, Suboxone’s </w:t>
      </w:r>
      <w:r w:rsidRPr="0062260F">
        <w:rPr>
          <w:rStyle w:val="StyleUnderline"/>
          <w:highlight w:val="cyan"/>
        </w:rPr>
        <w:t>manufacturer</w:t>
      </w:r>
      <w:r w:rsidRPr="001C5EA5">
        <w:rPr>
          <w:rStyle w:val="StyleUnderline"/>
        </w:rPr>
        <w:t xml:space="preserve">, Reckitt Benckiser (now operating as Indivior), </w:t>
      </w:r>
      <w:r w:rsidRPr="0062260F">
        <w:rPr>
          <w:rStyle w:val="StyleUnderline"/>
          <w:highlight w:val="cyan"/>
        </w:rPr>
        <w:t>extended its protection cliff eight times</w:t>
      </w:r>
      <w:r w:rsidRPr="001C5EA5">
        <w:rPr>
          <w:rStyle w:val="StyleUnderline"/>
        </w:rPr>
        <w:t>, gaining nearly two extra decades of exclusivity through early 2030.</w:t>
      </w:r>
      <w:r w:rsidRPr="00AB3C28">
        <w:rPr>
          <w:sz w:val="8"/>
        </w:rPr>
        <w:t xml:space="preserve"> </w:t>
      </w:r>
      <w:r w:rsidRPr="001C5EA5">
        <w:rPr>
          <w:rStyle w:val="StyleUnderline"/>
        </w:rPr>
        <w:t xml:space="preserve">The drug maker gained six patents for creating a film version of the drug — notably around the time protection was expiring for its tablet version. (The </w:t>
      </w:r>
      <w:r w:rsidRPr="0062260F">
        <w:rPr>
          <w:rStyle w:val="StyleUnderline"/>
          <w:highlight w:val="cyan"/>
        </w:rPr>
        <w:t>therapeutic benefits</w:t>
      </w:r>
      <w:r w:rsidRPr="001C5EA5">
        <w:rPr>
          <w:rStyle w:val="StyleUnderline"/>
        </w:rPr>
        <w:t xml:space="preserve"> of the film and tablet </w:t>
      </w:r>
      <w:r w:rsidRPr="0062260F">
        <w:rPr>
          <w:rStyle w:val="StyleUnderline"/>
          <w:highlight w:val="cyan"/>
        </w:rPr>
        <w:t>are identical</w:t>
      </w:r>
      <w:r w:rsidRPr="001C5EA5">
        <w:rPr>
          <w:rStyle w:val="StyleUnderline"/>
        </w:rPr>
        <w:t>.)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w:t>
      </w:r>
      <w:r>
        <w:rPr>
          <w:rStyle w:val="StyleUnderline"/>
        </w:rPr>
        <w:t xml:space="preserve"> </w:t>
      </w:r>
      <w:r w:rsidRPr="001C5EA5">
        <w:rPr>
          <w:rStyle w:val="StyleUnderline"/>
        </w:rPr>
        <w:t>Truvada</w:t>
      </w:r>
      <w:r>
        <w:rPr>
          <w:rStyle w:val="StyleUnderline"/>
        </w:rPr>
        <w:t xml:space="preserve"> </w:t>
      </w:r>
      <w:r w:rsidRPr="001C5EA5">
        <w:rPr>
          <w:rStyle w:val="StyleUnderline"/>
        </w:rPr>
        <w:t xml:space="preserve">When Truvada, commonly referred to as </w:t>
      </w:r>
      <w:proofErr w:type="spellStart"/>
      <w:r w:rsidRPr="0062260F">
        <w:rPr>
          <w:rStyle w:val="StyleUnderline"/>
          <w:highlight w:val="cyan"/>
        </w:rPr>
        <w:t>PrEP</w:t>
      </w:r>
      <w:proofErr w:type="spellEnd"/>
      <w:r w:rsidRPr="001C5EA5">
        <w:rPr>
          <w:rStyle w:val="StyleUnderline"/>
        </w:rPr>
        <w:t xml:space="preserve">, was approved in 2004, this HIV-prevention drug was a breakthrough. But 16 years later — and 14 years after its original exclusivity was to expire — it </w:t>
      </w:r>
      <w:r w:rsidRPr="0062260F">
        <w:rPr>
          <w:rStyle w:val="StyleUnderline"/>
          <w:highlight w:val="cyan"/>
        </w:rPr>
        <w:t>retains its monopoly status</w:t>
      </w:r>
      <w:r w:rsidRPr="001C5EA5">
        <w:rPr>
          <w:rStyle w:val="StyleUnderline"/>
        </w:rPr>
        <w:t xml:space="preserve">. Truvada’s manufacturer, Gilead, has </w:t>
      </w:r>
      <w:r w:rsidRPr="0062260F">
        <w:rPr>
          <w:rStyle w:val="StyleUnderline"/>
          <w:highlight w:val="cyan"/>
        </w:rPr>
        <w:t>received 15 patents and 120 protections</w:t>
      </w:r>
      <w:r w:rsidRPr="001C5EA5">
        <w:rPr>
          <w:rStyle w:val="StyleUnderline"/>
        </w:rPr>
        <w:t xml:space="preserve"> since it came on the market, extending its exclusivity for more than 17 years, until July 3, 2024.</w:t>
      </w:r>
      <w:r w:rsidRPr="00AB3C28">
        <w:rPr>
          <w:sz w:val="8"/>
        </w:rPr>
        <w:t xml:space="preserve"> </w:t>
      </w:r>
      <w:r w:rsidRPr="001C5EA5">
        <w:rPr>
          <w:rStyle w:val="StyleUnderline"/>
        </w:rPr>
        <w:t xml:space="preserve">In countries where generic Truvada is available, </w:t>
      </w:r>
      <w:proofErr w:type="spellStart"/>
      <w:r w:rsidRPr="001C5EA5">
        <w:rPr>
          <w:rStyle w:val="StyleUnderline"/>
        </w:rPr>
        <w:t>PrEP</w:t>
      </w:r>
      <w:proofErr w:type="spellEnd"/>
      <w:r w:rsidRPr="001C5EA5">
        <w:rPr>
          <w:rStyle w:val="StyleUnderline"/>
        </w:rPr>
        <w:t xml:space="preserve"> costs $100 or less per month, compared to </w:t>
      </w:r>
      <w:r w:rsidRPr="0062260F">
        <w:rPr>
          <w:rStyle w:val="StyleUnderline"/>
          <w:highlight w:val="cyan"/>
        </w:rPr>
        <w:t>$1,600 to $2,000 in the U.S.</w:t>
      </w:r>
      <w:r w:rsidRPr="001C5EA5">
        <w:rPr>
          <w:rStyle w:val="StyleUnderline"/>
        </w:rPr>
        <w:t xml:space="preserve"> As a result, Truvada is unaffordable to many people who need protection from HIV. Barred from access, they are left vulnerable to infection.</w:t>
      </w:r>
      <w:r>
        <w:rPr>
          <w:rStyle w:val="StyleUnderline"/>
        </w:rPr>
        <w:t xml:space="preserve"> </w:t>
      </w:r>
      <w:r w:rsidRPr="00AB3C28">
        <w:rPr>
          <w:rStyle w:val="StyleUnderline"/>
        </w:rPr>
        <w:t xml:space="preserve">“We’re establishing a precedent that a pharmaceutical company can charge whatever it wants even as it allows an epidemic to continue, and the government refuses to intervene,” said James </w:t>
      </w:r>
      <w:proofErr w:type="spellStart"/>
      <w:r w:rsidRPr="00AB3C28">
        <w:rPr>
          <w:rStyle w:val="StyleUnderline"/>
        </w:rPr>
        <w:t>Krellenstein</w:t>
      </w:r>
      <w:proofErr w:type="spellEnd"/>
      <w:r w:rsidRPr="00AB3C28">
        <w:rPr>
          <w:rStyle w:val="StyleUnderline"/>
        </w:rPr>
        <w:t>, co-founder of the group PrEP4All. “That should scare every American. If it’s HIV today, it will be another disease tomorrow.”</w:t>
      </w:r>
      <w:r>
        <w:rPr>
          <w:rStyle w:val="StyleUnderline"/>
        </w:rPr>
        <w:t xml:space="preserve"> </w:t>
      </w:r>
      <w:r w:rsidRPr="0062260F">
        <w:rPr>
          <w:rStyle w:val="StyleUnderline"/>
          <w:highlight w:val="cyan"/>
        </w:rPr>
        <w:t>EpiPen</w:t>
      </w:r>
      <w:r>
        <w:rPr>
          <w:rStyle w:val="StyleUnderline"/>
        </w:rPr>
        <w:t xml:space="preserve"> </w:t>
      </w:r>
      <w:r w:rsidRPr="00AB3C28">
        <w:rPr>
          <w:rStyle w:val="StyleUnderline"/>
        </w:rPr>
        <w:t xml:space="preserve">First approved in 1987, the EpiPen has saved the lives of countless numbers of people with deadly allergies. But it </w:t>
      </w:r>
      <w:r w:rsidRPr="0062260F">
        <w:rPr>
          <w:rStyle w:val="StyleUnderline"/>
          <w:highlight w:val="cyan"/>
        </w:rPr>
        <w:t>is protected from competition until 2025</w:t>
      </w:r>
      <w:r w:rsidRPr="00AB3C28">
        <w:rPr>
          <w:rStyle w:val="StyleUnderline"/>
        </w:rPr>
        <w:t xml:space="preserve"> — 38 years after its introduction — because its owner, Mylan, has filed five patents, four since 2010, all involving tweaks to the automatic injector. </w:t>
      </w:r>
      <w:r w:rsidRPr="0062260F">
        <w:rPr>
          <w:rStyle w:val="StyleUnderline"/>
          <w:highlight w:val="cyan"/>
        </w:rPr>
        <w:t>The</w:t>
      </w:r>
      <w:r w:rsidRPr="00AB3C28">
        <w:rPr>
          <w:rStyle w:val="StyleUnderline"/>
        </w:rPr>
        <w:t xml:space="preserve"> </w:t>
      </w:r>
      <w:r w:rsidRPr="00AB3C28">
        <w:rPr>
          <w:rStyle w:val="StyleUnderline"/>
        </w:rPr>
        <w:lastRenderedPageBreak/>
        <w:t xml:space="preserve">actual </w:t>
      </w:r>
      <w:r w:rsidRPr="0062260F">
        <w:rPr>
          <w:rStyle w:val="StyleUnderline"/>
          <w:highlight w:val="cyan"/>
        </w:rPr>
        <w:t>medication</w:t>
      </w:r>
      <w:r w:rsidRPr="00AB3C28">
        <w:rPr>
          <w:rStyle w:val="StyleUnderline"/>
        </w:rPr>
        <w:t xml:space="preserve"> used, epinephrine, has </w:t>
      </w:r>
      <w:r w:rsidRPr="0062260F">
        <w:rPr>
          <w:rStyle w:val="StyleUnderline"/>
          <w:highlight w:val="cyan"/>
        </w:rPr>
        <w:t>existed for more than a century</w:t>
      </w:r>
      <w:r w:rsidRPr="00AB3C28">
        <w:rPr>
          <w:rStyle w:val="StyleUnderline"/>
        </w:rPr>
        <w:t xml:space="preserve"> — the innovation here is in the delivery device.</w:t>
      </w:r>
      <w:r>
        <w:rPr>
          <w:rStyle w:val="StyleUnderline"/>
        </w:rPr>
        <w:t xml:space="preserve"> </w:t>
      </w:r>
      <w:r w:rsidRPr="00AB3C28">
        <w:rPr>
          <w:rStyle w:val="StyleUnderline"/>
        </w:rPr>
        <w:t xml:space="preserve">Because these small </w:t>
      </w:r>
      <w:r w:rsidRPr="0062260F">
        <w:rPr>
          <w:rStyle w:val="StyleUnderline"/>
          <w:highlight w:val="cyan"/>
        </w:rPr>
        <w:t>changes to the injector</w:t>
      </w:r>
      <w:r w:rsidRPr="00AB3C28">
        <w:rPr>
          <w:rStyle w:val="StyleUnderline"/>
        </w:rPr>
        <w:t xml:space="preserve"> have </w:t>
      </w:r>
      <w:r w:rsidRPr="0062260F">
        <w:rPr>
          <w:rStyle w:val="StyleUnderline"/>
          <w:highlight w:val="cyan"/>
        </w:rPr>
        <w:t>maintained its monopoly</w:t>
      </w:r>
      <w:r w:rsidRPr="00AB3C28">
        <w:rPr>
          <w:rStyle w:val="StyleUnderline"/>
        </w:rPr>
        <w:t xml:space="preserve"> for so long, the cost of an EpiPen package (containing two injectors) has risen from $94 when Mylan purchased the device to </w:t>
      </w:r>
      <w:r w:rsidRPr="0062260F">
        <w:rPr>
          <w:rStyle w:val="StyleUnderline"/>
          <w:highlight w:val="cyan"/>
        </w:rPr>
        <w:t>between $650 and $700</w:t>
      </w:r>
      <w:r w:rsidRPr="00AB3C28">
        <w:rPr>
          <w:rStyle w:val="StyleUnderline"/>
        </w:rPr>
        <w:t xml:space="preserve"> today. For many people, especially parents of children with severe reactions to common allergens like peanuts, EpiPen’s increasing price tag imposes an onerous financial burden.</w:t>
      </w:r>
      <w:r w:rsidRPr="00AB3C28">
        <w:rPr>
          <w:sz w:val="8"/>
        </w:rPr>
        <w:t xml:space="preserve"> What Can Be Done </w:t>
      </w:r>
      <w:r w:rsidRPr="00AB3C28">
        <w:rPr>
          <w:rStyle w:val="StyleUnderline"/>
        </w:rPr>
        <w:t>As the Evergreen Drug Patent Search makes clear, the positive impact of Hatch-Waxman has been steadily and severely eroded by a regulatory system vulnerable to increasingly sophisticated forms of manipulation.</w:t>
      </w:r>
      <w:r>
        <w:rPr>
          <w:rStyle w:val="StyleUnderline"/>
        </w:rPr>
        <w:t xml:space="preserve"> </w:t>
      </w:r>
      <w:r w:rsidRPr="00AB3C28">
        <w:rPr>
          <w:rStyle w:val="StyleUnderline"/>
        </w:rPr>
        <w:t xml:space="preserve">“You might say that the patent and regulatory system has been weaponized,” Feldman said. “When billions of dollars are at stake, there’s a lot of money available to look for ways to exploit the legal system. And companies have become adept at this, as our work has found.” </w:t>
      </w:r>
      <w:r w:rsidRPr="0062260F">
        <w:rPr>
          <w:rStyle w:val="StyleUnderline"/>
          <w:highlight w:val="cyan"/>
        </w:rPr>
        <w:t>There are several</w:t>
      </w:r>
      <w:r w:rsidRPr="00AB3C28">
        <w:rPr>
          <w:rStyle w:val="StyleUnderline"/>
        </w:rPr>
        <w:t xml:space="preserve"> key </w:t>
      </w:r>
      <w:r w:rsidRPr="0062260F">
        <w:rPr>
          <w:rStyle w:val="StyleUnderline"/>
          <w:highlight w:val="cyan"/>
        </w:rPr>
        <w:t>steps</w:t>
      </w:r>
      <w:r w:rsidRPr="00AB3C28">
        <w:rPr>
          <w:rStyle w:val="StyleUnderline"/>
        </w:rPr>
        <w:t xml:space="preserve"> that Congress could take to restore the balance between innovation and competition that is the key to a successful prescription drug regulatory process. These may include: </w:t>
      </w:r>
      <w:r w:rsidRPr="0062260F">
        <w:rPr>
          <w:rStyle w:val="StyleUnderline"/>
          <w:highlight w:val="cyan"/>
        </w:rPr>
        <w:t>Impos</w:t>
      </w:r>
      <w:r w:rsidRPr="00AB3C28">
        <w:rPr>
          <w:rStyle w:val="StyleUnderline"/>
        </w:rPr>
        <w:t xml:space="preserve">ing </w:t>
      </w:r>
      <w:r w:rsidRPr="0062260F">
        <w:rPr>
          <w:rStyle w:val="StyleUnderline"/>
          <w:highlight w:val="cyan"/>
        </w:rPr>
        <w:t>restrictions on the number of patents</w:t>
      </w:r>
      <w:r w:rsidRPr="00AB3C28">
        <w:rPr>
          <w:rStyle w:val="StyleUnderline"/>
        </w:rPr>
        <w:t xml:space="preserve"> that prescription drug manufacturers can defend in court to discourage the use of anticompetitive patent thickets.</w:t>
      </w:r>
      <w:r>
        <w:rPr>
          <w:rStyle w:val="StyleUnderline"/>
        </w:rPr>
        <w:t xml:space="preserve"> </w:t>
      </w:r>
      <w:r w:rsidRPr="0062260F">
        <w:rPr>
          <w:rStyle w:val="StyleUnderline"/>
          <w:highlight w:val="cyan"/>
        </w:rPr>
        <w:t>Limit</w:t>
      </w:r>
      <w:r w:rsidRPr="00AB3C28">
        <w:rPr>
          <w:rStyle w:val="StyleUnderline"/>
        </w:rPr>
        <w:t xml:space="preserve">ing the patentability of so-called </w:t>
      </w:r>
      <w:r w:rsidRPr="0062260F">
        <w:rPr>
          <w:rStyle w:val="StyleUnderline"/>
          <w:highlight w:val="cyan"/>
        </w:rPr>
        <w:t>secondary patents — which don’t improve the safety or efficacy of a drug</w:t>
      </w:r>
      <w:r w:rsidRPr="00AB3C28">
        <w:rPr>
          <w:rStyle w:val="StyleUnderline"/>
        </w:rPr>
        <w:t xml:space="preserve"> — through patent and exclusivity reform.</w:t>
      </w:r>
      <w:r>
        <w:rPr>
          <w:rStyle w:val="StyleUnderline"/>
        </w:rPr>
        <w:t xml:space="preserve"> </w:t>
      </w:r>
      <w:r w:rsidRPr="00AB3C28">
        <w:rPr>
          <w:rStyle w:val="StyleUnderline"/>
        </w:rPr>
        <w:t>Reforming the 180-day generic exclusivity, which can currently be abused to block other competitive therapies.</w:t>
      </w:r>
      <w:r>
        <w:rPr>
          <w:rStyle w:val="StyleUnderline"/>
        </w:rPr>
        <w:t xml:space="preserve"> </w:t>
      </w:r>
      <w:r w:rsidRPr="00AB3C28">
        <w:rPr>
          <w:sz w:val="8"/>
        </w:rPr>
        <w:t xml:space="preserve">“The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w:t>
      </w:r>
      <w:r w:rsidRPr="00AB3C28">
        <w:rPr>
          <w:rStyle w:val="StyleUnderline"/>
        </w:rPr>
        <w:t>“Our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w:t>
      </w:r>
      <w:r w:rsidRPr="00AB3C28">
        <w:rPr>
          <w:sz w:val="8"/>
        </w:rPr>
        <w:t xml:space="preserve"> If we can change that, we can save consumers, employers, and taxpayers many billions of dollars while increasing the incentives for pharmaceutical companies to achieve breakthroughs."</w:t>
      </w:r>
    </w:p>
    <w:p w14:paraId="72078A7C" w14:textId="77777777" w:rsidR="00C01921" w:rsidRDefault="00C01921" w:rsidP="00C01921">
      <w:pPr>
        <w:pStyle w:val="Heading4"/>
      </w:pPr>
      <w:r>
        <w:t xml:space="preserve">They’re endemic to the industry &amp; 80% of patents were not for new drugs – their stats ignore the quality of the innovation which is nonexistent </w:t>
      </w:r>
    </w:p>
    <w:p w14:paraId="2658A678" w14:textId="77777777" w:rsidR="00C01921" w:rsidRPr="00A845B4" w:rsidRDefault="00C01921" w:rsidP="00C01921">
      <w:r w:rsidRPr="00A845B4">
        <w:rPr>
          <w:rStyle w:val="Style13ptBold"/>
        </w:rPr>
        <w:t>Robin 18</w:t>
      </w:r>
      <w:r>
        <w:t xml:space="preserve"> (</w:t>
      </w:r>
      <w:r w:rsidRPr="00A845B4">
        <w:t xml:space="preserve">Robin Feldman, May your drug price be evergreen, Journal of Law and the Biosciences, Volume 5, Issue 3, December 2018, Pages 590–647, </w:t>
      </w:r>
      <w:hyperlink r:id="rId12" w:history="1">
        <w:r w:rsidRPr="001F4939">
          <w:rPr>
            <w:rStyle w:val="Hyperlink"/>
          </w:rPr>
          <w:t>https://doi.org/10.1093/jlb/lsy022 [Robin Feldman, Hastings College of the Law, University of California])//LK</w:t>
        </w:r>
      </w:hyperlink>
      <w:r>
        <w:t xml:space="preserve"> [Accessed 8/23/21]</w:t>
      </w:r>
    </w:p>
    <w:p w14:paraId="31F700F8" w14:textId="77777777" w:rsidR="00C01921" w:rsidRPr="009C11C9" w:rsidRDefault="00C01921" w:rsidP="00C01921">
      <w:r w:rsidRPr="00C03892">
        <w:t>IV.A. Overview</w:t>
      </w:r>
      <w:r>
        <w:t xml:space="preserve"> </w:t>
      </w:r>
      <w:r w:rsidRPr="00C03892">
        <w:t xml:space="preserve">The study results demonstrate definitively that </w:t>
      </w:r>
      <w:r w:rsidRPr="00650275">
        <w:rPr>
          <w:rStyle w:val="StyleUnderline"/>
        </w:rPr>
        <w:t>the pharmaceutical industry has strayed far from the patent system's intended design</w:t>
      </w:r>
      <w:r w:rsidRPr="00C03892">
        <w:t xml:space="preserve">. The patent system is not functioning as a time-limited opportunity to garner a return, followed by open competition. Rather, </w:t>
      </w:r>
      <w:r w:rsidRPr="0062260F">
        <w:rPr>
          <w:rStyle w:val="StyleUnderline"/>
          <w:highlight w:val="cyan"/>
        </w:rPr>
        <w:t>companies</w:t>
      </w:r>
      <w:r w:rsidRPr="00650275">
        <w:rPr>
          <w:rStyle w:val="StyleUnderline"/>
        </w:rPr>
        <w:t xml:space="preserve"> throughout the industry </w:t>
      </w:r>
      <w:r w:rsidRPr="0062260F">
        <w:rPr>
          <w:rStyle w:val="StyleUnderline"/>
          <w:highlight w:val="cyan"/>
        </w:rPr>
        <w:t>seek and obtain repeated extensions of</w:t>
      </w:r>
      <w:r w:rsidRPr="00650275">
        <w:rPr>
          <w:rStyle w:val="StyleUnderline"/>
        </w:rPr>
        <w:t xml:space="preserve"> their </w:t>
      </w:r>
      <w:r w:rsidRPr="0062260F">
        <w:rPr>
          <w:rStyle w:val="StyleUnderline"/>
          <w:highlight w:val="cyan"/>
        </w:rPr>
        <w:t>competition-free zones</w:t>
      </w:r>
      <w:r w:rsidRPr="00C03892">
        <w:t xml:space="preserve">. Moreover, </w:t>
      </w:r>
      <w:r w:rsidRPr="00650275">
        <w:rPr>
          <w:rStyle w:val="StyleUnderline"/>
        </w:rPr>
        <w:t xml:space="preserve">the incidence of such </w:t>
      </w:r>
      <w:r w:rsidRPr="0062260F">
        <w:rPr>
          <w:rStyle w:val="StyleUnderline"/>
          <w:highlight w:val="cyan"/>
        </w:rPr>
        <w:t>behavior has steadily increased</w:t>
      </w:r>
      <w:r w:rsidRPr="00650275">
        <w:rPr>
          <w:rStyle w:val="StyleUnderline"/>
        </w:rPr>
        <w:t xml:space="preserve"> between 2005 and 2015, especially on the patent front and for certain highly valuable exclusivities. Most troubling, the data suggest that </w:t>
      </w:r>
      <w:r w:rsidRPr="0062260F">
        <w:rPr>
          <w:rStyle w:val="StyleUnderline"/>
          <w:highlight w:val="cyan"/>
        </w:rPr>
        <w:t>the current state of affairs is harming innovation in tangible ways</w:t>
      </w:r>
      <w:r w:rsidRPr="00C03892">
        <w:t>. Rather than creating new medicines—sallying forth into new frontiers for the benefit of society—</w:t>
      </w:r>
      <w:r w:rsidRPr="00650275">
        <w:rPr>
          <w:rStyle w:val="StyleUnderline"/>
        </w:rPr>
        <w:t>drug companies are focusing their time and effort extending the patent life of old products. This, of course, is not the innovation one would hope for. The greatest creativity at pharmaceutical companies should be in the lab, not in the legal department.</w:t>
      </w:r>
      <w:hyperlink r:id="rId13" w:history="1">
        <w:r w:rsidRPr="00650275">
          <w:rPr>
            <w:rStyle w:val="StyleUnderline"/>
          </w:rPr>
          <w:t>115</w:t>
        </w:r>
      </w:hyperlink>
      <w:r w:rsidRPr="00C03892">
        <w:t xml:space="preserve"> The following sections describe the results obtained through our analysis in detail, but below are the key takeaways from the study:</w:t>
      </w:r>
      <w:r>
        <w:t xml:space="preserve"> </w:t>
      </w:r>
      <w:r w:rsidRPr="00650275">
        <w:rPr>
          <w:rStyle w:val="StyleUnderline"/>
        </w:rPr>
        <w:t xml:space="preserve">Rather than creating new medicines, pharmaceutical companies are recycling and repurposing old ones. In fact, </w:t>
      </w:r>
      <w:r w:rsidRPr="0062260F">
        <w:rPr>
          <w:rStyle w:val="StyleUnderline"/>
          <w:highlight w:val="cyan"/>
        </w:rPr>
        <w:t>78% of</w:t>
      </w:r>
      <w:r w:rsidRPr="00650275">
        <w:rPr>
          <w:rStyle w:val="StyleUnderline"/>
        </w:rPr>
        <w:t xml:space="preserve"> the drugs associated with </w:t>
      </w:r>
      <w:r w:rsidRPr="0062260F">
        <w:rPr>
          <w:rStyle w:val="StyleUnderline"/>
          <w:highlight w:val="cyan"/>
        </w:rPr>
        <w:t>new patents</w:t>
      </w:r>
      <w:r w:rsidRPr="00650275">
        <w:rPr>
          <w:rStyle w:val="StyleUnderline"/>
        </w:rPr>
        <w:t xml:space="preserve"> in the FDA’s records </w:t>
      </w:r>
      <w:r w:rsidRPr="0062260F">
        <w:rPr>
          <w:rStyle w:val="StyleUnderline"/>
          <w:highlight w:val="cyan"/>
        </w:rPr>
        <w:lastRenderedPageBreak/>
        <w:t>were not new drugs</w:t>
      </w:r>
      <w:r w:rsidRPr="00650275">
        <w:rPr>
          <w:rStyle w:val="StyleUnderline"/>
        </w:rPr>
        <w:t xml:space="preserve"> coming on the market, but existing drugs. In some years, the percentage reached as high as 80%. Adding new patents and exclusivities to extend the protection cliff is particularly pronounced among blockbuster drugs. Of the roughly 100 best-selling drugs, </w:t>
      </w:r>
      <w:r w:rsidRPr="0062260F">
        <w:rPr>
          <w:rStyle w:val="StyleUnderline"/>
          <w:highlight w:val="cyan"/>
        </w:rPr>
        <w:t>more than 70% extended</w:t>
      </w:r>
      <w:r w:rsidRPr="00650275">
        <w:rPr>
          <w:rStyle w:val="StyleUnderline"/>
        </w:rPr>
        <w:t xml:space="preserve"> their </w:t>
      </w:r>
      <w:r w:rsidRPr="0062260F">
        <w:rPr>
          <w:rStyle w:val="StyleUnderline"/>
          <w:highlight w:val="cyan"/>
        </w:rPr>
        <w:t>protection</w:t>
      </w:r>
      <w:r w:rsidRPr="00650275">
        <w:rPr>
          <w:rStyle w:val="StyleUnderline"/>
        </w:rPr>
        <w:t xml:space="preserve"> at least once, with more than 50% extending the protection cliff more than once. Looking at the full group, almost 40% of all drugs available on the market created additional market barriers by having patents or exclusivities added to them. </w:t>
      </w:r>
      <w:r w:rsidRPr="0062260F">
        <w:rPr>
          <w:rStyle w:val="StyleUnderline"/>
          <w:highlight w:val="cyan"/>
        </w:rPr>
        <w:t>Many</w:t>
      </w:r>
      <w:r w:rsidRPr="00650275">
        <w:rPr>
          <w:rStyle w:val="StyleUnderline"/>
        </w:rPr>
        <w:t xml:space="preserve"> of the drugs adding to the Orange Book </w:t>
      </w:r>
      <w:r w:rsidRPr="0062260F">
        <w:rPr>
          <w:rStyle w:val="StyleUnderline"/>
          <w:highlight w:val="cyan"/>
        </w:rPr>
        <w:t>are ‘serial offenders’</w:t>
      </w:r>
      <w:r w:rsidRPr="00650275">
        <w:rPr>
          <w:rStyle w:val="StyleUnderline"/>
        </w:rPr>
        <w:t>—returning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w:t>
      </w:r>
      <w:r w:rsidRPr="00C03892">
        <w:t>.</w:t>
      </w:r>
      <w:r>
        <w:t xml:space="preserve"> </w:t>
      </w:r>
      <w:r w:rsidRPr="00C03892">
        <w:t>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w:t>
      </w:r>
      <w:r>
        <w:t xml:space="preserve"> </w:t>
      </w:r>
      <w:r w:rsidRPr="00C03892">
        <w:t>IV.B. Number of drugs that had patents and/or exclusivities added to them in the Orange Book, compared to the total number of drugs available</w:t>
      </w:r>
      <w:r>
        <w:t xml:space="preserve"> </w:t>
      </w:r>
      <w:r w:rsidRPr="00650275">
        <w:rPr>
          <w:rStyle w:val="StyleUnderline"/>
        </w:rPr>
        <w:t xml:space="preserve">As an initial inquiry, we wanted to determine the extent to which companies are adding patents and exclusivities to drugs. Is this a limited activity, confined to well-worn anecdotes that everyone repeats, or does it occur throughout the industry? Our results demonstrate that </w:t>
      </w:r>
      <w:r w:rsidRPr="0062260F">
        <w:rPr>
          <w:rStyle w:val="StyleUnderline"/>
          <w:highlight w:val="cyan"/>
        </w:rPr>
        <w:t>adding patents and exclusivities is</w:t>
      </w:r>
      <w:r w:rsidRPr="00650275">
        <w:rPr>
          <w:rStyle w:val="StyleUnderline"/>
        </w:rPr>
        <w:t xml:space="preserve"> a common behavior, </w:t>
      </w:r>
      <w:r w:rsidRPr="0062260F">
        <w:rPr>
          <w:rStyle w:val="StyleUnderline"/>
          <w:highlight w:val="cyan"/>
        </w:rPr>
        <w:t>endemic to pharmaceuticals</w:t>
      </w:r>
      <w:r w:rsidRPr="00650275">
        <w:rPr>
          <w:rStyle w:val="StyleUnderline"/>
        </w:rPr>
        <w:t>. In fact, between 2005 and 2015, almost 40% of all drugs available on the market had patents, exclusivities, or other changes added to them.</w:t>
      </w:r>
      <w:r>
        <w:t xml:space="preserve"> </w:t>
      </w:r>
      <w:r w:rsidRPr="00C03892">
        <w:t xml:space="preserve">Table </w:t>
      </w:r>
      <w:hyperlink r:id="rId14" w:history="1">
        <w:r w:rsidRPr="00C03892">
          <w:rPr>
            <w:rStyle w:val="Hyperlink"/>
          </w:rPr>
          <w:t>1</w:t>
        </w:r>
      </w:hyperlink>
      <w:r w:rsidRPr="00C03892">
        <w:t xml:space="preserve"> shows the total number of FDA-approved drugs available on the market in each year of our study. Table </w:t>
      </w:r>
      <w:hyperlink r:id="rId15" w:history="1">
        <w:r w:rsidRPr="00C03892">
          <w:rPr>
            <w:rStyle w:val="Hyperlink"/>
          </w:rPr>
          <w:t>2</w:t>
        </w:r>
      </w:hyperlink>
      <w:r w:rsidRPr="00C03892">
        <w:t xml:space="preserve">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w:t>
      </w:r>
    </w:p>
    <w:p w14:paraId="7EB9C786" w14:textId="77777777" w:rsidR="00C01921" w:rsidRDefault="00C01921" w:rsidP="00C01921">
      <w:pPr>
        <w:pStyle w:val="Heading4"/>
      </w:pPr>
      <w:r>
        <w:t>We control uniqueness – innovation is low now and it solves disease, bioterror &amp; antimicrobial resistance.  The response to COVID is the exception, not the rule.</w:t>
      </w:r>
    </w:p>
    <w:p w14:paraId="38285791" w14:textId="77777777" w:rsidR="00C01921" w:rsidRPr="008E20B4" w:rsidRDefault="00C01921" w:rsidP="00C01921">
      <w:r w:rsidRPr="008E20B4">
        <w:rPr>
          <w:rStyle w:val="Style13ptBold"/>
        </w:rPr>
        <w:t xml:space="preserve">Marjanovic and </w:t>
      </w:r>
      <w:proofErr w:type="spellStart"/>
      <w:r w:rsidRPr="008E20B4">
        <w:rPr>
          <w:rStyle w:val="Style13ptBold"/>
        </w:rPr>
        <w:t>Feijao</w:t>
      </w:r>
      <w:proofErr w:type="spellEnd"/>
      <w:r w:rsidRPr="008E20B4">
        <w:rPr>
          <w:rStyle w:val="Style13ptBold"/>
        </w:rPr>
        <w:t xml:space="preserve"> 20</w:t>
      </w:r>
      <w:r>
        <w:t xml:space="preserve"> (</w:t>
      </w:r>
      <w:r w:rsidRPr="008E20B4">
        <w:t xml:space="preserve">Marjanovic, Sonja and Carolina </w:t>
      </w:r>
      <w:proofErr w:type="spellStart"/>
      <w:r w:rsidRPr="008E20B4">
        <w:t>Feijao</w:t>
      </w:r>
      <w:proofErr w:type="spellEnd"/>
      <w:r w:rsidRPr="008E20B4">
        <w:t xml:space="preserve">, Pharmaceutical Innovation for Infectious Disease Management: From Troubleshooting to Sustainable Models of </w:t>
      </w:r>
      <w:r w:rsidRPr="008E20B4">
        <w:lastRenderedPageBreak/>
        <w:t xml:space="preserve">Engagement. Santa Monica, CA: RAND Corporation, 2020. </w:t>
      </w:r>
      <w:hyperlink r:id="rId16" w:history="1">
        <w:r w:rsidRPr="00C441E5">
          <w:rPr>
            <w:rStyle w:val="Hyperlink"/>
          </w:rPr>
          <w:t>https://www.rand.org/pubs/perspectives/PEA407-1.html)//LK</w:t>
        </w:r>
      </w:hyperlink>
      <w:r>
        <w:t xml:space="preserve"> [Accessed 8/30/31]</w:t>
      </w:r>
    </w:p>
    <w:p w14:paraId="7EB42120" w14:textId="77777777" w:rsidR="00C01921" w:rsidRPr="009C11C9" w:rsidRDefault="00C01921" w:rsidP="00C01921">
      <w:pPr>
        <w:rPr>
          <w:rFonts w:ascii="Arial" w:hAnsi="Arial" w:cs="Arial"/>
          <w:sz w:val="40"/>
          <w:szCs w:val="40"/>
        </w:rPr>
      </w:pPr>
      <w:r w:rsidRPr="0062260F">
        <w:rPr>
          <w:rStyle w:val="StyleUnderline"/>
          <w:highlight w:val="cyan"/>
        </w:rPr>
        <w:t>We need to ensure scalable and sustainable approaches for pharmaceutical innovation</w:t>
      </w:r>
      <w:r w:rsidRPr="00904598">
        <w:rPr>
          <w:rStyle w:val="StyleUnderline"/>
        </w:rPr>
        <w:t xml:space="preserve"> in response to infectious disease threats </w:t>
      </w:r>
      <w:r>
        <w:t>to public health As key actors in the healthcare innovation landscape, pharmaceutical and life sci-</w:t>
      </w:r>
      <w:proofErr w:type="spellStart"/>
      <w:r>
        <w:t>ences</w:t>
      </w:r>
      <w:proofErr w:type="spellEnd"/>
      <w:r>
        <w:t xml:space="preserve"> companies have been called on to develop medicines, vaccines and diagnostics for pressing public health challenges. The COVID-19 crisis is one such </w:t>
      </w:r>
      <w:r w:rsidRPr="00897371">
        <w:t xml:space="preserve">challenge, but there are many others. For example, </w:t>
      </w:r>
      <w:r w:rsidRPr="00897371">
        <w:rPr>
          <w:rStyle w:val="StyleUnderline"/>
        </w:rPr>
        <w:t>MERS, SARS, Ebola, Zika and avian and swine flu are also infectious diseases that represent public health threats. Infectious agents such as anthrax, smallpox and tularemia could present threats in a bioterrorism con-text.</w:t>
      </w:r>
      <w:r w:rsidRPr="00904598">
        <w:rPr>
          <w:rStyle w:val="StyleUnderline"/>
        </w:rPr>
        <w:t>1 Th</w:t>
      </w:r>
      <w:r w:rsidRPr="00897371">
        <w:rPr>
          <w:rStyle w:val="StyleUnderline"/>
        </w:rPr>
        <w:t>e general threat to public health that is posed by antimicrobial resistance is also well-</w:t>
      </w:r>
      <w:proofErr w:type="spellStart"/>
      <w:r w:rsidRPr="00897371">
        <w:rPr>
          <w:rStyle w:val="StyleUnderline"/>
        </w:rPr>
        <w:t>recognised</w:t>
      </w:r>
      <w:proofErr w:type="spellEnd"/>
      <w:r w:rsidRPr="00897371">
        <w:rPr>
          <w:rStyle w:val="StyleUnderline"/>
        </w:rPr>
        <w:t xml:space="preserve"> as an area in need of pharmaceutical innovation. Innovating in response to the</w:t>
      </w:r>
      <w:r w:rsidRPr="00904598">
        <w:rPr>
          <w:rStyle w:val="StyleUnderline"/>
        </w:rPr>
        <w:t xml:space="preserve">se challenges does not always align well with pharmaceutical industry commercial models, shareholder expectations and </w:t>
      </w:r>
      <w:proofErr w:type="spellStart"/>
      <w:r w:rsidRPr="00904598">
        <w:rPr>
          <w:rStyle w:val="StyleUnderline"/>
        </w:rPr>
        <w:t>compe-tition</w:t>
      </w:r>
      <w:proofErr w:type="spellEnd"/>
      <w:r w:rsidRPr="00904598">
        <w:rPr>
          <w:rStyle w:val="StyleUnderline"/>
        </w:rPr>
        <w:t xml:space="preserve"> within the industry.</w:t>
      </w:r>
      <w:r>
        <w:t xml:space="preserve"> However, the expertise, networks and infrastructure that </w:t>
      </w:r>
      <w:r>
        <w:rPr>
          <w:rStyle w:val="markedcontent"/>
          <w:sz w:val="19"/>
          <w:szCs w:val="19"/>
        </w:rPr>
        <w:t xml:space="preserve">industry has within its reach, as well as public expectations and the moral imperative, make pharmaceutical companies and the wider life sciences sector an indispensable partner in the search for solutions that save </w:t>
      </w:r>
      <w:r w:rsidRPr="00904598">
        <w:rPr>
          <w:rStyle w:val="markedcontent"/>
          <w:sz w:val="19"/>
          <w:szCs w:val="19"/>
        </w:rPr>
        <w:t>lives.</w:t>
      </w:r>
      <w:r w:rsidRPr="00904598">
        <w:t xml:space="preserve"> </w:t>
      </w:r>
      <w:r w:rsidRPr="00904598">
        <w:rPr>
          <w:rStyle w:val="StyleUnderline"/>
        </w:rPr>
        <w:t xml:space="preserve">This perspective argues for the need to establish more sustainable and scalable ways of </w:t>
      </w:r>
      <w:proofErr w:type="spellStart"/>
      <w:r w:rsidRPr="00904598">
        <w:rPr>
          <w:rStyle w:val="StyleUnderline"/>
        </w:rPr>
        <w:t>incentivising</w:t>
      </w:r>
      <w:proofErr w:type="spellEnd"/>
      <w:r w:rsidRPr="00904598">
        <w:rPr>
          <w:rStyle w:val="StyleUnderline"/>
        </w:rPr>
        <w:t xml:space="preserve"> </w:t>
      </w:r>
      <w:proofErr w:type="spellStart"/>
      <w:r w:rsidRPr="00904598">
        <w:rPr>
          <w:rStyle w:val="StyleUnderline"/>
        </w:rPr>
        <w:t>pharmaceu</w:t>
      </w:r>
      <w:proofErr w:type="spellEnd"/>
      <w:r w:rsidRPr="00904598">
        <w:rPr>
          <w:rStyle w:val="StyleUnderline"/>
        </w:rPr>
        <w:t xml:space="preserve">-tical innovation in response to infectious disease threats to public health. It considers both past and current examples of efforts to </w:t>
      </w:r>
      <w:proofErr w:type="spellStart"/>
      <w:r w:rsidRPr="00904598">
        <w:rPr>
          <w:rStyle w:val="StyleUnderline"/>
        </w:rPr>
        <w:t>mobilise</w:t>
      </w:r>
      <w:proofErr w:type="spellEnd"/>
      <w:r w:rsidRPr="00904598">
        <w:rPr>
          <w:rStyle w:val="StyleUnderline"/>
        </w:rPr>
        <w:t xml:space="preserve"> pharmaceutical innovation in high commercial risk areas, including in the context of current efforts to respond to the COVID-19 pandemic. </w:t>
      </w:r>
      <w:r w:rsidRPr="0062260F">
        <w:rPr>
          <w:rStyle w:val="StyleUnderline"/>
          <w:highlight w:val="cyan"/>
        </w:rPr>
        <w:t>In global pandemic crises</w:t>
      </w:r>
      <w:r w:rsidRPr="00904598">
        <w:rPr>
          <w:rStyle w:val="StyleUnderline"/>
        </w:rPr>
        <w:t xml:space="preserve"> like COVID-19, the urgency and scale of the crisis – as well as </w:t>
      </w:r>
      <w:r w:rsidRPr="0062260F">
        <w:rPr>
          <w:rStyle w:val="StyleUnderline"/>
          <w:highlight w:val="cyan"/>
        </w:rPr>
        <w:t>the spotlight</w:t>
      </w:r>
      <w:r w:rsidRPr="00904598">
        <w:rPr>
          <w:rStyle w:val="StyleUnderline"/>
        </w:rPr>
        <w:t xml:space="preserve"> placed on pharmaceutical companies – </w:t>
      </w:r>
      <w:r w:rsidRPr="0062260F">
        <w:rPr>
          <w:rStyle w:val="StyleUnderline"/>
          <w:highlight w:val="cyan"/>
        </w:rPr>
        <w:t>mean</w:t>
      </w:r>
      <w:r w:rsidRPr="00904598">
        <w:rPr>
          <w:rStyle w:val="StyleUnderline"/>
        </w:rPr>
        <w:t xml:space="preserve"> that </w:t>
      </w:r>
      <w:r w:rsidRPr="0062260F">
        <w:rPr>
          <w:rStyle w:val="StyleUnderline"/>
          <w:highlight w:val="cyan"/>
        </w:rPr>
        <w:t>contributing to the search</w:t>
      </w:r>
      <w:r w:rsidRPr="00904598">
        <w:rPr>
          <w:rStyle w:val="StyleUnderline"/>
        </w:rPr>
        <w:t xml:space="preserve"> for effective medicines, vaccines or diagnostics </w:t>
      </w:r>
      <w:r w:rsidRPr="0062260F">
        <w:rPr>
          <w:rStyle w:val="StyleUnderline"/>
          <w:highlight w:val="cyan"/>
        </w:rPr>
        <w:t>is essential</w:t>
      </w:r>
      <w:r w:rsidRPr="00904598">
        <w:rPr>
          <w:rStyle w:val="StyleUnderline"/>
        </w:rPr>
        <w:t xml:space="preserve"> for socially responsible companies in the sec-tor.2 </w:t>
      </w:r>
      <w:r w:rsidRPr="00897371">
        <w:rPr>
          <w:rStyle w:val="StyleUnderline"/>
        </w:rPr>
        <w:t xml:space="preserve">It is therefore unsurprising that we are seeing </w:t>
      </w:r>
      <w:proofErr w:type="spellStart"/>
      <w:r w:rsidRPr="00897371">
        <w:rPr>
          <w:rStyle w:val="StyleUnderline"/>
        </w:rPr>
        <w:t>indus</w:t>
      </w:r>
      <w:proofErr w:type="spellEnd"/>
      <w:r w:rsidRPr="00897371">
        <w:rPr>
          <w:rStyle w:val="StyleUnderline"/>
        </w:rPr>
        <w:t>-try-wide efforts unfold</w:t>
      </w:r>
      <w:r w:rsidRPr="00904598">
        <w:rPr>
          <w:rStyle w:val="StyleUnderline"/>
        </w:rPr>
        <w:t xml:space="preserve"> a</w:t>
      </w:r>
      <w:r w:rsidRPr="00897371">
        <w:rPr>
          <w:rStyle w:val="StyleUnderline"/>
        </w:rPr>
        <w:t>t unprecedented scale and pace.</w:t>
      </w:r>
      <w:r w:rsidRPr="00897371">
        <w:rPr>
          <w:rStyle w:val="markedcontent"/>
          <w:sz w:val="19"/>
          <w:szCs w:val="19"/>
        </w:rPr>
        <w:t xml:space="preserve"> Whereas there is always scope for more activity, industry is currently contributing in a variety of ways. Examples include pharmaceutical companies donating existing com</w:t>
      </w:r>
      <w:r>
        <w:rPr>
          <w:rStyle w:val="markedcontent"/>
          <w:sz w:val="19"/>
          <w:szCs w:val="19"/>
        </w:rPr>
        <w:t>-pounds to assess their utility in the fight against COVID-19; screening existing compound libraries in-house or with partners to see if they can be repurposed; accelerating tri-</w:t>
      </w:r>
      <w:proofErr w:type="spellStart"/>
      <w:r>
        <w:rPr>
          <w:rStyle w:val="markedcontent"/>
          <w:sz w:val="19"/>
          <w:szCs w:val="19"/>
        </w:rPr>
        <w:t>als</w:t>
      </w:r>
      <w:proofErr w:type="spellEnd"/>
      <w:r>
        <w:rPr>
          <w:rStyle w:val="markedcontent"/>
          <w:sz w:val="19"/>
          <w:szCs w:val="19"/>
        </w:rPr>
        <w:t xml:space="preserve"> for potentially effective medicine or vaccine candidates; and in some cases rapidly accelerating in-house research and development to discover new treatments or vaccine agents and develop diagnostics tests.</w:t>
      </w:r>
      <w:r>
        <w:rPr>
          <w:rStyle w:val="markedcontent"/>
          <w:sz w:val="11"/>
          <w:szCs w:val="11"/>
        </w:rPr>
        <w:t>3,4</w:t>
      </w:r>
      <w:r>
        <w:rPr>
          <w:rStyle w:val="markedcontent"/>
          <w:sz w:val="19"/>
          <w:szCs w:val="19"/>
        </w:rPr>
        <w:t xml:space="preserve"> Pharmaceutical companies are collaborating with each other in some of these efforts and participating in global R&amp;D partnerships (such as the Innovative Medicines Initiative effort to accel-</w:t>
      </w:r>
      <w:proofErr w:type="spellStart"/>
      <w:r>
        <w:rPr>
          <w:rStyle w:val="markedcontent"/>
          <w:sz w:val="19"/>
          <w:szCs w:val="19"/>
        </w:rPr>
        <w:t>erate</w:t>
      </w:r>
      <w:proofErr w:type="spellEnd"/>
      <w:r>
        <w:rPr>
          <w:rStyle w:val="markedcontent"/>
          <w:sz w:val="19"/>
          <w:szCs w:val="19"/>
        </w:rPr>
        <w:t xml:space="preserve"> the development of potential therapies for COVID-19) and supporting national efforts to expand diagnosis and testing capacity and ensure affordable and ready access to potential solutions.</w:t>
      </w:r>
      <w:r>
        <w:rPr>
          <w:rStyle w:val="markedcontent"/>
          <w:sz w:val="11"/>
          <w:szCs w:val="11"/>
        </w:rPr>
        <w:t>3,5,6</w:t>
      </w:r>
      <w:r>
        <w:rPr>
          <w:rStyle w:val="markedcontent"/>
          <w:sz w:val="19"/>
          <w:szCs w:val="19"/>
        </w:rPr>
        <w:t xml:space="preserve"> </w:t>
      </w:r>
      <w:r w:rsidRPr="00904598">
        <w:rPr>
          <w:rStyle w:val="StyleUnderline"/>
        </w:rPr>
        <w:t xml:space="preserve">The primary purpose of such innovation is to benefit patients and wider population health. Although there are also reputational benefits from involvement that can be </w:t>
      </w:r>
      <w:proofErr w:type="spellStart"/>
      <w:r w:rsidRPr="00904598">
        <w:rPr>
          <w:rStyle w:val="StyleUnderline"/>
        </w:rPr>
        <w:t>realised</w:t>
      </w:r>
      <w:proofErr w:type="spellEnd"/>
      <w:r w:rsidRPr="00904598">
        <w:rPr>
          <w:rStyle w:val="StyleUnderline"/>
        </w:rPr>
        <w:t xml:space="preserve"> across the industry, </w:t>
      </w:r>
      <w:r w:rsidRPr="0062260F">
        <w:rPr>
          <w:rStyle w:val="StyleUnderline"/>
          <w:highlight w:val="cyan"/>
        </w:rPr>
        <w:t>there are likely to be</w:t>
      </w:r>
      <w:r w:rsidRPr="00904598">
        <w:rPr>
          <w:rStyle w:val="StyleUnderline"/>
        </w:rPr>
        <w:t xml:space="preserve"> </w:t>
      </w:r>
      <w:proofErr w:type="spellStart"/>
      <w:r w:rsidRPr="00904598">
        <w:rPr>
          <w:rStyle w:val="StyleUnderline"/>
        </w:rPr>
        <w:t>rela-tively</w:t>
      </w:r>
      <w:proofErr w:type="spellEnd"/>
      <w:r w:rsidRPr="00904598">
        <w:rPr>
          <w:rStyle w:val="StyleUnderline"/>
        </w:rPr>
        <w:t xml:space="preserve"> </w:t>
      </w:r>
      <w:r w:rsidRPr="0062260F">
        <w:rPr>
          <w:rStyle w:val="StyleUnderline"/>
          <w:highlight w:val="cyan"/>
        </w:rPr>
        <w:t>few</w:t>
      </w:r>
      <w:r w:rsidRPr="00904598">
        <w:rPr>
          <w:rStyle w:val="StyleUnderline"/>
        </w:rPr>
        <w:t xml:space="preserve"> companies that are </w:t>
      </w:r>
      <w:r w:rsidRPr="0062260F">
        <w:rPr>
          <w:rStyle w:val="StyleUnderline"/>
          <w:highlight w:val="cyan"/>
        </w:rPr>
        <w:t>‘commercial’ winners</w:t>
      </w:r>
      <w:r w:rsidRPr="00904598">
        <w:rPr>
          <w:rStyle w:val="StyleUnderline"/>
        </w:rPr>
        <w:t>.</w:t>
      </w:r>
      <w:r>
        <w:rPr>
          <w:rStyle w:val="markedcontent"/>
          <w:sz w:val="19"/>
          <w:szCs w:val="19"/>
        </w:rPr>
        <w:t xml:space="preserve"> Those who might gain substantial revenues will be under </w:t>
      </w:r>
      <w:proofErr w:type="spellStart"/>
      <w:r>
        <w:rPr>
          <w:rStyle w:val="markedcontent"/>
          <w:sz w:val="19"/>
          <w:szCs w:val="19"/>
        </w:rPr>
        <w:t>pres</w:t>
      </w:r>
      <w:proofErr w:type="spellEnd"/>
      <w:r>
        <w:rPr>
          <w:rStyle w:val="markedcontent"/>
          <w:sz w:val="19"/>
          <w:szCs w:val="19"/>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w:t>
      </w:r>
      <w:r>
        <w:rPr>
          <w:rStyle w:val="markedcontent"/>
          <w:sz w:val="11"/>
          <w:szCs w:val="11"/>
        </w:rPr>
        <w:t>7</w:t>
      </w:r>
      <w:r>
        <w:rPr>
          <w:rStyle w:val="markedcontent"/>
          <w:sz w:val="19"/>
          <w:szCs w:val="19"/>
        </w:rPr>
        <w:t xml:space="preserve"> Similarly, in the United States AbbVie has waived intellectual property rights for an existing com-bination product that is being tested for therapeutic </w:t>
      </w:r>
      <w:proofErr w:type="spellStart"/>
      <w:r>
        <w:rPr>
          <w:rStyle w:val="markedcontent"/>
          <w:sz w:val="19"/>
          <w:szCs w:val="19"/>
        </w:rPr>
        <w:t>poten-tial</w:t>
      </w:r>
      <w:proofErr w:type="spellEnd"/>
      <w:r>
        <w:rPr>
          <w:rStyle w:val="markedcontent"/>
          <w:sz w:val="19"/>
          <w:szCs w:val="19"/>
        </w:rPr>
        <w:t xml:space="preserve"> against COVID-19, which would support affordability and allow for a supply of generics.</w:t>
      </w:r>
      <w:r>
        <w:rPr>
          <w:rStyle w:val="markedcontent"/>
          <w:sz w:val="11"/>
          <w:szCs w:val="11"/>
        </w:rPr>
        <w:t>8,9</w:t>
      </w:r>
      <w:r>
        <w:rPr>
          <w:rStyle w:val="markedcontent"/>
          <w:sz w:val="19"/>
          <w:szCs w:val="19"/>
        </w:rPr>
        <w:t xml:space="preserve"> Johnson &amp; Johnson has stated that its potential vaccine – which is expected to begin trials – will be available on a not-for-profit basis during the pandemic.</w:t>
      </w:r>
      <w:r>
        <w:rPr>
          <w:rStyle w:val="markedcontent"/>
          <w:sz w:val="11"/>
          <w:szCs w:val="11"/>
        </w:rPr>
        <w:t>10</w:t>
      </w:r>
      <w:r>
        <w:rPr>
          <w:rStyle w:val="markedcontent"/>
          <w:sz w:val="19"/>
          <w:szCs w:val="19"/>
        </w:rPr>
        <w:t xml:space="preserve"> Pharma is </w:t>
      </w:r>
      <w:proofErr w:type="spellStart"/>
      <w:r>
        <w:rPr>
          <w:rStyle w:val="markedcontent"/>
          <w:sz w:val="19"/>
          <w:szCs w:val="19"/>
        </w:rPr>
        <w:t>mobilising</w:t>
      </w:r>
      <w:proofErr w:type="spellEnd"/>
      <w:r>
        <w:rPr>
          <w:rStyle w:val="markedcontent"/>
          <w:sz w:val="19"/>
          <w:szCs w:val="19"/>
        </w:rPr>
        <w:t xml:space="preserve"> substantial efforts to rise to the COVID-19 challenge at hand. </w:t>
      </w:r>
      <w:r w:rsidRPr="00904598">
        <w:rPr>
          <w:rStyle w:val="StyleUnderline"/>
        </w:rPr>
        <w:t xml:space="preserve">However, </w:t>
      </w:r>
      <w:r w:rsidRPr="00897371">
        <w:rPr>
          <w:rStyle w:val="StyleUnderline"/>
        </w:rPr>
        <w:t xml:space="preserve">we need to </w:t>
      </w:r>
      <w:r w:rsidRPr="0062260F">
        <w:rPr>
          <w:rStyle w:val="StyleUnderline"/>
          <w:highlight w:val="cyan"/>
        </w:rPr>
        <w:t>consider</w:t>
      </w:r>
      <w:r w:rsidRPr="00904598">
        <w:rPr>
          <w:rStyle w:val="StyleUnderline"/>
        </w:rPr>
        <w:t xml:space="preserve"> how </w:t>
      </w:r>
      <w:r w:rsidRPr="008E20B4">
        <w:rPr>
          <w:rStyle w:val="StyleUnderline"/>
        </w:rPr>
        <w:t xml:space="preserve">pharmaceutical </w:t>
      </w:r>
      <w:r w:rsidRPr="0062260F">
        <w:rPr>
          <w:rStyle w:val="StyleUnderline"/>
          <w:highlight w:val="cyan"/>
        </w:rPr>
        <w:t>innovation</w:t>
      </w:r>
      <w:r w:rsidRPr="00904598">
        <w:rPr>
          <w:rStyle w:val="StyleUnderline"/>
        </w:rPr>
        <w:t xml:space="preserve"> for responding to emerging infectious diseases can best be enabled </w:t>
      </w:r>
      <w:r w:rsidRPr="0062260F">
        <w:rPr>
          <w:rStyle w:val="StyleUnderline"/>
          <w:highlight w:val="cyan"/>
        </w:rPr>
        <w:t>beyond the current crisis. Many</w:t>
      </w:r>
      <w:r w:rsidRPr="00904598">
        <w:rPr>
          <w:rStyle w:val="StyleUnderline"/>
        </w:rPr>
        <w:t xml:space="preserve"> public health </w:t>
      </w:r>
      <w:r w:rsidRPr="0062260F">
        <w:rPr>
          <w:rStyle w:val="StyleUnderline"/>
          <w:highlight w:val="cyan"/>
        </w:rPr>
        <w:t>threats</w:t>
      </w:r>
      <w:r w:rsidRPr="00904598">
        <w:rPr>
          <w:rStyle w:val="StyleUnderline"/>
        </w:rPr>
        <w:t xml:space="preserve"> (including those </w:t>
      </w:r>
      <w:r w:rsidRPr="00904598">
        <w:rPr>
          <w:rStyle w:val="StyleUnderline"/>
        </w:rPr>
        <w:lastRenderedPageBreak/>
        <w:t xml:space="preserve">associated with other infectious diseases, bioterror-ism agents and antimicrobial resistance) </w:t>
      </w:r>
      <w:r w:rsidRPr="0062260F">
        <w:rPr>
          <w:rStyle w:val="StyleUnderline"/>
          <w:highlight w:val="cyan"/>
        </w:rPr>
        <w:t>are urgent</w:t>
      </w:r>
      <w:r w:rsidRPr="00897371">
        <w:rPr>
          <w:rStyle w:val="StyleUnderline"/>
          <w:highlight w:val="cyan"/>
        </w:rPr>
        <w:t>ly in need of</w:t>
      </w:r>
      <w:r w:rsidRPr="00904598">
        <w:rPr>
          <w:rStyle w:val="StyleUnderline"/>
        </w:rPr>
        <w:t xml:space="preserve"> pharmaceutical </w:t>
      </w:r>
      <w:r w:rsidRPr="00897371">
        <w:rPr>
          <w:rStyle w:val="StyleUnderline"/>
          <w:highlight w:val="cyan"/>
        </w:rPr>
        <w:t>innovation,</w:t>
      </w:r>
      <w:r w:rsidRPr="00897371">
        <w:rPr>
          <w:rStyle w:val="StyleUnderline"/>
        </w:rPr>
        <w:t xml:space="preserve"> even if their impacts are not as visible to s</w:t>
      </w:r>
      <w:r w:rsidRPr="00904598">
        <w:rPr>
          <w:rStyle w:val="StyleUnderline"/>
        </w:rPr>
        <w:t xml:space="preserve">ociety as COVID-19 is in the </w:t>
      </w:r>
      <w:proofErr w:type="spellStart"/>
      <w:r w:rsidRPr="00904598">
        <w:rPr>
          <w:rStyle w:val="StyleUnderline"/>
        </w:rPr>
        <w:t>imme-diate</w:t>
      </w:r>
      <w:proofErr w:type="spellEnd"/>
      <w:r w:rsidRPr="00904598">
        <w:rPr>
          <w:rStyle w:val="StyleUnderline"/>
        </w:rPr>
        <w:t xml:space="preserve"> term</w:t>
      </w:r>
      <w:r>
        <w:rPr>
          <w:rStyle w:val="markedcontent"/>
          <w:sz w:val="19"/>
          <w:szCs w:val="19"/>
        </w:rPr>
        <w:t xml:space="preserve">. The pharmaceutical industry has responded to previous public health emergencies associated with </w:t>
      </w:r>
      <w:proofErr w:type="spellStart"/>
      <w:r>
        <w:rPr>
          <w:rStyle w:val="markedcontent"/>
          <w:sz w:val="19"/>
          <w:szCs w:val="19"/>
        </w:rPr>
        <w:t>infec-tious</w:t>
      </w:r>
      <w:proofErr w:type="spellEnd"/>
      <w:r>
        <w:rPr>
          <w:rStyle w:val="markedcontent"/>
          <w:sz w:val="19"/>
          <w:szCs w:val="19"/>
        </w:rPr>
        <w:t xml:space="preserve"> disease in recent times – for example those associated with Ebola and Zika outbreaks.</w:t>
      </w:r>
      <w:r>
        <w:rPr>
          <w:rStyle w:val="markedcontent"/>
          <w:sz w:val="11"/>
          <w:szCs w:val="11"/>
        </w:rPr>
        <w:t>11</w:t>
      </w:r>
      <w:r>
        <w:rPr>
          <w:rStyle w:val="markedcontent"/>
          <w:sz w:val="19"/>
          <w:szCs w:val="19"/>
        </w:rPr>
        <w:t xml:space="preserve"> However, it has done so to a lesser scale than for COVID-19 and with </w:t>
      </w:r>
      <w:proofErr w:type="spellStart"/>
      <w:r>
        <w:rPr>
          <w:rStyle w:val="markedcontent"/>
          <w:sz w:val="19"/>
          <w:szCs w:val="19"/>
        </w:rPr>
        <w:t>contribu-tions</w:t>
      </w:r>
      <w:proofErr w:type="spellEnd"/>
      <w:r>
        <w:rPr>
          <w:rStyle w:val="markedcontent"/>
          <w:sz w:val="19"/>
          <w:szCs w:val="19"/>
        </w:rPr>
        <w:t xml:space="preserve"> from fewer companies. Similarly, levels of activity in response to the threat of antimicrobial resistance are still low.</w:t>
      </w:r>
      <w:r>
        <w:rPr>
          <w:rStyle w:val="markedcontent"/>
          <w:sz w:val="11"/>
          <w:szCs w:val="11"/>
        </w:rPr>
        <w:t>12</w:t>
      </w:r>
      <w:r>
        <w:rPr>
          <w:rStyle w:val="markedcontent"/>
          <w:sz w:val="19"/>
          <w:szCs w:val="19"/>
        </w:rPr>
        <w:t xml:space="preserve"> There are important policy questions as to whether – and how – industry could engage with such public health threats to an even greater extent under improved </w:t>
      </w:r>
      <w:proofErr w:type="spellStart"/>
      <w:r>
        <w:rPr>
          <w:rStyle w:val="markedcontent"/>
          <w:sz w:val="19"/>
          <w:szCs w:val="19"/>
        </w:rPr>
        <w:t>innova-tion</w:t>
      </w:r>
      <w:proofErr w:type="spellEnd"/>
      <w:r>
        <w:rPr>
          <w:rStyle w:val="markedcontent"/>
          <w:sz w:val="19"/>
          <w:szCs w:val="19"/>
        </w:rPr>
        <w:t xml:space="preserve"> conditions.</w:t>
      </w:r>
      <w:r>
        <w:t xml:space="preserve"> </w:t>
      </w:r>
      <w:r>
        <w:rPr>
          <w:rStyle w:val="markedcontent"/>
          <w:sz w:val="19"/>
          <w:szCs w:val="19"/>
        </w:rPr>
        <w:t>The COVID-19 pandemic is a game-changer among global public health threats. The risk to human life (both in terms of morbidity and quality of l</w:t>
      </w:r>
      <w:r w:rsidRPr="00897371">
        <w:rPr>
          <w:rStyle w:val="markedcontent"/>
          <w:sz w:val="19"/>
          <w:szCs w:val="19"/>
        </w:rPr>
        <w:t xml:space="preserve">ife), the economic risks, the epidemiology of the disease and speed of escalation have led to a crisis-response by many governments around the world. This has in turn influenced the immediate </w:t>
      </w:r>
      <w:proofErr w:type="spellStart"/>
      <w:r w:rsidRPr="00897371">
        <w:rPr>
          <w:rStyle w:val="markedcontent"/>
          <w:sz w:val="19"/>
          <w:szCs w:val="19"/>
        </w:rPr>
        <w:t>indus</w:t>
      </w:r>
      <w:proofErr w:type="spellEnd"/>
      <w:r w:rsidRPr="00897371">
        <w:rPr>
          <w:rStyle w:val="markedcontent"/>
          <w:sz w:val="19"/>
          <w:szCs w:val="19"/>
        </w:rPr>
        <w:t xml:space="preserve">-try efforts. </w:t>
      </w:r>
      <w:r w:rsidRPr="00897371">
        <w:rPr>
          <w:rStyle w:val="StyleUnderline"/>
        </w:rPr>
        <w:t>Many other infectious disease threats may not manifest as crises in the short term and</w:t>
      </w:r>
      <w:r w:rsidRPr="00904598">
        <w:rPr>
          <w:rStyle w:val="StyleUnderline"/>
        </w:rPr>
        <w:t xml:space="preserve"> in the same way as COVID-19, but they could nevertheless escalate. They are not </w:t>
      </w:r>
      <w:r w:rsidRPr="00897371">
        <w:rPr>
          <w:rStyle w:val="StyleUnderline"/>
        </w:rPr>
        <w:t xml:space="preserve">considered to be crises from a short term perspective because they are contained to specific regions and affect fewer people at present – or are re-emerging (e.g. Ebola) – or their impacts have not yet </w:t>
      </w:r>
      <w:proofErr w:type="spellStart"/>
      <w:r w:rsidRPr="00897371">
        <w:rPr>
          <w:rStyle w:val="StyleUnderline"/>
        </w:rPr>
        <w:t>materialised</w:t>
      </w:r>
      <w:proofErr w:type="spellEnd"/>
      <w:r w:rsidRPr="00897371">
        <w:rPr>
          <w:rStyle w:val="StyleUnderline"/>
        </w:rPr>
        <w:t xml:space="preserve"> at a scale that would qualify as an immediate crisis (e.g. growing risks of </w:t>
      </w:r>
      <w:proofErr w:type="spellStart"/>
      <w:r w:rsidRPr="00897371">
        <w:rPr>
          <w:rStyle w:val="StyleUnderline"/>
        </w:rPr>
        <w:t>antimi-crobial</w:t>
      </w:r>
      <w:proofErr w:type="spellEnd"/>
      <w:r w:rsidRPr="00897371">
        <w:rPr>
          <w:rStyle w:val="StyleUnderline"/>
        </w:rPr>
        <w:t xml:space="preserve"> resistance to some infectious pathogens). However, such diseases and issues are</w:t>
      </w:r>
      <w:r w:rsidRPr="00904598">
        <w:rPr>
          <w:rStyle w:val="StyleUnderline"/>
        </w:rPr>
        <w:t xml:space="preserve"> </w:t>
      </w:r>
      <w:proofErr w:type="spellStart"/>
      <w:r w:rsidRPr="00904598">
        <w:rPr>
          <w:rStyle w:val="StyleUnderline"/>
        </w:rPr>
        <w:t>recognised</w:t>
      </w:r>
      <w:proofErr w:type="spellEnd"/>
      <w:r w:rsidRPr="00904598">
        <w:rPr>
          <w:rStyle w:val="StyleUnderline"/>
        </w:rPr>
        <w:t xml:space="preserve"> as </w:t>
      </w:r>
      <w:r w:rsidRPr="0062260F">
        <w:rPr>
          <w:rStyle w:val="StyleUnderline"/>
          <w:highlight w:val="cyan"/>
        </w:rPr>
        <w:t>global threats</w:t>
      </w:r>
      <w:r w:rsidRPr="00897371">
        <w:rPr>
          <w:rStyle w:val="StyleUnderline"/>
        </w:rPr>
        <w:t xml:space="preserve"> that could become crises in the future.</w:t>
      </w:r>
      <w:r w:rsidRPr="00904598">
        <w:rPr>
          <w:rStyle w:val="StyleUnderline"/>
        </w:rPr>
        <w:t xml:space="preserve">13 The </w:t>
      </w:r>
      <w:r w:rsidRPr="00897371">
        <w:rPr>
          <w:rStyle w:val="StyleUnderline"/>
        </w:rPr>
        <w:t>emerging threats</w:t>
      </w:r>
      <w:r w:rsidRPr="0062260F">
        <w:rPr>
          <w:rStyle w:val="StyleUnderline"/>
          <w:highlight w:val="cyan"/>
        </w:rPr>
        <w:t xml:space="preserve"> raise</w:t>
      </w:r>
      <w:r w:rsidRPr="00897371">
        <w:rPr>
          <w:rStyle w:val="StyleUnderline"/>
        </w:rPr>
        <w:t xml:space="preserve"> important p</w:t>
      </w:r>
      <w:r w:rsidRPr="00904598">
        <w:rPr>
          <w:rStyle w:val="StyleUnderline"/>
        </w:rPr>
        <w:t xml:space="preserve">olicy </w:t>
      </w:r>
      <w:r w:rsidRPr="0062260F">
        <w:rPr>
          <w:rStyle w:val="StyleUnderline"/>
          <w:highlight w:val="cyan"/>
        </w:rPr>
        <w:t>questions about how</w:t>
      </w:r>
      <w:r w:rsidRPr="00904598">
        <w:rPr>
          <w:rStyle w:val="StyleUnderline"/>
        </w:rPr>
        <w:t xml:space="preserve"> government and the pharmaceutical </w:t>
      </w:r>
      <w:r w:rsidRPr="0062260F">
        <w:rPr>
          <w:rStyle w:val="StyleUnderline"/>
          <w:highlight w:val="cyan"/>
        </w:rPr>
        <w:t>industry can</w:t>
      </w:r>
      <w:r w:rsidRPr="00904598">
        <w:rPr>
          <w:rStyle w:val="StyleUnderline"/>
        </w:rPr>
        <w:t xml:space="preserve"> work together to </w:t>
      </w:r>
      <w:r w:rsidRPr="0062260F">
        <w:rPr>
          <w:rStyle w:val="StyleUnderline"/>
          <w:highlight w:val="cyan"/>
        </w:rPr>
        <w:t>ensure</w:t>
      </w:r>
      <w:r w:rsidRPr="00904598">
        <w:rPr>
          <w:rStyle w:val="StyleUnderline"/>
        </w:rPr>
        <w:t xml:space="preserve"> that pharmaceutical industry </w:t>
      </w:r>
      <w:r w:rsidRPr="0062260F">
        <w:rPr>
          <w:rStyle w:val="StyleUnderline"/>
          <w:highlight w:val="cyan"/>
        </w:rPr>
        <w:t xml:space="preserve">innovation is </w:t>
      </w:r>
      <w:proofErr w:type="spellStart"/>
      <w:r w:rsidRPr="0062260F">
        <w:rPr>
          <w:rStyle w:val="StyleUnderline"/>
          <w:highlight w:val="cyan"/>
        </w:rPr>
        <w:t>incentivised</w:t>
      </w:r>
      <w:proofErr w:type="spellEnd"/>
      <w:r w:rsidRPr="0062260F">
        <w:rPr>
          <w:rStyle w:val="StyleUnderline"/>
          <w:highlight w:val="cyan"/>
        </w:rPr>
        <w:t xml:space="preserve"> sustainably and at scale</w:t>
      </w:r>
      <w:r w:rsidRPr="00904598">
        <w:rPr>
          <w:rStyle w:val="StyleUnderline"/>
        </w:rPr>
        <w:t>. This is important to help mitigate against current and emerging threats becoming crises further down the line. At present, there are no clear and specific criteria to determine when a disease can trigger the types of healthcare-innovation-re-</w:t>
      </w:r>
      <w:proofErr w:type="spellStart"/>
      <w:r w:rsidRPr="00904598">
        <w:rPr>
          <w:rStyle w:val="StyleUnderline"/>
        </w:rPr>
        <w:t>lated</w:t>
      </w:r>
      <w:proofErr w:type="spellEnd"/>
      <w:r w:rsidRPr="00904598">
        <w:rPr>
          <w:rStyle w:val="StyleUnderline"/>
        </w:rPr>
        <w:t xml:space="preserve"> policy actions that have been deployed in response to the COVID-19 crisis. For example, this applies to criteria for securing financial resources for innovation-related activities, reforming regulation to accelerate trials and regulatory approval processes, and securing reimburse-</w:t>
      </w:r>
      <w:proofErr w:type="spellStart"/>
      <w:r w:rsidRPr="00904598">
        <w:rPr>
          <w:rStyle w:val="StyleUnderline"/>
        </w:rPr>
        <w:t>ment</w:t>
      </w:r>
      <w:proofErr w:type="spellEnd"/>
      <w:r w:rsidRPr="00904598">
        <w:rPr>
          <w:rStyle w:val="StyleUnderline"/>
        </w:rPr>
        <w:t xml:space="preserve"> mechanisms that help enable industry engagement and the search for rapid solutions. The WHO guidance on what constitutes a pandemic phase does provide guidance on national policy response options, but not specifically as they relate to healthcare innovation activity.14 There are also questions as to whether such policy initiatives and incentives should only be applied in crisis situations, or also as part of proactive government and industry efforts to innovate in the areas of public health threats in order to prevent future global calamitie</w:t>
      </w:r>
      <w:r w:rsidRPr="009778C8">
        <w:rPr>
          <w:rStyle w:val="StyleUnderline"/>
        </w:rPr>
        <w:t>s. A crisis and ‘emergency mode’ response may be inevitable for some diseases, but more can be done to mitigate against the need for such a response – especially in cases where emergi</w:t>
      </w:r>
      <w:r w:rsidRPr="00904598">
        <w:rPr>
          <w:rStyle w:val="StyleUnderline"/>
        </w:rPr>
        <w:t xml:space="preserve">ng threats and their consequences can be foreseen and are known to be a risk. We need to anticipate and act now in terms of how we plan and </w:t>
      </w:r>
      <w:proofErr w:type="spellStart"/>
      <w:r w:rsidRPr="00904598">
        <w:rPr>
          <w:rStyle w:val="StyleUnderline"/>
        </w:rPr>
        <w:t>incentivise</w:t>
      </w:r>
      <w:proofErr w:type="spellEnd"/>
      <w:r w:rsidRPr="00904598">
        <w:rPr>
          <w:rStyle w:val="StyleUnderline"/>
        </w:rPr>
        <w:t xml:space="preserve"> better for the future, and how we distinguish between different types of infectious disease threats and phases in framing incentives and regulation.</w:t>
      </w:r>
    </w:p>
    <w:p w14:paraId="2B0EE4A9" w14:textId="77777777" w:rsidR="00C01921" w:rsidRPr="00BA63B8" w:rsidRDefault="00C01921" w:rsidP="00C01921">
      <w:pPr>
        <w:pStyle w:val="Heading4"/>
      </w:pPr>
      <w:r>
        <w:t xml:space="preserve">1] Antimicrobial resistance triggers </w:t>
      </w:r>
      <w:r w:rsidRPr="00BA63B8">
        <w:rPr>
          <w:u w:val="single"/>
        </w:rPr>
        <w:t>extinction</w:t>
      </w:r>
      <w:r>
        <w:t>.</w:t>
      </w:r>
    </w:p>
    <w:p w14:paraId="7566E1FC" w14:textId="77777777" w:rsidR="00C01921" w:rsidRPr="000370A8" w:rsidRDefault="00C01921" w:rsidP="00C01921">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06F88267" w14:textId="4063C8ED" w:rsidR="00C01921" w:rsidRDefault="00C01921" w:rsidP="00C01921">
      <w:pPr>
        <w:rPr>
          <w:sz w:val="16"/>
        </w:rPr>
      </w:pPr>
      <w:r w:rsidRPr="000916E7">
        <w:rPr>
          <w:u w:val="single"/>
        </w:rPr>
        <w:t>It is</w:t>
      </w:r>
      <w:r w:rsidRPr="000370A8">
        <w:rPr>
          <w:sz w:val="16"/>
        </w:rPr>
        <w:t xml:space="preserve"> by now </w:t>
      </w:r>
      <w:r w:rsidRPr="000916E7">
        <w:rPr>
          <w:u w:val="single"/>
        </w:rPr>
        <w:t xml:space="preserve">no secret that </w:t>
      </w:r>
      <w:r w:rsidRPr="0062260F">
        <w:rPr>
          <w:highlight w:val="cyan"/>
          <w:u w:val="single"/>
        </w:rPr>
        <w:t xml:space="preserve">the human species is </w:t>
      </w:r>
      <w:r w:rsidRPr="0062260F">
        <w:rPr>
          <w:rStyle w:val="Emphasis"/>
          <w:highlight w:val="cyan"/>
        </w:rPr>
        <w:t>locked in a race</w:t>
      </w:r>
      <w:r w:rsidRPr="000916E7">
        <w:rPr>
          <w:u w:val="single"/>
        </w:rPr>
        <w:t xml:space="preserve"> of its own making </w:t>
      </w:r>
      <w:r w:rsidRPr="0062260F">
        <w:rPr>
          <w:rStyle w:val="Emphasis"/>
          <w:highlight w:val="cya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62260F">
        <w:rPr>
          <w:highlight w:val="cyan"/>
          <w:u w:val="single"/>
        </w:rPr>
        <w:t>we must</w:t>
      </w:r>
      <w:r w:rsidRPr="000916E7">
        <w:rPr>
          <w:u w:val="single"/>
        </w:rPr>
        <w:t xml:space="preserve"> now </w:t>
      </w:r>
      <w:r w:rsidRPr="0062260F">
        <w:rPr>
          <w:highlight w:val="cyan"/>
          <w:u w:val="single"/>
        </w:rPr>
        <w:t>invent</w:t>
      </w:r>
      <w:r w:rsidRPr="000916E7">
        <w:rPr>
          <w:u w:val="single"/>
        </w:rPr>
        <w:t xml:space="preserve"> new and effective </w:t>
      </w:r>
      <w:r w:rsidRPr="0062260F">
        <w:rPr>
          <w:highlight w:val="cyan"/>
          <w:u w:val="single"/>
        </w:rPr>
        <w:lastRenderedPageBreak/>
        <w:t xml:space="preserve">antibiotics faster than </w:t>
      </w:r>
      <w:r w:rsidRPr="0062260F">
        <w:rPr>
          <w:rStyle w:val="Emphasis"/>
          <w:highlight w:val="cya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62260F">
        <w:rPr>
          <w:rStyle w:val="Emphasis"/>
          <w:highlight w:val="cyan"/>
        </w:rPr>
        <w:t>bad actors</w:t>
      </w:r>
      <w:r w:rsidRPr="000916E7">
        <w:rPr>
          <w:u w:val="single"/>
        </w:rPr>
        <w:t xml:space="preserve"> might </w:t>
      </w:r>
      <w:r w:rsidRPr="000916E7">
        <w:rPr>
          <w:rStyle w:val="Emphasis"/>
        </w:rPr>
        <w:t xml:space="preserve">deliberately </w:t>
      </w:r>
      <w:r w:rsidRPr="0062260F">
        <w:rPr>
          <w:rStyle w:val="Emphasis"/>
          <w:highlight w:val="cyan"/>
        </w:rPr>
        <w:t>engineer</w:t>
      </w:r>
      <w:r w:rsidRPr="0062260F">
        <w:rPr>
          <w:highlight w:val="cyan"/>
          <w:u w:val="single"/>
        </w:rPr>
        <w:t xml:space="preserve"> </w:t>
      </w:r>
      <w:r w:rsidRPr="00240E47">
        <w:rPr>
          <w:u w:val="single"/>
        </w:rPr>
        <w:t>deadly</w:t>
      </w:r>
      <w:r w:rsidRPr="0062260F">
        <w:rPr>
          <w:highlight w:val="cyan"/>
          <w:u w:val="single"/>
        </w:rPr>
        <w:t xml:space="preserve"> superbugs</w:t>
      </w:r>
      <w:r w:rsidRPr="00BA63B8">
        <w:rPr>
          <w:sz w:val="16"/>
        </w:rPr>
        <w:t>.1 But even if that does not happen</w:t>
      </w:r>
      <w:r w:rsidRPr="00240E47">
        <w:rPr>
          <w:sz w:val="16"/>
        </w:rPr>
        <w:t xml:space="preserve">, </w:t>
      </w:r>
      <w:r w:rsidRPr="00240E47">
        <w:rPr>
          <w:rStyle w:val="Emphasis"/>
        </w:rPr>
        <w:t>humanity faces an existential threat</w:t>
      </w:r>
      <w:r w:rsidRPr="00240E47">
        <w:rPr>
          <w:u w:val="single"/>
        </w:rPr>
        <w:t xml:space="preserve"> lar</w:t>
      </w:r>
      <w:r w:rsidRPr="000916E7">
        <w:rPr>
          <w:u w:val="single"/>
        </w:rPr>
        <w:t>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62260F">
        <w:rPr>
          <w:highlight w:val="cya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62260F">
        <w:rPr>
          <w:rStyle w:val="Emphasis"/>
          <w:highlight w:val="cyan"/>
        </w:rPr>
        <w:t>masters of survival</w:t>
      </w:r>
      <w:r w:rsidRPr="0062260F">
        <w:rPr>
          <w:highlight w:val="cyan"/>
          <w:u w:val="single"/>
        </w:rPr>
        <w:t xml:space="preserve"> and can be </w:t>
      </w:r>
      <w:r w:rsidRPr="0062260F">
        <w:rPr>
          <w:rStyle w:val="Emphasis"/>
          <w:highlight w:val="cya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62260F">
        <w:rPr>
          <w:rStyle w:val="Emphasis"/>
          <w:highlight w:val="cyan"/>
        </w:rPr>
        <w:t>invade</w:t>
      </w:r>
      <w:r w:rsidRPr="000916E7">
        <w:rPr>
          <w:rStyle w:val="Emphasis"/>
        </w:rPr>
        <w:t xml:space="preserve"> our </w:t>
      </w:r>
      <w:r w:rsidRPr="0062260F">
        <w:rPr>
          <w:rStyle w:val="Emphasis"/>
          <w:highlight w:val="cyan"/>
        </w:rPr>
        <w:t>cells</w:t>
      </w:r>
      <w:r w:rsidRPr="00BA63B8">
        <w:rPr>
          <w:sz w:val="16"/>
        </w:rPr>
        <w:t xml:space="preserve">, </w:t>
      </w:r>
      <w:r w:rsidRPr="0062260F">
        <w:rPr>
          <w:highlight w:val="cyan"/>
          <w:u w:val="single"/>
        </w:rPr>
        <w:t>spread quickly</w:t>
      </w:r>
      <w:r w:rsidRPr="00BA63B8">
        <w:rPr>
          <w:sz w:val="16"/>
        </w:rPr>
        <w:t xml:space="preserve">, </w:t>
      </w:r>
      <w:r w:rsidRPr="00240E47">
        <w:rPr>
          <w:u w:val="single"/>
        </w:rPr>
        <w:t xml:space="preserve">and </w:t>
      </w:r>
      <w:r w:rsidRPr="00240E47">
        <w:rPr>
          <w:rStyle w:val="Emphasis"/>
        </w:rPr>
        <w:t>cause havoc</w:t>
      </w:r>
      <w:r w:rsidRPr="00240E47">
        <w:rPr>
          <w:sz w:val="16"/>
        </w:rPr>
        <w:t xml:space="preserve"> th</w:t>
      </w:r>
      <w:r w:rsidRPr="00BA63B8">
        <w:rPr>
          <w:sz w:val="16"/>
        </w:rPr>
        <w:t>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62260F">
        <w:rPr>
          <w:rStyle w:val="Emphasis"/>
          <w:highlight w:val="cya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62260F">
        <w:rPr>
          <w:highlight w:val="cyan"/>
          <w:u w:val="single"/>
        </w:rPr>
        <w:t>revolutionized medicine</w:t>
      </w:r>
      <w:r w:rsidRPr="00BA63B8">
        <w:rPr>
          <w:sz w:val="16"/>
        </w:rPr>
        <w:t xml:space="preserve">, </w:t>
      </w:r>
      <w:r w:rsidRPr="0062260F">
        <w:rPr>
          <w:highlight w:val="cya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40E47">
        <w:rPr>
          <w:u w:val="single"/>
        </w:rPr>
        <w:t xml:space="preserve">helped to </w:t>
      </w:r>
      <w:r w:rsidRPr="0062260F">
        <w:rPr>
          <w:rStyle w:val="Emphasis"/>
          <w:highlight w:val="cyan"/>
        </w:rPr>
        <w:t>create</w:t>
      </w:r>
      <w:r w:rsidRPr="000916E7">
        <w:rPr>
          <w:rStyle w:val="Emphasis"/>
        </w:rPr>
        <w:t xml:space="preserve"> strains of </w:t>
      </w:r>
      <w:r w:rsidRPr="0062260F">
        <w:rPr>
          <w:rStyle w:val="Emphasis"/>
          <w:highlight w:val="cyan"/>
        </w:rPr>
        <w:t>bacteria</w:t>
      </w:r>
      <w:r w:rsidRPr="000916E7">
        <w:rPr>
          <w:u w:val="single"/>
        </w:rPr>
        <w:t xml:space="preserve"> that are </w:t>
      </w:r>
      <w:r w:rsidRPr="0062260F">
        <w:rPr>
          <w:rStyle w:val="Emphasis"/>
          <w:highlight w:val="cya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62260F">
        <w:rPr>
          <w:highlight w:val="cyan"/>
          <w:u w:val="single"/>
        </w:rPr>
        <w:t>antibiotics</w:t>
      </w:r>
      <w:r w:rsidRPr="00BA63B8">
        <w:rPr>
          <w:sz w:val="16"/>
        </w:rPr>
        <w:t xml:space="preserve"> and commercial products containing them </w:t>
      </w:r>
      <w:r w:rsidRPr="000916E7">
        <w:rPr>
          <w:u w:val="single"/>
        </w:rPr>
        <w:t xml:space="preserve">has </w:t>
      </w:r>
      <w:r w:rsidRPr="0062260F">
        <w:rPr>
          <w:rStyle w:val="Emphasis"/>
          <w:highlight w:val="cyan"/>
        </w:rPr>
        <w:t>helped superbugs</w:t>
      </w:r>
      <w:r w:rsidRPr="000916E7">
        <w:rPr>
          <w:rStyle w:val="Emphasis"/>
        </w:rPr>
        <w:t xml:space="preserve"> to </w:t>
      </w:r>
      <w:r w:rsidRPr="0062260F">
        <w:rPr>
          <w:rStyle w:val="Emphasis"/>
          <w:highlight w:val="cyan"/>
        </w:rPr>
        <w:t>evolve</w:t>
      </w:r>
      <w:r w:rsidRPr="00BA63B8">
        <w:rPr>
          <w:sz w:val="16"/>
        </w:rPr>
        <w:t xml:space="preserve">. </w:t>
      </w:r>
      <w:r w:rsidRPr="0062260F">
        <w:rPr>
          <w:highlight w:val="cyan"/>
          <w:u w:val="single"/>
        </w:rPr>
        <w:t>We</w:t>
      </w:r>
      <w:r w:rsidRPr="000916E7">
        <w:rPr>
          <w:u w:val="single"/>
        </w:rPr>
        <w:t xml:space="preserve"> now increasingly </w:t>
      </w:r>
      <w:r w:rsidRPr="0062260F">
        <w:rPr>
          <w:highlight w:val="cyan"/>
          <w:u w:val="single"/>
        </w:rPr>
        <w:t xml:space="preserve">face microorganisms that </w:t>
      </w:r>
      <w:r w:rsidRPr="0062260F">
        <w:rPr>
          <w:rStyle w:val="Emphasis"/>
          <w:highlight w:val="cyan"/>
        </w:rPr>
        <w:t>cannot be killed</w:t>
      </w:r>
      <w:r w:rsidRPr="000916E7">
        <w:rPr>
          <w:u w:val="single"/>
        </w:rPr>
        <w:t xml:space="preserve"> by antibiotics</w:t>
      </w:r>
      <w:r w:rsidRPr="00BA63B8">
        <w:rPr>
          <w:sz w:val="16"/>
        </w:rPr>
        <w:t xml:space="preserve">, antifungals, antivirals, or any other chemical weapon we throw at them. </w:t>
      </w:r>
      <w:r w:rsidRPr="0062260F">
        <w:rPr>
          <w:highlight w:val="cyan"/>
          <w:u w:val="single"/>
        </w:rPr>
        <w:t>Pandemics are</w:t>
      </w:r>
      <w:r w:rsidRPr="000916E7">
        <w:rPr>
          <w:u w:val="single"/>
        </w:rPr>
        <w:t xml:space="preserve"> the </w:t>
      </w:r>
      <w:r w:rsidRPr="0062260F">
        <w:rPr>
          <w:rStyle w:val="Emphasis"/>
          <w:highlight w:val="cya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62260F">
        <w:rPr>
          <w:rStyle w:val="Emphasis"/>
          <w:highlight w:val="cyan"/>
        </w:rPr>
        <w:t>minor cut</w:t>
      </w:r>
      <w:r w:rsidRPr="000916E7">
        <w:rPr>
          <w:u w:val="single"/>
        </w:rPr>
        <w:t xml:space="preserve"> could again </w:t>
      </w:r>
      <w:r w:rsidRPr="0062260F">
        <w:rPr>
          <w:rStyle w:val="Emphasis"/>
          <w:highlight w:val="cya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62260F">
        <w:rPr>
          <w:rStyle w:val="Emphasis"/>
          <w:highlight w:val="cyan"/>
        </w:rPr>
        <w:t>infections become untreatable</w:t>
      </w:r>
      <w:r w:rsidRPr="0062260F">
        <w:rPr>
          <w:highlight w:val="cya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6ACC8773" w14:textId="665E00F9" w:rsidR="006B7949" w:rsidRPr="00CB1B2A" w:rsidRDefault="006B7949" w:rsidP="006B7949">
      <w:pPr>
        <w:rPr>
          <w:sz w:val="16"/>
        </w:rPr>
      </w:pPr>
    </w:p>
    <w:p w14:paraId="48D13312" w14:textId="77777777" w:rsidR="006B7949" w:rsidRPr="000370A8" w:rsidRDefault="006B7949" w:rsidP="00C01921">
      <w:pPr>
        <w:rPr>
          <w:sz w:val="16"/>
        </w:rPr>
      </w:pPr>
    </w:p>
    <w:p w14:paraId="039217B6" w14:textId="77777777" w:rsidR="00C01921" w:rsidRDefault="00C01921" w:rsidP="00C01921">
      <w:pPr>
        <w:pStyle w:val="Heading2"/>
      </w:pPr>
      <w:r>
        <w:lastRenderedPageBreak/>
        <w:t>Advocacy</w:t>
      </w:r>
    </w:p>
    <w:p w14:paraId="16A45725" w14:textId="77777777" w:rsidR="00C01921" w:rsidRDefault="00C01921" w:rsidP="00C01921">
      <w:pPr>
        <w:pStyle w:val="Heading4"/>
      </w:pPr>
      <w:r>
        <w:t>Thus, the plan: the member nations of the World Trade Organization ought to reduce intellectual property protections for medicines by limiting drug innovators to one market exclusivity of their choice for their drug.</w:t>
      </w:r>
    </w:p>
    <w:p w14:paraId="39AFD87F" w14:textId="77777777" w:rsidR="00C01921" w:rsidRPr="00B35545" w:rsidRDefault="00C01921" w:rsidP="00C01921">
      <w:pPr>
        <w:pStyle w:val="Heading4"/>
      </w:pPr>
      <w:r>
        <w:t xml:space="preserve">Solves better than any counterplan – only the </w:t>
      </w:r>
      <w:proofErr w:type="spellStart"/>
      <w:r>
        <w:t>aff</w:t>
      </w:r>
      <w:proofErr w:type="spellEnd"/>
      <w:r>
        <w:t xml:space="preserve"> tackles incentives</w:t>
      </w:r>
    </w:p>
    <w:p w14:paraId="2A114080" w14:textId="77777777" w:rsidR="00C01921" w:rsidRDefault="00C01921" w:rsidP="00C01921">
      <w:r w:rsidRPr="00076213">
        <w:rPr>
          <w:rStyle w:val="Style13ptBold"/>
        </w:rPr>
        <w:t>Feldman 19</w:t>
      </w:r>
      <w:r>
        <w:t xml:space="preserve"> (Feldman, Robin. “Drug Patent Protection: It's Time for a 'One-and-Done' Approach.” STAT, 11 Feb. 2019, </w:t>
      </w:r>
      <w:hyperlink r:id="rId17" w:history="1">
        <w:r w:rsidRPr="00EA4011">
          <w:rPr>
            <w:rStyle w:val="Hyperlink"/>
          </w:rPr>
          <w:t>www.statnews.com/2019/02/11/drug-patent-protection-one-done/. [</w:t>
        </w:r>
        <w:r>
          <w:rPr>
            <w:rStyle w:val="Hyperlink"/>
          </w:rPr>
          <w:t>Robin Feldman is professor of law and director of the Institute for Innovation Law at UC Hastings College of the Law in San Francisco and author of “Drugs, Money, and Secret Handshakes” (Cambridge University Press, March 2019).</w:t>
        </w:r>
        <w:r w:rsidRPr="00EA4011">
          <w:rPr>
            <w:rStyle w:val="Hyperlink"/>
          </w:rPr>
          <w:t>])//LK</w:t>
        </w:r>
      </w:hyperlink>
      <w:r>
        <w:t xml:space="preserve"> [Accessed 8/25/2021]</w:t>
      </w:r>
    </w:p>
    <w:p w14:paraId="72E44976" w14:textId="77777777" w:rsidR="00C01921" w:rsidRPr="009802D2" w:rsidRDefault="00C01921" w:rsidP="00C01921">
      <w:pPr>
        <w:rPr>
          <w:u w:val="single"/>
        </w:rPr>
      </w:pPr>
      <w:r>
        <w:t xml:space="preserve">In a perfect world, the system for conveying medications from their makers to patients should be designed to deliver the lowest-cost drugs. The system in the U.S. doesn’t even come close. </w:t>
      </w:r>
      <w:r w:rsidRPr="0062260F">
        <w:rPr>
          <w:rStyle w:val="StyleUnderline"/>
          <w:highlight w:val="cyan"/>
        </w:rPr>
        <w:t>Insurers should provide the lowest-cost and highest-quality drug benefit</w:t>
      </w:r>
      <w:r w:rsidRPr="00767A79">
        <w:rPr>
          <w:rStyle w:val="StyleUnderline"/>
        </w:rPr>
        <w:t xml:space="preserve">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the vast majority of prescriptions are filled with generic drugs, </w:t>
      </w:r>
      <w:r w:rsidRPr="0062260F">
        <w:rPr>
          <w:rStyle w:val="StyleUnderline"/>
          <w:highlight w:val="cyan"/>
        </w:rPr>
        <w:t>rising prices</w:t>
      </w:r>
      <w:r w:rsidRPr="00767A79">
        <w:rPr>
          <w:rStyle w:val="StyleUnderline"/>
        </w:rPr>
        <w:t xml:space="preserve"> on existing brand-name drugs and sky-high prices for new drugs </w:t>
      </w:r>
      <w:r w:rsidRPr="0062260F">
        <w:rPr>
          <w:rStyle w:val="StyleUnderline"/>
          <w:highlight w:val="cyan"/>
        </w:rPr>
        <w:t>are swamping</w:t>
      </w:r>
      <w:r w:rsidRPr="00767A79">
        <w:rPr>
          <w:rStyle w:val="StyleUnderline"/>
        </w:rPr>
        <w:t xml:space="preserve"> the </w:t>
      </w:r>
      <w:r w:rsidRPr="0062260F">
        <w:rPr>
          <w:rStyle w:val="StyleUnderline"/>
          <w:highlight w:val="cyan"/>
        </w:rPr>
        <w:t>savings</w:t>
      </w:r>
      <w:r w:rsidRPr="00767A79">
        <w:rPr>
          <w:rStyle w:val="StyleUnderline"/>
        </w:rPr>
        <w:t xml:space="preserve"> from generics.</w:t>
      </w:r>
      <w:r>
        <w:t xml:space="preserve"> Why isn’t the system working as it should? Related: Behind the patent thicket: tactics AbbVie allegedly used to thwart biosimilar versions of Humira </w:t>
      </w:r>
      <w:r w:rsidRPr="0062260F">
        <w:rPr>
          <w:rStyle w:val="StyleUnderline"/>
          <w:highlight w:val="cyan"/>
        </w:rPr>
        <w:t>Some</w:t>
      </w:r>
      <w:r w:rsidRPr="00076213">
        <w:rPr>
          <w:rStyle w:val="StyleUnderline"/>
        </w:rPr>
        <w:t xml:space="preserve"> experts </w:t>
      </w:r>
      <w:r w:rsidRPr="0062260F">
        <w:rPr>
          <w:rStyle w:val="StyleUnderline"/>
          <w:highlight w:val="cyan"/>
        </w:rPr>
        <w:t>believe</w:t>
      </w:r>
      <w:r w:rsidRPr="00076213">
        <w:rPr>
          <w:rStyle w:val="StyleUnderline"/>
        </w:rPr>
        <w:t xml:space="preserve"> the U.S. can rein in drug process with </w:t>
      </w:r>
      <w:r w:rsidRPr="0062260F">
        <w:rPr>
          <w:rStyle w:val="StyleUnderline"/>
          <w:highlight w:val="cyan"/>
        </w:rPr>
        <w:t>value-based pricing</w:t>
      </w:r>
      <w:r w:rsidRPr="00076213">
        <w:rPr>
          <w:rStyle w:val="StyleUnderline"/>
        </w:rPr>
        <w:t xml:space="preserve">, which aims to tie the prices we pay for drugs to the benefits they provide, either in terms of longer life or better quality of life. </w:t>
      </w:r>
      <w:r w:rsidRPr="0062260F">
        <w:rPr>
          <w:rStyle w:val="StyleUnderline"/>
          <w:highlight w:val="cyan"/>
        </w:rPr>
        <w:t>Others call for dismantling</w:t>
      </w:r>
      <w:r w:rsidRPr="00076213">
        <w:rPr>
          <w:rStyle w:val="StyleUnderline"/>
        </w:rPr>
        <w:t xml:space="preserve"> pharmacy </w:t>
      </w:r>
      <w:r w:rsidRPr="0062260F">
        <w:rPr>
          <w:rStyle w:val="StyleUnderline"/>
          <w:highlight w:val="cyan"/>
        </w:rPr>
        <w:t>benefit managers</w:t>
      </w:r>
      <w:r w:rsidRPr="00076213">
        <w:rPr>
          <w:rStyle w:val="StyleUnderline"/>
        </w:rPr>
        <w:t xml:space="preserve">. Still </w:t>
      </w:r>
      <w:r w:rsidRPr="0062260F">
        <w:rPr>
          <w:rStyle w:val="StyleUnderline"/>
          <w:highlight w:val="cyan"/>
        </w:rPr>
        <w:t>others want large groups</w:t>
      </w:r>
      <w:r w:rsidRPr="00076213">
        <w:rPr>
          <w:rStyle w:val="StyleUnderline"/>
        </w:rPr>
        <w:t xml:space="preserve"> like Medicare </w:t>
      </w:r>
      <w:r w:rsidRPr="0062260F">
        <w:rPr>
          <w:rStyle w:val="StyleUnderline"/>
          <w:highlight w:val="cyan"/>
        </w:rPr>
        <w:t>to negotiate</w:t>
      </w:r>
      <w:r w:rsidRPr="00076213">
        <w:rPr>
          <w:rStyle w:val="StyleUnderline"/>
        </w:rPr>
        <w:t xml:space="preserve"> with drug companies for better drug prices. While each of these might help, </w:t>
      </w:r>
      <w:r w:rsidRPr="0062260F">
        <w:rPr>
          <w:rStyle w:val="StyleUnderline"/>
          <w:highlight w:val="cyan"/>
        </w:rPr>
        <w:t>they cannot solve the problem alone</w:t>
      </w:r>
      <w:r w:rsidRPr="00076213">
        <w:rPr>
          <w:rStyle w:val="StyleUnderline"/>
        </w:rPr>
        <w:t xml:space="preserve">. Why? Because </w:t>
      </w:r>
      <w:r w:rsidRPr="0062260F">
        <w:rPr>
          <w:rStyle w:val="StyleUnderline"/>
          <w:highlight w:val="cyan"/>
        </w:rPr>
        <w:t>they do not reach the heart</w:t>
      </w:r>
      <w:r w:rsidRPr="00076213">
        <w:rPr>
          <w:rStyle w:val="StyleUnderline"/>
        </w:rPr>
        <w:t xml:space="preserve"> of the problem.</w:t>
      </w:r>
      <w:r>
        <w:t xml:space="preserve"> As I explain in my new book, “Drugs, Money, and Secret Handshakes,” </w:t>
      </w:r>
      <w:r w:rsidRPr="00076213">
        <w:rPr>
          <w:rStyle w:val="StyleUnderline"/>
        </w:rPr>
        <w:t xml:space="preserve">the government itself is giving pharmaceutical companies the power they are wielding through overly generous drug </w:t>
      </w:r>
      <w:r w:rsidRPr="0062260F">
        <w:rPr>
          <w:rStyle w:val="StyleUnderline"/>
          <w:highlight w:val="cyan"/>
        </w:rPr>
        <w:t>patent protection</w:t>
      </w:r>
      <w:r w:rsidRPr="00076213">
        <w:rPr>
          <w:rStyle w:val="StyleUnderline"/>
        </w:rPr>
        <w:t xml:space="preserve">.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 When patents end, lower-priced competitors should be able to jump into the market and drive down the price. But that’s not happening. Instead, </w:t>
      </w:r>
      <w:r w:rsidRPr="0062260F">
        <w:rPr>
          <w:rStyle w:val="StyleUnderline"/>
          <w:highlight w:val="cyan"/>
        </w:rPr>
        <w:t>drug companies build massive patent walls</w:t>
      </w:r>
      <w:r w:rsidRPr="00076213">
        <w:rPr>
          <w:rStyle w:val="StyleUnderline"/>
        </w:rPr>
        <w:t xml:space="preserve"> around their products, extending the protection over and over again. Some modern drugs have an avalanche of U.S. patents, with expiration dates staggered across </w:t>
      </w:r>
      <w:r w:rsidRPr="00076213">
        <w:rPr>
          <w:rStyle w:val="StyleUnderline"/>
        </w:rPr>
        <w:lastRenderedPageBreak/>
        <w:t xml:space="preserve">time. For example, the rheumatoid arthritis drug </w:t>
      </w:r>
      <w:r w:rsidRPr="0062260F">
        <w:rPr>
          <w:rStyle w:val="StyleUnderline"/>
          <w:highlight w:val="cyan"/>
        </w:rPr>
        <w:t>Humira is protected by more than 100</w:t>
      </w:r>
      <w:r w:rsidRPr="00076213">
        <w:rPr>
          <w:rStyle w:val="StyleUnderline"/>
        </w:rPr>
        <w:t xml:space="preserve"> patents. Walls like that are insurmountable. </w:t>
      </w:r>
      <w:r w:rsidRPr="0062260F">
        <w:rPr>
          <w:rStyle w:val="StyleUnderline"/>
          <w:highlight w:val="cyan"/>
        </w:rPr>
        <w:t>Rather than rewarding innovation, our</w:t>
      </w:r>
      <w:r w:rsidRPr="00076213">
        <w:rPr>
          <w:rStyle w:val="StyleUnderline"/>
        </w:rPr>
        <w:t xml:space="preserve"> patent </w:t>
      </w:r>
      <w:r w:rsidRPr="0062260F">
        <w:rPr>
          <w:rStyle w:val="StyleUnderline"/>
          <w:highlight w:val="cyan"/>
        </w:rPr>
        <w:t>system is</w:t>
      </w:r>
      <w:r w:rsidRPr="00076213">
        <w:rPr>
          <w:rStyle w:val="StyleUnderline"/>
        </w:rPr>
        <w:t xml:space="preserve"> now largely </w:t>
      </w:r>
      <w:r w:rsidRPr="0062260F">
        <w:rPr>
          <w:rStyle w:val="StyleUnderline"/>
          <w:highlight w:val="cyan"/>
        </w:rPr>
        <w:t>repurposing drugs</w:t>
      </w:r>
      <w:r w:rsidRPr="00076213">
        <w:rPr>
          <w:rStyle w:val="StyleUnderline"/>
        </w:rPr>
        <w:t>. Between 2005 and 2015, more than three-quarters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one; a capsule rather than a tablet</w:t>
      </w:r>
      <w:r>
        <w:t xml:space="preserve">. Tinkering like this may have some value to some patients, but it nowhere near justifies the rewards we lavish on companies for doing it. </w:t>
      </w:r>
      <w:r w:rsidRPr="00076213">
        <w:rPr>
          <w:rStyle w:val="StyleUnderline"/>
        </w:rPr>
        <w:t>From society’s standpoint, incentives should drive scientists back to the lab to look for new things, not to recycle existing drugs for minimal benefit.</w:t>
      </w:r>
      <w:r>
        <w:t xml:space="preserve"> Related: WATCH: What is a biosimilar, exactly? </w:t>
      </w:r>
      <w:r w:rsidRPr="00076213">
        <w:rPr>
          <w:rStyle w:val="StyleUnderline"/>
        </w:rPr>
        <w:t xml:space="preserve">I believe that one period of protection should be enough. </w:t>
      </w:r>
      <w:r w:rsidRPr="0062260F">
        <w:rPr>
          <w:rStyle w:val="StyleUnderline"/>
          <w:highlight w:val="cyan"/>
        </w:rPr>
        <w:t>We should make</w:t>
      </w:r>
      <w:r w:rsidRPr="00076213">
        <w:rPr>
          <w:rStyle w:val="StyleUnderline"/>
        </w:rPr>
        <w:t xml:space="preserve"> the </w:t>
      </w:r>
      <w:r w:rsidRPr="0062260F">
        <w:rPr>
          <w:rStyle w:val="StyleUnderline"/>
          <w:highlight w:val="cyan"/>
        </w:rPr>
        <w:t>legal changes necessary to prevent companies from building patent walls</w:t>
      </w:r>
      <w:r w:rsidRPr="00076213">
        <w:rPr>
          <w:rStyle w:val="StyleUnderline"/>
        </w:rPr>
        <w:t xml:space="preserve"> and piling up mountains of rights. This could be accomplished by </w:t>
      </w:r>
      <w:r w:rsidRPr="0062260F">
        <w:rPr>
          <w:rStyle w:val="StyleUnderline"/>
          <w:highlight w:val="cyan"/>
        </w:rPr>
        <w:t>a “one-and-done” approach for patent protection</w:t>
      </w:r>
      <w:r w:rsidRPr="00076213">
        <w:rPr>
          <w:rStyle w:val="StyleUnderline"/>
        </w:rPr>
        <w:t xml:space="preserve">. Under it, </w:t>
      </w:r>
      <w:r w:rsidRPr="0062260F">
        <w:rPr>
          <w:rStyle w:val="StyleUnderline"/>
          <w:highlight w:val="cyan"/>
        </w:rPr>
        <w:t>a drug would receive</w:t>
      </w:r>
      <w:r w:rsidRPr="00076213">
        <w:rPr>
          <w:rStyle w:val="StyleUnderline"/>
        </w:rPr>
        <w:t xml:space="preserve"> just </w:t>
      </w:r>
      <w:r w:rsidRPr="0062260F">
        <w:rPr>
          <w:rStyle w:val="StyleUnderline"/>
          <w:highlight w:val="cyan"/>
        </w:rPr>
        <w:t>one period of exclusivity</w:t>
      </w:r>
      <w:r w:rsidRPr="00076213">
        <w:rPr>
          <w:rStyle w:val="StyleUnderline"/>
        </w:rPr>
        <w:t xml:space="preserve">, and no more. </w:t>
      </w:r>
      <w:r w:rsidRPr="0062260F">
        <w:rPr>
          <w:rStyle w:val="StyleUnderline"/>
          <w:highlight w:val="cyan"/>
        </w:rPr>
        <w:t>The choice of which</w:t>
      </w:r>
      <w:r w:rsidRPr="00076213">
        <w:rPr>
          <w:rStyle w:val="StyleUnderline"/>
        </w:rPr>
        <w:t xml:space="preserve"> “one” </w:t>
      </w:r>
      <w:r w:rsidRPr="0062260F">
        <w:rPr>
          <w:rStyle w:val="StyleUnderline"/>
          <w:highlight w:val="cyan"/>
        </w:rPr>
        <w:t>could be left entirely in the hands of the pharmaceutical company</w:t>
      </w:r>
      <w:r w:rsidRPr="00076213">
        <w:rPr>
          <w:rStyle w:val="StyleUnderline"/>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 Consider </w:t>
      </w:r>
      <w:r w:rsidRPr="0062260F">
        <w:rPr>
          <w:rStyle w:val="StyleUnderline"/>
          <w:highlight w:val="cyan"/>
        </w:rPr>
        <w:t>Suboxone</w:t>
      </w:r>
      <w:r w:rsidRPr="00076213">
        <w:rPr>
          <w:rStyle w:val="StyleUnderline"/>
        </w:rPr>
        <w:t xml:space="preserve">, a combination of buprenorphine and naloxone for treating opioid addiction. The drug’s maker has </w:t>
      </w:r>
      <w:r w:rsidRPr="0062260F">
        <w:rPr>
          <w:rStyle w:val="StyleUnderline"/>
          <w:highlight w:val="cyan"/>
        </w:rPr>
        <w:t>extended its protection cliff eight times</w:t>
      </w:r>
      <w:r w:rsidRPr="00076213">
        <w:rPr>
          <w:rStyle w:val="StyleUnderline"/>
        </w:rPr>
        <w:t xml:space="preserve">,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w:t>
      </w:r>
      <w:r w:rsidRPr="0062260F">
        <w:rPr>
          <w:rStyle w:val="StyleUnderline"/>
          <w:highlight w:val="cyan"/>
        </w:rPr>
        <w:t>Implementing a one-and-done approach</w:t>
      </w:r>
      <w:r w:rsidRPr="00076213">
        <w:rPr>
          <w:rStyle w:val="StyleUnderline"/>
        </w:rPr>
        <w:t xml:space="preserve"> in conjunction with FDA approval </w:t>
      </w:r>
      <w:r w:rsidRPr="0062260F">
        <w:rPr>
          <w:rStyle w:val="StyleUnderline"/>
          <w:highlight w:val="cyan"/>
        </w:rPr>
        <w:t>underscores</w:t>
      </w:r>
      <w:r w:rsidRPr="00076213">
        <w:rPr>
          <w:rStyle w:val="StyleUnderline"/>
        </w:rPr>
        <w:t xml:space="preserve"> the fact </w:t>
      </w:r>
      <w:r w:rsidRPr="0062260F">
        <w:rPr>
          <w:rStyle w:val="StyleUnderline"/>
          <w:highlight w:val="cyan"/>
        </w:rPr>
        <w:t>that these problems and solutions are designed for pharmaceuticals, not for all types of technologies</w:t>
      </w:r>
      <w:r w:rsidRPr="00076213">
        <w:rPr>
          <w:rStyle w:val="StyleUnderline"/>
        </w:rPr>
        <w:t>. That way, one-and-done could be implemented through legislative changes to the FDA’s drug approval system, and would apply to patents granted going forward.</w:t>
      </w:r>
      <w:r>
        <w:t xml:space="preserve"> Related: Extraordinary tactics, perverse incentives: Makers of top-selling drugs hike prices in lockstep, and patients bear the cost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lastRenderedPageBreak/>
        <w:t xml:space="preserve">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076213">
        <w:rPr>
          <w:rStyle w:val="StyleUnderline"/>
        </w:rPr>
        <w:t xml:space="preserve">If we want to change the system, </w:t>
      </w:r>
      <w:r w:rsidRPr="0062260F">
        <w:rPr>
          <w:rStyle w:val="StyleUnderline"/>
          <w:highlight w:val="cyan"/>
        </w:rPr>
        <w:t>we must change the incentives</w:t>
      </w:r>
      <w:r w:rsidRPr="00076213">
        <w:rPr>
          <w:rStyle w:val="StyleUnderline"/>
        </w:rPr>
        <w:t xml:space="preserve"> driving the system. And right now, the incentives for creating patent walls are just too great.</w:t>
      </w:r>
    </w:p>
    <w:p w14:paraId="3AE32157" w14:textId="77777777" w:rsidR="00C01921" w:rsidRDefault="00C01921" w:rsidP="00C01921">
      <w:pPr>
        <w:pStyle w:val="Heading2"/>
      </w:pPr>
      <w:r>
        <w:lastRenderedPageBreak/>
        <w:t>Framing --- Util</w:t>
      </w:r>
    </w:p>
    <w:p w14:paraId="3682C89E" w14:textId="77777777" w:rsidR="00C01921" w:rsidRPr="003677F5" w:rsidRDefault="00C01921" w:rsidP="00C01921">
      <w:pPr>
        <w:pStyle w:val="Heading4"/>
        <w:rPr>
          <w:rFonts w:cs="Calibri"/>
        </w:rPr>
      </w:pPr>
      <w:r w:rsidRPr="003677F5">
        <w:rPr>
          <w:rFonts w:cs="Calibri"/>
        </w:rPr>
        <w:t xml:space="preserve">The standard is maximizing expecting </w:t>
      </w:r>
      <w:proofErr w:type="spellStart"/>
      <w:r w:rsidRPr="003677F5">
        <w:rPr>
          <w:rFonts w:cs="Calibri"/>
        </w:rPr>
        <w:t>well being</w:t>
      </w:r>
      <w:proofErr w:type="spellEnd"/>
      <w:r w:rsidRPr="003677F5">
        <w:rPr>
          <w:rFonts w:cs="Calibri"/>
        </w:rPr>
        <w:t>.</w:t>
      </w:r>
    </w:p>
    <w:p w14:paraId="52573036" w14:textId="77777777" w:rsidR="00C01921" w:rsidRPr="003677F5" w:rsidRDefault="00C01921" w:rsidP="00C01921">
      <w:pPr>
        <w:pStyle w:val="Heading4"/>
        <w:rPr>
          <w:rFonts w:cs="Calibri"/>
        </w:rPr>
      </w:pPr>
      <w:r w:rsidRPr="003677F5">
        <w:rPr>
          <w:rFonts w:cs="Calibri"/>
        </w:rPr>
        <w:t>1] Actor specificity</w:t>
      </w:r>
    </w:p>
    <w:p w14:paraId="633F0D58" w14:textId="57967918" w:rsidR="00C01921" w:rsidRPr="003677F5" w:rsidRDefault="00C01921" w:rsidP="00C01921">
      <w:pPr>
        <w:pStyle w:val="Heading4"/>
        <w:rPr>
          <w:rFonts w:cs="Calibri"/>
        </w:rPr>
      </w:pPr>
      <w:r w:rsidRPr="003677F5">
        <w:rPr>
          <w:rFonts w:cs="Calibri"/>
        </w:rPr>
        <w:t>---A] Aggregation – every policy benefits some and harms others, which also means side constraints freeze action.</w:t>
      </w:r>
    </w:p>
    <w:p w14:paraId="04EFE295" w14:textId="42B0842E" w:rsidR="00C01921" w:rsidRPr="003677F5" w:rsidRDefault="00C01921" w:rsidP="00C01921">
      <w:pPr>
        <w:pStyle w:val="Heading4"/>
        <w:rPr>
          <w:rFonts w:cs="Calibri"/>
        </w:rPr>
      </w:pPr>
      <w:r w:rsidRPr="003677F5">
        <w:rPr>
          <w:rFonts w:cs="Calibri"/>
        </w:rPr>
        <w:t xml:space="preserve">2] Util is a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01D41A0A" w14:textId="77777777" w:rsidR="00C01921" w:rsidRPr="003677F5" w:rsidRDefault="00C01921" w:rsidP="00C01921">
      <w:pPr>
        <w:pStyle w:val="Heading4"/>
      </w:pPr>
      <w:r w:rsidRPr="003677F5">
        <w:t xml:space="preserve">3] Extinction </w:t>
      </w:r>
      <w:r>
        <w:t>matters</w:t>
      </w:r>
      <w:r w:rsidRPr="003677F5">
        <w:t xml:space="preserve"> under any framework:</w:t>
      </w:r>
    </w:p>
    <w:p w14:paraId="40F7B60B" w14:textId="77777777" w:rsidR="00C01921" w:rsidRPr="003677F5" w:rsidRDefault="00C01921" w:rsidP="00C01921">
      <w:pPr>
        <w:pStyle w:val="Heading4"/>
      </w:pPr>
      <w:r w:rsidRPr="003677F5">
        <w:t>---A] It precludes the possibility of any kind of moral value – we can’t confer value onto anything if we’re not alive.</w:t>
      </w:r>
    </w:p>
    <w:p w14:paraId="7A0F979D" w14:textId="43386E27" w:rsidR="00C01921" w:rsidRDefault="00C01921" w:rsidP="00C01921">
      <w:pPr>
        <w:pStyle w:val="Heading4"/>
      </w:pPr>
      <w:r w:rsidRPr="003677F5">
        <w:t>---B] Future generations means infinite magnitude – we have to look towards future lives too</w:t>
      </w:r>
    </w:p>
    <w:p w14:paraId="66E69B6B" w14:textId="37E53C20" w:rsidR="00C01921" w:rsidRDefault="00C01921" w:rsidP="00C01921"/>
    <w:p w14:paraId="704072CF" w14:textId="73817192" w:rsidR="00C01921" w:rsidRDefault="00C01921" w:rsidP="00C01921"/>
    <w:p w14:paraId="47EEF057" w14:textId="77777777" w:rsidR="00C01921" w:rsidRPr="00C01921" w:rsidRDefault="00C01921" w:rsidP="00C01921"/>
    <w:p w14:paraId="564092A2" w14:textId="77777777" w:rsidR="00C01921" w:rsidRPr="00C01921" w:rsidRDefault="00C01921" w:rsidP="00C01921"/>
    <w:p w14:paraId="792ED292" w14:textId="77777777" w:rsidR="00C01921" w:rsidRPr="00C01921" w:rsidRDefault="00C01921" w:rsidP="00C01921"/>
    <w:p w14:paraId="34B808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E5FA6" w14:textId="77777777" w:rsidR="00816D75" w:rsidRDefault="00816D75" w:rsidP="00C01921">
      <w:pPr>
        <w:spacing w:after="0" w:line="240" w:lineRule="auto"/>
      </w:pPr>
      <w:r>
        <w:separator/>
      </w:r>
    </w:p>
  </w:endnote>
  <w:endnote w:type="continuationSeparator" w:id="0">
    <w:p w14:paraId="1937F920" w14:textId="77777777" w:rsidR="00816D75" w:rsidRDefault="00816D75" w:rsidP="00C01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83FA7" w14:textId="77777777" w:rsidR="00816D75" w:rsidRDefault="00816D75" w:rsidP="00C01921">
      <w:pPr>
        <w:spacing w:after="0" w:line="240" w:lineRule="auto"/>
      </w:pPr>
      <w:r>
        <w:separator/>
      </w:r>
    </w:p>
  </w:footnote>
  <w:footnote w:type="continuationSeparator" w:id="0">
    <w:p w14:paraId="79C1A258" w14:textId="77777777" w:rsidR="00816D75" w:rsidRDefault="00816D75" w:rsidP="00C019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reator" w:val="?"/>
    <w:docVar w:name="VerbatimMac" w:val="True"/>
    <w:docVar w:name="VerbatimVersion" w:val="5.0"/>
  </w:docVars>
  <w:rsids>
    <w:rsidRoot w:val="00C01921"/>
    <w:rsid w:val="000029E3"/>
    <w:rsid w:val="000029E8"/>
    <w:rsid w:val="00004225"/>
    <w:rsid w:val="00005034"/>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125"/>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94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D75"/>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92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EA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291845"/>
  <w15:docId w15:val="{42231A65-75F5-DF49-BAE3-00D5C2A4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794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79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79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79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t"/>
    <w:basedOn w:val="Normal"/>
    <w:next w:val="Normal"/>
    <w:link w:val="Heading4Char"/>
    <w:uiPriority w:val="9"/>
    <w:unhideWhenUsed/>
    <w:qFormat/>
    <w:rsid w:val="006B794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B794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B79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7949"/>
  </w:style>
  <w:style w:type="character" w:customStyle="1" w:styleId="Heading1Char">
    <w:name w:val="Heading 1 Char"/>
    <w:aliases w:val="Pocket Char"/>
    <w:basedOn w:val="DefaultParagraphFont"/>
    <w:link w:val="Heading1"/>
    <w:uiPriority w:val="9"/>
    <w:rsid w:val="006B79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794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794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6B794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B7949"/>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1"/>
    <w:qFormat/>
    <w:rsid w:val="006B7949"/>
    <w:rPr>
      <w:b w:val="0"/>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20"/>
    <w:qFormat/>
    <w:rsid w:val="006B794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B7949"/>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B7949"/>
    <w:rPr>
      <w:color w:val="auto"/>
      <w:u w:val="none"/>
    </w:rPr>
  </w:style>
  <w:style w:type="paragraph" w:styleId="DocumentMap">
    <w:name w:val="Document Map"/>
    <w:basedOn w:val="Normal"/>
    <w:link w:val="DocumentMapChar"/>
    <w:uiPriority w:val="99"/>
    <w:semiHidden/>
    <w:unhideWhenUsed/>
    <w:rsid w:val="006B79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7949"/>
    <w:rPr>
      <w:rFonts w:ascii="Lucida Grande" w:hAnsi="Lucida Grande" w:cs="Lucida Grand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C019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C01921"/>
    <w:rPr>
      <w:vertAlign w:val="superscript"/>
    </w:rPr>
  </w:style>
  <w:style w:type="paragraph" w:customStyle="1" w:styleId="textbold">
    <w:name w:val="text bold"/>
    <w:basedOn w:val="Normal"/>
    <w:link w:val="Emphasis"/>
    <w:autoRedefine/>
    <w:uiPriority w:val="20"/>
    <w:qFormat/>
    <w:rsid w:val="00C0192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markedcontent">
    <w:name w:val="markedcontent"/>
    <w:basedOn w:val="DefaultParagraphFont"/>
    <w:rsid w:val="00C01921"/>
  </w:style>
  <w:style w:type="character" w:customStyle="1" w:styleId="Heading5Char">
    <w:name w:val="Heading 5 Char"/>
    <w:basedOn w:val="DefaultParagraphFont"/>
    <w:link w:val="Heading5"/>
    <w:uiPriority w:val="9"/>
    <w:rsid w:val="006B7949"/>
    <w:rPr>
      <w:rFonts w:asciiTheme="majorHAnsi" w:eastAsiaTheme="majorEastAsia" w:hAnsiTheme="majorHAnsi" w:cstheme="majorBidi"/>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051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93/jlb/lsy022%20%5bRobin%20Feldman,%20Hastings%20College%20of%20the%20Law,%20University%20of%20California%5d)//LK" TargetMode="External"/><Relationship Id="rId17" Type="http://schemas.openxmlformats.org/officeDocument/2006/relationships/hyperlink" Target="http://www.statnews.com/2019/02/11/drug-patent-protection-one-done/.%20%5b%5d)//LK" TargetMode="External"/><Relationship Id="rId2" Type="http://schemas.openxmlformats.org/officeDocument/2006/relationships/customXml" Target="../customXml/item2.xml"/><Relationship Id="rId16" Type="http://schemas.openxmlformats.org/officeDocument/2006/relationships/hyperlink" Target="https://www.rand.org/pubs/perspectives/PEA407-1.html)//L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rnoldventures.org/stories/evergreening-stunts-competition-costs-consumers-and-taxpayers/.)//LK" TargetMode="External"/><Relationship Id="rId5" Type="http://schemas.openxmlformats.org/officeDocument/2006/relationships/numbering" Target="numbering.xml"/><Relationship Id="rId15" Type="http://schemas.openxmlformats.org/officeDocument/2006/relationships/hyperlink" Target="javascrip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javascri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6589</Words>
  <Characters>37561</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3</cp:revision>
  <dcterms:created xsi:type="dcterms:W3CDTF">2021-09-11T19:05:00Z</dcterms:created>
  <dcterms:modified xsi:type="dcterms:W3CDTF">2021-09-11T19:06:00Z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