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851C2" w14:textId="1C85896A" w:rsidR="00E07DD7" w:rsidRPr="00AD4C5F" w:rsidRDefault="00E07DD7" w:rsidP="00E07DD7">
      <w:pPr>
        <w:pStyle w:val="Heading2"/>
        <w:rPr>
          <w:rFonts w:asciiTheme="majorHAnsi" w:hAnsiTheme="majorHAnsi" w:cstheme="majorHAnsi"/>
          <w:color w:val="000000" w:themeColor="text1"/>
          <w:sz w:val="32"/>
          <w:szCs w:val="32"/>
          <w:u w:val="single"/>
        </w:rPr>
      </w:pPr>
      <w:r w:rsidRPr="00AD4C5F">
        <w:rPr>
          <w:rFonts w:asciiTheme="majorHAnsi" w:hAnsiTheme="majorHAnsi" w:cstheme="majorHAnsi"/>
          <w:color w:val="000000" w:themeColor="text1"/>
        </w:rPr>
        <w:t>1AC—Plan</w:t>
      </w:r>
    </w:p>
    <w:p w14:paraId="022569CE" w14:textId="77777777" w:rsidR="00E07DD7" w:rsidRPr="00AD4C5F" w:rsidRDefault="00E07DD7" w:rsidP="00E07DD7">
      <w:pPr>
        <w:rPr>
          <w:rFonts w:asciiTheme="majorHAnsi" w:hAnsiTheme="majorHAnsi" w:cstheme="majorHAnsi"/>
        </w:rPr>
      </w:pPr>
    </w:p>
    <w:p w14:paraId="7058ADA5" w14:textId="77777777" w:rsidR="00E07DD7" w:rsidRPr="00AD4C5F" w:rsidRDefault="00E07DD7" w:rsidP="00E07DD7">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150A7A6C" w14:textId="77777777" w:rsidR="00E07DD7" w:rsidRPr="00AD4C5F" w:rsidRDefault="00E07DD7" w:rsidP="00E07DD7">
      <w:pPr>
        <w:rPr>
          <w:rFonts w:asciiTheme="majorHAnsi" w:hAnsiTheme="majorHAnsi" w:cstheme="majorHAnsi"/>
        </w:rPr>
      </w:pPr>
    </w:p>
    <w:p w14:paraId="4E0745CB" w14:textId="77777777" w:rsidR="00E07DD7" w:rsidRPr="00AD4C5F" w:rsidRDefault="00E07DD7" w:rsidP="00E07DD7">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080D5E4E" w14:textId="77777777" w:rsidR="00E07DD7" w:rsidRPr="00AD4C5F" w:rsidRDefault="00E07DD7" w:rsidP="00E07DD7">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Tronchetii 7</w:t>
      </w:r>
      <w:r w:rsidRPr="00AD4C5F">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03E79CD9" w14:textId="77777777" w:rsidR="00E07DD7" w:rsidRPr="00AD4C5F" w:rsidRDefault="00E07DD7" w:rsidP="00E07DD7">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occupatio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expressis verbis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D4C5F">
        <w:rPr>
          <w:rFonts w:asciiTheme="majorHAnsi" w:hAnsiTheme="majorHAnsi" w:cstheme="majorHAnsi"/>
          <w:color w:val="000000" w:themeColor="text1"/>
          <w:sz w:val="14"/>
        </w:rPr>
        <w:t xml:space="preserve">7 . However, it must be said, that nowadays </w:t>
      </w:r>
      <w:r w:rsidRPr="00AD4C5F">
        <w:rPr>
          <w:rFonts w:asciiTheme="majorHAnsi" w:hAnsiTheme="majorHAnsi" w:cstheme="majorHAnsi"/>
          <w:color w:val="000000" w:themeColor="text1"/>
          <w:u w:val="single"/>
        </w:rPr>
        <w:t xml:space="preserve">there is a general consensus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AD4C5F">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6778E162" w14:textId="77777777" w:rsidR="00E07DD7" w:rsidRPr="00AD4C5F" w:rsidRDefault="00E07DD7" w:rsidP="00E07DD7">
      <w:pPr>
        <w:rPr>
          <w:rFonts w:asciiTheme="majorHAnsi" w:hAnsiTheme="majorHAnsi" w:cstheme="majorHAnsi"/>
          <w:color w:val="000000" w:themeColor="text1"/>
          <w:sz w:val="14"/>
        </w:rPr>
      </w:pPr>
    </w:p>
    <w:p w14:paraId="236B616B" w14:textId="77777777" w:rsidR="00E07DD7" w:rsidRPr="00AD4C5F" w:rsidRDefault="00E07DD7" w:rsidP="00E07DD7">
      <w:pPr>
        <w:pStyle w:val="Heading2"/>
        <w:rPr>
          <w:rFonts w:asciiTheme="majorHAnsi" w:hAnsiTheme="majorHAnsi" w:cstheme="majorHAnsi"/>
        </w:rPr>
      </w:pPr>
      <w:r w:rsidRPr="00AD4C5F">
        <w:rPr>
          <w:rFonts w:asciiTheme="majorHAnsi" w:hAnsiTheme="majorHAnsi" w:cstheme="majorHAnsi"/>
        </w:rPr>
        <w:t>1AC—Advantages</w:t>
      </w:r>
    </w:p>
    <w:p w14:paraId="6985002A" w14:textId="77777777" w:rsidR="00E07DD7" w:rsidRPr="00AD4C5F" w:rsidRDefault="00E07DD7" w:rsidP="00E07DD7">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t>Advantage – Asteroid Mining</w:t>
      </w:r>
    </w:p>
    <w:p w14:paraId="2E64313D"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54C1ACCD" w14:textId="77777777" w:rsidR="00E07DD7" w:rsidRPr="00AD4C5F" w:rsidRDefault="00E07DD7" w:rsidP="00E07DD7">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250F24CB" w14:textId="77777777" w:rsidR="00E07DD7" w:rsidRPr="00AD4C5F" w:rsidRDefault="00E07DD7" w:rsidP="00E07DD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9A4A82">
        <w:rPr>
          <w:rStyle w:val="StyleUnderline"/>
          <w:highlight w:val="green"/>
        </w:rPr>
        <w:t xml:space="preserve">mining </w:t>
      </w:r>
      <w:r w:rsidRPr="009A4A82">
        <w:rPr>
          <w:rStyle w:val="StyleUnderline"/>
        </w:rPr>
        <w:t xml:space="preserve">efforts </w:t>
      </w:r>
      <w:r w:rsidRPr="009A4A82">
        <w:rPr>
          <w:rStyle w:val="StyleUnderline"/>
          <w:highlight w:val="green"/>
        </w:rPr>
        <w:t>will provide a</w:t>
      </w:r>
      <w:r w:rsidRPr="009A4A82">
        <w:rPr>
          <w:rStyle w:val="StyleUnderline"/>
        </w:rPr>
        <w:t xml:space="preserve">n economic </w:t>
      </w:r>
      <w:r w:rsidRPr="009A4A82">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9A4A82">
        <w:rPr>
          <w:rStyle w:val="StyleUnderline"/>
          <w:highlight w:val="green"/>
        </w:rPr>
        <w:t>entities will be</w:t>
      </w:r>
      <w:r w:rsidRPr="009A4A82">
        <w:rPr>
          <w:rStyle w:val="StyleUnderline"/>
        </w:rPr>
        <w:t xml:space="preserve"> paving the way and </w:t>
      </w:r>
      <w:r w:rsidRPr="009A4A82">
        <w:rPr>
          <w:rStyle w:val="StyleUnderline"/>
          <w:highlight w:val="green"/>
        </w:rPr>
        <w:t>making up</w:t>
      </w:r>
      <w:r w:rsidRPr="009A4A82">
        <w:rPr>
          <w:rStyle w:val="StyleUnderline"/>
        </w:rPr>
        <w:t xml:space="preserve"> many of </w:t>
      </w:r>
      <w:r w:rsidRPr="009A4A82">
        <w:rPr>
          <w:rStyle w:val="StyleUnderline"/>
          <w:highlight w:val="green"/>
        </w:rPr>
        <w:t>the rules as they go</w:t>
      </w:r>
      <w:r w:rsidRPr="009A4A82">
        <w:rPr>
          <w:rStyle w:val="StyleUnderline"/>
        </w:rPr>
        <w:t xml:space="preserve">. Might this lead to </w:t>
      </w:r>
      <w:r w:rsidRPr="009A4A82">
        <w:rPr>
          <w:rStyle w:val="StyleUnderline"/>
          <w:highlight w:val="green"/>
        </w:rPr>
        <w:t>repeating</w:t>
      </w:r>
      <w:r w:rsidRPr="009A4A82">
        <w:rPr>
          <w:rStyle w:val="StyleUnderline"/>
        </w:rPr>
        <w:t xml:space="preserve"> many of the </w:t>
      </w:r>
      <w:r w:rsidRPr="009A4A82">
        <w:rPr>
          <w:rStyle w:val="StyleUnderline"/>
          <w:highlight w:val="green"/>
        </w:rPr>
        <w:t>mistakes</w:t>
      </w:r>
      <w:r w:rsidRPr="009A4A82">
        <w:rPr>
          <w:rStyle w:val="StyleUnderline"/>
        </w:rPr>
        <w:t xml:space="preserve"> humans have </w:t>
      </w:r>
      <w:r w:rsidRPr="009A4A82">
        <w:rPr>
          <w:rStyle w:val="StyleUnderline"/>
          <w:highlight w:val="green"/>
        </w:rPr>
        <w:t>made on Earth</w:t>
      </w:r>
      <w:r w:rsidRPr="009A4A82">
        <w:rPr>
          <w:rStyle w:val="StyleUnderline"/>
        </w:rPr>
        <w:t xml:space="preserve">? Might there be unforeseen problems </w:t>
      </w:r>
      <w:r w:rsidRPr="009A4A82">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but, history must be a major voice for the spacemining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AD4C5F">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similar to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782DDC">
        <w:rPr>
          <w:rStyle w:val="StyleUnderline"/>
          <w:highlight w:val="green"/>
        </w:rPr>
        <w:t>should recognize</w:t>
      </w:r>
      <w:r w:rsidRPr="00782DDC">
        <w:rPr>
          <w:rStyle w:val="StyleUnderline"/>
        </w:rPr>
        <w:t xml:space="preserve"> not only the </w:t>
      </w:r>
      <w:r w:rsidRPr="00782DDC">
        <w:rPr>
          <w:rStyle w:val="StyleUnderline"/>
          <w:highlight w:val="green"/>
        </w:rPr>
        <w:t>property rights of</w:t>
      </w:r>
      <w:r w:rsidRPr="00782DDC">
        <w:rPr>
          <w:rStyle w:val="StyleUnderline"/>
        </w:rPr>
        <w:t xml:space="preserve"> the </w:t>
      </w:r>
      <w:r w:rsidRPr="00782DDC">
        <w:rPr>
          <w:rStyle w:val="StyleUnderline"/>
          <w:highlight w:val="green"/>
        </w:rPr>
        <w:t>extracting</w:t>
      </w:r>
      <w:r w:rsidRPr="00782DDC">
        <w:rPr>
          <w:rStyle w:val="StyleUnderline"/>
        </w:rPr>
        <w:t xml:space="preserve"> commercial </w:t>
      </w:r>
      <w:r w:rsidRPr="00782DDC">
        <w:rPr>
          <w:rStyle w:val="StyleUnderline"/>
          <w:highlight w:val="green"/>
        </w:rPr>
        <w:t>entities but also</w:t>
      </w:r>
      <w:r w:rsidRPr="00782DDC">
        <w:rPr>
          <w:rStyle w:val="StyleUnderline"/>
        </w:rPr>
        <w:t xml:space="preserve"> the </w:t>
      </w:r>
      <w:r w:rsidRPr="00782DDC">
        <w:rPr>
          <w:rStyle w:val="StyleUnderline"/>
          <w:highlight w:val="green"/>
        </w:rPr>
        <w:t>rights of non-spacefaring countries to benefit</w:t>
      </w:r>
      <w:r w:rsidRPr="00782DDC">
        <w:rPr>
          <w:rStyle w:val="StyleUnderline"/>
        </w:rPr>
        <w:t xml:space="preserve"> from the minerals as well. </w:t>
      </w:r>
      <w:r w:rsidRPr="00782DDC">
        <w:rPr>
          <w:rStyle w:val="StyleUnderline"/>
          <w:highlight w:val="green"/>
        </w:rPr>
        <w:t>This</w:t>
      </w:r>
      <w:r w:rsidRPr="00782DDC">
        <w:rPr>
          <w:rStyle w:val="StyleUnderline"/>
        </w:rPr>
        <w:t xml:space="preserve"> might </w:t>
      </w:r>
      <w:r w:rsidRPr="00782DDC">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782DDC">
        <w:rPr>
          <w:rStyle w:val="StyleUnderline"/>
          <w:highlight w:val="green"/>
        </w:rPr>
        <w:t>with</w:t>
      </w:r>
      <w:r w:rsidRPr="00782DDC">
        <w:rPr>
          <w:rStyle w:val="StyleUnderline"/>
        </w:rPr>
        <w:t xml:space="preserve"> uniform satellite orbit </w:t>
      </w:r>
      <w:r w:rsidRPr="00782DDC">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782DDC">
        <w:rPr>
          <w:rStyle w:val="StyleUnderline"/>
          <w:highlight w:val="green"/>
        </w:rPr>
        <w:t>Without</w:t>
      </w:r>
      <w:r w:rsidRPr="00782DDC">
        <w:rPr>
          <w:rStyle w:val="StyleUnderline"/>
        </w:rPr>
        <w:t xml:space="preserve"> some sort of </w:t>
      </w:r>
      <w:r w:rsidRPr="00782DDC">
        <w:rPr>
          <w:rStyle w:val="StyleUnderline"/>
          <w:highlight w:val="green"/>
        </w:rPr>
        <w:t>international framework</w:t>
      </w:r>
      <w:r w:rsidRPr="00782DDC">
        <w:rPr>
          <w:rStyle w:val="StyleUnderline"/>
        </w:rPr>
        <w:t xml:space="preserve"> as described above, the U.S. and other space-mining </w:t>
      </w:r>
      <w:r w:rsidRPr="00782DDC">
        <w:rPr>
          <w:rStyle w:val="StyleUnderline"/>
          <w:highlight w:val="green"/>
        </w:rPr>
        <w:t>countries leave themselves open to great conflict and will</w:t>
      </w:r>
      <w:r w:rsidRPr="00782DDC">
        <w:rPr>
          <w:rStyle w:val="StyleUnderline"/>
        </w:rPr>
        <w:t xml:space="preserve"> be required to </w:t>
      </w:r>
      <w:r w:rsidRPr="00782DDC">
        <w:rPr>
          <w:rStyle w:val="StyleUnderline"/>
          <w:highlight w:val="green"/>
        </w:rPr>
        <w:t>patch together</w:t>
      </w:r>
      <w:r w:rsidRPr="00782DDC">
        <w:rPr>
          <w:rStyle w:val="StyleUnderline"/>
        </w:rPr>
        <w:t xml:space="preserve"> a multitude of </w:t>
      </w:r>
      <w:r w:rsidRPr="00782DDC">
        <w:rPr>
          <w:rStyle w:val="StyleUnderline"/>
          <w:highlight w:val="green"/>
        </w:rPr>
        <w:t>treaties</w:t>
      </w:r>
      <w:r w:rsidRPr="00782DDC">
        <w:rPr>
          <w:rStyle w:val="StyleUnderline"/>
        </w:rPr>
        <w:t xml:space="preserve"> between themselves </w:t>
      </w:r>
      <w:r w:rsidRPr="00782DDC">
        <w:rPr>
          <w:rStyle w:val="StyleUnderline"/>
          <w:highlight w:val="green"/>
        </w:rPr>
        <w:t>as problems inevitably arise</w:t>
      </w:r>
      <w:r w:rsidRPr="00782DDC">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782DDC">
        <w:rPr>
          <w:rStyle w:val="StyleUnderline"/>
          <w:highlight w:val="green"/>
        </w:rPr>
        <w:t>Current</w:t>
      </w:r>
      <w:r w:rsidRPr="00782DDC">
        <w:rPr>
          <w:rStyle w:val="StyleUnderline"/>
        </w:rPr>
        <w:t xml:space="preserve"> international space </w:t>
      </w:r>
      <w:r w:rsidRPr="00782DDC">
        <w:rPr>
          <w:rStyle w:val="StyleUnderline"/>
          <w:highlight w:val="green"/>
        </w:rPr>
        <w:t>agreements are vague</w:t>
      </w:r>
      <w:r w:rsidRPr="00782DDC">
        <w:rPr>
          <w:rStyle w:val="StyleUnderline"/>
        </w:rPr>
        <w:t xml:space="preserve">, </w:t>
      </w:r>
      <w:r w:rsidRPr="00782DDC">
        <w:rPr>
          <w:rStyle w:val="StyleUnderline"/>
          <w:highlight w:val="green"/>
        </w:rPr>
        <w:t xml:space="preserve">lacking </w:t>
      </w:r>
      <w:r w:rsidRPr="00782DDC">
        <w:rPr>
          <w:rStyle w:val="StyleUnderline"/>
        </w:rPr>
        <w:t xml:space="preserve">in </w:t>
      </w:r>
      <w:r w:rsidRPr="00782DDC">
        <w:rPr>
          <w:rStyle w:val="StyleUnderline"/>
          <w:highlight w:val="green"/>
        </w:rPr>
        <w:t>consensus, and provide little precedent for ownership of</w:t>
      </w:r>
      <w:r w:rsidRPr="00782DDC">
        <w:rPr>
          <w:rStyle w:val="StyleUnderline"/>
        </w:rPr>
        <w:t xml:space="preserve"> space </w:t>
      </w:r>
      <w:r w:rsidRPr="00782DDC">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51033DF0"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046BF0E4" w14:textId="77777777" w:rsidR="00E07DD7" w:rsidRPr="00AD4C5F" w:rsidRDefault="00E07DD7" w:rsidP="00E07DD7">
      <w:pPr>
        <w:rPr>
          <w:rFonts w:asciiTheme="majorHAnsi" w:hAnsiTheme="majorHAnsi" w:cstheme="majorHAnsi"/>
          <w:color w:val="000000" w:themeColor="text1"/>
        </w:rPr>
      </w:pPr>
      <w:r w:rsidRPr="00AD4C5F">
        <w:rPr>
          <w:rStyle w:val="Heading4Char"/>
          <w:rFonts w:asciiTheme="majorHAnsi" w:hAnsiTheme="majorHAnsi" w:cstheme="majorHAnsi"/>
        </w:rPr>
        <w:t>MacWhorter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3C04FFFE" w14:textId="77777777" w:rsidR="00E07DD7" w:rsidRPr="00AD4C5F" w:rsidRDefault="00E07DD7" w:rsidP="00E07DD7">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433B52">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433B52">
        <w:rPr>
          <w:rStyle w:val="StyleUnderline"/>
          <w:highlight w:val="green"/>
        </w:rPr>
        <w:t>The law must respond.</w:t>
      </w:r>
      <w:r w:rsidRPr="00433B52">
        <w:rPr>
          <w:rStyle w:val="StyleUnderline"/>
        </w:rPr>
        <w:t xml:space="preserve"> In order to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782DDC">
        <w:rPr>
          <w:rStyle w:val="StyleUnderline"/>
          <w:highlight w:val="green"/>
        </w:rPr>
        <w:t>five</w:t>
      </w:r>
      <w:r w:rsidRPr="00782DDC">
        <w:rPr>
          <w:rStyle w:val="StyleUnderline"/>
        </w:rPr>
        <w:t xml:space="preserve"> international </w:t>
      </w:r>
      <w:r w:rsidRPr="00782DDC">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782DDC">
        <w:rPr>
          <w:rStyle w:val="StyleUnderline"/>
          <w:highlight w:val="green"/>
        </w:rPr>
        <w:t>OST</w:t>
      </w:r>
      <w:r w:rsidRPr="00782DDC">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AD4C5F">
        <w:rPr>
          <w:rFonts w:asciiTheme="majorHAnsi" w:hAnsiTheme="majorHAnsi" w:cstheme="majorHAnsi"/>
          <w:color w:val="000000" w:themeColor="text1"/>
          <w:sz w:val="14"/>
        </w:rPr>
        <w:t xml:space="preserve"> intoOuterSpace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AD4C5F">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AD4C5F">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AD4C5F">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AD4C5F">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AD4C5F">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AD4C5F">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AD4C5F">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AD4C5F">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AD4C5F">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AD4C5F">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26DD90B6"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1D055D00" w14:textId="77777777" w:rsidR="00E07DD7" w:rsidRPr="00AD4C5F" w:rsidRDefault="00E07DD7" w:rsidP="00E07DD7">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71CD9C64" w14:textId="77777777" w:rsidR="00E07DD7" w:rsidRPr="00AD4C5F" w:rsidRDefault="00E07DD7" w:rsidP="00E07DD7">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legalise material extraction from the moon and other celestial bodies by private companies in the US, </w:t>
      </w:r>
      <w:r w:rsidRPr="00AD4C5F">
        <w:rPr>
          <w:rStyle w:val="Style13ptBold"/>
          <w:rFonts w:asciiTheme="majorHAnsi" w:hAnsiTheme="majorHAnsi" w:cstheme="majorHAnsi"/>
          <w:color w:val="000000" w:themeColor="text1"/>
          <w:sz w:val="16"/>
        </w:rPr>
        <w:t>the US government legalised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AD4C5F">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AD4C5F">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AD4C5F">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AD4C5F">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color w:val="000000" w:themeColor="text1"/>
          <w:sz w:val="16"/>
        </w:rPr>
        <w:t>China and Russia are among those countries that are following on the path of the US</w:t>
      </w:r>
      <w:r w:rsidRPr="00AD4C5F">
        <w:rPr>
          <w:rFonts w:asciiTheme="majorHAnsi" w:hAnsiTheme="majorHAnsi" w:cstheme="majorHAnsi"/>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Chinese scientists are working on missions to “bring back a whole asteroid weighing several hundred tonnes,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D4C5F">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AD4C5F">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Moscow may not have yet actively pursued space mining and resource extraction, but it is likely to pick up pace in the coming years alongside global efforts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Moscow</w:t>
      </w:r>
      <w:r w:rsidRPr="00AD4C5F">
        <w:rPr>
          <w:rStyle w:val="StyleUnderline"/>
          <w:rFonts w:asciiTheme="majorHAnsi" w:hAnsiTheme="majorHAnsi" w:cstheme="majorHAnsi"/>
        </w:rPr>
        <w:t xml:space="preserve"> clearly </w:t>
      </w:r>
      <w:r w:rsidRPr="00AD4C5F">
        <w:rPr>
          <w:rStyle w:val="StyleUnderline"/>
          <w:rFonts w:asciiTheme="majorHAnsi" w:hAnsiTheme="majorHAnsi" w:cstheme="majorHAnsi"/>
          <w:highlight w:val="green"/>
        </w:rPr>
        <w:t>has a capacity gap in terms of funding</w:t>
      </w:r>
      <w:r w:rsidRPr="00AD4C5F">
        <w:rPr>
          <w:rStyle w:val="StyleUnderline"/>
          <w:rFonts w:asciiTheme="majorHAnsi" w:hAnsiTheme="majorHAnsi" w:cstheme="majorHAnsi"/>
        </w:rPr>
        <w:t xml:space="preserve">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D4C5F">
        <w:rPr>
          <w:rStyle w:val="Style13ptBold"/>
          <w:rFonts w:asciiTheme="majorHAnsi" w:hAnsiTheme="majorHAnsi" w:cstheme="majorHAnsi"/>
          <w:color w:val="000000" w:themeColor="text1"/>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Applying literal interpretation of the OST, there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That resource extraction is contemplated, albeit implicitly, in the OST, is nothing but logical. Not only have such claims of possessory rights not been recognised in the past</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AD4C5F">
        <w:rPr>
          <w:rStyle w:val="Emphasis"/>
          <w:rFonts w:asciiTheme="majorHAnsi" w:hAnsiTheme="majorHAnsi" w:cstheme="majorHAnsi"/>
          <w:highlight w:val="green"/>
        </w:rPr>
        <w:t>global consensus regarding its illegality</w:t>
      </w:r>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the legalisation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Yet</w:t>
      </w:r>
      <w:r w:rsidRPr="00AD4C5F">
        <w:rPr>
          <w:rStyle w:val="Style13ptBold"/>
          <w:rFonts w:asciiTheme="majorHAnsi" w:hAnsiTheme="majorHAnsi" w:cstheme="majorHAnsi"/>
          <w:color w:val="000000" w:themeColor="text1"/>
        </w:rPr>
        <w:t>, there is</w:t>
      </w:r>
      <w:r w:rsidRPr="00AD4C5F">
        <w:rPr>
          <w:rStyle w:val="Style13ptBold"/>
          <w:rFonts w:asciiTheme="majorHAnsi" w:hAnsiTheme="majorHAnsi" w:cstheme="majorHAnsi"/>
          <w:color w:val="000000" w:themeColor="text1"/>
          <w:sz w:val="16"/>
          <w:highlight w:val="green"/>
        </w:rPr>
        <w:t xml:space="preserve"> </w:t>
      </w:r>
      <w:r w:rsidRPr="00AD4C5F">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AD4C5F">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AD4C5F">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AD4C5F">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AD4C5F">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AD4C5F">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AD4C5F">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AD4C5F">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realisation of space exploitation </w:t>
      </w:r>
      <w:r w:rsidRPr="00AD4C5F">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AD4C5F">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AD4C5F">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AD4C5F">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states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AD4C5F">
        <w:rPr>
          <w:rStyle w:val="Emphasis"/>
          <w:rFonts w:asciiTheme="majorHAnsi" w:hAnsiTheme="majorHAnsi" w:cstheme="majorHAnsi"/>
          <w:highlight w:val="green"/>
        </w:rPr>
        <w:t>clear and urgent need</w:t>
      </w:r>
      <w:r w:rsidRPr="00AD4C5F">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Experts have articulated that these could possibly be addressed under the existing property law principles or old mining law principles.[lxiii]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D4C5F">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782DDC">
        <w:rPr>
          <w:rStyle w:val="StyleUnderline"/>
          <w:highlight w:val="green"/>
        </w:rPr>
        <w:t>A sound legal environment will protect both the company</w:t>
      </w:r>
      <w:r w:rsidRPr="00782DDC">
        <w:rPr>
          <w:rStyle w:val="StyleUnderline"/>
        </w:rPr>
        <w:t xml:space="preserve"> performing operations </w:t>
      </w:r>
      <w:r w:rsidRPr="00782DDC">
        <w:rPr>
          <w:rStyle w:val="StyleUnderline"/>
          <w:highlight w:val="green"/>
        </w:rPr>
        <w:t>and</w:t>
      </w:r>
      <w:r w:rsidRPr="00782DDC">
        <w:rPr>
          <w:rStyle w:val="StyleUnderline"/>
        </w:rPr>
        <w:t xml:space="preserve"> its </w:t>
      </w:r>
      <w:r w:rsidRPr="00782DDC">
        <w:rPr>
          <w:rStyle w:val="StyleUnderline"/>
          <w:highlight w:val="green"/>
        </w:rPr>
        <w:t>beneficiaries</w:t>
      </w:r>
      <w:r w:rsidRPr="00782DDC">
        <w:rPr>
          <w:rStyle w:val="StyleUnderline"/>
        </w:rPr>
        <w:t>, while ensuring even-handed resource allocation. In addition, regulations spelling out safety standards and identifying safety zones around mining operations could be useful in</w:t>
      </w:r>
      <w:r w:rsidRPr="00AD4C5F">
        <w:rPr>
          <w:rStyle w:val="Style13ptBold"/>
          <w:rFonts w:asciiTheme="majorHAnsi" w:hAnsiTheme="majorHAnsi" w:cstheme="majorHAnsi"/>
          <w:color w:val="000000" w:themeColor="text1"/>
        </w:rPr>
        <w:t xml:space="preserve"> ensuring safe and secure operations in outer space</w:t>
      </w:r>
      <w:r w:rsidRPr="00AD4C5F">
        <w:rPr>
          <w:rFonts w:asciiTheme="majorHAnsi" w:hAnsiTheme="majorHAnsi" w:cstheme="majorHAnsi"/>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r w:rsidRPr="00AD4C5F">
        <w:rPr>
          <w:rStyle w:val="StyleUnderline"/>
          <w:rFonts w:asciiTheme="majorHAnsi" w:hAnsiTheme="majorHAnsi" w:cstheme="majorHAnsi"/>
          <w:color w:val="000000" w:themeColor="text1"/>
        </w:rPr>
        <w:t>authorisation</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D4C5F">
        <w:rPr>
          <w:rStyle w:val="Style13ptBold"/>
          <w:rFonts w:asciiTheme="majorHAnsi" w:hAnsiTheme="majorHAnsi" w:cstheme="majorHAnsi"/>
          <w:color w:val="000000" w:themeColor="text1"/>
          <w:highlight w:val="green"/>
        </w:rPr>
        <w:t xml:space="preserve">there must be </w:t>
      </w:r>
      <w:r w:rsidRPr="00AD4C5F">
        <w:rPr>
          <w:rStyle w:val="Style13ptBold"/>
          <w:rFonts w:asciiTheme="majorHAnsi" w:hAnsiTheme="majorHAnsi" w:cstheme="majorHAnsi"/>
          <w:color w:val="000000" w:themeColor="text1"/>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AD4C5F">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D4C5F">
        <w:rPr>
          <w:rStyle w:val="Style13ptBold"/>
          <w:rFonts w:asciiTheme="majorHAnsi" w:hAnsiTheme="majorHAnsi" w:cstheme="majorHAnsi"/>
          <w:color w:val="000000" w:themeColor="text1"/>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AD4C5F">
        <w:rPr>
          <w:rStyle w:val="Style13ptBold"/>
          <w:rFonts w:asciiTheme="majorHAnsi" w:hAnsiTheme="majorHAnsi" w:cstheme="majorHAnsi"/>
          <w:color w:val="000000" w:themeColor="text1"/>
          <w:highlight w:val="green"/>
        </w:rPr>
        <w:t>any tech</w:t>
      </w:r>
      <w:r w:rsidRPr="00AD4C5F">
        <w:rPr>
          <w:rStyle w:val="Style13ptBold"/>
          <w:rFonts w:asciiTheme="majorHAnsi" w:hAnsiTheme="majorHAnsi" w:cstheme="majorHAnsi"/>
          <w:color w:val="000000" w:themeColor="text1"/>
        </w:rPr>
        <w:t xml:space="preserve">nological </w:t>
      </w:r>
      <w:r w:rsidRPr="00AD4C5F">
        <w:rPr>
          <w:rStyle w:val="Style13ptBold"/>
          <w:rFonts w:asciiTheme="majorHAnsi" w:hAnsiTheme="majorHAnsi" w:cstheme="majorHAnsi"/>
          <w:color w:val="000000" w:themeColor="text1"/>
          <w:highlight w:val="green"/>
        </w:rPr>
        <w:t xml:space="preserve">spinoffs </w:t>
      </w:r>
      <w:r w:rsidRPr="00AD4C5F">
        <w:rPr>
          <w:rStyle w:val="Style13ptBold"/>
          <w:rFonts w:asciiTheme="majorHAnsi" w:hAnsiTheme="majorHAnsi" w:cstheme="majorHAnsi"/>
          <w:color w:val="000000" w:themeColor="text1"/>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add to the space weaponisation debate</w:t>
      </w:r>
      <w:r w:rsidRPr="00AD4C5F">
        <w:rPr>
          <w:rFonts w:asciiTheme="majorHAnsi" w:hAnsiTheme="majorHAnsi" w:cstheme="majorHAnsi"/>
          <w:color w:val="000000" w:themeColor="text1"/>
          <w:u w:val="single"/>
        </w:rPr>
        <w:t xml:space="preserve">. Two, the </w:t>
      </w:r>
      <w:r w:rsidRPr="00AD4C5F">
        <w:rPr>
          <w:rStyle w:val="Emphasis"/>
          <w:rFonts w:asciiTheme="majorHAnsi" w:hAnsiTheme="majorHAnsi" w:cstheme="majorHAnsi"/>
          <w:highlight w:val="green"/>
        </w:rPr>
        <w:t>erosion of norms with</w:t>
      </w:r>
      <w:r w:rsidRPr="00AD4C5F">
        <w:rPr>
          <w:rStyle w:val="Emphasis"/>
          <w:rFonts w:asciiTheme="majorHAnsi" w:hAnsiTheme="majorHAnsi" w:cstheme="majorHAnsi"/>
        </w:rPr>
        <w:t xml:space="preserve"> regard to space </w:t>
      </w:r>
      <w:r w:rsidRPr="00AD4C5F">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AD4C5F">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AD4C5F">
        <w:rPr>
          <w:rStyle w:val="Emphasis"/>
          <w:rFonts w:asciiTheme="majorHAnsi" w:hAnsiTheme="majorHAnsi" w:cstheme="majorHAnsi"/>
          <w:highlight w:val="green"/>
        </w:rPr>
        <w:t>such as weaponisation</w:t>
      </w:r>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AD4C5F">
        <w:rPr>
          <w:rStyle w:val="Style13ptBold"/>
          <w:rFonts w:asciiTheme="majorHAnsi" w:hAnsiTheme="majorHAnsi" w:cstheme="majorHAnsi"/>
          <w:color w:val="000000" w:themeColor="text1"/>
        </w:rPr>
        <w:t xml:space="preserve">a universal activity like space exploration </w:t>
      </w:r>
      <w:r w:rsidRPr="00AD4C5F">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AD4C5F">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77F5AEE5" w14:textId="77777777" w:rsidR="00E07DD7" w:rsidRPr="00AD4C5F" w:rsidRDefault="00E07DD7" w:rsidP="00E07DD7">
      <w:pPr>
        <w:rPr>
          <w:rFonts w:asciiTheme="majorHAnsi" w:hAnsiTheme="majorHAnsi" w:cstheme="majorHAnsi"/>
          <w:color w:val="000000" w:themeColor="text1"/>
          <w:sz w:val="8"/>
          <w:u w:val="single"/>
        </w:rPr>
      </w:pPr>
    </w:p>
    <w:p w14:paraId="27439016" w14:textId="77777777" w:rsidR="00E07DD7" w:rsidRPr="00AD4C5F" w:rsidRDefault="00E07DD7" w:rsidP="00E07DD7">
      <w:pPr>
        <w:rPr>
          <w:rFonts w:asciiTheme="majorHAnsi" w:hAnsiTheme="majorHAnsi" w:cstheme="majorHAnsi"/>
        </w:rPr>
      </w:pPr>
    </w:p>
    <w:p w14:paraId="65FB706F"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3 impact scenarios:</w:t>
      </w:r>
    </w:p>
    <w:p w14:paraId="7A15475C" w14:textId="77777777" w:rsidR="00E07DD7" w:rsidRPr="00AD4C5F" w:rsidRDefault="00E07DD7" w:rsidP="00E07DD7">
      <w:pPr>
        <w:rPr>
          <w:rFonts w:asciiTheme="majorHAnsi" w:hAnsiTheme="majorHAnsi" w:cstheme="majorHAnsi"/>
          <w:color w:val="000000" w:themeColor="text1"/>
        </w:rPr>
      </w:pPr>
    </w:p>
    <w:p w14:paraId="1D5F89FD"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First is space wars</w:t>
      </w:r>
    </w:p>
    <w:p w14:paraId="753D623C"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4EEE81E5" w14:textId="77777777" w:rsidR="00E07DD7" w:rsidRPr="00AD4C5F" w:rsidRDefault="00E07DD7" w:rsidP="00E07DD7">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EFA0FD3" w14:textId="77777777" w:rsidR="00E07DD7" w:rsidRPr="00AD4C5F" w:rsidRDefault="00E07DD7" w:rsidP="00E07DD7">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highlight w:val="green"/>
        </w:rPr>
        <w:t>leading</w:t>
      </w:r>
      <w:r w:rsidRPr="00AD4C5F">
        <w:rPr>
          <w:rStyle w:val="Style13ptBold"/>
          <w:rFonts w:asciiTheme="majorHAnsi" w:hAnsiTheme="majorHAnsi" w:cstheme="majorHAnsi"/>
          <w:color w:val="000000" w:themeColor="text1"/>
        </w:rPr>
        <w:t xml:space="preserve"> Australian </w:t>
      </w:r>
      <w:r w:rsidRPr="00AD4C5F">
        <w:rPr>
          <w:rStyle w:val="Style13ptBold"/>
          <w:rFonts w:asciiTheme="majorHAnsi" w:hAnsiTheme="majorHAnsi" w:cstheme="majorHAnsi"/>
          <w:color w:val="000000" w:themeColor="text1"/>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has </w:t>
      </w:r>
      <w:r w:rsidRPr="00AD4C5F">
        <w:rPr>
          <w:rStyle w:val="Style13ptBold"/>
          <w:rFonts w:asciiTheme="majorHAnsi" w:hAnsiTheme="majorHAnsi" w:cstheme="majorHAnsi"/>
          <w:color w:val="000000" w:themeColor="text1"/>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highlight w:val="green"/>
        </w:rPr>
        <w:t>and more needs to be done</w:t>
      </w:r>
      <w:r w:rsidRPr="00AD4C5F">
        <w:rPr>
          <w:rStyle w:val="Style13ptBold"/>
          <w:rFonts w:asciiTheme="majorHAnsi" w:hAnsiTheme="majorHAnsi" w:cstheme="majorHAnsi"/>
          <w:color w:val="000000" w:themeColor="text1"/>
        </w:rPr>
        <w:t xml:space="preserve"> now </w:t>
      </w:r>
      <w:r w:rsidRPr="00AD4C5F">
        <w:rPr>
          <w:rStyle w:val="Style13ptBold"/>
          <w:rFonts w:asciiTheme="majorHAnsi" w:hAnsiTheme="majorHAnsi" w:cstheme="majorHAnsi"/>
          <w:color w:val="000000" w:themeColor="text1"/>
          <w:highlight w:val="green"/>
        </w:rPr>
        <w:t>to avert</w:t>
      </w:r>
      <w:r w:rsidRPr="00AD4C5F">
        <w:rPr>
          <w:rStyle w:val="Style13ptBold"/>
          <w:rFonts w:asciiTheme="majorHAnsi" w:hAnsiTheme="majorHAnsi" w:cstheme="majorHAnsi"/>
          <w:color w:val="000000" w:themeColor="text1"/>
        </w:rPr>
        <w:t xml:space="preserve"> the potential for </w:t>
      </w:r>
      <w:r w:rsidRPr="00AD4C5F">
        <w:rPr>
          <w:rStyle w:val="Style13ptBold"/>
          <w:rFonts w:asciiTheme="majorHAnsi" w:hAnsiTheme="majorHAnsi" w:cstheme="majorHAnsi"/>
          <w:color w:val="000000" w:themeColor="text1"/>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4A3DDF21"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2A5C7C9" w14:textId="77777777" w:rsidR="00E07DD7" w:rsidRPr="00AD4C5F" w:rsidRDefault="00E07DD7" w:rsidP="00E07DD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6CEE38D7" w14:textId="77777777" w:rsidR="00E07DD7" w:rsidRPr="00AD4C5F" w:rsidRDefault="00E07DD7" w:rsidP="00E07DD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0A07939C"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5FB672C1" w14:textId="77777777" w:rsidR="00E07DD7" w:rsidRPr="00AD4C5F" w:rsidRDefault="00E07DD7" w:rsidP="00E07DD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755D40F5" w14:textId="77777777" w:rsidR="00E07DD7" w:rsidRPr="00AD4C5F" w:rsidRDefault="00E07DD7" w:rsidP="00E07DD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highlight w:val="green"/>
        </w:rPr>
        <w:t xml:space="preserve">any actor </w:t>
      </w:r>
      <w:r w:rsidRPr="00AD4C5F">
        <w:rPr>
          <w:rStyle w:val="Style13ptBold"/>
          <w:rFonts w:asciiTheme="majorHAnsi" w:hAnsiTheme="majorHAnsi" w:cstheme="majorHAnsi"/>
          <w:color w:val="000000" w:themeColor="text1"/>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 xml:space="preserve">Because of a lack of experience </w:t>
      </w:r>
      <w:r w:rsidRPr="00AD4C5F">
        <w:rPr>
          <w:rStyle w:val="Style13ptBold"/>
          <w:rFonts w:asciiTheme="majorHAnsi" w:hAnsiTheme="majorHAnsi" w:cstheme="majorHAnsi"/>
          <w:color w:val="000000" w:themeColor="text1"/>
          <w:highlight w:val="green"/>
        </w:rPr>
        <w:t xml:space="preserve">in </w:t>
      </w:r>
      <w:r w:rsidRPr="00AD4C5F">
        <w:rPr>
          <w:rStyle w:val="Style13ptBold"/>
          <w:rFonts w:asciiTheme="majorHAnsi" w:hAnsiTheme="majorHAnsi" w:cstheme="majorHAnsi"/>
          <w:color w:val="000000" w:themeColor="text1"/>
        </w:rPr>
        <w:t xml:space="preserve">hostilities that target </w:t>
      </w:r>
      <w:r w:rsidRPr="00AD4C5F">
        <w:rPr>
          <w:rStyle w:val="Style13ptBold"/>
          <w:rFonts w:asciiTheme="majorHAnsi" w:hAnsiTheme="majorHAnsi" w:cstheme="majorHAnsi"/>
          <w:color w:val="000000" w:themeColor="text1"/>
          <w:highlight w:val="green"/>
        </w:rPr>
        <w:t>space</w:t>
      </w:r>
      <w:r w:rsidRPr="00AD4C5F">
        <w:rPr>
          <w:rStyle w:val="Style13ptBold"/>
          <w:rFonts w:asciiTheme="majorHAnsi" w:hAnsiTheme="majorHAnsi" w:cstheme="majorHAnsi"/>
          <w:color w:val="000000" w:themeColor="text1"/>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highlight w:val="green"/>
        </w:rPr>
        <w:t>the</w:t>
      </w:r>
      <w:r w:rsidRPr="00AD4C5F">
        <w:rPr>
          <w:rStyle w:val="Style13ptBold"/>
          <w:rFonts w:asciiTheme="majorHAnsi" w:hAnsiTheme="majorHAnsi" w:cstheme="majorHAnsi"/>
          <w:color w:val="000000" w:themeColor="text1"/>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591F7F5" w14:textId="77777777" w:rsidR="00E07DD7" w:rsidRPr="00AD4C5F" w:rsidRDefault="00E07DD7" w:rsidP="00E07DD7">
      <w:pPr>
        <w:rPr>
          <w:rFonts w:asciiTheme="majorHAnsi" w:hAnsiTheme="majorHAnsi" w:cstheme="majorHAnsi"/>
          <w:color w:val="000000" w:themeColor="text1"/>
          <w:sz w:val="16"/>
        </w:rPr>
      </w:pPr>
    </w:p>
    <w:p w14:paraId="1BE23CB6" w14:textId="77777777" w:rsidR="00E07DD7" w:rsidRPr="00AD4C5F" w:rsidRDefault="00E07DD7" w:rsidP="00E07DD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13FC944" w14:textId="77777777" w:rsidR="00E07DD7" w:rsidRPr="00AD4C5F" w:rsidRDefault="00E07DD7" w:rsidP="00E07DD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719038E" w14:textId="77777777" w:rsidR="00E07DD7" w:rsidRPr="0098474F" w:rsidRDefault="00E07DD7" w:rsidP="00E07DD7">
      <w:pPr>
        <w:rPr>
          <w:rFonts w:asciiTheme="majorHAnsi" w:eastAsia="Calibri" w:hAnsiTheme="majorHAnsi" w:cstheme="majorHAnsi"/>
          <w:sz w:val="14"/>
          <w:szCs w:val="22"/>
        </w:rPr>
      </w:pPr>
      <w:r w:rsidRPr="0098474F">
        <w:rPr>
          <w:rFonts w:asciiTheme="majorHAnsi" w:eastAsia="Calibri" w:hAnsiTheme="majorHAnsi" w:cstheme="majorHAnsi"/>
          <w:szCs w:val="22"/>
          <w:u w:val="single"/>
        </w:rPr>
        <w:t>The detonation of an atomic bomb</w:t>
      </w:r>
      <w:r w:rsidRPr="0098474F">
        <w:rPr>
          <w:rFonts w:asciiTheme="majorHAnsi" w:eastAsia="Calibri" w:hAnsiTheme="majorHAnsi" w:cstheme="majorHAnsi"/>
          <w:sz w:val="14"/>
          <w:szCs w:val="22"/>
        </w:rPr>
        <w:t xml:space="preserve"> with this explosive power </w:t>
      </w:r>
      <w:r w:rsidRPr="0098474F">
        <w:rPr>
          <w:rFonts w:asciiTheme="majorHAnsi" w:eastAsia="Calibri" w:hAnsiTheme="majorHAnsi" w:cstheme="majorHAnsi"/>
          <w:szCs w:val="22"/>
          <w:u w:val="single"/>
        </w:rPr>
        <w:t xml:space="preserve">will </w:t>
      </w:r>
      <w:r w:rsidRPr="0098474F">
        <w:rPr>
          <w:rFonts w:asciiTheme="majorHAnsi" w:eastAsia="Calibri" w:hAnsiTheme="majorHAnsi" w:cstheme="majorHAnsi"/>
          <w:b/>
          <w:szCs w:val="22"/>
          <w:u w:val="single"/>
        </w:rPr>
        <w:t>instantly ignite fires</w:t>
      </w:r>
      <w:r w:rsidRPr="0098474F">
        <w:rPr>
          <w:rFonts w:asciiTheme="majorHAnsi" w:eastAsia="Calibri" w:hAnsiTheme="majorHAnsi" w:cstheme="majorHAnsi"/>
          <w:szCs w:val="22"/>
          <w:u w:val="single"/>
        </w:rPr>
        <w:t xml:space="preserve"> over</w:t>
      </w:r>
      <w:r w:rsidRPr="0098474F">
        <w:rPr>
          <w:rFonts w:asciiTheme="majorHAnsi" w:eastAsia="Calibri" w:hAnsiTheme="majorHAnsi" w:cstheme="majorHAnsi"/>
          <w:sz w:val="14"/>
          <w:szCs w:val="22"/>
        </w:rPr>
        <w:t xml:space="preserve"> a surface area of </w:t>
      </w:r>
      <w:r w:rsidRPr="0098474F">
        <w:rPr>
          <w:rFonts w:asciiTheme="majorHAnsi" w:eastAsia="Calibri" w:hAnsiTheme="majorHAnsi" w:cstheme="majorHAnsi"/>
          <w:szCs w:val="22"/>
          <w:u w:val="single"/>
        </w:rPr>
        <w:t>three to five</w:t>
      </w:r>
      <w:r w:rsidRPr="0098474F">
        <w:rPr>
          <w:rFonts w:asciiTheme="majorHAnsi" w:eastAsia="Calibri" w:hAnsiTheme="majorHAnsi" w:cstheme="majorHAnsi"/>
          <w:sz w:val="14"/>
          <w:szCs w:val="22"/>
        </w:rPr>
        <w:t xml:space="preserve"> square </w:t>
      </w:r>
      <w:r w:rsidRPr="0098474F">
        <w:rPr>
          <w:rFonts w:asciiTheme="majorHAnsi" w:eastAsia="Calibri" w:hAnsiTheme="majorHAnsi" w:cstheme="majorHAnsi"/>
          <w:szCs w:val="22"/>
          <w:u w:val="single"/>
        </w:rPr>
        <w:t>miles. In</w:t>
      </w:r>
      <w:r w:rsidRPr="0098474F">
        <w:rPr>
          <w:rFonts w:asciiTheme="majorHAnsi" w:eastAsia="Calibri" w:hAnsiTheme="majorHAnsi" w:cstheme="majorHAnsi"/>
          <w:sz w:val="14"/>
          <w:szCs w:val="22"/>
        </w:rPr>
        <w:t xml:space="preserve"> the </w:t>
      </w:r>
      <w:r w:rsidRPr="0098474F">
        <w:rPr>
          <w:rFonts w:asciiTheme="majorHAnsi" w:eastAsia="Calibri" w:hAnsiTheme="majorHAnsi" w:cstheme="majorHAnsi"/>
          <w:szCs w:val="22"/>
          <w:u w:val="single"/>
        </w:rPr>
        <w:t>recent studies</w:t>
      </w:r>
      <w:r w:rsidRPr="0098474F">
        <w:rPr>
          <w:rFonts w:asciiTheme="majorHAnsi" w:eastAsia="Calibri" w:hAnsiTheme="majorHAnsi" w:cstheme="majorHAnsi"/>
          <w:sz w:val="14"/>
          <w:szCs w:val="22"/>
        </w:rPr>
        <w:t xml:space="preserve">, the </w:t>
      </w:r>
      <w:r w:rsidRPr="0098474F">
        <w:rPr>
          <w:rFonts w:asciiTheme="majorHAnsi" w:eastAsia="Calibri" w:hAnsiTheme="majorHAnsi" w:cstheme="majorHAnsi"/>
          <w:szCs w:val="22"/>
          <w:u w:val="single"/>
        </w:rPr>
        <w:t xml:space="preserve">scientists calculated that the </w:t>
      </w:r>
      <w:r w:rsidRPr="0098474F">
        <w:rPr>
          <w:rFonts w:asciiTheme="majorHAnsi" w:eastAsia="Calibri" w:hAnsiTheme="majorHAnsi" w:cstheme="majorHAnsi"/>
          <w:b/>
          <w:szCs w:val="22"/>
          <w:u w:val="single"/>
        </w:rPr>
        <w:t>blast</w:t>
      </w:r>
      <w:r w:rsidRPr="0098474F">
        <w:rPr>
          <w:rFonts w:asciiTheme="majorHAnsi" w:eastAsia="Calibri" w:hAnsiTheme="majorHAnsi" w:cstheme="majorHAnsi"/>
          <w:szCs w:val="22"/>
          <w:u w:val="single"/>
        </w:rPr>
        <w:t xml:space="preserve">, </w:t>
      </w:r>
      <w:r w:rsidRPr="0098474F">
        <w:rPr>
          <w:rFonts w:asciiTheme="majorHAnsi" w:eastAsia="Calibri" w:hAnsiTheme="majorHAnsi" w:cstheme="majorHAnsi"/>
          <w:b/>
          <w:szCs w:val="22"/>
          <w:u w:val="single"/>
        </w:rPr>
        <w:t>fire</w:t>
      </w:r>
      <w:r w:rsidRPr="0098474F">
        <w:rPr>
          <w:rFonts w:asciiTheme="majorHAnsi" w:eastAsia="Calibri" w:hAnsiTheme="majorHAnsi" w:cstheme="majorHAnsi"/>
          <w:szCs w:val="22"/>
          <w:u w:val="single"/>
        </w:rPr>
        <w:t xml:space="preserve">, and </w:t>
      </w:r>
      <w:r w:rsidRPr="0098474F">
        <w:rPr>
          <w:rFonts w:asciiTheme="majorHAnsi" w:eastAsia="Calibri" w:hAnsiTheme="majorHAnsi" w:cstheme="majorHAnsi"/>
          <w:b/>
          <w:szCs w:val="22"/>
          <w:u w:val="single"/>
        </w:rPr>
        <w:t>radiation</w:t>
      </w:r>
      <w:r w:rsidRPr="0098474F">
        <w:rPr>
          <w:rFonts w:asciiTheme="majorHAnsi" w:eastAsia="Calibri" w:hAnsiTheme="majorHAnsi" w:cstheme="majorHAnsi"/>
          <w:szCs w:val="22"/>
          <w:u w:val="single"/>
        </w:rPr>
        <w:t xml:space="preserve"> from a war</w:t>
      </w:r>
      <w:r w:rsidRPr="0098474F">
        <w:rPr>
          <w:rFonts w:asciiTheme="majorHAnsi" w:eastAsia="Calibri" w:hAnsiTheme="majorHAnsi" w:cstheme="majorHAnsi"/>
          <w:sz w:val="14"/>
          <w:szCs w:val="22"/>
        </w:rPr>
        <w:t xml:space="preserve"> fought </w:t>
      </w:r>
      <w:r w:rsidRPr="0098474F">
        <w:rPr>
          <w:rFonts w:asciiTheme="majorHAnsi" w:eastAsia="Calibri" w:hAnsiTheme="majorHAnsi" w:cstheme="majorHAnsi"/>
          <w:szCs w:val="22"/>
          <w:u w:val="single"/>
        </w:rPr>
        <w:t xml:space="preserve">with 100 atomic bombs could produce </w:t>
      </w:r>
      <w:r w:rsidRPr="0098474F">
        <w:rPr>
          <w:rFonts w:asciiTheme="majorHAnsi" w:eastAsia="Calibri" w:hAnsiTheme="majorHAnsi" w:cstheme="majorHAnsi"/>
          <w:b/>
          <w:szCs w:val="22"/>
          <w:u w:val="single"/>
        </w:rPr>
        <w:t>direct fatalities</w:t>
      </w:r>
      <w:r w:rsidRPr="0098474F">
        <w:rPr>
          <w:rFonts w:asciiTheme="majorHAnsi" w:eastAsia="Calibri" w:hAnsiTheme="majorHAnsi" w:cstheme="majorHAnsi"/>
          <w:szCs w:val="22"/>
          <w:u w:val="single"/>
        </w:rPr>
        <w:t xml:space="preserve"> comparable to</w:t>
      </w:r>
      <w:r w:rsidRPr="0098474F">
        <w:rPr>
          <w:rFonts w:asciiTheme="majorHAnsi" w:eastAsia="Calibri" w:hAnsiTheme="majorHAnsi" w:cstheme="majorHAnsi"/>
          <w:sz w:val="14"/>
          <w:szCs w:val="22"/>
        </w:rPr>
        <w:t xml:space="preserve"> all of those worldwide in </w:t>
      </w:r>
      <w:r w:rsidRPr="0098474F">
        <w:rPr>
          <w:rFonts w:asciiTheme="majorHAnsi" w:eastAsia="Calibri" w:hAnsiTheme="majorHAnsi" w:cstheme="majorHAnsi"/>
          <w:szCs w:val="22"/>
          <w:u w:val="single"/>
        </w:rPr>
        <w:t>World War II, or to those</w:t>
      </w:r>
      <w:r w:rsidRPr="0098474F">
        <w:rPr>
          <w:rFonts w:asciiTheme="majorHAnsi" w:eastAsia="Calibri" w:hAnsiTheme="majorHAnsi" w:cstheme="majorHAnsi"/>
          <w:sz w:val="14"/>
          <w:szCs w:val="22"/>
        </w:rPr>
        <w:t xml:space="preserve"> once </w:t>
      </w:r>
      <w:r w:rsidRPr="0098474F">
        <w:rPr>
          <w:rFonts w:asciiTheme="majorHAnsi" w:eastAsia="Calibri" w:hAnsiTheme="majorHAnsi" w:cstheme="majorHAnsi"/>
          <w:szCs w:val="22"/>
          <w:u w:val="single"/>
        </w:rPr>
        <w:t>estimated for a “</w:t>
      </w:r>
      <w:r w:rsidRPr="0098474F">
        <w:rPr>
          <w:rFonts w:asciiTheme="majorHAnsi" w:eastAsia="Calibri" w:hAnsiTheme="majorHAnsi" w:cstheme="majorHAnsi"/>
          <w:b/>
          <w:szCs w:val="22"/>
          <w:u w:val="single"/>
        </w:rPr>
        <w:t>counterforce</w:t>
      </w:r>
      <w:r w:rsidRPr="0098474F">
        <w:rPr>
          <w:rFonts w:asciiTheme="majorHAnsi" w:eastAsia="Calibri" w:hAnsiTheme="majorHAnsi" w:cstheme="majorHAnsi"/>
          <w:szCs w:val="22"/>
          <w:u w:val="single"/>
        </w:rPr>
        <w:t xml:space="preserve">” </w:t>
      </w:r>
      <w:r w:rsidRPr="0098474F">
        <w:rPr>
          <w:rFonts w:asciiTheme="majorHAnsi" w:eastAsia="Calibri" w:hAnsiTheme="majorHAnsi" w:cstheme="majorHAnsi"/>
          <w:b/>
          <w:szCs w:val="22"/>
          <w:highlight w:val="green"/>
          <w:u w:val="single"/>
        </w:rPr>
        <w:t>nuclear war</w:t>
      </w:r>
      <w:r w:rsidRPr="0098474F">
        <w:rPr>
          <w:rFonts w:asciiTheme="majorHAnsi" w:eastAsia="Calibri" w:hAnsiTheme="majorHAnsi" w:cstheme="majorHAnsi"/>
          <w:sz w:val="14"/>
          <w:szCs w:val="22"/>
        </w:rPr>
        <w:t xml:space="preserve"> between the superpowers. However, </w:t>
      </w:r>
      <w:r w:rsidRPr="0098474F">
        <w:rPr>
          <w:rFonts w:asciiTheme="majorHAnsi" w:eastAsia="Calibri" w:hAnsiTheme="majorHAnsi" w:cstheme="majorHAnsi"/>
          <w:szCs w:val="22"/>
          <w:u w:val="single"/>
        </w:rPr>
        <w:t xml:space="preserve">the </w:t>
      </w:r>
      <w:r w:rsidRPr="0098474F">
        <w:rPr>
          <w:rFonts w:asciiTheme="majorHAnsi" w:eastAsia="Calibri" w:hAnsiTheme="majorHAnsi" w:cstheme="majorHAnsi"/>
          <w:b/>
          <w:szCs w:val="22"/>
          <w:u w:val="single"/>
        </w:rPr>
        <w:t>long-term environmental effects</w:t>
      </w:r>
      <w:r w:rsidRPr="0098474F">
        <w:rPr>
          <w:rFonts w:asciiTheme="majorHAnsi" w:eastAsia="Calibri" w:hAnsiTheme="majorHAnsi" w:cstheme="majorHAnsi"/>
          <w:sz w:val="14"/>
          <w:szCs w:val="22"/>
        </w:rPr>
        <w:t xml:space="preserve"> of the war </w:t>
      </w:r>
      <w:r w:rsidRPr="0098474F">
        <w:rPr>
          <w:rFonts w:asciiTheme="majorHAnsi" w:eastAsia="Calibri" w:hAnsiTheme="majorHAnsi" w:cstheme="majorHAnsi"/>
          <w:b/>
          <w:szCs w:val="22"/>
          <w:highlight w:val="green"/>
          <w:u w:val="single"/>
        </w:rPr>
        <w:t>could</w:t>
      </w:r>
      <w:r w:rsidRPr="0098474F">
        <w:rPr>
          <w:rFonts w:asciiTheme="majorHAnsi" w:eastAsia="Calibri" w:hAnsiTheme="majorHAnsi" w:cstheme="majorHAnsi"/>
          <w:b/>
          <w:szCs w:val="22"/>
          <w:u w:val="single"/>
        </w:rPr>
        <w:t xml:space="preserve"> </w:t>
      </w:r>
      <w:r w:rsidRPr="0098474F">
        <w:rPr>
          <w:rFonts w:asciiTheme="majorHAnsi" w:eastAsia="Calibri" w:hAnsiTheme="majorHAnsi" w:cstheme="majorHAnsi"/>
          <w:sz w:val="14"/>
          <w:szCs w:val="22"/>
        </w:rPr>
        <w:t xml:space="preserve">significantly </w:t>
      </w:r>
      <w:r w:rsidRPr="0098474F">
        <w:rPr>
          <w:rFonts w:asciiTheme="majorHAnsi" w:eastAsia="Calibri" w:hAnsiTheme="majorHAnsi" w:cstheme="majorHAnsi"/>
          <w:szCs w:val="22"/>
          <w:u w:val="single"/>
        </w:rPr>
        <w:t>disrupt</w:t>
      </w:r>
      <w:r w:rsidRPr="0098474F">
        <w:rPr>
          <w:rFonts w:asciiTheme="majorHAnsi" w:eastAsia="Calibri" w:hAnsiTheme="majorHAnsi" w:cstheme="majorHAnsi"/>
          <w:sz w:val="14"/>
          <w:szCs w:val="22"/>
        </w:rPr>
        <w:t xml:space="preserve"> the </w:t>
      </w:r>
      <w:r w:rsidRPr="0098474F">
        <w:rPr>
          <w:rFonts w:asciiTheme="majorHAnsi" w:eastAsia="Calibri" w:hAnsiTheme="majorHAnsi" w:cstheme="majorHAnsi"/>
          <w:szCs w:val="22"/>
          <w:u w:val="single"/>
        </w:rPr>
        <w:t>global weather for</w:t>
      </w:r>
      <w:r w:rsidRPr="0098474F">
        <w:rPr>
          <w:rFonts w:asciiTheme="majorHAnsi" w:eastAsia="Calibri" w:hAnsiTheme="majorHAnsi" w:cstheme="majorHAnsi"/>
          <w:sz w:val="14"/>
          <w:szCs w:val="22"/>
        </w:rPr>
        <w:t xml:space="preserve"> at least </w:t>
      </w:r>
      <w:r w:rsidRPr="0098474F">
        <w:rPr>
          <w:rFonts w:asciiTheme="majorHAnsi" w:eastAsia="Calibri" w:hAnsiTheme="majorHAnsi" w:cstheme="majorHAnsi"/>
          <w:szCs w:val="22"/>
          <w:u w:val="single"/>
        </w:rPr>
        <w:t>a decade, which would</w:t>
      </w:r>
      <w:r w:rsidRPr="0098474F">
        <w:rPr>
          <w:rFonts w:asciiTheme="majorHAnsi" w:eastAsia="Calibri" w:hAnsiTheme="majorHAnsi" w:cstheme="majorHAnsi"/>
          <w:sz w:val="14"/>
          <w:szCs w:val="22"/>
        </w:rPr>
        <w:t xml:space="preserve"> likely </w:t>
      </w:r>
      <w:r w:rsidRPr="0098474F">
        <w:rPr>
          <w:rFonts w:asciiTheme="majorHAnsi" w:eastAsia="Calibri" w:hAnsiTheme="majorHAnsi" w:cstheme="majorHAnsi"/>
          <w:b/>
          <w:szCs w:val="22"/>
          <w:highlight w:val="green"/>
          <w:u w:val="single"/>
        </w:rPr>
        <w:t>result in</w:t>
      </w:r>
      <w:r w:rsidRPr="0098474F">
        <w:rPr>
          <w:rFonts w:asciiTheme="majorHAnsi" w:eastAsia="Calibri" w:hAnsiTheme="majorHAnsi" w:cstheme="majorHAnsi"/>
          <w:szCs w:val="22"/>
          <w:u w:val="single"/>
        </w:rPr>
        <w:t xml:space="preserve"> a </w:t>
      </w:r>
      <w:r w:rsidRPr="0098474F">
        <w:rPr>
          <w:rFonts w:asciiTheme="majorHAnsi" w:eastAsia="Calibri" w:hAnsiTheme="majorHAnsi" w:cstheme="majorHAnsi"/>
          <w:sz w:val="14"/>
          <w:szCs w:val="22"/>
        </w:rPr>
        <w:t xml:space="preserve">vast </w:t>
      </w:r>
      <w:r w:rsidRPr="0098474F">
        <w:rPr>
          <w:rFonts w:asciiTheme="majorHAnsi" w:eastAsia="Calibri" w:hAnsiTheme="majorHAnsi" w:cstheme="majorHAnsi"/>
          <w:b/>
          <w:szCs w:val="22"/>
          <w:highlight w:val="green"/>
          <w:u w:val="single"/>
        </w:rPr>
        <w:t>global famine</w:t>
      </w:r>
      <w:r w:rsidRPr="0098474F">
        <w:rPr>
          <w:rFonts w:asciiTheme="majorHAnsi" w:eastAsia="Calibri" w:hAnsiTheme="majorHAnsi" w:cstheme="majorHAnsi"/>
          <w:sz w:val="14"/>
          <w:szCs w:val="22"/>
        </w:rPr>
        <w:t xml:space="preserve">. The scientists predicted that </w:t>
      </w:r>
      <w:r w:rsidRPr="0098474F">
        <w:rPr>
          <w:rFonts w:asciiTheme="majorHAnsi" w:eastAsia="Calibri" w:hAnsiTheme="majorHAnsi" w:cstheme="majorHAnsi"/>
          <w:b/>
          <w:szCs w:val="22"/>
          <w:u w:val="single"/>
        </w:rPr>
        <w:t>nuclear firestorms</w:t>
      </w:r>
      <w:r w:rsidRPr="0098474F">
        <w:rPr>
          <w:rFonts w:asciiTheme="majorHAnsi" w:eastAsia="Calibri" w:hAnsiTheme="majorHAnsi" w:cstheme="majorHAnsi"/>
          <w:sz w:val="14"/>
          <w:szCs w:val="22"/>
        </w:rPr>
        <w:t xml:space="preserve"> in the burning cities </w:t>
      </w:r>
      <w:r w:rsidRPr="0098474F">
        <w:rPr>
          <w:rFonts w:asciiTheme="majorHAnsi" w:eastAsia="Calibri" w:hAnsiTheme="majorHAnsi" w:cstheme="majorHAnsi"/>
          <w:szCs w:val="22"/>
          <w:u w:val="single"/>
        </w:rPr>
        <w:t>would cause</w:t>
      </w:r>
      <w:r w:rsidRPr="0098474F">
        <w:rPr>
          <w:rFonts w:asciiTheme="majorHAnsi" w:eastAsia="Calibri" w:hAnsiTheme="majorHAnsi" w:cstheme="majorHAnsi"/>
          <w:sz w:val="14"/>
          <w:szCs w:val="22"/>
        </w:rPr>
        <w:t xml:space="preserve"> at least </w:t>
      </w:r>
      <w:r w:rsidRPr="0098474F">
        <w:rPr>
          <w:rFonts w:asciiTheme="majorHAnsi" w:eastAsia="Calibri" w:hAnsiTheme="majorHAnsi" w:cstheme="majorHAnsi"/>
          <w:szCs w:val="22"/>
          <w:u w:val="single"/>
        </w:rPr>
        <w:t xml:space="preserve">five million tons of </w:t>
      </w:r>
      <w:r w:rsidRPr="0098474F">
        <w:rPr>
          <w:rFonts w:asciiTheme="majorHAnsi" w:eastAsia="Calibri" w:hAnsiTheme="majorHAnsi" w:cstheme="majorHAnsi"/>
          <w:b/>
          <w:szCs w:val="22"/>
          <w:u w:val="single"/>
        </w:rPr>
        <w:t>black carbon smoke</w:t>
      </w:r>
      <w:r w:rsidRPr="0098474F">
        <w:rPr>
          <w:rFonts w:asciiTheme="majorHAnsi" w:eastAsia="Calibri" w:hAnsiTheme="majorHAnsi" w:cstheme="majorHAnsi"/>
          <w:szCs w:val="22"/>
          <w:u w:val="single"/>
        </w:rPr>
        <w:t xml:space="preserve"> to</w:t>
      </w:r>
      <w:r w:rsidRPr="0098474F">
        <w:rPr>
          <w:rFonts w:asciiTheme="majorHAnsi" w:eastAsia="Calibri" w:hAnsiTheme="majorHAnsi" w:cstheme="majorHAnsi"/>
          <w:sz w:val="14"/>
          <w:szCs w:val="22"/>
        </w:rPr>
        <w:t xml:space="preserve"> quickly </w:t>
      </w:r>
      <w:r w:rsidRPr="0098474F">
        <w:rPr>
          <w:rFonts w:asciiTheme="majorHAnsi" w:eastAsia="Calibri" w:hAnsiTheme="majorHAnsi" w:cstheme="majorHAnsi"/>
          <w:szCs w:val="22"/>
          <w:u w:val="single"/>
        </w:rPr>
        <w:t>rise</w:t>
      </w:r>
      <w:r w:rsidRPr="0098474F">
        <w:rPr>
          <w:rFonts w:asciiTheme="majorHAnsi" w:eastAsia="Calibri" w:hAnsiTheme="majorHAnsi" w:cstheme="majorHAnsi"/>
          <w:sz w:val="14"/>
          <w:szCs w:val="22"/>
        </w:rPr>
        <w:t xml:space="preserve"> above cloud level </w:t>
      </w:r>
      <w:r w:rsidRPr="0098474F">
        <w:rPr>
          <w:rFonts w:asciiTheme="majorHAnsi" w:eastAsia="Calibri" w:hAnsiTheme="majorHAnsi" w:cstheme="majorHAnsi"/>
          <w:szCs w:val="22"/>
          <w:u w:val="single"/>
        </w:rPr>
        <w:t>into the stratosphere</w:t>
      </w:r>
      <w:r w:rsidRPr="0098474F">
        <w:rPr>
          <w:rFonts w:asciiTheme="majorHAnsi" w:eastAsia="Calibri" w:hAnsiTheme="majorHAnsi" w:cstheme="majorHAnsi"/>
          <w:sz w:val="14"/>
          <w:szCs w:val="22"/>
        </w:rPr>
        <w:t xml:space="preserve">, where it could not be rained out. </w:t>
      </w:r>
      <w:r w:rsidRPr="0098474F">
        <w:rPr>
          <w:rFonts w:asciiTheme="majorHAnsi" w:eastAsia="Calibri" w:hAnsiTheme="majorHAnsi" w:cstheme="majorHAnsi"/>
          <w:szCs w:val="22"/>
          <w:u w:val="single"/>
        </w:rPr>
        <w:t xml:space="preserve">The smoke would circle the Earth in </w:t>
      </w:r>
      <w:r w:rsidRPr="0098474F">
        <w:rPr>
          <w:rFonts w:asciiTheme="majorHAnsi" w:eastAsia="Calibri" w:hAnsiTheme="majorHAnsi" w:cstheme="majorHAnsi"/>
          <w:b/>
          <w:szCs w:val="22"/>
          <w:u w:val="single"/>
        </w:rPr>
        <w:t>less than two weeks</w:t>
      </w:r>
      <w:r w:rsidRPr="0098474F">
        <w:rPr>
          <w:rFonts w:asciiTheme="majorHAnsi" w:eastAsia="Calibri" w:hAnsiTheme="majorHAnsi" w:cstheme="majorHAnsi"/>
          <w:szCs w:val="22"/>
          <w:u w:val="single"/>
        </w:rPr>
        <w:t xml:space="preserve"> and</w:t>
      </w:r>
      <w:r w:rsidRPr="0098474F">
        <w:rPr>
          <w:rFonts w:asciiTheme="majorHAnsi" w:eastAsia="Calibri" w:hAnsiTheme="majorHAnsi" w:cstheme="majorHAnsi"/>
          <w:sz w:val="14"/>
          <w:szCs w:val="22"/>
        </w:rPr>
        <w:t xml:space="preserve"> would </w:t>
      </w:r>
      <w:r w:rsidRPr="0098474F">
        <w:rPr>
          <w:rFonts w:asciiTheme="majorHAnsi" w:eastAsia="Calibri" w:hAnsiTheme="majorHAnsi" w:cstheme="majorHAnsi"/>
          <w:szCs w:val="22"/>
          <w:u w:val="single"/>
        </w:rPr>
        <w:t xml:space="preserve">form </w:t>
      </w:r>
      <w:r w:rsidRPr="0098474F">
        <w:rPr>
          <w:rFonts w:asciiTheme="majorHAnsi" w:eastAsia="Calibri" w:hAnsiTheme="majorHAnsi" w:cstheme="majorHAnsi"/>
          <w:b/>
          <w:szCs w:val="22"/>
          <w:highlight w:val="green"/>
          <w:u w:val="single"/>
        </w:rPr>
        <w:t>a</w:t>
      </w:r>
      <w:r w:rsidRPr="0098474F">
        <w:rPr>
          <w:rFonts w:asciiTheme="majorHAnsi" w:eastAsia="Calibri" w:hAnsiTheme="majorHAnsi" w:cstheme="majorHAnsi"/>
          <w:sz w:val="14"/>
          <w:szCs w:val="22"/>
        </w:rPr>
        <w:t xml:space="preserve"> global </w:t>
      </w:r>
      <w:r w:rsidRPr="0098474F">
        <w:rPr>
          <w:rFonts w:asciiTheme="majorHAnsi" w:eastAsia="Calibri" w:hAnsiTheme="majorHAnsi" w:cstheme="majorHAnsi"/>
          <w:b/>
          <w:szCs w:val="22"/>
          <w:u w:val="single"/>
        </w:rPr>
        <w:t xml:space="preserve">stratospheric </w:t>
      </w:r>
      <w:r w:rsidRPr="0098474F">
        <w:rPr>
          <w:rFonts w:asciiTheme="majorHAnsi" w:eastAsia="Calibri" w:hAnsiTheme="majorHAnsi" w:cstheme="majorHAnsi"/>
          <w:b/>
          <w:szCs w:val="22"/>
          <w:highlight w:val="green"/>
          <w:u w:val="single"/>
        </w:rPr>
        <w:t>smoke layer</w:t>
      </w:r>
      <w:r w:rsidRPr="0098474F">
        <w:rPr>
          <w:rFonts w:asciiTheme="majorHAnsi" w:eastAsia="Calibri" w:hAnsiTheme="majorHAnsi" w:cstheme="majorHAnsi"/>
          <w:szCs w:val="22"/>
          <w:u w:val="single"/>
        </w:rPr>
        <w:t xml:space="preserve"> that </w:t>
      </w:r>
      <w:r w:rsidRPr="0098474F">
        <w:rPr>
          <w:rFonts w:asciiTheme="majorHAnsi" w:eastAsia="Calibri" w:hAnsiTheme="majorHAnsi" w:cstheme="majorHAnsi"/>
          <w:b/>
          <w:szCs w:val="22"/>
          <w:highlight w:val="green"/>
          <w:u w:val="single"/>
        </w:rPr>
        <w:t>would remain for</w:t>
      </w:r>
      <w:r w:rsidRPr="0098474F">
        <w:rPr>
          <w:rFonts w:asciiTheme="majorHAnsi" w:eastAsia="Calibri" w:hAnsiTheme="majorHAnsi" w:cstheme="majorHAnsi"/>
          <w:szCs w:val="22"/>
          <w:u w:val="single"/>
        </w:rPr>
        <w:t xml:space="preserve"> more than </w:t>
      </w:r>
      <w:r w:rsidRPr="0098474F">
        <w:rPr>
          <w:rFonts w:asciiTheme="majorHAnsi" w:eastAsia="Calibri" w:hAnsiTheme="majorHAnsi" w:cstheme="majorHAnsi"/>
          <w:b/>
          <w:szCs w:val="22"/>
          <w:highlight w:val="green"/>
          <w:u w:val="single"/>
        </w:rPr>
        <w:t>a decade</w:t>
      </w:r>
      <w:r w:rsidRPr="0098474F">
        <w:rPr>
          <w:rFonts w:asciiTheme="majorHAnsi" w:eastAsia="Calibri" w:hAnsiTheme="majorHAnsi" w:cstheme="majorHAnsi"/>
          <w:szCs w:val="22"/>
          <w:u w:val="single"/>
        </w:rPr>
        <w:t>. The smoke would absorb</w:t>
      </w:r>
      <w:r w:rsidRPr="0098474F">
        <w:rPr>
          <w:rFonts w:asciiTheme="majorHAnsi" w:eastAsia="Calibri" w:hAnsiTheme="majorHAnsi" w:cstheme="majorHAnsi"/>
          <w:sz w:val="14"/>
          <w:szCs w:val="22"/>
        </w:rPr>
        <w:t xml:space="preserve"> warming </w:t>
      </w:r>
      <w:r w:rsidRPr="0098474F">
        <w:rPr>
          <w:rFonts w:asciiTheme="majorHAnsi" w:eastAsia="Calibri" w:hAnsiTheme="majorHAnsi" w:cstheme="majorHAnsi"/>
          <w:szCs w:val="22"/>
          <w:u w:val="single"/>
        </w:rPr>
        <w:t xml:space="preserve">sunlight, which would </w:t>
      </w:r>
      <w:r w:rsidRPr="0098474F">
        <w:rPr>
          <w:rFonts w:asciiTheme="majorHAnsi" w:eastAsia="Calibri" w:hAnsiTheme="majorHAnsi" w:cstheme="majorHAnsi"/>
          <w:b/>
          <w:szCs w:val="22"/>
          <w:u w:val="single"/>
        </w:rPr>
        <w:t>heat the smoke</w:t>
      </w:r>
      <w:r w:rsidRPr="0098474F">
        <w:rPr>
          <w:rFonts w:asciiTheme="majorHAnsi" w:eastAsia="Calibri" w:hAnsiTheme="majorHAnsi" w:cstheme="majorHAnsi"/>
          <w:szCs w:val="22"/>
          <w:u w:val="single"/>
        </w:rPr>
        <w:t xml:space="preserve"> to</w:t>
      </w:r>
      <w:r w:rsidRPr="0098474F">
        <w:rPr>
          <w:rFonts w:asciiTheme="majorHAnsi" w:eastAsia="Calibri" w:hAnsiTheme="majorHAnsi" w:cstheme="majorHAnsi"/>
          <w:sz w:val="14"/>
          <w:szCs w:val="22"/>
        </w:rPr>
        <w:t xml:space="preserve"> temperatures near </w:t>
      </w:r>
      <w:r w:rsidRPr="0098474F">
        <w:rPr>
          <w:rFonts w:asciiTheme="majorHAnsi" w:eastAsia="Calibri" w:hAnsiTheme="majorHAnsi" w:cstheme="majorHAnsi"/>
          <w:szCs w:val="22"/>
          <w:u w:val="single"/>
        </w:rPr>
        <w:t xml:space="preserve">the boiling point of water, </w:t>
      </w:r>
      <w:r w:rsidRPr="0098474F">
        <w:rPr>
          <w:rFonts w:asciiTheme="majorHAnsi" w:eastAsia="Calibri" w:hAnsiTheme="majorHAnsi" w:cstheme="majorHAnsi"/>
          <w:sz w:val="14"/>
          <w:szCs w:val="22"/>
        </w:rPr>
        <w:t>producing</w:t>
      </w:r>
      <w:r w:rsidRPr="0098474F">
        <w:rPr>
          <w:rFonts w:asciiTheme="majorHAnsi" w:eastAsia="Calibri" w:hAnsiTheme="majorHAnsi" w:cstheme="majorHAnsi"/>
          <w:b/>
          <w:szCs w:val="22"/>
          <w:highlight w:val="green"/>
          <w:u w:val="single"/>
        </w:rPr>
        <w:t xml:space="preserve"> ozone losses of</w:t>
      </w:r>
      <w:r w:rsidRPr="0098474F">
        <w:rPr>
          <w:rFonts w:asciiTheme="majorHAnsi" w:eastAsia="Calibri" w:hAnsiTheme="majorHAnsi" w:cstheme="majorHAnsi"/>
          <w:sz w:val="14"/>
          <w:szCs w:val="22"/>
        </w:rPr>
        <w:t xml:space="preserve"> 20 to</w:t>
      </w:r>
      <w:r w:rsidRPr="0098474F">
        <w:rPr>
          <w:rFonts w:asciiTheme="majorHAnsi" w:eastAsia="Calibri" w:hAnsiTheme="majorHAnsi" w:cstheme="majorHAnsi"/>
          <w:b/>
          <w:szCs w:val="22"/>
          <w:u w:val="single"/>
        </w:rPr>
        <w:t xml:space="preserve"> </w:t>
      </w:r>
      <w:r w:rsidRPr="0098474F">
        <w:rPr>
          <w:rFonts w:asciiTheme="majorHAnsi" w:eastAsia="Calibri" w:hAnsiTheme="majorHAnsi" w:cstheme="majorHAnsi"/>
          <w:b/>
          <w:szCs w:val="22"/>
          <w:highlight w:val="green"/>
          <w:u w:val="single"/>
        </w:rPr>
        <w:t>50 percent</w:t>
      </w:r>
      <w:r w:rsidRPr="0098474F">
        <w:rPr>
          <w:rFonts w:asciiTheme="majorHAnsi" w:eastAsia="Calibri" w:hAnsiTheme="majorHAnsi" w:cstheme="majorHAnsi"/>
          <w:b/>
          <w:szCs w:val="22"/>
          <w:u w:val="single"/>
        </w:rPr>
        <w:t xml:space="preserve"> </w:t>
      </w:r>
      <w:r w:rsidRPr="0098474F">
        <w:rPr>
          <w:rFonts w:asciiTheme="majorHAnsi" w:eastAsia="Calibri" w:hAnsiTheme="majorHAnsi" w:cstheme="majorHAnsi"/>
          <w:sz w:val="14"/>
          <w:szCs w:val="22"/>
        </w:rPr>
        <w:t xml:space="preserve">over populated areas. </w:t>
      </w:r>
      <w:r w:rsidRPr="0098474F">
        <w:rPr>
          <w:rFonts w:asciiTheme="majorHAnsi" w:eastAsia="Calibri" w:hAnsiTheme="majorHAnsi" w:cstheme="majorHAnsi"/>
          <w:szCs w:val="22"/>
          <w:u w:val="single"/>
        </w:rPr>
        <w:t>This would</w:t>
      </w:r>
      <w:r w:rsidRPr="0098474F">
        <w:rPr>
          <w:rFonts w:asciiTheme="majorHAnsi" w:eastAsia="Calibri" w:hAnsiTheme="majorHAnsi" w:cstheme="majorHAnsi"/>
          <w:sz w:val="14"/>
          <w:szCs w:val="22"/>
        </w:rPr>
        <w:t xml:space="preserve"> almost </w:t>
      </w:r>
      <w:r w:rsidRPr="0098474F">
        <w:rPr>
          <w:rFonts w:asciiTheme="majorHAnsi" w:eastAsia="Calibri" w:hAnsiTheme="majorHAnsi" w:cstheme="majorHAnsi"/>
          <w:szCs w:val="22"/>
          <w:u w:val="single"/>
        </w:rPr>
        <w:t>double the amount of UV-B reaching</w:t>
      </w:r>
      <w:r w:rsidRPr="0098474F">
        <w:rPr>
          <w:rFonts w:asciiTheme="majorHAnsi" w:eastAsia="Calibri" w:hAnsiTheme="majorHAnsi" w:cstheme="majorHAnsi"/>
          <w:sz w:val="14"/>
          <w:szCs w:val="22"/>
        </w:rPr>
        <w:t xml:space="preserve"> the most populated regions of </w:t>
      </w:r>
      <w:r w:rsidRPr="0098474F">
        <w:rPr>
          <w:rFonts w:asciiTheme="majorHAnsi" w:eastAsia="Calibri" w:hAnsiTheme="majorHAnsi" w:cstheme="majorHAnsi"/>
          <w:szCs w:val="22"/>
          <w:u w:val="single"/>
        </w:rPr>
        <w:t>the mid-latitudes</w:t>
      </w:r>
      <w:r w:rsidRPr="0098474F">
        <w:rPr>
          <w:rFonts w:asciiTheme="majorHAnsi" w:eastAsia="Calibri" w:hAnsiTheme="majorHAnsi" w:cstheme="majorHAnsi"/>
          <w:sz w:val="14"/>
          <w:szCs w:val="22"/>
        </w:rPr>
        <w:t xml:space="preserve">, and it would create UV-B indices unprecedented in human history. In North America and Central Europe, </w:t>
      </w:r>
      <w:r w:rsidRPr="0098474F">
        <w:rPr>
          <w:rFonts w:asciiTheme="majorHAnsi" w:eastAsia="Calibri" w:hAnsiTheme="majorHAnsi" w:cstheme="majorHAnsi"/>
          <w:szCs w:val="22"/>
          <w:u w:val="single"/>
        </w:rPr>
        <w:t>the time required to get a</w:t>
      </w:r>
      <w:r w:rsidRPr="0098474F">
        <w:rPr>
          <w:rFonts w:asciiTheme="majorHAnsi" w:eastAsia="Calibri" w:hAnsiTheme="majorHAnsi" w:cstheme="majorHAnsi"/>
          <w:sz w:val="14"/>
          <w:szCs w:val="22"/>
        </w:rPr>
        <w:t xml:space="preserve"> painful </w:t>
      </w:r>
      <w:r w:rsidRPr="0098474F">
        <w:rPr>
          <w:rFonts w:asciiTheme="majorHAnsi" w:eastAsia="Calibri" w:hAnsiTheme="majorHAnsi" w:cstheme="majorHAnsi"/>
          <w:szCs w:val="22"/>
          <w:u w:val="single"/>
        </w:rPr>
        <w:t>sunburn</w:t>
      </w:r>
      <w:r w:rsidRPr="0098474F">
        <w:rPr>
          <w:rFonts w:asciiTheme="majorHAnsi" w:eastAsia="Calibri" w:hAnsiTheme="majorHAnsi" w:cstheme="majorHAnsi"/>
          <w:sz w:val="14"/>
          <w:szCs w:val="22"/>
        </w:rPr>
        <w:t xml:space="preserve"> at mid-day in June </w:t>
      </w:r>
      <w:r w:rsidRPr="0098474F">
        <w:rPr>
          <w:rFonts w:asciiTheme="majorHAnsi" w:eastAsia="Calibri" w:hAnsiTheme="majorHAnsi" w:cstheme="majorHAnsi"/>
          <w:szCs w:val="22"/>
          <w:u w:val="single"/>
        </w:rPr>
        <w:t>could decrease to</w:t>
      </w:r>
      <w:r w:rsidRPr="0098474F">
        <w:rPr>
          <w:rFonts w:asciiTheme="majorHAnsi" w:eastAsia="Calibri" w:hAnsiTheme="majorHAnsi" w:cstheme="majorHAnsi"/>
          <w:sz w:val="14"/>
          <w:szCs w:val="22"/>
        </w:rPr>
        <w:t xml:space="preserve"> as little as </w:t>
      </w:r>
      <w:r w:rsidRPr="0098474F">
        <w:rPr>
          <w:rFonts w:asciiTheme="majorHAnsi" w:eastAsia="Calibri" w:hAnsiTheme="majorHAnsi" w:cstheme="majorHAnsi"/>
          <w:szCs w:val="22"/>
          <w:u w:val="single"/>
        </w:rPr>
        <w:t>six minutes</w:t>
      </w:r>
      <w:r w:rsidRPr="0098474F">
        <w:rPr>
          <w:rFonts w:asciiTheme="majorHAnsi" w:eastAsia="Calibri" w:hAnsiTheme="majorHAnsi" w:cstheme="majorHAnsi"/>
          <w:sz w:val="14"/>
          <w:szCs w:val="22"/>
        </w:rPr>
        <w:t xml:space="preserve"> for fair-skinned individuals. </w:t>
      </w:r>
      <w:r w:rsidRPr="0098474F">
        <w:rPr>
          <w:rFonts w:asciiTheme="majorHAnsi" w:eastAsia="Calibri" w:hAnsiTheme="majorHAnsi" w:cstheme="majorHAnsi"/>
          <w:szCs w:val="22"/>
          <w:u w:val="single"/>
        </w:rPr>
        <w:t>As the smoke</w:t>
      </w:r>
      <w:r w:rsidRPr="0098474F">
        <w:rPr>
          <w:rFonts w:asciiTheme="majorHAnsi" w:eastAsia="Calibri" w:hAnsiTheme="majorHAnsi" w:cstheme="majorHAnsi"/>
          <w:sz w:val="14"/>
          <w:szCs w:val="22"/>
        </w:rPr>
        <w:t xml:space="preserve"> layer </w:t>
      </w:r>
      <w:r w:rsidRPr="0098474F">
        <w:rPr>
          <w:rFonts w:asciiTheme="majorHAnsi" w:eastAsia="Calibri" w:hAnsiTheme="majorHAnsi" w:cstheme="majorHAnsi"/>
          <w:szCs w:val="22"/>
          <w:u w:val="single"/>
        </w:rPr>
        <w:t>blocked</w:t>
      </w:r>
      <w:r w:rsidRPr="0098474F">
        <w:rPr>
          <w:rFonts w:asciiTheme="majorHAnsi" w:eastAsia="Calibri" w:hAnsiTheme="majorHAnsi" w:cstheme="majorHAnsi"/>
          <w:sz w:val="14"/>
          <w:szCs w:val="22"/>
        </w:rPr>
        <w:t xml:space="preserve"> warming </w:t>
      </w:r>
      <w:r w:rsidRPr="0098474F">
        <w:rPr>
          <w:rFonts w:asciiTheme="majorHAnsi" w:eastAsia="Calibri" w:hAnsiTheme="majorHAnsi" w:cstheme="majorHAnsi"/>
          <w:szCs w:val="22"/>
          <w:u w:val="single"/>
        </w:rPr>
        <w:t>sunlight</w:t>
      </w:r>
      <w:r w:rsidRPr="0098474F">
        <w:rPr>
          <w:rFonts w:asciiTheme="majorHAnsi" w:eastAsia="Calibri" w:hAnsiTheme="majorHAnsi" w:cstheme="majorHAnsi"/>
          <w:sz w:val="14"/>
          <w:szCs w:val="22"/>
        </w:rPr>
        <w:t xml:space="preserve"> from reaching the Earth’s surface, </w:t>
      </w:r>
      <w:r w:rsidRPr="0098474F">
        <w:rPr>
          <w:rFonts w:asciiTheme="majorHAnsi" w:eastAsia="Calibri" w:hAnsiTheme="majorHAnsi" w:cstheme="majorHAnsi"/>
          <w:szCs w:val="22"/>
          <w:u w:val="single"/>
        </w:rPr>
        <w:t xml:space="preserve">it would produce the </w:t>
      </w:r>
      <w:r w:rsidRPr="0098474F">
        <w:rPr>
          <w:rFonts w:asciiTheme="majorHAnsi" w:eastAsia="Calibri" w:hAnsiTheme="majorHAnsi" w:cstheme="majorHAnsi"/>
          <w:b/>
          <w:szCs w:val="22"/>
          <w:u w:val="single"/>
        </w:rPr>
        <w:t>coldest</w:t>
      </w:r>
      <w:r w:rsidRPr="0098474F">
        <w:rPr>
          <w:rFonts w:asciiTheme="majorHAnsi" w:eastAsia="Calibri" w:hAnsiTheme="majorHAnsi" w:cstheme="majorHAnsi"/>
          <w:sz w:val="14"/>
          <w:szCs w:val="22"/>
        </w:rPr>
        <w:t xml:space="preserve"> average </w:t>
      </w:r>
      <w:r w:rsidRPr="0098474F">
        <w:rPr>
          <w:rFonts w:asciiTheme="majorHAnsi" w:eastAsia="Calibri" w:hAnsiTheme="majorHAnsi" w:cstheme="majorHAnsi"/>
          <w:b/>
          <w:szCs w:val="22"/>
          <w:u w:val="single"/>
        </w:rPr>
        <w:t>surface temperatures</w:t>
      </w:r>
      <w:r w:rsidRPr="0098474F">
        <w:rPr>
          <w:rFonts w:asciiTheme="majorHAnsi" w:eastAsia="Calibri" w:hAnsiTheme="majorHAnsi" w:cstheme="majorHAnsi"/>
          <w:szCs w:val="22"/>
          <w:u w:val="single"/>
        </w:rPr>
        <w:t xml:space="preserve"> in</w:t>
      </w:r>
      <w:r w:rsidRPr="0098474F">
        <w:rPr>
          <w:rFonts w:asciiTheme="majorHAnsi" w:eastAsia="Calibri" w:hAnsiTheme="majorHAnsi" w:cstheme="majorHAnsi"/>
          <w:sz w:val="14"/>
          <w:szCs w:val="22"/>
        </w:rPr>
        <w:t xml:space="preserve"> the last </w:t>
      </w:r>
      <w:r w:rsidRPr="0098474F">
        <w:rPr>
          <w:rFonts w:asciiTheme="majorHAnsi" w:eastAsia="Calibri" w:hAnsiTheme="majorHAnsi" w:cstheme="majorHAnsi"/>
          <w:szCs w:val="22"/>
          <w:u w:val="single"/>
        </w:rPr>
        <w:t>1,000 years</w:t>
      </w:r>
      <w:r w:rsidRPr="0098474F">
        <w:rPr>
          <w:rFonts w:asciiTheme="majorHAnsi" w:eastAsia="Calibri" w:hAnsiTheme="majorHAnsi" w:cstheme="majorHAnsi"/>
          <w:sz w:val="14"/>
          <w:szCs w:val="22"/>
        </w:rPr>
        <w:t xml:space="preserve">. The scientists calculated that </w:t>
      </w:r>
      <w:r w:rsidRPr="0098474F">
        <w:rPr>
          <w:rFonts w:asciiTheme="majorHAnsi" w:eastAsia="Calibri" w:hAnsiTheme="majorHAnsi" w:cstheme="majorHAnsi"/>
          <w:szCs w:val="22"/>
          <w:u w:val="single"/>
        </w:rPr>
        <w:t xml:space="preserve">global </w:t>
      </w:r>
      <w:r w:rsidRPr="0098474F">
        <w:rPr>
          <w:rFonts w:asciiTheme="majorHAnsi" w:eastAsia="Calibri" w:hAnsiTheme="majorHAnsi" w:cstheme="majorHAnsi"/>
          <w:b/>
          <w:szCs w:val="22"/>
          <w:highlight w:val="green"/>
          <w:u w:val="single"/>
        </w:rPr>
        <w:t xml:space="preserve">food production would decrease </w:t>
      </w:r>
      <w:r w:rsidRPr="0098474F">
        <w:rPr>
          <w:rFonts w:asciiTheme="majorHAnsi" w:eastAsia="Calibri" w:hAnsiTheme="majorHAnsi" w:cstheme="majorHAnsi"/>
          <w:sz w:val="14"/>
          <w:szCs w:val="22"/>
        </w:rPr>
        <w:t xml:space="preserve">by 20 to </w:t>
      </w:r>
      <w:r w:rsidRPr="0098474F">
        <w:rPr>
          <w:rFonts w:asciiTheme="majorHAnsi" w:eastAsia="Calibri" w:hAnsiTheme="majorHAnsi" w:cstheme="majorHAnsi"/>
          <w:b/>
          <w:szCs w:val="22"/>
          <w:highlight w:val="green"/>
          <w:u w:val="single"/>
        </w:rPr>
        <w:t>40 percent</w:t>
      </w:r>
      <w:r w:rsidRPr="0098474F">
        <w:rPr>
          <w:rFonts w:asciiTheme="majorHAnsi" w:eastAsia="Calibri" w:hAnsiTheme="majorHAnsi" w:cstheme="majorHAnsi"/>
          <w:sz w:val="14"/>
          <w:szCs w:val="22"/>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szCs w:val="22"/>
          <w:u w:val="single"/>
        </w:rPr>
        <w:t>decreases in agricultural production could cause</w:t>
      </w:r>
      <w:r w:rsidRPr="0098474F">
        <w:rPr>
          <w:rFonts w:asciiTheme="majorHAnsi" w:eastAsia="Calibri" w:hAnsiTheme="majorHAnsi" w:cstheme="majorHAnsi"/>
          <w:sz w:val="14"/>
          <w:szCs w:val="22"/>
        </w:rPr>
        <w:t xml:space="preserve"> up to </w:t>
      </w:r>
      <w:r w:rsidRPr="0098474F">
        <w:rPr>
          <w:rFonts w:asciiTheme="majorHAnsi" w:eastAsia="Calibri" w:hAnsiTheme="majorHAnsi" w:cstheme="majorHAnsi"/>
          <w:b/>
          <w:szCs w:val="22"/>
          <w:u w:val="single"/>
        </w:rPr>
        <w:t>two billion</w:t>
      </w:r>
      <w:r w:rsidRPr="0098474F">
        <w:rPr>
          <w:rFonts w:asciiTheme="majorHAnsi" w:eastAsia="Calibri" w:hAnsiTheme="majorHAnsi" w:cstheme="majorHAnsi"/>
          <w:sz w:val="14"/>
          <w:szCs w:val="22"/>
        </w:rPr>
        <w:t xml:space="preserve"> people </w:t>
      </w:r>
      <w:r w:rsidRPr="0098474F">
        <w:rPr>
          <w:rFonts w:asciiTheme="majorHAnsi" w:eastAsia="Calibri" w:hAnsiTheme="majorHAnsi" w:cstheme="majorHAnsi"/>
          <w:szCs w:val="22"/>
          <w:u w:val="single"/>
        </w:rPr>
        <w:t>to</w:t>
      </w:r>
      <w:r w:rsidRPr="0098474F">
        <w:rPr>
          <w:rFonts w:asciiTheme="majorHAnsi" w:eastAsia="Calibri" w:hAnsiTheme="majorHAnsi" w:cstheme="majorHAnsi"/>
          <w:sz w:val="14"/>
          <w:szCs w:val="22"/>
        </w:rPr>
        <w:t xml:space="preserve"> </w:t>
      </w:r>
      <w:r w:rsidRPr="0098474F">
        <w:rPr>
          <w:rFonts w:asciiTheme="majorHAnsi" w:eastAsia="Calibri" w:hAnsiTheme="majorHAnsi" w:cstheme="majorHAnsi"/>
          <w:szCs w:val="22"/>
          <w:u w:val="single"/>
        </w:rPr>
        <w:t xml:space="preserve">perish from </w:t>
      </w:r>
      <w:r w:rsidRPr="0098474F">
        <w:rPr>
          <w:rFonts w:asciiTheme="majorHAnsi" w:eastAsia="Calibri" w:hAnsiTheme="majorHAnsi" w:cstheme="majorHAnsi"/>
          <w:b/>
          <w:szCs w:val="22"/>
          <w:u w:val="single"/>
        </w:rPr>
        <w:t>famine</w:t>
      </w:r>
      <w:r w:rsidRPr="0098474F">
        <w:rPr>
          <w:rFonts w:asciiTheme="majorHAnsi" w:eastAsia="Calibri" w:hAnsiTheme="majorHAnsi" w:cstheme="majorHAnsi"/>
          <w:sz w:val="14"/>
          <w:szCs w:val="22"/>
        </w:rPr>
        <w:t xml:space="preserve">. The </w:t>
      </w:r>
      <w:r w:rsidRPr="0098474F">
        <w:rPr>
          <w:rFonts w:asciiTheme="majorHAnsi" w:eastAsia="Calibri" w:hAnsiTheme="majorHAnsi" w:cstheme="majorHAnsi"/>
          <w:szCs w:val="22"/>
          <w:u w:val="single"/>
        </w:rPr>
        <w:t>climatologists</w:t>
      </w:r>
      <w:r w:rsidRPr="0098474F">
        <w:rPr>
          <w:rFonts w:asciiTheme="majorHAnsi" w:eastAsia="Calibri" w:hAnsiTheme="majorHAnsi" w:cstheme="majorHAnsi"/>
          <w:sz w:val="14"/>
          <w:szCs w:val="22"/>
        </w:rPr>
        <w:t xml:space="preserve"> also </w:t>
      </w:r>
      <w:r w:rsidRPr="0098474F">
        <w:rPr>
          <w:rFonts w:asciiTheme="majorHAnsi" w:eastAsia="Calibri" w:hAnsiTheme="majorHAnsi" w:cstheme="majorHAnsi"/>
          <w:szCs w:val="22"/>
          <w:u w:val="single"/>
        </w:rPr>
        <w:t>investigated the effects of a nuclear war fought with</w:t>
      </w:r>
      <w:r w:rsidRPr="0098474F">
        <w:rPr>
          <w:rFonts w:asciiTheme="majorHAnsi" w:eastAsia="Calibri" w:hAnsiTheme="majorHAnsi" w:cstheme="majorHAnsi"/>
          <w:sz w:val="14"/>
          <w:szCs w:val="22"/>
        </w:rPr>
        <w:t xml:space="preserve"> the vastly more powerful modern</w:t>
      </w:r>
      <w:r w:rsidRPr="0098474F">
        <w:rPr>
          <w:rFonts w:asciiTheme="majorHAnsi" w:eastAsia="Calibri" w:hAnsiTheme="majorHAnsi" w:cstheme="majorHAnsi"/>
          <w:b/>
          <w:szCs w:val="22"/>
          <w:u w:val="single"/>
        </w:rPr>
        <w:t xml:space="preserve"> thermonuclear </w:t>
      </w:r>
      <w:r w:rsidRPr="0098474F">
        <w:rPr>
          <w:rFonts w:asciiTheme="majorHAnsi" w:eastAsia="Calibri" w:hAnsiTheme="majorHAnsi" w:cstheme="majorHAnsi"/>
          <w:sz w:val="14"/>
          <w:szCs w:val="22"/>
        </w:rPr>
        <w:t>weapons</w:t>
      </w:r>
      <w:r w:rsidRPr="0098474F">
        <w:rPr>
          <w:rFonts w:asciiTheme="majorHAnsi" w:eastAsia="Calibri" w:hAnsiTheme="majorHAnsi" w:cstheme="majorHAnsi"/>
          <w:szCs w:val="22"/>
          <w:u w:val="single"/>
        </w:rPr>
        <w:t xml:space="preserve"> possessed by the U</w:t>
      </w:r>
      <w:r w:rsidRPr="0098474F">
        <w:rPr>
          <w:rFonts w:asciiTheme="majorHAnsi" w:eastAsia="Calibri" w:hAnsiTheme="majorHAnsi" w:cstheme="majorHAnsi"/>
          <w:sz w:val="14"/>
          <w:szCs w:val="22"/>
        </w:rPr>
        <w:t xml:space="preserve">nited </w:t>
      </w:r>
      <w:r w:rsidRPr="0098474F">
        <w:rPr>
          <w:rFonts w:asciiTheme="majorHAnsi" w:eastAsia="Calibri" w:hAnsiTheme="majorHAnsi" w:cstheme="majorHAnsi"/>
          <w:szCs w:val="22"/>
          <w:u w:val="single"/>
        </w:rPr>
        <w:t>S</w:t>
      </w:r>
      <w:r w:rsidRPr="0098474F">
        <w:rPr>
          <w:rFonts w:asciiTheme="majorHAnsi" w:eastAsia="Calibri" w:hAnsiTheme="majorHAnsi" w:cstheme="majorHAnsi"/>
          <w:sz w:val="14"/>
          <w:szCs w:val="22"/>
        </w:rPr>
        <w:t xml:space="preserve">tates, </w:t>
      </w:r>
      <w:r w:rsidRPr="0098474F">
        <w:rPr>
          <w:rFonts w:asciiTheme="majorHAnsi" w:eastAsia="Calibri" w:hAnsiTheme="majorHAnsi" w:cstheme="majorHAnsi"/>
          <w:szCs w:val="22"/>
          <w:u w:val="single"/>
        </w:rPr>
        <w:t>Russia, China, France, and England. Some</w:t>
      </w:r>
      <w:r w:rsidRPr="0098474F">
        <w:rPr>
          <w:rFonts w:asciiTheme="majorHAnsi" w:eastAsia="Calibri" w:hAnsiTheme="majorHAnsi" w:cstheme="majorHAnsi"/>
          <w:sz w:val="14"/>
          <w:szCs w:val="22"/>
        </w:rPr>
        <w:t xml:space="preserve"> of the thermonuclear weapons constructed during the 1950s and 1960s were 1,000 times more powerful</w:t>
      </w:r>
      <w:r w:rsidRPr="0098474F">
        <w:rPr>
          <w:rFonts w:asciiTheme="majorHAnsi" w:eastAsia="Calibri" w:hAnsiTheme="majorHAnsi" w:cstheme="majorHAnsi"/>
          <w:szCs w:val="22"/>
          <w:u w:val="single"/>
        </w:rPr>
        <w:t xml:space="preserve"> than an atomic bomb</w:t>
      </w:r>
      <w:r w:rsidRPr="0098474F">
        <w:rPr>
          <w:rFonts w:asciiTheme="majorHAnsi" w:eastAsia="Calibri" w:hAnsiTheme="majorHAnsi" w:cstheme="majorHAnsi"/>
          <w:sz w:val="14"/>
          <w:szCs w:val="22"/>
        </w:rPr>
        <w:t xml:space="preserve">. During the last 30 years, the average size of thermonuclear or “strategic” nuclear weapons has decreased. Yet today, </w:t>
      </w:r>
      <w:r w:rsidRPr="0098474F">
        <w:rPr>
          <w:rFonts w:asciiTheme="majorHAnsi" w:eastAsia="Calibri" w:hAnsiTheme="majorHAnsi" w:cstheme="majorHAnsi"/>
          <w:szCs w:val="22"/>
          <w:u w:val="single"/>
        </w:rPr>
        <w:t>each of the</w:t>
      </w:r>
      <w:r w:rsidRPr="0098474F">
        <w:rPr>
          <w:rFonts w:asciiTheme="majorHAnsi" w:eastAsia="Calibri" w:hAnsiTheme="majorHAnsi" w:cstheme="majorHAnsi"/>
          <w:sz w:val="14"/>
          <w:szCs w:val="22"/>
        </w:rPr>
        <w:t xml:space="preserve"> approximately </w:t>
      </w:r>
      <w:r w:rsidRPr="0098474F">
        <w:rPr>
          <w:rFonts w:asciiTheme="majorHAnsi" w:eastAsia="Calibri" w:hAnsiTheme="majorHAnsi" w:cstheme="majorHAnsi"/>
          <w:szCs w:val="22"/>
          <w:u w:val="single"/>
        </w:rPr>
        <w:t>3,540</w:t>
      </w:r>
      <w:r w:rsidRPr="0098474F">
        <w:rPr>
          <w:rFonts w:asciiTheme="majorHAnsi" w:eastAsia="Calibri" w:hAnsiTheme="majorHAnsi" w:cstheme="majorHAnsi"/>
          <w:sz w:val="14"/>
          <w:szCs w:val="22"/>
        </w:rPr>
        <w:t xml:space="preserve"> strategic </w:t>
      </w:r>
      <w:r w:rsidRPr="0098474F">
        <w:rPr>
          <w:rFonts w:asciiTheme="majorHAnsi" w:eastAsia="Calibri" w:hAnsiTheme="majorHAnsi" w:cstheme="majorHAnsi"/>
          <w:szCs w:val="22"/>
          <w:u w:val="single"/>
        </w:rPr>
        <w:t>weapons deployed by the U</w:t>
      </w:r>
      <w:r w:rsidRPr="0098474F">
        <w:rPr>
          <w:rFonts w:asciiTheme="majorHAnsi" w:eastAsia="Calibri" w:hAnsiTheme="majorHAnsi" w:cstheme="majorHAnsi"/>
          <w:sz w:val="14"/>
          <w:szCs w:val="22"/>
        </w:rPr>
        <w:t xml:space="preserve">nited </w:t>
      </w:r>
      <w:r w:rsidRPr="0098474F">
        <w:rPr>
          <w:rFonts w:asciiTheme="majorHAnsi" w:eastAsia="Calibri" w:hAnsiTheme="majorHAnsi" w:cstheme="majorHAnsi"/>
          <w:szCs w:val="22"/>
          <w:u w:val="single"/>
        </w:rPr>
        <w:t>S</w:t>
      </w:r>
      <w:r w:rsidRPr="0098474F">
        <w:rPr>
          <w:rFonts w:asciiTheme="majorHAnsi" w:eastAsia="Calibri" w:hAnsiTheme="majorHAnsi" w:cstheme="majorHAnsi"/>
          <w:sz w:val="14"/>
          <w:szCs w:val="22"/>
        </w:rPr>
        <w:t xml:space="preserve">tates </w:t>
      </w:r>
      <w:r w:rsidRPr="0098474F">
        <w:rPr>
          <w:rFonts w:asciiTheme="majorHAnsi" w:eastAsia="Calibri" w:hAnsiTheme="majorHAnsi" w:cstheme="majorHAnsi"/>
          <w:szCs w:val="22"/>
          <w:u w:val="single"/>
        </w:rPr>
        <w:t>and Russia is</w:t>
      </w:r>
      <w:r w:rsidRPr="0098474F">
        <w:rPr>
          <w:rFonts w:asciiTheme="majorHAnsi" w:eastAsia="Calibri" w:hAnsiTheme="majorHAnsi" w:cstheme="majorHAnsi"/>
          <w:sz w:val="14"/>
          <w:szCs w:val="22"/>
        </w:rPr>
        <w:t xml:space="preserve"> seven to </w:t>
      </w:r>
      <w:r w:rsidRPr="0098474F">
        <w:rPr>
          <w:rFonts w:asciiTheme="majorHAnsi" w:eastAsia="Calibri" w:hAnsiTheme="majorHAnsi" w:cstheme="majorHAnsi"/>
          <w:b/>
          <w:szCs w:val="22"/>
          <w:u w:val="single"/>
        </w:rPr>
        <w:t>80 times</w:t>
      </w:r>
      <w:r w:rsidRPr="0098474F">
        <w:rPr>
          <w:rFonts w:asciiTheme="majorHAnsi" w:eastAsia="Calibri" w:hAnsiTheme="majorHAnsi" w:cstheme="majorHAnsi"/>
          <w:szCs w:val="22"/>
          <w:u w:val="single"/>
        </w:rPr>
        <w:t xml:space="preserve"> more powerful than the</w:t>
      </w:r>
      <w:r w:rsidRPr="0098474F">
        <w:rPr>
          <w:rFonts w:asciiTheme="majorHAnsi" w:eastAsia="Calibri" w:hAnsiTheme="majorHAnsi" w:cstheme="majorHAnsi"/>
          <w:sz w:val="14"/>
          <w:szCs w:val="22"/>
        </w:rPr>
        <w:t xml:space="preserve"> atomic bombs modeled in the </w:t>
      </w:r>
      <w:r w:rsidRPr="0098474F">
        <w:rPr>
          <w:rFonts w:asciiTheme="majorHAnsi" w:eastAsia="Calibri" w:hAnsiTheme="majorHAnsi" w:cstheme="majorHAnsi"/>
          <w:szCs w:val="22"/>
          <w:u w:val="single"/>
        </w:rPr>
        <w:t xml:space="preserve">India-Pakistan study. The smallest </w:t>
      </w:r>
      <w:r w:rsidRPr="0098474F">
        <w:rPr>
          <w:rFonts w:asciiTheme="majorHAnsi" w:eastAsia="Calibri" w:hAnsiTheme="majorHAnsi" w:cstheme="majorHAnsi"/>
          <w:sz w:val="14"/>
          <w:szCs w:val="22"/>
        </w:rPr>
        <w:t xml:space="preserve">strategic nuclear weapon </w:t>
      </w:r>
      <w:r w:rsidRPr="0098474F">
        <w:rPr>
          <w:rFonts w:asciiTheme="majorHAnsi" w:eastAsia="Calibri" w:hAnsiTheme="majorHAnsi" w:cstheme="majorHAnsi"/>
          <w:szCs w:val="22"/>
          <w:u w:val="single"/>
        </w:rPr>
        <w:t xml:space="preserve">has an explosive power of </w:t>
      </w:r>
      <w:r w:rsidRPr="0098474F">
        <w:rPr>
          <w:rFonts w:asciiTheme="majorHAnsi" w:eastAsia="Calibri" w:hAnsiTheme="majorHAnsi" w:cstheme="majorHAnsi"/>
          <w:b/>
          <w:szCs w:val="22"/>
          <w:u w:val="single"/>
        </w:rPr>
        <w:t>100,000 tons of TNT</w:t>
      </w:r>
      <w:r w:rsidRPr="0098474F">
        <w:rPr>
          <w:rFonts w:asciiTheme="majorHAnsi" w:eastAsia="Calibri" w:hAnsiTheme="majorHAnsi" w:cstheme="majorHAnsi"/>
          <w:sz w:val="14"/>
          <w:szCs w:val="22"/>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szCs w:val="22"/>
          <w:highlight w:val="green"/>
          <w:u w:val="single"/>
        </w:rPr>
        <w:t>war</w:t>
      </w:r>
      <w:r w:rsidRPr="0098474F">
        <w:rPr>
          <w:rFonts w:asciiTheme="majorHAnsi" w:eastAsia="Calibri" w:hAnsiTheme="majorHAnsi" w:cstheme="majorHAnsi"/>
          <w:b/>
          <w:szCs w:val="22"/>
          <w:u w:val="single"/>
        </w:rPr>
        <w:t xml:space="preserve"> </w:t>
      </w:r>
      <w:r w:rsidRPr="0098474F">
        <w:rPr>
          <w:rFonts w:asciiTheme="majorHAnsi" w:eastAsia="Calibri" w:hAnsiTheme="majorHAnsi" w:cstheme="majorHAnsi"/>
          <w:szCs w:val="22"/>
          <w:u w:val="single"/>
        </w:rPr>
        <w:t>fought with</w:t>
      </w:r>
      <w:r w:rsidRPr="0098474F">
        <w:rPr>
          <w:rFonts w:asciiTheme="majorHAnsi" w:eastAsia="Calibri" w:hAnsiTheme="majorHAnsi" w:cstheme="majorHAnsi"/>
          <w:sz w:val="14"/>
          <w:szCs w:val="22"/>
        </w:rPr>
        <w:t xml:space="preserve"> hundreds or thousands of </w:t>
      </w:r>
      <w:r w:rsidRPr="0098474F">
        <w:rPr>
          <w:rFonts w:asciiTheme="majorHAnsi" w:eastAsia="Calibri" w:hAnsiTheme="majorHAnsi" w:cstheme="majorHAnsi"/>
          <w:szCs w:val="22"/>
          <w:u w:val="single"/>
        </w:rPr>
        <w:t>U.S. and Russian</w:t>
      </w:r>
      <w:r w:rsidRPr="0098474F">
        <w:rPr>
          <w:rFonts w:asciiTheme="majorHAnsi" w:eastAsia="Calibri" w:hAnsiTheme="majorHAnsi" w:cstheme="majorHAnsi"/>
          <w:sz w:val="14"/>
          <w:szCs w:val="22"/>
        </w:rPr>
        <w:t xml:space="preserve"> strategic </w:t>
      </w:r>
      <w:r w:rsidRPr="0098474F">
        <w:rPr>
          <w:rFonts w:asciiTheme="majorHAnsi" w:eastAsia="Calibri" w:hAnsiTheme="majorHAnsi" w:cstheme="majorHAnsi"/>
          <w:szCs w:val="22"/>
          <w:u w:val="single"/>
        </w:rPr>
        <w:t xml:space="preserve">nuclear weapons </w:t>
      </w:r>
      <w:r w:rsidRPr="0098474F">
        <w:rPr>
          <w:rFonts w:asciiTheme="majorHAnsi" w:eastAsia="Calibri" w:hAnsiTheme="majorHAnsi" w:cstheme="majorHAnsi"/>
          <w:sz w:val="14"/>
          <w:szCs w:val="22"/>
        </w:rPr>
        <w:t xml:space="preserve">would </w:t>
      </w:r>
      <w:r w:rsidRPr="0098474F">
        <w:rPr>
          <w:rFonts w:asciiTheme="majorHAnsi" w:eastAsia="Calibri" w:hAnsiTheme="majorHAnsi" w:cstheme="majorHAnsi"/>
          <w:b/>
          <w:szCs w:val="22"/>
          <w:highlight w:val="green"/>
          <w:u w:val="single"/>
        </w:rPr>
        <w:t>ignite immense</w:t>
      </w:r>
      <w:r w:rsidRPr="0098474F">
        <w:rPr>
          <w:rFonts w:asciiTheme="majorHAnsi" w:eastAsia="Calibri" w:hAnsiTheme="majorHAnsi" w:cstheme="majorHAnsi"/>
          <w:sz w:val="14"/>
          <w:szCs w:val="22"/>
        </w:rPr>
        <w:t xml:space="preserve"> </w:t>
      </w:r>
      <w:r w:rsidRPr="0098474F">
        <w:rPr>
          <w:rFonts w:asciiTheme="majorHAnsi" w:eastAsia="Calibri" w:hAnsiTheme="majorHAnsi" w:cstheme="majorHAnsi"/>
          <w:b/>
          <w:szCs w:val="22"/>
          <w:u w:val="single"/>
        </w:rPr>
        <w:t xml:space="preserve">nuclear </w:t>
      </w:r>
      <w:r w:rsidRPr="0098474F">
        <w:rPr>
          <w:rFonts w:asciiTheme="majorHAnsi" w:eastAsia="Calibri" w:hAnsiTheme="majorHAnsi" w:cstheme="majorHAnsi"/>
          <w:b/>
          <w:szCs w:val="22"/>
          <w:highlight w:val="green"/>
          <w:u w:val="single"/>
        </w:rPr>
        <w:t>firestorms</w:t>
      </w:r>
      <w:r w:rsidRPr="0098474F">
        <w:rPr>
          <w:rFonts w:asciiTheme="majorHAnsi" w:eastAsia="Calibri" w:hAnsiTheme="majorHAnsi" w:cstheme="majorHAnsi"/>
          <w:b/>
          <w:szCs w:val="22"/>
          <w:u w:val="single"/>
        </w:rPr>
        <w:t xml:space="preserve"> </w:t>
      </w:r>
      <w:r w:rsidRPr="0098474F">
        <w:rPr>
          <w:rFonts w:asciiTheme="majorHAnsi" w:eastAsia="Calibri" w:hAnsiTheme="majorHAnsi" w:cstheme="majorHAnsi"/>
          <w:szCs w:val="22"/>
          <w:u w:val="single"/>
        </w:rPr>
        <w:t>covering</w:t>
      </w:r>
      <w:r w:rsidRPr="0098474F">
        <w:rPr>
          <w:rFonts w:asciiTheme="majorHAnsi" w:eastAsia="Calibri" w:hAnsiTheme="majorHAnsi" w:cstheme="majorHAnsi"/>
          <w:sz w:val="14"/>
          <w:szCs w:val="22"/>
        </w:rPr>
        <w:t xml:space="preserve"> land surface areas of many thousands or </w:t>
      </w:r>
      <w:r w:rsidRPr="0098474F">
        <w:rPr>
          <w:rFonts w:asciiTheme="majorHAnsi" w:eastAsia="Calibri" w:hAnsiTheme="majorHAnsi" w:cstheme="majorHAnsi"/>
          <w:b/>
          <w:szCs w:val="22"/>
          <w:u w:val="single"/>
        </w:rPr>
        <w:t>tens of thousands</w:t>
      </w:r>
      <w:r w:rsidRPr="0098474F">
        <w:rPr>
          <w:rFonts w:asciiTheme="majorHAnsi" w:eastAsia="Calibri" w:hAnsiTheme="majorHAnsi" w:cstheme="majorHAnsi"/>
          <w:szCs w:val="22"/>
          <w:u w:val="single"/>
        </w:rPr>
        <w:t xml:space="preserve"> of square miles</w:t>
      </w:r>
      <w:r w:rsidRPr="0098474F">
        <w:rPr>
          <w:rFonts w:asciiTheme="majorHAnsi" w:eastAsia="Calibri" w:hAnsiTheme="majorHAnsi" w:cstheme="majorHAnsi"/>
          <w:sz w:val="14"/>
          <w:szCs w:val="22"/>
        </w:rPr>
        <w:t xml:space="preserve">. The scientists calculated that </w:t>
      </w:r>
      <w:r w:rsidRPr="0098474F">
        <w:rPr>
          <w:rFonts w:asciiTheme="majorHAnsi" w:eastAsia="Calibri" w:hAnsiTheme="majorHAnsi" w:cstheme="majorHAnsi"/>
          <w:szCs w:val="22"/>
          <w:u w:val="single"/>
        </w:rPr>
        <w:t>these fires would produce</w:t>
      </w:r>
      <w:r w:rsidRPr="0098474F">
        <w:rPr>
          <w:rFonts w:asciiTheme="majorHAnsi" w:eastAsia="Calibri" w:hAnsiTheme="majorHAnsi" w:cstheme="majorHAnsi"/>
          <w:sz w:val="14"/>
          <w:szCs w:val="22"/>
        </w:rPr>
        <w:t xml:space="preserve"> up to </w:t>
      </w:r>
      <w:r w:rsidRPr="0098474F">
        <w:rPr>
          <w:rFonts w:asciiTheme="majorHAnsi" w:eastAsia="Calibri" w:hAnsiTheme="majorHAnsi" w:cstheme="majorHAnsi"/>
          <w:b/>
          <w:szCs w:val="22"/>
          <w:u w:val="single"/>
        </w:rPr>
        <w:t>180 million tons</w:t>
      </w:r>
      <w:r w:rsidRPr="0098474F">
        <w:rPr>
          <w:rFonts w:asciiTheme="majorHAnsi" w:eastAsia="Calibri" w:hAnsiTheme="majorHAnsi" w:cstheme="majorHAnsi"/>
          <w:szCs w:val="22"/>
          <w:u w:val="single"/>
        </w:rPr>
        <w:t xml:space="preserve"> of black</w:t>
      </w:r>
      <w:r w:rsidRPr="0098474F">
        <w:rPr>
          <w:rFonts w:asciiTheme="majorHAnsi" w:eastAsia="Calibri" w:hAnsiTheme="majorHAnsi" w:cstheme="majorHAnsi"/>
          <w:sz w:val="14"/>
          <w:szCs w:val="22"/>
        </w:rPr>
        <w:t xml:space="preserve"> carbon soot and</w:t>
      </w:r>
      <w:r w:rsidRPr="0098474F">
        <w:rPr>
          <w:rFonts w:asciiTheme="majorHAnsi" w:eastAsia="Calibri" w:hAnsiTheme="majorHAnsi" w:cstheme="majorHAnsi"/>
          <w:b/>
          <w:szCs w:val="22"/>
          <w:u w:val="single"/>
        </w:rPr>
        <w:t xml:space="preserve"> </w:t>
      </w:r>
      <w:r w:rsidRPr="0098474F">
        <w:rPr>
          <w:rFonts w:asciiTheme="majorHAnsi" w:eastAsia="Calibri" w:hAnsiTheme="majorHAnsi" w:cstheme="majorHAnsi"/>
          <w:b/>
          <w:szCs w:val="22"/>
          <w:highlight w:val="green"/>
          <w:u w:val="single"/>
        </w:rPr>
        <w:t>smoke</w:t>
      </w:r>
      <w:r w:rsidRPr="0098474F">
        <w:rPr>
          <w:rFonts w:asciiTheme="majorHAnsi" w:eastAsia="Calibri" w:hAnsiTheme="majorHAnsi" w:cstheme="majorHAnsi"/>
          <w:szCs w:val="22"/>
          <w:u w:val="single"/>
        </w:rPr>
        <w:t>, which would form a</w:t>
      </w:r>
      <w:r w:rsidRPr="0098474F">
        <w:rPr>
          <w:rFonts w:asciiTheme="majorHAnsi" w:eastAsia="Calibri" w:hAnsiTheme="majorHAnsi" w:cstheme="majorHAnsi"/>
          <w:sz w:val="14"/>
          <w:szCs w:val="22"/>
        </w:rPr>
        <w:t xml:space="preserve"> dense, </w:t>
      </w:r>
      <w:r w:rsidRPr="0098474F">
        <w:rPr>
          <w:rFonts w:asciiTheme="majorHAnsi" w:eastAsia="Calibri" w:hAnsiTheme="majorHAnsi" w:cstheme="majorHAnsi"/>
          <w:b/>
          <w:szCs w:val="22"/>
          <w:u w:val="single"/>
        </w:rPr>
        <w:t>global stratospheric smoke layer</w:t>
      </w:r>
      <w:r w:rsidRPr="0098474F">
        <w:rPr>
          <w:rFonts w:asciiTheme="majorHAnsi" w:eastAsia="Calibri" w:hAnsiTheme="majorHAnsi" w:cstheme="majorHAnsi"/>
          <w:szCs w:val="22"/>
          <w:u w:val="single"/>
        </w:rPr>
        <w:t>. The smoke would remain</w:t>
      </w:r>
      <w:r w:rsidRPr="0098474F">
        <w:rPr>
          <w:rFonts w:asciiTheme="majorHAnsi" w:eastAsia="Calibri" w:hAnsiTheme="majorHAnsi" w:cstheme="majorHAnsi"/>
          <w:sz w:val="14"/>
          <w:szCs w:val="22"/>
        </w:rPr>
        <w:t xml:space="preserve"> in the stratosphere </w:t>
      </w:r>
      <w:r w:rsidRPr="0098474F">
        <w:rPr>
          <w:rFonts w:asciiTheme="majorHAnsi" w:eastAsia="Calibri" w:hAnsiTheme="majorHAnsi" w:cstheme="majorHAnsi"/>
          <w:szCs w:val="22"/>
          <w:u w:val="single"/>
        </w:rPr>
        <w:t>for</w:t>
      </w:r>
      <w:r w:rsidRPr="0098474F">
        <w:rPr>
          <w:rFonts w:asciiTheme="majorHAnsi" w:eastAsia="Calibri" w:hAnsiTheme="majorHAnsi" w:cstheme="majorHAnsi"/>
          <w:sz w:val="14"/>
          <w:szCs w:val="22"/>
        </w:rPr>
        <w:t xml:space="preserve"> 10 to </w:t>
      </w:r>
      <w:r w:rsidRPr="0098474F">
        <w:rPr>
          <w:rFonts w:asciiTheme="majorHAnsi" w:eastAsia="Calibri" w:hAnsiTheme="majorHAnsi" w:cstheme="majorHAnsi"/>
          <w:b/>
          <w:szCs w:val="22"/>
          <w:u w:val="single"/>
        </w:rPr>
        <w:t>20 years</w:t>
      </w:r>
      <w:r w:rsidRPr="0098474F">
        <w:rPr>
          <w:rFonts w:asciiTheme="majorHAnsi" w:eastAsia="Calibri" w:hAnsiTheme="majorHAnsi" w:cstheme="majorHAnsi"/>
          <w:sz w:val="14"/>
          <w:szCs w:val="22"/>
        </w:rPr>
        <w:t xml:space="preserve">, and </w:t>
      </w:r>
      <w:r w:rsidRPr="0098474F">
        <w:rPr>
          <w:rFonts w:asciiTheme="majorHAnsi" w:eastAsia="Calibri" w:hAnsiTheme="majorHAnsi" w:cstheme="majorHAnsi"/>
          <w:szCs w:val="22"/>
          <w:u w:val="single"/>
        </w:rPr>
        <w:t xml:space="preserve">it </w:t>
      </w:r>
      <w:r w:rsidRPr="0098474F">
        <w:rPr>
          <w:rFonts w:asciiTheme="majorHAnsi" w:eastAsia="Calibri" w:hAnsiTheme="majorHAnsi" w:cstheme="majorHAnsi"/>
          <w:b/>
          <w:szCs w:val="22"/>
          <w:highlight w:val="green"/>
          <w:u w:val="single"/>
        </w:rPr>
        <w:t>would block</w:t>
      </w:r>
      <w:r w:rsidRPr="0098474F">
        <w:rPr>
          <w:rFonts w:asciiTheme="majorHAnsi" w:eastAsia="Calibri" w:hAnsiTheme="majorHAnsi" w:cstheme="majorHAnsi"/>
          <w:sz w:val="14"/>
          <w:szCs w:val="22"/>
        </w:rPr>
        <w:t xml:space="preserve"> as much as </w:t>
      </w:r>
      <w:r w:rsidRPr="0098474F">
        <w:rPr>
          <w:rFonts w:asciiTheme="majorHAnsi" w:eastAsia="Calibri" w:hAnsiTheme="majorHAnsi" w:cstheme="majorHAnsi"/>
          <w:b/>
          <w:szCs w:val="22"/>
          <w:highlight w:val="green"/>
          <w:u w:val="single"/>
        </w:rPr>
        <w:t>70 percent of sunlight</w:t>
      </w:r>
      <w:r w:rsidRPr="0098474F">
        <w:rPr>
          <w:rFonts w:asciiTheme="majorHAnsi" w:eastAsia="Calibri" w:hAnsiTheme="majorHAnsi" w:cstheme="majorHAnsi"/>
          <w:szCs w:val="22"/>
          <w:u w:val="single"/>
        </w:rPr>
        <w:t xml:space="preserve"> from reaching the</w:t>
      </w:r>
      <w:r w:rsidRPr="0098474F">
        <w:rPr>
          <w:rFonts w:asciiTheme="majorHAnsi" w:eastAsia="Calibri" w:hAnsiTheme="majorHAnsi" w:cstheme="majorHAnsi"/>
          <w:sz w:val="14"/>
          <w:szCs w:val="22"/>
        </w:rPr>
        <w:t xml:space="preserve"> surface of the </w:t>
      </w:r>
      <w:r w:rsidRPr="0098474F">
        <w:rPr>
          <w:rFonts w:asciiTheme="majorHAnsi" w:eastAsia="Calibri" w:hAnsiTheme="majorHAnsi" w:cstheme="majorHAnsi"/>
          <w:szCs w:val="22"/>
          <w:u w:val="single"/>
        </w:rPr>
        <w:t>Northern Hemisphere</w:t>
      </w:r>
      <w:r w:rsidRPr="0098474F">
        <w:rPr>
          <w:rFonts w:asciiTheme="majorHAnsi" w:eastAsia="Calibri" w:hAnsiTheme="majorHAnsi" w:cstheme="majorHAnsi"/>
          <w:sz w:val="14"/>
          <w:szCs w:val="22"/>
        </w:rPr>
        <w:t xml:space="preserve"> and 35 percent from the Southern Hemisphere. So much sunlight would be blocked by the smoke that </w:t>
      </w:r>
      <w:r w:rsidRPr="0098474F">
        <w:rPr>
          <w:rFonts w:asciiTheme="majorHAnsi" w:eastAsia="Calibri" w:hAnsiTheme="majorHAnsi" w:cstheme="majorHAnsi"/>
          <w:szCs w:val="22"/>
          <w:u w:val="single"/>
        </w:rPr>
        <w:t>the</w:t>
      </w:r>
      <w:r w:rsidRPr="0098474F">
        <w:rPr>
          <w:rFonts w:asciiTheme="majorHAnsi" w:eastAsia="Calibri" w:hAnsiTheme="majorHAnsi" w:cstheme="majorHAnsi"/>
          <w:sz w:val="14"/>
          <w:szCs w:val="22"/>
        </w:rPr>
        <w:t xml:space="preserve"> noonday </w:t>
      </w:r>
      <w:r w:rsidRPr="0098474F">
        <w:rPr>
          <w:rFonts w:asciiTheme="majorHAnsi" w:eastAsia="Calibri" w:hAnsiTheme="majorHAnsi" w:cstheme="majorHAnsi"/>
          <w:szCs w:val="22"/>
          <w:u w:val="single"/>
        </w:rPr>
        <w:t>sun would resemble a full moon</w:t>
      </w:r>
      <w:r w:rsidRPr="0098474F">
        <w:rPr>
          <w:rFonts w:asciiTheme="majorHAnsi" w:eastAsia="Calibri" w:hAnsiTheme="majorHAnsi" w:cstheme="majorHAnsi"/>
          <w:sz w:val="14"/>
          <w:szCs w:val="22"/>
        </w:rPr>
        <w:t xml:space="preserve"> at midnight. Under such conditions, </w:t>
      </w:r>
      <w:r w:rsidRPr="0098474F">
        <w:rPr>
          <w:rFonts w:asciiTheme="majorHAnsi" w:eastAsia="Calibri" w:hAnsiTheme="majorHAnsi" w:cstheme="majorHAnsi"/>
          <w:szCs w:val="22"/>
          <w:u w:val="single"/>
        </w:rPr>
        <w:t>it would only require</w:t>
      </w:r>
      <w:r w:rsidRPr="0098474F">
        <w:rPr>
          <w:rFonts w:asciiTheme="majorHAnsi" w:eastAsia="Calibri" w:hAnsiTheme="majorHAnsi" w:cstheme="majorHAnsi"/>
          <w:sz w:val="14"/>
          <w:szCs w:val="22"/>
        </w:rPr>
        <w:t xml:space="preserve"> a matter of </w:t>
      </w:r>
      <w:r w:rsidRPr="0098474F">
        <w:rPr>
          <w:rFonts w:asciiTheme="majorHAnsi" w:eastAsia="Calibri" w:hAnsiTheme="majorHAnsi" w:cstheme="majorHAnsi"/>
          <w:szCs w:val="22"/>
          <w:u w:val="single"/>
        </w:rPr>
        <w:t>days</w:t>
      </w:r>
      <w:r w:rsidRPr="0098474F">
        <w:rPr>
          <w:rFonts w:asciiTheme="majorHAnsi" w:eastAsia="Calibri" w:hAnsiTheme="majorHAnsi" w:cstheme="majorHAnsi"/>
          <w:sz w:val="14"/>
          <w:szCs w:val="22"/>
        </w:rPr>
        <w:t xml:space="preserve"> or weeks </w:t>
      </w:r>
      <w:r w:rsidRPr="0098474F">
        <w:rPr>
          <w:rFonts w:asciiTheme="majorHAnsi" w:eastAsia="Calibri" w:hAnsiTheme="majorHAnsi" w:cstheme="majorHAnsi"/>
          <w:szCs w:val="22"/>
          <w:u w:val="single"/>
        </w:rPr>
        <w:t>for</w:t>
      </w:r>
      <w:r w:rsidRPr="0098474F">
        <w:rPr>
          <w:rFonts w:asciiTheme="majorHAnsi" w:eastAsia="Calibri" w:hAnsiTheme="majorHAnsi" w:cstheme="majorHAnsi"/>
          <w:sz w:val="14"/>
          <w:szCs w:val="22"/>
        </w:rPr>
        <w:t xml:space="preserve"> daily minimum </w:t>
      </w:r>
      <w:r w:rsidRPr="0098474F">
        <w:rPr>
          <w:rFonts w:asciiTheme="majorHAnsi" w:eastAsia="Calibri" w:hAnsiTheme="majorHAnsi" w:cstheme="majorHAnsi"/>
          <w:b/>
          <w:szCs w:val="22"/>
          <w:highlight w:val="green"/>
          <w:u w:val="single"/>
        </w:rPr>
        <w:t>temperatures</w:t>
      </w:r>
      <w:r w:rsidRPr="0098474F">
        <w:rPr>
          <w:rFonts w:asciiTheme="majorHAnsi" w:eastAsia="Calibri" w:hAnsiTheme="majorHAnsi" w:cstheme="majorHAnsi"/>
          <w:szCs w:val="22"/>
          <w:u w:val="single"/>
        </w:rPr>
        <w:t xml:space="preserve"> to </w:t>
      </w:r>
      <w:r w:rsidRPr="0098474F">
        <w:rPr>
          <w:rFonts w:asciiTheme="majorHAnsi" w:eastAsia="Calibri" w:hAnsiTheme="majorHAnsi" w:cstheme="majorHAnsi"/>
          <w:b/>
          <w:szCs w:val="22"/>
          <w:highlight w:val="green"/>
          <w:u w:val="single"/>
        </w:rPr>
        <w:t>fall below freezing</w:t>
      </w:r>
      <w:r w:rsidRPr="0098474F">
        <w:rPr>
          <w:rFonts w:asciiTheme="majorHAnsi" w:eastAsia="Calibri" w:hAnsiTheme="majorHAnsi" w:cstheme="majorHAnsi"/>
          <w:szCs w:val="22"/>
          <w:u w:val="single"/>
        </w:rPr>
        <w:t xml:space="preserve"> in</w:t>
      </w:r>
      <w:r w:rsidRPr="0098474F">
        <w:rPr>
          <w:rFonts w:asciiTheme="majorHAnsi" w:eastAsia="Calibri" w:hAnsiTheme="majorHAnsi" w:cstheme="majorHAnsi"/>
          <w:sz w:val="14"/>
          <w:szCs w:val="22"/>
        </w:rPr>
        <w:t xml:space="preserve"> the largest </w:t>
      </w:r>
      <w:r w:rsidRPr="0098474F">
        <w:rPr>
          <w:rFonts w:asciiTheme="majorHAnsi" w:eastAsia="Calibri" w:hAnsiTheme="majorHAnsi" w:cstheme="majorHAnsi"/>
          <w:szCs w:val="22"/>
          <w:u w:val="single"/>
        </w:rPr>
        <w:t>agricultural areas</w:t>
      </w:r>
      <w:r w:rsidRPr="0098474F">
        <w:rPr>
          <w:rFonts w:asciiTheme="majorHAnsi" w:eastAsia="Calibri" w:hAnsiTheme="majorHAnsi" w:cstheme="majorHAnsi"/>
          <w:sz w:val="14"/>
          <w:szCs w:val="22"/>
        </w:rPr>
        <w:t xml:space="preserve"> of the Northern Hemisphere, where freezing temperatures would occur every day for a period of between one to more than two years. </w:t>
      </w:r>
      <w:r w:rsidRPr="0098474F">
        <w:rPr>
          <w:rFonts w:asciiTheme="majorHAnsi" w:eastAsia="Calibri" w:hAnsiTheme="majorHAnsi" w:cstheme="majorHAnsi"/>
          <w:szCs w:val="22"/>
          <w:u w:val="single"/>
        </w:rPr>
        <w:t>Average surface temperatures would become</w:t>
      </w:r>
      <w:r w:rsidRPr="0098474F">
        <w:rPr>
          <w:rFonts w:asciiTheme="majorHAnsi" w:eastAsia="Calibri" w:hAnsiTheme="majorHAnsi" w:cstheme="majorHAnsi"/>
          <w:sz w:val="14"/>
          <w:szCs w:val="22"/>
        </w:rPr>
        <w:t xml:space="preserve"> </w:t>
      </w:r>
      <w:r w:rsidRPr="0098474F">
        <w:rPr>
          <w:rFonts w:asciiTheme="majorHAnsi" w:eastAsia="Calibri" w:hAnsiTheme="majorHAnsi" w:cstheme="majorHAnsi"/>
          <w:szCs w:val="22"/>
          <w:u w:val="single"/>
        </w:rPr>
        <w:t>colder than</w:t>
      </w:r>
      <w:r w:rsidRPr="0098474F">
        <w:rPr>
          <w:rFonts w:asciiTheme="majorHAnsi" w:eastAsia="Calibri" w:hAnsiTheme="majorHAnsi" w:cstheme="majorHAnsi"/>
          <w:sz w:val="14"/>
          <w:szCs w:val="22"/>
        </w:rPr>
        <w:t xml:space="preserve"> those experienced 18,000 years ago at </w:t>
      </w:r>
      <w:r w:rsidRPr="0098474F">
        <w:rPr>
          <w:rFonts w:asciiTheme="majorHAnsi" w:eastAsia="Calibri" w:hAnsiTheme="majorHAnsi" w:cstheme="majorHAnsi"/>
          <w:szCs w:val="22"/>
          <w:u w:val="single"/>
        </w:rPr>
        <w:t>the height of the last Ice Age</w:t>
      </w:r>
      <w:r w:rsidRPr="0098474F">
        <w:rPr>
          <w:rFonts w:asciiTheme="majorHAnsi" w:eastAsia="Calibri" w:hAnsiTheme="majorHAnsi" w:cstheme="majorHAnsi"/>
          <w:sz w:val="14"/>
          <w:szCs w:val="22"/>
        </w:rPr>
        <w:t xml:space="preserve">, and </w:t>
      </w:r>
      <w:r w:rsidRPr="0098474F">
        <w:rPr>
          <w:rFonts w:asciiTheme="majorHAnsi" w:eastAsia="Calibri" w:hAnsiTheme="majorHAnsi" w:cstheme="majorHAnsi"/>
          <w:szCs w:val="22"/>
          <w:u w:val="single"/>
        </w:rPr>
        <w:t>the</w:t>
      </w:r>
      <w:r w:rsidRPr="0098474F">
        <w:rPr>
          <w:rFonts w:asciiTheme="majorHAnsi" w:eastAsia="Calibri" w:hAnsiTheme="majorHAnsi" w:cstheme="majorHAnsi"/>
          <w:sz w:val="14"/>
          <w:szCs w:val="22"/>
        </w:rPr>
        <w:t xml:space="preserve"> prolonged </w:t>
      </w:r>
      <w:r w:rsidRPr="0098474F">
        <w:rPr>
          <w:rFonts w:asciiTheme="majorHAnsi" w:eastAsia="Calibri" w:hAnsiTheme="majorHAnsi" w:cstheme="majorHAnsi"/>
          <w:szCs w:val="22"/>
          <w:u w:val="single"/>
        </w:rPr>
        <w:t>cold would cause</w:t>
      </w:r>
      <w:r w:rsidRPr="0098474F">
        <w:rPr>
          <w:rFonts w:asciiTheme="majorHAnsi" w:eastAsia="Calibri" w:hAnsiTheme="majorHAnsi" w:cstheme="majorHAnsi"/>
          <w:sz w:val="14"/>
          <w:szCs w:val="22"/>
        </w:rPr>
        <w:t xml:space="preserve"> average </w:t>
      </w:r>
      <w:r w:rsidRPr="0098474F">
        <w:rPr>
          <w:rFonts w:asciiTheme="majorHAnsi" w:eastAsia="Calibri" w:hAnsiTheme="majorHAnsi" w:cstheme="majorHAnsi"/>
          <w:szCs w:val="22"/>
          <w:u w:val="single"/>
        </w:rPr>
        <w:t>rainfall to decrease by</w:t>
      </w:r>
      <w:r w:rsidRPr="0098474F">
        <w:rPr>
          <w:rFonts w:asciiTheme="majorHAnsi" w:eastAsia="Calibri" w:hAnsiTheme="majorHAnsi" w:cstheme="majorHAnsi"/>
          <w:sz w:val="14"/>
          <w:szCs w:val="22"/>
        </w:rPr>
        <w:t xml:space="preserve"> up to </w:t>
      </w:r>
      <w:r w:rsidRPr="0098474F">
        <w:rPr>
          <w:rFonts w:asciiTheme="majorHAnsi" w:eastAsia="Calibri" w:hAnsiTheme="majorHAnsi" w:cstheme="majorHAnsi"/>
          <w:szCs w:val="22"/>
          <w:u w:val="single"/>
        </w:rPr>
        <w:t>90%.</w:t>
      </w:r>
      <w:r w:rsidRPr="0098474F">
        <w:rPr>
          <w:rFonts w:asciiTheme="majorHAnsi" w:eastAsia="Calibri" w:hAnsiTheme="majorHAnsi" w:cstheme="majorHAnsi"/>
          <w:sz w:val="14"/>
          <w:szCs w:val="22"/>
        </w:rPr>
        <w:t xml:space="preserve"> Growing seasons would be completely eliminated for more than a decade; </w:t>
      </w:r>
      <w:r w:rsidRPr="0098474F">
        <w:rPr>
          <w:rFonts w:asciiTheme="majorHAnsi" w:eastAsia="Calibri" w:hAnsiTheme="majorHAnsi" w:cstheme="majorHAnsi"/>
          <w:szCs w:val="22"/>
          <w:u w:val="single"/>
        </w:rPr>
        <w:t xml:space="preserve">it would be </w:t>
      </w:r>
      <w:r w:rsidRPr="0098474F">
        <w:rPr>
          <w:rFonts w:asciiTheme="majorHAnsi" w:eastAsia="Calibri" w:hAnsiTheme="majorHAnsi" w:cstheme="majorHAnsi"/>
          <w:b/>
          <w:szCs w:val="22"/>
          <w:u w:val="single"/>
        </w:rPr>
        <w:t>too cold and dark</w:t>
      </w:r>
      <w:r w:rsidRPr="0098474F">
        <w:rPr>
          <w:rFonts w:asciiTheme="majorHAnsi" w:eastAsia="Calibri" w:hAnsiTheme="majorHAnsi" w:cstheme="majorHAnsi"/>
          <w:szCs w:val="22"/>
          <w:u w:val="single"/>
        </w:rPr>
        <w:t xml:space="preserve"> to grow</w:t>
      </w:r>
      <w:r w:rsidRPr="0098474F">
        <w:rPr>
          <w:rFonts w:asciiTheme="majorHAnsi" w:eastAsia="Calibri" w:hAnsiTheme="majorHAnsi" w:cstheme="majorHAnsi"/>
          <w:sz w:val="14"/>
          <w:szCs w:val="22"/>
        </w:rPr>
        <w:t xml:space="preserve"> food </w:t>
      </w:r>
      <w:r w:rsidRPr="0098474F">
        <w:rPr>
          <w:rFonts w:asciiTheme="majorHAnsi" w:eastAsia="Calibri" w:hAnsiTheme="majorHAnsi" w:cstheme="majorHAnsi"/>
          <w:szCs w:val="22"/>
          <w:u w:val="single"/>
        </w:rPr>
        <w:t xml:space="preserve">crops, </w:t>
      </w:r>
      <w:r w:rsidRPr="0098474F">
        <w:rPr>
          <w:rFonts w:asciiTheme="majorHAnsi" w:eastAsia="Calibri" w:hAnsiTheme="majorHAnsi" w:cstheme="majorHAnsi"/>
          <w:b/>
          <w:szCs w:val="22"/>
          <w:highlight w:val="green"/>
          <w:u w:val="single"/>
        </w:rPr>
        <w:t>which would doom the</w:t>
      </w:r>
      <w:r w:rsidRPr="0098474F">
        <w:rPr>
          <w:rFonts w:asciiTheme="majorHAnsi" w:eastAsia="Calibri" w:hAnsiTheme="majorHAnsi" w:cstheme="majorHAnsi"/>
          <w:sz w:val="14"/>
          <w:szCs w:val="22"/>
        </w:rPr>
        <w:t xml:space="preserve"> majority of the </w:t>
      </w:r>
      <w:r w:rsidRPr="0098474F">
        <w:rPr>
          <w:rFonts w:asciiTheme="majorHAnsi" w:eastAsia="Calibri" w:hAnsiTheme="majorHAnsi" w:cstheme="majorHAnsi"/>
          <w:b/>
          <w:szCs w:val="22"/>
          <w:highlight w:val="green"/>
          <w:u w:val="single"/>
        </w:rPr>
        <w:t>human population.</w:t>
      </w:r>
      <w:r w:rsidRPr="0098474F">
        <w:rPr>
          <w:rFonts w:asciiTheme="majorHAnsi" w:eastAsia="Calibri" w:hAnsiTheme="majorHAnsi" w:cstheme="majorHAnsi"/>
          <w:szCs w:val="22"/>
          <w:u w:val="single"/>
        </w:rPr>
        <w:t xml:space="preserve"> </w:t>
      </w:r>
      <w:r w:rsidRPr="0098474F">
        <w:rPr>
          <w:rFonts w:asciiTheme="majorHAnsi" w:eastAsia="Calibri" w:hAnsiTheme="majorHAnsi" w:cstheme="majorHAnsi"/>
          <w:sz w:val="14"/>
          <w:szCs w:val="22"/>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5AA2DDC" w14:textId="77777777" w:rsidR="00E07DD7" w:rsidRPr="00AD4C5F" w:rsidRDefault="00E07DD7" w:rsidP="00E07DD7">
      <w:pPr>
        <w:rPr>
          <w:rFonts w:asciiTheme="majorHAnsi" w:hAnsiTheme="majorHAnsi" w:cstheme="majorHAnsi"/>
          <w:color w:val="000000" w:themeColor="text1"/>
          <w:sz w:val="16"/>
        </w:rPr>
      </w:pPr>
    </w:p>
    <w:p w14:paraId="5CAE3181" w14:textId="77777777" w:rsidR="00E07DD7" w:rsidRPr="00AD4C5F" w:rsidRDefault="00E07DD7" w:rsidP="00E07DD7">
      <w:pPr>
        <w:rPr>
          <w:rFonts w:asciiTheme="majorHAnsi" w:hAnsiTheme="majorHAnsi" w:cstheme="majorHAnsi"/>
          <w:color w:val="000000" w:themeColor="text1"/>
          <w:sz w:val="16"/>
        </w:rPr>
      </w:pPr>
    </w:p>
    <w:p w14:paraId="21AE00E0" w14:textId="77777777" w:rsidR="00E07DD7" w:rsidRPr="00AD4C5F" w:rsidRDefault="00E07DD7" w:rsidP="00E07DD7">
      <w:pPr>
        <w:rPr>
          <w:rFonts w:asciiTheme="majorHAnsi" w:hAnsiTheme="majorHAnsi" w:cstheme="majorHAnsi"/>
          <w:color w:val="000000" w:themeColor="text1"/>
          <w:sz w:val="16"/>
        </w:rPr>
      </w:pPr>
    </w:p>
    <w:p w14:paraId="2B645124"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Second is astroterror</w:t>
      </w:r>
    </w:p>
    <w:p w14:paraId="42899BA8"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Unregulated mining causes asteroid deflection and astroterror</w:t>
      </w:r>
    </w:p>
    <w:p w14:paraId="3425641C" w14:textId="77777777" w:rsidR="00E07DD7" w:rsidRPr="00AD4C5F" w:rsidRDefault="00E07DD7" w:rsidP="00E07DD7">
      <w:pPr>
        <w:rPr>
          <w:rFonts w:asciiTheme="majorHAnsi" w:hAnsiTheme="majorHAnsi" w:cstheme="majorHAnsi"/>
          <w:color w:val="000000" w:themeColor="text1"/>
        </w:rPr>
      </w:pPr>
      <w:r w:rsidRPr="00AD4C5F">
        <w:rPr>
          <w:rStyle w:val="Heading4Char"/>
          <w:rFonts w:asciiTheme="majorHAnsi" w:hAnsiTheme="majorHAnsi" w:cstheme="majorHAnsi"/>
        </w:rPr>
        <w:t>Drmola and Mareš 15</w:t>
      </w:r>
      <w:r w:rsidRPr="00AD4C5F">
        <w:rPr>
          <w:rFonts w:asciiTheme="majorHAnsi" w:hAnsiTheme="majorHAnsi" w:cstheme="majorHAnsi"/>
          <w:color w:val="000000" w:themeColor="text1"/>
        </w:rPr>
        <w:t xml:space="preserve"> - Jakub Drmola is a PhD student and Miroslav Mareš professor, at the Divison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5" w:history="1">
        <w:r w:rsidRPr="00AD4C5F">
          <w:rPr>
            <w:rFonts w:asciiTheme="majorHAnsi" w:hAnsiTheme="majorHAnsi" w:cstheme="majorHAnsi"/>
            <w:color w:val="000000" w:themeColor="text1"/>
          </w:rPr>
          <w:t>https://academic.oup.com/astrogeo/article/56/5/5.15/235650</w:t>
        </w:r>
      </w:hyperlink>
    </w:p>
    <w:p w14:paraId="197E451D" w14:textId="77777777" w:rsidR="00E07DD7" w:rsidRPr="00AD4C5F" w:rsidRDefault="00E07DD7" w:rsidP="00E07DD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(Baoyin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highlight w:val="green"/>
        </w:rPr>
        <w:t>even a tiny</w:t>
      </w:r>
      <w:r w:rsidRPr="00AD4C5F">
        <w:rPr>
          <w:rStyle w:val="Style13ptBold"/>
          <w:rFonts w:asciiTheme="majorHAnsi" w:hAnsiTheme="majorHAnsi" w:cstheme="majorHAnsi"/>
          <w:color w:val="000000" w:themeColor="text1"/>
        </w:rPr>
        <w:t xml:space="preserve"> technical or human </w:t>
      </w:r>
      <w:r w:rsidRPr="00AD4C5F">
        <w:rPr>
          <w:rStyle w:val="Style13ptBold"/>
          <w:rFonts w:asciiTheme="majorHAnsi" w:hAnsiTheme="majorHAnsi" w:cstheme="majorHAnsi"/>
          <w:color w:val="000000" w:themeColor="text1"/>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highlight w:val="green"/>
        </w:rPr>
        <w:t>might send it crashing into the Earth</w:t>
      </w:r>
      <w:r w:rsidRPr="00AD4C5F">
        <w:rPr>
          <w:rStyle w:val="Style13ptBold"/>
          <w:rFonts w:asciiTheme="majorHAnsi" w:hAnsiTheme="majorHAnsi" w:cstheme="majorHAnsi"/>
          <w:color w:val="000000" w:themeColor="text1"/>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and wellfunded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rPr>
        <w:t xml:space="preserve">a </w:t>
      </w:r>
      <w:r w:rsidRPr="00AD4C5F">
        <w:rPr>
          <w:rStyle w:val="Style13ptBold"/>
          <w:rFonts w:asciiTheme="majorHAnsi" w:hAnsiTheme="majorHAnsi" w:cstheme="majorHAnsi"/>
          <w:color w:val="000000" w:themeColor="text1"/>
          <w:highlight w:val="green"/>
        </w:rPr>
        <w:t>blanket</w:t>
      </w:r>
      <w:r w:rsidRPr="00AD4C5F">
        <w:rPr>
          <w:rStyle w:val="Style13ptBold"/>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ban on the</w:t>
      </w:r>
      <w:r w:rsidRPr="00AD4C5F">
        <w:rPr>
          <w:rStyle w:val="Style13ptBold"/>
          <w:rFonts w:asciiTheme="majorHAnsi" w:hAnsiTheme="majorHAnsi" w:cstheme="majorHAnsi"/>
          <w:color w:val="000000" w:themeColor="text1"/>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1C2E3331" w14:textId="77777777" w:rsidR="00E07DD7" w:rsidRPr="00AD4C5F" w:rsidRDefault="00E07DD7" w:rsidP="00E07DD7">
      <w:pPr>
        <w:rPr>
          <w:rFonts w:asciiTheme="majorHAnsi" w:hAnsiTheme="majorHAnsi" w:cstheme="majorHAnsi"/>
          <w:color w:val="000000" w:themeColor="text1"/>
          <w:sz w:val="16"/>
        </w:rPr>
      </w:pPr>
    </w:p>
    <w:p w14:paraId="336EA77B" w14:textId="77777777" w:rsidR="00E07DD7" w:rsidRPr="00AD4C5F" w:rsidRDefault="00E07DD7" w:rsidP="00E07DD7">
      <w:pPr>
        <w:rPr>
          <w:rFonts w:asciiTheme="majorHAnsi" w:hAnsiTheme="majorHAnsi" w:cstheme="majorHAnsi"/>
          <w:color w:val="000000" w:themeColor="text1"/>
          <w:sz w:val="16"/>
        </w:rPr>
      </w:pPr>
    </w:p>
    <w:p w14:paraId="371BFADE" w14:textId="77777777" w:rsidR="00E07DD7" w:rsidRPr="00AD4C5F" w:rsidRDefault="00E07DD7" w:rsidP="00E07DD7">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4773E0AD" w14:textId="77777777" w:rsidR="00E07DD7" w:rsidRPr="00AD4C5F" w:rsidRDefault="00E07DD7" w:rsidP="00E07DD7">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executive director of the Global Catastrophic Risk Institute, Ph.D in Geography</w:t>
      </w:r>
    </w:p>
    <w:p w14:paraId="437F385F" w14:textId="77777777" w:rsidR="00E07DD7" w:rsidRPr="00AD4C5F" w:rsidRDefault="00E07DD7" w:rsidP="00E07DD7">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16"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02A26118" w14:textId="77777777" w:rsidR="00E07DD7" w:rsidRPr="00AD4C5F" w:rsidRDefault="00E07DD7" w:rsidP="00E07DD7">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Zahnle,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major impact in their own right</w:t>
      </w:r>
      <w:r w:rsidRPr="00AD4C5F">
        <w:rPr>
          <w:rStyle w:val="StyleUnderline"/>
          <w:rFonts w:asciiTheme="majorHAnsi" w:hAnsiTheme="majorHAnsi" w:cstheme="majorHAnsi"/>
        </w:rPr>
        <w:t xml:space="preserve"> and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Kinnison,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a hypothetical IndiaPakistan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the 100 weapon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Windawi,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This leaves considerable uncertainty in the total human 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 xml:space="preserve">(Tonn,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A737B42"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Third is resource depletion</w:t>
      </w:r>
    </w:p>
    <w:p w14:paraId="2B4C6CE5"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 mining gold rush in space dries up resources in the solar system within a few decades – that’s existential</w:t>
      </w:r>
    </w:p>
    <w:p w14:paraId="2DFA5679" w14:textId="77777777" w:rsidR="00E07DD7" w:rsidRPr="00AD4C5F" w:rsidRDefault="00E07DD7" w:rsidP="00E07DD7">
      <w:pPr>
        <w:rPr>
          <w:rFonts w:asciiTheme="majorHAnsi" w:hAnsiTheme="majorHAnsi" w:cstheme="majorHAnsi"/>
          <w:color w:val="000000" w:themeColor="text1"/>
          <w:sz w:val="16"/>
        </w:rPr>
      </w:pPr>
      <w:r w:rsidRPr="00AD4C5F">
        <w:rPr>
          <w:rStyle w:val="Heading5Char"/>
          <w:rFonts w:cstheme="majorHAnsi"/>
          <w:color w:val="000000" w:themeColor="text1"/>
        </w:rPr>
        <w:t>Khan 19</w:t>
      </w:r>
      <w:r w:rsidRPr="00AD4C5F">
        <w:rPr>
          <w:rFonts w:asciiTheme="majorHAnsi" w:hAnsiTheme="majorHAnsi" w:cstheme="majorHAnsi"/>
          <w:color w:val="000000" w:themeColor="text1"/>
          <w:sz w:val="16"/>
        </w:rPr>
        <w:t xml:space="preserve"> Sieeka Khan [Providing the latest research, discoveries and scientific breakthroughs for science enthusiasts.], 5-15-2019, "Space Mining Could Ruin Our Solar System, Researchers Warn," Science Times, </w:t>
      </w:r>
      <w:hyperlink r:id="rId17" w:history="1">
        <w:r w:rsidRPr="00AD4C5F">
          <w:rPr>
            <w:rFonts w:asciiTheme="majorHAnsi" w:hAnsiTheme="majorHAnsi" w:cstheme="majorHAnsi"/>
            <w:color w:val="000000" w:themeColor="text1"/>
            <w:sz w:val="16"/>
          </w:rPr>
          <w:t>https://www.sciencetimes.com/articles/21813/20190515/space-mining-could-ruin-our-solar-system-researchers-warn.htm</w:t>
        </w:r>
      </w:hyperlink>
      <w:r w:rsidRPr="00AD4C5F">
        <w:rPr>
          <w:rFonts w:asciiTheme="majorHAnsi" w:hAnsiTheme="majorHAnsi" w:cstheme="majorHAnsi"/>
          <w:color w:val="000000" w:themeColor="text1"/>
          <w:sz w:val="16"/>
        </w:rPr>
        <w:t xml:space="preserve"> DD AG </w:t>
      </w:r>
    </w:p>
    <w:p w14:paraId="77D42C28" w14:textId="77777777" w:rsidR="00E07DD7" w:rsidRPr="00AD4C5F" w:rsidRDefault="00E07DD7" w:rsidP="00E07DD7">
      <w:pPr>
        <w:rPr>
          <w:rStyle w:val="Heading5Char"/>
          <w:rFonts w:cstheme="majorHAnsi"/>
          <w:color w:val="000000" w:themeColor="text1"/>
          <w:sz w:val="14"/>
        </w:rPr>
      </w:pPr>
      <w:r w:rsidRPr="00AD4C5F">
        <w:rPr>
          <w:rFonts w:asciiTheme="majorHAnsi" w:hAnsiTheme="majorHAnsi" w:cstheme="majorHAnsi"/>
          <w:color w:val="000000" w:themeColor="text1"/>
          <w:sz w:val="14"/>
        </w:rPr>
        <w:t xml:space="preserve">The government has been passing laws regarding the protection of the Earth's most vulnerable places from the ravages of different industries, but a new study suggests </w:t>
      </w:r>
      <w:r w:rsidRPr="00AD4C5F">
        <w:rPr>
          <w:rFonts w:asciiTheme="majorHAnsi" w:hAnsiTheme="majorHAnsi" w:cstheme="majorHAnsi"/>
          <w:b/>
          <w:bCs/>
          <w:color w:val="000000" w:themeColor="text1"/>
          <w:sz w:val="14"/>
        </w:rPr>
        <w:t xml:space="preserve">that </w:t>
      </w:r>
      <w:r w:rsidRPr="00AD4C5F">
        <w:rPr>
          <w:rStyle w:val="Heading5Char"/>
          <w:rFonts w:cstheme="majorHAnsi"/>
          <w:bCs/>
          <w:color w:val="000000" w:themeColor="text1"/>
          <w:highlight w:val="green"/>
          <w:u w:val="single"/>
        </w:rPr>
        <w:t>our planet is not the only one that needs protecting</w:t>
      </w:r>
      <w:r w:rsidRPr="00AD4C5F">
        <w:rPr>
          <w:rStyle w:val="Heading5Char"/>
          <w:rFonts w:cstheme="majorHAnsi"/>
          <w:color w:val="000000" w:themeColor="text1"/>
          <w:sz w:val="14"/>
        </w:rPr>
        <w:t xml:space="preserve"> from human exploitation. A study published on April 16 in the journal Acta Astronautica makes a case for designating </w:t>
      </w:r>
      <w:r w:rsidRPr="00AD4C5F">
        <w:rPr>
          <w:rStyle w:val="Heading5Char"/>
          <w:rFonts w:cstheme="majorHAnsi"/>
          <w:bCs/>
          <w:color w:val="000000" w:themeColor="text1"/>
          <w:highlight w:val="green"/>
          <w:u w:val="single"/>
        </w:rPr>
        <w:t>at least 85% of the solar system should be protected</w:t>
      </w:r>
      <w:r w:rsidRPr="00AD4C5F">
        <w:rPr>
          <w:rFonts w:asciiTheme="majorHAnsi" w:hAnsiTheme="majorHAnsi" w:cstheme="majorHAnsi"/>
          <w:color w:val="000000" w:themeColor="text1"/>
          <w:sz w:val="14"/>
        </w:rPr>
        <w:t xml:space="preserve"> wilderness similar to the Earth's national parks. </w:t>
      </w:r>
      <w:r w:rsidRPr="00AD4C5F">
        <w:rPr>
          <w:rStyle w:val="Heading5Char"/>
          <w:rFonts w:cstheme="majorHAnsi"/>
          <w:color w:val="000000" w:themeColor="text1"/>
          <w:sz w:val="14"/>
        </w:rPr>
        <w:t>This leaves just 1/8th of moons,</w:t>
      </w:r>
      <w:r w:rsidRPr="00AD4C5F">
        <w:rPr>
          <w:rFonts w:asciiTheme="majorHAnsi" w:hAnsiTheme="majorHAnsi" w:cstheme="majorHAnsi"/>
          <w:color w:val="000000" w:themeColor="text1"/>
          <w:sz w:val="14"/>
        </w:rPr>
        <w:t xml:space="preserve"> </w:t>
      </w:r>
      <w:r w:rsidRPr="00AD4C5F">
        <w:rPr>
          <w:rStyle w:val="Heading5Char"/>
          <w:rFonts w:cstheme="majorHAnsi"/>
          <w:color w:val="000000" w:themeColor="text1"/>
          <w:sz w:val="14"/>
        </w:rPr>
        <w:t>asteroids and eligible planets free to be mined or developed by human interest.</w:t>
      </w:r>
      <w:r w:rsidRPr="00AD4C5F">
        <w:rPr>
          <w:rFonts w:asciiTheme="majorHAnsi" w:hAnsiTheme="majorHAnsi" w:cstheme="majorHAnsi"/>
          <w:color w:val="000000" w:themeColor="text1"/>
          <w:sz w:val="14"/>
        </w:rPr>
        <w:t xml:space="preserve">In the study, it mention </w:t>
      </w:r>
      <w:r w:rsidRPr="00AD4C5F">
        <w:rPr>
          <w:rStyle w:val="Heading5Char"/>
          <w:rFonts w:cstheme="majorHAnsi"/>
          <w:bCs/>
          <w:color w:val="000000" w:themeColor="text1"/>
          <w:highlight w:val="green"/>
          <w:u w:val="single"/>
        </w:rPr>
        <w:t>if the growth of space economy is similar to</w:t>
      </w:r>
      <w:r w:rsidRPr="00AD4C5F">
        <w:rPr>
          <w:rStyle w:val="Heading5Char"/>
          <w:rFonts w:cstheme="majorHAnsi"/>
          <w:bCs/>
          <w:color w:val="000000" w:themeColor="text1"/>
          <w:u w:val="single"/>
        </w:rPr>
        <w:t xml:space="preserve"> the exponential </w:t>
      </w:r>
      <w:r w:rsidRPr="00AD4C5F">
        <w:rPr>
          <w:rStyle w:val="Heading5Char"/>
          <w:rFonts w:cstheme="majorHAnsi"/>
          <w:bCs/>
          <w:color w:val="000000" w:themeColor="text1"/>
          <w:highlight w:val="green"/>
          <w:u w:val="single"/>
        </w:rPr>
        <w:t>growth of terrestrial economies</w:t>
      </w:r>
      <w:r w:rsidRPr="00AD4C5F">
        <w:rPr>
          <w:rStyle w:val="Heading5Char"/>
          <w:rFonts w:cstheme="majorHAnsi"/>
          <w:bCs/>
          <w:color w:val="000000" w:themeColor="text1"/>
          <w:u w:val="single"/>
        </w:rPr>
        <w:t xml:space="preserve"> since the Industrial Revolution, then </w:t>
      </w:r>
      <w:r w:rsidRPr="00AD4C5F">
        <w:rPr>
          <w:rStyle w:val="Heading5Char"/>
          <w:rFonts w:cstheme="majorHAnsi"/>
          <w:bCs/>
          <w:color w:val="000000" w:themeColor="text1"/>
          <w:highlight w:val="green"/>
          <w:u w:val="single"/>
        </w:rPr>
        <w:t xml:space="preserve">humans </w:t>
      </w:r>
      <w:r w:rsidRPr="00AD4C5F">
        <w:rPr>
          <w:rStyle w:val="Heading5Char"/>
          <w:rFonts w:cstheme="majorHAnsi"/>
          <w:bCs/>
          <w:color w:val="000000" w:themeColor="text1"/>
          <w:u w:val="single"/>
        </w:rPr>
        <w:t xml:space="preserve">could </w:t>
      </w:r>
      <w:r w:rsidRPr="00AD4C5F">
        <w:rPr>
          <w:rStyle w:val="Heading5Char"/>
          <w:rFonts w:cstheme="majorHAnsi"/>
          <w:bCs/>
          <w:color w:val="000000" w:themeColor="text1"/>
          <w:highlight w:val="green"/>
          <w:u w:val="single"/>
        </w:rPr>
        <w:t>deplete the solar system</w:t>
      </w:r>
      <w:r w:rsidRPr="00AD4C5F">
        <w:rPr>
          <w:rStyle w:val="Heading5Char"/>
          <w:rFonts w:cstheme="majorHAnsi"/>
          <w:bCs/>
          <w:color w:val="000000" w:themeColor="text1"/>
          <w:u w:val="single"/>
        </w:rPr>
        <w:t xml:space="preserve"> of all its iron, water and other resources that are mineable, in a matter of centuries. This could potentially leave the solar system all dried up in just 500 years.</w:t>
      </w:r>
      <w:r w:rsidRPr="00AD4C5F">
        <w:rPr>
          <w:rStyle w:val="Heading5Char"/>
          <w:rFonts w:cstheme="majorHAnsi"/>
          <w:color w:val="000000" w:themeColor="text1"/>
          <w:sz w:val="14"/>
        </w:rPr>
        <w:t xml:space="preserve"> </w:t>
      </w:r>
      <w:r w:rsidRPr="00AD4C5F">
        <w:rPr>
          <w:rFonts w:asciiTheme="majorHAnsi" w:hAnsiTheme="majorHAnsi" w:cstheme="majorHAnsi"/>
          <w:color w:val="000000" w:themeColor="text1"/>
          <w:sz w:val="14"/>
        </w:rPr>
        <w:t xml:space="preserve">"On a timescale of less than a millennium </w:t>
      </w:r>
      <w:r w:rsidRPr="00AD4C5F">
        <w:rPr>
          <w:rStyle w:val="Heading5Char"/>
          <w:rFonts w:cstheme="majorHAnsi"/>
          <w:bCs/>
          <w:color w:val="000000" w:themeColor="text1"/>
          <w:highlight w:val="green"/>
          <w:u w:val="single"/>
        </w:rPr>
        <w:t>we could have super-exploitation</w:t>
      </w:r>
      <w:r w:rsidRPr="00AD4C5F">
        <w:rPr>
          <w:rStyle w:val="Heading5Char"/>
          <w:rFonts w:cstheme="majorHAnsi"/>
          <w:bCs/>
          <w:color w:val="000000" w:themeColor="text1"/>
          <w:u w:val="single"/>
        </w:rPr>
        <w:t xml:space="preserve"> of the entire solar system out to its most distant edges</w:t>
      </w:r>
      <w:r w:rsidRPr="00AD4C5F">
        <w:rPr>
          <w:rFonts w:asciiTheme="majorHAnsi" w:hAnsiTheme="majorHAnsi" w:cstheme="majorHAnsi"/>
          <w:b/>
          <w:bCs/>
          <w:color w:val="000000" w:themeColor="text1"/>
          <w:u w:val="single"/>
        </w:rPr>
        <w:t>," the authors wrote. "</w:t>
      </w:r>
      <w:r w:rsidRPr="00AD4C5F">
        <w:rPr>
          <w:rStyle w:val="StyleUnderline"/>
          <w:rFonts w:asciiTheme="majorHAnsi" w:hAnsiTheme="majorHAnsi" w:cstheme="majorHAnsi"/>
          <w:bCs/>
          <w:color w:val="000000" w:themeColor="text1"/>
        </w:rPr>
        <w:t>Then, we are done</w:t>
      </w:r>
      <w:r w:rsidRPr="00AD4C5F">
        <w:rPr>
          <w:rStyle w:val="StyleUnderline"/>
          <w:rFonts w:asciiTheme="majorHAnsi" w:hAnsiTheme="majorHAnsi" w:cstheme="majorHAnsi"/>
          <w:bCs/>
          <w:color w:val="000000" w:themeColor="text1"/>
          <w:highlight w:val="green"/>
        </w:rPr>
        <w:t>."</w:t>
      </w:r>
      <w:r w:rsidRPr="00AD4C5F">
        <w:rPr>
          <w:rStyle w:val="StyleUnderline"/>
          <w:rFonts w:asciiTheme="majorHAnsi" w:eastAsiaTheme="majorEastAsia" w:hAnsiTheme="majorHAnsi" w:cstheme="majorHAnsi"/>
          <w:bCs/>
          <w:color w:val="000000" w:themeColor="text1"/>
        </w:rPr>
        <w:t xml:space="preserve"> </w:t>
      </w:r>
      <w:r w:rsidRPr="00AD4C5F">
        <w:rPr>
          <w:rStyle w:val="Heading5Char"/>
          <w:rFonts w:cstheme="majorHAnsi"/>
          <w:bCs/>
          <w:color w:val="000000" w:themeColor="text1"/>
          <w:highlight w:val="green"/>
          <w:u w:val="single"/>
        </w:rPr>
        <w:t>Limiting the exploitation of resources</w:t>
      </w:r>
      <w:r w:rsidRPr="00AD4C5F">
        <w:rPr>
          <w:rStyle w:val="Heading5Char"/>
          <w:rFonts w:cstheme="majorHAnsi"/>
          <w:bCs/>
          <w:color w:val="000000" w:themeColor="text1"/>
          <w:u w:val="single"/>
        </w:rPr>
        <w:t xml:space="preserve"> on other planets now, before the space economy progresses</w:t>
      </w:r>
      <w:r w:rsidRPr="00AD4C5F">
        <w:rPr>
          <w:rStyle w:val="Heading5Char"/>
          <w:rFonts w:cstheme="majorHAnsi"/>
          <w:bCs/>
          <w:color w:val="000000" w:themeColor="text1"/>
          <w:highlight w:val="green"/>
          <w:u w:val="single"/>
        </w:rPr>
        <w:t>, is needed to avoid</w:t>
      </w:r>
      <w:r w:rsidRPr="00AD4C5F">
        <w:rPr>
          <w:rStyle w:val="Heading5Char"/>
          <w:rFonts w:cstheme="majorHAnsi"/>
          <w:bCs/>
          <w:color w:val="000000" w:themeColor="text1"/>
          <w:u w:val="single"/>
        </w:rPr>
        <w:t xml:space="preserve"> what the authors call </w:t>
      </w:r>
      <w:r w:rsidRPr="00AD4C5F">
        <w:rPr>
          <w:rStyle w:val="Heading5Char"/>
          <w:rFonts w:cstheme="majorHAnsi"/>
          <w:bCs/>
          <w:color w:val="000000" w:themeColor="text1"/>
          <w:highlight w:val="green"/>
          <w:u w:val="single"/>
        </w:rPr>
        <w:t>"a crisis of</w:t>
      </w:r>
      <w:r w:rsidRPr="00AD4C5F">
        <w:rPr>
          <w:rStyle w:val="Heading5Char"/>
          <w:rFonts w:cstheme="majorHAnsi"/>
          <w:bCs/>
          <w:color w:val="000000" w:themeColor="text1"/>
          <w:u w:val="single"/>
        </w:rPr>
        <w:t xml:space="preserve"> potentially </w:t>
      </w:r>
      <w:r w:rsidRPr="00AD4C5F">
        <w:rPr>
          <w:rStyle w:val="Heading5Char"/>
          <w:rFonts w:cstheme="majorHAnsi"/>
          <w:bCs/>
          <w:color w:val="000000" w:themeColor="text1"/>
          <w:highlight w:val="green"/>
          <w:u w:val="single"/>
        </w:rPr>
        <w:t>catastrophic proportions</w:t>
      </w:r>
      <w:r w:rsidRPr="00AD4C5F">
        <w:rPr>
          <w:rStyle w:val="Heading5Char"/>
          <w:rFonts w:cstheme="majorHAnsi"/>
          <w:bCs/>
          <w:color w:val="000000" w:themeColor="text1"/>
          <w:u w:val="single"/>
        </w:rPr>
        <w:t>".</w:t>
      </w:r>
      <w:r w:rsidRPr="00AD4C5F">
        <w:rPr>
          <w:rStyle w:val="Heading5Char"/>
          <w:rFonts w:cstheme="majorHAnsi"/>
          <w:color w:val="000000" w:themeColor="text1"/>
          <w:sz w:val="14"/>
        </w:rPr>
        <w:t xml:space="preserve"> </w:t>
      </w:r>
      <w:r w:rsidRPr="00AD4C5F">
        <w:rPr>
          <w:rFonts w:asciiTheme="majorHAnsi" w:hAnsiTheme="majorHAnsi" w:cstheme="majorHAnsi"/>
          <w:color w:val="000000" w:themeColor="text1"/>
          <w:sz w:val="14"/>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U.S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AD4C5F">
        <w:rPr>
          <w:rStyle w:val="Emphasis"/>
          <w:rFonts w:asciiTheme="majorHAnsi" w:hAnsiTheme="majorHAnsi" w:cstheme="majorHAnsi"/>
        </w:rPr>
        <w:t xml:space="preserve">that, all of the </w:t>
      </w:r>
      <w:r w:rsidRPr="00AD4C5F">
        <w:rPr>
          <w:rStyle w:val="Emphasis"/>
          <w:rFonts w:asciiTheme="majorHAnsi" w:hAnsiTheme="majorHAnsi" w:cstheme="majorHAnsi"/>
          <w:highlight w:val="green"/>
        </w:rPr>
        <w:t xml:space="preserve">resources </w:t>
      </w:r>
      <w:r w:rsidRPr="00AD4C5F">
        <w:rPr>
          <w:rStyle w:val="Emphasis"/>
          <w:rFonts w:asciiTheme="majorHAnsi" w:hAnsiTheme="majorHAnsi" w:cstheme="majorHAnsi"/>
        </w:rPr>
        <w:t>in the solar system would be</w:t>
      </w:r>
      <w:r w:rsidRPr="00AD4C5F">
        <w:rPr>
          <w:rStyle w:val="Emphasis"/>
          <w:rFonts w:asciiTheme="majorHAnsi" w:hAnsiTheme="majorHAnsi" w:cstheme="majorHAnsi"/>
          <w:highlight w:val="green"/>
        </w:rPr>
        <w:t xml:space="preserve"> depleted in just 60 years</w:t>
      </w:r>
      <w:r w:rsidRPr="00AD4C5F">
        <w:rPr>
          <w:rStyle w:val="StyleUnderline"/>
          <w:rFonts w:asciiTheme="majorHAnsi" w:hAnsiTheme="majorHAnsi" w:cstheme="majorHAnsi"/>
        </w:rPr>
        <w:t>. This would give humans 60 years to change from a space resource-based economy to an unhopeful prospect</w:t>
      </w:r>
      <w:r w:rsidRPr="00AD4C5F">
        <w:rPr>
          <w:rStyle w:val="Heading5Char"/>
          <w:rFonts w:cstheme="majorHAnsi"/>
          <w:color w:val="000000" w:themeColor="text1"/>
          <w:sz w:val="14"/>
        </w:rPr>
        <w:t>, given the nonchalant response to the current environmental crises that we are facing, such as climate change and population growth.</w:t>
      </w:r>
    </w:p>
    <w:p w14:paraId="21AEF052" w14:textId="77777777" w:rsidR="00E07DD7" w:rsidRPr="00AD4C5F" w:rsidRDefault="00E07DD7" w:rsidP="00E07DD7">
      <w:pPr>
        <w:rPr>
          <w:rFonts w:asciiTheme="majorHAnsi" w:hAnsiTheme="majorHAnsi" w:cstheme="majorHAnsi"/>
          <w:color w:val="000000" w:themeColor="text1"/>
          <w:sz w:val="14"/>
        </w:rPr>
      </w:pPr>
    </w:p>
    <w:p w14:paraId="4F4641F2" w14:textId="77777777" w:rsidR="00E07DD7" w:rsidRPr="00AD4C5F" w:rsidRDefault="00E07DD7" w:rsidP="00E07DD7">
      <w:pPr>
        <w:rPr>
          <w:rFonts w:asciiTheme="majorHAnsi" w:hAnsiTheme="majorHAnsi" w:cstheme="majorHAnsi"/>
          <w:color w:val="000000" w:themeColor="text1"/>
        </w:rPr>
      </w:pPr>
    </w:p>
    <w:p w14:paraId="555CB7AE" w14:textId="77777777" w:rsidR="00E07DD7" w:rsidRPr="00AD4C5F" w:rsidRDefault="00E07DD7" w:rsidP="00E07DD7">
      <w:pPr>
        <w:rPr>
          <w:rFonts w:asciiTheme="majorHAnsi" w:hAnsiTheme="majorHAnsi" w:cstheme="majorHAnsi"/>
          <w:color w:val="000000" w:themeColor="text1"/>
        </w:rPr>
      </w:pPr>
    </w:p>
    <w:p w14:paraId="60FF7516" w14:textId="77777777" w:rsidR="00E07DD7" w:rsidRPr="00AD4C5F" w:rsidRDefault="00E07DD7" w:rsidP="00E07DD7">
      <w:pPr>
        <w:rPr>
          <w:rStyle w:val="Heading5Char"/>
          <w:rFonts w:cstheme="majorHAnsi"/>
          <w:color w:val="000000" w:themeColor="text1"/>
        </w:rPr>
      </w:pPr>
    </w:p>
    <w:p w14:paraId="433BB5E4" w14:textId="77777777" w:rsidR="00E07DD7" w:rsidRPr="00AD4C5F" w:rsidRDefault="00E07DD7" w:rsidP="00E07DD7">
      <w:pPr>
        <w:pStyle w:val="Heading2"/>
        <w:rPr>
          <w:rFonts w:asciiTheme="majorHAnsi" w:hAnsiTheme="majorHAnsi" w:cstheme="majorHAnsi"/>
          <w:color w:val="000000" w:themeColor="text1"/>
        </w:rPr>
      </w:pPr>
      <w:r w:rsidRPr="00AD4C5F">
        <w:rPr>
          <w:rFonts w:asciiTheme="majorHAnsi" w:hAnsiTheme="majorHAnsi" w:cstheme="majorHAnsi"/>
          <w:color w:val="000000" w:themeColor="text1"/>
        </w:rPr>
        <w:t>1AC - Framing</w:t>
      </w:r>
    </w:p>
    <w:p w14:paraId="64BDD10E" w14:textId="77777777" w:rsidR="00E07DD7" w:rsidRPr="00AD4C5F" w:rsidRDefault="00E07DD7" w:rsidP="00E07DD7">
      <w:pPr>
        <w:pStyle w:val="Heading3"/>
        <w:rPr>
          <w:rFonts w:asciiTheme="majorHAnsi" w:hAnsiTheme="majorHAnsi" w:cstheme="majorHAnsi"/>
          <w:color w:val="000000" w:themeColor="text1"/>
        </w:rPr>
      </w:pPr>
      <w:bookmarkStart w:id="0" w:name="_Hlk32134100"/>
      <w:bookmarkStart w:id="1" w:name="_Hlk32052730"/>
      <w:r w:rsidRPr="00AD4C5F">
        <w:rPr>
          <w:rFonts w:asciiTheme="majorHAnsi" w:hAnsiTheme="majorHAnsi" w:cstheme="majorHAnsi"/>
          <w:color w:val="000000" w:themeColor="text1"/>
        </w:rPr>
        <w:t>FW</w:t>
      </w:r>
    </w:p>
    <w:p w14:paraId="6109EF22"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The standard is maximizing expected wellbeing. </w:t>
      </w:r>
    </w:p>
    <w:bookmarkEnd w:id="0"/>
    <w:p w14:paraId="5527DE84"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Prefer it:</w:t>
      </w:r>
    </w:p>
    <w:p w14:paraId="75904EC2"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1] Actor specificity </w:t>
      </w:r>
    </w:p>
    <w:p w14:paraId="3C2A5C64" w14:textId="77777777" w:rsidR="00E07DD7" w:rsidRPr="00AD4C5F" w:rsidRDefault="00E07DD7" w:rsidP="00E07DD7">
      <w:pPr>
        <w:pStyle w:val="Heading4"/>
        <w:tabs>
          <w:tab w:val="left" w:pos="5490"/>
        </w:tabs>
        <w:rPr>
          <w:rFonts w:asciiTheme="majorHAnsi" w:hAnsiTheme="majorHAnsi" w:cstheme="majorHAnsi"/>
          <w:color w:val="000000" w:themeColor="text1"/>
        </w:rPr>
      </w:pPr>
      <w:r w:rsidRPr="00AD4C5F">
        <w:rPr>
          <w:rFonts w:asciiTheme="majorHAnsi" w:hAnsiTheme="majorHAnsi" w:cstheme="majorHAnsi"/>
          <w:color w:val="000000" w:themeColor="text1"/>
        </w:rPr>
        <w:t>A] Aggregation – every policy benefits some and harms others, which also means side constraints freeze action.</w:t>
      </w:r>
    </w:p>
    <w:p w14:paraId="4027422B" w14:textId="77777777" w:rsidR="00E07DD7" w:rsidRPr="00AD4C5F"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B] No act-omission distinction – choosing to omit is an act itself – governments decide not to act which means being presented with the aff creates a choice between two actions, neither of which is an omission</w:t>
      </w:r>
    </w:p>
    <w:p w14:paraId="3D223D4B" w14:textId="77777777" w:rsidR="00E07DD7" w:rsidRPr="00AD4C5F" w:rsidRDefault="00E07DD7" w:rsidP="00E07DD7">
      <w:pPr>
        <w:pStyle w:val="Heading4"/>
        <w:rPr>
          <w:rFonts w:asciiTheme="majorHAnsi" w:hAnsiTheme="majorHAnsi" w:cstheme="majorHAnsi"/>
          <w:color w:val="000000" w:themeColor="text1"/>
          <w:szCs w:val="16"/>
        </w:rPr>
      </w:pPr>
      <w:r w:rsidRPr="00AD4C5F">
        <w:rPr>
          <w:rFonts w:asciiTheme="majorHAnsi" w:hAnsiTheme="majorHAnsi" w:cstheme="majorHAnsi"/>
          <w:color w:val="000000" w:themeColor="text1"/>
        </w:rPr>
        <w:t>C] No intent-foresight distinction –</w:t>
      </w:r>
      <w:r w:rsidRPr="00AD4C5F">
        <w:rPr>
          <w:rFonts w:asciiTheme="majorHAnsi" w:eastAsia="Calibri" w:hAnsiTheme="majorHAnsi" w:cstheme="majorHAnsi"/>
          <w:color w:val="000000" w:themeColor="text1"/>
        </w:rPr>
        <w:t xml:space="preserve"> If</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we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foresee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a</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consequence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then</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becomes</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part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of</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our</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deliberation</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which</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makes</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intrinsic</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to</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our</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action</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since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we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intend</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to</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happen</w:t>
      </w:r>
    </w:p>
    <w:p w14:paraId="65963FA2" w14:textId="77777777" w:rsidR="00E07DD7" w:rsidRPr="00AD4C5F" w:rsidRDefault="00E07DD7" w:rsidP="00E07DD7">
      <w:pPr>
        <w:rPr>
          <w:rFonts w:asciiTheme="majorHAnsi" w:hAnsiTheme="majorHAnsi" w:cstheme="majorHAnsi"/>
          <w:color w:val="000000" w:themeColor="text1"/>
        </w:rPr>
      </w:pPr>
      <w:r w:rsidRPr="00AD4C5F">
        <w:rPr>
          <w:rFonts w:asciiTheme="majorHAnsi" w:hAnsiTheme="majorHAnsi" w:cstheme="majorHAnsi"/>
          <w:color w:val="000000" w:themeColor="text1"/>
        </w:rPr>
        <w:t>o/w</w:t>
      </w:r>
    </w:p>
    <w:p w14:paraId="50141E70" w14:textId="77777777" w:rsidR="00E07DD7" w:rsidRPr="00AD4C5F" w:rsidRDefault="00E07DD7" w:rsidP="00E07DD7">
      <w:pPr>
        <w:rPr>
          <w:rFonts w:asciiTheme="majorHAnsi" w:hAnsiTheme="majorHAnsi" w:cstheme="majorHAnsi"/>
          <w:color w:val="000000" w:themeColor="text1"/>
        </w:rPr>
      </w:pPr>
    </w:p>
    <w:p w14:paraId="2EE0A0CE" w14:textId="77777777" w:rsidR="00E07DD7" w:rsidRPr="00AD4C5F" w:rsidRDefault="00E07DD7" w:rsidP="00E07DD7">
      <w:pPr>
        <w:pStyle w:val="Heading4"/>
        <w:tabs>
          <w:tab w:val="left" w:pos="2250"/>
        </w:tabs>
        <w:spacing w:line="276" w:lineRule="auto"/>
        <w:rPr>
          <w:rFonts w:asciiTheme="majorHAnsi" w:hAnsiTheme="majorHAnsi" w:cstheme="majorHAnsi"/>
          <w:color w:val="000000" w:themeColor="text1"/>
        </w:rPr>
      </w:pPr>
      <w:r w:rsidRPr="00AD4C5F">
        <w:rPr>
          <w:rFonts w:asciiTheme="majorHAnsi" w:hAnsiTheme="majorHAnsi" w:cstheme="majorHAnsi"/>
          <w:color w:val="000000" w:themeColor="text1"/>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A85CACF" w14:textId="77777777" w:rsidR="00E07DD7" w:rsidRPr="00AD4C5F" w:rsidRDefault="00E07DD7" w:rsidP="00E07DD7">
      <w:pPr>
        <w:rPr>
          <w:rFonts w:asciiTheme="majorHAnsi" w:hAnsiTheme="majorHAnsi" w:cstheme="majorHAnsi"/>
          <w:color w:val="000000" w:themeColor="text1"/>
        </w:rPr>
      </w:pPr>
    </w:p>
    <w:bookmarkEnd w:id="1"/>
    <w:p w14:paraId="79C26E71" w14:textId="77777777" w:rsidR="00E07DD7" w:rsidRDefault="00E07DD7" w:rsidP="00E07DD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A8AF2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31"/>
  </w:num>
  <w:num w:numId="14">
    <w:abstractNumId w:val="20"/>
  </w:num>
  <w:num w:numId="15">
    <w:abstractNumId w:val="22"/>
  </w:num>
  <w:num w:numId="16">
    <w:abstractNumId w:val="29"/>
  </w:num>
  <w:num w:numId="17">
    <w:abstractNumId w:val="11"/>
  </w:num>
  <w:num w:numId="18">
    <w:abstractNumId w:val="18"/>
  </w:num>
  <w:num w:numId="19">
    <w:abstractNumId w:val="30"/>
  </w:num>
  <w:num w:numId="20">
    <w:abstractNumId w:val="28"/>
  </w:num>
  <w:num w:numId="21">
    <w:abstractNumId w:val="33"/>
  </w:num>
  <w:num w:numId="22">
    <w:abstractNumId w:val="23"/>
  </w:num>
  <w:num w:numId="23">
    <w:abstractNumId w:val="24"/>
  </w:num>
  <w:num w:numId="24">
    <w:abstractNumId w:val="13"/>
  </w:num>
  <w:num w:numId="25">
    <w:abstractNumId w:val="21"/>
  </w:num>
  <w:num w:numId="26">
    <w:abstractNumId w:val="27"/>
  </w:num>
  <w:num w:numId="27">
    <w:abstractNumId w:val="17"/>
  </w:num>
  <w:num w:numId="28">
    <w:abstractNumId w:val="32"/>
  </w:num>
  <w:num w:numId="29">
    <w:abstractNumId w:val="14"/>
  </w:num>
  <w:num w:numId="30">
    <w:abstractNumId w:val="15"/>
  </w:num>
  <w:num w:numId="31">
    <w:abstractNumId w:val="25"/>
  </w:num>
  <w:num w:numId="32">
    <w:abstractNumId w:val="26"/>
  </w:num>
  <w:num w:numId="33">
    <w:abstractNumId w:val="12"/>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7D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F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DD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03C6DC"/>
  <w14:defaultImageDpi w14:val="300"/>
  <w15:docId w15:val="{96DDB5FF-71AE-B24A-AA3C-14F94C2BF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7DD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7D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07D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07DD7"/>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07DD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E07DD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07DD7"/>
    <w:pPr>
      <w:keepNext/>
      <w:keepLines/>
      <w:spacing w:before="200" w:after="40"/>
      <w:outlineLvl w:val="5"/>
    </w:pPr>
    <w:rPr>
      <w:b/>
      <w:sz w:val="20"/>
      <w:szCs w:val="20"/>
    </w:rPr>
  </w:style>
  <w:style w:type="character" w:default="1" w:styleId="DefaultParagraphFont">
    <w:name w:val="Default Paragraph Font"/>
    <w:uiPriority w:val="1"/>
    <w:semiHidden/>
    <w:unhideWhenUsed/>
    <w:rsid w:val="00E07D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7DD7"/>
  </w:style>
  <w:style w:type="character" w:customStyle="1" w:styleId="Heading1Char">
    <w:name w:val="Heading 1 Char"/>
    <w:aliases w:val="Pocket Char"/>
    <w:basedOn w:val="DefaultParagraphFont"/>
    <w:link w:val="Heading1"/>
    <w:uiPriority w:val="9"/>
    <w:rsid w:val="00E07DD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07DD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07DD7"/>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07D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07DD7"/>
    <w:rPr>
      <w:b/>
      <w:sz w:val="20"/>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07DD7"/>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07D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07DD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07DD7"/>
    <w:rPr>
      <w:color w:val="auto"/>
      <w:u w:val="none"/>
    </w:rPr>
  </w:style>
  <w:style w:type="paragraph" w:styleId="DocumentMap">
    <w:name w:val="Document Map"/>
    <w:basedOn w:val="Normal"/>
    <w:link w:val="DocumentMapChar"/>
    <w:uiPriority w:val="99"/>
    <w:semiHidden/>
    <w:unhideWhenUsed/>
    <w:rsid w:val="00E07D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7DD7"/>
    <w:rPr>
      <w:rFonts w:ascii="Lucida Grande" w:hAnsi="Lucida Grande" w:cs="Lucida Grande"/>
    </w:rPr>
  </w:style>
  <w:style w:type="character" w:customStyle="1" w:styleId="Heading5Char">
    <w:name w:val="Heading 5 Char"/>
    <w:basedOn w:val="DefaultParagraphFont"/>
    <w:link w:val="Heading5"/>
    <w:uiPriority w:val="9"/>
    <w:rsid w:val="00E07DD7"/>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E07DD7"/>
    <w:rPr>
      <w:rFonts w:ascii="Calibri" w:hAnsi="Calibri" w:cs="Calibri"/>
      <w:b/>
      <w:sz w:val="20"/>
      <w:szCs w:val="20"/>
    </w:rPr>
  </w:style>
  <w:style w:type="paragraph" w:customStyle="1" w:styleId="textbold">
    <w:name w:val="text bold"/>
    <w:basedOn w:val="Normal"/>
    <w:link w:val="Emphasis"/>
    <w:uiPriority w:val="20"/>
    <w:qFormat/>
    <w:rsid w:val="00E07DD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07D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E07DD7"/>
    <w:rPr>
      <w:color w:val="605E5C"/>
      <w:shd w:val="clear" w:color="auto" w:fill="E1DFDD"/>
    </w:rPr>
  </w:style>
  <w:style w:type="paragraph" w:customStyle="1" w:styleId="UnderlinePara">
    <w:name w:val="Underline Para"/>
    <w:basedOn w:val="Normal"/>
    <w:uiPriority w:val="1"/>
    <w:qFormat/>
    <w:rsid w:val="00E07DD7"/>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E07DD7"/>
    <w:rPr>
      <w:b/>
      <w:bCs/>
    </w:rPr>
  </w:style>
  <w:style w:type="paragraph" w:styleId="ListParagraph">
    <w:name w:val="List Paragraph"/>
    <w:aliases w:val="6 font"/>
    <w:basedOn w:val="Normal"/>
    <w:uiPriority w:val="34"/>
    <w:qFormat/>
    <w:rsid w:val="00E07DD7"/>
    <w:pPr>
      <w:ind w:left="720"/>
      <w:contextualSpacing/>
    </w:pPr>
  </w:style>
  <w:style w:type="paragraph" w:customStyle="1" w:styleId="Emphasis1">
    <w:name w:val="Emphasis1"/>
    <w:basedOn w:val="Normal"/>
    <w:autoRedefine/>
    <w:uiPriority w:val="20"/>
    <w:qFormat/>
    <w:rsid w:val="00E07DD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E07DD7"/>
    <w:pPr>
      <w:ind w:left="432" w:right="432"/>
    </w:pPr>
    <w:rPr>
      <w:color w:val="000000"/>
    </w:rPr>
  </w:style>
  <w:style w:type="character" w:customStyle="1" w:styleId="evidencetextChar1">
    <w:name w:val="evidence text Char1"/>
    <w:link w:val="evidencetext"/>
    <w:rsid w:val="00E07DD7"/>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07DD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E07DD7"/>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07DD7"/>
    <w:pPr>
      <w:spacing w:before="100" w:beforeAutospacing="1" w:after="100" w:afterAutospacing="1"/>
    </w:pPr>
    <w:rPr>
      <w:rFonts w:eastAsia="Times New Roman"/>
      <w:sz w:val="24"/>
      <w:lang w:eastAsia="ko-KR"/>
    </w:rPr>
  </w:style>
  <w:style w:type="paragraph" w:customStyle="1" w:styleId="css-182kmce">
    <w:name w:val="css-182kmce"/>
    <w:basedOn w:val="Normal"/>
    <w:rsid w:val="00E07DD7"/>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E07DD7"/>
  </w:style>
  <w:style w:type="paragraph" w:customStyle="1" w:styleId="pullquote-paragraph">
    <w:name w:val="pullquote-paragraph"/>
    <w:basedOn w:val="Normal"/>
    <w:rsid w:val="00E07DD7"/>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E07DD7"/>
    <w:rPr>
      <w:i/>
      <w:iCs/>
    </w:rPr>
  </w:style>
  <w:style w:type="paragraph" w:customStyle="1" w:styleId="font--body">
    <w:name w:val="font--body"/>
    <w:basedOn w:val="Normal"/>
    <w:rsid w:val="00E07DD7"/>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E07DD7"/>
    <w:rPr>
      <w:b/>
      <w:u w:val="single"/>
    </w:rPr>
  </w:style>
  <w:style w:type="character" w:customStyle="1" w:styleId="Minimize">
    <w:name w:val="Minimize"/>
    <w:uiPriority w:val="1"/>
    <w:qFormat/>
    <w:rsid w:val="00E07DD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E07DD7"/>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E07DD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E07DD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E07DD7"/>
    <w:rPr>
      <w:b/>
      <w:u w:val="single"/>
    </w:rPr>
  </w:style>
  <w:style w:type="character" w:customStyle="1" w:styleId="Underline2Char">
    <w:name w:val="Underline2 Char"/>
    <w:basedOn w:val="DefaultParagraphFont"/>
    <w:link w:val="Underline2"/>
    <w:uiPriority w:val="4"/>
    <w:rsid w:val="00E07DD7"/>
    <w:rPr>
      <w:rFonts w:ascii="Calibri" w:hAnsi="Calibri" w:cs="Calibri"/>
      <w:b/>
      <w:sz w:val="22"/>
      <w:u w:val="single"/>
    </w:rPr>
  </w:style>
  <w:style w:type="character" w:customStyle="1" w:styleId="BoldUnderline0">
    <w:name w:val="BoldUnderline"/>
    <w:basedOn w:val="DefaultParagraphFont"/>
    <w:uiPriority w:val="1"/>
    <w:qFormat/>
    <w:rsid w:val="00E07DD7"/>
    <w:rPr>
      <w:rFonts w:ascii="Arial" w:hAnsi="Arial"/>
      <w:b/>
      <w:sz w:val="20"/>
      <w:u w:val="single"/>
    </w:rPr>
  </w:style>
  <w:style w:type="paragraph" w:customStyle="1" w:styleId="gntarbp">
    <w:name w:val="gnt_ar_b_p"/>
    <w:basedOn w:val="Normal"/>
    <w:rsid w:val="00E07DD7"/>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E07DD7"/>
    <w:pPr>
      <w:spacing w:before="100" w:beforeAutospacing="1" w:after="100" w:afterAutospacing="1"/>
    </w:pPr>
    <w:rPr>
      <w:rFonts w:eastAsia="Times New Roman"/>
      <w:sz w:val="24"/>
      <w:lang w:eastAsia="ko-KR"/>
    </w:rPr>
  </w:style>
  <w:style w:type="character" w:customStyle="1" w:styleId="numbers">
    <w:name w:val="numbers"/>
    <w:basedOn w:val="DefaultParagraphFont"/>
    <w:rsid w:val="00E07DD7"/>
  </w:style>
  <w:style w:type="paragraph" w:customStyle="1" w:styleId="endmarkenabled">
    <w:name w:val="endmarkenabled"/>
    <w:basedOn w:val="Normal"/>
    <w:rsid w:val="00E07DD7"/>
    <w:pPr>
      <w:spacing w:before="100" w:beforeAutospacing="1" w:after="100" w:afterAutospacing="1"/>
    </w:pPr>
    <w:rPr>
      <w:rFonts w:eastAsia="Times New Roman"/>
      <w:sz w:val="24"/>
      <w:lang w:eastAsia="ko-KR"/>
    </w:rPr>
  </w:style>
  <w:style w:type="character" w:customStyle="1" w:styleId="link">
    <w:name w:val="link"/>
    <w:basedOn w:val="DefaultParagraphFont"/>
    <w:rsid w:val="00E07DD7"/>
  </w:style>
  <w:style w:type="paragraph" w:customStyle="1" w:styleId="css-exrw3m">
    <w:name w:val="css-exrw3m"/>
    <w:basedOn w:val="Normal"/>
    <w:rsid w:val="00E07DD7"/>
    <w:pPr>
      <w:spacing w:before="100" w:beforeAutospacing="1" w:after="100" w:afterAutospacing="1"/>
    </w:pPr>
    <w:rPr>
      <w:rFonts w:eastAsia="Times New Roman"/>
      <w:sz w:val="24"/>
    </w:rPr>
  </w:style>
  <w:style w:type="character" w:customStyle="1" w:styleId="css-8l6xbc">
    <w:name w:val="css-8l6xbc"/>
    <w:basedOn w:val="DefaultParagraphFont"/>
    <w:rsid w:val="00E07DD7"/>
  </w:style>
  <w:style w:type="paragraph" w:customStyle="1" w:styleId="t-body-text">
    <w:name w:val="t-body-text"/>
    <w:basedOn w:val="Normal"/>
    <w:rsid w:val="00E07DD7"/>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E07DD7"/>
    <w:rPr>
      <w:rFonts w:ascii="Segoe UI" w:hAnsi="Segoe UI" w:cs="Segoe UI"/>
      <w:sz w:val="18"/>
      <w:szCs w:val="18"/>
    </w:rPr>
  </w:style>
  <w:style w:type="paragraph" w:styleId="BalloonText">
    <w:name w:val="Balloon Text"/>
    <w:basedOn w:val="Normal"/>
    <w:link w:val="BalloonTextChar"/>
    <w:uiPriority w:val="99"/>
    <w:semiHidden/>
    <w:unhideWhenUsed/>
    <w:rsid w:val="00E07DD7"/>
    <w:rPr>
      <w:rFonts w:ascii="Segoe UI" w:hAnsi="Segoe UI" w:cs="Segoe UI"/>
      <w:sz w:val="18"/>
      <w:szCs w:val="18"/>
    </w:rPr>
  </w:style>
  <w:style w:type="character" w:customStyle="1" w:styleId="BalloonTextChar1">
    <w:name w:val="Balloon Text Char1"/>
    <w:basedOn w:val="DefaultParagraphFont"/>
    <w:uiPriority w:val="99"/>
    <w:semiHidden/>
    <w:rsid w:val="00E07DD7"/>
    <w:rPr>
      <w:rFonts w:ascii="Times New Roman" w:hAnsi="Times New Roman" w:cs="Times New Roman"/>
      <w:sz w:val="18"/>
      <w:szCs w:val="18"/>
    </w:rPr>
  </w:style>
  <w:style w:type="character" w:customStyle="1" w:styleId="caps">
    <w:name w:val="caps"/>
    <w:basedOn w:val="DefaultParagraphFont"/>
    <w:rsid w:val="00E07DD7"/>
  </w:style>
  <w:style w:type="paragraph" w:customStyle="1" w:styleId="c-user-cardbio">
    <w:name w:val="c-user-card__bio"/>
    <w:basedOn w:val="Normal"/>
    <w:rsid w:val="00E07DD7"/>
    <w:pPr>
      <w:spacing w:before="100" w:beforeAutospacing="1" w:after="100" w:afterAutospacing="1"/>
    </w:pPr>
    <w:rPr>
      <w:rFonts w:eastAsia="Times New Roman"/>
      <w:sz w:val="24"/>
    </w:rPr>
  </w:style>
  <w:style w:type="paragraph" w:customStyle="1" w:styleId="selectionshareable">
    <w:name w:val="selectionshareable"/>
    <w:basedOn w:val="Normal"/>
    <w:rsid w:val="00E07DD7"/>
    <w:pPr>
      <w:spacing w:before="100" w:beforeAutospacing="1" w:after="100" w:afterAutospacing="1"/>
    </w:pPr>
    <w:rPr>
      <w:rFonts w:eastAsia="Times New Roman"/>
      <w:sz w:val="24"/>
    </w:rPr>
  </w:style>
  <w:style w:type="character" w:customStyle="1" w:styleId="3oh-">
    <w:name w:val="_3oh-"/>
    <w:basedOn w:val="DefaultParagraphFont"/>
    <w:rsid w:val="00E07DD7"/>
  </w:style>
  <w:style w:type="paragraph" w:customStyle="1" w:styleId="normal1">
    <w:name w:val="normal1"/>
    <w:basedOn w:val="Normal"/>
    <w:rsid w:val="00E07DD7"/>
    <w:pPr>
      <w:spacing w:before="100" w:beforeAutospacing="1" w:after="100" w:afterAutospacing="1"/>
    </w:pPr>
    <w:rPr>
      <w:rFonts w:eastAsia="Times New Roman"/>
      <w:sz w:val="24"/>
    </w:rPr>
  </w:style>
  <w:style w:type="character" w:customStyle="1" w:styleId="c-timestamplabel">
    <w:name w:val="c-timestamp__label"/>
    <w:basedOn w:val="DefaultParagraphFont"/>
    <w:rsid w:val="00E07DD7"/>
  </w:style>
  <w:style w:type="character" w:customStyle="1" w:styleId="c-messagelistunreaddividerlabel">
    <w:name w:val="c-message_list__unread_divider__label"/>
    <w:basedOn w:val="DefaultParagraphFont"/>
    <w:rsid w:val="00E07DD7"/>
  </w:style>
  <w:style w:type="character" w:customStyle="1" w:styleId="c-messagesender">
    <w:name w:val="c-message__sender"/>
    <w:basedOn w:val="DefaultParagraphFont"/>
    <w:rsid w:val="00E07DD7"/>
  </w:style>
  <w:style w:type="character" w:customStyle="1" w:styleId="c-reactioncount">
    <w:name w:val="c-reaction__count"/>
    <w:basedOn w:val="DefaultParagraphFont"/>
    <w:rsid w:val="00E07DD7"/>
  </w:style>
  <w:style w:type="paragraph" w:customStyle="1" w:styleId="Analytic">
    <w:name w:val="Analytic"/>
    <w:basedOn w:val="Normal"/>
    <w:link w:val="AnalyticChar"/>
    <w:autoRedefine/>
    <w:qFormat/>
    <w:rsid w:val="00E07DD7"/>
    <w:rPr>
      <w:color w:val="1F497D" w:themeColor="text2"/>
    </w:rPr>
  </w:style>
  <w:style w:type="character" w:customStyle="1" w:styleId="AnalyticChar">
    <w:name w:val="Analytic Char"/>
    <w:basedOn w:val="DefaultParagraphFont"/>
    <w:link w:val="Analytic"/>
    <w:rsid w:val="00E07DD7"/>
    <w:rPr>
      <w:rFonts w:ascii="Calibri" w:hAnsi="Calibri" w:cs="Calibri"/>
      <w:color w:val="1F497D" w:themeColor="text2"/>
      <w:sz w:val="22"/>
    </w:rPr>
  </w:style>
  <w:style w:type="paragraph" w:styleId="Header">
    <w:name w:val="header"/>
    <w:basedOn w:val="Normal"/>
    <w:link w:val="HeaderChar"/>
    <w:uiPriority w:val="99"/>
    <w:unhideWhenUsed/>
    <w:rsid w:val="00E07DD7"/>
    <w:pPr>
      <w:tabs>
        <w:tab w:val="center" w:pos="4680"/>
        <w:tab w:val="right" w:pos="9360"/>
      </w:tabs>
    </w:pPr>
  </w:style>
  <w:style w:type="character" w:customStyle="1" w:styleId="HeaderChar">
    <w:name w:val="Header Char"/>
    <w:basedOn w:val="DefaultParagraphFont"/>
    <w:link w:val="Header"/>
    <w:uiPriority w:val="99"/>
    <w:rsid w:val="00E07DD7"/>
    <w:rPr>
      <w:rFonts w:ascii="Calibri" w:hAnsi="Calibri" w:cs="Calibri"/>
      <w:sz w:val="22"/>
    </w:rPr>
  </w:style>
  <w:style w:type="paragraph" w:styleId="Footer">
    <w:name w:val="footer"/>
    <w:basedOn w:val="Normal"/>
    <w:link w:val="FooterChar"/>
    <w:uiPriority w:val="99"/>
    <w:unhideWhenUsed/>
    <w:rsid w:val="00E07DD7"/>
    <w:pPr>
      <w:tabs>
        <w:tab w:val="center" w:pos="4680"/>
        <w:tab w:val="right" w:pos="9360"/>
      </w:tabs>
    </w:pPr>
  </w:style>
  <w:style w:type="character" w:customStyle="1" w:styleId="FooterChar">
    <w:name w:val="Footer Char"/>
    <w:basedOn w:val="DefaultParagraphFont"/>
    <w:link w:val="Footer"/>
    <w:uiPriority w:val="99"/>
    <w:rsid w:val="00E07DD7"/>
    <w:rPr>
      <w:rFonts w:ascii="Calibri" w:hAnsi="Calibri" w:cs="Calibri"/>
      <w:sz w:val="22"/>
    </w:rPr>
  </w:style>
  <w:style w:type="character" w:customStyle="1" w:styleId="z-TopofFormChar">
    <w:name w:val="z-Top of Form Char"/>
    <w:basedOn w:val="DefaultParagraphFont"/>
    <w:link w:val="z-TopofForm"/>
    <w:uiPriority w:val="99"/>
    <w:semiHidden/>
    <w:rsid w:val="00E07DD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E07DD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E07DD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07D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07DD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E07DD7"/>
    <w:rPr>
      <w:rFonts w:ascii="Arial" w:hAnsi="Arial" w:cs="Arial"/>
      <w:vanish/>
      <w:sz w:val="16"/>
      <w:szCs w:val="16"/>
    </w:rPr>
  </w:style>
  <w:style w:type="paragraph" w:customStyle="1" w:styleId="Emphasize">
    <w:name w:val="Emphasize"/>
    <w:basedOn w:val="Normal"/>
    <w:uiPriority w:val="7"/>
    <w:qFormat/>
    <w:rsid w:val="00E07DD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E07DD7"/>
    <w:rPr>
      <w:b/>
      <w:sz w:val="20"/>
      <w:u w:val="single"/>
    </w:rPr>
  </w:style>
  <w:style w:type="paragraph" w:customStyle="1" w:styleId="8MIn">
    <w:name w:val="8 MIn"/>
    <w:basedOn w:val="Normal"/>
    <w:link w:val="8MInChar"/>
    <w:uiPriority w:val="4"/>
    <w:qFormat/>
    <w:rsid w:val="00E07DD7"/>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E07DD7"/>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E07DD7"/>
  </w:style>
  <w:style w:type="character" w:customStyle="1" w:styleId="c-messagekittext">
    <w:name w:val="c-message_kit__text"/>
    <w:basedOn w:val="DefaultParagraphFont"/>
    <w:rsid w:val="00E07DD7"/>
  </w:style>
  <w:style w:type="character" w:customStyle="1" w:styleId="cardChar">
    <w:name w:val="card Char"/>
    <w:aliases w:val="Bold Cite Char Char,Speed Cite Char"/>
    <w:basedOn w:val="DefaultParagraphFont"/>
    <w:rsid w:val="00E07DD7"/>
    <w:rPr>
      <w:rFonts w:ascii="Georgia" w:eastAsia="Calibri" w:hAnsi="Georgia" w:cs="Times New Roman"/>
      <w:sz w:val="24"/>
    </w:rPr>
  </w:style>
  <w:style w:type="character" w:customStyle="1" w:styleId="expertise">
    <w:name w:val="expertise"/>
    <w:basedOn w:val="DefaultParagraphFont"/>
    <w:rsid w:val="00E07DD7"/>
  </w:style>
  <w:style w:type="character" w:customStyle="1" w:styleId="education">
    <w:name w:val="education"/>
    <w:basedOn w:val="DefaultParagraphFont"/>
    <w:rsid w:val="00E07DD7"/>
  </w:style>
  <w:style w:type="character" w:customStyle="1" w:styleId="rollover-people">
    <w:name w:val="rollover-people"/>
    <w:basedOn w:val="DefaultParagraphFont"/>
    <w:rsid w:val="00E07DD7"/>
  </w:style>
  <w:style w:type="character" w:customStyle="1" w:styleId="UnresolvedMention2">
    <w:name w:val="Unresolved Mention2"/>
    <w:basedOn w:val="DefaultParagraphFont"/>
    <w:uiPriority w:val="99"/>
    <w:unhideWhenUsed/>
    <w:rsid w:val="00E07DD7"/>
    <w:rPr>
      <w:color w:val="605E5C"/>
      <w:shd w:val="clear" w:color="auto" w:fill="E1DFDD"/>
    </w:rPr>
  </w:style>
  <w:style w:type="character" w:customStyle="1" w:styleId="UnresolvedMention3">
    <w:name w:val="Unresolved Mention3"/>
    <w:basedOn w:val="DefaultParagraphFont"/>
    <w:uiPriority w:val="99"/>
    <w:rsid w:val="00E07DD7"/>
    <w:rPr>
      <w:color w:val="605E5C"/>
      <w:shd w:val="clear" w:color="auto" w:fill="E1DFDD"/>
    </w:rPr>
  </w:style>
  <w:style w:type="paragraph" w:customStyle="1" w:styleId="Body">
    <w:name w:val="Body"/>
    <w:link w:val="BodyChar"/>
    <w:autoRedefine/>
    <w:qFormat/>
    <w:rsid w:val="00E07DD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E07DD7"/>
    <w:rPr>
      <w:rFonts w:ascii="Calibri" w:eastAsiaTheme="majorEastAsia" w:hAnsi="Calibri" w:cstheme="majorBidi"/>
      <w:iCs/>
      <w:color w:val="000000" w:themeColor="text1"/>
      <w:sz w:val="8"/>
      <w:szCs w:val="22"/>
    </w:rPr>
  </w:style>
  <w:style w:type="character" w:customStyle="1" w:styleId="url">
    <w:name w:val="url"/>
    <w:basedOn w:val="DefaultParagraphFont"/>
    <w:rsid w:val="00E07DD7"/>
  </w:style>
  <w:style w:type="character" w:customStyle="1" w:styleId="ellip">
    <w:name w:val="ellip"/>
    <w:basedOn w:val="DefaultParagraphFont"/>
    <w:rsid w:val="00E07DD7"/>
  </w:style>
  <w:style w:type="character" w:customStyle="1" w:styleId="nowrap">
    <w:name w:val="nowrap"/>
    <w:basedOn w:val="DefaultParagraphFont"/>
    <w:rsid w:val="00E07DD7"/>
  </w:style>
  <w:style w:type="paragraph" w:customStyle="1" w:styleId="Tag2">
    <w:name w:val="Tag2"/>
    <w:basedOn w:val="Normal"/>
    <w:qFormat/>
    <w:rsid w:val="00E07DD7"/>
    <w:pPr>
      <w:spacing w:line="256" w:lineRule="auto"/>
    </w:pPr>
    <w:rPr>
      <w:b/>
      <w:sz w:val="24"/>
    </w:rPr>
  </w:style>
  <w:style w:type="character" w:customStyle="1" w:styleId="underlinedChar">
    <w:name w:val="underlined Char"/>
    <w:link w:val="underlined"/>
    <w:locked/>
    <w:rsid w:val="00E07DD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07DD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E07DD7"/>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E07DD7"/>
    <w:rPr>
      <w:vertAlign w:val="superscript"/>
    </w:rPr>
  </w:style>
  <w:style w:type="character" w:customStyle="1" w:styleId="Emph">
    <w:name w:val="Emph"/>
    <w:basedOn w:val="DefaultParagraphFont"/>
    <w:uiPriority w:val="1"/>
    <w:qFormat/>
    <w:rsid w:val="00E07DD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07DD7"/>
    <w:rPr>
      <w:u w:val="single"/>
    </w:rPr>
  </w:style>
  <w:style w:type="character" w:customStyle="1" w:styleId="BoldUnderlineChar">
    <w:name w:val="Bold Underline Char"/>
    <w:basedOn w:val="DefaultParagraphFont"/>
    <w:rsid w:val="00E07DD7"/>
    <w:rPr>
      <w:rFonts w:ascii="Arial" w:hAnsi="Arial" w:cs="Arial" w:hint="default"/>
      <w:b/>
      <w:bCs w:val="0"/>
      <w:u w:val="single"/>
    </w:rPr>
  </w:style>
  <w:style w:type="character" w:customStyle="1" w:styleId="ReadCard">
    <w:name w:val="ReadCard"/>
    <w:uiPriority w:val="1"/>
    <w:qFormat/>
    <w:rsid w:val="00E07DD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E07DD7"/>
    <w:pPr>
      <w:spacing w:before="60" w:after="60"/>
    </w:pPr>
  </w:style>
  <w:style w:type="paragraph" w:customStyle="1" w:styleId="Cards">
    <w:name w:val="Cards"/>
    <w:next w:val="Normal"/>
    <w:link w:val="CardsChar"/>
    <w:qFormat/>
    <w:rsid w:val="00E07DD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E07DD7"/>
    <w:rPr>
      <w:rFonts w:ascii="Times New Roman" w:eastAsia="Times New Roman" w:hAnsi="Times New Roman" w:cs="Times New Roman"/>
      <w:sz w:val="20"/>
    </w:rPr>
  </w:style>
  <w:style w:type="character" w:customStyle="1" w:styleId="DebateUnderline">
    <w:name w:val="Debate Underline"/>
    <w:qFormat/>
    <w:rsid w:val="00E07DD7"/>
    <w:rPr>
      <w:rFonts w:ascii="Times New Roman" w:hAnsi="Times New Roman"/>
      <w:sz w:val="20"/>
      <w:u w:val="thick"/>
    </w:rPr>
  </w:style>
  <w:style w:type="paragraph" w:customStyle="1" w:styleId="Nothing">
    <w:name w:val="Nothing"/>
    <w:link w:val="NothingChar"/>
    <w:qFormat/>
    <w:rsid w:val="00E07DD7"/>
    <w:rPr>
      <w:rFonts w:ascii="Times New Roman" w:eastAsia="Times New Roman" w:hAnsi="Times New Roman" w:cs="Times New Roman"/>
      <w:sz w:val="20"/>
    </w:rPr>
  </w:style>
  <w:style w:type="character" w:customStyle="1" w:styleId="NothingChar">
    <w:name w:val="Nothing Char"/>
    <w:link w:val="Nothing"/>
    <w:rsid w:val="00E07DD7"/>
    <w:rPr>
      <w:rFonts w:ascii="Times New Roman" w:eastAsia="Times New Roman" w:hAnsi="Times New Roman" w:cs="Times New Roman"/>
      <w:sz w:val="20"/>
    </w:rPr>
  </w:style>
  <w:style w:type="paragraph" w:customStyle="1" w:styleId="cardtext">
    <w:name w:val="card text"/>
    <w:basedOn w:val="Normal"/>
    <w:link w:val="cardtextChar"/>
    <w:qFormat/>
    <w:rsid w:val="00E07DD7"/>
    <w:pPr>
      <w:ind w:left="288" w:right="288"/>
    </w:pPr>
    <w:rPr>
      <w:rFonts w:ascii="Book Antiqua" w:hAnsi="Book Antiqua" w:cs="Lucida Grande"/>
    </w:rPr>
  </w:style>
  <w:style w:type="character" w:customStyle="1" w:styleId="cardtextChar">
    <w:name w:val="card text Char"/>
    <w:basedOn w:val="DefaultParagraphFont"/>
    <w:link w:val="cardtext"/>
    <w:rsid w:val="00E07DD7"/>
    <w:rPr>
      <w:rFonts w:ascii="Book Antiqua" w:hAnsi="Book Antiqua" w:cs="Lucida Grande"/>
      <w:sz w:val="22"/>
    </w:rPr>
  </w:style>
  <w:style w:type="paragraph" w:customStyle="1" w:styleId="TagText">
    <w:name w:val="TagText"/>
    <w:basedOn w:val="Normal"/>
    <w:qFormat/>
    <w:rsid w:val="00E07DD7"/>
    <w:rPr>
      <w:rFonts w:eastAsia="Calibri"/>
      <w:b/>
      <w:sz w:val="24"/>
    </w:rPr>
  </w:style>
  <w:style w:type="paragraph" w:customStyle="1" w:styleId="UnderlineEmphasis">
    <w:name w:val="Underline + Emphasis"/>
    <w:basedOn w:val="Normal"/>
    <w:next w:val="Normal"/>
    <w:link w:val="UnderlineEmphasisChar"/>
    <w:autoRedefine/>
    <w:qFormat/>
    <w:rsid w:val="00E07DD7"/>
    <w:rPr>
      <w:rFonts w:eastAsia="Calibri"/>
      <w:b/>
      <w:color w:val="000000"/>
      <w:sz w:val="24"/>
      <w:u w:val="single"/>
    </w:rPr>
  </w:style>
  <w:style w:type="character" w:customStyle="1" w:styleId="UnderlineEmphasisChar">
    <w:name w:val="Underline + Emphasis Char"/>
    <w:basedOn w:val="DefaultParagraphFont"/>
    <w:link w:val="UnderlineEmphasis"/>
    <w:rsid w:val="00E07DD7"/>
    <w:rPr>
      <w:rFonts w:ascii="Calibri" w:eastAsia="Calibri" w:hAnsi="Calibri" w:cs="Calibri"/>
      <w:b/>
      <w:color w:val="000000"/>
      <w:u w:val="single"/>
    </w:rPr>
  </w:style>
  <w:style w:type="character" w:customStyle="1" w:styleId="BoldUnderlineUNDO">
    <w:name w:val="Bold.Underline.UNDO"/>
    <w:uiPriority w:val="1"/>
    <w:qFormat/>
    <w:rsid w:val="00E07DD7"/>
    <w:rPr>
      <w:b w:val="0"/>
    </w:rPr>
  </w:style>
  <w:style w:type="paragraph" w:styleId="FootnoteText">
    <w:name w:val="footnote text"/>
    <w:basedOn w:val="Normal"/>
    <w:link w:val="FootnoteTextChar"/>
    <w:uiPriority w:val="99"/>
    <w:unhideWhenUsed/>
    <w:qFormat/>
    <w:rsid w:val="00E07DD7"/>
    <w:pPr>
      <w:spacing w:line="256" w:lineRule="auto"/>
    </w:pPr>
    <w:rPr>
      <w:sz w:val="20"/>
      <w:szCs w:val="20"/>
    </w:rPr>
  </w:style>
  <w:style w:type="character" w:customStyle="1" w:styleId="FootnoteTextChar">
    <w:name w:val="Footnote Text Char"/>
    <w:basedOn w:val="DefaultParagraphFont"/>
    <w:link w:val="FootnoteText"/>
    <w:uiPriority w:val="99"/>
    <w:rsid w:val="00E07DD7"/>
    <w:rPr>
      <w:rFonts w:ascii="Calibri" w:hAnsi="Calibri" w:cs="Calibri"/>
      <w:sz w:val="20"/>
      <w:szCs w:val="20"/>
    </w:rPr>
  </w:style>
  <w:style w:type="character" w:customStyle="1" w:styleId="LinedDown">
    <w:name w:val="Lined Down"/>
    <w:qFormat/>
    <w:rsid w:val="00E07DD7"/>
    <w:rPr>
      <w:rFonts w:ascii="Times New Roman" w:hAnsi="Times New Roman" w:cs="Times New Roman"/>
      <w:b w:val="0"/>
      <w:bCs w:val="0"/>
      <w:i w:val="0"/>
      <w:iCs w:val="0"/>
      <w:color w:val="000000"/>
      <w:sz w:val="12"/>
      <w:szCs w:val="12"/>
      <w:u w:val="none"/>
    </w:rPr>
  </w:style>
  <w:style w:type="character" w:customStyle="1" w:styleId="Carded">
    <w:name w:val="Carded"/>
    <w:qFormat/>
    <w:rsid w:val="00E07DD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E07DD7"/>
    <w:rPr>
      <w:bCs/>
      <w:sz w:val="20"/>
      <w:u w:val="single"/>
    </w:rPr>
  </w:style>
  <w:style w:type="character" w:customStyle="1" w:styleId="LDAnalytics">
    <w:name w:val="LD Analytics"/>
    <w:basedOn w:val="DefaultParagraphFont"/>
    <w:autoRedefine/>
    <w:uiPriority w:val="1"/>
    <w:qFormat/>
    <w:rsid w:val="00E07DD7"/>
  </w:style>
  <w:style w:type="paragraph" w:styleId="Subtitle">
    <w:name w:val="Subtitle"/>
    <w:basedOn w:val="Normal"/>
    <w:next w:val="Normal"/>
    <w:link w:val="SubtitleChar"/>
    <w:uiPriority w:val="11"/>
    <w:unhideWhenUsed/>
    <w:qFormat/>
    <w:rsid w:val="00E07DD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07DD7"/>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E07DD7"/>
    <w:rPr>
      <w:rFonts w:eastAsia="Times New Roman" w:cs="Garamond"/>
      <w:bCs/>
      <w:u w:val="single"/>
    </w:rPr>
  </w:style>
  <w:style w:type="character" w:customStyle="1" w:styleId="BodyTextChar">
    <w:name w:val="Body Text Char"/>
    <w:basedOn w:val="DefaultParagraphFont"/>
    <w:link w:val="BodyText"/>
    <w:uiPriority w:val="99"/>
    <w:semiHidden/>
    <w:rsid w:val="00E07DD7"/>
    <w:rPr>
      <w:rFonts w:ascii="Calibri" w:hAnsi="Calibri" w:cs="Calibri"/>
      <w:sz w:val="26"/>
    </w:rPr>
  </w:style>
  <w:style w:type="paragraph" w:styleId="BodyText">
    <w:name w:val="Body Text"/>
    <w:basedOn w:val="Normal"/>
    <w:link w:val="BodyTextChar"/>
    <w:uiPriority w:val="99"/>
    <w:semiHidden/>
    <w:unhideWhenUsed/>
    <w:rsid w:val="00E07DD7"/>
    <w:pPr>
      <w:spacing w:after="120"/>
    </w:pPr>
    <w:rPr>
      <w:sz w:val="26"/>
    </w:rPr>
  </w:style>
  <w:style w:type="character" w:customStyle="1" w:styleId="BodyTextChar1">
    <w:name w:val="Body Text Char1"/>
    <w:basedOn w:val="DefaultParagraphFont"/>
    <w:uiPriority w:val="99"/>
    <w:semiHidden/>
    <w:rsid w:val="00E07DD7"/>
    <w:rPr>
      <w:rFonts w:ascii="Calibri" w:hAnsi="Calibri" w:cs="Calibri"/>
      <w:sz w:val="22"/>
    </w:rPr>
  </w:style>
  <w:style w:type="paragraph" w:customStyle="1" w:styleId="tiny">
    <w:name w:val="tiny"/>
    <w:next w:val="Normal"/>
    <w:link w:val="tinyChar"/>
    <w:autoRedefine/>
    <w:rsid w:val="00E07DD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E07DD7"/>
    <w:rPr>
      <w:rFonts w:ascii="Times New Roman" w:eastAsia="Malgun Gothic" w:hAnsi="Times New Roman" w:cs="Times New Roman"/>
      <w:sz w:val="12"/>
    </w:rPr>
  </w:style>
  <w:style w:type="character" w:customStyle="1" w:styleId="LDCut">
    <w:name w:val="LD Cut"/>
    <w:basedOn w:val="DefaultParagraphFont"/>
    <w:uiPriority w:val="1"/>
    <w:qFormat/>
    <w:rsid w:val="00E07DD7"/>
    <w:rPr>
      <w:rFonts w:ascii="Times New Roman" w:hAnsi="Times New Roman"/>
      <w:b w:val="0"/>
      <w:color w:val="auto"/>
      <w:sz w:val="12"/>
    </w:rPr>
  </w:style>
  <w:style w:type="character" w:customStyle="1" w:styleId="LDUnderline">
    <w:name w:val="LD Underline"/>
    <w:basedOn w:val="DefaultParagraphFont"/>
    <w:uiPriority w:val="1"/>
    <w:qFormat/>
    <w:rsid w:val="00E07DD7"/>
    <w:rPr>
      <w:rFonts w:ascii="Times New Roman" w:hAnsi="Times New Roman" w:cs="Times New Roman"/>
      <w:b/>
      <w:color w:val="auto"/>
      <w:sz w:val="24"/>
      <w:u w:val="single"/>
    </w:rPr>
  </w:style>
  <w:style w:type="character" w:customStyle="1" w:styleId="Style4Char">
    <w:name w:val="Style4 Char"/>
    <w:rsid w:val="00E07DD7"/>
    <w:rPr>
      <w:rFonts w:ascii="Arial Narrow" w:hAnsi="Arial Narrow"/>
      <w:szCs w:val="24"/>
      <w:u w:val="single"/>
      <w:lang w:val="en-US" w:eastAsia="en-US" w:bidi="ar-SA"/>
    </w:rPr>
  </w:style>
  <w:style w:type="character" w:customStyle="1" w:styleId="Style1Char">
    <w:name w:val="Style1 Char"/>
    <w:locked/>
    <w:rsid w:val="00E07DD7"/>
    <w:rPr>
      <w:rFonts w:ascii="Times New Roman" w:eastAsia="SimSun" w:hAnsi="Times New Roman"/>
      <w:szCs w:val="24"/>
      <w:u w:val="single"/>
      <w:lang w:eastAsia="zh-CN"/>
    </w:rPr>
  </w:style>
  <w:style w:type="character" w:customStyle="1" w:styleId="Style11pt">
    <w:name w:val="Style 11 pt"/>
    <w:basedOn w:val="DefaultParagraphFont"/>
    <w:rsid w:val="00E07DD7"/>
    <w:rPr>
      <w:sz w:val="20"/>
    </w:rPr>
  </w:style>
  <w:style w:type="character" w:customStyle="1" w:styleId="DebateHighlighted">
    <w:name w:val="Debate Highlighted"/>
    <w:rsid w:val="00E07DD7"/>
    <w:rPr>
      <w:rFonts w:ascii="Times New Roman" w:hAnsi="Times New Roman"/>
      <w:sz w:val="20"/>
      <w:u w:val="thick"/>
      <w:bdr w:val="none" w:sz="0" w:space="0" w:color="auto"/>
      <w:shd w:val="clear" w:color="auto" w:fill="00FFFF"/>
    </w:rPr>
  </w:style>
  <w:style w:type="paragraph" w:customStyle="1" w:styleId="Cites">
    <w:name w:val="Cites"/>
    <w:next w:val="Cards"/>
    <w:rsid w:val="00E07DD7"/>
    <w:pPr>
      <w:widowControl w:val="0"/>
    </w:pPr>
    <w:rPr>
      <w:rFonts w:ascii="Times New Roman" w:eastAsia="Times New Roman" w:hAnsi="Times New Roman" w:cs="Times New Roman"/>
      <w:sz w:val="20"/>
    </w:rPr>
  </w:style>
  <w:style w:type="character" w:customStyle="1" w:styleId="Author-Date">
    <w:name w:val="Author-Date"/>
    <w:rsid w:val="00E07DD7"/>
    <w:rPr>
      <w:b/>
      <w:sz w:val="24"/>
    </w:rPr>
  </w:style>
  <w:style w:type="character" w:customStyle="1" w:styleId="regtext">
    <w:name w:val="regtext"/>
    <w:uiPriority w:val="99"/>
    <w:rsid w:val="00E07DD7"/>
  </w:style>
  <w:style w:type="character" w:customStyle="1" w:styleId="Dottedunderline">
    <w:name w:val="Dotted underline"/>
    <w:rsid w:val="00E07DD7"/>
    <w:rPr>
      <w:u w:val="dotted"/>
    </w:rPr>
  </w:style>
  <w:style w:type="character" w:customStyle="1" w:styleId="slug-pub-date">
    <w:name w:val="slug-pub-date"/>
    <w:rsid w:val="00E07DD7"/>
  </w:style>
  <w:style w:type="character" w:customStyle="1" w:styleId="slug-vol">
    <w:name w:val="slug-vol"/>
    <w:rsid w:val="00E07DD7"/>
  </w:style>
  <w:style w:type="character" w:customStyle="1" w:styleId="slug-issue">
    <w:name w:val="slug-issue"/>
    <w:rsid w:val="00E07DD7"/>
  </w:style>
  <w:style w:type="character" w:customStyle="1" w:styleId="slug-pages">
    <w:name w:val="slug-pages"/>
    <w:rsid w:val="00E07DD7"/>
  </w:style>
  <w:style w:type="character" w:customStyle="1" w:styleId="DDIUnderline">
    <w:name w:val="DDI Underline"/>
    <w:uiPriority w:val="99"/>
    <w:rsid w:val="00E07DD7"/>
    <w:rPr>
      <w:sz w:val="20"/>
      <w:u w:val="thick"/>
    </w:rPr>
  </w:style>
  <w:style w:type="character" w:customStyle="1" w:styleId="CardsChar1">
    <w:name w:val="Cards Char1"/>
    <w:locked/>
    <w:rsid w:val="00E07DD7"/>
    <w:rPr>
      <w:rFonts w:ascii="Times New Roman" w:eastAsia="Times New Roman" w:hAnsi="Times New Roman" w:cs="Times New Roman"/>
    </w:rPr>
  </w:style>
  <w:style w:type="character" w:customStyle="1" w:styleId="apple-converted-space">
    <w:name w:val="apple-converted-space"/>
    <w:basedOn w:val="DefaultParagraphFont"/>
    <w:rsid w:val="00E07DD7"/>
  </w:style>
  <w:style w:type="character" w:customStyle="1" w:styleId="CardTextChar0">
    <w:name w:val="Card Text Char"/>
    <w:locked/>
    <w:rsid w:val="00E07DD7"/>
    <w:rPr>
      <w:rFonts w:ascii="Georgia" w:hAnsi="Georgia"/>
      <w:sz w:val="18"/>
      <w:u w:val="single"/>
    </w:rPr>
  </w:style>
  <w:style w:type="character" w:customStyle="1" w:styleId="normaltextrun">
    <w:name w:val="normaltextrun"/>
    <w:basedOn w:val="DefaultParagraphFont"/>
    <w:rsid w:val="00E07DD7"/>
  </w:style>
  <w:style w:type="character" w:customStyle="1" w:styleId="eop">
    <w:name w:val="eop"/>
    <w:basedOn w:val="DefaultParagraphFont"/>
    <w:rsid w:val="00E07DD7"/>
  </w:style>
  <w:style w:type="character" w:customStyle="1" w:styleId="spellingerror">
    <w:name w:val="spellingerror"/>
    <w:basedOn w:val="DefaultParagraphFont"/>
    <w:rsid w:val="00E07DD7"/>
  </w:style>
  <w:style w:type="paragraph" w:customStyle="1" w:styleId="m-2839544472620372085msonospacing">
    <w:name w:val="m_-2839544472620372085msonospacing"/>
    <w:basedOn w:val="Normal"/>
    <w:rsid w:val="00E07DD7"/>
    <w:pPr>
      <w:spacing w:before="100" w:beforeAutospacing="1" w:after="100" w:afterAutospacing="1"/>
    </w:pPr>
    <w:rPr>
      <w:sz w:val="24"/>
    </w:rPr>
  </w:style>
  <w:style w:type="paragraph" w:customStyle="1" w:styleId="franklin-light1">
    <w:name w:val="franklin-light1"/>
    <w:basedOn w:val="Normal"/>
    <w:rsid w:val="00E07DD7"/>
    <w:pPr>
      <w:spacing w:before="100" w:beforeAutospacing="1" w:after="100" w:afterAutospacing="1"/>
    </w:pPr>
    <w:rPr>
      <w:sz w:val="24"/>
    </w:rPr>
  </w:style>
  <w:style w:type="character" w:customStyle="1" w:styleId="powa-tease">
    <w:name w:val="powa-tease"/>
    <w:basedOn w:val="DefaultParagraphFont"/>
    <w:rsid w:val="00E07DD7"/>
  </w:style>
  <w:style w:type="character" w:customStyle="1" w:styleId="powa-byline">
    <w:name w:val="powa-byline"/>
    <w:basedOn w:val="DefaultParagraphFont"/>
    <w:rsid w:val="00E07DD7"/>
  </w:style>
  <w:style w:type="character" w:customStyle="1" w:styleId="apple-style-span">
    <w:name w:val="apple-style-span"/>
    <w:basedOn w:val="DefaultParagraphFont"/>
    <w:rsid w:val="00E07DD7"/>
    <w:rPr>
      <w:rFonts w:cs="Times New Roman"/>
    </w:rPr>
  </w:style>
  <w:style w:type="paragraph" w:customStyle="1" w:styleId="noindent">
    <w:name w:val="noindent"/>
    <w:basedOn w:val="Normal"/>
    <w:rsid w:val="00E07DD7"/>
    <w:pPr>
      <w:spacing w:before="100" w:beforeAutospacing="1" w:after="100" w:afterAutospacing="1"/>
    </w:pPr>
    <w:rPr>
      <w:rFonts w:eastAsia="Times New Roman"/>
    </w:rPr>
  </w:style>
  <w:style w:type="character" w:customStyle="1" w:styleId="st">
    <w:name w:val="st"/>
    <w:rsid w:val="00E07DD7"/>
  </w:style>
  <w:style w:type="character" w:customStyle="1" w:styleId="highlight2">
    <w:name w:val="highlight2"/>
    <w:basedOn w:val="DefaultParagraphFont"/>
    <w:rsid w:val="00E07DD7"/>
    <w:rPr>
      <w:rFonts w:ascii="Arial" w:hAnsi="Arial"/>
      <w:b/>
      <w:sz w:val="19"/>
      <w:u w:val="thick"/>
      <w:bdr w:val="none" w:sz="0" w:space="0" w:color="auto"/>
      <w:shd w:val="clear" w:color="auto" w:fill="auto"/>
    </w:rPr>
  </w:style>
  <w:style w:type="character" w:customStyle="1" w:styleId="Emphasis2">
    <w:name w:val="Emphasis2"/>
    <w:basedOn w:val="DefaultParagraphFont"/>
    <w:rsid w:val="00E07DD7"/>
    <w:rPr>
      <w:rFonts w:ascii="Franklin Gothic Heavy" w:hAnsi="Franklin Gothic Heavy" w:hint="default"/>
      <w:iCs/>
      <w:u w:val="single"/>
    </w:rPr>
  </w:style>
  <w:style w:type="character" w:customStyle="1" w:styleId="EmphasizeThis">
    <w:name w:val="EmphasizeThis"/>
    <w:rsid w:val="00E07DD7"/>
    <w:rPr>
      <w:rFonts w:ascii="Georgia" w:hAnsi="Georgia" w:hint="default"/>
      <w:b/>
      <w:bCs w:val="0"/>
      <w:iCs/>
      <w:sz w:val="24"/>
      <w:u w:val="thick"/>
    </w:rPr>
  </w:style>
  <w:style w:type="character" w:customStyle="1" w:styleId="Style3Char">
    <w:name w:val="Style3 Char"/>
    <w:rsid w:val="00E07DD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E07DD7"/>
    <w:rPr>
      <w:rFonts w:ascii="Calibri" w:hAnsi="Calibri" w:cs="Calibri"/>
      <w:sz w:val="20"/>
      <w:szCs w:val="20"/>
    </w:rPr>
  </w:style>
  <w:style w:type="paragraph" w:styleId="CommentText">
    <w:name w:val="annotation text"/>
    <w:basedOn w:val="Normal"/>
    <w:link w:val="CommentTextChar"/>
    <w:uiPriority w:val="99"/>
    <w:semiHidden/>
    <w:unhideWhenUsed/>
    <w:rsid w:val="00E07DD7"/>
    <w:rPr>
      <w:sz w:val="20"/>
      <w:szCs w:val="20"/>
    </w:rPr>
  </w:style>
  <w:style w:type="character" w:customStyle="1" w:styleId="CommentTextChar1">
    <w:name w:val="Comment Text Char1"/>
    <w:basedOn w:val="DefaultParagraphFont"/>
    <w:uiPriority w:val="99"/>
    <w:semiHidden/>
    <w:rsid w:val="00E07DD7"/>
    <w:rPr>
      <w:rFonts w:ascii="Calibri" w:hAnsi="Calibri" w:cs="Calibri"/>
      <w:sz w:val="20"/>
      <w:szCs w:val="20"/>
    </w:rPr>
  </w:style>
  <w:style w:type="character" w:customStyle="1" w:styleId="balancedheadline">
    <w:name w:val="balancedheadline"/>
    <w:basedOn w:val="DefaultParagraphFont"/>
    <w:rsid w:val="00E07DD7"/>
  </w:style>
  <w:style w:type="paragraph" w:customStyle="1" w:styleId="analytic0">
    <w:name w:val="analytic"/>
    <w:basedOn w:val="Analytic"/>
    <w:link w:val="analyticChar0"/>
    <w:autoRedefine/>
    <w:uiPriority w:val="4"/>
    <w:qFormat/>
    <w:rsid w:val="00E07DD7"/>
    <w:rPr>
      <w:i/>
      <w:color w:val="2D72B1"/>
    </w:rPr>
  </w:style>
  <w:style w:type="character" w:customStyle="1" w:styleId="analyticChar0">
    <w:name w:val="analytic Char"/>
    <w:basedOn w:val="DefaultParagraphFont"/>
    <w:link w:val="analytic0"/>
    <w:uiPriority w:val="4"/>
    <w:rsid w:val="00E07DD7"/>
    <w:rPr>
      <w:rFonts w:ascii="Calibri" w:hAnsi="Calibri" w:cs="Calibri"/>
      <w:i/>
      <w:color w:val="2D72B1"/>
      <w:sz w:val="22"/>
    </w:rPr>
  </w:style>
  <w:style w:type="paragraph" w:customStyle="1" w:styleId="ColorfulList-Accent11">
    <w:name w:val="Colorful List - Accent 11"/>
    <w:basedOn w:val="Normal"/>
    <w:uiPriority w:val="34"/>
    <w:qFormat/>
    <w:rsid w:val="00E07DD7"/>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E07DD7"/>
  </w:style>
  <w:style w:type="character" w:customStyle="1" w:styleId="m-4339160018974791352styleunderline">
    <w:name w:val="m_-4339160018974791352styleunderline"/>
    <w:basedOn w:val="DefaultParagraphFont"/>
    <w:rsid w:val="00E07DD7"/>
  </w:style>
  <w:style w:type="character" w:customStyle="1" w:styleId="m8622195508348221850gmail-msohyperlink">
    <w:name w:val="m_8622195508348221850gmail-msohyperlink"/>
    <w:basedOn w:val="DefaultParagraphFont"/>
    <w:rsid w:val="00E07DD7"/>
  </w:style>
  <w:style w:type="character" w:customStyle="1" w:styleId="longbio">
    <w:name w:val="long_bio"/>
    <w:basedOn w:val="DefaultParagraphFont"/>
    <w:rsid w:val="00E07DD7"/>
  </w:style>
  <w:style w:type="paragraph" w:customStyle="1" w:styleId="css-1ygdjhk">
    <w:name w:val="css-1ygdjhk"/>
    <w:basedOn w:val="Normal"/>
    <w:rsid w:val="00E07DD7"/>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E07DD7"/>
    <w:rPr>
      <w:rFonts w:eastAsia="Calibri"/>
      <w:b/>
      <w:color w:val="000000"/>
      <w:u w:val="single"/>
      <w:lang w:val="x-none" w:eastAsia="x-none"/>
    </w:rPr>
  </w:style>
  <w:style w:type="character" w:customStyle="1" w:styleId="CardText2Char">
    <w:name w:val="Card Text 2 Char"/>
    <w:link w:val="CardText2"/>
    <w:rsid w:val="00E07DD7"/>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E07DD7"/>
  </w:style>
  <w:style w:type="paragraph" w:customStyle="1" w:styleId="m8953919872937919259gmail-msolistparagraphcxspmiddle">
    <w:name w:val="m_8953919872937919259gmail-msolistparagraphcxspmiddle"/>
    <w:basedOn w:val="Normal"/>
    <w:rsid w:val="00E07DD7"/>
    <w:pPr>
      <w:spacing w:beforeLines="1" w:afterLines="1"/>
    </w:pPr>
    <w:rPr>
      <w:rFonts w:ascii="Times" w:hAnsi="Times"/>
      <w:sz w:val="20"/>
      <w:szCs w:val="20"/>
    </w:rPr>
  </w:style>
  <w:style w:type="paragraph" w:customStyle="1" w:styleId="flashline">
    <w:name w:val="flashline"/>
    <w:basedOn w:val="Normal"/>
    <w:rsid w:val="00E07DD7"/>
    <w:pPr>
      <w:spacing w:before="100" w:beforeAutospacing="1" w:after="100" w:afterAutospacing="1"/>
    </w:pPr>
    <w:rPr>
      <w:rFonts w:eastAsia="Times New Roman"/>
      <w:sz w:val="24"/>
    </w:rPr>
  </w:style>
  <w:style w:type="paragraph" w:customStyle="1" w:styleId="lbexhangwithmargin">
    <w:name w:val="lbexhangwithmargin"/>
    <w:basedOn w:val="Normal"/>
    <w:rsid w:val="00E07DD7"/>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E07DD7"/>
  </w:style>
  <w:style w:type="character" w:customStyle="1" w:styleId="lbexallcap">
    <w:name w:val="lbexallcap"/>
    <w:basedOn w:val="DefaultParagraphFont"/>
    <w:rsid w:val="00E07DD7"/>
  </w:style>
  <w:style w:type="paragraph" w:customStyle="1" w:styleId="lbexindent">
    <w:name w:val="lbexindent"/>
    <w:basedOn w:val="Normal"/>
    <w:rsid w:val="00E07DD7"/>
    <w:pPr>
      <w:spacing w:before="100" w:beforeAutospacing="1" w:after="100" w:afterAutospacing="1"/>
    </w:pPr>
    <w:rPr>
      <w:rFonts w:eastAsia="Times New Roman"/>
      <w:sz w:val="24"/>
    </w:rPr>
  </w:style>
  <w:style w:type="paragraph" w:customStyle="1" w:styleId="lbexindentparagraph">
    <w:name w:val="lbexindentparagraph"/>
    <w:basedOn w:val="Normal"/>
    <w:rsid w:val="00E07DD7"/>
    <w:pPr>
      <w:spacing w:before="100" w:beforeAutospacing="1" w:after="100" w:afterAutospacing="1"/>
    </w:pPr>
    <w:rPr>
      <w:rFonts w:eastAsia="Times New Roman"/>
      <w:sz w:val="24"/>
    </w:rPr>
  </w:style>
  <w:style w:type="paragraph" w:customStyle="1" w:styleId="zn-bodyparagraph">
    <w:name w:val="zn-body__paragraph"/>
    <w:basedOn w:val="Normal"/>
    <w:rsid w:val="00E07DD7"/>
    <w:pPr>
      <w:spacing w:before="100" w:beforeAutospacing="1" w:after="100" w:afterAutospacing="1"/>
    </w:pPr>
    <w:rPr>
      <w:rFonts w:eastAsia="Times New Roman"/>
      <w:sz w:val="24"/>
    </w:rPr>
  </w:style>
  <w:style w:type="character" w:customStyle="1" w:styleId="c-messagebody">
    <w:name w:val="c-message__body"/>
    <w:basedOn w:val="DefaultParagraphFont"/>
    <w:rsid w:val="00E07DD7"/>
  </w:style>
  <w:style w:type="character" w:customStyle="1" w:styleId="m7735155540857680774gmail-style13ptbold">
    <w:name w:val="m_7735155540857680774gmail-style13ptbold"/>
    <w:basedOn w:val="DefaultParagraphFont"/>
    <w:rsid w:val="00E07DD7"/>
  </w:style>
  <w:style w:type="character" w:customStyle="1" w:styleId="style65">
    <w:name w:val="style65"/>
    <w:basedOn w:val="DefaultParagraphFont"/>
    <w:rsid w:val="00E07DD7"/>
  </w:style>
  <w:style w:type="character" w:customStyle="1" w:styleId="bodytext0">
    <w:name w:val="body_text"/>
    <w:basedOn w:val="DefaultParagraphFont"/>
    <w:rsid w:val="00E07DD7"/>
  </w:style>
  <w:style w:type="character" w:customStyle="1" w:styleId="bio">
    <w:name w:val="bio"/>
    <w:basedOn w:val="DefaultParagraphFont"/>
    <w:rsid w:val="00E07DD7"/>
  </w:style>
  <w:style w:type="character" w:customStyle="1" w:styleId="citesChar">
    <w:name w:val="cites Char"/>
    <w:link w:val="cites0"/>
    <w:rsid w:val="00E07DD7"/>
    <w:rPr>
      <w:rFonts w:eastAsia="SimSun"/>
      <w:b/>
      <w:lang w:eastAsia="zh-CN"/>
    </w:rPr>
  </w:style>
  <w:style w:type="paragraph" w:customStyle="1" w:styleId="cites0">
    <w:name w:val="cites"/>
    <w:next w:val="Normal"/>
    <w:link w:val="citesChar"/>
    <w:autoRedefine/>
    <w:rsid w:val="00E07DD7"/>
    <w:pPr>
      <w:contextualSpacing/>
    </w:pPr>
    <w:rPr>
      <w:rFonts w:eastAsia="SimSun"/>
      <w:b/>
      <w:lang w:eastAsia="zh-CN"/>
    </w:rPr>
  </w:style>
  <w:style w:type="character" w:customStyle="1" w:styleId="5yl5">
    <w:name w:val="_5yl5"/>
    <w:basedOn w:val="DefaultParagraphFont"/>
    <w:rsid w:val="00E07DD7"/>
  </w:style>
  <w:style w:type="character" w:customStyle="1" w:styleId="text">
    <w:name w:val="text"/>
    <w:basedOn w:val="DefaultParagraphFont"/>
    <w:rsid w:val="00E07DD7"/>
  </w:style>
  <w:style w:type="paragraph" w:customStyle="1" w:styleId="generic-articlebody">
    <w:name w:val="generic-article__body"/>
    <w:basedOn w:val="Normal"/>
    <w:rsid w:val="00E07DD7"/>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E07DD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E07DD7"/>
    <w:rPr>
      <w:b/>
      <w:bCs/>
    </w:rPr>
  </w:style>
  <w:style w:type="character" w:customStyle="1" w:styleId="CommentSubjectChar1">
    <w:name w:val="Comment Subject Char1"/>
    <w:basedOn w:val="CommentTextChar1"/>
    <w:uiPriority w:val="99"/>
    <w:semiHidden/>
    <w:rsid w:val="00E07DD7"/>
    <w:rPr>
      <w:rFonts w:ascii="Calibri" w:hAnsi="Calibri" w:cs="Calibri"/>
      <w:b/>
      <w:bCs/>
      <w:sz w:val="20"/>
      <w:szCs w:val="20"/>
    </w:rPr>
  </w:style>
  <w:style w:type="character" w:customStyle="1" w:styleId="UnresolvedMention12">
    <w:name w:val="Unresolved Mention12"/>
    <w:basedOn w:val="DefaultParagraphFont"/>
    <w:uiPriority w:val="99"/>
    <w:rsid w:val="00E07DD7"/>
    <w:rPr>
      <w:color w:val="605E5C"/>
      <w:shd w:val="clear" w:color="auto" w:fill="E1DFDD"/>
    </w:rPr>
  </w:style>
  <w:style w:type="paragraph" w:customStyle="1" w:styleId="CardNotUnderlined">
    <w:name w:val="Card Not Underlined"/>
    <w:basedOn w:val="Normal"/>
    <w:autoRedefine/>
    <w:rsid w:val="00E07DD7"/>
    <w:rPr>
      <w:rFonts w:eastAsia="Times New Roman"/>
      <w:sz w:val="12"/>
      <w:szCs w:val="20"/>
    </w:rPr>
  </w:style>
  <w:style w:type="paragraph" w:customStyle="1" w:styleId="msonormal0">
    <w:name w:val="msonormal"/>
    <w:basedOn w:val="Normal"/>
    <w:rsid w:val="00E07DD7"/>
    <w:pPr>
      <w:spacing w:before="100" w:beforeAutospacing="1" w:after="100" w:afterAutospacing="1" w:line="256" w:lineRule="auto"/>
    </w:pPr>
    <w:rPr>
      <w:sz w:val="24"/>
    </w:rPr>
  </w:style>
  <w:style w:type="table" w:styleId="TableGrid">
    <w:name w:val="Table Grid"/>
    <w:basedOn w:val="TableNormal"/>
    <w:uiPriority w:val="59"/>
    <w:rsid w:val="00E07DD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E07DD7"/>
    <w:pPr>
      <w:spacing w:before="100" w:beforeAutospacing="1" w:after="100" w:afterAutospacing="1"/>
    </w:pPr>
    <w:rPr>
      <w:rFonts w:eastAsia="Times New Roman"/>
      <w:sz w:val="24"/>
    </w:rPr>
  </w:style>
  <w:style w:type="paragraph" w:customStyle="1" w:styleId="p6">
    <w:name w:val="p6"/>
    <w:basedOn w:val="Normal"/>
    <w:rsid w:val="00E07DD7"/>
    <w:pPr>
      <w:spacing w:before="100" w:beforeAutospacing="1" w:after="100" w:afterAutospacing="1"/>
    </w:pPr>
    <w:rPr>
      <w:rFonts w:eastAsia="Times New Roman"/>
      <w:sz w:val="24"/>
    </w:rPr>
  </w:style>
  <w:style w:type="paragraph" w:customStyle="1" w:styleId="paragraph-sc-1tqpf5s-0">
    <w:name w:val="paragraph-sc-1tqpf5s-0"/>
    <w:basedOn w:val="Normal"/>
    <w:rsid w:val="00E07DD7"/>
    <w:pPr>
      <w:spacing w:before="100" w:beforeAutospacing="1" w:after="100" w:afterAutospacing="1"/>
    </w:pPr>
    <w:rPr>
      <w:rFonts w:eastAsia="Times New Roman"/>
      <w:sz w:val="24"/>
    </w:rPr>
  </w:style>
  <w:style w:type="character" w:customStyle="1" w:styleId="edited-3sfazf">
    <w:name w:val="edited-3sfazf"/>
    <w:basedOn w:val="DefaultParagraphFont"/>
    <w:rsid w:val="00E07DD7"/>
  </w:style>
  <w:style w:type="character" w:customStyle="1" w:styleId="content-1o0f9g">
    <w:name w:val="content-1o0f9g"/>
    <w:basedOn w:val="DefaultParagraphFont"/>
    <w:rsid w:val="00E07DD7"/>
  </w:style>
  <w:style w:type="paragraph" w:customStyle="1" w:styleId="mol-para-with-font">
    <w:name w:val="mol-para-with-font"/>
    <w:basedOn w:val="Normal"/>
    <w:rsid w:val="00E07DD7"/>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E07DD7"/>
  </w:style>
  <w:style w:type="character" w:customStyle="1" w:styleId="comma-separator">
    <w:name w:val="comma-separator"/>
    <w:basedOn w:val="DefaultParagraphFont"/>
    <w:rsid w:val="00E07DD7"/>
  </w:style>
  <w:style w:type="paragraph" w:customStyle="1" w:styleId="imagecaption">
    <w:name w:val="imagecaption"/>
    <w:basedOn w:val="Normal"/>
    <w:rsid w:val="00E07DD7"/>
    <w:pPr>
      <w:spacing w:before="100" w:beforeAutospacing="1" w:after="100" w:afterAutospacing="1"/>
    </w:pPr>
    <w:rPr>
      <w:rFonts w:eastAsia="Times New Roman"/>
      <w:sz w:val="24"/>
    </w:rPr>
  </w:style>
  <w:style w:type="character" w:customStyle="1" w:styleId="wikiexternallink">
    <w:name w:val="wikiexternallink"/>
    <w:basedOn w:val="DefaultParagraphFont"/>
    <w:rsid w:val="00E07DD7"/>
  </w:style>
  <w:style w:type="character" w:customStyle="1" w:styleId="wikigeneratedlinkcontent">
    <w:name w:val="wikigeneratedlinkcontent"/>
    <w:basedOn w:val="DefaultParagraphFont"/>
    <w:rsid w:val="00E07DD7"/>
  </w:style>
  <w:style w:type="paragraph" w:customStyle="1" w:styleId="ssrcss-1q0x1qg-paragraph">
    <w:name w:val="ssrcss-1q0x1qg-paragraph"/>
    <w:basedOn w:val="Normal"/>
    <w:rsid w:val="00E07DD7"/>
    <w:pPr>
      <w:spacing w:before="100" w:beforeAutospacing="1" w:after="100" w:afterAutospacing="1"/>
    </w:pPr>
    <w:rPr>
      <w:rFonts w:eastAsia="Times New Roman"/>
      <w:sz w:val="24"/>
    </w:rPr>
  </w:style>
  <w:style w:type="paragraph" w:customStyle="1" w:styleId="css-axufdj">
    <w:name w:val="css-axufdj"/>
    <w:basedOn w:val="Normal"/>
    <w:rsid w:val="00E07DD7"/>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E07DD7"/>
  </w:style>
  <w:style w:type="paragraph" w:customStyle="1" w:styleId="insinstorydvcaption">
    <w:name w:val="ins_instory_dv_caption"/>
    <w:basedOn w:val="Normal"/>
    <w:rsid w:val="00E07DD7"/>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07DD7"/>
    <w:rPr>
      <w:rFonts w:ascii="Calibri" w:eastAsia="Times New Roman" w:hAnsi="Calibri" w:cs="Calibri"/>
      <w:lang w:eastAsia="ko-KR"/>
    </w:rPr>
  </w:style>
  <w:style w:type="character" w:customStyle="1" w:styleId="sr-only">
    <w:name w:val="sr-only"/>
    <w:basedOn w:val="DefaultParagraphFont"/>
    <w:rsid w:val="00E07DD7"/>
  </w:style>
  <w:style w:type="character" w:customStyle="1" w:styleId="UnresolvedMention1">
    <w:name w:val="Unresolved Mention1"/>
    <w:basedOn w:val="DefaultParagraphFont"/>
    <w:uiPriority w:val="99"/>
    <w:semiHidden/>
    <w:unhideWhenUsed/>
    <w:rsid w:val="00E07DD7"/>
    <w:rPr>
      <w:color w:val="605E5C"/>
      <w:shd w:val="clear" w:color="auto" w:fill="E1DFDD"/>
    </w:rPr>
  </w:style>
  <w:style w:type="character" w:styleId="PageNumber">
    <w:name w:val="page number"/>
    <w:basedOn w:val="DefaultParagraphFont"/>
    <w:uiPriority w:val="99"/>
    <w:semiHidden/>
    <w:unhideWhenUsed/>
    <w:rsid w:val="00E07DD7"/>
  </w:style>
  <w:style w:type="character" w:customStyle="1" w:styleId="UnresolvedMention10">
    <w:name w:val="Unresolved Mention10"/>
    <w:basedOn w:val="DefaultParagraphFont"/>
    <w:uiPriority w:val="99"/>
    <w:semiHidden/>
    <w:unhideWhenUsed/>
    <w:rsid w:val="00E07DD7"/>
    <w:rPr>
      <w:color w:val="605E5C"/>
      <w:shd w:val="clear" w:color="auto" w:fill="E1DFDD"/>
    </w:rPr>
  </w:style>
  <w:style w:type="paragraph" w:styleId="Revision">
    <w:name w:val="Revision"/>
    <w:uiPriority w:val="99"/>
    <w:semiHidden/>
    <w:rsid w:val="00E07DD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E07DD7"/>
    <w:pPr>
      <w:spacing w:before="100" w:beforeAutospacing="1" w:after="100" w:afterAutospacing="1" w:line="256" w:lineRule="auto"/>
    </w:pPr>
    <w:rPr>
      <w:sz w:val="24"/>
    </w:rPr>
  </w:style>
  <w:style w:type="paragraph" w:customStyle="1" w:styleId="p1">
    <w:name w:val="p1"/>
    <w:basedOn w:val="Normal"/>
    <w:uiPriority w:val="99"/>
    <w:semiHidden/>
    <w:rsid w:val="00E07DD7"/>
    <w:pPr>
      <w:spacing w:line="256" w:lineRule="auto"/>
    </w:pPr>
    <w:rPr>
      <w:sz w:val="20"/>
      <w:szCs w:val="20"/>
    </w:rPr>
  </w:style>
  <w:style w:type="paragraph" w:customStyle="1" w:styleId="Shrink6">
    <w:name w:val="Shrink 6"/>
    <w:basedOn w:val="Normal"/>
    <w:uiPriority w:val="99"/>
    <w:semiHidden/>
    <w:qFormat/>
    <w:rsid w:val="00E07DD7"/>
    <w:pPr>
      <w:spacing w:line="256" w:lineRule="auto"/>
    </w:pPr>
    <w:rPr>
      <w:rFonts w:ascii="Georgia" w:hAnsi="Georgia"/>
      <w:sz w:val="12"/>
    </w:rPr>
  </w:style>
  <w:style w:type="character" w:styleId="EndnoteReference">
    <w:name w:val="endnote reference"/>
    <w:basedOn w:val="DefaultParagraphFont"/>
    <w:uiPriority w:val="99"/>
    <w:semiHidden/>
    <w:unhideWhenUsed/>
    <w:rsid w:val="00E07DD7"/>
    <w:rPr>
      <w:vertAlign w:val="superscript"/>
    </w:rPr>
  </w:style>
  <w:style w:type="character" w:customStyle="1" w:styleId="FooterChar1">
    <w:name w:val="Footer Char1"/>
    <w:basedOn w:val="DefaultParagraphFont"/>
    <w:uiPriority w:val="99"/>
    <w:semiHidden/>
    <w:rsid w:val="00E07DD7"/>
    <w:rPr>
      <w:rFonts w:ascii="Calibri" w:eastAsiaTheme="minorHAnsi" w:hAnsi="Calibri" w:cs="Calibri"/>
      <w:sz w:val="16"/>
      <w:szCs w:val="22"/>
    </w:rPr>
  </w:style>
  <w:style w:type="character" w:customStyle="1" w:styleId="HeaderChar1">
    <w:name w:val="Header Char1"/>
    <w:basedOn w:val="DefaultParagraphFont"/>
    <w:uiPriority w:val="99"/>
    <w:semiHidden/>
    <w:rsid w:val="00E07DD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E07DD7"/>
    <w:rPr>
      <w:rFonts w:ascii="Segoe UI" w:hAnsi="Segoe UI" w:cs="Segoe UI"/>
      <w:sz w:val="16"/>
      <w:szCs w:val="16"/>
    </w:rPr>
  </w:style>
  <w:style w:type="character" w:styleId="CommentReference">
    <w:name w:val="annotation reference"/>
    <w:basedOn w:val="DefaultParagraphFont"/>
    <w:uiPriority w:val="99"/>
    <w:semiHidden/>
    <w:unhideWhenUsed/>
    <w:rsid w:val="00E07DD7"/>
    <w:rPr>
      <w:sz w:val="16"/>
      <w:szCs w:val="16"/>
    </w:rPr>
  </w:style>
  <w:style w:type="character" w:customStyle="1" w:styleId="UnresolvedMention30">
    <w:name w:val="Unresolved Mention30"/>
    <w:basedOn w:val="DefaultParagraphFont"/>
    <w:uiPriority w:val="99"/>
    <w:semiHidden/>
    <w:unhideWhenUsed/>
    <w:rsid w:val="00E07DD7"/>
    <w:rPr>
      <w:color w:val="605E5C"/>
      <w:shd w:val="clear" w:color="auto" w:fill="E1DFDD"/>
    </w:rPr>
  </w:style>
  <w:style w:type="character" w:customStyle="1" w:styleId="UnresolvedMention4">
    <w:name w:val="Unresolved Mention4"/>
    <w:basedOn w:val="DefaultParagraphFont"/>
    <w:uiPriority w:val="99"/>
    <w:semiHidden/>
    <w:unhideWhenUsed/>
    <w:rsid w:val="00E07DD7"/>
    <w:rPr>
      <w:color w:val="605E5C"/>
      <w:shd w:val="clear" w:color="auto" w:fill="E1DFDD"/>
    </w:rPr>
  </w:style>
  <w:style w:type="character" w:customStyle="1" w:styleId="UnresolvedMention5">
    <w:name w:val="Unresolved Mention5"/>
    <w:basedOn w:val="DefaultParagraphFont"/>
    <w:uiPriority w:val="99"/>
    <w:semiHidden/>
    <w:unhideWhenUsed/>
    <w:rsid w:val="00E07DD7"/>
    <w:rPr>
      <w:color w:val="605E5C"/>
      <w:shd w:val="clear" w:color="auto" w:fill="E1DFDD"/>
    </w:rPr>
  </w:style>
  <w:style w:type="character" w:customStyle="1" w:styleId="UnresolvedMention6">
    <w:name w:val="Unresolved Mention6"/>
    <w:basedOn w:val="DefaultParagraphFont"/>
    <w:uiPriority w:val="99"/>
    <w:semiHidden/>
    <w:unhideWhenUsed/>
    <w:rsid w:val="00E07DD7"/>
    <w:rPr>
      <w:color w:val="605E5C"/>
      <w:shd w:val="clear" w:color="auto" w:fill="E1DFDD"/>
    </w:rPr>
  </w:style>
  <w:style w:type="character" w:customStyle="1" w:styleId="UnresolvedMention7">
    <w:name w:val="Unresolved Mention7"/>
    <w:basedOn w:val="DefaultParagraphFont"/>
    <w:uiPriority w:val="99"/>
    <w:semiHidden/>
    <w:unhideWhenUsed/>
    <w:rsid w:val="00E07DD7"/>
    <w:rPr>
      <w:color w:val="605E5C"/>
      <w:shd w:val="clear" w:color="auto" w:fill="E1DFDD"/>
    </w:rPr>
  </w:style>
  <w:style w:type="character" w:customStyle="1" w:styleId="UnresolvedMention8">
    <w:name w:val="Unresolved Mention8"/>
    <w:basedOn w:val="DefaultParagraphFont"/>
    <w:uiPriority w:val="99"/>
    <w:semiHidden/>
    <w:unhideWhenUsed/>
    <w:rsid w:val="00E07DD7"/>
    <w:rPr>
      <w:color w:val="605E5C"/>
      <w:shd w:val="clear" w:color="auto" w:fill="E1DFDD"/>
    </w:rPr>
  </w:style>
  <w:style w:type="character" w:customStyle="1" w:styleId="UnresolvedMention9">
    <w:name w:val="Unresolved Mention9"/>
    <w:basedOn w:val="DefaultParagraphFont"/>
    <w:uiPriority w:val="99"/>
    <w:semiHidden/>
    <w:unhideWhenUsed/>
    <w:rsid w:val="00E07DD7"/>
    <w:rPr>
      <w:color w:val="605E5C"/>
      <w:shd w:val="clear" w:color="auto" w:fill="E1DFDD"/>
    </w:rPr>
  </w:style>
  <w:style w:type="character" w:customStyle="1" w:styleId="UnresolvedMention100">
    <w:name w:val="Unresolved Mention100"/>
    <w:basedOn w:val="DefaultParagraphFont"/>
    <w:uiPriority w:val="99"/>
    <w:semiHidden/>
    <w:unhideWhenUsed/>
    <w:rsid w:val="00E07DD7"/>
    <w:rPr>
      <w:color w:val="605E5C"/>
      <w:shd w:val="clear" w:color="auto" w:fill="E1DFDD"/>
    </w:rPr>
  </w:style>
  <w:style w:type="character" w:customStyle="1" w:styleId="UnresolvedMention11">
    <w:name w:val="Unresolved Mention11"/>
    <w:basedOn w:val="DefaultParagraphFont"/>
    <w:uiPriority w:val="99"/>
    <w:semiHidden/>
    <w:unhideWhenUsed/>
    <w:rsid w:val="00E07DD7"/>
    <w:rPr>
      <w:color w:val="605E5C"/>
      <w:shd w:val="clear" w:color="auto" w:fill="E1DFDD"/>
    </w:rPr>
  </w:style>
  <w:style w:type="character" w:styleId="PlaceholderText">
    <w:name w:val="Placeholder Text"/>
    <w:basedOn w:val="DefaultParagraphFont"/>
    <w:uiPriority w:val="99"/>
    <w:semiHidden/>
    <w:rsid w:val="00E07D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cetimes.com/articles/21813/20190515/space-mining-could-ruin-our-solar-system-researchers-warn.htm" TargetMode="External"/><Relationship Id="rId2" Type="http://schemas.openxmlformats.org/officeDocument/2006/relationships/customXml" Target="../customXml/item2.xml"/><Relationship Id="rId16" Type="http://schemas.openxmlformats.org/officeDocument/2006/relationships/hyperlink" Target="https://papers.ssrn.com/abstract=33975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12736</Words>
  <Characters>72598</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2022-01-16T17:48:00Z</dcterms:created>
  <dcterms:modified xsi:type="dcterms:W3CDTF">2022-01-16T17:49:00Z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