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E41DA" w14:textId="77777777" w:rsidR="00FB545C" w:rsidRDefault="00FB545C" w:rsidP="00FB545C">
      <w:pPr>
        <w:pStyle w:val="Heading2"/>
      </w:pPr>
      <w:r>
        <w:t>1NC</w:t>
      </w:r>
    </w:p>
    <w:p w14:paraId="6F710110" w14:textId="77777777" w:rsidR="00FB545C" w:rsidRDefault="00FB545C" w:rsidP="00FB545C">
      <w:pPr>
        <w:pStyle w:val="Heading3"/>
      </w:pPr>
      <w:r>
        <w:t>1NC – OFF</w:t>
      </w:r>
    </w:p>
    <w:p w14:paraId="5D42BDD8" w14:textId="77777777" w:rsidR="00FB545C" w:rsidRPr="009525F9" w:rsidRDefault="00FB545C" w:rsidP="00FB545C">
      <w:pPr>
        <w:keepNext/>
        <w:keepLines/>
        <w:spacing w:before="40" w:after="0"/>
        <w:outlineLvl w:val="3"/>
        <w:rPr>
          <w:rFonts w:eastAsia="MS Gothic" w:cs="Times New Roman"/>
          <w:b/>
          <w:iCs/>
          <w:sz w:val="26"/>
        </w:rPr>
      </w:pPr>
      <w:r w:rsidRPr="009525F9">
        <w:rPr>
          <w:rFonts w:eastAsia="MS Gothic" w:cs="Times New Roman"/>
          <w:b/>
          <w:iCs/>
          <w:sz w:val="26"/>
        </w:rPr>
        <w:t xml:space="preserve">US wins space race now due to private competition – it's key to space dominance and militarization is good – the plan nukes the US’s </w:t>
      </w:r>
      <w:r w:rsidRPr="009525F9">
        <w:rPr>
          <w:rFonts w:eastAsia="MS Gothic" w:cs="Times New Roman"/>
          <w:b/>
          <w:iCs/>
          <w:sz w:val="26"/>
          <w:u w:val="single"/>
        </w:rPr>
        <w:t>silver bullet</w:t>
      </w:r>
      <w:r w:rsidRPr="009525F9">
        <w:rPr>
          <w:rFonts w:eastAsia="MS Gothic" w:cs="Times New Roman"/>
          <w:b/>
          <w:iCs/>
          <w:sz w:val="26"/>
        </w:rPr>
        <w:t xml:space="preserve"> against Chinese aggression </w:t>
      </w:r>
    </w:p>
    <w:p w14:paraId="6479F96F" w14:textId="77777777" w:rsidR="00FB545C" w:rsidRPr="009525F9" w:rsidRDefault="00FB545C" w:rsidP="00FB545C">
      <w:pPr>
        <w:rPr>
          <w:rFonts w:eastAsia="Cambria"/>
        </w:rPr>
      </w:pPr>
      <w:r w:rsidRPr="009525F9">
        <w:rPr>
          <w:rFonts w:eastAsia="Cambria"/>
          <w:b/>
          <w:bCs/>
          <w:sz w:val="26"/>
        </w:rPr>
        <w:t>Weichert 21</w:t>
      </w:r>
      <w:r w:rsidRPr="009525F9">
        <w:rPr>
          <w:rFonts w:eastAsia="Cambria"/>
        </w:rPr>
        <w:t xml:space="preserve"> – former Congressional staff member who holds a Master of Arts in Statecraft &amp; National Security Affairs from the Institute of World Politics in Washington, D.C. He is the founder of The Weichert Report: An Online Journal of Geopolitics [Brandon, “The Future of Space Exploration Depends on the Private Sector,” 7/5/2021, https://www.nationalreview.com/2021/07/the-future-of-space-exploration-depends-on-the-private-sector/#slide-1]</w:t>
      </w:r>
    </w:p>
    <w:p w14:paraId="3662FBBB" w14:textId="77777777" w:rsidR="00FB545C" w:rsidRPr="009525F9" w:rsidRDefault="00FB545C" w:rsidP="00FB545C">
      <w:pPr>
        <w:contextualSpacing/>
        <w:rPr>
          <w:rFonts w:eastAsia="Cambria"/>
          <w:u w:val="single"/>
        </w:rPr>
      </w:pPr>
      <w:r w:rsidRPr="009525F9">
        <w:rPr>
          <w:rFonts w:eastAsia="Cambria"/>
          <w:sz w:val="16"/>
        </w:rPr>
        <w:t xml:space="preserve">As Jeff </w:t>
      </w:r>
      <w:r w:rsidRPr="009525F9">
        <w:rPr>
          <w:rFonts w:eastAsia="Cambria"/>
          <w:u w:val="single"/>
        </w:rPr>
        <w:t>Bezos,</w:t>
      </w:r>
      <w:r w:rsidRPr="009525F9">
        <w:rPr>
          <w:rFonts w:eastAsia="Cambria"/>
          <w:sz w:val="16"/>
        </w:rPr>
        <w:t xml:space="preserve"> the wealthiest man on the planet, </w:t>
      </w:r>
      <w:r w:rsidRPr="009525F9">
        <w:rPr>
          <w:rFonts w:eastAsia="Cambria"/>
          <w:u w:val="single"/>
        </w:rPr>
        <w:t>readies to launch himself into space</w:t>
      </w:r>
      <w:r w:rsidRPr="009525F9">
        <w:rPr>
          <w:rFonts w:eastAsia="Cambria"/>
          <w:sz w:val="16"/>
        </w:rPr>
        <w:t xml:space="preserve"> aboard one of his own rockets, </w:t>
      </w:r>
      <w:r w:rsidRPr="009525F9">
        <w:rPr>
          <w:rFonts w:eastAsia="Cambria"/>
          <w:u w:val="single"/>
        </w:rPr>
        <w:t>the world is watching the birth of a new dawn in space. Previously, America relied on its government agency, NASA,</w:t>
      </w:r>
      <w:r w:rsidRPr="009525F9">
        <w:rPr>
          <w:rFonts w:eastAsia="Cambria"/>
          <w:sz w:val="16"/>
        </w:rPr>
        <w:t xml:space="preserve"> to propel it to the cosmos during the last space race with the Soviet Union. </w:t>
      </w:r>
      <w:r w:rsidRPr="009525F9">
        <w:rPr>
          <w:rFonts w:eastAsia="Cambria"/>
          <w:u w:val="single"/>
        </w:rPr>
        <w:t>Today, America’s greatest hopes are with its private sector.</w:t>
      </w:r>
    </w:p>
    <w:p w14:paraId="0E5FF7B3" w14:textId="77777777" w:rsidR="00FB545C" w:rsidRPr="009525F9" w:rsidRDefault="00FB545C" w:rsidP="00FB545C">
      <w:pPr>
        <w:contextualSpacing/>
        <w:rPr>
          <w:rFonts w:eastAsia="Cambria"/>
          <w:sz w:val="16"/>
        </w:rPr>
      </w:pPr>
      <w:r w:rsidRPr="009525F9">
        <w:rPr>
          <w:rFonts w:eastAsia="Cambria"/>
          <w:sz w:val="16"/>
        </w:rPr>
        <w:t xml:space="preserve">Jeff Bezos is not engaging in such risky behavior simply because he’s an adrenaline junky. No, he’s launching himself into orbit because his </w:t>
      </w:r>
      <w:r w:rsidRPr="009525F9">
        <w:rPr>
          <w:rFonts w:eastAsia="Cambria"/>
          <w:u w:val="single"/>
        </w:rPr>
        <w:t>Blue Origins is in a titanic struggle with Elon Musk’s SpaceX</w:t>
      </w:r>
      <w:r w:rsidRPr="009525F9">
        <w:rPr>
          <w:rFonts w:eastAsia="Cambria"/>
          <w:sz w:val="16"/>
        </w:rPr>
        <w:t xml:space="preserve"> — and Bezos’s firm is losing.</w:t>
      </w:r>
    </w:p>
    <w:p w14:paraId="12AE3B70" w14:textId="77777777" w:rsidR="00FB545C" w:rsidRPr="009525F9" w:rsidRDefault="00FB545C" w:rsidP="00FB545C">
      <w:pPr>
        <w:contextualSpacing/>
        <w:rPr>
          <w:rFonts w:eastAsia="Cambria"/>
          <w:sz w:val="16"/>
        </w:rPr>
      </w:pPr>
      <w:r w:rsidRPr="009525F9">
        <w:rPr>
          <w:rFonts w:eastAsia="Cambria"/>
          <w:sz w:val="16"/>
        </w:rPr>
        <w:t xml:space="preserve">Whatever happens, </w:t>
      </w:r>
      <w:r w:rsidRPr="009525F9">
        <w:rPr>
          <w:rFonts w:eastAsia="Cambria"/>
          <w:b/>
          <w:iCs/>
          <w:u w:val="single"/>
        </w:rPr>
        <w:t xml:space="preserve">the </w:t>
      </w:r>
      <w:r w:rsidRPr="00C3163D">
        <w:rPr>
          <w:rFonts w:eastAsia="Cambria"/>
          <w:b/>
          <w:iCs/>
          <w:highlight w:val="green"/>
          <w:u w:val="single"/>
        </w:rPr>
        <w:t>America</w:t>
      </w:r>
      <w:r w:rsidRPr="009525F9">
        <w:rPr>
          <w:rFonts w:eastAsia="Cambria"/>
          <w:b/>
          <w:iCs/>
          <w:u w:val="single"/>
        </w:rPr>
        <w:t xml:space="preserve">n people </w:t>
      </w:r>
      <w:r w:rsidRPr="00C3163D">
        <w:rPr>
          <w:rFonts w:eastAsia="Cambria"/>
          <w:b/>
          <w:iCs/>
          <w:highlight w:val="green"/>
          <w:u w:val="single"/>
        </w:rPr>
        <w:t>will benefit from</w:t>
      </w:r>
      <w:r w:rsidRPr="009525F9">
        <w:rPr>
          <w:rFonts w:eastAsia="Cambria"/>
          <w:b/>
          <w:iCs/>
          <w:u w:val="single"/>
        </w:rPr>
        <w:t xml:space="preserve"> the </w:t>
      </w:r>
      <w:r w:rsidRPr="00C3163D">
        <w:rPr>
          <w:rFonts w:eastAsia="Cambria"/>
          <w:b/>
          <w:iCs/>
          <w:highlight w:val="green"/>
          <w:u w:val="single"/>
        </w:rPr>
        <w:t>competition</w:t>
      </w:r>
      <w:r w:rsidRPr="009525F9">
        <w:rPr>
          <w:rFonts w:eastAsia="Cambria"/>
          <w:b/>
          <w:iCs/>
          <w:u w:val="single"/>
        </w:rPr>
        <w:t xml:space="preserve"> that is shaping </w:t>
      </w:r>
      <w:r w:rsidRPr="00C3163D">
        <w:rPr>
          <w:rFonts w:eastAsia="Cambria"/>
          <w:b/>
          <w:iCs/>
          <w:highlight w:val="green"/>
          <w:u w:val="single"/>
        </w:rPr>
        <w:t>up between</w:t>
      </w:r>
      <w:r w:rsidRPr="009525F9">
        <w:rPr>
          <w:rFonts w:eastAsia="Cambria"/>
          <w:b/>
          <w:iCs/>
          <w:u w:val="single"/>
        </w:rPr>
        <w:t xml:space="preserve"> America’s </w:t>
      </w:r>
      <w:r w:rsidRPr="00C3163D">
        <w:rPr>
          <w:rFonts w:eastAsia="Cambria"/>
          <w:b/>
          <w:iCs/>
          <w:highlight w:val="green"/>
          <w:u w:val="single"/>
        </w:rPr>
        <w:t>space entrepreneurs</w:t>
      </w:r>
      <w:r w:rsidRPr="009525F9">
        <w:rPr>
          <w:rFonts w:eastAsia="Cambria"/>
          <w:b/>
          <w:iCs/>
          <w:u w:val="single"/>
        </w:rPr>
        <w:t xml:space="preserve">. This has always been </w:t>
      </w:r>
      <w:r w:rsidRPr="00C3163D">
        <w:rPr>
          <w:rFonts w:eastAsia="Cambria"/>
          <w:b/>
          <w:iCs/>
          <w:highlight w:val="green"/>
          <w:u w:val="single"/>
        </w:rPr>
        <w:t>how innovation occurs: through</w:t>
      </w:r>
      <w:r w:rsidRPr="009525F9">
        <w:rPr>
          <w:rFonts w:eastAsia="Cambria"/>
          <w:sz w:val="16"/>
        </w:rPr>
        <w:t xml:space="preserve"> the dynamic, often </w:t>
      </w:r>
      <w:r w:rsidRPr="009525F9">
        <w:rPr>
          <w:rFonts w:eastAsia="Cambria"/>
          <w:b/>
          <w:iCs/>
          <w:u w:val="single"/>
        </w:rPr>
        <w:t>cutthroat c</w:t>
      </w:r>
      <w:r w:rsidRPr="00C3163D">
        <w:rPr>
          <w:rFonts w:eastAsia="Cambria"/>
          <w:b/>
          <w:iCs/>
          <w:highlight w:val="green"/>
          <w:u w:val="single"/>
        </w:rPr>
        <w:t>ompetition</w:t>
      </w:r>
      <w:r w:rsidRPr="009525F9">
        <w:rPr>
          <w:rFonts w:eastAsia="Cambria"/>
          <w:b/>
          <w:iCs/>
          <w:u w:val="single"/>
        </w:rPr>
        <w:t xml:space="preserve"> between actor</w:t>
      </w:r>
      <w:r w:rsidRPr="00C3163D">
        <w:rPr>
          <w:rFonts w:eastAsia="Cambria"/>
          <w:b/>
          <w:iCs/>
          <w:highlight w:val="green"/>
          <w:u w:val="single"/>
        </w:rPr>
        <w:t>s in</w:t>
      </w:r>
      <w:r w:rsidRPr="009525F9">
        <w:rPr>
          <w:rFonts w:eastAsia="Cambria"/>
          <w:b/>
          <w:iCs/>
          <w:u w:val="single"/>
        </w:rPr>
        <w:t xml:space="preserve"> the </w:t>
      </w:r>
      <w:r w:rsidRPr="00C3163D">
        <w:rPr>
          <w:rFonts w:eastAsia="Cambria"/>
          <w:b/>
          <w:iCs/>
          <w:highlight w:val="green"/>
          <w:u w:val="single"/>
        </w:rPr>
        <w:t>private sector.</w:t>
      </w:r>
      <w:r w:rsidRPr="009525F9">
        <w:rPr>
          <w:rFonts w:eastAsia="Cambria"/>
          <w:sz w:val="16"/>
        </w:rPr>
        <w:t xml:space="preserve"> While money is their ultimate prize, fame and fortune are also alluring temptations to make men like Musk and Bezos risk much of their wealth to change the world.</w:t>
      </w:r>
    </w:p>
    <w:p w14:paraId="412AEE03" w14:textId="77777777" w:rsidR="00FB545C" w:rsidRPr="009525F9" w:rsidRDefault="00FB545C" w:rsidP="00FB545C">
      <w:pPr>
        <w:contextualSpacing/>
        <w:rPr>
          <w:rFonts w:eastAsia="Cambria"/>
          <w:b/>
          <w:iCs/>
          <w:u w:val="single"/>
        </w:rPr>
      </w:pPr>
      <w:r w:rsidRPr="009525F9">
        <w:rPr>
          <w:rFonts w:eastAsia="Cambria"/>
          <w:b/>
          <w:iCs/>
          <w:u w:val="single"/>
        </w:rPr>
        <w:t>The private space race</w:t>
      </w:r>
      <w:r w:rsidRPr="009525F9">
        <w:rPr>
          <w:rFonts w:eastAsia="Cambria"/>
          <w:sz w:val="16"/>
        </w:rPr>
        <w:t xml:space="preserve"> among these entrepreneurs </w:t>
      </w:r>
      <w:r w:rsidRPr="009525F9">
        <w:rPr>
          <w:rFonts w:eastAsia="Cambria"/>
          <w:b/>
          <w:iCs/>
          <w:u w:val="single"/>
        </w:rPr>
        <w:t xml:space="preserve">is part of a far more important marathon between </w:t>
      </w:r>
      <w:r w:rsidRPr="009525F9">
        <w:rPr>
          <w:rFonts w:eastAsia="Cambria"/>
          <w:sz w:val="16"/>
        </w:rPr>
        <w:t>Red</w:t>
      </w:r>
      <w:r w:rsidRPr="009525F9">
        <w:rPr>
          <w:rFonts w:eastAsia="Cambria"/>
          <w:b/>
          <w:iCs/>
          <w:u w:val="single"/>
        </w:rPr>
        <w:t xml:space="preserve"> China and the U</w:t>
      </w:r>
      <w:r w:rsidRPr="009525F9">
        <w:rPr>
          <w:rFonts w:eastAsia="Cambria"/>
          <w:sz w:val="16"/>
        </w:rPr>
        <w:t xml:space="preserve">nited </w:t>
      </w:r>
      <w:r w:rsidRPr="009525F9">
        <w:rPr>
          <w:rFonts w:eastAsia="Cambria"/>
          <w:b/>
          <w:iCs/>
          <w:u w:val="single"/>
        </w:rPr>
        <w:t>S</w:t>
      </w:r>
      <w:r w:rsidRPr="009525F9">
        <w:rPr>
          <w:rFonts w:eastAsia="Cambria"/>
          <w:sz w:val="16"/>
        </w:rPr>
        <w:t>tates</w:t>
      </w:r>
      <w:r w:rsidRPr="009525F9">
        <w:rPr>
          <w:rFonts w:eastAsia="Cambria"/>
          <w:b/>
          <w:iCs/>
          <w:u w:val="single"/>
        </w:rPr>
        <w:t xml:space="preserve">. </w:t>
      </w:r>
      <w:r w:rsidRPr="00C3163D">
        <w:rPr>
          <w:rFonts w:eastAsia="Cambria"/>
          <w:b/>
          <w:iCs/>
          <w:highlight w:val="green"/>
          <w:u w:val="single"/>
        </w:rPr>
        <w:t>Whichever nation wins</w:t>
      </w:r>
      <w:r w:rsidRPr="009525F9">
        <w:rPr>
          <w:rFonts w:eastAsia="Cambria"/>
          <w:b/>
          <w:iCs/>
          <w:u w:val="single"/>
        </w:rPr>
        <w:t xml:space="preserve"> the new </w:t>
      </w:r>
      <w:r w:rsidRPr="00C3163D">
        <w:rPr>
          <w:rFonts w:eastAsia="Cambria"/>
          <w:b/>
          <w:iCs/>
          <w:highlight w:val="green"/>
          <w:u w:val="single"/>
        </w:rPr>
        <w:t>space race will determine</w:t>
      </w:r>
      <w:r w:rsidRPr="009525F9">
        <w:rPr>
          <w:rFonts w:eastAsia="Cambria"/>
          <w:b/>
          <w:iCs/>
          <w:u w:val="single"/>
        </w:rPr>
        <w:t xml:space="preserve"> the </w:t>
      </w:r>
      <w:r w:rsidRPr="00C3163D">
        <w:rPr>
          <w:rFonts w:eastAsia="Cambria"/>
          <w:b/>
          <w:iCs/>
          <w:highlight w:val="green"/>
          <w:u w:val="single"/>
        </w:rPr>
        <w:t>future of</w:t>
      </w:r>
      <w:r w:rsidRPr="009525F9">
        <w:rPr>
          <w:rFonts w:eastAsia="Cambria"/>
          <w:b/>
          <w:iCs/>
          <w:u w:val="single"/>
        </w:rPr>
        <w:t xml:space="preserve"> the </w:t>
      </w:r>
      <w:r w:rsidRPr="00C3163D">
        <w:rPr>
          <w:rFonts w:eastAsia="Cambria"/>
          <w:b/>
          <w:iCs/>
          <w:highlight w:val="green"/>
          <w:u w:val="single"/>
        </w:rPr>
        <w:t>earth</w:t>
      </w:r>
      <w:r w:rsidRPr="009525F9">
        <w:rPr>
          <w:rFonts w:eastAsia="Cambria"/>
          <w:b/>
          <w:iCs/>
          <w:u w:val="single"/>
        </w:rPr>
        <w:t xml:space="preserve"> below.</w:t>
      </w:r>
    </w:p>
    <w:p w14:paraId="26F9B704" w14:textId="77777777" w:rsidR="00FB545C" w:rsidRPr="009525F9" w:rsidRDefault="00FB545C" w:rsidP="00FB545C">
      <w:pPr>
        <w:contextualSpacing/>
        <w:rPr>
          <w:rFonts w:eastAsia="Cambria"/>
          <w:sz w:val="16"/>
        </w:rPr>
      </w:pPr>
      <w:r w:rsidRPr="009525F9">
        <w:rPr>
          <w:rFonts w:eastAsia="Cambria"/>
          <w:sz w:val="16"/>
        </w:rPr>
        <w:t xml:space="preserve">Consider this: Since winning its initial contracts to launch sensitive U.S. military satellites into orbit, </w:t>
      </w:r>
      <w:r w:rsidRPr="00C3163D">
        <w:rPr>
          <w:rFonts w:eastAsia="Cambria"/>
          <w:b/>
          <w:iCs/>
          <w:highlight w:val="green"/>
          <w:u w:val="single"/>
        </w:rPr>
        <w:t>SpaceX</w:t>
      </w:r>
      <w:r w:rsidRPr="009525F9">
        <w:rPr>
          <w:rFonts w:eastAsia="Cambria"/>
          <w:b/>
          <w:iCs/>
          <w:u w:val="single"/>
        </w:rPr>
        <w:t xml:space="preserve"> has </w:t>
      </w:r>
      <w:r w:rsidRPr="00C3163D">
        <w:rPr>
          <w:rFonts w:eastAsia="Cambria"/>
          <w:b/>
          <w:iCs/>
          <w:highlight w:val="green"/>
          <w:u w:val="single"/>
        </w:rPr>
        <w:t>lowered</w:t>
      </w:r>
      <w:r w:rsidRPr="009525F9">
        <w:rPr>
          <w:rFonts w:eastAsia="Cambria"/>
          <w:b/>
          <w:iCs/>
          <w:u w:val="single"/>
        </w:rPr>
        <w:t xml:space="preserve"> the </w:t>
      </w:r>
      <w:r w:rsidRPr="00C3163D">
        <w:rPr>
          <w:rFonts w:eastAsia="Cambria"/>
          <w:b/>
          <w:iCs/>
          <w:highlight w:val="green"/>
          <w:u w:val="single"/>
        </w:rPr>
        <w:t>cost of military</w:t>
      </w:r>
      <w:r w:rsidRPr="009525F9">
        <w:rPr>
          <w:rFonts w:eastAsia="Cambria"/>
          <w:b/>
          <w:iCs/>
          <w:u w:val="single"/>
        </w:rPr>
        <w:t xml:space="preserve"> satellite </w:t>
      </w:r>
      <w:r w:rsidRPr="00C3163D">
        <w:rPr>
          <w:rFonts w:eastAsia="Cambria"/>
          <w:b/>
          <w:iCs/>
          <w:highlight w:val="green"/>
          <w:u w:val="single"/>
        </w:rPr>
        <w:t>launches</w:t>
      </w:r>
      <w:r w:rsidRPr="009525F9">
        <w:rPr>
          <w:rFonts w:eastAsia="Cambria"/>
          <w:b/>
          <w:iCs/>
          <w:u w:val="single"/>
        </w:rPr>
        <w:t xml:space="preserve"> </w:t>
      </w:r>
      <w:r w:rsidRPr="009525F9">
        <w:rPr>
          <w:rFonts w:eastAsia="Cambria"/>
          <w:sz w:val="16"/>
        </w:rPr>
        <w:t xml:space="preserve">on taxpayers by “over a million dollars less” than what bigger defense contractors can do. Elon </w:t>
      </w:r>
      <w:r w:rsidRPr="009525F9">
        <w:rPr>
          <w:rFonts w:eastAsia="Cambria"/>
          <w:b/>
          <w:iCs/>
          <w:u w:val="single"/>
        </w:rPr>
        <w:t>Musk</w:t>
      </w:r>
      <w:r w:rsidRPr="009525F9">
        <w:rPr>
          <w:rFonts w:eastAsia="Cambria"/>
          <w:sz w:val="16"/>
        </w:rPr>
        <w:t xml:space="preserve"> is convinced that he </w:t>
      </w:r>
      <w:r w:rsidRPr="009525F9">
        <w:rPr>
          <w:rFonts w:eastAsia="Cambria"/>
          <w:b/>
          <w:iCs/>
          <w:u w:val="single"/>
        </w:rPr>
        <w:t>can bring these costs down even more</w:t>
      </w:r>
      <w:r w:rsidRPr="009525F9">
        <w:rPr>
          <w:rFonts w:eastAsia="Cambria"/>
          <w:sz w:val="16"/>
        </w:rPr>
        <w:t>, thanks to his reusable Falcon 9 rocket.</w:t>
      </w:r>
    </w:p>
    <w:p w14:paraId="54EEEAB2" w14:textId="77777777" w:rsidR="00FB545C" w:rsidRPr="009525F9" w:rsidRDefault="00FB545C" w:rsidP="00FB545C">
      <w:pPr>
        <w:contextualSpacing/>
        <w:rPr>
          <w:rFonts w:eastAsia="Cambria"/>
          <w:sz w:val="14"/>
          <w:szCs w:val="14"/>
        </w:rPr>
      </w:pPr>
      <w:r w:rsidRPr="009525F9">
        <w:rPr>
          <w:rFonts w:eastAsia="Cambria"/>
          <w:sz w:val="14"/>
          <w:szCs w:val="14"/>
        </w:rPr>
        <w:t>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would return astronauts to the lunar surface by 2024 — four years before NASA believes it will do so. (Incidentally, 2024 is also when China anticipates having a functional base on the moon’s southern pole.)</w:t>
      </w:r>
    </w:p>
    <w:p w14:paraId="6CAE8B20" w14:textId="77777777" w:rsidR="00FB545C" w:rsidRPr="009525F9" w:rsidRDefault="00FB545C" w:rsidP="00FB545C">
      <w:pPr>
        <w:contextualSpacing/>
        <w:rPr>
          <w:rFonts w:eastAsia="Cambria"/>
          <w:sz w:val="16"/>
        </w:rPr>
      </w:pPr>
      <w:r w:rsidRPr="009525F9">
        <w:rPr>
          <w:rFonts w:eastAsia="Cambria"/>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9525F9">
        <w:rPr>
          <w:rFonts w:eastAsia="Cambria"/>
          <w:b/>
          <w:iCs/>
          <w:u w:val="single"/>
        </w:rPr>
        <w:t xml:space="preserve">America’s </w:t>
      </w:r>
      <w:r w:rsidRPr="00C3163D">
        <w:rPr>
          <w:rFonts w:eastAsia="Cambria"/>
          <w:b/>
          <w:iCs/>
          <w:highlight w:val="green"/>
          <w:u w:val="single"/>
        </w:rPr>
        <w:t>private sector</w:t>
      </w:r>
      <w:r w:rsidRPr="00C3163D">
        <w:rPr>
          <w:rFonts w:eastAsia="Cambria"/>
          <w:sz w:val="16"/>
          <w:highlight w:val="green"/>
        </w:rPr>
        <w:t>,</w:t>
      </w:r>
      <w:r w:rsidRPr="009525F9">
        <w:rPr>
          <w:rFonts w:eastAsia="Cambria"/>
          <w:sz w:val="16"/>
        </w:rPr>
        <w:t xml:space="preserve"> therefore, </w:t>
      </w:r>
      <w:r w:rsidRPr="00C3163D">
        <w:rPr>
          <w:rFonts w:eastAsia="Cambria"/>
          <w:b/>
          <w:iCs/>
          <w:highlight w:val="green"/>
          <w:u w:val="single"/>
        </w:rPr>
        <w:t>is the silver bullet against China’s quest for</w:t>
      </w:r>
      <w:r w:rsidRPr="009525F9">
        <w:rPr>
          <w:rFonts w:eastAsia="Cambria"/>
          <w:sz w:val="16"/>
        </w:rPr>
        <w:t xml:space="preserve"> total </w:t>
      </w:r>
      <w:r w:rsidRPr="00C3163D">
        <w:rPr>
          <w:rFonts w:eastAsia="Cambria"/>
          <w:b/>
          <w:iCs/>
          <w:highlight w:val="green"/>
          <w:u w:val="single"/>
        </w:rPr>
        <w:t>space dominance. If left unrestricted</w:t>
      </w:r>
      <w:r w:rsidRPr="009525F9">
        <w:rPr>
          <w:rFonts w:eastAsia="Cambria"/>
          <w:b/>
          <w:iCs/>
          <w:u w:val="single"/>
        </w:rPr>
        <w:t xml:space="preserve"> by</w:t>
      </w:r>
      <w:r w:rsidRPr="009525F9">
        <w:rPr>
          <w:rFonts w:eastAsia="Cambria"/>
          <w:u w:val="single"/>
        </w:rPr>
        <w:t xml:space="preserve"> </w:t>
      </w:r>
      <w:r w:rsidRPr="009525F9">
        <w:rPr>
          <w:rFonts w:eastAsia="Cambria"/>
          <w:sz w:val="16"/>
        </w:rPr>
        <w:t xml:space="preserve">meddlesome </w:t>
      </w:r>
      <w:r w:rsidRPr="009525F9">
        <w:rPr>
          <w:rFonts w:eastAsia="Cambria"/>
          <w:b/>
          <w:iCs/>
          <w:u w:val="single"/>
        </w:rPr>
        <w:t>Washington</w:t>
      </w:r>
      <w:r w:rsidRPr="009525F9">
        <w:rPr>
          <w:rFonts w:eastAsia="Cambria"/>
          <w:sz w:val="16"/>
        </w:rPr>
        <w:t xml:space="preserve"> bureaucrats, </w:t>
      </w:r>
      <w:r w:rsidRPr="009525F9">
        <w:rPr>
          <w:rFonts w:eastAsia="Cambria"/>
          <w:b/>
          <w:iCs/>
          <w:u w:val="single"/>
        </w:rPr>
        <w:t xml:space="preserve">these </w:t>
      </w:r>
      <w:r w:rsidRPr="00C3163D">
        <w:rPr>
          <w:rFonts w:eastAsia="Cambria"/>
          <w:b/>
          <w:iCs/>
          <w:highlight w:val="green"/>
          <w:u w:val="single"/>
        </w:rPr>
        <w:t>companies will ensure</w:t>
      </w:r>
      <w:r w:rsidRPr="009525F9">
        <w:rPr>
          <w:rFonts w:eastAsia="Cambria"/>
          <w:sz w:val="16"/>
        </w:rPr>
        <w:t xml:space="preserve"> that </w:t>
      </w:r>
      <w:r w:rsidRPr="00C3163D">
        <w:rPr>
          <w:rFonts w:eastAsia="Cambria"/>
          <w:b/>
          <w:iCs/>
          <w:highlight w:val="green"/>
          <w:u w:val="single"/>
        </w:rPr>
        <w:t>the U</w:t>
      </w:r>
      <w:r w:rsidRPr="009525F9">
        <w:rPr>
          <w:rFonts w:eastAsia="Cambria"/>
          <w:sz w:val="16"/>
        </w:rPr>
        <w:t xml:space="preserve">nited </w:t>
      </w:r>
      <w:r w:rsidRPr="00C3163D">
        <w:rPr>
          <w:rFonts w:eastAsia="Cambria"/>
          <w:b/>
          <w:iCs/>
          <w:highlight w:val="green"/>
          <w:u w:val="single"/>
        </w:rPr>
        <w:t>S</w:t>
      </w:r>
      <w:r w:rsidRPr="009525F9">
        <w:rPr>
          <w:rFonts w:eastAsia="Cambria"/>
          <w:sz w:val="16"/>
        </w:rPr>
        <w:t xml:space="preserve">tates </w:t>
      </w:r>
      <w:r w:rsidRPr="00C3163D">
        <w:rPr>
          <w:rFonts w:eastAsia="Cambria"/>
          <w:b/>
          <w:iCs/>
          <w:highlight w:val="green"/>
          <w:u w:val="single"/>
        </w:rPr>
        <w:t>retains</w:t>
      </w:r>
      <w:r w:rsidRPr="009525F9">
        <w:rPr>
          <w:rFonts w:eastAsia="Cambria"/>
          <w:b/>
          <w:iCs/>
          <w:u w:val="single"/>
        </w:rPr>
        <w:t xml:space="preserve"> its overall competitive </w:t>
      </w:r>
      <w:r w:rsidRPr="00C3163D">
        <w:rPr>
          <w:rFonts w:eastAsia="Cambria"/>
          <w:b/>
          <w:iCs/>
          <w:highlight w:val="green"/>
          <w:u w:val="single"/>
        </w:rPr>
        <w:t>advantage</w:t>
      </w:r>
      <w:r w:rsidRPr="009525F9">
        <w:rPr>
          <w:rFonts w:eastAsia="Cambria"/>
          <w:b/>
          <w:iCs/>
          <w:u w:val="single"/>
        </w:rPr>
        <w:t xml:space="preserve"> over China</w:t>
      </w:r>
      <w:r w:rsidRPr="009525F9">
        <w:rPr>
          <w:rFonts w:eastAsia="Cambria"/>
          <w:sz w:val="16"/>
        </w:rPr>
        <w:t xml:space="preserve"> — and all other challengers, for that matter.</w:t>
      </w:r>
    </w:p>
    <w:p w14:paraId="7F1C2A01" w14:textId="77777777" w:rsidR="00FB545C" w:rsidRPr="009525F9" w:rsidRDefault="00FB545C" w:rsidP="00FB545C">
      <w:pPr>
        <w:contextualSpacing/>
        <w:rPr>
          <w:rFonts w:eastAsia="Cambria"/>
          <w:sz w:val="14"/>
          <w:szCs w:val="14"/>
        </w:rPr>
      </w:pPr>
      <w:r w:rsidRPr="009525F9">
        <w:rPr>
          <w:rFonts w:eastAsia="Cambria"/>
          <w:sz w:val="14"/>
          <w:szCs w:val="14"/>
        </w:rPr>
        <w:t>Indeed, the next four years could prove decisive in who will be victorious.</w:t>
      </w:r>
    </w:p>
    <w:p w14:paraId="76847167" w14:textId="77777777" w:rsidR="00FB545C" w:rsidRPr="009525F9" w:rsidRDefault="00FB545C" w:rsidP="00FB545C">
      <w:pPr>
        <w:contextualSpacing/>
        <w:rPr>
          <w:rFonts w:eastAsia="Cambria"/>
          <w:sz w:val="14"/>
          <w:szCs w:val="14"/>
        </w:rPr>
      </w:pPr>
      <w:r w:rsidRPr="009525F9">
        <w:rPr>
          <w:rFonts w:eastAsia="Cambria"/>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51FF8529" w14:textId="77777777" w:rsidR="00FB545C" w:rsidRPr="009525F9" w:rsidRDefault="00FB545C" w:rsidP="00FB545C">
      <w:pPr>
        <w:contextualSpacing/>
        <w:rPr>
          <w:rFonts w:eastAsia="Cambria"/>
          <w:sz w:val="14"/>
          <w:szCs w:val="14"/>
        </w:rPr>
      </w:pPr>
      <w:r w:rsidRPr="009525F9">
        <w:rPr>
          <w:rFonts w:eastAsia="Cambria"/>
          <w:sz w:val="14"/>
          <w:szCs w:val="14"/>
        </w:rPr>
        <w:t>Why not?</w:t>
      </w:r>
    </w:p>
    <w:p w14:paraId="52A462C4" w14:textId="77777777" w:rsidR="00FB545C" w:rsidRPr="009525F9" w:rsidRDefault="00FB545C" w:rsidP="00FB545C">
      <w:pPr>
        <w:contextualSpacing/>
        <w:rPr>
          <w:rFonts w:eastAsia="Cambria"/>
          <w:sz w:val="14"/>
          <w:szCs w:val="14"/>
        </w:rPr>
      </w:pPr>
      <w:r w:rsidRPr="009525F9">
        <w:rPr>
          <w:rFonts w:eastAsia="Cambria"/>
          <w:sz w:val="14"/>
          <w:szCs w:val="14"/>
        </w:rPr>
        <w:t>America’s actions during its western expansion created a dynamic and advanced nation that was well-positioned to dominate the world for the next century. Should we not attempt to emulate this in order to remain dominant in the next century?</w:t>
      </w:r>
    </w:p>
    <w:p w14:paraId="076DD020" w14:textId="77777777" w:rsidR="00FB545C" w:rsidRPr="009525F9" w:rsidRDefault="00FB545C" w:rsidP="00FB545C">
      <w:pPr>
        <w:contextualSpacing/>
        <w:rPr>
          <w:rFonts w:eastAsia="Cambria"/>
          <w:sz w:val="16"/>
        </w:rPr>
      </w:pPr>
      <w:r w:rsidRPr="009525F9">
        <w:rPr>
          <w:rFonts w:eastAsia="Cambria"/>
          <w:sz w:val="16"/>
        </w:rPr>
        <w:t xml:space="preserve">More important, this is precisely how </w:t>
      </w:r>
      <w:r w:rsidRPr="00C3163D">
        <w:rPr>
          <w:rFonts w:eastAsia="Cambria"/>
          <w:b/>
          <w:iCs/>
          <w:highlight w:val="green"/>
          <w:u w:val="single"/>
        </w:rPr>
        <w:t>China treats space: as a new Wild West</w:t>
      </w:r>
      <w:r w:rsidRPr="009525F9">
        <w:rPr>
          <w:rFonts w:eastAsia="Cambria"/>
          <w:sz w:val="16"/>
        </w:rPr>
        <w:t xml:space="preserve"> . . . but one in </w:t>
      </w:r>
      <w:r w:rsidRPr="009525F9">
        <w:rPr>
          <w:rFonts w:eastAsia="Cambria"/>
          <w:b/>
          <w:iCs/>
          <w:u w:val="single"/>
        </w:rPr>
        <w:t>which Beijing’s forces will dominate</w:t>
      </w:r>
      <w:r w:rsidRPr="009525F9">
        <w:rPr>
          <w:rFonts w:eastAsia="Cambria"/>
          <w:u w:val="single"/>
        </w:rPr>
        <w:t>. China takes a leap-without-looking approach to space development</w:t>
      </w:r>
      <w:r w:rsidRPr="009525F9">
        <w:rPr>
          <w:rFonts w:eastAsia="Cambria"/>
          <w:sz w:val="16"/>
        </w:rPr>
        <w:t xml:space="preserve"> — </w:t>
      </w:r>
      <w:r w:rsidRPr="009525F9">
        <w:rPr>
          <w:rFonts w:eastAsia="Cambria"/>
          <w:u w:val="single"/>
        </w:rPr>
        <w:t xml:space="preserve">everything that can be done </w:t>
      </w:r>
      <w:r w:rsidRPr="00C3163D">
        <w:rPr>
          <w:rFonts w:eastAsia="Cambria"/>
          <w:highlight w:val="green"/>
          <w:u w:val="single"/>
        </w:rPr>
        <w:t>to further</w:t>
      </w:r>
      <w:r w:rsidRPr="009525F9">
        <w:rPr>
          <w:rFonts w:eastAsia="Cambria"/>
          <w:u w:val="single"/>
        </w:rPr>
        <w:t xml:space="preserve"> its</w:t>
      </w:r>
      <w:r w:rsidRPr="009525F9">
        <w:rPr>
          <w:rFonts w:eastAsia="Cambria"/>
          <w:sz w:val="16"/>
        </w:rPr>
        <w:t xml:space="preserve"> grand </w:t>
      </w:r>
      <w:r w:rsidRPr="00C3163D">
        <w:rPr>
          <w:rFonts w:eastAsia="Cambria"/>
          <w:highlight w:val="green"/>
          <w:u w:val="single"/>
        </w:rPr>
        <w:t>ambition of becoming</w:t>
      </w:r>
      <w:r w:rsidRPr="009525F9">
        <w:rPr>
          <w:rFonts w:eastAsia="Cambria"/>
          <w:u w:val="single"/>
        </w:rPr>
        <w:t xml:space="preserve"> the world’s</w:t>
      </w:r>
      <w:r w:rsidRPr="009525F9">
        <w:rPr>
          <w:rFonts w:eastAsia="Cambria"/>
          <w:sz w:val="16"/>
        </w:rPr>
        <w:t xml:space="preserve"> most </w:t>
      </w:r>
      <w:r w:rsidRPr="00C3163D">
        <w:rPr>
          <w:rFonts w:eastAsia="Cambria"/>
          <w:highlight w:val="green"/>
          <w:u w:val="single"/>
        </w:rPr>
        <w:t>dominant</w:t>
      </w:r>
      <w:r w:rsidRPr="009525F9">
        <w:rPr>
          <w:rFonts w:eastAsia="Cambria"/>
          <w:u w:val="single"/>
        </w:rPr>
        <w:t xml:space="preserve"> power by 2049 will be done. </w:t>
      </w:r>
      <w:r w:rsidRPr="009525F9">
        <w:rPr>
          <w:rFonts w:eastAsia="Cambria"/>
          <w:sz w:val="16"/>
        </w:rPr>
        <w:t>Meanwhile, the Biden administration wants to prevent America’s greatest strength, the free market, from helping to beat its foremost geopolitical competitor.</w:t>
      </w:r>
    </w:p>
    <w:p w14:paraId="1AD603B7" w14:textId="77777777" w:rsidR="00FB545C" w:rsidRPr="009525F9" w:rsidRDefault="00FB545C" w:rsidP="00FB545C">
      <w:pPr>
        <w:contextualSpacing/>
        <w:rPr>
          <w:rFonts w:eastAsia="Cambria"/>
          <w:sz w:val="16"/>
        </w:rPr>
      </w:pPr>
      <w:r w:rsidRPr="009525F9">
        <w:rPr>
          <w:rFonts w:eastAsia="Cambria"/>
          <w:sz w:val="16"/>
        </w:rPr>
        <w:t>Nelson’s comments are fundamentally at odds with America’s spirit and animating principles. Whatever one’s opinion about Bezos or Musk, the fact is that their</w:t>
      </w:r>
      <w:r w:rsidRPr="009525F9">
        <w:rPr>
          <w:rFonts w:eastAsia="Cambria"/>
          <w:u w:val="single"/>
        </w:rPr>
        <w:t xml:space="preserve"> private space companies are inspiring greater innovation</w:t>
      </w:r>
      <w:r w:rsidRPr="009525F9">
        <w:rPr>
          <w:rFonts w:eastAsia="Cambria"/>
          <w:sz w:val="16"/>
        </w:rPr>
        <w:t xml:space="preserve"> </w:t>
      </w:r>
      <w:r w:rsidRPr="009525F9">
        <w:rPr>
          <w:rFonts w:eastAsia="Cambria"/>
          <w:u w:val="single"/>
        </w:rPr>
        <w:t>today in the space sector after years of its being left in the sclerotic</w:t>
      </w:r>
      <w:r w:rsidRPr="009525F9">
        <w:rPr>
          <w:rFonts w:eastAsia="Cambria"/>
          <w:sz w:val="16"/>
        </w:rPr>
        <w:t xml:space="preserve"> hands of the </w:t>
      </w:r>
      <w:r w:rsidRPr="009525F9">
        <w:rPr>
          <w:rFonts w:eastAsia="Cambria"/>
          <w:u w:val="single"/>
        </w:rPr>
        <w:t>U.S. government.</w:t>
      </w:r>
    </w:p>
    <w:p w14:paraId="1F593DC7" w14:textId="77777777" w:rsidR="00FB545C" w:rsidRPr="009525F9" w:rsidRDefault="00FB545C" w:rsidP="00FB545C">
      <w:pPr>
        <w:contextualSpacing/>
        <w:rPr>
          <w:rFonts w:eastAsia="Cambria"/>
          <w:sz w:val="14"/>
          <w:szCs w:val="14"/>
        </w:rPr>
      </w:pPr>
      <w:r w:rsidRPr="009525F9">
        <w:rPr>
          <w:rFonts w:eastAsia="Cambria"/>
          <w:sz w:val="14"/>
          <w:szCs w:val="14"/>
        </w:rPr>
        <w:t>Sensing that the federal government’s dominance of U.S. space policy is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3DA3BAE8" w14:textId="77777777" w:rsidR="00FB545C" w:rsidRPr="009525F9" w:rsidRDefault="00FB545C" w:rsidP="00FB545C">
      <w:pPr>
        <w:contextualSpacing/>
        <w:rPr>
          <w:rFonts w:eastAsia="Cambria"/>
          <w:u w:val="single"/>
        </w:rPr>
      </w:pPr>
      <w:r w:rsidRPr="009525F9">
        <w:rPr>
          <w:rFonts w:eastAsia="Cambria"/>
          <w:u w:val="single"/>
        </w:rPr>
        <w:t>Risk aversion is not how one innovates.</w:t>
      </w:r>
      <w:r w:rsidRPr="009525F9">
        <w:rPr>
          <w:rFonts w:eastAsia="Cambria"/>
          <w:sz w:val="14"/>
        </w:rPr>
        <w:t xml:space="preserve"> Risk is what led Americans to the moon just 66 years after the Wright brothers flew their first airplane. </w:t>
      </w:r>
      <w:r w:rsidRPr="009525F9">
        <w:rPr>
          <w:rFonts w:eastAsia="Cambria"/>
          <w:u w:val="single"/>
        </w:rPr>
        <w:t xml:space="preserve">A </w:t>
      </w:r>
      <w:r w:rsidRPr="00C3163D">
        <w:rPr>
          <w:rFonts w:eastAsia="Cambria"/>
          <w:highlight w:val="green"/>
          <w:u w:val="single"/>
        </w:rPr>
        <w:t>willingness for risk doesn’t exist</w:t>
      </w:r>
      <w:r w:rsidRPr="009525F9">
        <w:rPr>
          <w:rFonts w:eastAsia="Cambria"/>
          <w:u w:val="single"/>
        </w:rPr>
        <w:t xml:space="preserve"> today </w:t>
      </w:r>
      <w:r w:rsidRPr="00C3163D">
        <w:rPr>
          <w:rFonts w:eastAsia="Cambria"/>
          <w:highlight w:val="green"/>
          <w:u w:val="single"/>
        </w:rPr>
        <w:t>in</w:t>
      </w:r>
      <w:r w:rsidRPr="009525F9">
        <w:rPr>
          <w:rFonts w:eastAsia="Cambria"/>
          <w:u w:val="single"/>
        </w:rPr>
        <w:t xml:space="preserve"> the federal </w:t>
      </w:r>
      <w:r w:rsidRPr="00C3163D">
        <w:rPr>
          <w:rFonts w:eastAsia="Cambria"/>
          <w:highlight w:val="green"/>
          <w:u w:val="single"/>
        </w:rPr>
        <w:t>government — which is why</w:t>
      </w:r>
      <w:r w:rsidRPr="009525F9">
        <w:rPr>
          <w:rFonts w:eastAsia="Cambria"/>
          <w:u w:val="single"/>
        </w:rPr>
        <w:t xml:space="preserve"> the </w:t>
      </w:r>
      <w:r w:rsidRPr="00C3163D">
        <w:rPr>
          <w:rFonts w:eastAsia="Cambria"/>
          <w:highlight w:val="green"/>
          <w:u w:val="single"/>
        </w:rPr>
        <w:t>feds shouldn’t be running space policy.</w:t>
      </w:r>
    </w:p>
    <w:p w14:paraId="4D463849" w14:textId="77777777" w:rsidR="00FB545C" w:rsidRPr="009525F9" w:rsidRDefault="00FB545C" w:rsidP="00FB545C">
      <w:pPr>
        <w:contextualSpacing/>
        <w:rPr>
          <w:rFonts w:eastAsia="Cambria"/>
          <w:sz w:val="14"/>
          <w:szCs w:val="14"/>
        </w:rPr>
      </w:pPr>
      <w:r w:rsidRPr="009525F9">
        <w:rPr>
          <w:rFonts w:eastAsia="Cambria"/>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19EA38D7" w14:textId="77777777" w:rsidR="00FB545C" w:rsidRPr="009525F9" w:rsidRDefault="00FB545C" w:rsidP="00FB545C">
      <w:pPr>
        <w:contextualSpacing/>
        <w:rPr>
          <w:rFonts w:eastAsia="Cambria"/>
          <w:sz w:val="16"/>
        </w:rPr>
      </w:pPr>
      <w:r w:rsidRPr="009525F9">
        <w:rPr>
          <w:rFonts w:eastAsia="Cambria"/>
          <w:u w:val="single"/>
        </w:rPr>
        <w:t xml:space="preserve">The </w:t>
      </w:r>
      <w:r w:rsidRPr="00C3163D">
        <w:rPr>
          <w:rFonts w:eastAsia="Cambria"/>
          <w:highlight w:val="green"/>
          <w:u w:val="single"/>
        </w:rPr>
        <w:t>next decade will decide</w:t>
      </w:r>
      <w:r w:rsidRPr="009525F9">
        <w:rPr>
          <w:rFonts w:eastAsia="Cambria"/>
          <w:u w:val="single"/>
        </w:rPr>
        <w:t xml:space="preserve"> who wins space. Let it be America</w:t>
      </w:r>
      <w:r w:rsidRPr="009525F9">
        <w:rPr>
          <w:rFonts w:eastAsia="Cambria"/>
          <w:sz w:val="16"/>
        </w:rPr>
        <w:t xml:space="preserve"> — and let America’s dynamic start-ups win that race, </w:t>
      </w:r>
      <w:r w:rsidRPr="009525F9">
        <w:rPr>
          <w:rFonts w:eastAsia="Cambria"/>
          <w:u w:val="single"/>
        </w:rPr>
        <w:t>not China</w:t>
      </w:r>
      <w:r w:rsidRPr="009525F9">
        <w:rPr>
          <w:rFonts w:eastAsia="Cambria"/>
          <w:sz w:val="16"/>
        </w:rPr>
        <w:t>’s state capitalism.</w:t>
      </w:r>
    </w:p>
    <w:p w14:paraId="49934E4C" w14:textId="77777777" w:rsidR="00FB545C" w:rsidRPr="009525F9" w:rsidRDefault="00FB545C" w:rsidP="00FB545C">
      <w:pPr>
        <w:keepNext/>
        <w:keepLines/>
        <w:spacing w:before="40" w:after="0"/>
        <w:outlineLvl w:val="3"/>
        <w:rPr>
          <w:rFonts w:eastAsia="MS Gothic" w:cs="Times New Roman"/>
          <w:b/>
          <w:iCs/>
          <w:sz w:val="26"/>
        </w:rPr>
      </w:pPr>
      <w:r w:rsidRPr="009525F9">
        <w:rPr>
          <w:rFonts w:eastAsia="MS Gothic" w:cs="Times New Roman"/>
          <w:b/>
          <w:iCs/>
          <w:sz w:val="26"/>
        </w:rPr>
        <w:t xml:space="preserve">And, space dominance key to global peace – nuclear and conventional deterrence is </w:t>
      </w:r>
      <w:r w:rsidRPr="009525F9">
        <w:rPr>
          <w:rFonts w:eastAsia="MS Gothic" w:cs="Times New Roman"/>
          <w:b/>
          <w:iCs/>
          <w:sz w:val="26"/>
          <w:u w:val="single"/>
        </w:rPr>
        <w:t>collapsing</w:t>
      </w:r>
      <w:r w:rsidRPr="009525F9">
        <w:rPr>
          <w:rFonts w:eastAsia="MS Gothic" w:cs="Times New Roman"/>
          <w:b/>
          <w:iCs/>
          <w:sz w:val="26"/>
        </w:rPr>
        <w:t xml:space="preserve">, which will provoke </w:t>
      </w:r>
      <w:r w:rsidRPr="009525F9">
        <w:rPr>
          <w:rFonts w:eastAsia="MS Gothic" w:cs="Times New Roman"/>
          <w:b/>
          <w:iCs/>
          <w:sz w:val="26"/>
          <w:u w:val="single"/>
        </w:rPr>
        <w:t>civilization-ending</w:t>
      </w:r>
      <w:r w:rsidRPr="009525F9">
        <w:rPr>
          <w:rFonts w:eastAsia="MS Gothic" w:cs="Times New Roman"/>
          <w:b/>
          <w:iCs/>
          <w:sz w:val="26"/>
        </w:rPr>
        <w:t xml:space="preserve"> revisionist aggression from Russia and China</w:t>
      </w:r>
    </w:p>
    <w:p w14:paraId="332F8A4F" w14:textId="77777777" w:rsidR="00FB545C" w:rsidRPr="009525F9" w:rsidRDefault="00FB545C" w:rsidP="00FB545C">
      <w:pPr>
        <w:rPr>
          <w:rFonts w:eastAsia="Cambria"/>
        </w:rPr>
      </w:pPr>
      <w:r w:rsidRPr="009525F9">
        <w:rPr>
          <w:rFonts w:eastAsia="Cambria"/>
        </w:rPr>
        <w:t xml:space="preserve">Dr. Robert </w:t>
      </w:r>
      <w:r w:rsidRPr="009525F9">
        <w:rPr>
          <w:rFonts w:eastAsia="Cambria"/>
          <w:b/>
          <w:bCs/>
          <w:sz w:val="26"/>
        </w:rPr>
        <w:t>Zubrin 19</w:t>
      </w:r>
      <w:r w:rsidRPr="009525F9">
        <w:rPr>
          <w:rFonts w:eastAsia="Cambria"/>
        </w:rP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41D9C43A" w14:textId="77777777" w:rsidR="00FB545C" w:rsidRPr="009525F9" w:rsidRDefault="00FB545C" w:rsidP="00FB545C">
      <w:pPr>
        <w:rPr>
          <w:rFonts w:eastAsia="Cambria"/>
          <w:sz w:val="16"/>
        </w:rPr>
      </w:pPr>
      <w:r w:rsidRPr="009525F9">
        <w:rPr>
          <w:rFonts w:eastAsia="Cambria"/>
          <w:u w:val="single"/>
        </w:rPr>
        <w:t xml:space="preserve">The </w:t>
      </w:r>
      <w:r w:rsidRPr="009525F9">
        <w:rPr>
          <w:rFonts w:eastAsia="Cambria"/>
          <w:b/>
          <w:iCs/>
          <w:u w:val="single"/>
        </w:rPr>
        <w:t>U</w:t>
      </w:r>
      <w:r w:rsidRPr="009525F9">
        <w:rPr>
          <w:rFonts w:eastAsia="Cambria"/>
          <w:sz w:val="16"/>
        </w:rPr>
        <w:t xml:space="preserve">nited </w:t>
      </w:r>
      <w:r w:rsidRPr="009525F9">
        <w:rPr>
          <w:rFonts w:eastAsia="Cambria"/>
          <w:b/>
          <w:iCs/>
          <w:u w:val="single"/>
        </w:rPr>
        <w:t>S</w:t>
      </w:r>
      <w:r w:rsidRPr="009525F9">
        <w:rPr>
          <w:rFonts w:eastAsia="Cambria"/>
          <w:sz w:val="16"/>
        </w:rPr>
        <w:t xml:space="preserve">tates </w:t>
      </w:r>
      <w:r w:rsidRPr="009525F9">
        <w:rPr>
          <w:rFonts w:eastAsia="Cambria"/>
          <w:u w:val="single"/>
        </w:rPr>
        <w:t xml:space="preserve">needs a new national security policy. For the first time in more than 60 years, </w:t>
      </w:r>
      <w:r w:rsidRPr="00C3163D">
        <w:rPr>
          <w:rFonts w:eastAsia="Cambria"/>
          <w:highlight w:val="green"/>
          <w:u w:val="single"/>
        </w:rPr>
        <w:t>we face</w:t>
      </w:r>
      <w:r w:rsidRPr="009525F9">
        <w:rPr>
          <w:rFonts w:eastAsia="Cambria"/>
          <w:u w:val="single"/>
        </w:rPr>
        <w:t xml:space="preserve"> the </w:t>
      </w:r>
      <w:r w:rsidRPr="00C3163D">
        <w:rPr>
          <w:rFonts w:eastAsia="Cambria"/>
          <w:highlight w:val="green"/>
          <w:u w:val="single"/>
        </w:rPr>
        <w:t>real</w:t>
      </w:r>
      <w:r w:rsidRPr="009525F9">
        <w:rPr>
          <w:rFonts w:eastAsia="Cambria"/>
          <w:u w:val="single"/>
        </w:rPr>
        <w:t xml:space="preserve"> possibility of a </w:t>
      </w:r>
      <w:r w:rsidRPr="00C3163D">
        <w:rPr>
          <w:rFonts w:eastAsia="Cambria"/>
          <w:b/>
          <w:iCs/>
          <w:highlight w:val="green"/>
          <w:u w:val="single"/>
        </w:rPr>
        <w:t>large-scale</w:t>
      </w:r>
      <w:r w:rsidRPr="009525F9">
        <w:rPr>
          <w:rFonts w:eastAsia="Cambria"/>
          <w:b/>
          <w:iCs/>
          <w:u w:val="single"/>
        </w:rPr>
        <w:t xml:space="preserve"> conventional </w:t>
      </w:r>
      <w:r w:rsidRPr="00C3163D">
        <w:rPr>
          <w:rFonts w:eastAsia="Cambria"/>
          <w:b/>
          <w:iCs/>
          <w:highlight w:val="green"/>
          <w:u w:val="single"/>
        </w:rPr>
        <w:t>war</w:t>
      </w:r>
      <w:r w:rsidRPr="00C3163D">
        <w:rPr>
          <w:rFonts w:eastAsia="Cambria"/>
          <w:highlight w:val="green"/>
          <w:u w:val="single"/>
        </w:rPr>
        <w:t>, and</w:t>
      </w:r>
      <w:r w:rsidRPr="009525F9">
        <w:rPr>
          <w:rFonts w:eastAsia="Cambria"/>
          <w:u w:val="single"/>
        </w:rPr>
        <w:t xml:space="preserve"> we </w:t>
      </w:r>
      <w:r w:rsidRPr="00C3163D">
        <w:rPr>
          <w:rFonts w:eastAsia="Cambria"/>
          <w:highlight w:val="green"/>
          <w:u w:val="single"/>
        </w:rPr>
        <w:t xml:space="preserve">are </w:t>
      </w:r>
      <w:r w:rsidRPr="00C3163D">
        <w:rPr>
          <w:rFonts w:eastAsia="Cambria"/>
          <w:b/>
          <w:iCs/>
          <w:highlight w:val="green"/>
          <w:u w:val="single"/>
        </w:rPr>
        <w:t>woefully unprepared</w:t>
      </w:r>
      <w:r w:rsidRPr="009525F9">
        <w:rPr>
          <w:rFonts w:eastAsia="Cambria"/>
          <w:sz w:val="16"/>
        </w:rPr>
        <w:t>.</w:t>
      </w:r>
      <w:r>
        <w:rPr>
          <w:rFonts w:eastAsia="Cambria"/>
          <w:sz w:val="16"/>
        </w:rPr>
        <w:t xml:space="preserve"> </w:t>
      </w:r>
      <w:r w:rsidRPr="009525F9">
        <w:rPr>
          <w:rFonts w:eastAsia="Cambria"/>
          <w:u w:val="single"/>
        </w:rPr>
        <w:t xml:space="preserve">Eastern and Central </w:t>
      </w:r>
      <w:r w:rsidRPr="00C3163D">
        <w:rPr>
          <w:rFonts w:eastAsia="Cambria"/>
          <w:highlight w:val="green"/>
          <w:u w:val="single"/>
        </w:rPr>
        <w:t>Europe is</w:t>
      </w:r>
      <w:r w:rsidRPr="009525F9">
        <w:rPr>
          <w:rFonts w:eastAsia="Cambria"/>
          <w:u w:val="single"/>
        </w:rPr>
        <w:t xml:space="preserve"> now </w:t>
      </w:r>
      <w:r w:rsidRPr="00C3163D">
        <w:rPr>
          <w:rFonts w:eastAsia="Cambria"/>
          <w:b/>
          <w:iCs/>
          <w:highlight w:val="green"/>
          <w:u w:val="single"/>
        </w:rPr>
        <w:t>so weakly defended</w:t>
      </w:r>
      <w:r w:rsidRPr="00C3163D">
        <w:rPr>
          <w:rFonts w:eastAsia="Cambria"/>
          <w:highlight w:val="green"/>
          <w:u w:val="single"/>
        </w:rPr>
        <w:t xml:space="preserve"> as to</w:t>
      </w:r>
      <w:r w:rsidRPr="009525F9">
        <w:rPr>
          <w:rFonts w:eastAsia="Cambria"/>
          <w:u w:val="single"/>
        </w:rPr>
        <w:t xml:space="preserve"> </w:t>
      </w:r>
      <w:r w:rsidRPr="009525F9">
        <w:rPr>
          <w:rFonts w:eastAsia="Cambria"/>
          <w:b/>
          <w:iCs/>
          <w:u w:val="single"/>
        </w:rPr>
        <w:t xml:space="preserve">virtually </w:t>
      </w:r>
      <w:r w:rsidRPr="00C3163D">
        <w:rPr>
          <w:rFonts w:eastAsia="Cambria"/>
          <w:b/>
          <w:iCs/>
          <w:highlight w:val="green"/>
          <w:u w:val="single"/>
        </w:rPr>
        <w:t>invite invasion</w:t>
      </w:r>
      <w:r w:rsidRPr="009525F9">
        <w:rPr>
          <w:rFonts w:eastAsia="Cambria"/>
          <w:u w:val="single"/>
        </w:rPr>
        <w:t xml:space="preserve">. The </w:t>
      </w:r>
      <w:r w:rsidRPr="00C3163D">
        <w:rPr>
          <w:rFonts w:eastAsia="Cambria"/>
          <w:b/>
          <w:iCs/>
          <w:highlight w:val="green"/>
          <w:u w:val="single"/>
        </w:rPr>
        <w:t>U</w:t>
      </w:r>
      <w:r w:rsidRPr="009525F9">
        <w:rPr>
          <w:rFonts w:eastAsia="Cambria"/>
          <w:sz w:val="16"/>
        </w:rPr>
        <w:t xml:space="preserve">nited </w:t>
      </w:r>
      <w:r w:rsidRPr="00C3163D">
        <w:rPr>
          <w:rFonts w:eastAsia="Cambria"/>
          <w:b/>
          <w:iCs/>
          <w:highlight w:val="green"/>
          <w:u w:val="single"/>
        </w:rPr>
        <w:t>S</w:t>
      </w:r>
      <w:r w:rsidRPr="009525F9">
        <w:rPr>
          <w:rFonts w:eastAsia="Cambria"/>
          <w:sz w:val="16"/>
        </w:rPr>
        <w:t xml:space="preserve">tates </w:t>
      </w:r>
      <w:r w:rsidRPr="00C3163D">
        <w:rPr>
          <w:rFonts w:eastAsia="Cambria"/>
          <w:highlight w:val="green"/>
          <w:u w:val="single"/>
        </w:rPr>
        <w:t>is not</w:t>
      </w:r>
      <w:r w:rsidRPr="009525F9">
        <w:rPr>
          <w:rFonts w:eastAsia="Cambria"/>
          <w:u w:val="single"/>
        </w:rPr>
        <w:t xml:space="preserve"> about </w:t>
      </w:r>
      <w:r w:rsidRPr="00C3163D">
        <w:rPr>
          <w:rFonts w:eastAsia="Cambria"/>
          <w:highlight w:val="green"/>
          <w:u w:val="single"/>
        </w:rPr>
        <w:t>to go</w:t>
      </w:r>
      <w:r w:rsidRPr="009525F9">
        <w:rPr>
          <w:rFonts w:eastAsia="Cambria"/>
          <w:u w:val="single"/>
        </w:rPr>
        <w:t xml:space="preserve"> to </w:t>
      </w:r>
      <w:r w:rsidRPr="00C3163D">
        <w:rPr>
          <w:rFonts w:eastAsia="Cambria"/>
          <w:highlight w:val="green"/>
          <w:u w:val="single"/>
        </w:rPr>
        <w:t>nuclear</w:t>
      </w:r>
      <w:r w:rsidRPr="009525F9">
        <w:rPr>
          <w:rFonts w:eastAsia="Cambria"/>
          <w:u w:val="single"/>
        </w:rPr>
        <w:t xml:space="preserve"> war </w:t>
      </w:r>
      <w:r w:rsidRPr="00C3163D">
        <w:rPr>
          <w:rFonts w:eastAsia="Cambria"/>
          <w:highlight w:val="green"/>
          <w:u w:val="single"/>
        </w:rPr>
        <w:t>to defend</w:t>
      </w:r>
      <w:r w:rsidRPr="009525F9">
        <w:rPr>
          <w:rFonts w:eastAsia="Cambria"/>
          <w:u w:val="single"/>
        </w:rPr>
        <w:t xml:space="preserve"> any foreign country. </w:t>
      </w:r>
      <w:r w:rsidRPr="00C3163D">
        <w:rPr>
          <w:rFonts w:eastAsia="Cambria"/>
          <w:highlight w:val="green"/>
          <w:u w:val="single"/>
        </w:rPr>
        <w:t xml:space="preserve">So </w:t>
      </w:r>
      <w:r w:rsidRPr="00C3163D">
        <w:rPr>
          <w:rFonts w:eastAsia="Cambria"/>
          <w:b/>
          <w:iCs/>
          <w:highlight w:val="green"/>
          <w:u w:val="single"/>
        </w:rPr>
        <w:t>deterrence is dead</w:t>
      </w:r>
      <w:r w:rsidRPr="009525F9">
        <w:rPr>
          <w:rFonts w:eastAsia="Cambria"/>
          <w:sz w:val="16"/>
        </w:rPr>
        <w:t xml:space="preserve">, and, with the German army cut from 12 divisions to three, the British gone from the continent, </w:t>
      </w:r>
      <w:r w:rsidRPr="00C3163D">
        <w:rPr>
          <w:rFonts w:eastAsia="Cambria"/>
          <w:highlight w:val="green"/>
          <w:u w:val="single"/>
        </w:rPr>
        <w:t>and</w:t>
      </w:r>
      <w:r w:rsidRPr="009525F9">
        <w:rPr>
          <w:rFonts w:eastAsia="Cambria"/>
          <w:u w:val="single"/>
        </w:rPr>
        <w:t xml:space="preserve"> American </w:t>
      </w:r>
      <w:r w:rsidRPr="00C3163D">
        <w:rPr>
          <w:rFonts w:eastAsia="Cambria"/>
          <w:highlight w:val="green"/>
          <w:u w:val="single"/>
        </w:rPr>
        <w:t>forces down to a</w:t>
      </w:r>
      <w:r w:rsidRPr="009525F9">
        <w:rPr>
          <w:rFonts w:eastAsia="Cambria"/>
          <w:u w:val="single"/>
        </w:rPr>
        <w:t xml:space="preserve"> 30,000-troop </w:t>
      </w:r>
      <w:r w:rsidRPr="00C3163D">
        <w:rPr>
          <w:rFonts w:eastAsia="Cambria"/>
          <w:b/>
          <w:iCs/>
          <w:highlight w:val="green"/>
          <w:u w:val="single"/>
        </w:rPr>
        <w:t>tankless remnant</w:t>
      </w:r>
      <w:r w:rsidRPr="009525F9">
        <w:rPr>
          <w:rFonts w:eastAsia="Cambria"/>
          <w:sz w:val="16"/>
        </w:rPr>
        <w:t xml:space="preserve">, the only serious and committed ground force that stands between Russia and the Rhine is the Polish army. </w:t>
      </w:r>
      <w:r w:rsidRPr="009525F9">
        <w:rPr>
          <w:rFonts w:eastAsia="Cambria"/>
          <w:b/>
          <w:iCs/>
          <w:u w:val="single"/>
        </w:rPr>
        <w:t>It’s not enough</w:t>
      </w:r>
      <w:r w:rsidRPr="009525F9">
        <w:rPr>
          <w:rFonts w:eastAsia="Cambria"/>
          <w:u w:val="single"/>
        </w:rPr>
        <w:t xml:space="preserve">. Meanwhile, </w:t>
      </w:r>
      <w:r w:rsidRPr="00C3163D">
        <w:rPr>
          <w:rFonts w:eastAsia="Cambria"/>
          <w:highlight w:val="green"/>
          <w:u w:val="single"/>
        </w:rPr>
        <w:t xml:space="preserve">in </w:t>
      </w:r>
      <w:r w:rsidRPr="00C3163D">
        <w:rPr>
          <w:rFonts w:eastAsia="Cambria"/>
          <w:b/>
          <w:iCs/>
          <w:highlight w:val="green"/>
          <w:u w:val="single"/>
        </w:rPr>
        <w:t>Asia</w:t>
      </w:r>
      <w:r w:rsidRPr="009525F9">
        <w:rPr>
          <w:rFonts w:eastAsia="Cambria"/>
          <w:sz w:val="16"/>
        </w:rPr>
        <w:t xml:space="preserve">, the powerful </w:t>
      </w:r>
      <w:r w:rsidRPr="00C3163D">
        <w:rPr>
          <w:rFonts w:eastAsia="Cambria"/>
          <w:highlight w:val="green"/>
          <w:u w:val="single"/>
        </w:rPr>
        <w:t>growth of</w:t>
      </w:r>
      <w:r w:rsidRPr="009525F9">
        <w:rPr>
          <w:rFonts w:eastAsia="Cambria"/>
          <w:sz w:val="16"/>
        </w:rPr>
        <w:t xml:space="preserve"> the </w:t>
      </w:r>
      <w:r w:rsidRPr="00C3163D">
        <w:rPr>
          <w:rFonts w:eastAsia="Cambria"/>
          <w:highlight w:val="green"/>
          <w:u w:val="single"/>
        </w:rPr>
        <w:t>Chinese</w:t>
      </w:r>
      <w:r w:rsidRPr="009525F9">
        <w:rPr>
          <w:rFonts w:eastAsia="Cambria"/>
          <w:sz w:val="16"/>
        </w:rPr>
        <w:t xml:space="preserve"> economy </w:t>
      </w:r>
      <w:r w:rsidRPr="00C3163D">
        <w:rPr>
          <w:rFonts w:eastAsia="Cambria"/>
          <w:highlight w:val="green"/>
          <w:u w:val="single"/>
        </w:rPr>
        <w:t>promises</w:t>
      </w:r>
      <w:r w:rsidRPr="009525F9">
        <w:rPr>
          <w:rFonts w:eastAsia="Cambria"/>
          <w:u w:val="single"/>
        </w:rPr>
        <w:t xml:space="preserve"> that nation eventual overwhelming numerical </w:t>
      </w:r>
      <w:r w:rsidRPr="00C3163D">
        <w:rPr>
          <w:rFonts w:eastAsia="Cambria"/>
          <w:highlight w:val="green"/>
          <w:u w:val="single"/>
        </w:rPr>
        <w:t>force superiority</w:t>
      </w:r>
      <w:r w:rsidRPr="009525F9">
        <w:rPr>
          <w:rFonts w:eastAsia="Cambria"/>
          <w:u w:val="single"/>
        </w:rPr>
        <w:t xml:space="preserve"> in the region</w:t>
      </w:r>
      <w:r w:rsidRPr="009525F9">
        <w:rPr>
          <w:rFonts w:eastAsia="Cambria"/>
          <w:sz w:val="16"/>
        </w:rPr>
        <w:t>.</w:t>
      </w:r>
      <w:r>
        <w:rPr>
          <w:rFonts w:eastAsia="Cambria"/>
          <w:sz w:val="16"/>
        </w:rPr>
        <w:t xml:space="preserve"> </w:t>
      </w:r>
      <w:r w:rsidRPr="00C3163D">
        <w:rPr>
          <w:rFonts w:eastAsia="Cambria"/>
          <w:highlight w:val="green"/>
          <w:u w:val="single"/>
        </w:rPr>
        <w:t xml:space="preserve">How can we </w:t>
      </w:r>
      <w:r w:rsidRPr="00C3163D">
        <w:rPr>
          <w:rFonts w:eastAsia="Cambria"/>
          <w:b/>
          <w:iCs/>
          <w:highlight w:val="green"/>
          <w:u w:val="single"/>
        </w:rPr>
        <w:t>restore</w:t>
      </w:r>
      <w:r w:rsidRPr="009525F9">
        <w:rPr>
          <w:rFonts w:eastAsia="Cambria"/>
          <w:b/>
          <w:iCs/>
          <w:u w:val="single"/>
        </w:rPr>
        <w:t xml:space="preserve"> the </w:t>
      </w:r>
      <w:r w:rsidRPr="00C3163D">
        <w:rPr>
          <w:rFonts w:eastAsia="Cambria"/>
          <w:b/>
          <w:iCs/>
          <w:highlight w:val="green"/>
          <w:u w:val="single"/>
        </w:rPr>
        <w:t>balance</w:t>
      </w:r>
      <w:r w:rsidRPr="009525F9">
        <w:rPr>
          <w:rFonts w:eastAsia="Cambria"/>
          <w:u w:val="single"/>
        </w:rPr>
        <w:t xml:space="preserve">, creating a </w:t>
      </w:r>
      <w:r w:rsidRPr="009525F9">
        <w:rPr>
          <w:rFonts w:eastAsia="Cambria"/>
          <w:b/>
          <w:iCs/>
          <w:u w:val="single"/>
        </w:rPr>
        <w:t>sufficiently powerful</w:t>
      </w:r>
      <w:r w:rsidRPr="009525F9">
        <w:rPr>
          <w:rFonts w:eastAsia="Cambria"/>
          <w:u w:val="single"/>
        </w:rPr>
        <w:t xml:space="preserve"> conventional force </w:t>
      </w:r>
      <w:r w:rsidRPr="00C3163D">
        <w:rPr>
          <w:rFonts w:eastAsia="Cambria"/>
          <w:highlight w:val="green"/>
          <w:u w:val="single"/>
        </w:rPr>
        <w:t xml:space="preserve">to </w:t>
      </w:r>
      <w:r w:rsidRPr="00C3163D">
        <w:rPr>
          <w:rFonts w:eastAsia="Cambria"/>
          <w:b/>
          <w:iCs/>
          <w:highlight w:val="green"/>
          <w:u w:val="single"/>
        </w:rPr>
        <w:t>deter aggression</w:t>
      </w:r>
      <w:r w:rsidRPr="00C3163D">
        <w:rPr>
          <w:rFonts w:eastAsia="Cambria"/>
          <w:highlight w:val="green"/>
          <w:u w:val="single"/>
        </w:rPr>
        <w:t>? It won’t be</w:t>
      </w:r>
      <w:r w:rsidRPr="009525F9">
        <w:rPr>
          <w:rFonts w:eastAsia="Cambria"/>
          <w:u w:val="single"/>
        </w:rPr>
        <w:t xml:space="preserve"> by matching potential adversaries </w:t>
      </w:r>
      <w:r w:rsidRPr="00C3163D">
        <w:rPr>
          <w:rFonts w:eastAsia="Cambria"/>
          <w:highlight w:val="green"/>
          <w:u w:val="single"/>
        </w:rPr>
        <w:t>tank for tank</w:t>
      </w:r>
      <w:r w:rsidRPr="009525F9">
        <w:rPr>
          <w:rFonts w:eastAsia="Cambria"/>
          <w:u w:val="single"/>
        </w:rPr>
        <w:t xml:space="preserve">, division for division, replacement for replacement. Rather, the </w:t>
      </w:r>
      <w:r w:rsidRPr="00C3163D">
        <w:rPr>
          <w:rFonts w:eastAsia="Cambria"/>
          <w:b/>
          <w:iCs/>
          <w:highlight w:val="green"/>
          <w:u w:val="single"/>
        </w:rPr>
        <w:t>U</w:t>
      </w:r>
      <w:r w:rsidRPr="009525F9">
        <w:rPr>
          <w:rFonts w:eastAsia="Cambria"/>
          <w:sz w:val="16"/>
        </w:rPr>
        <w:t xml:space="preserve">nited </w:t>
      </w:r>
      <w:r w:rsidRPr="00C3163D">
        <w:rPr>
          <w:rFonts w:eastAsia="Cambria"/>
          <w:b/>
          <w:iCs/>
          <w:highlight w:val="green"/>
          <w:u w:val="single"/>
        </w:rPr>
        <w:t>S</w:t>
      </w:r>
      <w:r w:rsidRPr="009525F9">
        <w:rPr>
          <w:rFonts w:eastAsia="Cambria"/>
          <w:sz w:val="16"/>
        </w:rPr>
        <w:t xml:space="preserve">tates </w:t>
      </w:r>
      <w:r w:rsidRPr="00C3163D">
        <w:rPr>
          <w:rFonts w:eastAsia="Cambria"/>
          <w:highlight w:val="green"/>
          <w:u w:val="single"/>
        </w:rPr>
        <w:t>must</w:t>
      </w:r>
      <w:r w:rsidRPr="009525F9">
        <w:rPr>
          <w:rFonts w:eastAsia="Cambria"/>
          <w:u w:val="single"/>
        </w:rPr>
        <w:t xml:space="preserve"> seek to </w:t>
      </w:r>
      <w:r w:rsidRPr="00C3163D">
        <w:rPr>
          <w:rFonts w:eastAsia="Cambria"/>
          <w:b/>
          <w:iCs/>
          <w:highlight w:val="green"/>
          <w:u w:val="single"/>
        </w:rPr>
        <w:t>totally outgun</w:t>
      </w:r>
      <w:r w:rsidRPr="009525F9">
        <w:rPr>
          <w:rFonts w:eastAsia="Cambria"/>
          <w:u w:val="single"/>
        </w:rPr>
        <w:t xml:space="preserve"> them by </w:t>
      </w:r>
      <w:r w:rsidRPr="00C3163D">
        <w:rPr>
          <w:rFonts w:eastAsia="Cambria"/>
          <w:highlight w:val="green"/>
          <w:u w:val="single"/>
        </w:rPr>
        <w:t xml:space="preserve">obtaining a </w:t>
      </w:r>
      <w:r w:rsidRPr="00C3163D">
        <w:rPr>
          <w:rFonts w:eastAsia="Cambria"/>
          <w:b/>
          <w:iCs/>
          <w:highlight w:val="green"/>
          <w:u w:val="single"/>
        </w:rPr>
        <w:t>radical</w:t>
      </w:r>
      <w:r w:rsidRPr="009525F9">
        <w:rPr>
          <w:rFonts w:eastAsia="Cambria"/>
          <w:b/>
          <w:iCs/>
          <w:u w:val="single"/>
        </w:rPr>
        <w:t xml:space="preserve"> technological </w:t>
      </w:r>
      <w:r w:rsidRPr="00C3163D">
        <w:rPr>
          <w:rFonts w:eastAsia="Cambria"/>
          <w:b/>
          <w:iCs/>
          <w:highlight w:val="green"/>
          <w:u w:val="single"/>
        </w:rPr>
        <w:t>advantage</w:t>
      </w:r>
      <w:r w:rsidRPr="009525F9">
        <w:rPr>
          <w:rFonts w:eastAsia="Cambria"/>
          <w:u w:val="single"/>
        </w:rPr>
        <w:t xml:space="preserve">. This can be done </w:t>
      </w:r>
      <w:r w:rsidRPr="00C3163D">
        <w:rPr>
          <w:rFonts w:eastAsia="Cambria"/>
          <w:highlight w:val="green"/>
          <w:u w:val="single"/>
        </w:rPr>
        <w:t>by</w:t>
      </w:r>
      <w:r w:rsidRPr="009525F9">
        <w:rPr>
          <w:rFonts w:eastAsia="Cambria"/>
          <w:u w:val="single"/>
        </w:rPr>
        <w:t xml:space="preserve"> achieving </w:t>
      </w:r>
      <w:r w:rsidRPr="00C3163D">
        <w:rPr>
          <w:rFonts w:eastAsia="Cambria"/>
          <w:b/>
          <w:iCs/>
          <w:highlight w:val="green"/>
          <w:u w:val="single"/>
        </w:rPr>
        <w:t>space supremacy</w:t>
      </w:r>
      <w:r w:rsidRPr="009525F9">
        <w:rPr>
          <w:rFonts w:eastAsia="Cambria"/>
          <w:sz w:val="16"/>
        </w:rPr>
        <w:t>.</w:t>
      </w:r>
      <w:r>
        <w:rPr>
          <w:rFonts w:eastAsia="Cambria"/>
          <w:sz w:val="16"/>
        </w:rPr>
        <w:t xml:space="preserve"> </w:t>
      </w:r>
      <w:r w:rsidRPr="009525F9">
        <w:rPr>
          <w:rFonts w:eastAsia="Cambria"/>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9525F9">
        <w:rPr>
          <w:rFonts w:eastAsia="Cambria"/>
          <w:u w:val="single"/>
        </w:rPr>
        <w:t xml:space="preserve">In the </w:t>
      </w:r>
      <w:r w:rsidRPr="009525F9">
        <w:rPr>
          <w:rFonts w:eastAsia="Cambria"/>
          <w:b/>
          <w:iCs/>
          <w:u w:val="single"/>
        </w:rPr>
        <w:t>21st century</w:t>
      </w:r>
      <w:r w:rsidRPr="009525F9">
        <w:rPr>
          <w:rFonts w:eastAsia="Cambria"/>
          <w:u w:val="single"/>
        </w:rPr>
        <w:t xml:space="preserve">, </w:t>
      </w:r>
      <w:r w:rsidRPr="00C3163D">
        <w:rPr>
          <w:rFonts w:eastAsia="Cambria"/>
          <w:highlight w:val="green"/>
          <w:u w:val="single"/>
        </w:rPr>
        <w:t>victory</w:t>
      </w:r>
      <w:r w:rsidRPr="009525F9">
        <w:rPr>
          <w:rFonts w:eastAsia="Cambria"/>
          <w:u w:val="single"/>
        </w:rPr>
        <w:t xml:space="preserve"> on land, sea or in the air </w:t>
      </w:r>
      <w:r w:rsidRPr="00C3163D">
        <w:rPr>
          <w:rFonts w:eastAsia="Cambria"/>
          <w:highlight w:val="green"/>
          <w:u w:val="single"/>
        </w:rPr>
        <w:t xml:space="preserve">will go to the power that controls </w:t>
      </w:r>
      <w:r w:rsidRPr="00C3163D">
        <w:rPr>
          <w:rFonts w:eastAsia="Cambria"/>
          <w:b/>
          <w:iCs/>
          <w:highlight w:val="green"/>
          <w:u w:val="single"/>
        </w:rPr>
        <w:t>space</w:t>
      </w:r>
      <w:r w:rsidRPr="009525F9">
        <w:rPr>
          <w:rFonts w:eastAsia="Cambria"/>
          <w:sz w:val="16"/>
        </w:rPr>
        <w:t>.</w:t>
      </w:r>
      <w:r>
        <w:rPr>
          <w:rFonts w:eastAsia="Cambria"/>
          <w:sz w:val="16"/>
        </w:rPr>
        <w:t xml:space="preserve"> </w:t>
      </w:r>
      <w:r w:rsidRPr="009525F9">
        <w:rPr>
          <w:rFonts w:eastAsia="Cambria"/>
          <w:u w:val="single"/>
        </w:rPr>
        <w:t xml:space="preserve">The </w:t>
      </w:r>
      <w:r w:rsidRPr="009525F9">
        <w:rPr>
          <w:rFonts w:eastAsia="Cambria"/>
          <w:b/>
          <w:iCs/>
          <w:u w:val="single"/>
        </w:rPr>
        <w:t>critical military importance</w:t>
      </w:r>
      <w:r w:rsidRPr="009525F9">
        <w:rPr>
          <w:rFonts w:eastAsia="Cambria"/>
          <w:u w:val="single"/>
        </w:rPr>
        <w:t xml:space="preserve"> of space has been </w:t>
      </w:r>
      <w:r w:rsidRPr="009525F9">
        <w:rPr>
          <w:rFonts w:eastAsia="Cambria"/>
          <w:b/>
          <w:iCs/>
          <w:u w:val="single"/>
        </w:rPr>
        <w:t>obscured</w:t>
      </w:r>
      <w:r w:rsidRPr="009525F9">
        <w:rPr>
          <w:rFonts w:eastAsia="Cambria"/>
          <w:u w:val="single"/>
        </w:rPr>
        <w:t xml:space="preserve"> by the fact that in the period since the </w:t>
      </w:r>
      <w:r w:rsidRPr="009525F9">
        <w:rPr>
          <w:rFonts w:eastAsia="Cambria"/>
          <w:b/>
          <w:iCs/>
          <w:u w:val="single"/>
        </w:rPr>
        <w:t>U</w:t>
      </w:r>
      <w:r w:rsidRPr="009525F9">
        <w:rPr>
          <w:rFonts w:eastAsia="Cambria"/>
          <w:sz w:val="16"/>
        </w:rPr>
        <w:t xml:space="preserve">nited </w:t>
      </w:r>
      <w:r w:rsidRPr="009525F9">
        <w:rPr>
          <w:rFonts w:eastAsia="Cambria"/>
          <w:b/>
          <w:iCs/>
          <w:u w:val="single"/>
        </w:rPr>
        <w:t>S</w:t>
      </w:r>
      <w:r w:rsidRPr="009525F9">
        <w:rPr>
          <w:rFonts w:eastAsia="Cambria"/>
          <w:sz w:val="16"/>
        </w:rPr>
        <w:t xml:space="preserve">tates </w:t>
      </w:r>
      <w:r w:rsidRPr="009525F9">
        <w:rPr>
          <w:rFonts w:eastAsia="Cambria"/>
          <w:u w:val="single"/>
        </w:rPr>
        <w:t xml:space="preserve">has had space assets, all of our wars have been fought against </w:t>
      </w:r>
      <w:r w:rsidRPr="009525F9">
        <w:rPr>
          <w:rFonts w:eastAsia="Cambria"/>
          <w:b/>
          <w:iCs/>
          <w:u w:val="single"/>
        </w:rPr>
        <w:t>minor powers</w:t>
      </w:r>
      <w:r w:rsidRPr="009525F9">
        <w:rPr>
          <w:rFonts w:eastAsia="Cambria"/>
          <w:u w:val="single"/>
        </w:rPr>
        <w:t xml:space="preserve"> that we could have defeated without them</w:t>
      </w:r>
      <w:r w:rsidRPr="009525F9">
        <w:rPr>
          <w:rFonts w:eastAsia="Cambria"/>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r>
        <w:rPr>
          <w:rFonts w:eastAsia="Cambria"/>
          <w:sz w:val="16"/>
        </w:rPr>
        <w:t xml:space="preserve"> </w:t>
      </w:r>
      <w:r w:rsidRPr="009525F9">
        <w:rPr>
          <w:rFonts w:eastAsia="Cambria"/>
          <w:sz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r>
        <w:rPr>
          <w:rFonts w:eastAsia="Cambria"/>
          <w:sz w:val="16"/>
        </w:rPr>
        <w:t xml:space="preserve"> </w:t>
      </w:r>
      <w:r w:rsidRPr="009525F9">
        <w:rPr>
          <w:rFonts w:eastAsia="Cambria"/>
          <w:sz w:val="16"/>
        </w:rPr>
        <w:t xml:space="preserve">But </w:t>
      </w:r>
      <w:r w:rsidRPr="009525F9">
        <w:rPr>
          <w:rFonts w:eastAsia="Cambria"/>
          <w:u w:val="single"/>
        </w:rPr>
        <w:t xml:space="preserve">modern space power involves far more than just </w:t>
      </w:r>
      <w:r w:rsidRPr="009525F9">
        <w:rPr>
          <w:rFonts w:eastAsia="Cambria"/>
          <w:b/>
          <w:iCs/>
          <w:u w:val="single"/>
        </w:rPr>
        <w:t>recon</w:t>
      </w:r>
      <w:r w:rsidRPr="009525F9">
        <w:rPr>
          <w:rFonts w:eastAsia="Cambria"/>
          <w:u w:val="single"/>
        </w:rPr>
        <w:t xml:space="preserve">naissance satellites. The use of space-based </w:t>
      </w:r>
      <w:r w:rsidRPr="00C3163D">
        <w:rPr>
          <w:rFonts w:eastAsia="Cambria"/>
          <w:b/>
          <w:iCs/>
          <w:highlight w:val="green"/>
          <w:u w:val="single"/>
        </w:rPr>
        <w:t>GPS</w:t>
      </w:r>
      <w:r w:rsidRPr="009525F9">
        <w:rPr>
          <w:rFonts w:eastAsia="Cambria"/>
          <w:u w:val="single"/>
        </w:rPr>
        <w:t xml:space="preserve"> can </w:t>
      </w:r>
      <w:r w:rsidRPr="00C3163D">
        <w:rPr>
          <w:rFonts w:eastAsia="Cambria"/>
          <w:highlight w:val="green"/>
          <w:u w:val="single"/>
        </w:rPr>
        <w:t>endow munitions with</w:t>
      </w:r>
      <w:r w:rsidRPr="009525F9">
        <w:rPr>
          <w:rFonts w:eastAsia="Cambria"/>
          <w:u w:val="single"/>
        </w:rPr>
        <w:t xml:space="preserve"> 100 times greater </w:t>
      </w:r>
      <w:r w:rsidRPr="00C3163D">
        <w:rPr>
          <w:rFonts w:eastAsia="Cambria"/>
          <w:highlight w:val="green"/>
          <w:u w:val="single"/>
        </w:rPr>
        <w:t>accuracy, while</w:t>
      </w:r>
      <w:r w:rsidRPr="009525F9">
        <w:rPr>
          <w:rFonts w:eastAsia="Cambria"/>
          <w:u w:val="single"/>
        </w:rPr>
        <w:t xml:space="preserve"> space-based </w:t>
      </w:r>
      <w:r w:rsidRPr="00C3163D">
        <w:rPr>
          <w:rFonts w:eastAsia="Cambria"/>
          <w:b/>
          <w:iCs/>
          <w:highlight w:val="green"/>
          <w:u w:val="single"/>
        </w:rPr>
        <w:t>comm</w:t>
      </w:r>
      <w:r w:rsidRPr="009525F9">
        <w:rPr>
          <w:rFonts w:eastAsia="Cambria"/>
          <w:b/>
          <w:iCs/>
          <w:u w:val="single"/>
        </w:rPr>
        <w:t>unication</w:t>
      </w:r>
      <w:r w:rsidRPr="00C3163D">
        <w:rPr>
          <w:rFonts w:eastAsia="Cambria"/>
          <w:b/>
          <w:iCs/>
          <w:highlight w:val="green"/>
          <w:u w:val="single"/>
        </w:rPr>
        <w:t>s</w:t>
      </w:r>
      <w:r w:rsidRPr="00C3163D">
        <w:rPr>
          <w:rFonts w:eastAsia="Cambria"/>
          <w:highlight w:val="green"/>
          <w:u w:val="single"/>
        </w:rPr>
        <w:t xml:space="preserve"> provide</w:t>
      </w:r>
      <w:r w:rsidRPr="009525F9">
        <w:rPr>
          <w:rFonts w:eastAsia="Cambria"/>
          <w:u w:val="single"/>
        </w:rPr>
        <w:t xml:space="preserve"> an </w:t>
      </w:r>
      <w:r w:rsidRPr="00C3163D">
        <w:rPr>
          <w:rFonts w:eastAsia="Cambria"/>
          <w:highlight w:val="green"/>
          <w:u w:val="single"/>
        </w:rPr>
        <w:t>unmatched</w:t>
      </w:r>
      <w:r w:rsidRPr="009525F9">
        <w:rPr>
          <w:rFonts w:eastAsia="Cambria"/>
          <w:u w:val="single"/>
        </w:rPr>
        <w:t xml:space="preserve"> capability of </w:t>
      </w:r>
      <w:r w:rsidRPr="00C3163D">
        <w:rPr>
          <w:rFonts w:eastAsia="Cambria"/>
          <w:b/>
          <w:iCs/>
          <w:highlight w:val="green"/>
          <w:u w:val="single"/>
        </w:rPr>
        <w:t>c</w:t>
      </w:r>
      <w:r w:rsidRPr="009525F9">
        <w:rPr>
          <w:rFonts w:eastAsia="Cambria"/>
          <w:u w:val="single"/>
        </w:rPr>
        <w:t xml:space="preserve">ommand </w:t>
      </w:r>
      <w:r w:rsidRPr="00C3163D">
        <w:rPr>
          <w:rFonts w:eastAsia="Cambria"/>
          <w:highlight w:val="green"/>
          <w:u w:val="single"/>
        </w:rPr>
        <w:t xml:space="preserve">and </w:t>
      </w:r>
      <w:r w:rsidRPr="00C3163D">
        <w:rPr>
          <w:rFonts w:eastAsia="Cambria"/>
          <w:b/>
          <w:iCs/>
          <w:highlight w:val="green"/>
          <w:u w:val="single"/>
        </w:rPr>
        <w:t>c</w:t>
      </w:r>
      <w:r w:rsidRPr="009525F9">
        <w:rPr>
          <w:rFonts w:eastAsia="Cambria"/>
          <w:u w:val="single"/>
        </w:rPr>
        <w:t>ontrol of forces</w:t>
      </w:r>
      <w:r w:rsidRPr="009525F9">
        <w:rPr>
          <w:rFonts w:eastAsia="Cambria"/>
          <w:sz w:val="16"/>
        </w:rPr>
        <w:t xml:space="preserve">. Knock out the enemy’s reconnaissance satellites and he is effectively blind. Knock out his comsats and he is deaf. Knock out his navsats and he loses his aim. </w:t>
      </w:r>
      <w:r w:rsidRPr="009525F9">
        <w:rPr>
          <w:rFonts w:eastAsia="Cambria"/>
          <w:u w:val="single"/>
        </w:rPr>
        <w:t>In any serious future conventional conflict</w:t>
      </w:r>
      <w:r w:rsidRPr="009525F9">
        <w:rPr>
          <w:rFonts w:eastAsia="Cambria"/>
          <w:sz w:val="16"/>
        </w:rPr>
        <w:t xml:space="preserve">, even between opponents as mismatched as Japan was against the United States — or Poland (with 1,000 tanks) is currently against Russia (with 12,000) — it is </w:t>
      </w:r>
      <w:r w:rsidRPr="00C3163D">
        <w:rPr>
          <w:rFonts w:eastAsia="Cambria"/>
          <w:highlight w:val="green"/>
          <w:u w:val="single"/>
        </w:rPr>
        <w:t>space</w:t>
      </w:r>
      <w:r w:rsidRPr="009525F9">
        <w:rPr>
          <w:rFonts w:eastAsia="Cambria"/>
          <w:u w:val="single"/>
        </w:rPr>
        <w:t xml:space="preserve"> power</w:t>
      </w:r>
      <w:r w:rsidRPr="009525F9">
        <w:rPr>
          <w:rFonts w:eastAsia="Cambria"/>
          <w:sz w:val="16"/>
        </w:rPr>
        <w:t xml:space="preserve"> that </w:t>
      </w:r>
      <w:r w:rsidRPr="00C3163D">
        <w:rPr>
          <w:rFonts w:eastAsia="Cambria"/>
          <w:highlight w:val="green"/>
          <w:u w:val="single"/>
        </w:rPr>
        <w:t xml:space="preserve">will </w:t>
      </w:r>
      <w:r w:rsidRPr="00C3163D">
        <w:rPr>
          <w:rFonts w:eastAsia="Cambria"/>
          <w:b/>
          <w:iCs/>
          <w:highlight w:val="green"/>
          <w:u w:val="single"/>
        </w:rPr>
        <w:t>prove decisive</w:t>
      </w:r>
      <w:r w:rsidRPr="009525F9">
        <w:rPr>
          <w:rFonts w:eastAsia="Cambria"/>
          <w:sz w:val="16"/>
        </w:rPr>
        <w:t>.</w:t>
      </w:r>
      <w:r>
        <w:rPr>
          <w:rFonts w:eastAsia="Cambria"/>
          <w:sz w:val="16"/>
        </w:rPr>
        <w:t xml:space="preserve"> </w:t>
      </w:r>
      <w:r w:rsidRPr="009525F9">
        <w:rPr>
          <w:rFonts w:eastAsia="Cambria"/>
          <w:sz w:val="16"/>
        </w:rPr>
        <w:t xml:space="preserve">Not only Europe, but </w:t>
      </w:r>
      <w:r w:rsidRPr="00C3163D">
        <w:rPr>
          <w:rFonts w:eastAsia="Cambria"/>
          <w:b/>
          <w:iCs/>
          <w:sz w:val="24"/>
          <w:szCs w:val="26"/>
          <w:highlight w:val="green"/>
          <w:u w:val="single"/>
        </w:rPr>
        <w:t>the</w:t>
      </w:r>
      <w:r w:rsidRPr="009525F9">
        <w:rPr>
          <w:rFonts w:eastAsia="Cambria"/>
          <w:b/>
          <w:iCs/>
          <w:sz w:val="24"/>
          <w:szCs w:val="26"/>
          <w:u w:val="single"/>
        </w:rPr>
        <w:t xml:space="preserve"> defense of the </w:t>
      </w:r>
      <w:r w:rsidRPr="00C3163D">
        <w:rPr>
          <w:rFonts w:eastAsia="Cambria"/>
          <w:b/>
          <w:iCs/>
          <w:sz w:val="24"/>
          <w:szCs w:val="26"/>
          <w:highlight w:val="green"/>
          <w:u w:val="single"/>
        </w:rPr>
        <w:t>entire</w:t>
      </w:r>
      <w:r w:rsidRPr="009525F9">
        <w:rPr>
          <w:rFonts w:eastAsia="Cambria"/>
          <w:b/>
          <w:iCs/>
          <w:sz w:val="24"/>
          <w:szCs w:val="26"/>
          <w:u w:val="single"/>
        </w:rPr>
        <w:t xml:space="preserve"> free </w:t>
      </w:r>
      <w:r w:rsidRPr="00C3163D">
        <w:rPr>
          <w:rFonts w:eastAsia="Cambria"/>
          <w:b/>
          <w:iCs/>
          <w:sz w:val="24"/>
          <w:szCs w:val="26"/>
          <w:highlight w:val="green"/>
          <w:u w:val="single"/>
        </w:rPr>
        <w:t>world hangs upon this</w:t>
      </w:r>
      <w:r w:rsidRPr="009525F9">
        <w:rPr>
          <w:rFonts w:eastAsia="Cambria"/>
          <w:sz w:val="24"/>
          <w:szCs w:val="26"/>
          <w:u w:val="single"/>
        </w:rPr>
        <w:t xml:space="preserve"> </w:t>
      </w:r>
      <w:r w:rsidRPr="009525F9">
        <w:rPr>
          <w:rFonts w:eastAsia="Cambria"/>
          <w:u w:val="single"/>
        </w:rPr>
        <w:t>matter. For the past 70 years,</w:t>
      </w:r>
      <w:r w:rsidRPr="009525F9">
        <w:rPr>
          <w:rFonts w:eastAsia="Cambria"/>
          <w:sz w:val="16"/>
        </w:rPr>
        <w:t xml:space="preserve"> U.S. Navy </w:t>
      </w:r>
      <w:r w:rsidRPr="009525F9">
        <w:rPr>
          <w:rFonts w:eastAsia="Cambria"/>
          <w:u w:val="single"/>
        </w:rPr>
        <w:t>carrier task forces have controlled the world’s oceans</w:t>
      </w:r>
      <w:r w:rsidRPr="009525F9">
        <w:rPr>
          <w:rFonts w:eastAsia="Cambria"/>
          <w:sz w:val="16"/>
        </w:rPr>
        <w:t xml:space="preserve">, first making and then keeping the Pax Americana, which has done so much to secure and advance the human condition over the postwar period. But </w:t>
      </w:r>
      <w:r w:rsidRPr="009525F9">
        <w:rPr>
          <w:rFonts w:eastAsia="Cambria"/>
          <w:u w:val="single"/>
        </w:rPr>
        <w:t xml:space="preserve">should there ever be another major conflict, an adversary possessing the </w:t>
      </w:r>
      <w:r w:rsidRPr="00C3163D">
        <w:rPr>
          <w:rFonts w:eastAsia="Cambria"/>
          <w:highlight w:val="green"/>
          <w:u w:val="single"/>
        </w:rPr>
        <w:t>ability to</w:t>
      </w:r>
      <w:r w:rsidRPr="009525F9">
        <w:rPr>
          <w:rFonts w:eastAsia="Cambria"/>
          <w:u w:val="single"/>
        </w:rPr>
        <w:t xml:space="preserve"> locate and </w:t>
      </w:r>
      <w:r w:rsidRPr="00C3163D">
        <w:rPr>
          <w:rFonts w:eastAsia="Cambria"/>
          <w:highlight w:val="green"/>
          <w:u w:val="single"/>
        </w:rPr>
        <w:t>target</w:t>
      </w:r>
      <w:r w:rsidRPr="009525F9">
        <w:rPr>
          <w:rFonts w:eastAsia="Cambria"/>
          <w:u w:val="single"/>
        </w:rPr>
        <w:t xml:space="preserve"> those </w:t>
      </w:r>
      <w:r w:rsidRPr="00C3163D">
        <w:rPr>
          <w:rFonts w:eastAsia="Cambria"/>
          <w:highlight w:val="green"/>
          <w:u w:val="single"/>
        </w:rPr>
        <w:t>carriers from space would</w:t>
      </w:r>
      <w:r w:rsidRPr="009525F9">
        <w:rPr>
          <w:rFonts w:eastAsia="Cambria"/>
          <w:u w:val="single"/>
        </w:rPr>
        <w:t xml:space="preserve"> be able to </w:t>
      </w:r>
      <w:r w:rsidRPr="00C3163D">
        <w:rPr>
          <w:rFonts w:eastAsia="Cambria"/>
          <w:b/>
          <w:iCs/>
          <w:highlight w:val="green"/>
          <w:u w:val="single"/>
        </w:rPr>
        <w:t>wipe them out</w:t>
      </w:r>
      <w:r w:rsidRPr="00C3163D">
        <w:rPr>
          <w:rFonts w:eastAsia="Cambria"/>
          <w:highlight w:val="green"/>
          <w:u w:val="single"/>
        </w:rPr>
        <w:t xml:space="preserve"> with</w:t>
      </w:r>
      <w:r w:rsidRPr="009525F9">
        <w:rPr>
          <w:rFonts w:eastAsia="Cambria"/>
          <w:u w:val="single"/>
        </w:rPr>
        <w:t xml:space="preserve"> the </w:t>
      </w:r>
      <w:r w:rsidRPr="009525F9">
        <w:rPr>
          <w:rFonts w:eastAsia="Cambria"/>
          <w:b/>
          <w:iCs/>
          <w:u w:val="single"/>
        </w:rPr>
        <w:t xml:space="preserve">push of </w:t>
      </w:r>
      <w:r w:rsidRPr="00C3163D">
        <w:rPr>
          <w:rFonts w:eastAsia="Cambria"/>
          <w:b/>
          <w:iCs/>
          <w:highlight w:val="green"/>
          <w:u w:val="single"/>
        </w:rPr>
        <w:t>a button</w:t>
      </w:r>
      <w:r w:rsidRPr="009525F9">
        <w:rPr>
          <w:rFonts w:eastAsia="Cambria"/>
          <w:sz w:val="16"/>
        </w:rPr>
        <w:t xml:space="preserve">. For this reason, </w:t>
      </w:r>
      <w:r w:rsidRPr="009525F9">
        <w:rPr>
          <w:rFonts w:eastAsia="Cambria"/>
          <w:u w:val="single"/>
        </w:rPr>
        <w:t xml:space="preserve">it is </w:t>
      </w:r>
      <w:r w:rsidRPr="009525F9">
        <w:rPr>
          <w:rFonts w:eastAsia="Cambria"/>
          <w:b/>
          <w:iCs/>
          <w:u w:val="single"/>
        </w:rPr>
        <w:t>imperative</w:t>
      </w:r>
      <w:r w:rsidRPr="009525F9">
        <w:rPr>
          <w:rFonts w:eastAsia="Cambria"/>
          <w:u w:val="single"/>
        </w:rPr>
        <w:t xml:space="preserve"> that the </w:t>
      </w:r>
      <w:r w:rsidRPr="009525F9">
        <w:rPr>
          <w:rFonts w:eastAsia="Cambria"/>
          <w:b/>
          <w:iCs/>
          <w:u w:val="single"/>
        </w:rPr>
        <w:t>U</w:t>
      </w:r>
      <w:r w:rsidRPr="009525F9">
        <w:rPr>
          <w:rFonts w:eastAsia="Cambria"/>
          <w:sz w:val="16"/>
        </w:rPr>
        <w:t xml:space="preserve">nited </w:t>
      </w:r>
      <w:r w:rsidRPr="009525F9">
        <w:rPr>
          <w:rFonts w:eastAsia="Cambria"/>
          <w:b/>
          <w:iCs/>
          <w:u w:val="single"/>
        </w:rPr>
        <w:t>S</w:t>
      </w:r>
      <w:r w:rsidRPr="009525F9">
        <w:rPr>
          <w:rFonts w:eastAsia="Cambria"/>
          <w:sz w:val="16"/>
        </w:rPr>
        <w:t xml:space="preserve">tates </w:t>
      </w:r>
      <w:r w:rsidRPr="009525F9">
        <w:rPr>
          <w:rFonts w:eastAsia="Cambria"/>
          <w:u w:val="single"/>
        </w:rPr>
        <w:t xml:space="preserve">possess space capabilities that are </w:t>
      </w:r>
      <w:r w:rsidRPr="009525F9">
        <w:rPr>
          <w:rFonts w:eastAsia="Cambria"/>
          <w:b/>
          <w:iCs/>
          <w:u w:val="single"/>
        </w:rPr>
        <w:t>so robust</w:t>
      </w:r>
      <w:r w:rsidRPr="009525F9">
        <w:rPr>
          <w:rFonts w:eastAsia="Cambria"/>
          <w:u w:val="single"/>
        </w:rPr>
        <w:t xml:space="preserve"> as to not only assure our own ability to operate in and through space, but also be able to </w:t>
      </w:r>
      <w:r w:rsidRPr="009525F9">
        <w:rPr>
          <w:rFonts w:eastAsia="Cambria"/>
          <w:b/>
          <w:iCs/>
          <w:u w:val="single"/>
        </w:rPr>
        <w:t>comprehensively deny it</w:t>
      </w:r>
      <w:r w:rsidRPr="009525F9">
        <w:rPr>
          <w:rFonts w:eastAsia="Cambria"/>
          <w:u w:val="single"/>
        </w:rPr>
        <w:t xml:space="preserve"> to others</w:t>
      </w:r>
      <w:r w:rsidRPr="009525F9">
        <w:rPr>
          <w:rFonts w:eastAsia="Cambria"/>
          <w:sz w:val="16"/>
        </w:rPr>
        <w:t>.</w:t>
      </w:r>
      <w:r>
        <w:rPr>
          <w:rFonts w:eastAsia="Cambria"/>
          <w:sz w:val="16"/>
        </w:rPr>
        <w:t xml:space="preserve"> </w:t>
      </w:r>
      <w:r w:rsidRPr="009525F9">
        <w:rPr>
          <w:rFonts w:eastAsia="Cambria"/>
          <w:i/>
          <w:iCs/>
          <w:sz w:val="16"/>
        </w:rPr>
        <w:t>Space superiority</w:t>
      </w:r>
      <w:r w:rsidRPr="009525F9">
        <w:rPr>
          <w:rFonts w:eastAsia="Cambria"/>
          <w:sz w:val="16"/>
        </w:rPr>
        <w:t xml:space="preserve"> means having better space assets than an opponent. </w:t>
      </w:r>
      <w:r w:rsidRPr="009525F9">
        <w:rPr>
          <w:rFonts w:eastAsia="Cambria"/>
          <w:u w:val="single"/>
        </w:rPr>
        <w:t xml:space="preserve">Space </w:t>
      </w:r>
      <w:r w:rsidRPr="00C3163D">
        <w:rPr>
          <w:rFonts w:eastAsia="Cambria"/>
          <w:highlight w:val="green"/>
          <w:u w:val="single"/>
        </w:rPr>
        <w:t>supremacy means</w:t>
      </w:r>
      <w:r w:rsidRPr="009525F9">
        <w:rPr>
          <w:rFonts w:eastAsia="Cambria"/>
          <w:sz w:val="16"/>
        </w:rPr>
        <w:t xml:space="preserve"> being able to assert </w:t>
      </w:r>
      <w:r w:rsidRPr="009525F9">
        <w:rPr>
          <w:rFonts w:eastAsia="Cambria"/>
          <w:u w:val="single"/>
        </w:rPr>
        <w:t xml:space="preserve">a </w:t>
      </w:r>
      <w:r w:rsidRPr="009525F9">
        <w:rPr>
          <w:rFonts w:eastAsia="Cambria"/>
          <w:b/>
          <w:iCs/>
          <w:u w:val="single"/>
        </w:rPr>
        <w:t>complete monopoly</w:t>
      </w:r>
      <w:r w:rsidRPr="009525F9">
        <w:rPr>
          <w:rFonts w:eastAsia="Cambria"/>
          <w:u w:val="single"/>
        </w:rPr>
        <w:t xml:space="preserve"> of</w:t>
      </w:r>
      <w:r w:rsidRPr="009525F9">
        <w:rPr>
          <w:rFonts w:eastAsia="Cambria"/>
          <w:sz w:val="16"/>
        </w:rPr>
        <w:t xml:space="preserve"> such </w:t>
      </w:r>
      <w:r w:rsidRPr="009525F9">
        <w:rPr>
          <w:rFonts w:eastAsia="Cambria"/>
          <w:u w:val="single"/>
        </w:rPr>
        <w:t>capabilities</w:t>
      </w:r>
      <w:r w:rsidRPr="009525F9">
        <w:rPr>
          <w:rFonts w:eastAsia="Cambria"/>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C3163D">
        <w:rPr>
          <w:rFonts w:eastAsia="Cambria"/>
          <w:highlight w:val="green"/>
          <w:u w:val="single"/>
        </w:rPr>
        <w:t>our</w:t>
      </w:r>
      <w:r w:rsidRPr="009525F9">
        <w:rPr>
          <w:rFonts w:eastAsia="Cambria"/>
          <w:u w:val="single"/>
        </w:rPr>
        <w:t xml:space="preserve"> own land- and sea-based air and missile </w:t>
      </w:r>
      <w:r w:rsidRPr="00C3163D">
        <w:rPr>
          <w:rFonts w:eastAsia="Cambria"/>
          <w:highlight w:val="green"/>
          <w:u w:val="single"/>
        </w:rPr>
        <w:t>forces</w:t>
      </w:r>
      <w:r w:rsidRPr="009525F9">
        <w:rPr>
          <w:rFonts w:eastAsia="Cambria"/>
          <w:u w:val="single"/>
        </w:rPr>
        <w:t xml:space="preserve"> be </w:t>
      </w:r>
      <w:r w:rsidRPr="00C3163D">
        <w:rPr>
          <w:rFonts w:eastAsia="Cambria"/>
          <w:highlight w:val="green"/>
          <w:u w:val="single"/>
        </w:rPr>
        <w:t xml:space="preserve">made </w:t>
      </w:r>
      <w:r w:rsidRPr="00C3163D">
        <w:rPr>
          <w:rFonts w:eastAsia="Cambria"/>
          <w:b/>
          <w:iCs/>
          <w:highlight w:val="green"/>
          <w:u w:val="single"/>
        </w:rPr>
        <w:t>so formidable</w:t>
      </w:r>
      <w:r w:rsidRPr="009525F9">
        <w:rPr>
          <w:rFonts w:eastAsia="Cambria"/>
          <w:u w:val="single"/>
        </w:rPr>
        <w:t xml:space="preserve"> as </w:t>
      </w:r>
      <w:r w:rsidRPr="00C3163D">
        <w:rPr>
          <w:rFonts w:eastAsia="Cambria"/>
          <w:highlight w:val="green"/>
          <w:u w:val="single"/>
        </w:rPr>
        <w:t>to render</w:t>
      </w:r>
      <w:r w:rsidRPr="009525F9">
        <w:rPr>
          <w:rFonts w:eastAsia="Cambria"/>
          <w:u w:val="single"/>
        </w:rPr>
        <w:t xml:space="preserve"> any conventional </w:t>
      </w:r>
      <w:r w:rsidRPr="00C3163D">
        <w:rPr>
          <w:rFonts w:eastAsia="Cambria"/>
          <w:highlight w:val="green"/>
          <w:u w:val="single"/>
        </w:rPr>
        <w:t xml:space="preserve">attack </w:t>
      </w:r>
      <w:r w:rsidRPr="00C3163D">
        <w:rPr>
          <w:rFonts w:eastAsia="Cambria"/>
          <w:b/>
          <w:iCs/>
          <w:highlight w:val="green"/>
          <w:u w:val="single"/>
        </w:rPr>
        <w:t>unthinkable</w:t>
      </w:r>
      <w:r w:rsidRPr="009525F9">
        <w:rPr>
          <w:rFonts w:eastAsia="Cambria"/>
          <w:u w:val="single"/>
        </w:rPr>
        <w:t xml:space="preserve">. On the other hand, </w:t>
      </w:r>
      <w:r w:rsidRPr="00C3163D">
        <w:rPr>
          <w:rFonts w:eastAsia="Cambria"/>
          <w:highlight w:val="green"/>
          <w:u w:val="single"/>
        </w:rPr>
        <w:t xml:space="preserve">should we </w:t>
      </w:r>
      <w:r w:rsidRPr="00C3163D">
        <w:rPr>
          <w:rFonts w:eastAsia="Cambria"/>
          <w:b/>
          <w:iCs/>
          <w:highlight w:val="green"/>
          <w:u w:val="single"/>
        </w:rPr>
        <w:t>fail</w:t>
      </w:r>
      <w:r w:rsidRPr="009525F9">
        <w:rPr>
          <w:rFonts w:eastAsia="Cambria"/>
          <w:sz w:val="16"/>
        </w:rPr>
        <w:t xml:space="preserve"> to do so, </w:t>
      </w:r>
      <w:r w:rsidRPr="00C3163D">
        <w:rPr>
          <w:rFonts w:eastAsia="Cambria"/>
          <w:highlight w:val="green"/>
          <w:u w:val="single"/>
        </w:rPr>
        <w:t>we</w:t>
      </w:r>
      <w:r w:rsidRPr="009525F9">
        <w:rPr>
          <w:rFonts w:eastAsia="Cambria"/>
          <w:u w:val="single"/>
        </w:rPr>
        <w:t xml:space="preserve"> will remain </w:t>
      </w:r>
      <w:r w:rsidRPr="009525F9">
        <w:rPr>
          <w:rFonts w:eastAsia="Cambria"/>
          <w:b/>
          <w:iCs/>
          <w:u w:val="single"/>
        </w:rPr>
        <w:t>so vulnerable</w:t>
      </w:r>
      <w:r w:rsidRPr="009525F9">
        <w:rPr>
          <w:rFonts w:eastAsia="Cambria"/>
          <w:u w:val="single"/>
        </w:rPr>
        <w:t xml:space="preserve"> as to increasingly </w:t>
      </w:r>
      <w:r w:rsidRPr="00C3163D">
        <w:rPr>
          <w:rFonts w:eastAsia="Cambria"/>
          <w:b/>
          <w:iCs/>
          <w:highlight w:val="green"/>
          <w:u w:val="single"/>
        </w:rPr>
        <w:t>invite aggression</w:t>
      </w:r>
      <w:r w:rsidRPr="00C3163D">
        <w:rPr>
          <w:rFonts w:eastAsia="Cambria"/>
          <w:highlight w:val="green"/>
          <w:u w:val="single"/>
        </w:rPr>
        <w:t xml:space="preserve"> by</w:t>
      </w:r>
      <w:r w:rsidRPr="009525F9">
        <w:rPr>
          <w:rFonts w:eastAsia="Cambria"/>
          <w:u w:val="single"/>
        </w:rPr>
        <w:t xml:space="preserve"> ever-more-</w:t>
      </w:r>
      <w:r w:rsidRPr="00C3163D">
        <w:rPr>
          <w:rFonts w:eastAsia="Cambria"/>
          <w:b/>
          <w:iCs/>
          <w:highlight w:val="green"/>
          <w:u w:val="single"/>
        </w:rPr>
        <w:t>emboldened</w:t>
      </w:r>
      <w:r w:rsidRPr="00C3163D">
        <w:rPr>
          <w:rFonts w:eastAsia="Cambria"/>
          <w:highlight w:val="green"/>
          <w:u w:val="single"/>
        </w:rPr>
        <w:t xml:space="preserve"> revanchist powers</w:t>
      </w:r>
      <w:r w:rsidRPr="009525F9">
        <w:rPr>
          <w:rFonts w:eastAsia="Cambria"/>
          <w:sz w:val="16"/>
        </w:rPr>
        <w:t>.</w:t>
      </w:r>
      <w:r>
        <w:rPr>
          <w:rFonts w:eastAsia="Cambria"/>
          <w:sz w:val="16"/>
        </w:rPr>
        <w:t xml:space="preserve"> </w:t>
      </w:r>
      <w:r w:rsidRPr="009525F9">
        <w:rPr>
          <w:rFonts w:eastAsia="Cambria"/>
          <w:sz w:val="16"/>
        </w:rPr>
        <w:t xml:space="preserve">For this reason, both </w:t>
      </w:r>
      <w:r w:rsidRPr="00C3163D">
        <w:rPr>
          <w:rFonts w:eastAsia="Cambria"/>
          <w:b/>
          <w:iCs/>
          <w:highlight w:val="green"/>
          <w:u w:val="single"/>
        </w:rPr>
        <w:t>Russia</w:t>
      </w:r>
      <w:r w:rsidRPr="00C3163D">
        <w:rPr>
          <w:rFonts w:eastAsia="Cambria"/>
          <w:highlight w:val="green"/>
          <w:u w:val="single"/>
        </w:rPr>
        <w:t xml:space="preserve"> and </w:t>
      </w:r>
      <w:r w:rsidRPr="00C3163D">
        <w:rPr>
          <w:rFonts w:eastAsia="Cambria"/>
          <w:b/>
          <w:iCs/>
          <w:highlight w:val="green"/>
          <w:u w:val="single"/>
        </w:rPr>
        <w:t>China</w:t>
      </w:r>
      <w:r w:rsidRPr="009525F9">
        <w:rPr>
          <w:rFonts w:eastAsia="Cambria"/>
          <w:u w:val="single"/>
        </w:rPr>
        <w:t xml:space="preserve"> have been developing</w:t>
      </w:r>
      <w:r w:rsidRPr="009525F9">
        <w:rPr>
          <w:rFonts w:eastAsia="Cambria"/>
          <w:sz w:val="16"/>
        </w:rPr>
        <w:t xml:space="preserve"> and actively testing antisatellite </w:t>
      </w:r>
      <w:r w:rsidRPr="009525F9">
        <w:rPr>
          <w:rFonts w:eastAsia="Cambria"/>
          <w:u w:val="single"/>
        </w:rPr>
        <w:t>(ASAT) systems</w:t>
      </w:r>
      <w:r w:rsidRPr="009525F9">
        <w:rPr>
          <w:rFonts w:eastAsia="Cambria"/>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r>
        <w:rPr>
          <w:rFonts w:eastAsia="Cambria"/>
          <w:sz w:val="16"/>
        </w:rPr>
        <w:t xml:space="preserve"> </w:t>
      </w:r>
      <w:r w:rsidRPr="009525F9">
        <w:rPr>
          <w:rFonts w:eastAsia="Cambria"/>
          <w:sz w:val="16"/>
        </w:rPr>
        <w:t xml:space="preserve">The </w:t>
      </w:r>
      <w:r w:rsidRPr="00C3163D">
        <w:rPr>
          <w:rFonts w:eastAsia="Cambria"/>
          <w:highlight w:val="green"/>
          <w:u w:val="single"/>
        </w:rPr>
        <w:t>Obama</w:t>
      </w:r>
      <w:r w:rsidRPr="009525F9">
        <w:rPr>
          <w:rFonts w:eastAsia="Cambria"/>
          <w:sz w:val="16"/>
        </w:rPr>
        <w:t xml:space="preserve"> administration </w:t>
      </w:r>
      <w:r w:rsidRPr="00C3163D">
        <w:rPr>
          <w:rFonts w:eastAsia="Cambria"/>
          <w:highlight w:val="green"/>
          <w:u w:val="single"/>
        </w:rPr>
        <w:t xml:space="preserve">sought to </w:t>
      </w:r>
      <w:r w:rsidRPr="00C3163D">
        <w:rPr>
          <w:rFonts w:eastAsia="Cambria"/>
          <w:b/>
          <w:iCs/>
          <w:highlight w:val="green"/>
          <w:u w:val="single"/>
        </w:rPr>
        <w:t>dissuade</w:t>
      </w:r>
      <w:r w:rsidRPr="009525F9">
        <w:rPr>
          <w:rFonts w:eastAsia="Cambria"/>
          <w:u w:val="single"/>
        </w:rPr>
        <w:t xml:space="preserve"> adversaries from developing ASATs </w:t>
      </w:r>
      <w:r w:rsidRPr="00C3163D">
        <w:rPr>
          <w:rFonts w:eastAsia="Cambria"/>
          <w:highlight w:val="green"/>
          <w:u w:val="single"/>
        </w:rPr>
        <w:t xml:space="preserve">by </w:t>
      </w:r>
      <w:r w:rsidRPr="00C3163D">
        <w:rPr>
          <w:rFonts w:eastAsia="Cambria"/>
          <w:b/>
          <w:iCs/>
          <w:highlight w:val="green"/>
          <w:u w:val="single"/>
        </w:rPr>
        <w:t>setting a</w:t>
      </w:r>
      <w:r w:rsidRPr="009525F9">
        <w:rPr>
          <w:rFonts w:eastAsia="Cambria"/>
          <w:b/>
          <w:iCs/>
          <w:u w:val="single"/>
        </w:rPr>
        <w:t xml:space="preserve"> good </w:t>
      </w:r>
      <w:r w:rsidRPr="00C3163D">
        <w:rPr>
          <w:rFonts w:eastAsia="Cambria"/>
          <w:b/>
          <w:iCs/>
          <w:highlight w:val="green"/>
          <w:u w:val="single"/>
        </w:rPr>
        <w:t>example</w:t>
      </w:r>
      <w:r w:rsidRPr="00C3163D">
        <w:rPr>
          <w:rFonts w:eastAsia="Cambria"/>
          <w:highlight w:val="green"/>
          <w:u w:val="single"/>
        </w:rPr>
        <w:t xml:space="preserve"> and </w:t>
      </w:r>
      <w:r w:rsidRPr="00C3163D">
        <w:rPr>
          <w:rFonts w:eastAsia="Cambria"/>
          <w:b/>
          <w:iCs/>
          <w:highlight w:val="green"/>
          <w:u w:val="single"/>
        </w:rPr>
        <w:t>not working on them</w:t>
      </w:r>
      <w:r w:rsidRPr="009525F9">
        <w:rPr>
          <w:rFonts w:eastAsia="Cambria"/>
          <w:b/>
          <w:iCs/>
          <w:u w:val="single"/>
        </w:rPr>
        <w:t xml:space="preserve"> ourselves</w:t>
      </w:r>
      <w:r w:rsidRPr="009525F9">
        <w:rPr>
          <w:rFonts w:eastAsia="Cambria"/>
          <w:u w:val="single"/>
        </w:rPr>
        <w:t xml:space="preserve">. </w:t>
      </w:r>
      <w:r w:rsidRPr="00C3163D">
        <w:rPr>
          <w:rFonts w:eastAsia="Cambria"/>
          <w:highlight w:val="green"/>
          <w:u w:val="single"/>
        </w:rPr>
        <w:t>This</w:t>
      </w:r>
      <w:r w:rsidRPr="009525F9">
        <w:rPr>
          <w:rFonts w:eastAsia="Cambria"/>
          <w:u w:val="single"/>
        </w:rPr>
        <w:t xml:space="preserve"> approach has </w:t>
      </w:r>
      <w:r w:rsidRPr="00C3163D">
        <w:rPr>
          <w:rFonts w:eastAsia="Cambria"/>
          <w:b/>
          <w:iCs/>
          <w:highlight w:val="green"/>
          <w:u w:val="single"/>
        </w:rPr>
        <w:t>failed</w:t>
      </w:r>
      <w:r w:rsidRPr="009525F9">
        <w:rPr>
          <w:rFonts w:eastAsia="Cambria"/>
          <w:u w:val="single"/>
        </w:rPr>
        <w:t>. As a consequence, many defense policy makers are now advocating that we move aggressively to develop ASATs of our own</w:t>
      </w:r>
      <w:r w:rsidRPr="009525F9">
        <w:rPr>
          <w:rFonts w:eastAsia="Cambria"/>
          <w:sz w:val="16"/>
        </w:rPr>
        <w:t>. While more hardheaded than the previous policy, such an approach remains entirely inadequate to the situation.</w:t>
      </w:r>
      <w:r>
        <w:rPr>
          <w:rFonts w:eastAsia="Cambria"/>
          <w:sz w:val="16"/>
        </w:rPr>
        <w:t xml:space="preserve"> </w:t>
      </w:r>
      <w:r w:rsidRPr="009525F9">
        <w:rPr>
          <w:rFonts w:eastAsia="Cambria"/>
          <w:sz w:val="16"/>
        </w:rPr>
        <w:t>The United States armed forces are far more dependent upon space assets than any potential opponent. Were both sides in a conflict able to destroy the space assets of the other, we would be the overwhelming loser by the exchange.</w:t>
      </w:r>
    </w:p>
    <w:p w14:paraId="5A49C281" w14:textId="77777777" w:rsidR="00FB545C" w:rsidRPr="009525F9" w:rsidRDefault="00FB545C" w:rsidP="00FB545C">
      <w:pPr>
        <w:keepNext/>
        <w:keepLines/>
        <w:spacing w:before="40" w:after="0"/>
        <w:outlineLvl w:val="3"/>
        <w:rPr>
          <w:rFonts w:eastAsia="MS Gothic" w:cs="Times New Roman"/>
          <w:b/>
          <w:iCs/>
          <w:sz w:val="26"/>
        </w:rPr>
      </w:pPr>
      <w:r w:rsidRPr="009525F9">
        <w:rPr>
          <w:rFonts w:eastAsia="MS Gothic" w:cs="Times New Roman"/>
          <w:b/>
          <w:iCs/>
          <w:sz w:val="26"/>
        </w:rPr>
        <w:t xml:space="preserve">Space dominance solves hegemony – deterrence strategies, even rudimentary ones, are perceived as weakness and causes aggression </w:t>
      </w:r>
    </w:p>
    <w:p w14:paraId="5AB7BC1C" w14:textId="77777777" w:rsidR="00FB545C" w:rsidRPr="009525F9" w:rsidRDefault="00FB545C" w:rsidP="00FB545C">
      <w:pPr>
        <w:rPr>
          <w:rFonts w:eastAsia="Cambria"/>
        </w:rPr>
      </w:pPr>
      <w:r w:rsidRPr="009525F9">
        <w:rPr>
          <w:rFonts w:eastAsia="Cambria"/>
          <w:b/>
          <w:bCs/>
          <w:sz w:val="26"/>
        </w:rPr>
        <w:t>Weichert 17</w:t>
      </w:r>
      <w:r w:rsidRPr="009525F9">
        <w:rPr>
          <w:rFonts w:eastAsia="Cambria"/>
        </w:rP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6" w:history="1">
        <w:r w:rsidRPr="009525F9">
          <w:rPr>
            <w:rFonts w:eastAsia="Cambria"/>
          </w:rPr>
          <w:t>https://www.sciencedirect.com/science/article/pii/S0030438717300108</w:t>
        </w:r>
      </w:hyperlink>
      <w:r w:rsidRPr="009525F9">
        <w:rPr>
          <w:rFonts w:eastAsia="Cambria"/>
        </w:rPr>
        <w:t>)</w:t>
      </w:r>
    </w:p>
    <w:p w14:paraId="55B85191" w14:textId="77777777" w:rsidR="00FB545C" w:rsidRPr="009525F9" w:rsidRDefault="00FB545C" w:rsidP="00FB545C">
      <w:pPr>
        <w:rPr>
          <w:rFonts w:eastAsia="Cambria"/>
          <w:sz w:val="10"/>
        </w:rPr>
      </w:pPr>
      <w:r w:rsidRPr="009525F9">
        <w:rPr>
          <w:rFonts w:eastAsia="Cambria"/>
          <w:sz w:val="10"/>
        </w:rPr>
        <w:t xml:space="preserve">While space superiority and space dominance share a militarized view of space, there are fundamental differences in their stated end goals. </w:t>
      </w:r>
      <w:r w:rsidRPr="009525F9">
        <w:rPr>
          <w:rFonts w:eastAsia="Cambria"/>
          <w:u w:val="single"/>
        </w:rPr>
        <w:t xml:space="preserve">Those who favor </w:t>
      </w:r>
      <w:r w:rsidRPr="00C3163D">
        <w:rPr>
          <w:rFonts w:eastAsia="Cambria"/>
          <w:highlight w:val="green"/>
          <w:u w:val="single"/>
        </w:rPr>
        <w:t>space superiority</w:t>
      </w:r>
      <w:r w:rsidRPr="009525F9">
        <w:rPr>
          <w:rFonts w:eastAsia="Cambria"/>
          <w:u w:val="single"/>
        </w:rPr>
        <w:t xml:space="preserve"> view space as a global commons, accessible to all in peacetime.</w:t>
      </w:r>
      <w:r w:rsidRPr="009525F9">
        <w:rPr>
          <w:rFonts w:eastAsia="Cambria"/>
          <w:sz w:val="10"/>
        </w:rPr>
        <w:t xml:space="preserve"> </w:t>
      </w:r>
      <w:r w:rsidRPr="009525F9">
        <w:rPr>
          <w:rFonts w:eastAsia="Cambria"/>
          <w:u w:val="single"/>
        </w:rPr>
        <w:t xml:space="preserve">They </w:t>
      </w:r>
      <w:r w:rsidRPr="00C3163D">
        <w:rPr>
          <w:rFonts w:eastAsia="Cambria"/>
          <w:highlight w:val="green"/>
          <w:u w:val="single"/>
        </w:rPr>
        <w:t>take a</w:t>
      </w:r>
      <w:r w:rsidRPr="009525F9">
        <w:rPr>
          <w:rFonts w:eastAsia="Cambria"/>
          <w:u w:val="single"/>
        </w:rPr>
        <w:t xml:space="preserve"> more </w:t>
      </w:r>
      <w:r w:rsidRPr="00C3163D">
        <w:rPr>
          <w:rFonts w:eastAsia="Cambria"/>
          <w:highlight w:val="green"/>
          <w:u w:val="single"/>
        </w:rPr>
        <w:t>defensive and reactive view</w:t>
      </w:r>
      <w:r w:rsidRPr="009525F9">
        <w:rPr>
          <w:rFonts w:eastAsia="Cambria"/>
          <w:u w:val="single"/>
        </w:rPr>
        <w:t xml:space="preserve"> of space and the actors who seek access to this domain</w:t>
      </w:r>
      <w:r w:rsidRPr="009525F9">
        <w:rPr>
          <w:rFonts w:eastAsia="Cambria"/>
          <w:sz w:val="10"/>
        </w:rPr>
        <w:t>. The space superiority model understands that U.S. dependence on space is vital for the basic functioning of American civilization (banking transactions, cell phone signals, GPS functions, television broadcasts, as well as essential military surveillance and support functions all across satellites in space). Yet, this model also accepts that current budgetary constraints mean that the United States is unlikely to invest significantly more into unwieldy and expensive space systems.</w:t>
      </w:r>
    </w:p>
    <w:p w14:paraId="1B1E07E3" w14:textId="77777777" w:rsidR="00FB545C" w:rsidRPr="009525F9" w:rsidRDefault="00FB545C" w:rsidP="00FB545C">
      <w:pPr>
        <w:rPr>
          <w:rFonts w:eastAsia="Cambria"/>
          <w:u w:val="single"/>
        </w:rPr>
      </w:pPr>
      <w:r w:rsidRPr="009525F9">
        <w:rPr>
          <w:rFonts w:eastAsia="Cambria"/>
          <w:u w:val="single"/>
        </w:rPr>
        <w:t xml:space="preserve">A strategy of space superiority accepts the risk arising from reliance on space systems, while deterring attacks on space assets. </w:t>
      </w:r>
      <w:r w:rsidRPr="009525F9">
        <w:rPr>
          <w:rFonts w:eastAsia="Cambria"/>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C3163D">
        <w:rPr>
          <w:rFonts w:eastAsia="Cambria"/>
          <w:highlight w:val="green"/>
          <w:u w:val="single"/>
        </w:rPr>
        <w:t>This is in keeping with the classic deterrence</w:t>
      </w:r>
      <w:r w:rsidRPr="009525F9">
        <w:rPr>
          <w:rFonts w:eastAsia="Cambria"/>
          <w:u w:val="single"/>
        </w:rPr>
        <w:t xml:space="preserve"> model of Mutual Assured Destruction (MAD).</w:t>
      </w:r>
    </w:p>
    <w:p w14:paraId="6A214BA1" w14:textId="77777777" w:rsidR="00FB545C" w:rsidRPr="009525F9" w:rsidRDefault="00FB545C" w:rsidP="00FB545C">
      <w:pPr>
        <w:rPr>
          <w:rFonts w:eastAsia="Cambria"/>
          <w:sz w:val="10"/>
        </w:rPr>
      </w:pPr>
      <w:r w:rsidRPr="009525F9">
        <w:rPr>
          <w:rFonts w:eastAsia="Cambria"/>
          <w:u w:val="singl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9525F9">
        <w:rPr>
          <w:rFonts w:eastAsia="Cambria"/>
          <w:sz w:val="10"/>
        </w:rPr>
        <w:t>. For the cost of a ground-based laser or an anti-satellite (ASAT) missile launcher, China could knock out the ability of all U.S. forces in the Pacific to coordinate and adequately defend themselves from a Chinese offensive.</w:t>
      </w:r>
    </w:p>
    <w:p w14:paraId="1A5F5A39" w14:textId="77777777" w:rsidR="00FB545C" w:rsidRPr="009525F9" w:rsidRDefault="00FB545C" w:rsidP="00FB545C">
      <w:pPr>
        <w:rPr>
          <w:rFonts w:eastAsia="Cambria"/>
          <w:sz w:val="10"/>
        </w:rPr>
      </w:pPr>
      <w:r w:rsidRPr="009525F9">
        <w:rPr>
          <w:rFonts w:eastAsia="Cambria"/>
          <w:sz w:val="10"/>
        </w:rPr>
        <w:t>What could the United States do to the Chinese in return</w:t>
      </w:r>
      <w:r w:rsidRPr="009525F9">
        <w:rPr>
          <w:rFonts w:eastAsia="Cambria"/>
          <w:u w:val="single"/>
        </w:rPr>
        <w:t>? The best option for U.S. retaliation in space would be to launch some blinding attacks on the handful of China's space assets</w:t>
      </w:r>
      <w:r w:rsidRPr="009525F9">
        <w:rPr>
          <w:rFonts w:eastAsia="Cambria"/>
          <w:sz w:val="10"/>
        </w:rPr>
        <w:t xml:space="preserve">. </w:t>
      </w:r>
      <w:r w:rsidRPr="009525F9">
        <w:rPr>
          <w:rFonts w:eastAsia="Cambria"/>
          <w:u w:val="single"/>
        </w:rPr>
        <w:t>However, this ultimately would not deter China from escalating any future conflict since China's investment in space is so low compared to that of the United States</w:t>
      </w:r>
      <w:r w:rsidRPr="009525F9">
        <w:rPr>
          <w:rFonts w:eastAsia="Cambria"/>
          <w:sz w:val="10"/>
        </w:rPr>
        <w:t xml:space="preserve">. In addition, since Chinese forces are designed to operate in an environment without those assets, </w:t>
      </w:r>
      <w:r w:rsidRPr="009525F9">
        <w:rPr>
          <w:rFonts w:eastAsia="Cambria"/>
          <w:u w:val="single"/>
        </w:rPr>
        <w:t>such retaliation grounded on deterrence-based models becomes highly problematic and ineffective.</w:t>
      </w:r>
    </w:p>
    <w:p w14:paraId="5715046A" w14:textId="77777777" w:rsidR="00FB545C" w:rsidRPr="009525F9" w:rsidRDefault="00FB545C" w:rsidP="00FB545C">
      <w:pPr>
        <w:rPr>
          <w:rFonts w:eastAsia="Cambria"/>
          <w:sz w:val="12"/>
        </w:rPr>
      </w:pPr>
      <w:r w:rsidRPr="009525F9">
        <w:rPr>
          <w:rFonts w:eastAsia="Cambria"/>
          <w:sz w:val="12"/>
        </w:rPr>
        <w:t xml:space="preserve">Rather than serving as a stabilizing force in space, then, </w:t>
      </w:r>
      <w:r w:rsidRPr="009525F9">
        <w:rPr>
          <w:rFonts w:eastAsia="Cambria"/>
          <w:u w:val="single"/>
        </w:rPr>
        <w:t>the defensive and reactive space superiority model would be an inducement for conflict in the strategic high ground of space</w:t>
      </w:r>
      <w:r w:rsidRPr="009525F9">
        <w:rPr>
          <w:rFonts w:eastAsia="Cambria"/>
          <w:sz w:val="12"/>
        </w:rPr>
        <w:t xml:space="preserve">. Or, rather, </w:t>
      </w:r>
      <w:r w:rsidRPr="009525F9">
        <w:rPr>
          <w:rFonts w:eastAsia="Cambria"/>
          <w:u w:val="single"/>
        </w:rPr>
        <w:t>the direction of attack would be unidirectional: from U.S. adversaries toward essential U.S. space systems</w:t>
      </w:r>
      <w:r w:rsidRPr="009525F9">
        <w:rPr>
          <w:rFonts w:eastAsia="Cambria"/>
          <w:sz w:val="12"/>
        </w:rPr>
        <w:t>. Thus, while space confers unequivocal advantages to the U.S. forces that depend on space assets for their vital functions, it also provides adversaries with an unprecedented weakness for them to exploit.</w:t>
      </w:r>
    </w:p>
    <w:p w14:paraId="5C5729D4" w14:textId="77777777" w:rsidR="00FB545C" w:rsidRPr="009525F9" w:rsidRDefault="00FB545C" w:rsidP="00FB545C">
      <w:pPr>
        <w:rPr>
          <w:rFonts w:eastAsia="Cambria"/>
          <w:u w:val="single"/>
        </w:rPr>
      </w:pPr>
      <w:r w:rsidRPr="009525F9">
        <w:rPr>
          <w:rFonts w:eastAsia="Cambria"/>
          <w:u w:val="single"/>
        </w:rPr>
        <w:t xml:space="preserve">The fact is that </w:t>
      </w:r>
      <w:r w:rsidRPr="00C3163D">
        <w:rPr>
          <w:rFonts w:eastAsia="Cambria"/>
          <w:highlight w:val="green"/>
          <w:u w:val="single"/>
        </w:rPr>
        <w:t>U</w:t>
      </w:r>
      <w:r w:rsidRPr="009525F9">
        <w:rPr>
          <w:rFonts w:eastAsia="Cambria"/>
          <w:u w:val="single"/>
        </w:rPr>
        <w:t xml:space="preserve">nited </w:t>
      </w:r>
      <w:r w:rsidRPr="00C3163D">
        <w:rPr>
          <w:rFonts w:eastAsia="Cambria"/>
          <w:highlight w:val="green"/>
          <w:u w:val="single"/>
        </w:rPr>
        <w:t>S</w:t>
      </w:r>
      <w:r w:rsidRPr="009525F9">
        <w:rPr>
          <w:rFonts w:eastAsia="Cambria"/>
          <w:u w:val="single"/>
        </w:rPr>
        <w:t xml:space="preserve">tates, China, or Russia's </w:t>
      </w:r>
      <w:r w:rsidRPr="00C3163D">
        <w:rPr>
          <w:rFonts w:eastAsia="Cambria"/>
          <w:highlight w:val="green"/>
          <w:u w:val="single"/>
        </w:rPr>
        <w:t>dependence on space is asymmetrical</w:t>
      </w:r>
      <w:r w:rsidRPr="009525F9">
        <w:rPr>
          <w:rFonts w:eastAsia="Cambria"/>
          <w:sz w:val="10"/>
        </w:rPr>
        <w:t xml:space="preserve">. </w:t>
      </w:r>
      <w:r w:rsidRPr="009525F9">
        <w:rPr>
          <w:rFonts w:eastAsia="Cambria"/>
          <w:u w:val="single"/>
        </w:rPr>
        <w:t xml:space="preserve">Over the long run, a </w:t>
      </w:r>
      <w:r w:rsidRPr="00C3163D">
        <w:rPr>
          <w:rFonts w:eastAsia="Cambria"/>
          <w:highlight w:val="green"/>
          <w:u w:val="single"/>
        </w:rPr>
        <w:t>deterrent-based</w:t>
      </w:r>
      <w:r w:rsidRPr="009525F9">
        <w:rPr>
          <w:rFonts w:eastAsia="Cambria"/>
          <w:u w:val="single"/>
        </w:rPr>
        <w:t xml:space="preserve">, space superiority </w:t>
      </w:r>
      <w:r w:rsidRPr="00C3163D">
        <w:rPr>
          <w:rFonts w:eastAsia="Cambria"/>
          <w:highlight w:val="green"/>
          <w:u w:val="single"/>
        </w:rPr>
        <w:t>model would</w:t>
      </w:r>
      <w:r w:rsidRPr="009525F9">
        <w:rPr>
          <w:rFonts w:eastAsia="Cambria"/>
          <w:u w:val="single"/>
        </w:rPr>
        <w:t xml:space="preserve"> eventually </w:t>
      </w:r>
      <w:r w:rsidRPr="00C3163D">
        <w:rPr>
          <w:rFonts w:eastAsia="Cambria"/>
          <w:highlight w:val="green"/>
          <w:u w:val="single"/>
        </w:rPr>
        <w:t>allow</w:t>
      </w:r>
      <w:r w:rsidRPr="009525F9">
        <w:rPr>
          <w:rFonts w:eastAsia="Cambria"/>
          <w:u w:val="single"/>
        </w:rPr>
        <w:t xml:space="preserve"> other </w:t>
      </w:r>
      <w:r w:rsidRPr="00C3163D">
        <w:rPr>
          <w:rFonts w:eastAsia="Cambria"/>
          <w:highlight w:val="green"/>
          <w:u w:val="single"/>
        </w:rPr>
        <w:t>states</w:t>
      </w:r>
      <w:r w:rsidRPr="009525F9">
        <w:rPr>
          <w:rFonts w:eastAsia="Cambria"/>
          <w:u w:val="single"/>
        </w:rPr>
        <w:t xml:space="preserve"> not only </w:t>
      </w:r>
      <w:r w:rsidRPr="00C3163D">
        <w:rPr>
          <w:rFonts w:eastAsia="Cambria"/>
          <w:highlight w:val="green"/>
          <w:u w:val="single"/>
        </w:rPr>
        <w:t>to</w:t>
      </w:r>
      <w:r w:rsidRPr="009525F9">
        <w:rPr>
          <w:rFonts w:eastAsia="Cambria"/>
          <w:u w:val="single"/>
        </w:rPr>
        <w:t xml:space="preserve"> gain and maintain access to space, but also </w:t>
      </w:r>
      <w:r w:rsidRPr="00C3163D">
        <w:rPr>
          <w:rFonts w:eastAsia="Cambria"/>
          <w:highlight w:val="green"/>
          <w:u w:val="single"/>
        </w:rPr>
        <w:t>effectively to gain strategic parity</w:t>
      </w:r>
      <w:r w:rsidRPr="009525F9">
        <w:rPr>
          <w:rFonts w:eastAsia="Cambria"/>
          <w:u w:val="single"/>
        </w:rPr>
        <w:t xml:space="preserve"> with the United States in space</w:t>
      </w:r>
      <w:r w:rsidRPr="009525F9">
        <w:rPr>
          <w:rFonts w:eastAsia="Cambria"/>
          <w:sz w:val="10"/>
        </w:rPr>
        <w:t xml:space="preserve">. Make no mistake, </w:t>
      </w:r>
      <w:r w:rsidRPr="00C3163D">
        <w:rPr>
          <w:rFonts w:eastAsia="Cambria"/>
          <w:b/>
          <w:iCs/>
          <w:highlight w:val="green"/>
          <w:u w:val="single"/>
        </w:rPr>
        <w:t xml:space="preserve">the more </w:t>
      </w:r>
      <w:r w:rsidRPr="009525F9">
        <w:rPr>
          <w:rFonts w:eastAsia="Cambria"/>
          <w:b/>
          <w:iCs/>
          <w:u w:val="single"/>
        </w:rPr>
        <w:t xml:space="preserve">that </w:t>
      </w:r>
      <w:r w:rsidRPr="00C3163D">
        <w:rPr>
          <w:rFonts w:eastAsia="Cambria"/>
          <w:b/>
          <w:iCs/>
          <w:highlight w:val="green"/>
          <w:u w:val="single"/>
        </w:rPr>
        <w:t>states</w:t>
      </w:r>
      <w:r w:rsidRPr="009525F9">
        <w:rPr>
          <w:rFonts w:eastAsia="Cambria"/>
          <w:b/>
          <w:iCs/>
          <w:u w:val="single"/>
        </w:rPr>
        <w:t xml:space="preserve"> are able to </w:t>
      </w:r>
      <w:r w:rsidRPr="00C3163D">
        <w:rPr>
          <w:rFonts w:eastAsia="Cambria"/>
          <w:b/>
          <w:iCs/>
          <w:highlight w:val="green"/>
          <w:u w:val="single"/>
        </w:rPr>
        <w:t>access space,</w:t>
      </w:r>
      <w:r w:rsidRPr="009525F9">
        <w:rPr>
          <w:rFonts w:eastAsia="Cambria"/>
          <w:b/>
          <w:iCs/>
          <w:u w:val="single"/>
        </w:rPr>
        <w:t xml:space="preserve"> </w:t>
      </w:r>
      <w:r w:rsidRPr="00C3163D">
        <w:rPr>
          <w:rFonts w:eastAsia="Cambria"/>
          <w:b/>
          <w:iCs/>
          <w:highlight w:val="green"/>
          <w:u w:val="single"/>
        </w:rPr>
        <w:t>no matter how nascent or rudimentary</w:t>
      </w:r>
      <w:r w:rsidRPr="009525F9">
        <w:rPr>
          <w:rFonts w:eastAsia="Cambria"/>
          <w:u w:val="single"/>
        </w:rPr>
        <w:t xml:space="preserve"> their space programs may be, </w:t>
      </w:r>
      <w:r w:rsidRPr="00C3163D">
        <w:rPr>
          <w:rFonts w:eastAsia="Cambria"/>
          <w:highlight w:val="green"/>
          <w:u w:val="single"/>
        </w:rPr>
        <w:t xml:space="preserve">the </w:t>
      </w:r>
      <w:r w:rsidRPr="00C3163D">
        <w:rPr>
          <w:rFonts w:eastAsia="Cambria"/>
          <w:b/>
          <w:iCs/>
          <w:highlight w:val="green"/>
          <w:u w:val="single"/>
        </w:rPr>
        <w:t>more they will refine their capabilities</w:t>
      </w:r>
      <w:r w:rsidRPr="009525F9">
        <w:rPr>
          <w:rFonts w:eastAsia="Cambria"/>
          <w:u w:val="single"/>
        </w:rPr>
        <w:t xml:space="preserve"> and be able to develop space programs </w:t>
      </w:r>
      <w:r w:rsidRPr="00C3163D">
        <w:rPr>
          <w:rFonts w:eastAsia="Cambria"/>
          <w:highlight w:val="green"/>
          <w:u w:val="single"/>
        </w:rPr>
        <w:t>for their own strategic ends</w:t>
      </w:r>
      <w:r w:rsidRPr="009525F9">
        <w:rPr>
          <w:rFonts w:eastAsia="Cambria"/>
          <w:sz w:val="10"/>
        </w:rPr>
        <w:t xml:space="preserve">. While most defense analysts believe that deterrence during the Cold War led to bipolar stability, a deterrence-based model in space would create instability. If </w:t>
      </w:r>
      <w:r w:rsidRPr="009525F9">
        <w:rPr>
          <w:rFonts w:eastAsia="Cambria"/>
          <w:u w:val="single"/>
        </w:rPr>
        <w:t>a near-peer competitor like China or Russia believed that it had acquired the capacity to achieve parity with the United States, what would stop that state from trying to gain strategic advantage over America in space?</w:t>
      </w:r>
    </w:p>
    <w:p w14:paraId="16EC8342" w14:textId="77777777" w:rsidR="00FB545C" w:rsidRPr="009525F9" w:rsidRDefault="00FB545C" w:rsidP="00FB545C">
      <w:pPr>
        <w:rPr>
          <w:rFonts w:eastAsia="Cambria"/>
        </w:rPr>
      </w:pPr>
      <w:r w:rsidRPr="009525F9">
        <w:rPr>
          <w:rFonts w:eastAsia="Cambria"/>
        </w:rPr>
        <w:t>A Hegemonic Model</w:t>
      </w:r>
    </w:p>
    <w:p w14:paraId="0A743B45" w14:textId="77777777" w:rsidR="00FB545C" w:rsidRPr="009525F9" w:rsidRDefault="00FB545C" w:rsidP="00FB545C">
      <w:pPr>
        <w:rPr>
          <w:rFonts w:eastAsia="Cambria"/>
          <w:sz w:val="10"/>
        </w:rPr>
      </w:pPr>
      <w:r w:rsidRPr="00C3163D">
        <w:rPr>
          <w:rFonts w:eastAsia="Cambria"/>
          <w:highlight w:val="green"/>
          <w:u w:val="single"/>
        </w:rPr>
        <w:t>The best solution</w:t>
      </w:r>
      <w:r w:rsidRPr="009525F9">
        <w:rPr>
          <w:rFonts w:eastAsia="Cambria"/>
          <w:u w:val="single"/>
        </w:rPr>
        <w:t xml:space="preserve"> to avoid this situation </w:t>
      </w:r>
      <w:r w:rsidRPr="00C3163D">
        <w:rPr>
          <w:rFonts w:eastAsia="Cambria"/>
          <w:highlight w:val="green"/>
          <w:u w:val="single"/>
        </w:rPr>
        <w:t>is a hegemonic model</w:t>
      </w:r>
      <w:r w:rsidRPr="009525F9">
        <w:rPr>
          <w:rFonts w:eastAsia="Cambria"/>
          <w:u w:val="single"/>
        </w:rPr>
        <w:t>.</w:t>
      </w:r>
      <w:r w:rsidRPr="009525F9">
        <w:rPr>
          <w:rFonts w:eastAsia="Cambria"/>
          <w:sz w:val="10"/>
        </w:rPr>
        <w:t xml:space="preserve"> </w:t>
      </w:r>
      <w:r w:rsidRPr="009525F9">
        <w:rPr>
          <w:rFonts w:eastAsia="Cambria"/>
          <w:u w:val="single"/>
        </w:rPr>
        <w:t>The only way that the United States can ensure its continued strategic advantage in space is to embrace fully the space dominance model by weaponizing space</w:t>
      </w:r>
      <w:r w:rsidRPr="009525F9">
        <w:rPr>
          <w:rFonts w:eastAsia="Cambria"/>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9525F9">
        <w:rPr>
          <w:rFonts w:eastAsia="Cambria"/>
          <w:u w:val="single"/>
        </w:rPr>
        <w:t>Expansion, we have assumed, is the path to security</w:t>
      </w:r>
      <w:r w:rsidRPr="009525F9">
        <w:rPr>
          <w:rFonts w:eastAsia="Cambria"/>
          <w:sz w:val="10"/>
        </w:rPr>
        <w:t>.”8</w:t>
      </w:r>
    </w:p>
    <w:p w14:paraId="281273B3" w14:textId="77777777" w:rsidR="00FB545C" w:rsidRPr="009525F9" w:rsidRDefault="00FB545C" w:rsidP="00FB545C">
      <w:pPr>
        <w:rPr>
          <w:rFonts w:eastAsia="Cambria"/>
          <w:sz w:val="12"/>
          <w:szCs w:val="12"/>
        </w:rPr>
      </w:pPr>
      <w:r w:rsidRPr="009525F9">
        <w:rPr>
          <w:rFonts w:eastAsia="Cambria"/>
          <w:sz w:val="12"/>
          <w:szCs w:val="12"/>
        </w:rPr>
        <w:t>What of the claim that a deterrence-based space superiority model creates stability? The primary claim of deterrence efficacy is that during the Cold War, the more or less equal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all of the time that deterrence was employed, American policymakers assured the public that MAD was better than the alternatives—compellence,9 Rollback,10 and hegemony—because it restrained Soviet aggression.</w:t>
      </w:r>
    </w:p>
    <w:p w14:paraId="66ED6541" w14:textId="77777777" w:rsidR="00FB545C" w:rsidRPr="009525F9" w:rsidRDefault="00FB545C" w:rsidP="00FB545C">
      <w:pPr>
        <w:rPr>
          <w:rFonts w:eastAsia="Cambria"/>
          <w:sz w:val="12"/>
          <w:szCs w:val="12"/>
        </w:rPr>
      </w:pPr>
      <w:r w:rsidRPr="009525F9">
        <w:rPr>
          <w:rFonts w:eastAsia="Cambria"/>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3C52568A" w14:textId="77777777" w:rsidR="00FB545C" w:rsidRPr="009525F9" w:rsidRDefault="00FB545C" w:rsidP="00FB545C">
      <w:pPr>
        <w:rPr>
          <w:rFonts w:eastAsia="Cambria"/>
          <w:sz w:val="8"/>
        </w:rPr>
      </w:pPr>
      <w:r w:rsidRPr="009525F9">
        <w:rPr>
          <w:rFonts w:eastAsia="Cambria"/>
          <w:sz w:val="8"/>
        </w:rPr>
        <w:t>In this light then</w:t>
      </w:r>
      <w:r w:rsidRPr="009525F9">
        <w:rPr>
          <w:rFonts w:eastAsia="Cambria"/>
          <w:u w:val="single"/>
        </w:rPr>
        <w:t>, deterrence was not built around the concept of enlightened self-interest, but more likely the result of U.S. policymakers’ inability to see through the fog of the Cold War</w:t>
      </w:r>
      <w:r w:rsidRPr="009525F9">
        <w:rPr>
          <w:rFonts w:eastAsia="Cambria"/>
          <w:sz w:val="8"/>
        </w:rPr>
        <w:t xml:space="preserve">. </w:t>
      </w:r>
      <w:r w:rsidRPr="009525F9">
        <w:rPr>
          <w:rFonts w:eastAsia="Cambria"/>
          <w:u w:val="single"/>
        </w:rPr>
        <w:t>The Soviets were by definition a revolutionary power.</w:t>
      </w:r>
      <w:r w:rsidRPr="009525F9">
        <w:rPr>
          <w:rFonts w:eastAsia="Cambria"/>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3DCEC380" w14:textId="77777777" w:rsidR="00FB545C" w:rsidRPr="009525F9" w:rsidRDefault="00FB545C" w:rsidP="00FB545C">
      <w:pPr>
        <w:rPr>
          <w:rFonts w:eastAsia="Cambria"/>
          <w:u w:val="single"/>
        </w:rPr>
      </w:pPr>
      <w:r w:rsidRPr="009525F9">
        <w:rPr>
          <w:rFonts w:eastAsia="Cambria"/>
          <w:sz w:val="12"/>
        </w:rPr>
        <w:t xml:space="preserve">President Ronald </w:t>
      </w:r>
      <w:r w:rsidRPr="00C3163D">
        <w:rPr>
          <w:rFonts w:eastAsia="Cambria"/>
          <w:highlight w:val="green"/>
          <w:u w:val="single"/>
        </w:rPr>
        <w:t>Reagan</w:t>
      </w:r>
      <w:r w:rsidRPr="009525F9">
        <w:rPr>
          <w:rFonts w:eastAsia="Cambria"/>
          <w:sz w:val="12"/>
        </w:rPr>
        <w:t xml:space="preserve">, rather than accept the Cold War deterrence paradigm, </w:t>
      </w:r>
      <w:r w:rsidRPr="00C3163D">
        <w:rPr>
          <w:rFonts w:eastAsia="Cambria"/>
          <w:highlight w:val="green"/>
          <w:u w:val="single"/>
        </w:rPr>
        <w:t>planned to bring</w:t>
      </w:r>
      <w:r w:rsidRPr="009525F9">
        <w:rPr>
          <w:rFonts w:eastAsia="Cambria"/>
          <w:u w:val="single"/>
        </w:rPr>
        <w:t xml:space="preserve"> American technical and strategic </w:t>
      </w:r>
      <w:r w:rsidRPr="00C3163D">
        <w:rPr>
          <w:rFonts w:eastAsia="Cambria"/>
          <w:highlight w:val="green"/>
          <w:u w:val="single"/>
        </w:rPr>
        <w:t>dominance</w:t>
      </w:r>
      <w:r w:rsidRPr="009525F9">
        <w:rPr>
          <w:rFonts w:eastAsia="Cambria"/>
          <w:u w:val="single"/>
        </w:rPr>
        <w:t xml:space="preserve"> to bear </w:t>
      </w:r>
      <w:r w:rsidRPr="00C3163D">
        <w:rPr>
          <w:rFonts w:eastAsia="Cambria"/>
          <w:highlight w:val="green"/>
          <w:u w:val="single"/>
        </w:rPr>
        <w:t>in space</w:t>
      </w:r>
      <w:r w:rsidRPr="009525F9">
        <w:rPr>
          <w:rFonts w:eastAsia="Cambria"/>
          <w:u w:val="single"/>
        </w:rPr>
        <w:t xml:space="preserve"> in order to help defeat the Soviet Union</w:t>
      </w:r>
      <w:r w:rsidRPr="009525F9">
        <w:rPr>
          <w:rFonts w:eastAsia="Cambria"/>
          <w:sz w:val="12"/>
        </w:rPr>
        <w:t xml:space="preserve">. </w:t>
      </w:r>
      <w:r w:rsidRPr="009525F9">
        <w:rPr>
          <w:rFonts w:eastAsia="Cambria"/>
          <w:u w:val="single"/>
        </w:rPr>
        <w:t xml:space="preserve">Reagan also recognized that the demilitarized sanctuary view of space was irrelevant, </w:t>
      </w:r>
      <w:r w:rsidRPr="00C3163D">
        <w:rPr>
          <w:rFonts w:eastAsia="Cambria"/>
          <w:highlight w:val="green"/>
          <w:u w:val="single"/>
        </w:rPr>
        <w:t xml:space="preserve">and he </w:t>
      </w:r>
      <w:r w:rsidRPr="00C3163D">
        <w:rPr>
          <w:rFonts w:eastAsia="Cambria"/>
          <w:b/>
          <w:iCs/>
          <w:highlight w:val="green"/>
          <w:u w:val="single"/>
        </w:rPr>
        <w:t>eschewed arms control agreements</w:t>
      </w:r>
      <w:r w:rsidRPr="009525F9">
        <w:rPr>
          <w:rFonts w:eastAsia="Cambria"/>
          <w:u w:val="single"/>
        </w:rPr>
        <w:t xml:space="preserve"> that sought to counteract the inherent American advantages in space</w:t>
      </w:r>
      <w:r w:rsidRPr="009525F9">
        <w:rPr>
          <w:rFonts w:eastAsia="Cambria"/>
          <w:sz w:val="12"/>
        </w:rPr>
        <w:t xml:space="preserve">. </w:t>
      </w:r>
      <w:r w:rsidRPr="009525F9">
        <w:rPr>
          <w:rFonts w:eastAsia="Cambria"/>
          <w:u w:val="single"/>
        </w:rPr>
        <w:t xml:space="preserve">President Reagan not only embraced a militarized view of space, but in 1983, </w:t>
      </w:r>
      <w:r w:rsidRPr="00C3163D">
        <w:rPr>
          <w:rFonts w:eastAsia="Cambria"/>
          <w:highlight w:val="green"/>
          <w:u w:val="single"/>
        </w:rPr>
        <w:t>he</w:t>
      </w:r>
      <w:r w:rsidRPr="009525F9">
        <w:rPr>
          <w:rFonts w:eastAsia="Cambria"/>
          <w:u w:val="single"/>
        </w:rPr>
        <w:t xml:space="preserve"> also </w:t>
      </w:r>
      <w:r w:rsidRPr="00C3163D">
        <w:rPr>
          <w:rFonts w:eastAsia="Cambria"/>
          <w:highlight w:val="green"/>
          <w:u w:val="single"/>
        </w:rPr>
        <w:t>called for the weaponization of space</w:t>
      </w:r>
      <w:r w:rsidRPr="009525F9">
        <w:rPr>
          <w:rFonts w:eastAsia="Cambria"/>
          <w:u w:val="single"/>
        </w:rPr>
        <w:t xml:space="preserve"> with his Strategic Defense Initiative (SDI).</w:t>
      </w:r>
    </w:p>
    <w:p w14:paraId="402ED766" w14:textId="77777777" w:rsidR="00FB545C" w:rsidRPr="009525F9" w:rsidRDefault="00FB545C" w:rsidP="00FB545C">
      <w:pPr>
        <w:rPr>
          <w:rFonts w:eastAsia="Cambria"/>
          <w:u w:val="single"/>
        </w:rPr>
      </w:pPr>
      <w:r w:rsidRPr="009525F9">
        <w:rPr>
          <w:rFonts w:eastAsia="Cambria"/>
          <w:sz w:val="8"/>
        </w:rPr>
        <w:t>By the 1980s, the United States was becoming increasingly dependent on space for military purposes (primarily in the area of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9525F9">
        <w:rPr>
          <w:rFonts w:eastAsia="Cambria"/>
          <w:u w:val="single"/>
        </w:rPr>
        <w:t>, he sought to remove the notion of deterrence through MAD and replace it with the concept of hegemony through “Mutual Assured Survival.”</w:t>
      </w:r>
    </w:p>
    <w:p w14:paraId="600A2BFC" w14:textId="77777777" w:rsidR="00FB545C" w:rsidRPr="009525F9" w:rsidRDefault="00FB545C" w:rsidP="00FB545C">
      <w:pPr>
        <w:rPr>
          <w:rFonts w:eastAsia="Cambria"/>
          <w:sz w:val="10"/>
        </w:rPr>
      </w:pPr>
      <w:r w:rsidRPr="009525F9">
        <w:rPr>
          <w:rFonts w:eastAsia="Cambria"/>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C3163D">
        <w:rPr>
          <w:rFonts w:eastAsia="Cambria"/>
          <w:highlight w:val="green"/>
          <w:u w:val="single"/>
        </w:rPr>
        <w:t>the</w:t>
      </w:r>
      <w:r w:rsidRPr="009525F9">
        <w:rPr>
          <w:rFonts w:eastAsia="Cambria"/>
          <w:u w:val="single"/>
        </w:rPr>
        <w:t xml:space="preserve"> Reagan Administration's </w:t>
      </w:r>
      <w:r w:rsidRPr="00C3163D">
        <w:rPr>
          <w:rFonts w:eastAsia="Cambria"/>
          <w:highlight w:val="green"/>
          <w:u w:val="single"/>
        </w:rPr>
        <w:t>shift in focus was a key factor in the collapse of the Soviet Union</w:t>
      </w:r>
      <w:r w:rsidRPr="009525F9">
        <w:rPr>
          <w:rFonts w:eastAsia="Cambria"/>
          <w:u w:val="single"/>
        </w:rPr>
        <w:t xml:space="preserve"> as the Soviet leadership then embarked on a tit-for-tat arms buildup that their economy simply could not sustain</w:t>
      </w:r>
      <w:r w:rsidRPr="009525F9">
        <w:rPr>
          <w:rFonts w:eastAsia="Cambria"/>
          <w:sz w:val="10"/>
        </w:rPr>
        <w:t>. 13</w:t>
      </w:r>
    </w:p>
    <w:p w14:paraId="01464AC7" w14:textId="77777777" w:rsidR="00FB545C" w:rsidRPr="009525F9" w:rsidRDefault="00FB545C" w:rsidP="00FB545C">
      <w:pPr>
        <w:rPr>
          <w:rFonts w:eastAsia="Cambria"/>
          <w:u w:val="single"/>
        </w:rPr>
      </w:pPr>
      <w:r w:rsidRPr="009525F9">
        <w:rPr>
          <w:rFonts w:eastAsia="Cambria"/>
          <w:u w:val="single"/>
        </w:rPr>
        <w:t>Even if deterrence did facilitate a significant reduction in hostility</w:t>
      </w:r>
      <w:r w:rsidRPr="009525F9">
        <w:rPr>
          <w:rFonts w:eastAsia="Cambria"/>
          <w:sz w:val="12"/>
        </w:rPr>
        <w:t>—thereby creating the bipolar stability—</w:t>
      </w:r>
      <w:r w:rsidRPr="009525F9">
        <w:rPr>
          <w:rFonts w:eastAsia="Cambria"/>
          <w:u w:val="single"/>
        </w:rPr>
        <w:t>no such hope for stability exists in space today</w:t>
      </w:r>
      <w:r w:rsidRPr="009525F9">
        <w:rPr>
          <w:rFonts w:eastAsia="Cambria"/>
          <w:sz w:val="12"/>
        </w:rPr>
        <w:t>. As argued earlier, U</w:t>
      </w:r>
      <w:r w:rsidRPr="009525F9">
        <w:rPr>
          <w:rFonts w:eastAsia="Cambria"/>
          <w:u w:val="single"/>
        </w:rPr>
        <w:t xml:space="preserve">.S. reliance on space assets for its most basic functions is far greater than that of other countries. Furthermore, </w:t>
      </w:r>
      <w:r w:rsidRPr="00C3163D">
        <w:rPr>
          <w:rFonts w:eastAsia="Cambria"/>
          <w:highlight w:val="green"/>
          <w:u w:val="single"/>
        </w:rPr>
        <w:t>there is no way</w:t>
      </w:r>
      <w:r w:rsidRPr="009525F9">
        <w:rPr>
          <w:rFonts w:eastAsia="Cambria"/>
          <w:u w:val="single"/>
        </w:rPr>
        <w:t xml:space="preserve"> that </w:t>
      </w:r>
      <w:r w:rsidRPr="00C3163D">
        <w:rPr>
          <w:rFonts w:eastAsia="Cambria"/>
          <w:highlight w:val="green"/>
          <w:u w:val="single"/>
        </w:rPr>
        <w:t>the</w:t>
      </w:r>
      <w:r w:rsidRPr="009525F9">
        <w:rPr>
          <w:rFonts w:eastAsia="Cambria"/>
          <w:u w:val="single"/>
        </w:rPr>
        <w:t xml:space="preserve"> </w:t>
      </w:r>
      <w:r w:rsidRPr="00C3163D">
        <w:rPr>
          <w:rFonts w:eastAsia="Cambria"/>
          <w:highlight w:val="green"/>
          <w:u w:val="single"/>
        </w:rPr>
        <w:t>U</w:t>
      </w:r>
      <w:r w:rsidRPr="009525F9">
        <w:rPr>
          <w:rFonts w:eastAsia="Cambria"/>
          <w:u w:val="single"/>
        </w:rPr>
        <w:t xml:space="preserve">nited </w:t>
      </w:r>
      <w:r w:rsidRPr="00C3163D">
        <w:rPr>
          <w:rFonts w:eastAsia="Cambria"/>
          <w:highlight w:val="green"/>
          <w:u w:val="single"/>
        </w:rPr>
        <w:t>S</w:t>
      </w:r>
      <w:r w:rsidRPr="009525F9">
        <w:rPr>
          <w:rFonts w:eastAsia="Cambria"/>
          <w:u w:val="single"/>
        </w:rPr>
        <w:t xml:space="preserve">tates </w:t>
      </w:r>
      <w:r w:rsidRPr="00C3163D">
        <w:rPr>
          <w:rFonts w:eastAsia="Cambria"/>
          <w:highlight w:val="green"/>
          <w:u w:val="single"/>
        </w:rPr>
        <w:t>can</w:t>
      </w:r>
      <w:r w:rsidRPr="009525F9">
        <w:rPr>
          <w:rFonts w:eastAsia="Cambria"/>
          <w:u w:val="single"/>
        </w:rPr>
        <w:t>—or should—</w:t>
      </w:r>
      <w:r w:rsidRPr="00C3163D">
        <w:rPr>
          <w:rFonts w:eastAsia="Cambria"/>
          <w:highlight w:val="green"/>
          <w:u w:val="single"/>
        </w:rPr>
        <w:t>abandon its use of space</w:t>
      </w:r>
      <w:r w:rsidRPr="009525F9">
        <w:rPr>
          <w:rFonts w:eastAsia="Cambria"/>
          <w:u w:val="single"/>
        </w:rPr>
        <w:t xml:space="preserve"> as a strategic domain</w:t>
      </w:r>
      <w:r w:rsidRPr="009525F9">
        <w:rPr>
          <w:rFonts w:eastAsia="Cambria"/>
          <w:sz w:val="12"/>
        </w:rPr>
        <w:t>. Thus</w:t>
      </w:r>
      <w:r w:rsidRPr="009525F9">
        <w:rPr>
          <w:rFonts w:eastAsia="Cambria"/>
          <w:u w:val="single"/>
        </w:rPr>
        <w:t xml:space="preserve">, a hegemonic model for </w:t>
      </w:r>
      <w:r w:rsidRPr="00C3163D">
        <w:rPr>
          <w:rFonts w:eastAsia="Cambria"/>
          <w:b/>
          <w:iCs/>
          <w:highlight w:val="green"/>
          <w:u w:val="single"/>
        </w:rPr>
        <w:t>space dominance is the only hope to create the stability</w:t>
      </w:r>
      <w:r w:rsidRPr="009525F9">
        <w:rPr>
          <w:rFonts w:eastAsia="Cambria"/>
          <w:u w:val="single"/>
        </w:rPr>
        <w:t xml:space="preserve"> that most planners seek, while at the same time defending the American position in space.</w:t>
      </w:r>
    </w:p>
    <w:p w14:paraId="00AF5ACF" w14:textId="77777777" w:rsidR="00FB545C" w:rsidRPr="009525F9" w:rsidRDefault="00FB545C" w:rsidP="00FB545C">
      <w:pPr>
        <w:rPr>
          <w:rFonts w:eastAsia="Cambria"/>
          <w:sz w:val="10"/>
        </w:rPr>
      </w:pPr>
      <w:r w:rsidRPr="009525F9">
        <w:rPr>
          <w:rFonts w:eastAsia="Cambria"/>
          <w:u w:val="single"/>
        </w:rPr>
        <w:t>Space dominance as a model for stability is nothing new. Indeed, Hegemonic Stability Theory (HST) asserts</w:t>
      </w:r>
      <w:r w:rsidRPr="009525F9">
        <w:rPr>
          <w:rFonts w:eastAsia="Cambria"/>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9525F9">
        <w:rPr>
          <w:rFonts w:eastAsia="Cambria"/>
          <w:u w:val="single"/>
        </w:rPr>
        <w:t xml:space="preserve">hegemonic power can set the agenda and the rules that govern the system. The </w:t>
      </w:r>
      <w:r w:rsidRPr="00C3163D">
        <w:rPr>
          <w:rFonts w:eastAsia="Cambria"/>
          <w:highlight w:val="green"/>
          <w:u w:val="single"/>
        </w:rPr>
        <w:t>relative weakness of the other actors</w:t>
      </w:r>
      <w:r w:rsidRPr="009525F9">
        <w:rPr>
          <w:rFonts w:eastAsia="Cambria"/>
          <w:u w:val="single"/>
        </w:rPr>
        <w:t xml:space="preserve"> in the system is well understood, which then </w:t>
      </w:r>
      <w:r w:rsidRPr="00C3163D">
        <w:rPr>
          <w:rFonts w:eastAsia="Cambria"/>
          <w:highlight w:val="green"/>
          <w:u w:val="single"/>
        </w:rPr>
        <w:t>prompts</w:t>
      </w:r>
      <w:r w:rsidRPr="009525F9">
        <w:rPr>
          <w:rFonts w:eastAsia="Cambria"/>
          <w:u w:val="single"/>
        </w:rPr>
        <w:t xml:space="preserve"> these weak </w:t>
      </w:r>
      <w:r w:rsidRPr="00C3163D">
        <w:rPr>
          <w:rFonts w:eastAsia="Cambria"/>
          <w:highlight w:val="green"/>
          <w:u w:val="single"/>
        </w:rPr>
        <w:t>actors to abandon any hope of challenging the hegemon</w:t>
      </w:r>
      <w:r w:rsidRPr="009525F9">
        <w:rPr>
          <w:rFonts w:eastAsia="Cambria"/>
          <w:u w:val="single"/>
        </w:rPr>
        <w:t>ic power's rule.</w:t>
      </w:r>
      <w:r w:rsidRPr="009525F9">
        <w:rPr>
          <w:rFonts w:eastAsia="Cambria"/>
          <w:sz w:val="10"/>
        </w:rPr>
        <w:t xml:space="preserve"> </w:t>
      </w:r>
      <w:r w:rsidRPr="009525F9">
        <w:rPr>
          <w:rFonts w:eastAsia="Cambria"/>
          <w:u w:val="single"/>
        </w:rPr>
        <w:t>Eventually, they end up accommodating the hegemonic power. The lack of challenge creates peaceful stability</w:t>
      </w:r>
      <w:r w:rsidRPr="009525F9">
        <w:rPr>
          <w:rFonts w:eastAsia="Cambria"/>
          <w:sz w:val="10"/>
        </w:rPr>
        <w:t>.14 The fact that one actor is setting the rules means that the system is simple to operate in, as well.</w:t>
      </w:r>
    </w:p>
    <w:p w14:paraId="623B789C" w14:textId="77777777" w:rsidR="00FB545C" w:rsidRPr="009525F9" w:rsidRDefault="00FB545C" w:rsidP="00FB545C">
      <w:pPr>
        <w:rPr>
          <w:rFonts w:eastAsia="Cambria"/>
          <w:u w:val="single"/>
        </w:rPr>
      </w:pPr>
      <w:r w:rsidRPr="009525F9">
        <w:rPr>
          <w:rFonts w:eastAsia="Cambria"/>
          <w:sz w:val="12"/>
        </w:rPr>
        <w:t xml:space="preserve">The same logic that buttresses the HST international relations theory arguably undergirds the military strategy of space dominance. If this claim is so, </w:t>
      </w:r>
      <w:r w:rsidRPr="009525F9">
        <w:rPr>
          <w:rFonts w:eastAsia="Cambria"/>
          <w:u w:val="single"/>
        </w:rPr>
        <w:t>then American hegemony in space is essential for the continued survival of the United States</w:t>
      </w:r>
      <w:r w:rsidRPr="009525F9">
        <w:rPr>
          <w:rFonts w:eastAsia="Cambria"/>
          <w:sz w:val="12"/>
        </w:rPr>
        <w:t xml:space="preserve">. Whereas there are legitimate arguments to be made regarding the reliance on deterrence-based models for creating stability during the Cold War, the fact is that </w:t>
      </w:r>
      <w:r w:rsidRPr="009525F9">
        <w:rPr>
          <w:rFonts w:eastAsia="Cambria"/>
          <w:u w:val="single"/>
        </w:rPr>
        <w:t xml:space="preserve">the world is more multipolar today than it was 25 years ago. </w:t>
      </w:r>
      <w:r w:rsidRPr="00C3163D">
        <w:rPr>
          <w:rFonts w:eastAsia="Cambria"/>
          <w:highlight w:val="green"/>
          <w:u w:val="single"/>
        </w:rPr>
        <w:t>Despite</w:t>
      </w:r>
      <w:r w:rsidRPr="009525F9">
        <w:rPr>
          <w:rFonts w:eastAsia="Cambria"/>
          <w:u w:val="single"/>
        </w:rPr>
        <w:t xml:space="preserve"> what writer Fareed Zakaria has dubbed “</w:t>
      </w:r>
      <w:r w:rsidRPr="00C3163D">
        <w:rPr>
          <w:rFonts w:eastAsia="Cambria"/>
          <w:highlight w:val="green"/>
          <w:u w:val="single"/>
        </w:rPr>
        <w:t>the rise of the rest</w:t>
      </w:r>
      <w:r w:rsidRPr="009525F9">
        <w:rPr>
          <w:rFonts w:eastAsia="Cambria"/>
          <w:u w:val="single"/>
        </w:rPr>
        <w:t xml:space="preserve">,”15 </w:t>
      </w:r>
      <w:r w:rsidRPr="00C3163D">
        <w:rPr>
          <w:rFonts w:eastAsia="Cambria"/>
          <w:highlight w:val="green"/>
          <w:u w:val="single"/>
        </w:rPr>
        <w:t>the</w:t>
      </w:r>
      <w:r w:rsidRPr="009525F9">
        <w:rPr>
          <w:rFonts w:eastAsia="Cambria"/>
          <w:u w:val="single"/>
        </w:rPr>
        <w:t xml:space="preserve"> </w:t>
      </w:r>
      <w:r w:rsidRPr="00C3163D">
        <w:rPr>
          <w:rFonts w:eastAsia="Cambria"/>
          <w:highlight w:val="green"/>
          <w:u w:val="single"/>
        </w:rPr>
        <w:t>U</w:t>
      </w:r>
      <w:r w:rsidRPr="009525F9">
        <w:rPr>
          <w:rFonts w:eastAsia="Cambria"/>
          <w:u w:val="single"/>
        </w:rPr>
        <w:t xml:space="preserve">nited </w:t>
      </w:r>
      <w:r w:rsidRPr="00C3163D">
        <w:rPr>
          <w:rFonts w:eastAsia="Cambria"/>
          <w:highlight w:val="green"/>
          <w:u w:val="single"/>
        </w:rPr>
        <w:t>S</w:t>
      </w:r>
      <w:r w:rsidRPr="009525F9">
        <w:rPr>
          <w:rFonts w:eastAsia="Cambria"/>
          <w:u w:val="single"/>
        </w:rPr>
        <w:t xml:space="preserve">tates </w:t>
      </w:r>
      <w:r w:rsidRPr="00C3163D">
        <w:rPr>
          <w:rFonts w:eastAsia="Cambria"/>
          <w:highlight w:val="green"/>
          <w:u w:val="single"/>
        </w:rPr>
        <w:t>still retains greater relative power</w:t>
      </w:r>
      <w:r w:rsidRPr="009525F9">
        <w:rPr>
          <w:rFonts w:eastAsia="Cambria"/>
          <w:u w:val="single"/>
        </w:rPr>
        <w:t xml:space="preserve">. </w:t>
      </w:r>
      <w:r w:rsidRPr="00C3163D">
        <w:rPr>
          <w:rFonts w:eastAsia="Cambria"/>
          <w:highlight w:val="green"/>
          <w:u w:val="single"/>
        </w:rPr>
        <w:t xml:space="preserve">Therefore, it is </w:t>
      </w:r>
      <w:r w:rsidRPr="00C3163D">
        <w:rPr>
          <w:rFonts w:eastAsia="Cambria"/>
          <w:b/>
          <w:iCs/>
          <w:highlight w:val="green"/>
          <w:u w:val="single"/>
        </w:rPr>
        <w:t>inevitable</w:t>
      </w:r>
      <w:r w:rsidRPr="009525F9">
        <w:rPr>
          <w:rFonts w:eastAsia="Cambria"/>
          <w:u w:val="single"/>
        </w:rPr>
        <w:t xml:space="preserve"> and logical that </w:t>
      </w:r>
      <w:r w:rsidRPr="00C3163D">
        <w:rPr>
          <w:rFonts w:eastAsia="Cambria"/>
          <w:highlight w:val="green"/>
          <w:u w:val="single"/>
        </w:rPr>
        <w:t>the</w:t>
      </w:r>
      <w:r w:rsidRPr="009525F9">
        <w:rPr>
          <w:rFonts w:eastAsia="Cambria"/>
          <w:u w:val="single"/>
        </w:rPr>
        <w:t xml:space="preserve"> </w:t>
      </w:r>
      <w:r w:rsidRPr="00C3163D">
        <w:rPr>
          <w:rFonts w:eastAsia="Cambria"/>
          <w:highlight w:val="green"/>
          <w:u w:val="single"/>
        </w:rPr>
        <w:t>U</w:t>
      </w:r>
      <w:r w:rsidRPr="009525F9">
        <w:rPr>
          <w:rFonts w:eastAsia="Cambria"/>
          <w:u w:val="single"/>
        </w:rPr>
        <w:t xml:space="preserve">nited </w:t>
      </w:r>
      <w:r w:rsidRPr="00C3163D">
        <w:rPr>
          <w:rFonts w:eastAsia="Cambria"/>
          <w:highlight w:val="green"/>
          <w:u w:val="single"/>
        </w:rPr>
        <w:t>S</w:t>
      </w:r>
      <w:r w:rsidRPr="009525F9">
        <w:rPr>
          <w:rFonts w:eastAsia="Cambria"/>
          <w:u w:val="single"/>
        </w:rPr>
        <w:t xml:space="preserve">tates </w:t>
      </w:r>
      <w:r w:rsidRPr="00C3163D">
        <w:rPr>
          <w:rFonts w:eastAsia="Cambria"/>
          <w:highlight w:val="green"/>
          <w:u w:val="single"/>
        </w:rPr>
        <w:t>should expand its hegemonic position in space</w:t>
      </w:r>
      <w:r w:rsidRPr="009525F9">
        <w:rPr>
          <w:rFonts w:eastAsia="Cambria"/>
          <w:u w:val="single"/>
        </w:rPr>
        <w:t>, in order to secure its place there.</w:t>
      </w:r>
    </w:p>
    <w:p w14:paraId="1E8EF3F7" w14:textId="77777777" w:rsidR="00FB545C" w:rsidRPr="009525F9" w:rsidRDefault="00FB545C" w:rsidP="00FB545C">
      <w:pPr>
        <w:rPr>
          <w:rFonts w:eastAsia="Cambria"/>
          <w:u w:val="single"/>
        </w:rPr>
      </w:pPr>
      <w:r w:rsidRPr="009525F9">
        <w:rPr>
          <w:rFonts w:eastAsia="Cambria"/>
        </w:rPr>
        <w:t xml:space="preserve">Whereas deterrence-based models, such as space superiority, may have worked in a less chaotic international system, no such stability can be achieved today. </w:t>
      </w:r>
      <w:r w:rsidRPr="009525F9">
        <w:rPr>
          <w:rFonts w:eastAsia="Cambria"/>
          <w:u w:val="single"/>
        </w:rPr>
        <w:t xml:space="preserve">Many of </w:t>
      </w:r>
      <w:r w:rsidRPr="00C3163D">
        <w:rPr>
          <w:rFonts w:eastAsia="Cambria"/>
          <w:highlight w:val="green"/>
          <w:u w:val="single"/>
        </w:rPr>
        <w:t>America's competitors are</w:t>
      </w:r>
      <w:r w:rsidRPr="009525F9">
        <w:rPr>
          <w:rFonts w:eastAsia="Cambria"/>
          <w:u w:val="single"/>
        </w:rPr>
        <w:t xml:space="preserve"> </w:t>
      </w:r>
      <w:r w:rsidRPr="00C3163D">
        <w:rPr>
          <w:rFonts w:eastAsia="Cambria"/>
          <w:highlight w:val="green"/>
          <w:u w:val="single"/>
        </w:rPr>
        <w:t>revanchist states</w:t>
      </w:r>
      <w:r w:rsidRPr="009525F9">
        <w:rPr>
          <w:rFonts w:eastAsia="Cambria"/>
          <w:u w:val="single"/>
        </w:rPr>
        <w:t xml:space="preserve"> intent on redefining the world or</w:t>
      </w:r>
      <w:r w:rsidRPr="009525F9">
        <w:rPr>
          <w:rFonts w:eastAsia="Cambria"/>
        </w:rPr>
        <w:t xml:space="preserve">der. They are not interested in preserving the American position in space. </w:t>
      </w:r>
      <w:r w:rsidRPr="009525F9">
        <w:rPr>
          <w:rFonts w:eastAsia="Cambria"/>
          <w:u w:val="single"/>
        </w:rPr>
        <w:t xml:space="preserve">Also, </w:t>
      </w:r>
      <w:r w:rsidRPr="00C3163D">
        <w:rPr>
          <w:rFonts w:eastAsia="Cambria"/>
          <w:highlight w:val="green"/>
          <w:u w:val="single"/>
        </w:rPr>
        <w:t>they are not cowed by</w:t>
      </w:r>
      <w:r w:rsidRPr="009525F9">
        <w:rPr>
          <w:rFonts w:eastAsia="Cambria"/>
          <w:u w:val="single"/>
        </w:rPr>
        <w:t xml:space="preserve"> a U.S. </w:t>
      </w:r>
      <w:r w:rsidRPr="00C3163D">
        <w:rPr>
          <w:rFonts w:eastAsia="Cambria"/>
          <w:highlight w:val="green"/>
          <w:u w:val="single"/>
        </w:rPr>
        <w:t>deterrence</w:t>
      </w:r>
      <w:r w:rsidRPr="009525F9">
        <w:rPr>
          <w:rFonts w:eastAsia="Cambria"/>
          <w:u w:val="single"/>
        </w:rPr>
        <w:t xml:space="preserve"> strategy in space. Rather, </w:t>
      </w:r>
      <w:r w:rsidRPr="00C3163D">
        <w:rPr>
          <w:rFonts w:eastAsia="Cambria"/>
          <w:highlight w:val="green"/>
          <w:u w:val="single"/>
        </w:rPr>
        <w:t xml:space="preserve">they view such a policy as a </w:t>
      </w:r>
      <w:r w:rsidRPr="00C3163D">
        <w:rPr>
          <w:rFonts w:eastAsia="Cambria"/>
          <w:b/>
          <w:iCs/>
          <w:highlight w:val="green"/>
          <w:u w:val="single"/>
        </w:rPr>
        <w:t>concession that the</w:t>
      </w:r>
      <w:r w:rsidRPr="009525F9">
        <w:rPr>
          <w:rFonts w:eastAsia="Cambria"/>
          <w:b/>
          <w:iCs/>
          <w:u w:val="single"/>
        </w:rPr>
        <w:t xml:space="preserve"> </w:t>
      </w:r>
      <w:r w:rsidRPr="00C3163D">
        <w:rPr>
          <w:rFonts w:eastAsia="Cambria"/>
          <w:b/>
          <w:iCs/>
          <w:highlight w:val="green"/>
          <w:u w:val="single"/>
        </w:rPr>
        <w:t>U</w:t>
      </w:r>
      <w:r w:rsidRPr="009525F9">
        <w:rPr>
          <w:rFonts w:eastAsia="Cambria"/>
          <w:b/>
          <w:iCs/>
          <w:u w:val="single"/>
        </w:rPr>
        <w:t xml:space="preserve">nited </w:t>
      </w:r>
      <w:r w:rsidRPr="00C3163D">
        <w:rPr>
          <w:rFonts w:eastAsia="Cambria"/>
          <w:b/>
          <w:iCs/>
          <w:highlight w:val="green"/>
          <w:u w:val="single"/>
        </w:rPr>
        <w:t>S</w:t>
      </w:r>
      <w:r w:rsidRPr="009525F9">
        <w:rPr>
          <w:rFonts w:eastAsia="Cambria"/>
          <w:b/>
          <w:iCs/>
          <w:u w:val="single"/>
        </w:rPr>
        <w:t xml:space="preserve">tates </w:t>
      </w:r>
      <w:r w:rsidRPr="00C3163D">
        <w:rPr>
          <w:rFonts w:eastAsia="Cambria"/>
          <w:b/>
          <w:iCs/>
          <w:highlight w:val="green"/>
          <w:u w:val="single"/>
        </w:rPr>
        <w:t>is becoming weaker.</w:t>
      </w:r>
    </w:p>
    <w:p w14:paraId="6D321C8D" w14:textId="77777777" w:rsidR="00FB545C" w:rsidRPr="009525F9" w:rsidRDefault="00FB545C" w:rsidP="00FB545C">
      <w:pPr>
        <w:rPr>
          <w:rFonts w:eastAsia="Cambria"/>
          <w:u w:val="single"/>
        </w:rPr>
      </w:pPr>
      <w:r w:rsidRPr="009525F9">
        <w:rPr>
          <w:rFonts w:eastAsia="Cambria"/>
          <w:u w:val="single"/>
        </w:rPr>
        <w:t>Space dominance would create greater stability than space superiority</w:t>
      </w:r>
      <w:r w:rsidRPr="009525F9">
        <w:rPr>
          <w:rFonts w:eastAsia="Cambria"/>
          <w:sz w:val="10"/>
        </w:rPr>
        <w:t xml:space="preserve">. </w:t>
      </w:r>
      <w:r w:rsidRPr="009525F9">
        <w:rPr>
          <w:rFonts w:eastAsia="Cambria"/>
          <w:u w:val="single"/>
        </w:rPr>
        <w:t>Missile defense systems, tungsten rods, and even directed-energy weapons potentially would all be placed in key orbits around the Earth.</w:t>
      </w:r>
      <w:r w:rsidRPr="009525F9">
        <w:rPr>
          <w:rFonts w:eastAsia="Cambria"/>
          <w:sz w:val="10"/>
        </w:rPr>
        <w:t xml:space="preserve"> This, on top of the existing U.S. space infrastructure, would prove to the world that the United States is committed to preserving its position in space. </w:t>
      </w:r>
      <w:r w:rsidRPr="009525F9">
        <w:rPr>
          <w:rFonts w:eastAsia="Cambria"/>
          <w:u w:val="single"/>
        </w:rPr>
        <w:t>In a world of rogue states, space-based weapons likely would prevent surprise nuclear attacks</w:t>
      </w:r>
      <w:r w:rsidRPr="009525F9">
        <w:rPr>
          <w:rFonts w:eastAsia="Cambria"/>
          <w:sz w:val="10"/>
        </w:rPr>
        <w:t>. Failing that</w:t>
      </w:r>
      <w:r w:rsidRPr="009525F9">
        <w:rPr>
          <w:rFonts w:eastAsia="Cambria"/>
          <w:u w:val="single"/>
        </w:rPr>
        <w:t>, the fact that the United States possessed strategic, offensive weapons in orbit—that could be brought down against any hostile actor—undoubtedly, would make even the most intractable foe hesitant.</w:t>
      </w:r>
    </w:p>
    <w:p w14:paraId="367E348D" w14:textId="77777777" w:rsidR="00FB545C" w:rsidRPr="009525F9" w:rsidRDefault="00FB545C" w:rsidP="00FB545C">
      <w:pPr>
        <w:rPr>
          <w:rFonts w:eastAsia="Cambria"/>
          <w:sz w:val="10"/>
        </w:rPr>
      </w:pPr>
      <w:r w:rsidRPr="009525F9">
        <w:rPr>
          <w:rFonts w:eastAsia="Cambria"/>
          <w:u w:val="single"/>
        </w:rPr>
        <w:t xml:space="preserve">It is arguable that </w:t>
      </w:r>
      <w:r w:rsidRPr="00C3163D">
        <w:rPr>
          <w:rFonts w:eastAsia="Cambria"/>
          <w:highlight w:val="green"/>
          <w:u w:val="single"/>
        </w:rPr>
        <w:t>overwhelming</w:t>
      </w:r>
      <w:r w:rsidRPr="009525F9">
        <w:rPr>
          <w:rFonts w:eastAsia="Cambria"/>
          <w:u w:val="single"/>
        </w:rPr>
        <w:t xml:space="preserve"> U.S. </w:t>
      </w:r>
      <w:r w:rsidRPr="00C3163D">
        <w:rPr>
          <w:rFonts w:eastAsia="Cambria"/>
          <w:highlight w:val="green"/>
          <w:u w:val="single"/>
        </w:rPr>
        <w:t>space power</w:t>
      </w:r>
      <w:r w:rsidRPr="009525F9">
        <w:rPr>
          <w:rFonts w:eastAsia="Cambria"/>
          <w:u w:val="single"/>
        </w:rPr>
        <w:t xml:space="preserve"> would </w:t>
      </w:r>
      <w:r w:rsidRPr="00C3163D">
        <w:rPr>
          <w:rFonts w:eastAsia="Cambria"/>
          <w:highlight w:val="green"/>
          <w:u w:val="single"/>
        </w:rPr>
        <w:t>trickle down</w:t>
      </w:r>
      <w:r w:rsidRPr="009525F9">
        <w:rPr>
          <w:rFonts w:eastAsia="Cambria"/>
          <w:u w:val="single"/>
        </w:rPr>
        <w:t xml:space="preserve"> from the strategic high ground </w:t>
      </w:r>
      <w:r w:rsidRPr="00C3163D">
        <w:rPr>
          <w:rFonts w:eastAsia="Cambria"/>
          <w:highlight w:val="green"/>
          <w:u w:val="single"/>
        </w:rPr>
        <w:t>to lower strategic domains</w:t>
      </w:r>
      <w:r w:rsidRPr="009525F9">
        <w:rPr>
          <w:rFonts w:eastAsia="Cambria"/>
          <w:sz w:val="10"/>
        </w:rPr>
        <w:t xml:space="preserve">. Rather than wasting time demonstrating resolve by “temporarily blinding Chinese satellites,”16 for example, </w:t>
      </w:r>
      <w:r w:rsidRPr="009525F9">
        <w:rPr>
          <w:rFonts w:eastAsia="Cambria"/>
          <w:u w:val="single"/>
        </w:rPr>
        <w:t>the overwhelming American presence in space presumably would dissuade potential attackers.</w:t>
      </w:r>
    </w:p>
    <w:p w14:paraId="22B2CB48" w14:textId="77777777" w:rsidR="00FB545C" w:rsidRPr="009525F9" w:rsidRDefault="00FB545C" w:rsidP="00FB545C">
      <w:pPr>
        <w:rPr>
          <w:rFonts w:eastAsia="Cambria"/>
        </w:rPr>
      </w:pPr>
    </w:p>
    <w:p w14:paraId="402D5CA0" w14:textId="77777777" w:rsidR="00FB545C" w:rsidRPr="009525F9" w:rsidRDefault="00FB545C" w:rsidP="00FB545C">
      <w:pPr>
        <w:rPr>
          <w:rFonts w:eastAsia="Cambria"/>
        </w:rPr>
      </w:pPr>
    </w:p>
    <w:p w14:paraId="27474D4E" w14:textId="77777777" w:rsidR="00FB545C" w:rsidRPr="009525F9" w:rsidRDefault="00FB545C" w:rsidP="00FB545C">
      <w:pPr>
        <w:keepNext/>
        <w:keepLines/>
        <w:spacing w:before="40" w:after="0"/>
        <w:outlineLvl w:val="3"/>
        <w:rPr>
          <w:rFonts w:eastAsia="MS Gothic" w:cs="Times New Roman"/>
          <w:b/>
          <w:iCs/>
          <w:sz w:val="26"/>
        </w:rPr>
      </w:pPr>
      <w:r w:rsidRPr="009525F9">
        <w:rPr>
          <w:rFonts w:eastAsia="MS Gothic" w:cs="Times New Roman"/>
          <w:b/>
          <w:iCs/>
          <w:sz w:val="26"/>
        </w:rPr>
        <w:t>US hegemony prevents great-power conflicts that escalates to nuclear war</w:t>
      </w:r>
    </w:p>
    <w:p w14:paraId="756D6161" w14:textId="77777777" w:rsidR="00FB545C" w:rsidRPr="009525F9" w:rsidRDefault="00FB545C" w:rsidP="00FB545C">
      <w:pPr>
        <w:rPr>
          <w:rFonts w:eastAsia="Cambria"/>
        </w:rPr>
      </w:pPr>
      <w:r w:rsidRPr="009525F9">
        <w:rPr>
          <w:rFonts w:eastAsia="Cambria"/>
          <w:b/>
          <w:bCs/>
          <w:sz w:val="26"/>
        </w:rPr>
        <w:t>Brands and Edel 19</w:t>
      </w:r>
      <w:r w:rsidRPr="009525F9">
        <w:rPr>
          <w:rFonts w:eastAsia="Cambria"/>
        </w:rPr>
        <w:t xml:space="preserve"> (Hal Brands and Charles Edel. Hal Brands is the Henry Kissinger Distinguished Professor of Global Affairs in the Johns Hopkins School of Advanced International Studies and a scholar at the American Enterprise Institute. Charles Edel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7" w:history="1">
        <w:r w:rsidRPr="009525F9">
          <w:rPr>
            <w:rFonts w:eastAsia="Cambria"/>
          </w:rPr>
          <w:t>http://www.jstor.org/stable/j.ctvbnm3r9.11</w:t>
        </w:r>
      </w:hyperlink>
      <w:r w:rsidRPr="009525F9">
        <w:rPr>
          <w:rFonts w:eastAsia="Cambria"/>
        </w:rPr>
        <w:t>)</w:t>
      </w:r>
    </w:p>
    <w:p w14:paraId="003DC15A" w14:textId="77777777" w:rsidR="00FB545C" w:rsidRPr="009525F9" w:rsidRDefault="00FB545C" w:rsidP="00FB545C">
      <w:pPr>
        <w:rPr>
          <w:rFonts w:eastAsia="Cambria"/>
          <w:sz w:val="10"/>
        </w:rPr>
      </w:pPr>
      <w:r w:rsidRPr="009525F9">
        <w:rPr>
          <w:rFonts w:eastAsia="Cambria"/>
          <w:sz w:val="10"/>
        </w:rPr>
        <w:t>Each of these geopolitical challenges is different, and each reflects the distinctive interests, ambitions, and history of the country undertaking it</w:t>
      </w:r>
      <w:r w:rsidRPr="009525F9">
        <w:rPr>
          <w:rFonts w:eastAsia="Cambria"/>
          <w:u w:val="single"/>
        </w:rPr>
        <w:t xml:space="preserve">. Yet </w:t>
      </w:r>
      <w:r w:rsidRPr="00C3163D">
        <w:rPr>
          <w:rFonts w:eastAsia="Cambria"/>
          <w:highlight w:val="green"/>
          <w:u w:val="single"/>
        </w:rPr>
        <w:t>there is growing cooperation between</w:t>
      </w:r>
      <w:r w:rsidRPr="009525F9">
        <w:rPr>
          <w:rFonts w:eastAsia="Cambria"/>
          <w:u w:val="single"/>
        </w:rPr>
        <w:t xml:space="preserve"> the </w:t>
      </w:r>
      <w:r w:rsidRPr="00C3163D">
        <w:rPr>
          <w:rFonts w:eastAsia="Cambria"/>
          <w:highlight w:val="green"/>
          <w:u w:val="single"/>
        </w:rPr>
        <w:t>countries</w:t>
      </w:r>
      <w:r w:rsidRPr="009525F9">
        <w:rPr>
          <w:rFonts w:eastAsia="Cambria"/>
          <w:u w:val="single"/>
        </w:rPr>
        <w:t xml:space="preserve"> that are </w:t>
      </w:r>
      <w:r w:rsidRPr="00C3163D">
        <w:rPr>
          <w:rFonts w:eastAsia="Cambria"/>
          <w:highlight w:val="green"/>
          <w:u w:val="single"/>
        </w:rPr>
        <w:t>challenging</w:t>
      </w:r>
      <w:r w:rsidRPr="009525F9">
        <w:rPr>
          <w:rFonts w:eastAsia="Cambria"/>
          <w:u w:val="single"/>
        </w:rPr>
        <w:t xml:space="preserve"> the regional pillars of </w:t>
      </w:r>
      <w:r w:rsidRPr="00C3163D">
        <w:rPr>
          <w:rFonts w:eastAsia="Cambria"/>
          <w:highlight w:val="green"/>
          <w:u w:val="single"/>
        </w:rPr>
        <w:t>the U.S.-led order</w:t>
      </w:r>
      <w:r w:rsidRPr="00C3163D">
        <w:rPr>
          <w:rFonts w:eastAsia="Cambria"/>
          <w:sz w:val="10"/>
          <w:highlight w:val="green"/>
        </w:rPr>
        <w:t>.</w:t>
      </w:r>
      <w:r w:rsidRPr="009525F9">
        <w:rPr>
          <w:rFonts w:eastAsia="Cambria"/>
          <w:sz w:val="10"/>
        </w:rPr>
        <w:t xml:space="preserve"> </w:t>
      </w:r>
      <w:r w:rsidRPr="009525F9">
        <w:rPr>
          <w:rFonts w:eastAsia="Cambria"/>
          <w:u w:val="single"/>
        </w:rPr>
        <w:t>Russia and China have collaborated on issues such as energy, sales and development of military technology</w:t>
      </w:r>
      <w:r w:rsidRPr="009525F9">
        <w:rPr>
          <w:rFonts w:eastAsia="Cambria"/>
          <w:sz w:val="10"/>
        </w:rPr>
        <w:t xml:space="preserve">, </w:t>
      </w:r>
      <w:r w:rsidRPr="009525F9">
        <w:rPr>
          <w:rFonts w:eastAsia="Cambria"/>
          <w:u w:val="single"/>
        </w:rPr>
        <w:t>opposition to additional U.S. military deployments on the Korean peninsula, and military exercises from the South China Sea to the Baltic</w:t>
      </w:r>
      <w:r w:rsidRPr="009525F9">
        <w:rPr>
          <w:rFonts w:eastAsia="Cambria"/>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9525F9">
        <w:rPr>
          <w:rFonts w:eastAsia="Cambria"/>
          <w:u w:val="single"/>
        </w:rPr>
        <w:t>More broadly, what links these challenges together is their opposition to the constellation of power, norms, and relationships that the U.S.-led order entails, and in their propensity to use violence, coercion, and intimidation as means of making that opposition effective</w:t>
      </w:r>
      <w:r w:rsidRPr="009525F9">
        <w:rPr>
          <w:rFonts w:eastAsia="Cambria"/>
          <w:sz w:val="10"/>
        </w:rPr>
        <w:t>. Taken collectively, these challenges constitute a geopolitical sea change from the post– Cold War era.</w:t>
      </w:r>
    </w:p>
    <w:p w14:paraId="5C2F3797" w14:textId="77777777" w:rsidR="00FB545C" w:rsidRPr="009525F9" w:rsidRDefault="00FB545C" w:rsidP="00FB545C">
      <w:pPr>
        <w:rPr>
          <w:rFonts w:eastAsia="Cambria"/>
          <w:sz w:val="8"/>
        </w:rPr>
      </w:pPr>
      <w:r w:rsidRPr="009525F9">
        <w:rPr>
          <w:rFonts w:eastAsia="Cambria"/>
          <w:u w:val="single"/>
        </w:rPr>
        <w:t xml:space="preserve">The </w:t>
      </w:r>
      <w:r w:rsidRPr="00C3163D">
        <w:rPr>
          <w:rFonts w:eastAsia="Cambria"/>
          <w:highlight w:val="green"/>
          <w:u w:val="single"/>
        </w:rPr>
        <w:t xml:space="preserve">revival of great-power competition entails </w:t>
      </w:r>
      <w:r w:rsidRPr="00C3163D">
        <w:rPr>
          <w:rFonts w:eastAsia="Cambria"/>
          <w:b/>
          <w:iCs/>
          <w:highlight w:val="green"/>
          <w:u w:val="single"/>
        </w:rPr>
        <w:t>higher international tensions</w:t>
      </w:r>
      <w:r w:rsidRPr="009525F9">
        <w:rPr>
          <w:rFonts w:eastAsia="Cambria"/>
          <w:u w:val="single"/>
        </w:rPr>
        <w:t xml:space="preserve"> than the world has known for decades</w:t>
      </w:r>
      <w:r w:rsidRPr="009525F9">
        <w:rPr>
          <w:rFonts w:eastAsia="Cambria"/>
          <w:sz w:val="8"/>
        </w:rPr>
        <w:t xml:space="preserve">, </w:t>
      </w:r>
      <w:r w:rsidRPr="009525F9">
        <w:rPr>
          <w:rFonts w:eastAsia="Cambria"/>
          <w:u w:val="single"/>
        </w:rPr>
        <w:t xml:space="preserve">and the </w:t>
      </w:r>
      <w:r w:rsidRPr="00C3163D">
        <w:rPr>
          <w:rFonts w:eastAsia="Cambria"/>
          <w:highlight w:val="green"/>
          <w:u w:val="single"/>
        </w:rPr>
        <w:t xml:space="preserve">revival of </w:t>
      </w:r>
      <w:r w:rsidRPr="00C3163D">
        <w:rPr>
          <w:rFonts w:eastAsia="Cambria"/>
          <w:b/>
          <w:iCs/>
          <w:highlight w:val="green"/>
          <w:u w:val="single"/>
        </w:rPr>
        <w:t>arms races, security dilemmas</w:t>
      </w:r>
      <w:r w:rsidRPr="009525F9">
        <w:rPr>
          <w:rFonts w:eastAsia="Cambria"/>
          <w:u w:val="single"/>
        </w:rPr>
        <w:t>, and other artifacts of a more dangerous past</w:t>
      </w:r>
      <w:r w:rsidRPr="009525F9">
        <w:rPr>
          <w:rFonts w:eastAsia="Cambria"/>
          <w:sz w:val="8"/>
        </w:rPr>
        <w:t xml:space="preserve">. </w:t>
      </w:r>
      <w:r w:rsidRPr="009525F9">
        <w:rPr>
          <w:rFonts w:eastAsia="Cambria"/>
          <w:u w:val="single"/>
        </w:rPr>
        <w:t xml:space="preserve">It entails </w:t>
      </w:r>
      <w:r w:rsidRPr="00C3163D">
        <w:rPr>
          <w:rFonts w:eastAsia="Cambria"/>
          <w:highlight w:val="green"/>
          <w:u w:val="single"/>
        </w:rPr>
        <w:t xml:space="preserve">sharper </w:t>
      </w:r>
      <w:r w:rsidRPr="00C3163D">
        <w:rPr>
          <w:rFonts w:eastAsia="Cambria"/>
          <w:b/>
          <w:iCs/>
          <w:highlight w:val="green"/>
          <w:u w:val="single"/>
        </w:rPr>
        <w:t>conflicts over</w:t>
      </w:r>
      <w:r w:rsidRPr="009525F9">
        <w:rPr>
          <w:rFonts w:eastAsia="Cambria"/>
          <w:b/>
          <w:iCs/>
          <w:u w:val="single"/>
        </w:rPr>
        <w:t xml:space="preserve"> the international </w:t>
      </w:r>
      <w:r w:rsidRPr="00C3163D">
        <w:rPr>
          <w:rFonts w:eastAsia="Cambria"/>
          <w:b/>
          <w:iCs/>
          <w:highlight w:val="green"/>
          <w:u w:val="single"/>
        </w:rPr>
        <w:t>rules of the road</w:t>
      </w:r>
      <w:r w:rsidRPr="009525F9">
        <w:rPr>
          <w:rFonts w:eastAsia="Cambria"/>
          <w:u w:val="single"/>
        </w:rPr>
        <w:t xml:space="preserve"> on issues ranging from freedom of navigation to the illegitimacy of altering borders by force</w:t>
      </w:r>
      <w:r w:rsidRPr="009525F9">
        <w:rPr>
          <w:rFonts w:eastAsia="Cambria"/>
          <w:sz w:val="8"/>
        </w:rPr>
        <w:t xml:space="preserve">, and intensifying competitions over states that reside at the intersection of rival powers’ areas of interest. </w:t>
      </w:r>
      <w:r w:rsidRPr="009525F9">
        <w:rPr>
          <w:rFonts w:eastAsia="Cambria"/>
          <w:u w:val="single"/>
        </w:rPr>
        <w:t xml:space="preserve">It requires confronting the prospect that </w:t>
      </w:r>
      <w:r w:rsidRPr="00C3163D">
        <w:rPr>
          <w:rFonts w:eastAsia="Cambria"/>
          <w:highlight w:val="green"/>
          <w:u w:val="single"/>
        </w:rPr>
        <w:t>rival powers</w:t>
      </w:r>
      <w:r w:rsidRPr="009525F9">
        <w:rPr>
          <w:rFonts w:eastAsia="Cambria"/>
          <w:u w:val="single"/>
        </w:rPr>
        <w:t xml:space="preserve"> could overturn the favorable regional balances that have underpinned the U.S.-led order for decades, and that they might </w:t>
      </w:r>
      <w:r w:rsidRPr="00C3163D">
        <w:rPr>
          <w:rFonts w:eastAsia="Cambria"/>
          <w:highlight w:val="green"/>
          <w:u w:val="single"/>
        </w:rPr>
        <w:t>construct rival spheres of influence</w:t>
      </w:r>
      <w:r w:rsidRPr="009525F9">
        <w:rPr>
          <w:rFonts w:eastAsia="Cambria"/>
          <w:sz w:val="8"/>
        </w:rPr>
        <w:t xml:space="preserve"> from which America and the liberal ideas it has long promoted would be excluded. Finally, it necessitates recognizing </w:t>
      </w:r>
      <w:r w:rsidRPr="00C3163D">
        <w:rPr>
          <w:rFonts w:eastAsia="Cambria"/>
          <w:highlight w:val="green"/>
          <w:u w:val="single"/>
        </w:rPr>
        <w:t>that</w:t>
      </w:r>
      <w:r w:rsidRPr="009525F9">
        <w:rPr>
          <w:rFonts w:eastAsia="Cambria"/>
          <w:sz w:val="8"/>
        </w:rPr>
        <w:t xml:space="preserve"> </w:t>
      </w:r>
      <w:r w:rsidRPr="009525F9">
        <w:rPr>
          <w:rFonts w:eastAsia="Cambria"/>
          <w:u w:val="single"/>
        </w:rPr>
        <w:t xml:space="preserve">great-power rivalry could </w:t>
      </w:r>
      <w:r w:rsidRPr="00C3163D">
        <w:rPr>
          <w:rFonts w:eastAsia="Cambria"/>
          <w:highlight w:val="green"/>
          <w:u w:val="single"/>
        </w:rPr>
        <w:t xml:space="preserve">lead to </w:t>
      </w:r>
      <w:r w:rsidRPr="00C3163D">
        <w:rPr>
          <w:rFonts w:eastAsia="Cambria"/>
          <w:b/>
          <w:iCs/>
          <w:highlight w:val="green"/>
          <w:u w:val="single"/>
        </w:rPr>
        <w:t>great-power war</w:t>
      </w:r>
      <w:r w:rsidRPr="009525F9">
        <w:rPr>
          <w:rFonts w:eastAsia="Cambria"/>
          <w:u w:val="single"/>
        </w:rPr>
        <w:t>,</w:t>
      </w:r>
      <w:r w:rsidRPr="009525F9">
        <w:rPr>
          <w:rFonts w:eastAsia="Cambria"/>
          <w:sz w:val="8"/>
        </w:rPr>
        <w:t xml:space="preserve"> a prospect that seemed to have followed the Soviet empire onto the ash heap of history.</w:t>
      </w:r>
    </w:p>
    <w:p w14:paraId="1A7487E8" w14:textId="77777777" w:rsidR="00FB545C" w:rsidRPr="009525F9" w:rsidRDefault="00FB545C" w:rsidP="00FB545C">
      <w:pPr>
        <w:rPr>
          <w:rFonts w:eastAsia="Cambria"/>
          <w:u w:val="single"/>
        </w:rPr>
      </w:pPr>
      <w:r w:rsidRPr="009525F9">
        <w:rPr>
          <w:rFonts w:eastAsia="Cambria"/>
          <w:u w:val="single"/>
        </w:rPr>
        <w:t xml:space="preserve">Both </w:t>
      </w:r>
      <w:r w:rsidRPr="00C3163D">
        <w:rPr>
          <w:rFonts w:eastAsia="Cambria"/>
          <w:highlight w:val="green"/>
          <w:u w:val="single"/>
        </w:rPr>
        <w:t>Beijing and Moscow ar</w:t>
      </w:r>
      <w:r w:rsidRPr="00C3163D">
        <w:rPr>
          <w:rFonts w:eastAsia="Cambria"/>
          <w:sz w:val="8"/>
          <w:highlight w:val="green"/>
        </w:rPr>
        <w:t>e</w:t>
      </w:r>
      <w:r w:rsidRPr="009525F9">
        <w:rPr>
          <w:rFonts w:eastAsia="Cambria"/>
          <w:sz w:val="8"/>
        </w:rPr>
        <w:t xml:space="preserve">, after all, </w:t>
      </w:r>
      <w:r w:rsidRPr="00C3163D">
        <w:rPr>
          <w:rFonts w:eastAsia="Cambria"/>
          <w:highlight w:val="green"/>
          <w:u w:val="single"/>
        </w:rPr>
        <w:t>optimizing</w:t>
      </w:r>
      <w:r w:rsidRPr="009525F9">
        <w:rPr>
          <w:rFonts w:eastAsia="Cambria"/>
          <w:u w:val="single"/>
        </w:rPr>
        <w:t xml:space="preserve"> their </w:t>
      </w:r>
      <w:r w:rsidRPr="00C3163D">
        <w:rPr>
          <w:rFonts w:eastAsia="Cambria"/>
          <w:highlight w:val="green"/>
          <w:u w:val="single"/>
        </w:rPr>
        <w:t>forces</w:t>
      </w:r>
      <w:r w:rsidRPr="009525F9">
        <w:rPr>
          <w:rFonts w:eastAsia="Cambria"/>
          <w:u w:val="single"/>
        </w:rPr>
        <w:t xml:space="preserve"> and exercising aggressively in preparation </w:t>
      </w:r>
      <w:r w:rsidRPr="00C3163D">
        <w:rPr>
          <w:rFonts w:eastAsia="Cambria"/>
          <w:highlight w:val="green"/>
          <w:u w:val="single"/>
        </w:rPr>
        <w:t>for</w:t>
      </w:r>
      <w:r w:rsidRPr="009525F9">
        <w:rPr>
          <w:rFonts w:eastAsia="Cambria"/>
          <w:u w:val="single"/>
        </w:rPr>
        <w:t xml:space="preserve"> potential </w:t>
      </w:r>
      <w:r w:rsidRPr="00C3163D">
        <w:rPr>
          <w:rFonts w:eastAsia="Cambria"/>
          <w:highlight w:val="green"/>
          <w:u w:val="single"/>
        </w:rPr>
        <w:t>conflicts with the</w:t>
      </w:r>
      <w:r w:rsidRPr="009525F9">
        <w:rPr>
          <w:rFonts w:eastAsia="Cambria"/>
          <w:u w:val="single"/>
        </w:rPr>
        <w:t xml:space="preserve"> </w:t>
      </w:r>
      <w:r w:rsidRPr="00C3163D">
        <w:rPr>
          <w:rFonts w:eastAsia="Cambria"/>
          <w:highlight w:val="green"/>
          <w:u w:val="single"/>
        </w:rPr>
        <w:t>U</w:t>
      </w:r>
      <w:r w:rsidRPr="009525F9">
        <w:rPr>
          <w:rFonts w:eastAsia="Cambria"/>
          <w:u w:val="single"/>
        </w:rPr>
        <w:t xml:space="preserve">nited </w:t>
      </w:r>
      <w:r w:rsidRPr="00C3163D">
        <w:rPr>
          <w:rFonts w:eastAsia="Cambria"/>
          <w:highlight w:val="green"/>
          <w:u w:val="single"/>
        </w:rPr>
        <w:t>S</w:t>
      </w:r>
      <w:r w:rsidRPr="009525F9">
        <w:rPr>
          <w:rFonts w:eastAsia="Cambria"/>
          <w:u w:val="single"/>
        </w:rPr>
        <w:t>tates and its allies</w:t>
      </w:r>
      <w:r w:rsidRPr="009525F9">
        <w:rPr>
          <w:rFonts w:eastAsia="Cambria"/>
          <w:sz w:val="8"/>
        </w:rPr>
        <w:t xml:space="preserve">; </w:t>
      </w:r>
      <w:r w:rsidRPr="00C3163D">
        <w:rPr>
          <w:rFonts w:eastAsia="Cambria"/>
          <w:highlight w:val="green"/>
          <w:u w:val="single"/>
        </w:rPr>
        <w:t>Russian doctrine e</w:t>
      </w:r>
      <w:r w:rsidRPr="009525F9">
        <w:rPr>
          <w:rFonts w:eastAsia="Cambria"/>
          <w:u w:val="single"/>
        </w:rPr>
        <w:t xml:space="preserve">xplicitly </w:t>
      </w:r>
      <w:r w:rsidRPr="00C3163D">
        <w:rPr>
          <w:rFonts w:eastAsia="Cambria"/>
          <w:highlight w:val="green"/>
          <w:u w:val="single"/>
        </w:rPr>
        <w:t>emphasizes</w:t>
      </w:r>
      <w:r w:rsidRPr="009525F9">
        <w:rPr>
          <w:rFonts w:eastAsia="Cambria"/>
          <w:u w:val="single"/>
        </w:rPr>
        <w:t xml:space="preserve"> the </w:t>
      </w:r>
      <w:r w:rsidRPr="00C3163D">
        <w:rPr>
          <w:rFonts w:eastAsia="Cambria"/>
          <w:highlight w:val="green"/>
          <w:u w:val="single"/>
        </w:rPr>
        <w:t>limited use of nuclear weapons</w:t>
      </w:r>
      <w:r w:rsidRPr="009525F9">
        <w:rPr>
          <w:rFonts w:eastAsia="Cambria"/>
          <w:u w:val="single"/>
        </w:rPr>
        <w:t xml:space="preserve"> to achieve escalation dominance </w:t>
      </w:r>
      <w:r w:rsidRPr="009525F9">
        <w:rPr>
          <w:rFonts w:eastAsia="Cambria"/>
          <w:sz w:val="8"/>
        </w:rPr>
        <w:t xml:space="preserve">in a war with Washington.35 </w:t>
      </w:r>
      <w:r w:rsidRPr="00C3163D">
        <w:rPr>
          <w:rFonts w:eastAsia="Cambria"/>
          <w:highlight w:val="green"/>
          <w:u w:val="single"/>
        </w:rPr>
        <w:t>In Syria,</w:t>
      </w:r>
      <w:r w:rsidRPr="009525F9">
        <w:rPr>
          <w:rFonts w:eastAsia="Cambria"/>
          <w:u w:val="single"/>
        </w:rPr>
        <w:t xml:space="preserve"> U.S. and Russian </w:t>
      </w:r>
      <w:r w:rsidRPr="00C3163D">
        <w:rPr>
          <w:rFonts w:eastAsia="Cambria"/>
          <w:highlight w:val="green"/>
          <w:u w:val="single"/>
        </w:rPr>
        <w:t>forces even came into deadly contact</w:t>
      </w:r>
      <w:r w:rsidRPr="009525F9">
        <w:rPr>
          <w:rFonts w:eastAsia="Cambria"/>
          <w:u w:val="single"/>
        </w:rPr>
        <w:t xml:space="preserve"> in early 2018</w:t>
      </w:r>
      <w:r w:rsidRPr="009525F9">
        <w:rPr>
          <w:rFonts w:eastAsia="Cambria"/>
          <w:sz w:val="8"/>
        </w:rPr>
        <w:t xml:space="preserve">. American airpower decimated a contingent of government-sponsored Russian mercenaries that was attacking a base at which U.S. troops were present, </w:t>
      </w:r>
      <w:r w:rsidRPr="009525F9">
        <w:rPr>
          <w:rFonts w:eastAsia="Cambria"/>
          <w:u w:val="single"/>
        </w:rPr>
        <w:t xml:space="preserve">an incident </w:t>
      </w:r>
      <w:r w:rsidRPr="00C3163D">
        <w:rPr>
          <w:rFonts w:eastAsia="Cambria"/>
          <w:highlight w:val="green"/>
          <w:u w:val="single"/>
        </w:rPr>
        <w:t xml:space="preserve">demonstrating the increasing </w:t>
      </w:r>
      <w:r w:rsidRPr="009525F9">
        <w:rPr>
          <w:rFonts w:eastAsia="Cambria"/>
          <w:u w:val="single"/>
        </w:rPr>
        <w:t xml:space="preserve">boldness of Russian operations and the corresponding </w:t>
      </w:r>
      <w:r w:rsidRPr="00C3163D">
        <w:rPr>
          <w:rFonts w:eastAsia="Cambria"/>
          <w:highlight w:val="green"/>
          <w:u w:val="single"/>
        </w:rPr>
        <w:t>potential for escalation</w:t>
      </w:r>
      <w:r w:rsidRPr="009525F9">
        <w:rPr>
          <w:rFonts w:eastAsia="Cambria"/>
          <w:u w:val="single"/>
        </w:rPr>
        <w:t>.</w:t>
      </w:r>
      <w:r w:rsidRPr="009525F9">
        <w:rPr>
          <w:rFonts w:eastAsia="Cambria"/>
          <w:sz w:val="8"/>
        </w:rPr>
        <w:t xml:space="preserve">36 The world has not yet returned to the epic clashes for global dominance that characterized the twentieth century, but </w:t>
      </w:r>
      <w:r w:rsidRPr="009525F9">
        <w:rPr>
          <w:rFonts w:eastAsia="Cambria"/>
          <w:u w:val="single"/>
        </w:rPr>
        <w:t>it has returned to the historical norm of great-power struggle, with all the associated dangers.</w:t>
      </w:r>
    </w:p>
    <w:p w14:paraId="038E8E4D" w14:textId="77777777" w:rsidR="00FB545C" w:rsidRPr="009525F9" w:rsidRDefault="00FB545C" w:rsidP="00FB545C">
      <w:pPr>
        <w:rPr>
          <w:rFonts w:eastAsia="Cambria"/>
          <w:u w:val="single"/>
        </w:rPr>
      </w:pPr>
      <w:r w:rsidRPr="009525F9">
        <w:rPr>
          <w:rFonts w:eastAsia="Cambria"/>
          <w:sz w:val="10"/>
        </w:rPr>
        <w:t xml:space="preserve">Those dangers may be even greater than most observers appreciate, because </w:t>
      </w:r>
      <w:r w:rsidRPr="009525F9">
        <w:rPr>
          <w:rFonts w:eastAsia="Cambria"/>
          <w:u w:val="single"/>
        </w:rPr>
        <w:t>if today’s great-power competitions are still most intense at the regional level, who is to say where these competitions will end</w:t>
      </w:r>
      <w:r w:rsidRPr="009525F9">
        <w:rPr>
          <w:rFonts w:eastAsia="Cambria"/>
          <w:sz w:val="10"/>
        </w:rPr>
        <w:t xml:space="preserve">? By all appearances, </w:t>
      </w:r>
      <w:r w:rsidRPr="00C3163D">
        <w:rPr>
          <w:rFonts w:eastAsia="Cambria"/>
          <w:b/>
          <w:iCs/>
          <w:highlight w:val="green"/>
          <w:u w:val="single"/>
        </w:rPr>
        <w:t>Russia does not simply want to be a “regional power</w:t>
      </w:r>
      <w:r w:rsidRPr="00C3163D">
        <w:rPr>
          <w:rFonts w:eastAsia="Cambria"/>
          <w:sz w:val="10"/>
          <w:highlight w:val="green"/>
        </w:rPr>
        <w:t>”</w:t>
      </w:r>
      <w:r w:rsidRPr="009525F9">
        <w:rPr>
          <w:rFonts w:eastAsia="Cambria"/>
          <w:sz w:val="10"/>
        </w:rPr>
        <w:t xml:space="preserve"> (as Obama cuttingly described it) that dominates South Ossetia and Crimea.37 </w:t>
      </w:r>
      <w:r w:rsidRPr="009525F9">
        <w:rPr>
          <w:rFonts w:eastAsia="Cambria"/>
          <w:u w:val="single"/>
        </w:rPr>
        <w:t>It aspires to the deep European and extra-regional impact that previous incarnations of the Russian state enjoyed</w:t>
      </w:r>
      <w:r w:rsidRPr="009525F9">
        <w:rPr>
          <w:rFonts w:eastAsia="Cambria"/>
          <w:sz w:val="10"/>
        </w:rPr>
        <w:t xml:space="preserve">. </w:t>
      </w:r>
      <w:r w:rsidRPr="00C3163D">
        <w:rPr>
          <w:rFonts w:eastAsia="Cambria"/>
          <w:highlight w:val="green"/>
          <w:u w:val="single"/>
        </w:rPr>
        <w:t>Why else</w:t>
      </w:r>
      <w:r w:rsidRPr="009525F9">
        <w:rPr>
          <w:rFonts w:eastAsia="Cambria"/>
          <w:u w:val="single"/>
        </w:rPr>
        <w:t xml:space="preserve"> would Putin </w:t>
      </w:r>
      <w:r w:rsidRPr="00C3163D">
        <w:rPr>
          <w:rFonts w:eastAsia="Cambria"/>
          <w:highlight w:val="green"/>
          <w:u w:val="single"/>
        </w:rPr>
        <w:t>boast</w:t>
      </w:r>
      <w:r w:rsidRPr="009525F9">
        <w:rPr>
          <w:rFonts w:eastAsia="Cambria"/>
          <w:u w:val="single"/>
        </w:rPr>
        <w:t xml:space="preserve"> </w:t>
      </w:r>
      <w:r w:rsidRPr="00C3163D">
        <w:rPr>
          <w:rFonts w:eastAsia="Cambria"/>
          <w:highlight w:val="green"/>
          <w:u w:val="single"/>
        </w:rPr>
        <w:t>about how far</w:t>
      </w:r>
      <w:r w:rsidRPr="009525F9">
        <w:rPr>
          <w:rFonts w:eastAsia="Cambria"/>
          <w:u w:val="single"/>
        </w:rPr>
        <w:t xml:space="preserve"> his </w:t>
      </w:r>
      <w:r w:rsidRPr="00C3163D">
        <w:rPr>
          <w:rFonts w:eastAsia="Cambria"/>
          <w:highlight w:val="green"/>
          <w:u w:val="single"/>
        </w:rPr>
        <w:t xml:space="preserve">troops can drive into Eastern Europe? Why </w:t>
      </w:r>
      <w:r w:rsidRPr="009525F9">
        <w:rPr>
          <w:rFonts w:eastAsia="Cambria"/>
          <w:u w:val="single"/>
        </w:rPr>
        <w:t xml:space="preserve">else would Moscow be </w:t>
      </w:r>
      <w:r w:rsidRPr="00C3163D">
        <w:rPr>
          <w:rFonts w:eastAsia="Cambria"/>
          <w:highlight w:val="green"/>
          <w:u w:val="single"/>
        </w:rPr>
        <w:t>deploy</w:t>
      </w:r>
      <w:r w:rsidRPr="009525F9">
        <w:rPr>
          <w:rFonts w:eastAsia="Cambria"/>
          <w:u w:val="single"/>
        </w:rPr>
        <w:t xml:space="preserve">ing </w:t>
      </w:r>
      <w:r w:rsidRPr="00C3163D">
        <w:rPr>
          <w:rFonts w:eastAsia="Cambria"/>
          <w:highlight w:val="green"/>
          <w:u w:val="single"/>
        </w:rPr>
        <w:t>military</w:t>
      </w:r>
      <w:r w:rsidRPr="009525F9">
        <w:rPr>
          <w:rFonts w:eastAsia="Cambria"/>
          <w:u w:val="single"/>
        </w:rPr>
        <w:t xml:space="preserve"> power </w:t>
      </w:r>
      <w:r w:rsidRPr="00C3163D">
        <w:rPr>
          <w:rFonts w:eastAsia="Cambria"/>
          <w:highlight w:val="green"/>
          <w:u w:val="single"/>
        </w:rPr>
        <w:t>into the Middle East?</w:t>
      </w:r>
      <w:r w:rsidRPr="009525F9">
        <w:rPr>
          <w:rFonts w:eastAsia="Cambria"/>
          <w:u w:val="single"/>
        </w:rPr>
        <w:t xml:space="preserve"> Why else would it be continuing to cultivate intelligence and military relationships in regions as remote as Latin America?</w:t>
      </w:r>
    </w:p>
    <w:p w14:paraId="0EF5CA3C" w14:textId="77777777" w:rsidR="00FB545C" w:rsidRPr="009525F9" w:rsidRDefault="00FB545C" w:rsidP="00FB545C">
      <w:pPr>
        <w:rPr>
          <w:rFonts w:eastAsia="Cambria"/>
          <w:sz w:val="10"/>
        </w:rPr>
      </w:pPr>
      <w:r w:rsidRPr="009525F9">
        <w:rPr>
          <w:rFonts w:eastAsia="Cambria"/>
          <w:sz w:val="10"/>
        </w:rPr>
        <w:t xml:space="preserve">Likewise, </w:t>
      </w:r>
      <w:r w:rsidRPr="00C3163D">
        <w:rPr>
          <w:rFonts w:eastAsia="Cambria"/>
          <w:highlight w:val="green"/>
          <w:u w:val="single"/>
        </w:rPr>
        <w:t>China</w:t>
      </w:r>
      <w:r w:rsidRPr="009525F9">
        <w:rPr>
          <w:rFonts w:eastAsia="Cambria"/>
          <w:u w:val="single"/>
        </w:rPr>
        <w:t xml:space="preserve"> is today focused primarily on securing its own geopolitical neighborhood, but its </w:t>
      </w:r>
      <w:r w:rsidRPr="00C3163D">
        <w:rPr>
          <w:rFonts w:eastAsia="Cambria"/>
          <w:highlight w:val="green"/>
          <w:u w:val="single"/>
        </w:rPr>
        <w:t>ambitions for tomorrow are clearly much bolder</w:t>
      </w:r>
      <w:r w:rsidRPr="009525F9">
        <w:rPr>
          <w:rFonts w:eastAsia="Cambria"/>
          <w:sz w:val="10"/>
        </w:rPr>
        <w:t xml:space="preserve">. Beijing probably does not envision itself fully overthrowing the international order, simply because it has profi ted far too much from the U.S.-anchored global economy. </w:t>
      </w:r>
      <w:r w:rsidRPr="009525F9">
        <w:rPr>
          <w:rFonts w:eastAsia="Cambria"/>
          <w:u w:val="single"/>
        </w:rPr>
        <w:t>Yet China has nonetheless positioned itself for a global challenge to U.S</w:t>
      </w:r>
      <w:r w:rsidRPr="009525F9">
        <w:rPr>
          <w:rFonts w:eastAsia="Cambria"/>
          <w:sz w:val="10"/>
        </w:rPr>
        <w:t xml:space="preserve">. </w:t>
      </w:r>
      <w:r w:rsidRPr="009525F9">
        <w:rPr>
          <w:rFonts w:eastAsia="Cambria"/>
          <w:u w:val="single"/>
        </w:rPr>
        <w:t>influence</w:t>
      </w:r>
      <w:r w:rsidRPr="009525F9">
        <w:rPr>
          <w:rFonts w:eastAsia="Cambria"/>
          <w:sz w:val="10"/>
        </w:rPr>
        <w:t xml:space="preserve">. Chinese military forces are deploying ever farther from China’s immediate periphery; </w:t>
      </w:r>
      <w:r w:rsidRPr="00C3163D">
        <w:rPr>
          <w:rFonts w:eastAsia="Cambria"/>
          <w:highlight w:val="green"/>
          <w:u w:val="single"/>
        </w:rPr>
        <w:t>Beijing</w:t>
      </w:r>
      <w:r w:rsidRPr="009525F9">
        <w:rPr>
          <w:rFonts w:eastAsia="Cambria"/>
          <w:u w:val="single"/>
        </w:rPr>
        <w:t xml:space="preserve"> has </w:t>
      </w:r>
      <w:r w:rsidRPr="00C3163D">
        <w:rPr>
          <w:rFonts w:eastAsia="Cambria"/>
          <w:highlight w:val="green"/>
          <w:u w:val="single"/>
        </w:rPr>
        <w:t>projected power into the Arctic</w:t>
      </w:r>
      <w:r w:rsidRPr="009525F9">
        <w:rPr>
          <w:rFonts w:eastAsia="Cambria"/>
          <w:u w:val="single"/>
        </w:rPr>
        <w:t xml:space="preserve"> and established bases and logistical points </w:t>
      </w:r>
      <w:r w:rsidRPr="00C3163D">
        <w:rPr>
          <w:rFonts w:eastAsia="Cambria"/>
          <w:highlight w:val="green"/>
          <w:u w:val="single"/>
        </w:rPr>
        <w:t>in the Indian Ocean and Horn of Africa</w:t>
      </w:r>
      <w:r w:rsidRPr="009525F9">
        <w:rPr>
          <w:rFonts w:eastAsia="Cambria"/>
          <w:sz w:val="10"/>
        </w:rPr>
        <w:t xml:space="preserve">. Popular Chinese movies depict Beijing replacing Washington as the dominant actor in sub-Saharan Africa—a fi ctional representation of a real-life effort long under way. </w:t>
      </w:r>
      <w:r w:rsidRPr="009525F9">
        <w:rPr>
          <w:rFonts w:eastAsia="Cambria"/>
          <w:u w:val="single"/>
        </w:rPr>
        <w:t>The Belt and Road Initiative bespeaks an aspiration to link China to countries throughout Central Asia, the Middle East, and Europe;</w:t>
      </w:r>
      <w:r w:rsidRPr="009525F9">
        <w:rPr>
          <w:rFonts w:eastAsia="Cambria"/>
          <w:sz w:val="10"/>
        </w:rPr>
        <w:t xml:space="preserve"> BRI, AIIB, and RCEP look like the beginning of an alternative institutional architecture to rival Washington’s. </w:t>
      </w:r>
      <w:r w:rsidRPr="009525F9">
        <w:rPr>
          <w:rFonts w:eastAsia="Cambria"/>
          <w:u w:val="single"/>
        </w:rPr>
        <w:t xml:space="preserve">In 2017, </w:t>
      </w:r>
      <w:r w:rsidRPr="00C3163D">
        <w:rPr>
          <w:rFonts w:eastAsia="Cambria"/>
          <w:highlight w:val="green"/>
          <w:u w:val="single"/>
        </w:rPr>
        <w:t>Xi Jinping</w:t>
      </w:r>
      <w:r w:rsidRPr="009525F9">
        <w:rPr>
          <w:rFonts w:eastAsia="Cambria"/>
          <w:u w:val="single"/>
        </w:rPr>
        <w:t xml:space="preserve"> </w:t>
      </w:r>
      <w:r w:rsidRPr="00C3163D">
        <w:rPr>
          <w:rFonts w:eastAsia="Cambria"/>
          <w:highlight w:val="green"/>
          <w:u w:val="single"/>
        </w:rPr>
        <w:t>told</w:t>
      </w:r>
      <w:r w:rsidRPr="009525F9">
        <w:rPr>
          <w:rFonts w:eastAsia="Cambria"/>
          <w:u w:val="single"/>
        </w:rPr>
        <w:t xml:space="preserve"> the Nineteenth National </w:t>
      </w:r>
      <w:r w:rsidRPr="00C3163D">
        <w:rPr>
          <w:rFonts w:eastAsia="Cambria"/>
          <w:highlight w:val="green"/>
          <w:u w:val="single"/>
        </w:rPr>
        <w:t>Congress of the</w:t>
      </w:r>
      <w:r w:rsidRPr="009525F9">
        <w:rPr>
          <w:rFonts w:eastAsia="Cambria"/>
          <w:u w:val="single"/>
        </w:rPr>
        <w:t xml:space="preserve"> </w:t>
      </w:r>
      <w:r w:rsidRPr="00C3163D">
        <w:rPr>
          <w:rFonts w:eastAsia="Cambria"/>
          <w:highlight w:val="green"/>
          <w:u w:val="single"/>
        </w:rPr>
        <w:t>C</w:t>
      </w:r>
      <w:r w:rsidRPr="009525F9">
        <w:rPr>
          <w:rFonts w:eastAsia="Cambria"/>
          <w:u w:val="single"/>
        </w:rPr>
        <w:t xml:space="preserve">hinese </w:t>
      </w:r>
      <w:r w:rsidRPr="00C3163D">
        <w:rPr>
          <w:rFonts w:eastAsia="Cambria"/>
          <w:highlight w:val="green"/>
          <w:u w:val="single"/>
        </w:rPr>
        <w:t>C</w:t>
      </w:r>
      <w:r w:rsidRPr="009525F9">
        <w:rPr>
          <w:rFonts w:eastAsia="Cambria"/>
          <w:u w:val="single"/>
        </w:rPr>
        <w:t xml:space="preserve">ommunist </w:t>
      </w:r>
      <w:r w:rsidRPr="00C3163D">
        <w:rPr>
          <w:rFonts w:eastAsia="Cambria"/>
          <w:highlight w:val="green"/>
          <w:u w:val="single"/>
        </w:rPr>
        <w:t>P</w:t>
      </w:r>
      <w:r w:rsidRPr="009525F9">
        <w:rPr>
          <w:rFonts w:eastAsia="Cambria"/>
          <w:u w:val="single"/>
        </w:rPr>
        <w:t xml:space="preserve">arty that </w:t>
      </w:r>
      <w:r w:rsidRPr="00C3163D">
        <w:rPr>
          <w:rFonts w:eastAsia="Cambria"/>
          <w:highlight w:val="green"/>
          <w:u w:val="single"/>
        </w:rPr>
        <w:t>Beijing</w:t>
      </w:r>
      <w:r w:rsidRPr="009525F9">
        <w:rPr>
          <w:rFonts w:eastAsia="Cambria"/>
          <w:u w:val="single"/>
        </w:rPr>
        <w:t xml:space="preserve"> </w:t>
      </w:r>
      <w:r w:rsidRPr="00C3163D">
        <w:rPr>
          <w:rFonts w:eastAsia="Cambria"/>
          <w:highlight w:val="green"/>
          <w:u w:val="single"/>
        </w:rPr>
        <w:t>could now “</w:t>
      </w:r>
      <w:r w:rsidRPr="00C3163D">
        <w:rPr>
          <w:rFonts w:eastAsia="Cambria"/>
          <w:b/>
          <w:iCs/>
          <w:highlight w:val="green"/>
          <w:u w:val="single"/>
        </w:rPr>
        <w:t>take center stage in the world”</w:t>
      </w:r>
      <w:r w:rsidRPr="009525F9">
        <w:rPr>
          <w:rFonts w:eastAsia="Cambria"/>
          <w:u w:val="single"/>
        </w:rPr>
        <w:t xml:space="preserve"> and act </w:t>
      </w:r>
      <w:r w:rsidRPr="00C3163D">
        <w:rPr>
          <w:rFonts w:eastAsia="Cambria"/>
          <w:highlight w:val="green"/>
          <w:u w:val="single"/>
        </w:rPr>
        <w:t>as an alternative to U.S. leadership</w:t>
      </w:r>
      <w:r w:rsidRPr="009525F9">
        <w:rPr>
          <w:rFonts w:eastAsia="Cambria"/>
          <w:u w:val="single"/>
        </w:rPr>
        <w:t>.</w:t>
      </w:r>
      <w:r w:rsidRPr="009525F9">
        <w:rPr>
          <w:rFonts w:eastAsia="Cambria"/>
          <w:sz w:val="10"/>
        </w:rPr>
        <w:t>38</w:t>
      </w:r>
    </w:p>
    <w:p w14:paraId="065C245C" w14:textId="77777777" w:rsidR="00FB545C" w:rsidRPr="009525F9" w:rsidRDefault="00FB545C" w:rsidP="00FB545C">
      <w:pPr>
        <w:rPr>
          <w:rFonts w:eastAsiaTheme="majorEastAsia" w:cstheme="majorBidi"/>
          <w:b/>
          <w:sz w:val="44"/>
          <w:szCs w:val="26"/>
          <w:u w:val="double"/>
        </w:rPr>
      </w:pPr>
      <w:r w:rsidRPr="009525F9">
        <w:rPr>
          <w:rFonts w:eastAsia="Cambria"/>
          <w:sz w:val="10"/>
        </w:rPr>
        <w:t xml:space="preserve">These ambitions may or may not be realistic. </w:t>
      </w:r>
      <w:r w:rsidRPr="009525F9">
        <w:rPr>
          <w:rFonts w:eastAsia="Cambria"/>
          <w:u w:val="single"/>
        </w:rPr>
        <w:t>But they demonstrate just how signifi cantly the world’s leading authoritarian powers desire to shift the global environment over time</w:t>
      </w:r>
      <w:r w:rsidRPr="009525F9">
        <w:rPr>
          <w:rFonts w:eastAsia="Cambria"/>
          <w:sz w:val="10"/>
        </w:rPr>
        <w:t xml:space="preserve">. </w:t>
      </w:r>
      <w:r w:rsidRPr="009525F9">
        <w:rPr>
          <w:rFonts w:eastAsia="Cambria"/>
          <w:b/>
          <w:iCs/>
          <w:u w:val="single"/>
        </w:rPr>
        <w:t xml:space="preserve">The </w:t>
      </w:r>
      <w:r w:rsidRPr="00C3163D">
        <w:rPr>
          <w:rFonts w:eastAsia="Cambria"/>
          <w:b/>
          <w:iCs/>
          <w:highlight w:val="green"/>
          <w:u w:val="single"/>
        </w:rPr>
        <w:t>revisionism</w:t>
      </w:r>
      <w:r w:rsidRPr="009525F9">
        <w:rPr>
          <w:rFonts w:eastAsia="Cambria"/>
          <w:b/>
          <w:iCs/>
          <w:u w:val="single"/>
        </w:rPr>
        <w:t xml:space="preserve"> we are seeing </w:t>
      </w:r>
      <w:r w:rsidRPr="00C3163D">
        <w:rPr>
          <w:rFonts w:eastAsia="Cambria"/>
          <w:b/>
          <w:iCs/>
          <w:highlight w:val="green"/>
          <w:u w:val="single"/>
        </w:rPr>
        <w:t>today</w:t>
      </w:r>
      <w:r w:rsidRPr="009525F9">
        <w:rPr>
          <w:rFonts w:eastAsia="Cambria"/>
          <w:b/>
          <w:iCs/>
          <w:u w:val="single"/>
        </w:rPr>
        <w:t xml:space="preserve"> </w:t>
      </w:r>
      <w:r w:rsidRPr="00C3163D">
        <w:rPr>
          <w:rFonts w:eastAsia="Cambria"/>
          <w:b/>
          <w:iCs/>
          <w:highlight w:val="green"/>
          <w:u w:val="single"/>
        </w:rPr>
        <w:t>may</w:t>
      </w:r>
      <w:r w:rsidRPr="009525F9">
        <w:rPr>
          <w:rFonts w:eastAsia="Cambria"/>
          <w:b/>
          <w:iCs/>
          <w:u w:val="single"/>
        </w:rPr>
        <w:t xml:space="preserve"> therefore </w:t>
      </w:r>
      <w:r w:rsidRPr="00C3163D">
        <w:rPr>
          <w:rFonts w:eastAsia="Cambria"/>
          <w:b/>
          <w:iCs/>
          <w:highlight w:val="green"/>
          <w:u w:val="single"/>
        </w:rPr>
        <w:t>be only the beginning</w:t>
      </w:r>
      <w:r w:rsidRPr="009525F9">
        <w:rPr>
          <w:rFonts w:eastAsia="Cambria"/>
          <w:u w:val="single"/>
        </w:rPr>
        <w:t>. As China’s power continues to grow,</w:t>
      </w:r>
      <w:r w:rsidRPr="009525F9">
        <w:rPr>
          <w:rFonts w:eastAsia="Cambria"/>
          <w:sz w:val="10"/>
        </w:rPr>
        <w:t xml:space="preserve"> or if it is successful in dominating the Western Pacifi c</w:t>
      </w:r>
      <w:r w:rsidRPr="009525F9">
        <w:rPr>
          <w:rFonts w:eastAsia="Cambria"/>
          <w:u w:val="single"/>
        </w:rPr>
        <w:t>, it will surely move on to grander endeavors</w:t>
      </w:r>
      <w:r w:rsidRPr="009525F9">
        <w:rPr>
          <w:rFonts w:eastAsia="Cambria"/>
          <w:sz w:val="10"/>
        </w:rPr>
        <w:t xml:space="preserve">. If </w:t>
      </w:r>
      <w:r w:rsidRPr="009525F9">
        <w:rPr>
          <w:rFonts w:eastAsia="Cambria"/>
          <w:u w:val="single"/>
        </w:rPr>
        <w:t>Russia reconsolidates control over the former Soviet space, it may seek to bring parts of the former Warsaw Pact to heel.</w:t>
      </w:r>
      <w:r w:rsidRPr="009525F9">
        <w:rPr>
          <w:rFonts w:eastAsia="Cambria"/>
          <w:sz w:val="10"/>
        </w:rPr>
        <w:t xml:space="preserve"> </w:t>
      </w:r>
      <w:r w:rsidRPr="00C3163D">
        <w:rPr>
          <w:rFonts w:eastAsia="Cambria"/>
          <w:highlight w:val="green"/>
          <w:u w:val="single"/>
        </w:rPr>
        <w:t>Historically</w:t>
      </w:r>
      <w:r w:rsidRPr="009525F9">
        <w:rPr>
          <w:rFonts w:eastAsia="Cambria"/>
          <w:u w:val="single"/>
        </w:rPr>
        <w:t>, this has been a recurring pattern of great-power behavior</w:t>
      </w:r>
      <w:r w:rsidRPr="009525F9">
        <w:rPr>
          <w:rFonts w:eastAsia="Cambria"/>
          <w:sz w:val="10"/>
        </w:rPr>
        <w:t>—</w:t>
      </w:r>
      <w:r w:rsidRPr="00C3163D">
        <w:rPr>
          <w:rFonts w:eastAsia="Cambria"/>
          <w:b/>
          <w:iCs/>
          <w:highlight w:val="green"/>
          <w:u w:val="single"/>
        </w:rPr>
        <w:t>interests expand with power</w:t>
      </w:r>
      <w:r w:rsidRPr="009525F9">
        <w:rPr>
          <w:rFonts w:eastAsia="Cambria"/>
          <w:u w:val="single"/>
        </w:rPr>
        <w:t xml:space="preserve">, the appetite grows with the eating, </w:t>
      </w:r>
      <w:r w:rsidRPr="00C3163D">
        <w:rPr>
          <w:rFonts w:eastAsia="Cambria"/>
          <w:highlight w:val="green"/>
          <w:u w:val="single"/>
        </w:rPr>
        <w:t>risk-taking increases as early gambles</w:t>
      </w:r>
      <w:r w:rsidRPr="009525F9">
        <w:rPr>
          <w:rFonts w:eastAsia="Cambria"/>
          <w:u w:val="single"/>
        </w:rPr>
        <w:t xml:space="preserve"> are seen to </w:t>
      </w:r>
      <w:r w:rsidRPr="00C3163D">
        <w:rPr>
          <w:rFonts w:eastAsia="Cambria"/>
          <w:highlight w:val="green"/>
          <w:u w:val="single"/>
        </w:rPr>
        <w:t>pay off</w:t>
      </w:r>
      <w:r w:rsidRPr="009525F9">
        <w:rPr>
          <w:rFonts w:eastAsia="Cambria"/>
          <w:sz w:val="10"/>
        </w:rPr>
        <w:t xml:space="preserve">.39 This pattern is precisely why the revival of great-power competition is so concerning—because </w:t>
      </w:r>
      <w:r w:rsidRPr="00C3163D">
        <w:rPr>
          <w:rFonts w:eastAsia="Cambria"/>
          <w:b/>
          <w:iCs/>
          <w:highlight w:val="green"/>
          <w:u w:val="single"/>
        </w:rPr>
        <w:t>geopolitical revisionism</w:t>
      </w:r>
      <w:r w:rsidRPr="009525F9">
        <w:rPr>
          <w:rFonts w:eastAsia="Cambria"/>
          <w:u w:val="single"/>
        </w:rPr>
        <w:t xml:space="preserve"> by unsatisfied major powers has so often </w:t>
      </w:r>
      <w:r w:rsidRPr="00C3163D">
        <w:rPr>
          <w:rFonts w:eastAsia="Cambria"/>
          <w:b/>
          <w:iCs/>
          <w:highlight w:val="green"/>
          <w:u w:val="single"/>
        </w:rPr>
        <w:t>presaged intensifying international conflict,</w:t>
      </w:r>
      <w:r w:rsidRPr="009525F9">
        <w:rPr>
          <w:rFonts w:eastAsia="Cambria"/>
          <w:b/>
          <w:iCs/>
          <w:u w:val="single"/>
        </w:rPr>
        <w:t xml:space="preserve"> confrontation, </w:t>
      </w:r>
      <w:r w:rsidRPr="00C3163D">
        <w:rPr>
          <w:rFonts w:eastAsia="Cambria"/>
          <w:b/>
          <w:iCs/>
          <w:highlight w:val="green"/>
          <w:u w:val="single"/>
        </w:rPr>
        <w:t>and</w:t>
      </w:r>
      <w:r w:rsidRPr="009525F9">
        <w:rPr>
          <w:rFonts w:eastAsia="Cambria"/>
          <w:b/>
          <w:iCs/>
          <w:u w:val="single"/>
        </w:rPr>
        <w:t xml:space="preserve"> </w:t>
      </w:r>
      <w:r w:rsidRPr="009525F9">
        <w:rPr>
          <w:rFonts w:eastAsia="Cambria"/>
          <w:u w:val="single"/>
        </w:rPr>
        <w:t>even</w:t>
      </w:r>
      <w:r w:rsidRPr="009525F9">
        <w:rPr>
          <w:rFonts w:eastAsia="Cambria"/>
          <w:b/>
          <w:iCs/>
          <w:u w:val="single"/>
        </w:rPr>
        <w:t xml:space="preserve"> </w:t>
      </w:r>
      <w:r w:rsidRPr="00C3163D">
        <w:rPr>
          <w:rFonts w:eastAsia="Cambria"/>
          <w:b/>
          <w:iCs/>
          <w:highlight w:val="green"/>
          <w:u w:val="single"/>
        </w:rPr>
        <w:t>war</w:t>
      </w:r>
      <w:r w:rsidRPr="009525F9">
        <w:rPr>
          <w:rFonts w:eastAsia="Cambria"/>
          <w:sz w:val="10"/>
        </w:rPr>
        <w:t xml:space="preserve">. The great-power behavior occurring today represents the warning light flashing on the dashboard. </w:t>
      </w:r>
      <w:r w:rsidRPr="009525F9">
        <w:rPr>
          <w:rFonts w:eastAsia="Cambria"/>
          <w:u w:val="single"/>
        </w:rPr>
        <w:t>It tells us there may be still-greater traumas to come</w:t>
      </w:r>
      <w:r>
        <w:rPr>
          <w:rFonts w:eastAsia="Cambria"/>
          <w:u w:val="single"/>
        </w:rPr>
        <w:t>.</w:t>
      </w:r>
    </w:p>
    <w:p w14:paraId="17EB989E" w14:textId="77777777" w:rsidR="00FB545C" w:rsidRDefault="00FB545C" w:rsidP="00FB545C"/>
    <w:p w14:paraId="444AABE8" w14:textId="77777777" w:rsidR="00FB545C" w:rsidRDefault="00FB545C" w:rsidP="00FB545C">
      <w:pPr>
        <w:pStyle w:val="Heading3"/>
      </w:pPr>
      <w:r>
        <w:t>1NC – OFF</w:t>
      </w:r>
    </w:p>
    <w:p w14:paraId="7FB1BA32" w14:textId="77777777" w:rsidR="00FB545C" w:rsidRDefault="00FB545C" w:rsidP="00FB545C">
      <w:pPr>
        <w:pStyle w:val="Heading4"/>
      </w:pPr>
      <w:r>
        <w:t>Interps--- teams must disclose their aff 30 minutes before the round</w:t>
      </w:r>
      <w:r>
        <w:br/>
      </w:r>
      <w:r>
        <w:tab/>
        <w:t>Violation—they disclosed &lt;x&gt; minutes before</w:t>
      </w:r>
    </w:p>
    <w:p w14:paraId="604104FA" w14:textId="77777777" w:rsidR="00FB545C" w:rsidRPr="00F9435F" w:rsidRDefault="00FB545C" w:rsidP="00FB545C">
      <w:pPr>
        <w:pStyle w:val="Heading4"/>
        <w:numPr>
          <w:ilvl w:val="0"/>
          <w:numId w:val="11"/>
        </w:numPr>
      </w:pPr>
      <w:r>
        <w:t>Predictability subsets clash debates--- makes it impossible to know the neg strat and creates a reliance on shifty aff tactics</w:t>
      </w:r>
      <w:r>
        <w:br/>
        <w:t xml:space="preserve">2- Education--- back and forth discussion is </w:t>
      </w:r>
      <w:r>
        <w:rPr>
          <w:u w:val="single"/>
        </w:rPr>
        <w:t>key</w:t>
      </w:r>
      <w:r>
        <w:t xml:space="preserve"> to education--- we can’t do that when we don’t know what we’re talking about</w:t>
      </w:r>
      <w:r>
        <w:br/>
        <w:t>3- Fairness--- We were here to disclose--- its reciprocal</w:t>
      </w:r>
    </w:p>
    <w:p w14:paraId="3968CB8E" w14:textId="77777777" w:rsidR="00FB545C" w:rsidRDefault="00FB545C" w:rsidP="00FB545C">
      <w:pPr>
        <w:pStyle w:val="Heading3"/>
      </w:pPr>
      <w:r>
        <w:t>1NC – OFF</w:t>
      </w:r>
    </w:p>
    <w:p w14:paraId="0455CD2C" w14:textId="77777777" w:rsidR="00FB545C" w:rsidRPr="00406E60" w:rsidRDefault="00FB545C" w:rsidP="00FB545C">
      <w:pPr>
        <w:pStyle w:val="Heading4"/>
      </w:pPr>
      <w:r>
        <w:t xml:space="preserve">Interpretation – </w:t>
      </w:r>
      <w:r w:rsidRPr="0046142A">
        <w:t xml:space="preserve">The affirmative can only garner offense </w:t>
      </w:r>
      <w:r>
        <w:t>from</w:t>
      </w:r>
      <w:r w:rsidRPr="0046142A">
        <w:t xml:space="preserve"> </w:t>
      </w:r>
      <w:r>
        <w:t>“</w:t>
      </w:r>
      <w:r w:rsidRPr="0046142A">
        <w:t>the appropriation of outer space by private entities being unjust</w:t>
      </w:r>
      <w:r>
        <w:t>”</w:t>
      </w:r>
      <w:r w:rsidRPr="0046142A">
        <w:t>.</w:t>
      </w:r>
      <w:r>
        <w:t xml:space="preserve"> To clarify, they can’t garner offense off of methods to solve private entities appropriating outer space such as treaties or actor action.</w:t>
      </w:r>
    </w:p>
    <w:p w14:paraId="6AACC881" w14:textId="77777777" w:rsidR="00FB545C" w:rsidRDefault="00FB545C" w:rsidP="00FB545C"/>
    <w:p w14:paraId="0194ED8F" w14:textId="77777777" w:rsidR="00FB545C" w:rsidRDefault="00FB545C" w:rsidP="00FB545C">
      <w:pPr>
        <w:pStyle w:val="Heading4"/>
      </w:pPr>
      <w:r>
        <w:t>Violation – They have extra offense from adopting a binding international agreement, and establishing outer space as a global common subject to regulatory deliming and liability</w:t>
      </w:r>
    </w:p>
    <w:p w14:paraId="496A419E" w14:textId="77777777" w:rsidR="00FB545C" w:rsidRDefault="00FB545C" w:rsidP="00FB545C"/>
    <w:p w14:paraId="0C642CDC" w14:textId="77777777" w:rsidR="00FB545C" w:rsidRDefault="00FB545C" w:rsidP="00FB545C">
      <w:pPr>
        <w:pStyle w:val="Heading4"/>
      </w:pPr>
      <w:r>
        <w:t>Standards:</w:t>
      </w:r>
    </w:p>
    <w:p w14:paraId="7A19A66C" w14:textId="77777777" w:rsidR="00FB545C" w:rsidRDefault="00FB545C" w:rsidP="00FB545C">
      <w:pPr>
        <w:pStyle w:val="Heading4"/>
      </w:pPr>
      <w:r>
        <w:t>1] Limits – Only our interp accurately sets the upper limit to the topic. The CI will let the aff garner offense from any possible way to reduce property rights/private appropriation, which can range from treaties like OST, PTD, Common Heritage or state/actor action, which there are hundreds of. 0% chance the neg can prep for all possible offense relating to space possible and forces random LARP generics, turns edu by spreading us thin</w:t>
      </w:r>
    </w:p>
    <w:p w14:paraId="45126768" w14:textId="77777777" w:rsidR="00FB545C" w:rsidRDefault="00FB545C" w:rsidP="00FB545C">
      <w:pPr>
        <w:pStyle w:val="Heading4"/>
      </w:pPr>
      <w:r>
        <w:t>2] Neg-flex – Forces the negative to allows fall back onto generics that can never have the potential to engage with affirmative on a content level. Aff gets 2 months to pigeonhole and prep out every neg arg</w:t>
      </w:r>
    </w:p>
    <w:p w14:paraId="6E15E974" w14:textId="77777777" w:rsidR="00FB545C" w:rsidRPr="005C5BAA" w:rsidRDefault="00FB545C" w:rsidP="00FB545C">
      <w:pPr>
        <w:pStyle w:val="Heading4"/>
      </w:pPr>
      <w:r>
        <w:t xml:space="preserve">3] Education – 2-month time limit on the topic means every round is valuable. Specific education about the direct question the resolution asks is the only take away we get from this event. Precision in what they aff can read forces concise topic research in a limited area that allows us to deeply explore every area of the topic. </w:t>
      </w:r>
    </w:p>
    <w:p w14:paraId="59A9FDD3" w14:textId="77777777" w:rsidR="00FB545C" w:rsidRDefault="00FB545C" w:rsidP="00FB545C"/>
    <w:p w14:paraId="697B7D10" w14:textId="77777777" w:rsidR="00FB545C" w:rsidRPr="00991928" w:rsidRDefault="00FB545C" w:rsidP="00FB545C">
      <w:pPr>
        <w:pStyle w:val="Heading4"/>
      </w:pPr>
      <w:r>
        <w:t xml:space="preserve">Paradigms - </w:t>
      </w:r>
    </w:p>
    <w:p w14:paraId="4179C0DB" w14:textId="77777777" w:rsidR="00FB545C" w:rsidRDefault="00FB545C" w:rsidP="00FB545C">
      <w:pPr>
        <w:pStyle w:val="Heading4"/>
      </w:pPr>
      <w:r>
        <w:t xml:space="preserve">Extra T is drop the debater – We indict your ability to read and garner offense from the affirmative in the first place. </w:t>
      </w:r>
    </w:p>
    <w:p w14:paraId="76E85691" w14:textId="77777777" w:rsidR="00FB545C" w:rsidRDefault="00FB545C" w:rsidP="00FB545C">
      <w:pPr>
        <w:pStyle w:val="Heading4"/>
      </w:pPr>
      <w:r>
        <w:t xml:space="preserve">Competing interps over reasonability – Reasonability is always arbitrary and innvites judge intervention </w:t>
      </w:r>
    </w:p>
    <w:p w14:paraId="4A4DDDAE" w14:textId="77777777" w:rsidR="00FB545C" w:rsidRDefault="00FB545C" w:rsidP="00FB545C">
      <w:pPr>
        <w:pStyle w:val="Heading4"/>
      </w:pPr>
      <w:r>
        <w:t xml:space="preserve">No RVIs on Extra T – </w:t>
      </w:r>
    </w:p>
    <w:p w14:paraId="283E305B" w14:textId="77777777" w:rsidR="00FB545C" w:rsidRDefault="00FB545C" w:rsidP="00FB545C">
      <w:pPr>
        <w:pStyle w:val="Heading4"/>
      </w:pPr>
      <w:r>
        <w:t xml:space="preserve">1] Extra T is a gateway issue – Affirmative is always proactive while the neg is reactive. we always have to hyper tailor T args to the affirmative while the aff can just prep out the few </w:t>
      </w:r>
    </w:p>
    <w:p w14:paraId="74D1EC38" w14:textId="77777777" w:rsidR="00FB545C" w:rsidRDefault="00FB545C" w:rsidP="00FB545C">
      <w:pPr>
        <w:pStyle w:val="Heading4"/>
      </w:pPr>
      <w:r>
        <w:t>2] Illogical – You don’t get to win for following the rules</w:t>
      </w:r>
    </w:p>
    <w:p w14:paraId="34602664" w14:textId="77777777" w:rsidR="00FB545C" w:rsidRDefault="00FB545C" w:rsidP="00FB545C">
      <w:pPr>
        <w:pStyle w:val="Heading4"/>
      </w:pPr>
      <w:r>
        <w:t>3] Deterrence – deters debaters from calling out untopical affs, otherwise unfair affs always win</w:t>
      </w:r>
    </w:p>
    <w:p w14:paraId="67ADA284" w14:textId="77777777" w:rsidR="00FB545C" w:rsidRDefault="00FB545C" w:rsidP="00FB545C">
      <w:pPr>
        <w:pStyle w:val="Heading4"/>
      </w:pPr>
      <w:r w:rsidRPr="00E61E0F">
        <w:t>outweighs 1AR theory</w:t>
      </w:r>
      <w:r>
        <w:t xml:space="preserve">, it’s </w:t>
      </w:r>
      <w:r w:rsidRPr="00E61E0F">
        <w:t>a forced r</w:t>
      </w:r>
      <w:r>
        <w:t>eaction to untopical affs</w:t>
      </w:r>
    </w:p>
    <w:p w14:paraId="0B409A24" w14:textId="77777777" w:rsidR="00FB545C" w:rsidRDefault="00FB545C" w:rsidP="00FB545C"/>
    <w:p w14:paraId="4866180A" w14:textId="77777777" w:rsidR="00FB545C" w:rsidRDefault="00FB545C" w:rsidP="00FB545C">
      <w:pPr>
        <w:pStyle w:val="Heading3"/>
      </w:pPr>
      <w:r>
        <w:t>1NC – OFF</w:t>
      </w:r>
    </w:p>
    <w:p w14:paraId="0FB523FB" w14:textId="77777777" w:rsidR="00FB545C" w:rsidRDefault="00FB545C" w:rsidP="00FB545C">
      <w:pPr>
        <w:pStyle w:val="Heading4"/>
      </w:pPr>
      <w:r>
        <w:t xml:space="preserve">States should – </w:t>
      </w:r>
    </w:p>
    <w:p w14:paraId="333220B0" w14:textId="77777777" w:rsidR="00FB545C" w:rsidRDefault="00FB545C" w:rsidP="00FB545C">
      <w:pPr>
        <w:pStyle w:val="Heading4"/>
      </w:pPr>
      <w:r>
        <w:t xml:space="preserve">-- replace the informal agreements under the Missile Technology Control Regime (MTCR) with an </w:t>
      </w:r>
      <w:r w:rsidRPr="00521E57">
        <w:t>International Convention on Preventing the Transfer of Ballistic Missiles and Technology to Terrorist Subjects</w:t>
      </w:r>
      <w:r>
        <w:t xml:space="preserve">     </w:t>
      </w:r>
      <w:r w:rsidRPr="00521E57">
        <w:t>by the U.N. auspices</w:t>
      </w:r>
    </w:p>
    <w:p w14:paraId="251CC4E0" w14:textId="77777777" w:rsidR="00FB545C" w:rsidRDefault="00FB545C" w:rsidP="00FB545C">
      <w:pPr>
        <w:pStyle w:val="Heading4"/>
      </w:pPr>
      <w:r>
        <w:t xml:space="preserve">-- apply strict collective sanctions on States that violate international law and provisions of the MTCR </w:t>
      </w:r>
    </w:p>
    <w:p w14:paraId="5BB97D0C" w14:textId="77777777" w:rsidR="00FB545C" w:rsidRDefault="00FB545C" w:rsidP="00FB545C">
      <w:pPr>
        <w:pStyle w:val="Heading4"/>
      </w:pPr>
      <w:r>
        <w:t xml:space="preserve">-- relieve the current MTCR of the transfer of civilian ballistic missiles and their components to democracies </w:t>
      </w:r>
    </w:p>
    <w:p w14:paraId="75FF0D9F" w14:textId="77777777" w:rsidR="00FB545C" w:rsidRPr="00421D07" w:rsidRDefault="00FB545C" w:rsidP="00FB545C"/>
    <w:p w14:paraId="54BA8BEA" w14:textId="77777777" w:rsidR="00FB545C" w:rsidRDefault="00FB545C" w:rsidP="00FB545C">
      <w:pPr>
        <w:pStyle w:val="Heading4"/>
      </w:pPr>
      <w:r>
        <w:t>Civilian launch vehicles k2 survival</w:t>
      </w:r>
    </w:p>
    <w:p w14:paraId="1396734A" w14:textId="77777777" w:rsidR="00FB545C" w:rsidRPr="006A2D7C" w:rsidRDefault="00FB545C" w:rsidP="00FB545C">
      <w:pPr>
        <w:rPr>
          <w:sz w:val="16"/>
        </w:rPr>
      </w:pPr>
      <w:r w:rsidRPr="006A2D7C">
        <w:rPr>
          <w:rStyle w:val="Emphasis"/>
        </w:rPr>
        <w:t>Halunko et al 20</w:t>
      </w:r>
      <w:r w:rsidRPr="006A2D7C">
        <w:rPr>
          <w:sz w:val="16"/>
        </w:rPr>
        <w:t xml:space="preserve"> Halunko, Valentyn, Yurii Buhlak, and Oleg Pauk (2020) International Legal Regulation of the Missile Technology Control Regime in the Aspect of Private Space Company Activities. Advanced Space Law, Volume 5, 34-47. https://doi.org/10.29202/asl/2020/5/4 Valentyn Halunko1 Doctor of Law, Professor, Editor-in-Chief of Academic Journal “Advanced Space Law”, President of Company “Scienсe and Space” (Kyiv, Ukraine) E-mail: scinspace@gmail.com https://orcid.org/0000-0003-1619-5028 Yurii Buhlak2 Ph.D. in Law, a Doctoral Student, Donetsk Law Institute of the Ministry of Internal Affairs of Ukraine (Kryvyi Rih, Ukraine) E-mail: buglack@gmail.com https://orcid.org/0000-0002-0428-0121 Oleg Pauk3 Ph.D. student, Institute of Technical Mechanics of the National Academy of Sciences of Ukraine (Dnipro, Ukraine) E-mail: </w:t>
      </w:r>
      <w:hyperlink r:id="rId8" w:history="1">
        <w:r w:rsidRPr="006A2D7C">
          <w:rPr>
            <w:rStyle w:val="Hyperlink"/>
            <w:sz w:val="16"/>
          </w:rPr>
          <w:t>paykoleg@gmail.com</w:t>
        </w:r>
      </w:hyperlink>
      <w:r w:rsidRPr="006A2D7C">
        <w:rPr>
          <w:sz w:val="16"/>
        </w:rPr>
        <w:t xml:space="preserve"> </w:t>
      </w:r>
      <w:hyperlink r:id="rId9" w:history="1">
        <w:r w:rsidRPr="006A2D7C">
          <w:rPr>
            <w:rStyle w:val="Hyperlink"/>
            <w:sz w:val="16"/>
          </w:rPr>
          <w:t>https://web.archive.org/web/20201210094556id_/http://asljournal.org/journals/2020-5/ASL_vol_5_HalunkoBuhlakPauk.pdf</w:t>
        </w:r>
      </w:hyperlink>
      <w:r w:rsidRPr="006A2D7C">
        <w:rPr>
          <w:sz w:val="16"/>
        </w:rPr>
        <w:t xml:space="preserve"> //avery </w:t>
      </w:r>
    </w:p>
    <w:p w14:paraId="0DD1AB36" w14:textId="77777777" w:rsidR="00FB545C" w:rsidRPr="006625EC" w:rsidRDefault="00FB545C" w:rsidP="00FB545C">
      <w:pPr>
        <w:rPr>
          <w:sz w:val="16"/>
        </w:rPr>
      </w:pPr>
      <w:r w:rsidRPr="006625EC">
        <w:rPr>
          <w:sz w:val="16"/>
        </w:rPr>
        <w:t xml:space="preserve">In the article, the theoretical provisions and practical implementation of MTCR will be analyzed. </w:t>
      </w:r>
      <w:r w:rsidRPr="006625EC">
        <w:rPr>
          <w:rStyle w:val="StyleUnderline"/>
        </w:rPr>
        <w:t xml:space="preserve">This problem is central, since the </w:t>
      </w:r>
      <w:r w:rsidRPr="00C3163D">
        <w:rPr>
          <w:rStyle w:val="StyleUnderline"/>
          <w:highlight w:val="green"/>
        </w:rPr>
        <w:t>survival of mankind</w:t>
      </w:r>
      <w:r w:rsidRPr="006625EC">
        <w:rPr>
          <w:rStyle w:val="StyleUnderline"/>
        </w:rPr>
        <w:t xml:space="preserve"> in the face of </w:t>
      </w:r>
      <w:r w:rsidRPr="00C3163D">
        <w:rPr>
          <w:rStyle w:val="StyleUnderline"/>
          <w:highlight w:val="green"/>
        </w:rPr>
        <w:t>natural disasters</w:t>
      </w:r>
      <w:r w:rsidRPr="006625EC">
        <w:rPr>
          <w:rStyle w:val="StyleUnderline"/>
        </w:rPr>
        <w:t xml:space="preserve">, the emergence of </w:t>
      </w:r>
      <w:r w:rsidRPr="00C3163D">
        <w:rPr>
          <w:rStyle w:val="StyleUnderline"/>
          <w:highlight w:val="green"/>
        </w:rPr>
        <w:t>new</w:t>
      </w:r>
      <w:r w:rsidRPr="006625EC">
        <w:rPr>
          <w:rStyle w:val="StyleUnderline"/>
        </w:rPr>
        <w:t xml:space="preserve"> dangerous </w:t>
      </w:r>
      <w:r w:rsidRPr="00C3163D">
        <w:rPr>
          <w:rStyle w:val="StyleUnderline"/>
          <w:highlight w:val="green"/>
        </w:rPr>
        <w:t>viruses</w:t>
      </w:r>
      <w:r w:rsidRPr="006625EC">
        <w:rPr>
          <w:rStyle w:val="StyleUnderline"/>
        </w:rPr>
        <w:t xml:space="preserve"> and </w:t>
      </w:r>
      <w:r w:rsidRPr="00C3163D">
        <w:rPr>
          <w:rStyle w:val="StyleUnderline"/>
          <w:highlight w:val="green"/>
        </w:rPr>
        <w:t>man-made disasters</w:t>
      </w:r>
      <w:r w:rsidRPr="006625EC">
        <w:rPr>
          <w:rStyle w:val="StyleUnderline"/>
        </w:rPr>
        <w:t xml:space="preserve"> </w:t>
      </w:r>
      <w:r w:rsidRPr="00C3163D">
        <w:rPr>
          <w:rStyle w:val="StyleUnderline"/>
          <w:highlight w:val="green"/>
        </w:rPr>
        <w:t>depends directly on</w:t>
      </w:r>
      <w:r w:rsidRPr="006625EC">
        <w:rPr>
          <w:rStyle w:val="StyleUnderline"/>
        </w:rPr>
        <w:t xml:space="preserve"> the quality and quantity of </w:t>
      </w:r>
      <w:r w:rsidRPr="00C3163D">
        <w:rPr>
          <w:rStyle w:val="StyleUnderline"/>
          <w:highlight w:val="green"/>
        </w:rPr>
        <w:t>civilian launch vehicles</w:t>
      </w:r>
      <w:r w:rsidRPr="006625EC">
        <w:rPr>
          <w:rStyle w:val="StyleUnderline"/>
        </w:rPr>
        <w:t xml:space="preserve"> available to mankind.</w:t>
      </w:r>
      <w:r w:rsidRPr="006625EC">
        <w:rPr>
          <w:sz w:val="16"/>
        </w:rPr>
        <w:t xml:space="preserve"> There are some publications in law books and other literature. However, they transfer a crucial idea that the development and construction of new ballistic missiles and technologies should be deterred. In the current context, this is an ineffective means of achieving international public interest. </w:t>
      </w:r>
      <w:r w:rsidRPr="006625EC">
        <w:rPr>
          <w:rStyle w:val="StyleUnderline"/>
        </w:rPr>
        <w:t xml:space="preserve">Totalitarian States receive such technologies, while democracies governed by the rule of law, which strictly adhere to the guidelines of international law, cannot carry out exploration and use of outer space. Moreover, </w:t>
      </w:r>
      <w:r w:rsidRPr="00C3163D">
        <w:rPr>
          <w:rStyle w:val="StyleUnderline"/>
          <w:highlight w:val="green"/>
        </w:rPr>
        <w:t>democracies</w:t>
      </w:r>
      <w:r w:rsidRPr="006625EC">
        <w:rPr>
          <w:rStyle w:val="StyleUnderline"/>
        </w:rPr>
        <w:t xml:space="preserve"> governed by the rule of law that possess ballistic missile technology and means of ballistic missile production </w:t>
      </w:r>
      <w:r w:rsidRPr="00C3163D">
        <w:rPr>
          <w:rStyle w:val="StyleUnderline"/>
          <w:highlight w:val="green"/>
        </w:rPr>
        <w:t>cannot engage foreign partners</w:t>
      </w:r>
      <w:r w:rsidRPr="006625EC">
        <w:rPr>
          <w:rStyle w:val="StyleUnderline"/>
        </w:rPr>
        <w:t xml:space="preserve"> in mutually beneficial cooperation.</w:t>
      </w:r>
      <w:r w:rsidRPr="006625EC">
        <w:rPr>
          <w:sz w:val="16"/>
        </w:rPr>
        <w:t xml:space="preserve"> Therefore, </w:t>
      </w:r>
      <w:r w:rsidRPr="006625EC">
        <w:rPr>
          <w:rStyle w:val="StyleUnderline"/>
        </w:rPr>
        <w:t xml:space="preserve">the current </w:t>
      </w:r>
      <w:r w:rsidRPr="00C3163D">
        <w:rPr>
          <w:rStyle w:val="StyleUnderline"/>
          <w:highlight w:val="green"/>
        </w:rPr>
        <w:t>MTCR should be relieved for the transfer of civilian ballistic missiles</w:t>
      </w:r>
      <w:r w:rsidRPr="006625EC">
        <w:rPr>
          <w:rStyle w:val="StyleUnderline"/>
        </w:rPr>
        <w:t xml:space="preserve"> </w:t>
      </w:r>
      <w:r w:rsidRPr="00C3163D">
        <w:rPr>
          <w:rStyle w:val="StyleUnderline"/>
          <w:highlight w:val="green"/>
        </w:rPr>
        <w:t>and</w:t>
      </w:r>
      <w:r w:rsidRPr="006625EC">
        <w:rPr>
          <w:rStyle w:val="StyleUnderline"/>
        </w:rPr>
        <w:t xml:space="preserve"> their </w:t>
      </w:r>
      <w:r w:rsidRPr="00C3163D">
        <w:rPr>
          <w:rStyle w:val="StyleUnderline"/>
          <w:highlight w:val="green"/>
        </w:rPr>
        <w:t>components</w:t>
      </w:r>
      <w:r w:rsidRPr="006625EC">
        <w:rPr>
          <w:rStyle w:val="StyleUnderline"/>
        </w:rPr>
        <w:t xml:space="preserve"> </w:t>
      </w:r>
      <w:r w:rsidRPr="00C3163D">
        <w:rPr>
          <w:rStyle w:val="StyleUnderline"/>
          <w:highlight w:val="green"/>
        </w:rPr>
        <w:t>to democracies</w:t>
      </w:r>
      <w:r w:rsidRPr="006625EC">
        <w:rPr>
          <w:rStyle w:val="StyleUnderline"/>
        </w:rPr>
        <w:t xml:space="preserve"> governed by the rule of law </w:t>
      </w:r>
      <w:r w:rsidRPr="00C3163D">
        <w:rPr>
          <w:rStyle w:val="StyleUnderline"/>
          <w:highlight w:val="green"/>
        </w:rPr>
        <w:t>and private</w:t>
      </w:r>
      <w:r w:rsidRPr="006625EC">
        <w:rPr>
          <w:rStyle w:val="StyleUnderline"/>
        </w:rPr>
        <w:t xml:space="preserve"> business </w:t>
      </w:r>
      <w:r w:rsidRPr="00C3163D">
        <w:rPr>
          <w:rStyle w:val="StyleUnderline"/>
          <w:highlight w:val="green"/>
        </w:rPr>
        <w:t>companies</w:t>
      </w:r>
      <w:r w:rsidRPr="006625EC">
        <w:rPr>
          <w:rStyle w:val="StyleUnderline"/>
        </w:rPr>
        <w:t xml:space="preserve"> that are </w:t>
      </w:r>
      <w:r w:rsidRPr="00C3163D">
        <w:rPr>
          <w:rStyle w:val="StyleUnderline"/>
          <w:highlight w:val="green"/>
        </w:rPr>
        <w:t>under the</w:t>
      </w:r>
      <w:r w:rsidRPr="006625EC">
        <w:rPr>
          <w:rStyle w:val="StyleUnderline"/>
        </w:rPr>
        <w:t xml:space="preserve"> banner of such </w:t>
      </w:r>
      <w:r w:rsidRPr="00C3163D">
        <w:rPr>
          <w:rStyle w:val="StyleUnderline"/>
          <w:highlight w:val="green"/>
        </w:rPr>
        <w:t>States</w:t>
      </w:r>
      <w:r w:rsidRPr="006625EC">
        <w:rPr>
          <w:rStyle w:val="StyleUnderline"/>
        </w:rPr>
        <w:t xml:space="preserve">. At the same time, </w:t>
      </w:r>
      <w:r w:rsidRPr="007A1F86">
        <w:rPr>
          <w:rStyle w:val="StyleUnderline"/>
        </w:rPr>
        <w:t>sanctions should be</w:t>
      </w:r>
      <w:r w:rsidRPr="006625EC">
        <w:rPr>
          <w:rStyle w:val="StyleUnderline"/>
        </w:rPr>
        <w:t xml:space="preserve"> not just increased, but </w:t>
      </w:r>
      <w:r w:rsidRPr="00C3163D">
        <w:rPr>
          <w:rStyle w:val="StyleUnderline"/>
          <w:highlight w:val="green"/>
        </w:rPr>
        <w:t>strict collective sanctions should be applied</w:t>
      </w:r>
      <w:r w:rsidRPr="006625EC">
        <w:rPr>
          <w:rStyle w:val="StyleUnderline"/>
        </w:rPr>
        <w:t xml:space="preserve"> </w:t>
      </w:r>
      <w:r w:rsidRPr="00C3163D">
        <w:rPr>
          <w:rStyle w:val="StyleUnderline"/>
          <w:highlight w:val="green"/>
        </w:rPr>
        <w:t>to States that violate</w:t>
      </w:r>
      <w:r w:rsidRPr="006625EC">
        <w:rPr>
          <w:rStyle w:val="StyleUnderline"/>
        </w:rPr>
        <w:t xml:space="preserve"> </w:t>
      </w:r>
      <w:r w:rsidRPr="00C3163D">
        <w:rPr>
          <w:rStyle w:val="StyleUnderline"/>
          <w:highlight w:val="green"/>
        </w:rPr>
        <w:t>i</w:t>
      </w:r>
      <w:r w:rsidRPr="006625EC">
        <w:rPr>
          <w:rStyle w:val="StyleUnderline"/>
        </w:rPr>
        <w:t xml:space="preserve">nternational </w:t>
      </w:r>
      <w:r w:rsidRPr="00C3163D">
        <w:rPr>
          <w:rStyle w:val="StyleUnderline"/>
          <w:highlight w:val="green"/>
        </w:rPr>
        <w:t>law</w:t>
      </w:r>
      <w:r w:rsidRPr="006625EC">
        <w:rPr>
          <w:rStyle w:val="StyleUnderline"/>
        </w:rPr>
        <w:t xml:space="preserve"> in general</w:t>
      </w:r>
      <w:r w:rsidRPr="00C3163D">
        <w:rPr>
          <w:rStyle w:val="StyleUnderline"/>
          <w:highlight w:val="green"/>
        </w:rPr>
        <w:t>, and</w:t>
      </w:r>
      <w:r w:rsidRPr="006625EC">
        <w:rPr>
          <w:rStyle w:val="StyleUnderline"/>
        </w:rPr>
        <w:t xml:space="preserve"> provisions of </w:t>
      </w:r>
      <w:r w:rsidRPr="00521E57">
        <w:rPr>
          <w:rStyle w:val="StyleUnderline"/>
        </w:rPr>
        <w:t xml:space="preserve">the </w:t>
      </w:r>
      <w:r w:rsidRPr="00C3163D">
        <w:rPr>
          <w:rStyle w:val="StyleUnderline"/>
          <w:highlight w:val="green"/>
        </w:rPr>
        <w:t>MTCR</w:t>
      </w:r>
      <w:r w:rsidRPr="00C3163D">
        <w:rPr>
          <w:sz w:val="16"/>
          <w:highlight w:val="green"/>
        </w:rPr>
        <w:t>,</w:t>
      </w:r>
      <w:r w:rsidRPr="006625EC">
        <w:rPr>
          <w:sz w:val="16"/>
        </w:rPr>
        <w:t xml:space="preserve"> in particular (A/RES/68/262, 2014) Moreover, </w:t>
      </w:r>
      <w:r w:rsidRPr="00C3163D">
        <w:rPr>
          <w:rStyle w:val="StyleUnderline"/>
          <w:highlight w:val="green"/>
        </w:rPr>
        <w:t>the “informal”</w:t>
      </w:r>
      <w:r w:rsidRPr="006625EC">
        <w:rPr>
          <w:rStyle w:val="StyleUnderline"/>
        </w:rPr>
        <w:t xml:space="preserve"> international </w:t>
      </w:r>
      <w:r w:rsidRPr="00C3163D">
        <w:rPr>
          <w:rStyle w:val="StyleUnderline"/>
          <w:highlight w:val="green"/>
        </w:rPr>
        <w:t>agreement</w:t>
      </w:r>
      <w:r w:rsidRPr="006625EC">
        <w:rPr>
          <w:rStyle w:val="StyleUnderline"/>
        </w:rPr>
        <w:t xml:space="preserve"> under the analysis </w:t>
      </w:r>
      <w:r w:rsidRPr="00C3163D">
        <w:rPr>
          <w:rStyle w:val="StyleUnderline"/>
          <w:highlight w:val="green"/>
        </w:rPr>
        <w:t>should be replaced</w:t>
      </w:r>
      <w:r w:rsidRPr="006625EC">
        <w:rPr>
          <w:rStyle w:val="StyleUnderline"/>
        </w:rPr>
        <w:t xml:space="preserve"> </w:t>
      </w:r>
      <w:r w:rsidRPr="00C3163D">
        <w:rPr>
          <w:rStyle w:val="StyleUnderline"/>
          <w:highlight w:val="green"/>
        </w:rPr>
        <w:t>by</w:t>
      </w:r>
      <w:r w:rsidRPr="006625EC">
        <w:rPr>
          <w:rStyle w:val="StyleUnderline"/>
        </w:rPr>
        <w:t xml:space="preserve"> an </w:t>
      </w:r>
      <w:r w:rsidRPr="00C3163D">
        <w:rPr>
          <w:rStyle w:val="StyleUnderline"/>
          <w:highlight w:val="green"/>
        </w:rPr>
        <w:t>International Convention on Preventing the Transfer of Ballistic Missiles and Technology to Terrorist Subjects by the U.N. auspices</w:t>
      </w:r>
      <w:r w:rsidRPr="006625EC">
        <w:rPr>
          <w:sz w:val="16"/>
        </w:rPr>
        <w:t xml:space="preserve">. Therefore, further </w:t>
      </w:r>
      <w:r w:rsidRPr="00C3163D">
        <w:rPr>
          <w:rStyle w:val="StyleUnderline"/>
          <w:highlight w:val="green"/>
        </w:rPr>
        <w:t>restraints on</w:t>
      </w:r>
      <w:r w:rsidRPr="006625EC">
        <w:rPr>
          <w:rStyle w:val="StyleUnderline"/>
        </w:rPr>
        <w:t xml:space="preserve"> the proliferation of </w:t>
      </w:r>
      <w:r w:rsidRPr="00C3163D">
        <w:rPr>
          <w:rStyle w:val="StyleUnderline"/>
          <w:highlight w:val="green"/>
        </w:rPr>
        <w:t>launch vehicles</w:t>
      </w:r>
      <w:r w:rsidRPr="006625EC">
        <w:rPr>
          <w:rStyle w:val="StyleUnderline"/>
        </w:rPr>
        <w:t xml:space="preserve"> and their components and </w:t>
      </w:r>
      <w:r w:rsidRPr="00C3163D">
        <w:rPr>
          <w:rStyle w:val="StyleUnderline"/>
          <w:highlight w:val="green"/>
        </w:rPr>
        <w:t>prevention of private</w:t>
      </w:r>
      <w:r w:rsidRPr="006625EC">
        <w:rPr>
          <w:rStyle w:val="StyleUnderline"/>
        </w:rPr>
        <w:t xml:space="preserve"> </w:t>
      </w:r>
      <w:r w:rsidRPr="00C3163D">
        <w:rPr>
          <w:rStyle w:val="StyleUnderline"/>
          <w:highlight w:val="green"/>
        </w:rPr>
        <w:t>space companies</w:t>
      </w:r>
      <w:r w:rsidRPr="006625EC">
        <w:rPr>
          <w:rStyle w:val="StyleUnderline"/>
        </w:rPr>
        <w:t xml:space="preserve">, entities to democracies governed by the rule of law, from producing them </w:t>
      </w:r>
      <w:r w:rsidRPr="00C3163D">
        <w:rPr>
          <w:rStyle w:val="StyleUnderline"/>
          <w:highlight w:val="green"/>
        </w:rPr>
        <w:t>will cause</w:t>
      </w:r>
      <w:r w:rsidRPr="006625EC">
        <w:rPr>
          <w:rStyle w:val="StyleUnderline"/>
        </w:rPr>
        <w:t xml:space="preserve"> overall </w:t>
      </w:r>
      <w:r w:rsidRPr="00C3163D">
        <w:rPr>
          <w:rStyle w:val="StyleUnderline"/>
          <w:highlight w:val="green"/>
        </w:rPr>
        <w:t>damage to the international community</w:t>
      </w:r>
      <w:r w:rsidRPr="006625EC">
        <w:rPr>
          <w:sz w:val="16"/>
        </w:rPr>
        <w:t>, and we will prove it in the article. The article is based on the following content. First, the State of affairs in the MTCR legal regulation is revealed as well as contradictions in this area is under focus, taking into account the activities of private space companies. Next, the specificities of MTCR compliance is analysed. The study proves that, although according to its principles, the MTCR does not intend to impede the peaceful use of advanced missile technology, in practice, due to the guidelines of this regime, democratic States that carefully follow export control guidelines are forced to hinder the development of their missile technologies and do not prevent totalitarian States from increasing their arsenal of ballistic missiles. In this respect, the level of international security against the spreading of ballistic missiles beyond the MTCR is under focus. The MTCR accession procedure for the new Member States is studied, and the significant bureaucratic nature of this procedure is concluded. The legal nature of sanctions for MTCR violations has been disclosed. The most substantial shortcomings and areas for improving the MTCR have been identified, given the need for active development of private space companies.</w:t>
      </w:r>
    </w:p>
    <w:p w14:paraId="3FA1FB7A" w14:textId="77777777" w:rsidR="00FB545C" w:rsidRDefault="00FB545C" w:rsidP="00FB545C">
      <w:pPr>
        <w:pStyle w:val="Heading4"/>
      </w:pPr>
      <w:r>
        <w:t xml:space="preserve">Prevents extinction </w:t>
      </w:r>
    </w:p>
    <w:p w14:paraId="44394E63" w14:textId="77777777" w:rsidR="00FB545C" w:rsidRPr="006A2D7C" w:rsidRDefault="00FB545C" w:rsidP="00FB545C">
      <w:pPr>
        <w:rPr>
          <w:sz w:val="16"/>
        </w:rPr>
      </w:pPr>
      <w:r w:rsidRPr="006A2D7C">
        <w:rPr>
          <w:rStyle w:val="Emphasis"/>
        </w:rPr>
        <w:t>Halunko et al 20</w:t>
      </w:r>
      <w:r w:rsidRPr="006A2D7C">
        <w:rPr>
          <w:sz w:val="16"/>
        </w:rPr>
        <w:t xml:space="preserve"> Halunko, Valentyn, Yurii Buhlak, and Oleg Pauk (2020) International Legal Regulation of the Missile Technology Control Regime in the Aspect of Private Space Company Activities. Advanced Space Law, Volume 5, 34-47. https://doi.org/10.29202/asl/2020/5/4 Valentyn Halunko1 Doctor of Law, Professor, Editor-in-Chief of Academic Journal “Advanced Space Law”, President of Company “Scienсe and Space” (Kyiv, Ukraine) E-mail: scinspace@gmail.com https://orcid.org/0000-0003-1619-5028 Yurii Buhlak2 Ph.D. in Law, a Doctoral Student, Donetsk Law Institute of the Ministry of Internal Affairs of Ukraine (Kryvyi Rih, Ukraine) E-mail: buglack@gmail.com https://orcid.org/0000-0002-0428-0121 Oleg Pauk3 Ph.D. student, Institute of Technical Mechanics of the National Academy of Sciences of Ukraine (Dnipro, Ukraine) E-mail: </w:t>
      </w:r>
      <w:hyperlink r:id="rId10" w:history="1">
        <w:r w:rsidRPr="006A2D7C">
          <w:rPr>
            <w:rStyle w:val="Hyperlink"/>
            <w:sz w:val="16"/>
          </w:rPr>
          <w:t>paykoleg@gmail.com</w:t>
        </w:r>
      </w:hyperlink>
      <w:r w:rsidRPr="006A2D7C">
        <w:rPr>
          <w:sz w:val="16"/>
        </w:rPr>
        <w:t xml:space="preserve"> </w:t>
      </w:r>
      <w:hyperlink r:id="rId11" w:history="1">
        <w:r w:rsidRPr="006A2D7C">
          <w:rPr>
            <w:rStyle w:val="Hyperlink"/>
            <w:sz w:val="16"/>
          </w:rPr>
          <w:t>https://web.archive.org/web/20201210094556id_/http://asljournal.org/journals/2020-5/ASL_vol_5_HalunkoBuhlakPauk.pdf</w:t>
        </w:r>
      </w:hyperlink>
      <w:r w:rsidRPr="006A2D7C">
        <w:rPr>
          <w:sz w:val="16"/>
        </w:rPr>
        <w:t xml:space="preserve"> //avery </w:t>
      </w:r>
    </w:p>
    <w:p w14:paraId="65810859" w14:textId="77777777" w:rsidR="00FB545C" w:rsidRDefault="00FB545C" w:rsidP="00FB545C">
      <w:pPr>
        <w:rPr>
          <w:rStyle w:val="StyleUnderline"/>
        </w:rPr>
      </w:pPr>
      <w:r w:rsidRPr="007C3DD8">
        <w:rPr>
          <w:sz w:val="16"/>
        </w:rPr>
        <w:t xml:space="preserve">It is important to emphasize that, prior to the adoption of high-level </w:t>
      </w:r>
      <w:r w:rsidRPr="00C3163D">
        <w:rPr>
          <w:rStyle w:val="StyleUnderline"/>
          <w:highlight w:val="green"/>
        </w:rPr>
        <w:t>international legislation</w:t>
      </w:r>
      <w:r w:rsidRPr="00003BEE">
        <w:rPr>
          <w:rStyle w:val="StyleUnderline"/>
        </w:rPr>
        <w:t xml:space="preserve"> on the peaceful design, development, production, operation, </w:t>
      </w:r>
      <w:r w:rsidRPr="00C3163D">
        <w:rPr>
          <w:rStyle w:val="StyleUnderline"/>
          <w:highlight w:val="green"/>
        </w:rPr>
        <w:t>export</w:t>
      </w:r>
      <w:r w:rsidRPr="00003BEE">
        <w:rPr>
          <w:rStyle w:val="StyleUnderline"/>
        </w:rPr>
        <w:t xml:space="preserve"> and launch </w:t>
      </w:r>
      <w:r w:rsidRPr="00C3163D">
        <w:rPr>
          <w:rStyle w:val="StyleUnderline"/>
          <w:highlight w:val="green"/>
        </w:rPr>
        <w:t>of</w:t>
      </w:r>
      <w:r w:rsidRPr="00003BEE">
        <w:rPr>
          <w:rStyle w:val="StyleUnderline"/>
        </w:rPr>
        <w:t xml:space="preserve"> </w:t>
      </w:r>
      <w:r w:rsidRPr="00C3163D">
        <w:rPr>
          <w:rStyle w:val="StyleUnderline"/>
          <w:highlight w:val="green"/>
        </w:rPr>
        <w:t>launch vehicles</w:t>
      </w:r>
      <w:r w:rsidRPr="00003BEE">
        <w:rPr>
          <w:rStyle w:val="StyleUnderline"/>
        </w:rPr>
        <w:t xml:space="preserve"> with </w:t>
      </w:r>
      <w:r w:rsidRPr="00C3163D">
        <w:rPr>
          <w:rStyle w:val="StyleUnderline"/>
          <w:highlight w:val="green"/>
        </w:rPr>
        <w:t>civilian satellites</w:t>
      </w:r>
      <w:r w:rsidRPr="00003BEE">
        <w:rPr>
          <w:rStyle w:val="StyleUnderline"/>
        </w:rPr>
        <w:t xml:space="preserve"> </w:t>
      </w:r>
      <w:r w:rsidRPr="00C3163D">
        <w:rPr>
          <w:rStyle w:val="StyleUnderline"/>
          <w:highlight w:val="green"/>
        </w:rPr>
        <w:t>and stations</w:t>
      </w:r>
      <w:r w:rsidRPr="00003BEE">
        <w:rPr>
          <w:rStyle w:val="StyleUnderline"/>
        </w:rPr>
        <w:t xml:space="preserve">, </w:t>
      </w:r>
      <w:r w:rsidRPr="00C3163D">
        <w:rPr>
          <w:rStyle w:val="StyleUnderline"/>
          <w:highlight w:val="green"/>
        </w:rPr>
        <w:t>all States</w:t>
      </w:r>
      <w:r w:rsidRPr="00003BEE">
        <w:rPr>
          <w:rStyle w:val="StyleUnderline"/>
        </w:rPr>
        <w:t xml:space="preserve">, whether or not they are MTCR members, </w:t>
      </w:r>
      <w:r w:rsidRPr="00C3163D">
        <w:rPr>
          <w:rStyle w:val="StyleUnderline"/>
          <w:highlight w:val="green"/>
        </w:rPr>
        <w:t>must strictly adhere</w:t>
      </w:r>
      <w:r w:rsidRPr="00003BEE">
        <w:rPr>
          <w:rStyle w:val="StyleUnderline"/>
        </w:rPr>
        <w:t xml:space="preserve"> </w:t>
      </w:r>
      <w:r w:rsidRPr="00C3163D">
        <w:rPr>
          <w:rStyle w:val="StyleUnderline"/>
          <w:highlight w:val="green"/>
        </w:rPr>
        <w:t>to</w:t>
      </w:r>
      <w:r w:rsidRPr="00003BEE">
        <w:rPr>
          <w:rStyle w:val="StyleUnderline"/>
        </w:rPr>
        <w:t xml:space="preserve"> their </w:t>
      </w:r>
      <w:r w:rsidRPr="00C3163D">
        <w:rPr>
          <w:rStyle w:val="StyleUnderline"/>
          <w:highlight w:val="green"/>
        </w:rPr>
        <w:t>guidelines</w:t>
      </w:r>
      <w:r w:rsidRPr="00003BEE">
        <w:rPr>
          <w:rStyle w:val="StyleUnderline"/>
        </w:rPr>
        <w:t>.</w:t>
      </w:r>
      <w:r w:rsidRPr="007C3DD8">
        <w:rPr>
          <w:sz w:val="16"/>
        </w:rPr>
        <w:t xml:space="preserve"> </w:t>
      </w:r>
      <w:r w:rsidRPr="00003BEE">
        <w:rPr>
          <w:rStyle w:val="StyleUnderline"/>
        </w:rPr>
        <w:t>In relation to States that violate this regime, all Member States should be consolidated to impose strict political and economic sanctions</w:t>
      </w:r>
      <w:r w:rsidRPr="007C3DD8">
        <w:rPr>
          <w:sz w:val="16"/>
        </w:rPr>
        <w:t xml:space="preserve">. There is no other way. In addition, we argue that, first, the </w:t>
      </w:r>
      <w:r w:rsidRPr="00003BEE">
        <w:rPr>
          <w:rStyle w:val="StyleUnderline"/>
        </w:rPr>
        <w:t>procedure for joining MTCR by democracies governed by the rule of law should be simplified</w:t>
      </w:r>
      <w:r w:rsidRPr="007C3DD8">
        <w:rPr>
          <w:sz w:val="16"/>
        </w:rPr>
        <w:t xml:space="preserve">. Because the more civilized space powers are in society, the higher the development of overall social progress of the world economy through the use of space resources. Second, the procedure for democracies governed by the rule of law, applicants to the MTCR to use ready-made launch vehicles to launch their civilian satellites, should be simplified. </w:t>
      </w:r>
      <w:r w:rsidRPr="00C3163D">
        <w:rPr>
          <w:rStyle w:val="StyleUnderline"/>
          <w:highlight w:val="green"/>
        </w:rPr>
        <w:t>Export should be</w:t>
      </w:r>
      <w:r w:rsidRPr="00003BEE">
        <w:rPr>
          <w:rStyle w:val="StyleUnderline"/>
        </w:rPr>
        <w:t xml:space="preserve"> with </w:t>
      </w:r>
      <w:r w:rsidRPr="00C3163D">
        <w:rPr>
          <w:rStyle w:val="StyleUnderline"/>
          <w:highlight w:val="green"/>
        </w:rPr>
        <w:t>the exclusive right of use</w:t>
      </w:r>
      <w:r w:rsidRPr="00003BEE">
        <w:rPr>
          <w:rStyle w:val="StyleUnderline"/>
        </w:rPr>
        <w:t>, without the right of ownership and regulations.</w:t>
      </w:r>
      <w:r w:rsidRPr="007C3DD8">
        <w:rPr>
          <w:sz w:val="16"/>
        </w:rPr>
        <w:t xml:space="preserve"> It should be without the transfer of technical documentation and technology. Moreover, MTCR manufacturers’ staff should provide maintenance of such missile systems. This will enable us to engage both public and private investments by individuals and legal entities of States currently uninvolved in the exploration and use of outer space. </w:t>
      </w:r>
      <w:r w:rsidRPr="00305732">
        <w:rPr>
          <w:rStyle w:val="StyleUnderline"/>
        </w:rPr>
        <w:t xml:space="preserve">This will </w:t>
      </w:r>
      <w:r w:rsidRPr="00C3163D">
        <w:rPr>
          <w:rStyle w:val="StyleUnderline"/>
          <w:highlight w:val="green"/>
        </w:rPr>
        <w:t>increase the MTCR status as an international institution</w:t>
      </w:r>
      <w:r w:rsidRPr="007C3DD8">
        <w:rPr>
          <w:sz w:val="16"/>
        </w:rPr>
        <w:t xml:space="preserve">. Furthermore, it will be a factor in counteracting the proliferation of ballistic launch vehicles in the uncontrolled civilized world community. Conclusion Therefore, </w:t>
      </w:r>
      <w:r w:rsidRPr="007C3DD8">
        <w:rPr>
          <w:rStyle w:val="StyleUnderline"/>
        </w:rPr>
        <w:t xml:space="preserve">the MTCR has </w:t>
      </w:r>
      <w:r w:rsidRPr="00C3163D">
        <w:rPr>
          <w:rStyle w:val="StyleUnderline"/>
          <w:highlight w:val="green"/>
        </w:rPr>
        <w:t>long played</w:t>
      </w:r>
      <w:r w:rsidRPr="007C3DD8">
        <w:rPr>
          <w:rStyle w:val="StyleUnderline"/>
        </w:rPr>
        <w:t xml:space="preserve"> </w:t>
      </w:r>
      <w:r w:rsidRPr="00C3163D">
        <w:rPr>
          <w:rStyle w:val="StyleUnderline"/>
          <w:highlight w:val="green"/>
        </w:rPr>
        <w:t>a positive role</w:t>
      </w:r>
      <w:r w:rsidRPr="007C3DD8">
        <w:rPr>
          <w:rStyle w:val="StyleUnderline"/>
        </w:rPr>
        <w:t xml:space="preserve"> </w:t>
      </w:r>
      <w:r w:rsidRPr="00C3163D">
        <w:rPr>
          <w:rStyle w:val="StyleUnderline"/>
          <w:highlight w:val="green"/>
        </w:rPr>
        <w:t>in preventing the</w:t>
      </w:r>
      <w:r w:rsidRPr="007C3DD8">
        <w:rPr>
          <w:rStyle w:val="StyleUnderline"/>
        </w:rPr>
        <w:t xml:space="preserve"> </w:t>
      </w:r>
      <w:r w:rsidRPr="00C3163D">
        <w:rPr>
          <w:rStyle w:val="StyleUnderline"/>
          <w:highlight w:val="green"/>
        </w:rPr>
        <w:t>transfer of ballistic missiles</w:t>
      </w:r>
      <w:r w:rsidRPr="007C3DD8">
        <w:rPr>
          <w:rStyle w:val="StyleUnderline"/>
        </w:rPr>
        <w:t xml:space="preserve"> and related technologies </w:t>
      </w:r>
      <w:r w:rsidRPr="00C3163D">
        <w:rPr>
          <w:rStyle w:val="StyleUnderline"/>
          <w:highlight w:val="green"/>
        </w:rPr>
        <w:t>to terrorist organizations</w:t>
      </w:r>
      <w:r w:rsidRPr="007C3DD8">
        <w:rPr>
          <w:rStyle w:val="StyleUnderline"/>
        </w:rPr>
        <w:t xml:space="preserve"> and totalitarian State regimes. However, </w:t>
      </w:r>
      <w:r w:rsidRPr="00C3163D">
        <w:rPr>
          <w:rStyle w:val="StyleUnderline"/>
          <w:highlight w:val="green"/>
        </w:rPr>
        <w:t>it is not effective under</w:t>
      </w:r>
      <w:r w:rsidRPr="007C3DD8">
        <w:rPr>
          <w:rStyle w:val="StyleUnderline"/>
        </w:rPr>
        <w:t xml:space="preserve"> the </w:t>
      </w:r>
      <w:r w:rsidRPr="00C3163D">
        <w:rPr>
          <w:rStyle w:val="StyleUnderline"/>
          <w:highlight w:val="green"/>
        </w:rPr>
        <w:t>current MTCR</w:t>
      </w:r>
      <w:r w:rsidRPr="007C3DD8">
        <w:rPr>
          <w:sz w:val="16"/>
        </w:rPr>
        <w:t>. On the one hand, it does not deter States from successfully developing ballistic missiles and weapons of mass destruction. On the other hand, it hinders the development of space technologies by non-space club States. This is despite the fact that, under the present conditions, liquid and solid civilian engines are the only vehicles that provide access to Earth orbit and the long space of cargo and humans. It is proved that humanity is in such a state that only civilian ballistic missiles make the Earth Man into the Cosmic Man. In other words,</w:t>
      </w:r>
      <w:r w:rsidRPr="007C3DD8">
        <w:rPr>
          <w:rStyle w:val="StyleUnderline"/>
        </w:rPr>
        <w:t xml:space="preserve"> the </w:t>
      </w:r>
      <w:r w:rsidRPr="00C3163D">
        <w:rPr>
          <w:rStyle w:val="StyleUnderline"/>
          <w:highlight w:val="green"/>
        </w:rPr>
        <w:t>proliferation of rocket technology</w:t>
      </w:r>
      <w:r w:rsidRPr="007C3DD8">
        <w:rPr>
          <w:rStyle w:val="StyleUnderline"/>
        </w:rPr>
        <w:t xml:space="preserve"> </w:t>
      </w:r>
      <w:r w:rsidRPr="00C3163D">
        <w:rPr>
          <w:rStyle w:val="StyleUnderline"/>
          <w:highlight w:val="green"/>
        </w:rPr>
        <w:t>among private companies</w:t>
      </w:r>
      <w:r w:rsidRPr="007C3DD8">
        <w:rPr>
          <w:rStyle w:val="StyleUnderline"/>
        </w:rPr>
        <w:t xml:space="preserve"> </w:t>
      </w:r>
      <w:r w:rsidRPr="00C3163D">
        <w:rPr>
          <w:rStyle w:val="StyleUnderline"/>
          <w:highlight w:val="green"/>
        </w:rPr>
        <w:t>of democracies</w:t>
      </w:r>
      <w:r w:rsidRPr="007C3DD8">
        <w:rPr>
          <w:rStyle w:val="StyleUnderline"/>
        </w:rPr>
        <w:t xml:space="preserve"> governed by the rule of law not </w:t>
      </w:r>
      <w:r w:rsidRPr="00C3163D">
        <w:rPr>
          <w:rStyle w:val="StyleUnderline"/>
          <w:highlight w:val="green"/>
        </w:rPr>
        <w:t>only increases</w:t>
      </w:r>
      <w:r w:rsidRPr="007C3DD8">
        <w:rPr>
          <w:rStyle w:val="StyleUnderline"/>
        </w:rPr>
        <w:t xml:space="preserve"> </w:t>
      </w:r>
      <w:r w:rsidRPr="00C3163D">
        <w:rPr>
          <w:rStyle w:val="StyleUnderline"/>
          <w:highlight w:val="green"/>
        </w:rPr>
        <w:t>the quality of life</w:t>
      </w:r>
      <w:r w:rsidRPr="007C3DD8">
        <w:rPr>
          <w:rStyle w:val="StyleUnderline"/>
        </w:rPr>
        <w:t xml:space="preserve"> and work of people on Earth, but also </w:t>
      </w:r>
      <w:r w:rsidRPr="00C3163D">
        <w:rPr>
          <w:rStyle w:val="StyleUnderline"/>
          <w:highlight w:val="green"/>
        </w:rPr>
        <w:t>increases the probability of human survival</w:t>
      </w:r>
      <w:r w:rsidRPr="007C3DD8">
        <w:rPr>
          <w:rStyle w:val="StyleUnderline"/>
        </w:rPr>
        <w:t xml:space="preserve"> in the face </w:t>
      </w:r>
      <w:r w:rsidRPr="00C3163D">
        <w:rPr>
          <w:rStyle w:val="StyleUnderline"/>
          <w:highlight w:val="green"/>
        </w:rPr>
        <w:t>of global natural</w:t>
      </w:r>
      <w:r w:rsidRPr="007C3DD8">
        <w:rPr>
          <w:rStyle w:val="StyleUnderline"/>
        </w:rPr>
        <w:t xml:space="preserve"> and man-made </w:t>
      </w:r>
      <w:r w:rsidRPr="00C3163D">
        <w:rPr>
          <w:rStyle w:val="StyleUnderline"/>
          <w:highlight w:val="green"/>
        </w:rPr>
        <w:t>disasters</w:t>
      </w:r>
      <w:r w:rsidRPr="007C3DD8">
        <w:rPr>
          <w:sz w:val="16"/>
        </w:rPr>
        <w:t xml:space="preserve">. Our further research will focus on the development of the theory and practical recommendations on a </w:t>
      </w:r>
      <w:r w:rsidRPr="00003BEE">
        <w:rPr>
          <w:rStyle w:val="StyleUnderline"/>
        </w:rPr>
        <w:t xml:space="preserve">high-level international </w:t>
      </w:r>
      <w:r w:rsidRPr="00C3163D">
        <w:rPr>
          <w:rStyle w:val="StyleUnderline"/>
          <w:highlight w:val="green"/>
        </w:rPr>
        <w:t>legal mechanism</w:t>
      </w:r>
      <w:r w:rsidRPr="00003BEE">
        <w:rPr>
          <w:rStyle w:val="StyleUnderline"/>
        </w:rPr>
        <w:t xml:space="preserve"> (at the U.N. level) to </w:t>
      </w:r>
      <w:r w:rsidRPr="00C3163D">
        <w:rPr>
          <w:rStyle w:val="StyleUnderline"/>
          <w:highlight w:val="green"/>
        </w:rPr>
        <w:t>prevent ballistic missiles</w:t>
      </w:r>
      <w:r w:rsidRPr="00003BEE">
        <w:rPr>
          <w:rStyle w:val="StyleUnderline"/>
        </w:rPr>
        <w:t xml:space="preserve"> </w:t>
      </w:r>
      <w:r w:rsidRPr="00C3163D">
        <w:rPr>
          <w:rStyle w:val="StyleUnderline"/>
          <w:highlight w:val="green"/>
        </w:rPr>
        <w:t>from entering terrorists</w:t>
      </w:r>
      <w:r w:rsidRPr="00003BEE">
        <w:rPr>
          <w:rStyle w:val="StyleUnderline"/>
        </w:rPr>
        <w:t>. Nevertheless, simultaneously private companies, residents in democracies governed by the rule of law, should be provided with the conditions to build many new launch vehicles.</w:t>
      </w:r>
    </w:p>
    <w:p w14:paraId="222A3D1D" w14:textId="77777777" w:rsidR="00FB545C" w:rsidRDefault="00FB545C" w:rsidP="00FB545C">
      <w:pPr>
        <w:rPr>
          <w:rStyle w:val="StyleUnderline"/>
        </w:rPr>
      </w:pPr>
    </w:p>
    <w:p w14:paraId="497741E6" w14:textId="77777777" w:rsidR="00FB545C" w:rsidRPr="00D76ECE" w:rsidRDefault="00FB545C" w:rsidP="00FB545C">
      <w:pPr>
        <w:pStyle w:val="Heading4"/>
      </w:pPr>
      <w:r w:rsidRPr="00D76ECE">
        <w:t xml:space="preserve">Space colonization is key to ensure human survival – pursuing it </w:t>
      </w:r>
      <w:r w:rsidRPr="00D76ECE">
        <w:rPr>
          <w:u w:val="single"/>
        </w:rPr>
        <w:t>as soon as possible</w:t>
      </w:r>
      <w:r w:rsidRPr="00D76ECE">
        <w:t xml:space="preserve"> is crucial</w:t>
      </w:r>
      <w:r>
        <w:t>--- reworking legal frames kills current advancement</w:t>
      </w:r>
    </w:p>
    <w:p w14:paraId="7F27EF84" w14:textId="77777777" w:rsidR="00FB545C" w:rsidRPr="00D76ECE" w:rsidRDefault="00FB545C" w:rsidP="00FB545C">
      <w:r w:rsidRPr="00D76ECE">
        <w:t xml:space="preserve">Marko </w:t>
      </w:r>
      <w:r w:rsidRPr="00D76ECE">
        <w:rPr>
          <w:rStyle w:val="Style13ptBold"/>
        </w:rPr>
        <w:t>Kovic 18</w:t>
      </w:r>
      <w:r w:rsidRPr="00D76ECE">
        <w:t xml:space="preserve">, co-founder and president of the thinktank </w:t>
      </w:r>
      <w:hyperlink r:id="rId12" w:tgtFrame="_blank" w:history="1">
        <w:r w:rsidRPr="00D76ECE">
          <w:rPr>
            <w:rStyle w:val="Hyperlink"/>
          </w:rPr>
          <w:t>ZIPAR</w:t>
        </w:r>
      </w:hyperlink>
      <w:r w:rsidRPr="00D76ECE">
        <w:t xml:space="preserve">, the Zurich Institute of Public Affairs Research. He is also co-founder and CEO of the consulting firm </w:t>
      </w:r>
      <w:hyperlink r:id="rId13" w:tgtFrame="_blank" w:history="1">
        <w:r w:rsidRPr="00D76ECE">
          <w:rPr>
            <w:rStyle w:val="Hyperlink"/>
          </w:rPr>
          <w:t>ars cognitionis</w:t>
        </w:r>
      </w:hyperlink>
      <w:r w:rsidRPr="00D76ECE">
        <w:t>,. He has a PhD in political communication, University of Zurich.)(“Why space colonization is so important”, Nov 10, 2018, https://medium.com/@marko_kovic/space-colonization-why-nothing-else-matters-a877723f77d4</w:t>
      </w:r>
    </w:p>
    <w:p w14:paraId="3A1C886D" w14:textId="77777777" w:rsidR="00FB545C" w:rsidRPr="00D76ECE" w:rsidRDefault="00FB545C" w:rsidP="00FB545C">
      <w:pPr>
        <w:rPr>
          <w:sz w:val="16"/>
        </w:rPr>
      </w:pPr>
      <w:r w:rsidRPr="002D451C">
        <w:rPr>
          <w:rStyle w:val="StyleUnderline"/>
          <w:highlight w:val="green"/>
        </w:rPr>
        <w:t xml:space="preserve">Should humankind exist </w:t>
      </w:r>
      <w:r w:rsidRPr="002D451C">
        <w:rPr>
          <w:rStyle w:val="StyleUnderline"/>
        </w:rPr>
        <w:t>in</w:t>
      </w:r>
      <w:r w:rsidRPr="00D76ECE">
        <w:rPr>
          <w:rStyle w:val="StyleUnderline"/>
        </w:rPr>
        <w:t xml:space="preserve"> the future?</w:t>
      </w:r>
      <w:r w:rsidRPr="00D76ECE">
        <w:rPr>
          <w:sz w:val="16"/>
        </w:rPr>
        <w:t xml:space="preserve"> Should the future existence of humankind be as good as possible in as many ways as possible?</w:t>
      </w:r>
      <w:r>
        <w:rPr>
          <w:sz w:val="16"/>
        </w:rPr>
        <w:t xml:space="preserve"> </w:t>
      </w:r>
      <w:r w:rsidRPr="00D76ECE">
        <w:rPr>
          <w:sz w:val="16"/>
        </w:rPr>
        <w:t xml:space="preserve">If your answer to these two questions is Yes, </w:t>
      </w:r>
      <w:r w:rsidRPr="00D76ECE">
        <w:rPr>
          <w:rStyle w:val="StyleUnderline"/>
        </w:rPr>
        <w:t xml:space="preserve">then there is a topic that </w:t>
      </w:r>
      <w:r w:rsidRPr="002D451C">
        <w:rPr>
          <w:rStyle w:val="StyleUnderline"/>
          <w:highlight w:val="green"/>
        </w:rPr>
        <w:t>you should care about</w:t>
      </w:r>
      <w:r w:rsidRPr="00D76ECE">
        <w:rPr>
          <w:rStyle w:val="StyleUnderline"/>
        </w:rPr>
        <w:t xml:space="preserve"> a lot: Space </w:t>
      </w:r>
      <w:r w:rsidRPr="002D451C">
        <w:rPr>
          <w:rStyle w:val="StyleUnderline"/>
          <w:highlight w:val="green"/>
        </w:rPr>
        <w:t>colonization</w:t>
      </w:r>
      <w:r w:rsidRPr="00D76ECE">
        <w:rPr>
          <w:sz w:val="16"/>
        </w:rPr>
        <w:t>.</w:t>
      </w:r>
      <w:r>
        <w:rPr>
          <w:sz w:val="16"/>
        </w:rPr>
        <w:t xml:space="preserve"> </w:t>
      </w:r>
      <w:r w:rsidRPr="00D76ECE">
        <w:rPr>
          <w:sz w:val="16"/>
        </w:rPr>
        <w:t xml:space="preserve">Why, you might wonder, does space colonization matter, possibly more than anything else, as the title of this article claims? Because </w:t>
      </w:r>
      <w:r w:rsidRPr="00D76ECE">
        <w:rPr>
          <w:rStyle w:val="StyleUnderline"/>
        </w:rPr>
        <w:t>the future of humankind directly and completely dependent on whether and how we manage to colonize space.</w:t>
      </w:r>
      <w:r>
        <w:rPr>
          <w:sz w:val="16"/>
        </w:rPr>
        <w:t xml:space="preserve"> </w:t>
      </w:r>
      <w:r w:rsidRPr="00D76ECE">
        <w:rPr>
          <w:sz w:val="16"/>
        </w:rPr>
        <w:t xml:space="preserve">Space colonization is a double-edged sword. On one hand, </w:t>
      </w:r>
      <w:r w:rsidRPr="002D451C">
        <w:rPr>
          <w:rStyle w:val="Emphasis"/>
          <w:highlight w:val="green"/>
        </w:rPr>
        <w:t>the creation of permanent and self-sustainable human habitats beyond Earth is unavoidable if humankind is to exist in the long-term future.</w:t>
      </w:r>
      <w:r w:rsidRPr="00D76ECE">
        <w:rPr>
          <w:sz w:val="16"/>
        </w:rPr>
        <w:t xml:space="preserve"> On the other hand, however, space colonization could bring about a catastrophically bad future if we colonize space in a bad way. That future that might be worse than one in which humankind does not exist.</w:t>
      </w:r>
      <w:r>
        <w:rPr>
          <w:sz w:val="16"/>
        </w:rPr>
        <w:t xml:space="preserve"> </w:t>
      </w:r>
      <w:r w:rsidRPr="00D76ECE">
        <w:rPr>
          <w:sz w:val="16"/>
          <w:szCs w:val="16"/>
        </w:rPr>
        <w:t>Space or bust: Why we must reach for the stars</w:t>
      </w:r>
      <w:r>
        <w:rPr>
          <w:sz w:val="16"/>
          <w:szCs w:val="16"/>
        </w:rPr>
        <w:t xml:space="preserve"> </w:t>
      </w:r>
      <w:r w:rsidRPr="00D76ECE">
        <w:rPr>
          <w:sz w:val="16"/>
          <w:szCs w:val="16"/>
        </w:rPr>
        <w:t>Why should we pursue space colonization in the first place? Don’t we have more pressing problems today, on Earth?</w:t>
      </w:r>
      <w:r>
        <w:rPr>
          <w:sz w:val="16"/>
          <w:szCs w:val="16"/>
        </w:rPr>
        <w:t xml:space="preserve"> </w:t>
      </w:r>
      <w:r w:rsidRPr="00D76ECE">
        <w:t xml:space="preserve">Yes, </w:t>
      </w:r>
      <w:r w:rsidRPr="00D76ECE">
        <w:rPr>
          <w:rStyle w:val="StyleUnderline"/>
        </w:rPr>
        <w:t>we do have many problems on Earth today, and we should try to solve them. But space colonization is just that: A strategy for dealing with certain problems</w:t>
      </w:r>
      <w:r w:rsidRPr="00D76ECE">
        <w:t xml:space="preserve">. An the problems that </w:t>
      </w:r>
      <w:r w:rsidRPr="002D451C">
        <w:rPr>
          <w:rStyle w:val="Emphasis"/>
          <w:highlight w:val="green"/>
        </w:rPr>
        <w:t>space colonization would be dealing with</w:t>
      </w:r>
      <w:r w:rsidRPr="00D76ECE">
        <w:t xml:space="preserve"> are, arguably, among the greatest problems of them all: </w:t>
      </w:r>
      <w:r w:rsidRPr="002D451C">
        <w:rPr>
          <w:rStyle w:val="Emphasis"/>
          <w:highlight w:val="green"/>
        </w:rPr>
        <w:t>Existential risks</w:t>
      </w:r>
      <w:r w:rsidRPr="00D76ECE">
        <w:t xml:space="preserve">; risks that might lead to the extinction of humankind [1]. Currently, all of our proverbial existential eggs are in the same basket. </w:t>
      </w:r>
      <w:r w:rsidRPr="00D76ECE">
        <w:rPr>
          <w:rStyle w:val="StyleUnderline"/>
        </w:rPr>
        <w:t>If a natural existential risk strikes</w:t>
      </w:r>
      <w:r w:rsidRPr="00D76ECE">
        <w:t xml:space="preserve"> (</w:t>
      </w:r>
      <w:r w:rsidRPr="002D451C">
        <w:rPr>
          <w:rStyle w:val="Emphasis"/>
          <w:highlight w:val="green"/>
        </w:rPr>
        <w:t>for example, a large asteroid</w:t>
      </w:r>
      <w:r w:rsidRPr="00D76ECE">
        <w:t xml:space="preserve"> colliding with Earth) </w:t>
      </w:r>
      <w:r w:rsidRPr="00D76ECE">
        <w:rPr>
          <w:rStyle w:val="StyleUnderline"/>
        </w:rPr>
        <w:t>or if a man-made existential risk results in a catastrophic outcome</w:t>
      </w:r>
      <w:r w:rsidRPr="00D76ECE">
        <w:t xml:space="preserve"> (</w:t>
      </w:r>
      <w:r w:rsidRPr="00D76ECE">
        <w:rPr>
          <w:rStyle w:val="Emphasis"/>
        </w:rPr>
        <w:t xml:space="preserve">for example, </w:t>
      </w:r>
      <w:r w:rsidRPr="002D451C">
        <w:rPr>
          <w:rStyle w:val="Emphasis"/>
          <w:highlight w:val="green"/>
        </w:rPr>
        <w:t>runaway global warming</w:t>
      </w:r>
      <w:r w:rsidRPr="00D76ECE">
        <w:t xml:space="preserve"> [2, 3]), </w:t>
      </w:r>
      <w:r w:rsidRPr="00D76ECE">
        <w:rPr>
          <w:rStyle w:val="StyleUnderline"/>
        </w:rPr>
        <w:t>all of humankind is at risk because humankind is currently limited to planet Earth. If</w:t>
      </w:r>
      <w:r w:rsidRPr="00D76ECE">
        <w:t xml:space="preserve">, however, </w:t>
      </w:r>
      <w:r w:rsidRPr="00D76ECE">
        <w:rPr>
          <w:rStyle w:val="StyleUnderline"/>
        </w:rPr>
        <w:t>there are self-sustainable human habitats beyond Earth, then the probability of an irreversibly catastrophic outcome for all of humankind is drastically reduced.</w:t>
      </w:r>
      <w:r>
        <w:t xml:space="preserve"> </w:t>
      </w:r>
      <w:r w:rsidRPr="00D76ECE">
        <w:rPr>
          <w:sz w:val="14"/>
        </w:rPr>
        <w:t xml:space="preserve">Investing in space colonization today could therefore have immense future benefits. Using resources today in order to make space colonization possible in the medium-term future is not a waste, but a very profitable investment. </w:t>
      </w:r>
      <w:r w:rsidRPr="00D76ECE">
        <w:rPr>
          <w:rStyle w:val="StyleUnderline"/>
        </w:rPr>
        <w:t xml:space="preserve">If humankind stays limited to Earth and if we go extinct as a consequence of doing so, then </w:t>
      </w:r>
      <w:r w:rsidRPr="002D451C">
        <w:rPr>
          <w:rStyle w:val="Emphasis"/>
          <w:highlight w:val="green"/>
        </w:rPr>
        <w:t>we will all the billions of life years and billions of humans who might have come to exist</w:t>
      </w:r>
      <w:r w:rsidRPr="00D76ECE">
        <w:rPr>
          <w:rStyle w:val="Emphasis"/>
        </w:rPr>
        <w:t xml:space="preserve"> </w:t>
      </w:r>
      <w:r w:rsidRPr="00D76ECE">
        <w:rPr>
          <w:rStyle w:val="StyleUnderline"/>
        </w:rPr>
        <w:t>— and who would have experienced happiness and contributed to humankind’s continued epistemic and moral progress</w:t>
      </w:r>
      <w:r w:rsidRPr="00D76ECE">
        <w:rPr>
          <w:sz w:val="14"/>
        </w:rPr>
        <w:t>.</w:t>
      </w:r>
      <w:r>
        <w:rPr>
          <w:sz w:val="14"/>
        </w:rPr>
        <w:t xml:space="preserve"> </w:t>
      </w:r>
      <w:r w:rsidRPr="00D76ECE">
        <w:rPr>
          <w:sz w:val="16"/>
        </w:rPr>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D76ECE">
        <w:rPr>
          <w:rStyle w:val="StyleUnderline"/>
        </w:rPr>
        <w:t xml:space="preserve">it is very likely that technological advances in the domain of space colonization would improve our lives in other ways as well thanks to technology transfer </w:t>
      </w:r>
      <w:r w:rsidRPr="00D76ECE">
        <w:rPr>
          <w:sz w:val="16"/>
        </w:rPr>
        <w:t xml:space="preserve">[4] — </w:t>
      </w:r>
      <w:r w:rsidRPr="002D451C">
        <w:rPr>
          <w:rStyle w:val="StyleUnderline"/>
          <w:highlight w:val="green"/>
        </w:rPr>
        <w:t>investing in space colonization today would probably be a win-win situation</w:t>
      </w:r>
      <w:r w:rsidRPr="00D76ECE">
        <w:rPr>
          <w:rStyle w:val="StyleUnderline"/>
        </w:rPr>
        <w:t>.</w:t>
      </w:r>
      <w:r>
        <w:rPr>
          <w:rStyle w:val="StyleUnderline"/>
        </w:rPr>
        <w:t xml:space="preserve"> </w:t>
      </w:r>
      <w:r w:rsidRPr="00D76ECE">
        <w:rPr>
          <w:sz w:val="16"/>
        </w:rPr>
        <w:t xml:space="preserve">So the situation seems clear: </w:t>
      </w:r>
      <w:r w:rsidRPr="002D451C">
        <w:rPr>
          <w:rStyle w:val="StyleUnderline"/>
          <w:highlight w:val="green"/>
        </w:rPr>
        <w:t xml:space="preserve">We must pursue space colonization and try to spread beyond Earth </w:t>
      </w:r>
      <w:r w:rsidRPr="002D451C">
        <w:rPr>
          <w:rStyle w:val="Emphasis"/>
          <w:highlight w:val="green"/>
        </w:rPr>
        <w:t>as fast as possible</w:t>
      </w:r>
      <w:r w:rsidRPr="00D76ECE">
        <w:rPr>
          <w:sz w:val="16"/>
        </w:rPr>
        <w:t>. Unfortunately, there is a catch: Yes, we must colonize space if humankind is to survive, but space colonization itself is very risky. So much so that bad outcomes of space colonization might be even worse for humankind than “merely” going extinct.</w:t>
      </w:r>
    </w:p>
    <w:p w14:paraId="73AA7F9B" w14:textId="77777777" w:rsidR="00FB545C" w:rsidRPr="007C3DD8" w:rsidRDefault="00FB545C" w:rsidP="00FB545C">
      <w:pPr>
        <w:rPr>
          <w:sz w:val="16"/>
        </w:rPr>
      </w:pPr>
    </w:p>
    <w:p w14:paraId="6EEE5E7C" w14:textId="77777777" w:rsidR="00FB545C" w:rsidRDefault="00FB545C" w:rsidP="00FB545C"/>
    <w:p w14:paraId="49AB9A95" w14:textId="77777777" w:rsidR="00FB545C" w:rsidRDefault="00FB545C" w:rsidP="00FB545C">
      <w:pPr>
        <w:pStyle w:val="Heading3"/>
      </w:pPr>
      <w:r>
        <w:t>1NC – Adv 1</w:t>
      </w:r>
    </w:p>
    <w:p w14:paraId="57561062" w14:textId="77777777" w:rsidR="00FB545C" w:rsidRDefault="00FB545C" w:rsidP="00FB545C">
      <w:pPr>
        <w:pStyle w:val="Heading4"/>
      </w:pPr>
      <w:r>
        <w:t>[1] Nonunique--- space is already a global commons they have no inherency ev</w:t>
      </w:r>
    </w:p>
    <w:p w14:paraId="1BBF59AB" w14:textId="77777777" w:rsidR="00FB545C" w:rsidRDefault="00FB545C" w:rsidP="00FB545C"/>
    <w:p w14:paraId="16DFB556" w14:textId="77777777" w:rsidR="00FB545C" w:rsidRDefault="00FB545C" w:rsidP="00FB545C">
      <w:pPr>
        <w:pStyle w:val="Heading4"/>
      </w:pPr>
      <w:r>
        <w:t xml:space="preserve">[2] Space debris exists </w:t>
      </w:r>
      <w:r>
        <w:rPr>
          <w:u w:val="single"/>
        </w:rPr>
        <w:t>now</w:t>
      </w:r>
      <w:r>
        <w:t>--- they can’t solve because they don’t clean it up and its always increasing--- no brightline</w:t>
      </w:r>
    </w:p>
    <w:p w14:paraId="1F3C7145" w14:textId="77777777" w:rsidR="00FB545C" w:rsidRDefault="00FB545C" w:rsidP="00FB545C"/>
    <w:p w14:paraId="6CD2336A" w14:textId="77777777" w:rsidR="00FB545C" w:rsidRDefault="00FB545C" w:rsidP="00FB545C">
      <w:pPr>
        <w:pStyle w:val="Heading4"/>
      </w:pPr>
      <w:r>
        <w:t>[3] Johnson is from 9 years ago--- debris has exponentially increased no impact</w:t>
      </w:r>
    </w:p>
    <w:p w14:paraId="570B510F" w14:textId="77777777" w:rsidR="00FB545C" w:rsidRDefault="00FB545C" w:rsidP="00FB545C"/>
    <w:p w14:paraId="6831877C" w14:textId="77777777" w:rsidR="00FB545C" w:rsidRPr="002D451C" w:rsidRDefault="00FB545C" w:rsidP="00FB545C">
      <w:pPr>
        <w:pStyle w:val="Heading4"/>
      </w:pPr>
      <w:r>
        <w:t xml:space="preserve">[4] Straight turn--- their Dovey evidence says that thousands of satellites have already been launched--- bringing them down </w:t>
      </w:r>
      <w:r>
        <w:rPr>
          <w:u w:val="single"/>
        </w:rPr>
        <w:t>explodes</w:t>
      </w:r>
      <w:r>
        <w:t xml:space="preserve"> space debris</w:t>
      </w:r>
    </w:p>
    <w:p w14:paraId="4F27947C" w14:textId="77777777" w:rsidR="00FB545C" w:rsidRDefault="00FB545C" w:rsidP="00FB545C">
      <w:pPr>
        <w:pStyle w:val="Heading3"/>
      </w:pPr>
      <w:r>
        <w:t>1NC – Adv 2</w:t>
      </w:r>
    </w:p>
    <w:p w14:paraId="3C783D3A" w14:textId="77777777" w:rsidR="00FB545C" w:rsidRDefault="00FB545C" w:rsidP="00FB545C">
      <w:pPr>
        <w:pStyle w:val="Heading4"/>
      </w:pPr>
      <w:r>
        <w:t xml:space="preserve">[1] Their model assumes an </w:t>
      </w:r>
      <w:r>
        <w:rPr>
          <w:u w:val="single"/>
        </w:rPr>
        <w:t>only</w:t>
      </w:r>
      <w:r>
        <w:t xml:space="preserve"> privatized space and doesn’t account for </w:t>
      </w:r>
      <w:r>
        <w:rPr>
          <w:u w:val="single"/>
        </w:rPr>
        <w:t>space governments</w:t>
      </w:r>
      <w:r>
        <w:t xml:space="preserve"> and State-industry agreements--- it won’t be only musk’s vision</w:t>
      </w:r>
    </w:p>
    <w:p w14:paraId="6BD1AE4A" w14:textId="77777777" w:rsidR="00FB545C" w:rsidRDefault="00FB545C" w:rsidP="00FB545C"/>
    <w:p w14:paraId="66182D04" w14:textId="77777777" w:rsidR="00FB545C" w:rsidRDefault="00FB545C" w:rsidP="00FB545C">
      <w:pPr>
        <w:pStyle w:val="Heading4"/>
      </w:pPr>
      <w:r>
        <w:t>[2] No link story--- its only about how billionaires view mars which doesn’t assume regulations like the moon treaty</w:t>
      </w:r>
    </w:p>
    <w:p w14:paraId="4883CE17" w14:textId="77777777" w:rsidR="00FB545C" w:rsidRDefault="00FB545C" w:rsidP="00FB545C"/>
    <w:p w14:paraId="038627D1" w14:textId="77777777" w:rsidR="00FB545C" w:rsidRDefault="00FB545C" w:rsidP="00FB545C">
      <w:pPr>
        <w:pStyle w:val="Heading4"/>
      </w:pPr>
      <w:r>
        <w:t xml:space="preserve">[3] All the spencer ev is about space ex so we’ll PIC: </w:t>
      </w:r>
      <w:r w:rsidRPr="002564C1">
        <w:t>States ought to adopt a binding international agreement that bans the appropriation of outer space by private entities by establishing outer space as a global commons subject to regulatory delimiting and global liability</w:t>
      </w:r>
      <w:r>
        <w:t xml:space="preserve"> for Space X but not every other private entity, instead establishing limitations on exploitation of resources</w:t>
      </w:r>
    </w:p>
    <w:p w14:paraId="4CB24023" w14:textId="77777777" w:rsidR="00FB545C" w:rsidRDefault="00FB545C" w:rsidP="00FB545C"/>
    <w:p w14:paraId="6D5355EE" w14:textId="77777777" w:rsidR="00FB545C" w:rsidRDefault="00FB545C" w:rsidP="00FB545C">
      <w:pPr>
        <w:pStyle w:val="Heading4"/>
      </w:pPr>
      <w:r>
        <w:t>[4] Werhold is a critique of the status quo not expansion--- its inevitable unless they win they establish a global communist regime</w:t>
      </w:r>
    </w:p>
    <w:p w14:paraId="311475C9" w14:textId="77777777" w:rsidR="00FB545C" w:rsidRPr="002D451C" w:rsidRDefault="00FB545C" w:rsidP="00FB545C"/>
    <w:p w14:paraId="78F77044" w14:textId="77777777" w:rsidR="00FB545C" w:rsidRDefault="00FB545C" w:rsidP="00FB545C">
      <w:pPr>
        <w:pStyle w:val="Heading3"/>
      </w:pPr>
      <w:r>
        <w:t>Solvency</w:t>
      </w:r>
    </w:p>
    <w:p w14:paraId="479ACF26" w14:textId="77777777" w:rsidR="00FB545C" w:rsidRPr="00807BA5" w:rsidRDefault="00FB545C" w:rsidP="00FB545C">
      <w:pPr>
        <w:pStyle w:val="Heading4"/>
      </w:pPr>
      <w:r>
        <w:t>[1] Their aff is based on a coersive model – their models are imperailist and innherently contradictory to an idea of global democratic governance models</w:t>
      </w:r>
    </w:p>
    <w:p w14:paraId="1909B4C2" w14:textId="77777777" w:rsidR="00FB545C" w:rsidRDefault="00FB545C" w:rsidP="00FB545C">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246822B0" w14:textId="77777777" w:rsidR="00FB545C" w:rsidRDefault="00FB545C" w:rsidP="00FB545C">
      <w:pPr>
        <w:rPr>
          <w:sz w:val="16"/>
          <w:szCs w:val="16"/>
        </w:rPr>
      </w:pP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w:t>
      </w:r>
      <w:r w:rsidRPr="009E052F">
        <w:t xml:space="preserve">An annex to </w:t>
      </w:r>
      <w:r w:rsidRPr="00272FED">
        <w:rPr>
          <w:highlight w:val="cyan"/>
        </w:rPr>
        <w:t>UNCLOS provided a procedural framework in which resource</w:t>
      </w:r>
      <w:r w:rsidRPr="009E052F">
        <w:t xml:space="preserve"> recovery enterprises </w:t>
      </w:r>
      <w:r w:rsidRPr="00272FED">
        <w:rPr>
          <w:highlight w:val="cyan"/>
        </w:rPr>
        <w:t>could operate in</w:t>
      </w:r>
      <w:r w:rsidRPr="009E052F">
        <w:t xml:space="preserve"> international common areas beyond the EEZs, precluding the unilateral capture of global resources by one nation.148 Once more, </w:t>
      </w:r>
      <w:r w:rsidRPr="000E7BBD">
        <w:rPr>
          <w:highlight w:val="cyan"/>
        </w:rPr>
        <w:t xml:space="preserve">a mutually </w:t>
      </w:r>
      <w:r w:rsidRPr="00272FED">
        <w:t>coerc</w:t>
      </w:r>
      <w:r w:rsidRPr="000E7BBD">
        <w:rPr>
          <w:highlight w:val="cyan"/>
        </w:rPr>
        <w:t>ive framework removed certain freedoms</w:t>
      </w:r>
      <w:r w:rsidRPr="009E052F">
        <w:t xml:space="preserve"> in the interest of mankind without unjustly limiting equitable access to resources.</w:t>
      </w:r>
      <w:r w:rsidRPr="000B3A06">
        <w:rPr>
          <w:sz w:val="16"/>
          <w:szCs w:val="16"/>
        </w:rPr>
        <w:t xml:space="preserve">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w:t>
      </w:r>
      <w:r w:rsidRPr="00272FED">
        <w:rPr>
          <w:highlight w:val="cyan"/>
        </w:rPr>
        <w:t>analogous to geospace debris proliferation</w:t>
      </w:r>
      <w:r w:rsidRPr="00272FED">
        <w:rPr>
          <w:sz w:val="16"/>
          <w:szCs w:val="16"/>
          <w:highlight w:val="cyan"/>
        </w:rPr>
        <w:t>.</w:t>
      </w:r>
      <w:r w:rsidRPr="000B3A06">
        <w:rPr>
          <w:sz w:val="16"/>
          <w:szCs w:val="16"/>
        </w:rPr>
        <w:t xml:space="preserve">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272FED">
        <w:rPr>
          <w:rStyle w:val="Emphasis"/>
          <w:highlight w:val="cyan"/>
        </w:rPr>
        <w:t>coerce more sustainable usage</w:t>
      </w:r>
      <w:r w:rsidRPr="004B2AF5">
        <w:rPr>
          <w:rStyle w:val="Emphasis"/>
        </w:rPr>
        <w:t xml:space="preserv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4A0773DB" w14:textId="77777777" w:rsidR="00FB545C" w:rsidRPr="004A2A85" w:rsidRDefault="00FB545C" w:rsidP="00FB545C">
      <w:pPr>
        <w:pStyle w:val="Heading4"/>
        <w:rPr>
          <w:rFonts w:cs="Calibri"/>
        </w:rPr>
      </w:pPr>
      <w:r>
        <w:rPr>
          <w:rFonts w:cs="Calibri"/>
        </w:rPr>
        <w:t>[2] Their ev is not the aff</w:t>
      </w:r>
    </w:p>
    <w:p w14:paraId="1AF4820F" w14:textId="77777777" w:rsidR="00FB545C" w:rsidRPr="00212ECD" w:rsidRDefault="00FB545C" w:rsidP="00FB545C">
      <w:r w:rsidRPr="007B217B">
        <w:rPr>
          <w:rStyle w:val="Style13ptBold"/>
        </w:rPr>
        <w:t>Dardot 18</w:t>
      </w:r>
      <w:r>
        <w:t xml:space="preserve"> [Pierre Dardot, “What democracy for the global commons?,” The Commons and a New Global Governance, ed. Samuel Cogolati and Jan Wouters (2018). </w:t>
      </w:r>
      <w:hyperlink r:id="rId14"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312E49B3" w14:textId="77777777" w:rsidR="00FB545C" w:rsidRPr="009C185C" w:rsidRDefault="00FB545C" w:rsidP="00FB545C">
      <w:pPr>
        <w:rPr>
          <w:sz w:val="16"/>
          <w:szCs w:val="16"/>
        </w:rPr>
      </w:pPr>
      <w:r w:rsidRPr="009E052F">
        <w:t>The first requires, above all, a political imagination, and the second assumes that we extend the observation of collective practices and experimentations already underway.¶</w:t>
      </w:r>
      <w:r>
        <w:rPr>
          <w:sz w:val="16"/>
          <w:szCs w:val="16"/>
        </w:rPr>
        <w:t xml:space="preserve">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9E052F">
        <w:t xml:space="preserve">. It is important to note that this public sui generis is </w:t>
      </w:r>
      <w:r w:rsidRPr="009E052F">
        <w:rPr>
          <w:rStyle w:val="Emphasis"/>
          <w:highlight w:val="cyan"/>
        </w:rPr>
        <w:t>non-state public</w:t>
      </w:r>
      <w:r w:rsidRPr="009E052F">
        <w:rPr>
          <w:rStyle w:val="Emphasis"/>
        </w:rPr>
        <w:t>.</w:t>
      </w:r>
      <w:r w:rsidRPr="009E052F">
        <w:t xml:space="preserve"> What exactly does this mean? </w:t>
      </w:r>
      <w:r w:rsidRPr="009E052F">
        <w:rPr>
          <w:rStyle w:val="Emphasis"/>
          <w:highlight w:val="cyan"/>
        </w:rPr>
        <w:t>The state’s public aims to ensure universal access to services but it does so by allowing state administration to monopolize the management of these services, thereby excluding users reduced to mere consumer status</w:t>
      </w:r>
      <w:r w:rsidRPr="009E052F">
        <w:rPr>
          <w:rStyle w:val="Emphasis"/>
        </w:rPr>
        <w:t>.</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w:t>
      </w:r>
      <w:r w:rsidRPr="009E052F">
        <w:t>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w:t>
      </w:r>
      <w:r>
        <w:rPr>
          <w:sz w:val="16"/>
          <w:szCs w:val="16"/>
        </w:rPr>
        <w:t xml:space="preserve"> authority that is incompatible with the democracy required by the institution of the </w:t>
      </w:r>
      <w:r w:rsidRPr="00ED7F83">
        <w:rPr>
          <w:sz w:val="16"/>
          <w:szCs w:val="16"/>
        </w:rPr>
        <w:t>commons.</w:t>
      </w:r>
    </w:p>
    <w:p w14:paraId="57CE201B" w14:textId="77777777" w:rsidR="00FB545C" w:rsidRDefault="00FB545C" w:rsidP="00FB545C">
      <w:pPr>
        <w:pStyle w:val="Heading4"/>
        <w:rPr>
          <w:sz w:val="16"/>
          <w:szCs w:val="16"/>
        </w:rPr>
      </w:pPr>
    </w:p>
    <w:p w14:paraId="19B2A1F9" w14:textId="77777777" w:rsidR="00FB545C" w:rsidRPr="00D32C27" w:rsidRDefault="00FB545C" w:rsidP="00FB545C">
      <w:pPr>
        <w:keepNext/>
        <w:keepLines/>
        <w:spacing w:before="40" w:after="0"/>
        <w:outlineLvl w:val="3"/>
        <w:rPr>
          <w:rFonts w:eastAsia="MS Gothic"/>
          <w:b/>
          <w:iCs/>
          <w:sz w:val="26"/>
        </w:rPr>
      </w:pPr>
      <w:r>
        <w:rPr>
          <w:rFonts w:eastAsia="MS Gothic"/>
          <w:b/>
          <w:iCs/>
          <w:sz w:val="26"/>
        </w:rPr>
        <w:t xml:space="preserve">[3] </w:t>
      </w:r>
      <w:r w:rsidRPr="00D32C27">
        <w:rPr>
          <w:rFonts w:eastAsia="MS Gothic"/>
          <w:b/>
          <w:iCs/>
          <w:sz w:val="26"/>
        </w:rPr>
        <w:t xml:space="preserve">Turn – limitations on commons access such as private entity restrictions lead to backlash </w:t>
      </w:r>
      <w:r>
        <w:rPr>
          <w:rFonts w:eastAsia="MS Gothic"/>
          <w:b/>
          <w:iCs/>
          <w:sz w:val="26"/>
        </w:rPr>
        <w:t>and public entities thump</w:t>
      </w:r>
    </w:p>
    <w:p w14:paraId="74FC9217" w14:textId="77777777" w:rsidR="00FB545C" w:rsidRPr="00A4572C" w:rsidRDefault="00FB545C" w:rsidP="00FB545C">
      <w:pPr>
        <w:rPr>
          <w:rFonts w:eastAsia="Cambria"/>
          <w:b/>
          <w:bCs/>
          <w:sz w:val="26"/>
        </w:rPr>
      </w:pPr>
      <w:r w:rsidRPr="00A4572C">
        <w:rPr>
          <w:rFonts w:eastAsia="Cambria"/>
          <w:b/>
          <w:bCs/>
          <w:sz w:val="26"/>
        </w:rPr>
        <w:t>Stang 13</w:t>
      </w:r>
    </w:p>
    <w:p w14:paraId="187D64E2" w14:textId="77777777" w:rsidR="00FB545C" w:rsidRPr="00A4572C" w:rsidRDefault="00FB545C" w:rsidP="00FB545C">
      <w:pPr>
        <w:rPr>
          <w:rFonts w:eastAsia="Cambria"/>
        </w:rPr>
      </w:pPr>
      <w:r w:rsidRPr="00A4572C">
        <w:rPr>
          <w:rFonts w:eastAsia="Cambria"/>
        </w:rPr>
        <w:t>Gerald Stang (associate fellow at the EUISS) , 2013, "Global Commons: between cooperation and competition" European Institute for security studies, https://www.iss.europa.eu/sites/default/files/EUISSFiles/Brief_17.pdf, // HW AW</w:t>
      </w:r>
    </w:p>
    <w:p w14:paraId="1D93F491" w14:textId="77777777" w:rsidR="00FB545C" w:rsidRPr="00155226" w:rsidRDefault="00FB545C" w:rsidP="00FB545C">
      <w:pPr>
        <w:rPr>
          <w:rFonts w:eastAsia="Cambria"/>
          <w:sz w:val="14"/>
        </w:rPr>
      </w:pPr>
      <w:r w:rsidRPr="00A4572C">
        <w:rPr>
          <w:rFonts w:eastAsia="Cambria"/>
          <w:sz w:val="14"/>
        </w:rPr>
        <w:t>Rapid economic development and increasing international trade are leading to a more crowded international stage and raising new challenges in the ‘</w:t>
      </w:r>
      <w:r w:rsidRPr="00C3163D">
        <w:rPr>
          <w:rFonts w:eastAsia="Cambria"/>
          <w:highlight w:val="green"/>
          <w:u w:val="single"/>
        </w:rPr>
        <w:t>global commons’</w:t>
      </w:r>
      <w:r w:rsidRPr="00A4572C">
        <w:rPr>
          <w:rFonts w:eastAsia="Cambria"/>
          <w:u w:val="single"/>
        </w:rPr>
        <w:t xml:space="preserve"> – those domains that are not under the control or jurisdiction of any state but are </w:t>
      </w:r>
      <w:r w:rsidRPr="00C3163D">
        <w:rPr>
          <w:rFonts w:eastAsia="Cambria"/>
          <w:b/>
          <w:bCs/>
          <w:highlight w:val="green"/>
          <w:u w:val="single"/>
        </w:rPr>
        <w:t>open for use by countries</w:t>
      </w:r>
      <w:r w:rsidRPr="00A4572C">
        <w:rPr>
          <w:rFonts w:eastAsia="Cambria"/>
          <w:b/>
          <w:bCs/>
          <w:u w:val="single"/>
        </w:rPr>
        <w:t xml:space="preserve">, companies and individuals from </w:t>
      </w:r>
      <w:r w:rsidRPr="00C3163D">
        <w:rPr>
          <w:rFonts w:eastAsia="Cambria"/>
          <w:b/>
          <w:bCs/>
          <w:highlight w:val="green"/>
          <w:u w:val="single"/>
        </w:rPr>
        <w:t>around the world</w:t>
      </w:r>
      <w:r w:rsidRPr="00A4572C">
        <w:rPr>
          <w:rFonts w:eastAsia="Cambria"/>
          <w:u w:val="single"/>
        </w:rPr>
        <w:t>.</w:t>
      </w:r>
      <w:r w:rsidRPr="00A4572C">
        <w:rPr>
          <w:rFonts w:eastAsia="Cambria"/>
          <w:sz w:val="14"/>
        </w:rPr>
        <w:t xml:space="preserve"> Their management involves increasingly complex processes to accommodate and integrate the interests and responsibilities of states, international organisations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nonWestern, </w:t>
      </w:r>
      <w:r w:rsidRPr="00C3163D">
        <w:rPr>
          <w:rFonts w:eastAsia="Cambria"/>
          <w:highlight w:val="green"/>
          <w:u w:val="single"/>
        </w:rPr>
        <w:t>less liberal powers</w:t>
      </w:r>
      <w:r w:rsidRPr="00A4572C">
        <w:rPr>
          <w:rFonts w:eastAsia="Cambria"/>
          <w:u w:val="single"/>
        </w:rPr>
        <w:t xml:space="preserve"> - particularly </w:t>
      </w:r>
      <w:r w:rsidRPr="00C3163D">
        <w:rPr>
          <w:rFonts w:eastAsia="Cambria"/>
          <w:b/>
          <w:bCs/>
          <w:highlight w:val="green"/>
          <w:u w:val="single"/>
        </w:rPr>
        <w:t>China</w:t>
      </w:r>
      <w:r w:rsidRPr="00A4572C">
        <w:rPr>
          <w:rFonts w:eastAsia="Cambria"/>
          <w:b/>
          <w:bCs/>
          <w:u w:val="single"/>
        </w:rPr>
        <w:t xml:space="preserve"> - questions </w:t>
      </w:r>
      <w:r w:rsidRPr="00C3163D">
        <w:rPr>
          <w:rFonts w:eastAsia="Cambria"/>
          <w:b/>
          <w:bCs/>
          <w:highlight w:val="green"/>
          <w:u w:val="single"/>
        </w:rPr>
        <w:t>must be asked regarding the durability of the existing processes for managing the global commons</w:t>
      </w:r>
      <w:r w:rsidRPr="00A4572C">
        <w:rPr>
          <w:rFonts w:eastAsia="Cambria"/>
          <w:b/>
          <w:bCs/>
          <w:u w:val="single"/>
        </w:rPr>
        <w:t xml:space="preserve">, </w:t>
      </w:r>
      <w:r w:rsidRPr="00A4572C">
        <w:rPr>
          <w:rFonts w:eastAsia="Cambria"/>
          <w:u w:val="single"/>
        </w:rPr>
        <w:t>along with the potential for developing effective new processes that can address new threats and challenges</w:t>
      </w:r>
      <w:r w:rsidRPr="00A4572C">
        <w:rPr>
          <w:rFonts w:eastAsia="Cambria"/>
          <w:sz w:val="14"/>
        </w:rPr>
        <w:t xml:space="preserve">. The EU is uniquely positioned to play an important role in giving value to existing multilateral frameworks and in developing new ones for international cooperation in these domains. But </w:t>
      </w:r>
      <w:r w:rsidRPr="00A4572C">
        <w:rPr>
          <w:rFonts w:eastAsia="Cambria"/>
          <w:u w:val="single"/>
        </w:rPr>
        <w:t xml:space="preserve">with a multitude of competing interests among stakeholders, much work remains to be done. What exactly are the global commons? Security analysts generally identify </w:t>
      </w:r>
      <w:r w:rsidRPr="00C3163D">
        <w:rPr>
          <w:rFonts w:eastAsia="Cambria"/>
          <w:b/>
          <w:bCs/>
          <w:highlight w:val="green"/>
          <w:u w:val="single"/>
        </w:rPr>
        <w:t xml:space="preserve">four domains as global commons: </w:t>
      </w:r>
      <w:r w:rsidRPr="00A4572C">
        <w:rPr>
          <w:rFonts w:eastAsia="Cambria"/>
          <w:b/>
          <w:bCs/>
          <w:u w:val="single"/>
        </w:rPr>
        <w:t xml:space="preserve">high seas, airspace, </w:t>
      </w:r>
      <w:r w:rsidRPr="00C3163D">
        <w:rPr>
          <w:rFonts w:eastAsia="Cambria"/>
          <w:b/>
          <w:bCs/>
          <w:highlight w:val="green"/>
          <w:u w:val="single"/>
        </w:rPr>
        <w:t>outer space</w:t>
      </w:r>
      <w:r w:rsidRPr="00A4572C">
        <w:rPr>
          <w:rFonts w:eastAsia="Cambria"/>
          <w:u w:val="single"/>
        </w:rPr>
        <w:t xml:space="preserve"> and, now, cyberspace.</w:t>
      </w:r>
      <w:r w:rsidRPr="00A4572C">
        <w:rPr>
          <w:rFonts w:eastAsia="Cambria"/>
          <w:sz w:val="14"/>
        </w:rPr>
        <w:t xml:space="preserve"> From a security perspective, the primary concern is safeguarding ‘access’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goods’. As </w:t>
      </w:r>
      <w:r w:rsidRPr="00C3163D">
        <w:rPr>
          <w:rFonts w:eastAsia="Cambria"/>
          <w:highlight w:val="green"/>
          <w:u w:val="single"/>
        </w:rPr>
        <w:t>there is no accepted definition of a global public good</w:t>
      </w:r>
      <w:r w:rsidRPr="00A4572C">
        <w:rPr>
          <w:rFonts w:eastAsia="Cambria"/>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Stang Photo by NASA / Rex Features (1568628a) European Union Institute for Security Studies April 2013 2 rules for use of the commons are set and enforced. In today’s interconnected world, </w:t>
      </w:r>
      <w:r w:rsidRPr="00A4572C">
        <w:rPr>
          <w:rFonts w:eastAsia="Cambria"/>
          <w:b/>
          <w:bCs/>
          <w:u w:val="single"/>
        </w:rPr>
        <w:t xml:space="preserve">any </w:t>
      </w:r>
      <w:r w:rsidRPr="00C3163D">
        <w:rPr>
          <w:rFonts w:eastAsia="Cambria"/>
          <w:b/>
          <w:bCs/>
          <w:highlight w:val="green"/>
          <w:u w:val="single"/>
        </w:rPr>
        <w:t>limitations on access</w:t>
      </w:r>
      <w:r w:rsidRPr="00A4572C">
        <w:rPr>
          <w:rFonts w:eastAsia="Cambria"/>
          <w:b/>
          <w:bCs/>
          <w:u w:val="single"/>
        </w:rPr>
        <w:t xml:space="preserve"> to the commons </w:t>
      </w:r>
      <w:r w:rsidRPr="00C3163D">
        <w:rPr>
          <w:rFonts w:eastAsia="Cambria"/>
          <w:b/>
          <w:bCs/>
          <w:highlight w:val="green"/>
          <w:u w:val="single"/>
        </w:rPr>
        <w:t>would be highly disruptive</w:t>
      </w:r>
      <w:r w:rsidRPr="00A4572C">
        <w:rPr>
          <w:rFonts w:eastAsia="Cambria"/>
          <w:sz w:val="14"/>
        </w:rPr>
        <w:t xml:space="preserve">. Militaries rely on access to the commons to pursue security goals in domains outside their sovereign control. Economic actors rely on the commons to trade and conduct business. </w:t>
      </w:r>
      <w:r w:rsidRPr="00C3163D">
        <w:rPr>
          <w:rFonts w:eastAsia="Cambria"/>
          <w:b/>
          <w:bCs/>
          <w:highlight w:val="green"/>
          <w:u w:val="single"/>
        </w:rPr>
        <w:t>Changes to the condition</w:t>
      </w:r>
      <w:r w:rsidRPr="00A4572C">
        <w:rPr>
          <w:rFonts w:eastAsia="Cambria"/>
          <w:b/>
          <w:bCs/>
          <w:u w:val="single"/>
        </w:rPr>
        <w:t xml:space="preserve"> of the commons </w:t>
      </w:r>
      <w:r w:rsidRPr="00C3163D">
        <w:rPr>
          <w:rFonts w:eastAsia="Cambria"/>
          <w:b/>
          <w:bCs/>
          <w:highlight w:val="green"/>
          <w:u w:val="single"/>
        </w:rPr>
        <w:t>can</w:t>
      </w:r>
      <w:r w:rsidRPr="00A4572C">
        <w:rPr>
          <w:rFonts w:eastAsia="Cambria"/>
          <w:b/>
          <w:bCs/>
          <w:u w:val="single"/>
        </w:rPr>
        <w:t xml:space="preserve"> therefore </w:t>
      </w:r>
      <w:r w:rsidRPr="00C3163D">
        <w:rPr>
          <w:rFonts w:eastAsia="Cambria"/>
          <w:b/>
          <w:bCs/>
          <w:highlight w:val="green"/>
          <w:u w:val="single"/>
        </w:rPr>
        <w:t>disrupt commerce and security</w:t>
      </w:r>
      <w:r w:rsidRPr="00A4572C">
        <w:rPr>
          <w:rFonts w:eastAsia="Cambria"/>
          <w:b/>
          <w:bCs/>
          <w:u w:val="single"/>
        </w:rPr>
        <w:t xml:space="preserve">, not to mention the status of the global environment. </w:t>
      </w:r>
      <w:r w:rsidRPr="00A4572C">
        <w:rPr>
          <w:rFonts w:eastAsia="Cambria"/>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countries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localised piracy problem off the coast of Somalia (for which the EU launched Atalanta, its own anti-piracy mission under the CSDP) highlighted the world’s impressive capacity to handle disruptions of this type. Territorial disputes exist in places like the South China Sea, but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organisations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Organisation,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A4572C">
        <w:rPr>
          <w:rFonts w:eastAsia="Cambria"/>
          <w:u w:val="single"/>
        </w:rPr>
        <w:t xml:space="preserve">Space </w:t>
      </w:r>
      <w:r w:rsidRPr="00A4572C">
        <w:rPr>
          <w:rFonts w:eastAsia="Cambria"/>
          <w:sz w:val="14"/>
        </w:rPr>
        <w:t xml:space="preserve">More than a thousand orbiting satellites facilitate communications in both the military and the civilian spheres, regulated by a mix of UN guidelines, bilater-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A4572C">
        <w:rPr>
          <w:rFonts w:eastAsia="Cambria"/>
          <w:u w:val="single"/>
        </w:rPr>
        <w:t xml:space="preserve">the problem of </w:t>
      </w:r>
      <w:r w:rsidRPr="00C3163D">
        <w:rPr>
          <w:rFonts w:eastAsia="Cambria"/>
          <w:highlight w:val="green"/>
          <w:u w:val="single"/>
        </w:rPr>
        <w:t>debris management</w:t>
      </w:r>
      <w:r w:rsidRPr="00A4572C">
        <w:rPr>
          <w:rFonts w:eastAsia="Cambria"/>
          <w:u w:val="single"/>
        </w:rPr>
        <w:t xml:space="preserve"> in space </w:t>
      </w:r>
      <w:r w:rsidRPr="00C3163D">
        <w:rPr>
          <w:rFonts w:eastAsia="Cambria"/>
          <w:highlight w:val="green"/>
          <w:u w:val="single"/>
        </w:rPr>
        <w:t>indicates an overlap between ‘access’ and ‘condition’ issues</w:t>
      </w:r>
      <w:r w:rsidRPr="00A4572C">
        <w:rPr>
          <w:rFonts w:eastAsia="Cambria"/>
          <w:sz w:val="14"/>
        </w:rPr>
        <w:t xml:space="preserve">. While access to space has previously been limited to a small number of states, </w:t>
      </w:r>
      <w:r w:rsidRPr="00A4572C">
        <w:rPr>
          <w:rFonts w:eastAsia="Cambria"/>
          <w:b/>
          <w:bCs/>
          <w:u w:val="single"/>
        </w:rPr>
        <w:t xml:space="preserve">the increasing role of new actors (including from the private sector) suggests that the creation of comprehensive and binding regulations for the space commons may become more difficult. </w:t>
      </w:r>
      <w:r w:rsidRPr="00A4572C">
        <w:rPr>
          <w:rFonts w:eastAsia="Cambria"/>
          <w:sz w:val="14"/>
        </w:rPr>
        <w:t xml:space="preserve">The EU has pushed to become a key actor in space matters, working with the European Space Agency (ESA) - an intergovernmental body - on Galileo, Europe’s civilian satellite navigation system. In an effort to get ahead of the curve and manage uncertainty, the </w:t>
      </w:r>
      <w:r w:rsidRPr="00A4572C">
        <w:rPr>
          <w:rFonts w:eastAsia="Cambria"/>
          <w:u w:val="single"/>
        </w:rPr>
        <w:t xml:space="preserve">European Council approved a voluntary Code of Conduct </w:t>
      </w:r>
      <w:r w:rsidRPr="00A4572C">
        <w:rPr>
          <w:rFonts w:eastAsia="Cambria"/>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A4572C">
        <w:rPr>
          <w:rFonts w:eastAsia="Cambria"/>
          <w:u w:val="single"/>
        </w:rPr>
        <w:t>it is not binding and has no enforcement mechanism</w:t>
      </w:r>
      <w:r w:rsidRPr="00A4572C">
        <w:rPr>
          <w:rFonts w:eastAsia="Cambria"/>
          <w:sz w:val="14"/>
        </w:rPr>
        <w:t>. As with many efforts in multilateral regulation of the global commons, the US has been hesitant to agree to the Code for fear of diminishing its own freedom of manoeuvre. It may be an important step, however, in setting the groundwork for future space cooperation if the EU can follow up on the Code’s development with diplomatic action by bringing other space-faring countries on board. Cyberspace Cyberspace differs from the other commons because it is not a physical domain and because of the preponderant role of the private sector in both the infrastructure and the management of the domain. All of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cyber attacks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constitu- ency for cyberspace, there are constituencies of users and providers - private and public - who play a similar role in pushing for the protection of certain conditions in cyberspace. Unlike for sea and air domains, therefore, there is overlap between ‘access’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response and coordination of policing very difficult. Cyber conflict involving states will ebb and flow along with the quality of the relationship between those states and competing states will continue to test each other’s cyber defences.</w:t>
      </w:r>
    </w:p>
    <w:p w14:paraId="501A1692" w14:textId="77777777" w:rsidR="00FB545C" w:rsidRDefault="00FB545C" w:rsidP="00FB545C"/>
    <w:p w14:paraId="13E0CC36" w14:textId="77777777" w:rsidR="00FB545C" w:rsidRPr="00894E6A" w:rsidRDefault="00FB545C" w:rsidP="00FB545C">
      <w:pPr>
        <w:pStyle w:val="Heading4"/>
      </w:pPr>
      <w:r>
        <w:t>[4] Cap inev – alt is worse for social inequality and environmental practices</w:t>
      </w:r>
    </w:p>
    <w:p w14:paraId="3207000C" w14:textId="77777777" w:rsidR="00FB545C" w:rsidRPr="001B0A80" w:rsidRDefault="00FB545C" w:rsidP="00FB545C">
      <w:r w:rsidRPr="001B0A80">
        <w:rPr>
          <w:rStyle w:val="Style13ptBold"/>
        </w:rPr>
        <w:t>Mead, 12</w:t>
      </w:r>
      <w:r w:rsidRPr="001B0A80">
        <w:t xml:space="preserve"> --Professor of Foreign Affairs and Humanities at Bard College (7/28/2012, Walter Russell, “The Energy Revolution 4: Hot Planet?” </w:t>
      </w:r>
      <w:hyperlink r:id="rId15" w:history="1">
        <w:r w:rsidRPr="001B0A80">
          <w:rPr>
            <w:rStyle w:val="Hyperlink"/>
          </w:rPr>
          <w:t>http://blogs.the-american-interest.com/wrm/2012/07/28/the-energy-revolution-4-hot-planet/</w:t>
        </w:r>
      </w:hyperlink>
      <w:r w:rsidRPr="001B0A80">
        <w:t>, JMP)</w:t>
      </w:r>
    </w:p>
    <w:p w14:paraId="51998A53" w14:textId="77777777" w:rsidR="00FB545C" w:rsidRDefault="00FB545C" w:rsidP="00FB545C">
      <w:pPr>
        <w:rPr>
          <w:sz w:val="12"/>
        </w:rPr>
      </w:pPr>
      <w:r w:rsidRPr="00C3163D">
        <w:rPr>
          <w:rStyle w:val="StyleUnderline"/>
          <w:highlight w:val="green"/>
        </w:rPr>
        <w:t>Capitalism is</w:t>
      </w:r>
      <w:r w:rsidRPr="00503DAC">
        <w:rPr>
          <w:rStyle w:val="StyleUnderline"/>
        </w:rPr>
        <w:t xml:space="preserve"> not</w:t>
      </w:r>
      <w:r w:rsidRPr="001B0A80">
        <w:rPr>
          <w:sz w:val="12"/>
        </w:rPr>
        <w:t xml:space="preserve">, Monbiot is forced to admit, </w:t>
      </w:r>
      <w:r w:rsidRPr="00503DAC">
        <w:rPr>
          <w:rStyle w:val="StyleUnderline"/>
        </w:rPr>
        <w:t>a fragile system that will easily be replaced</w:t>
      </w:r>
      <w:r w:rsidRPr="001B0A80">
        <w:rPr>
          <w:sz w:val="12"/>
        </w:rPr>
        <w:t xml:space="preserve">. </w:t>
      </w:r>
      <w:r w:rsidRPr="00503DAC">
        <w:rPr>
          <w:rStyle w:val="StyleUnderline"/>
        </w:rPr>
        <w:t xml:space="preserve">Bolstered by huge supplies of oil, </w:t>
      </w:r>
      <w:r w:rsidRPr="00503DAC">
        <w:rPr>
          <w:rStyle w:val="Emphasis"/>
        </w:rPr>
        <w:t xml:space="preserve">it is </w:t>
      </w:r>
      <w:r w:rsidRPr="00C3163D">
        <w:rPr>
          <w:rStyle w:val="Emphasis"/>
          <w:highlight w:val="green"/>
        </w:rPr>
        <w:t>here to stay</w:t>
      </w:r>
      <w:r w:rsidRPr="001B0A80">
        <w:rPr>
          <w:sz w:val="12"/>
        </w:rPr>
        <w:t xml:space="preserve">. </w:t>
      </w:r>
      <w:r w:rsidRPr="00503DAC">
        <w:rPr>
          <w:rStyle w:val="StyleUnderline"/>
        </w:rPr>
        <w:t>Industrial civilization is</w:t>
      </w:r>
      <w:r w:rsidRPr="001B0A80">
        <w:rPr>
          <w:sz w:val="12"/>
        </w:rPr>
        <w:t xml:space="preserve">, as far as he can now see, </w:t>
      </w:r>
      <w:r w:rsidRPr="00503DAC">
        <w:rPr>
          <w:rStyle w:val="StyleUnderline"/>
        </w:rPr>
        <w:t>unstoppable</w:t>
      </w:r>
      <w:r w:rsidRPr="001B0A80">
        <w:rPr>
          <w:sz w:val="12"/>
        </w:rPr>
        <w:t xml:space="preserve">. Gaia, that treacherous slut, has made so much oil and gas that her faithful acolytes today cannot protect her from the consequences of her own folly. Welcome to the New Green Doom: an overabundance of oil and gas is going to release so much greenhouse gas that the world is going to fry. The exploitation of the oil sands in Alberta, warn leading environmentalists, is a tipping point. William McKibben put it this way in an interview with Wired magazine in the fall of 2011: I think if we go whole-hog in the tar sands, we’re out of luck. Especially since that would doubtless mean we’re going whole-hog at all the other unconventional energy sources we can think of: Deepwater drilling, fracking every rock on the face of the Earth, and so forth. Here’s why the tar sands are important: It’s a decision point about whether, now that we’re running out of the easy stuff, we’re going to go after the hard stuff. The Saudi Arabian liquor store is running out of bottles. Do we sober up, or do we find another liquor store, full of really crappy booze, to break into? A year later, despite the success of environmentalists like McKibben at persuading the Obama administration to block a pipeline intended to ship this oil to refineries in the US, it’s clear (as it was crystal clear all along to anyone with eyes to see) that the world has every intention of making use of the “crappy liquor.” Again, for people who base their claim to world leadership on their superior understanding of the dynamics of complex systems, </w:t>
      </w:r>
      <w:r w:rsidRPr="00C3163D">
        <w:rPr>
          <w:rStyle w:val="StyleUnderline"/>
          <w:highlight w:val="green"/>
        </w:rPr>
        <w:t>greens prove</w:t>
      </w:r>
      <w:r w:rsidRPr="000251AE">
        <w:rPr>
          <w:rStyle w:val="StyleUnderline"/>
        </w:rPr>
        <w:t xml:space="preserve"> over and over again </w:t>
      </w:r>
      <w:r w:rsidRPr="00C3163D">
        <w:rPr>
          <w:rStyle w:val="StyleUnderline"/>
          <w:highlight w:val="green"/>
        </w:rPr>
        <w:t>that they are</w:t>
      </w:r>
      <w:r w:rsidRPr="000251AE">
        <w:rPr>
          <w:rStyle w:val="StyleUnderline"/>
        </w:rPr>
        <w:t xml:space="preserve"> surprisingly </w:t>
      </w:r>
      <w:r w:rsidRPr="00C3163D">
        <w:rPr>
          <w:rStyle w:val="StyleUnderline"/>
          <w:highlight w:val="green"/>
        </w:rPr>
        <w:t>naive</w:t>
      </w:r>
      <w:r w:rsidRPr="000251AE">
        <w:rPr>
          <w:rStyle w:val="StyleUnderline"/>
        </w:rPr>
        <w:t xml:space="preserve"> and crude </w:t>
      </w:r>
      <w:r w:rsidRPr="00C3163D">
        <w:rPr>
          <w:rStyle w:val="StyleUnderline"/>
          <w:highlight w:val="green"/>
        </w:rPr>
        <w:t>in their ability to</w:t>
      </w:r>
      <w:r w:rsidRPr="000251AE">
        <w:rPr>
          <w:rStyle w:val="StyleUnderline"/>
        </w:rPr>
        <w:t xml:space="preserve"> model and to </w:t>
      </w:r>
      <w:r w:rsidRPr="00C3163D">
        <w:rPr>
          <w:rStyle w:val="Emphasis"/>
          <w:highlight w:val="green"/>
        </w:rPr>
        <w:t>shape</w:t>
      </w:r>
      <w:r w:rsidRPr="00E80155">
        <w:rPr>
          <w:rStyle w:val="Emphasis"/>
        </w:rPr>
        <w:t xml:space="preserve"> the behavior of the </w:t>
      </w:r>
      <w:r w:rsidRPr="00E52CA1">
        <w:rPr>
          <w:rStyle w:val="Emphasis"/>
        </w:rPr>
        <w:t>political</w:t>
      </w:r>
      <w:r w:rsidRPr="00E80155">
        <w:rPr>
          <w:rStyle w:val="Emphasis"/>
        </w:rPr>
        <w:t xml:space="preserve"> and economic </w:t>
      </w:r>
      <w:r w:rsidRPr="00C3163D">
        <w:rPr>
          <w:rStyle w:val="Emphasis"/>
          <w:highlight w:val="green"/>
        </w:rPr>
        <w:t>systems</w:t>
      </w:r>
      <w:r w:rsidRPr="00C3163D">
        <w:rPr>
          <w:rStyle w:val="StyleUnderline"/>
          <w:highlight w:val="green"/>
        </w:rPr>
        <w:t xml:space="preserve"> </w:t>
      </w:r>
      <w:r w:rsidRPr="00E52CA1">
        <w:rPr>
          <w:rStyle w:val="StyleUnderline"/>
        </w:rPr>
        <w:t>they seek to control</w:t>
      </w:r>
      <w:r w:rsidRPr="001B0A80">
        <w:rPr>
          <w:sz w:val="12"/>
        </w:rPr>
        <w:t xml:space="preserve">. If their understanding of the future of the earth’s climate is anything like as wish-driven, fact-averse and intellectually crude as their approach to international affairs, democratic politics and the energy market, the greens are in trouble indeed. And as I’ve written in the past, the contrast between green claims to understand climate and to be able to manage the largest and most complex set of policy changes ever undertaken, and the evident incompetence of greens at managing small (Solyndra) and large (Kyoto, EU cap and trade, global climate treaty) political projects today has more to do with climate skepticism than greens have yet understood. Many people aren’t rejecting science; they are rejecting green claims of policy competence. In doing so, they are entirely justified by the record. Nevertheless, </w:t>
      </w:r>
      <w:r w:rsidRPr="000E7A95">
        <w:rPr>
          <w:rStyle w:val="StyleUnderline"/>
        </w:rPr>
        <w:t>the future of the environment is not nearly as dim as greens think. Despairing environmentalists</w:t>
      </w:r>
      <w:r w:rsidRPr="001B0A80">
        <w:rPr>
          <w:sz w:val="12"/>
        </w:rPr>
        <w:t xml:space="preserve"> like McKibben and Monbiot </w:t>
      </w:r>
      <w:r w:rsidRPr="000E7A95">
        <w:rPr>
          <w:rStyle w:val="StyleUnderline"/>
        </w:rPr>
        <w:t>are as wrong about what the new era of abundance means as green energy analysts were about how much oil the planet had</w:t>
      </w:r>
      <w:r w:rsidRPr="001B0A80">
        <w:rPr>
          <w:sz w:val="12"/>
        </w:rPr>
        <w:t xml:space="preserve">. The problem is the original sin of much environmental thought: Malthusianism. </w:t>
      </w:r>
      <w:r w:rsidRPr="000E7A95">
        <w:rPr>
          <w:rStyle w:val="StyleUnderline"/>
        </w:rPr>
        <w:t xml:space="preserve">If greens weren’t so addicted to Malthusian horror narratives they would be able to see that </w:t>
      </w:r>
      <w:r w:rsidRPr="00894E6A">
        <w:rPr>
          <w:rStyle w:val="Emphasis"/>
        </w:rPr>
        <w:t xml:space="preserve">the </w:t>
      </w:r>
      <w:r w:rsidRPr="00C3163D">
        <w:rPr>
          <w:rStyle w:val="Emphasis"/>
          <w:highlight w:val="green"/>
        </w:rPr>
        <w:t xml:space="preserve">new era of abundance </w:t>
      </w:r>
      <w:r w:rsidRPr="00894E6A">
        <w:rPr>
          <w:rStyle w:val="Emphasis"/>
        </w:rPr>
        <w:t xml:space="preserve">is </w:t>
      </w:r>
      <w:r w:rsidRPr="00C3163D">
        <w:rPr>
          <w:rStyle w:val="Emphasis"/>
          <w:highlight w:val="green"/>
        </w:rPr>
        <w:t>going to make this a cleaner planet</w:t>
      </w:r>
      <w:r w:rsidRPr="000E7A95">
        <w:rPr>
          <w:rStyle w:val="Emphasis"/>
        </w:rPr>
        <w:t xml:space="preserve"> </w:t>
      </w:r>
      <w:r w:rsidRPr="00E52CA1">
        <w:rPr>
          <w:rStyle w:val="Emphasis"/>
        </w:rPr>
        <w:t>faster</w:t>
      </w:r>
      <w:r w:rsidRPr="000E7A95">
        <w:rPr>
          <w:rStyle w:val="StyleUnderline"/>
        </w:rPr>
        <w:t xml:space="preserve"> than if the new gas and oil had never been found</w:t>
      </w:r>
      <w:r w:rsidRPr="001B0A80">
        <w:rPr>
          <w:sz w:val="12"/>
        </w:rPr>
        <w:t xml:space="preserve">. Let’s be honest. It has long been clear to students of history, and has more recently begun to dawn on many environmentalists, that all that happy-clappy carbon treaty stuff was a pipe dream and that nothing like that is going to happen. A humanity that hasn’t been able to ban the bomb despite the clear and present dangers that nuclear weapons pose isn’t going to ban or even seriously restrict the internal combustion engine and the generator. The political efforts of the green movement to limit greenhouse gasses have had very little effect so far, and it is highly unlikely that they will have more success in the future. </w:t>
      </w:r>
      <w:r w:rsidRPr="008C679B">
        <w:rPr>
          <w:rStyle w:val="StyleUnderline"/>
        </w:rPr>
        <w:t>The green movement has been more of a group hug than a curve bending exercise</w:t>
      </w:r>
      <w:r w:rsidRPr="001B0A80">
        <w:rPr>
          <w:sz w:val="12"/>
        </w:rPr>
        <w:t xml:space="preserve">, and that is unlikely to change. If the climate curve bends, it will bend the way the population curve did: as the result of lots of small human decisions driven by short term interest calculations rather than as the result of a grand global plan. </w:t>
      </w:r>
      <w:r w:rsidRPr="008C679B">
        <w:rPr>
          <w:rStyle w:val="StyleUnderline"/>
        </w:rPr>
        <w:t>The shale boom hasn’t turned green success into green failure. It’s prevented green failure from turning into something much worse</w:t>
      </w:r>
      <w:r w:rsidRPr="001B0A80">
        <w:rPr>
          <w:sz w:val="12"/>
        </w:rPr>
        <w:t xml:space="preserve">. Monbiot understands this better than McKibben; there was never any real doubt that we’d keep going to the liquor store. If we hadn’t found ways to use all this oil and gas, we wouldn’t have embraced the economics of less. True, as oil and gas prices rose, there would be more room for wind and solar power, but the real winner of an oil and gas shortage is… coal. To use McKibben’s metaphor, there is a much dirtier liquor store just down the road from the shale emporium, and it’s one we’ve been patronizing for centuries. The US and China have oodles of coal, and rather than walk to work from our cold and dark houses all winter, we’d use it. Furthermore, when and if the oil runs out, the technology exists to get liquid fuel out of coal. It isn’t cheap and it isn’t clean, but it works. The newly bright oil and gas future means that we aren’t entering a new Age of Coal. For this, every green on the planet should give thanks. The second reason why greens should give thanks for shale is that </w:t>
      </w:r>
      <w:r w:rsidRPr="00894E6A">
        <w:rPr>
          <w:rStyle w:val="StyleUnderline"/>
        </w:rPr>
        <w:t>environmentalism is a luxury good</w:t>
      </w:r>
      <w:r w:rsidRPr="001B0A80">
        <w:rPr>
          <w:sz w:val="12"/>
        </w:rPr>
        <w:t xml:space="preserve">. People must survive and they will survive by any means necessary. But they would much rather thrive than merely survive, and if they can arrange matters better, they will. </w:t>
      </w:r>
      <w:r w:rsidRPr="00C3163D">
        <w:rPr>
          <w:rStyle w:val="StyleUnderline"/>
          <w:highlight w:val="green"/>
        </w:rPr>
        <w:t>A poor society</w:t>
      </w:r>
      <w:r w:rsidRPr="00797126">
        <w:rPr>
          <w:rStyle w:val="StyleUnderline"/>
        </w:rPr>
        <w:t xml:space="preserve"> near the edge of survival </w:t>
      </w:r>
      <w:r w:rsidRPr="00C3163D">
        <w:rPr>
          <w:rStyle w:val="StyleUnderline"/>
          <w:highlight w:val="green"/>
        </w:rPr>
        <w:t xml:space="preserve">will </w:t>
      </w:r>
      <w:r w:rsidRPr="00C3163D">
        <w:rPr>
          <w:rStyle w:val="Emphasis"/>
          <w:highlight w:val="green"/>
        </w:rPr>
        <w:t>dump</w:t>
      </w:r>
      <w:r w:rsidRPr="00AC0077">
        <w:rPr>
          <w:rStyle w:val="Emphasis"/>
        </w:rPr>
        <w:t xml:space="preserve"> the industrial </w:t>
      </w:r>
      <w:r w:rsidRPr="00C3163D">
        <w:rPr>
          <w:rStyle w:val="Emphasis"/>
          <w:highlight w:val="green"/>
        </w:rPr>
        <w:t>waste in the river</w:t>
      </w:r>
      <w:r w:rsidRPr="00797126">
        <w:rPr>
          <w:rStyle w:val="StyleUnderline"/>
        </w:rPr>
        <w:t xml:space="preserve"> without a second thought. </w:t>
      </w:r>
      <w:r w:rsidRPr="00C3163D">
        <w:rPr>
          <w:rStyle w:val="StyleUnderline"/>
          <w:highlight w:val="green"/>
        </w:rPr>
        <w:t>It will burn coal</w:t>
      </w:r>
      <w:r w:rsidRPr="00797126">
        <w:rPr>
          <w:rStyle w:val="StyleUnderline"/>
        </w:rPr>
        <w:t xml:space="preserve"> and choke in the resulting smog if it has nothing else to burn.</w:t>
      </w:r>
      <w:r w:rsidRPr="001B0A80">
        <w:rPr>
          <w:sz w:val="12"/>
        </w:rPr>
        <w:t xml:space="preserve"> </w:t>
      </w:r>
      <w:r w:rsidRPr="00894E6A">
        <w:rPr>
          <w:rStyle w:val="StyleUnderline"/>
        </w:rPr>
        <w:t>Politics in an age of survival is ugly</w:t>
      </w:r>
      <w:r w:rsidRPr="00C6192D">
        <w:rPr>
          <w:rStyle w:val="StyleUnderline"/>
        </w:rPr>
        <w:t xml:space="preserve"> and practical</w:t>
      </w:r>
      <w:r w:rsidRPr="001B0A80">
        <w:rPr>
          <w:sz w:val="12"/>
        </w:rPr>
        <w:t xml:space="preserve">. It has to be. The best leader is the one who can cut out all the fluff and the folderol and keep you alive through the winter. </w:t>
      </w:r>
      <w:r w:rsidRPr="00C3163D">
        <w:rPr>
          <w:rStyle w:val="StyleUnderline"/>
          <w:highlight w:val="green"/>
        </w:rPr>
        <w:t>During</w:t>
      </w:r>
      <w:r w:rsidRPr="00C346BF">
        <w:rPr>
          <w:rStyle w:val="StyleUnderline"/>
        </w:rPr>
        <w:t xml:space="preserve"> the Battle of </w:t>
      </w:r>
      <w:r w:rsidRPr="00C3163D">
        <w:rPr>
          <w:rStyle w:val="StyleUnderline"/>
          <w:highlight w:val="green"/>
        </w:rPr>
        <w:t xml:space="preserve">Leningrad, people burned priceless antiques to stay alive </w:t>
      </w:r>
      <w:r w:rsidRPr="00894E6A">
        <w:rPr>
          <w:rStyle w:val="StyleUnderline"/>
        </w:rPr>
        <w:t>for</w:t>
      </w:r>
      <w:r w:rsidRPr="00C346BF">
        <w:rPr>
          <w:rStyle w:val="StyleUnderline"/>
        </w:rPr>
        <w:t xml:space="preserve"> just </w:t>
      </w:r>
      <w:r w:rsidRPr="00894E6A">
        <w:rPr>
          <w:rStyle w:val="StyleUnderline"/>
        </w:rPr>
        <w:t>one more night</w:t>
      </w:r>
      <w:r w:rsidRPr="00C3163D">
        <w:rPr>
          <w:rStyle w:val="StyleUnderline"/>
          <w:highlight w:val="green"/>
        </w:rPr>
        <w:t>.</w:t>
      </w:r>
      <w:r w:rsidRPr="001B0A80">
        <w:rPr>
          <w:sz w:val="12"/>
        </w:rPr>
        <w:t xml:space="preserve"> </w:t>
      </w:r>
      <w:r w:rsidRPr="00C3163D">
        <w:rPr>
          <w:rStyle w:val="StyleUnderline"/>
          <w:highlight w:val="green"/>
        </w:rPr>
        <w:t>An age of</w:t>
      </w:r>
      <w:r w:rsidRPr="007571E7">
        <w:rPr>
          <w:rStyle w:val="StyleUnderline"/>
        </w:rPr>
        <w:t xml:space="preserve"> energy </w:t>
      </w:r>
      <w:r w:rsidRPr="00C3163D">
        <w:rPr>
          <w:rStyle w:val="StyleUnderline"/>
          <w:highlight w:val="green"/>
        </w:rPr>
        <w:t>shortages</w:t>
      </w:r>
      <w:r w:rsidRPr="007571E7">
        <w:rPr>
          <w:rStyle w:val="StyleUnderline"/>
        </w:rPr>
        <w:t xml:space="preserve"> and high prices </w:t>
      </w:r>
      <w:r w:rsidRPr="00C3163D">
        <w:rPr>
          <w:rStyle w:val="StyleUnderline"/>
          <w:highlight w:val="green"/>
        </w:rPr>
        <w:t>translates into</w:t>
      </w:r>
      <w:r w:rsidRPr="007571E7">
        <w:rPr>
          <w:rStyle w:val="StyleUnderline"/>
        </w:rPr>
        <w:t xml:space="preserve"> an age of </w:t>
      </w:r>
      <w:r w:rsidRPr="00DF1651">
        <w:rPr>
          <w:rStyle w:val="Emphasis"/>
        </w:rPr>
        <w:t xml:space="preserve">radical </w:t>
      </w:r>
      <w:r w:rsidRPr="00C3163D">
        <w:rPr>
          <w:rStyle w:val="Emphasis"/>
          <w:highlight w:val="green"/>
        </w:rPr>
        <w:t>food</w:t>
      </w:r>
      <w:r w:rsidRPr="00DF1651">
        <w:rPr>
          <w:rStyle w:val="Emphasis"/>
        </w:rPr>
        <w:t xml:space="preserve"> and economic </w:t>
      </w:r>
      <w:r w:rsidRPr="00C3163D">
        <w:rPr>
          <w:rStyle w:val="Emphasis"/>
          <w:highlight w:val="green"/>
        </w:rPr>
        <w:t>insecurity for billions</w:t>
      </w:r>
      <w:r w:rsidRPr="00DF1651">
        <w:rPr>
          <w:rStyle w:val="StyleUnderline"/>
        </w:rPr>
        <w:t xml:space="preserve"> of people. </w:t>
      </w:r>
      <w:r w:rsidRPr="00894E6A">
        <w:rPr>
          <w:rStyle w:val="StyleUnderline"/>
        </w:rPr>
        <w:t>Those</w:t>
      </w:r>
      <w:r w:rsidRPr="007571E7">
        <w:rPr>
          <w:rStyle w:val="StyleUnderline"/>
        </w:rPr>
        <w:t xml:space="preserve"> </w:t>
      </w:r>
      <w:r w:rsidRPr="0042214F">
        <w:rPr>
          <w:rStyle w:val="Emphasis"/>
        </w:rPr>
        <w:t xml:space="preserve">billions of hungry, frightened, angry </w:t>
      </w:r>
      <w:r w:rsidRPr="00894E6A">
        <w:rPr>
          <w:rStyle w:val="Emphasis"/>
        </w:rPr>
        <w:t>people</w:t>
      </w:r>
      <w:r w:rsidRPr="00894E6A">
        <w:rPr>
          <w:rStyle w:val="StyleUnderline"/>
        </w:rPr>
        <w:t xml:space="preserve"> </w:t>
      </w:r>
      <w:r w:rsidRPr="00894E6A">
        <w:rPr>
          <w:rStyle w:val="Emphasis"/>
        </w:rPr>
        <w:t>won’t fold their hands and meditate</w:t>
      </w:r>
      <w:r w:rsidRPr="001B0A80">
        <w:rPr>
          <w:sz w:val="12"/>
        </w:rPr>
        <w:t xml:space="preserve"> on the ineffable wonders of Gaia and her mystic web of life </w:t>
      </w:r>
      <w:r w:rsidRPr="007571E7">
        <w:rPr>
          <w:rStyle w:val="StyleUnderline"/>
        </w:rPr>
        <w:t>as they pass peacefully away.</w:t>
      </w:r>
      <w:r w:rsidRPr="001B0A80">
        <w:rPr>
          <w:sz w:val="12"/>
        </w:rPr>
        <w:t xml:space="preserve"> Nor will they vote George Monbiot and Bill McKibben into power. </w:t>
      </w:r>
      <w:r w:rsidRPr="00C3163D">
        <w:rPr>
          <w:rStyle w:val="StyleUnderline"/>
          <w:highlight w:val="green"/>
        </w:rPr>
        <w:t xml:space="preserve">They will </w:t>
      </w:r>
      <w:r w:rsidRPr="00C3163D">
        <w:rPr>
          <w:rStyle w:val="Emphasis"/>
          <w:highlight w:val="green"/>
        </w:rPr>
        <w:t>butcher every panda</w:t>
      </w:r>
      <w:r w:rsidRPr="0042602C">
        <w:rPr>
          <w:rStyle w:val="Emphasis"/>
        </w:rPr>
        <w:t xml:space="preserve"> in the zoo</w:t>
      </w:r>
      <w:r w:rsidRPr="007571E7">
        <w:rPr>
          <w:rStyle w:val="StyleUnderline"/>
        </w:rPr>
        <w:t xml:space="preserve"> before they see their children starve, </w:t>
      </w:r>
      <w:r w:rsidRPr="00C3163D">
        <w:rPr>
          <w:rStyle w:val="StyleUnderline"/>
          <w:highlight w:val="green"/>
        </w:rPr>
        <w:t xml:space="preserve">they will </w:t>
      </w:r>
      <w:r w:rsidRPr="00C3163D">
        <w:rPr>
          <w:rStyle w:val="Emphasis"/>
          <w:highlight w:val="green"/>
        </w:rPr>
        <w:t>torch every forest</w:t>
      </w:r>
      <w:r w:rsidRPr="0042602C">
        <w:rPr>
          <w:rStyle w:val="Emphasis"/>
        </w:rPr>
        <w:t xml:space="preserve"> on earth</w:t>
      </w:r>
      <w:r w:rsidRPr="007571E7">
        <w:rPr>
          <w:rStyle w:val="StyleUnderline"/>
        </w:rPr>
        <w:t xml:space="preserve"> before they freeze to death</w:t>
      </w:r>
      <w:r w:rsidRPr="001B0A80">
        <w:rPr>
          <w:sz w:val="12"/>
        </w:rPr>
        <w:t>, and the cheaper and the meaner their lives are, the less energy or thought they will spare to the perishing world around them.</w:t>
      </w:r>
      <w:r>
        <w:rPr>
          <w:b/>
          <w:bCs/>
          <w:u w:val="single"/>
        </w:rPr>
        <w:t xml:space="preserve"> </w:t>
      </w:r>
      <w:r w:rsidRPr="001B0A80">
        <w:rPr>
          <w:sz w:val="12"/>
        </w:rPr>
        <w:t xml:space="preserve">But, thanks to shale and other unconventional energy sources, that isn’t where we are headed. </w:t>
      </w:r>
      <w:r w:rsidRPr="00E52CA1">
        <w:rPr>
          <w:rStyle w:val="StyleUnderline"/>
        </w:rPr>
        <w:t xml:space="preserve">We are heading into a world in which energy is abundant and horizons are open even as humanity’s grasp of science and technology grows more secure. A world where more and more basic human needs are met is a world that </w:t>
      </w:r>
      <w:r w:rsidRPr="00E52CA1">
        <w:rPr>
          <w:rStyle w:val="Emphasis"/>
        </w:rPr>
        <w:t>has time to think about other goals and the money to spend on them</w:t>
      </w:r>
      <w:r w:rsidRPr="00E52CA1">
        <w:rPr>
          <w:rStyle w:val="StyleUnderline"/>
        </w:rPr>
        <w:t>. As China gets richer, the Chinese want cleaner air, cleaner water, purer food — and they are ready and able to pay for them</w:t>
      </w:r>
      <w:r w:rsidRPr="001B0A80">
        <w:rPr>
          <w:sz w:val="12"/>
        </w:rPr>
        <w:t xml:space="preserve">. A </w:t>
      </w:r>
      <w:r w:rsidRPr="00E52CA1">
        <w:rPr>
          <w:rStyle w:val="StyleUnderline"/>
        </w:rPr>
        <w:t xml:space="preserve">Brazil whose economic future </w:t>
      </w:r>
      <w:r w:rsidRPr="00894E6A">
        <w:rPr>
          <w:rStyle w:val="StyleUnderline"/>
        </w:rPr>
        <w:t>is secure can afford to treasure and conserve its rain forests</w:t>
      </w:r>
      <w:r w:rsidRPr="00894E6A">
        <w:rPr>
          <w:sz w:val="12"/>
        </w:rPr>
        <w:t xml:space="preserve">. A Central America where the people are doing all right is more willing and able to preserve its biodiversity. </w:t>
      </w:r>
      <w:r w:rsidRPr="00894E6A">
        <w:rPr>
          <w:rStyle w:val="StyleUnderline"/>
        </w:rPr>
        <w:t xml:space="preserve">And a world in which people know where their next meal is coming from is a world that can and will take thought for things like the </w:t>
      </w:r>
      <w:r w:rsidRPr="00894E6A">
        <w:rPr>
          <w:rStyle w:val="Emphasis"/>
        </w:rPr>
        <w:t>sustainability of the fisheries</w:t>
      </w:r>
      <w:r w:rsidRPr="00894E6A">
        <w:rPr>
          <w:rStyle w:val="StyleUnderline"/>
        </w:rPr>
        <w:t xml:space="preserve"> and the </w:t>
      </w:r>
      <w:r w:rsidRPr="00894E6A">
        <w:rPr>
          <w:rStyle w:val="Emphasis"/>
        </w:rPr>
        <w:t>protection of the coral reefs</w:t>
      </w:r>
      <w:r w:rsidRPr="00894E6A">
        <w:rPr>
          <w:rStyle w:val="StyleUnderline"/>
        </w:rPr>
        <w:t xml:space="preserve">. </w:t>
      </w:r>
      <w:r w:rsidRPr="00894E6A">
        <w:rPr>
          <w:sz w:val="12"/>
        </w:rPr>
        <w:t>A world that is more relaxed about the security of its energy sources is going to be able to do more about improving the quality of those sources and about</w:t>
      </w:r>
      <w:r w:rsidRPr="001B0A80">
        <w:rPr>
          <w:sz w:val="12"/>
        </w:rPr>
        <w:t xml:space="preserve"> managing the impact of its energy consumption on the global commons. </w:t>
      </w:r>
      <w:r w:rsidRPr="00C3163D">
        <w:rPr>
          <w:rStyle w:val="StyleUnderline"/>
          <w:highlight w:val="green"/>
        </w:rPr>
        <w:t>A rich</w:t>
      </w:r>
      <w:r w:rsidRPr="00215F7D">
        <w:rPr>
          <w:rStyle w:val="StyleUnderline"/>
        </w:rPr>
        <w:t xml:space="preserve">, energy secure </w:t>
      </w:r>
      <w:r w:rsidRPr="00C3163D">
        <w:rPr>
          <w:rStyle w:val="StyleUnderline"/>
          <w:highlight w:val="green"/>
        </w:rPr>
        <w:t>world</w:t>
      </w:r>
      <w:r w:rsidRPr="00215F7D">
        <w:rPr>
          <w:rStyle w:val="StyleUnderline"/>
        </w:rPr>
        <w:t xml:space="preserve"> </w:t>
      </w:r>
      <w:r w:rsidRPr="00894E6A">
        <w:rPr>
          <w:rStyle w:val="StyleUnderline"/>
        </w:rPr>
        <w:t xml:space="preserve">is going to </w:t>
      </w:r>
      <w:r w:rsidRPr="00C3163D">
        <w:rPr>
          <w:rStyle w:val="StyleUnderline"/>
          <w:highlight w:val="green"/>
        </w:rPr>
        <w:t>spend</w:t>
      </w:r>
      <w:r w:rsidRPr="00215F7D">
        <w:rPr>
          <w:rStyle w:val="StyleUnderline"/>
        </w:rPr>
        <w:t xml:space="preserve"> more </w:t>
      </w:r>
      <w:r w:rsidRPr="00C3163D">
        <w:rPr>
          <w:rStyle w:val="StyleUnderline"/>
          <w:highlight w:val="green"/>
        </w:rPr>
        <w:t>money developing solar</w:t>
      </w:r>
      <w:r w:rsidRPr="00215F7D">
        <w:rPr>
          <w:rStyle w:val="StyleUnderline"/>
        </w:rPr>
        <w:t xml:space="preserve"> power </w:t>
      </w:r>
      <w:r w:rsidRPr="00C3163D">
        <w:rPr>
          <w:rStyle w:val="StyleUnderline"/>
          <w:highlight w:val="green"/>
        </w:rPr>
        <w:t>and wind</w:t>
      </w:r>
      <w:r w:rsidRPr="00215F7D">
        <w:rPr>
          <w:rStyle w:val="StyleUnderline"/>
        </w:rPr>
        <w:t xml:space="preserve"> power and other sustainable sources than a poor, hardscrabble one.</w:t>
      </w:r>
      <w:r>
        <w:rPr>
          <w:rStyle w:val="StyleUnderline"/>
        </w:rPr>
        <w:t xml:space="preserve"> </w:t>
      </w:r>
      <w:r w:rsidRPr="001B0A80">
        <w:rPr>
          <w:sz w:val="12"/>
        </w:rPr>
        <w:t xml:space="preserve">When human beings think their basic problems are solved, they start looking for more elegant solutions. </w:t>
      </w:r>
      <w:r w:rsidRPr="00C3163D">
        <w:rPr>
          <w:rStyle w:val="StyleUnderline"/>
          <w:highlight w:val="green"/>
        </w:rPr>
        <w:t>Once Americans had</w:t>
      </w:r>
      <w:r w:rsidRPr="00521905">
        <w:rPr>
          <w:rStyle w:val="StyleUnderline"/>
        </w:rPr>
        <w:t xml:space="preserve"> </w:t>
      </w:r>
      <w:r w:rsidRPr="00C3163D">
        <w:rPr>
          <w:rStyle w:val="StyleUnderline"/>
          <w:highlight w:val="green"/>
        </w:rPr>
        <w:t>an industrial</w:t>
      </w:r>
      <w:r w:rsidRPr="00521905">
        <w:rPr>
          <w:rStyle w:val="StyleUnderline"/>
        </w:rPr>
        <w:t xml:space="preserve"> and modern </w:t>
      </w:r>
      <w:r w:rsidRPr="00C3163D">
        <w:rPr>
          <w:rStyle w:val="StyleUnderline"/>
          <w:highlight w:val="green"/>
        </w:rPr>
        <w:t xml:space="preserve">economy, we </w:t>
      </w:r>
      <w:r w:rsidRPr="00894E6A">
        <w:rPr>
          <w:rStyle w:val="Emphasis"/>
        </w:rPr>
        <w:t xml:space="preserve">started wanting to </w:t>
      </w:r>
      <w:r w:rsidRPr="00C3163D">
        <w:rPr>
          <w:rStyle w:val="Emphasis"/>
          <w:highlight w:val="green"/>
        </w:rPr>
        <w:t xml:space="preserve">clean up </w:t>
      </w:r>
      <w:r w:rsidRPr="00894E6A">
        <w:rPr>
          <w:rStyle w:val="Emphasis"/>
        </w:rPr>
        <w:t xml:space="preserve">the </w:t>
      </w:r>
      <w:r w:rsidRPr="00C3163D">
        <w:rPr>
          <w:rStyle w:val="Emphasis"/>
          <w:highlight w:val="green"/>
        </w:rPr>
        <w:t>rivers</w:t>
      </w:r>
      <w:r w:rsidRPr="00521905">
        <w:rPr>
          <w:rStyle w:val="Emphasis"/>
        </w:rPr>
        <w:t xml:space="preserve"> </w:t>
      </w:r>
      <w:r w:rsidRPr="00C3163D">
        <w:rPr>
          <w:rStyle w:val="Emphasis"/>
          <w:highlight w:val="green"/>
        </w:rPr>
        <w:t>and</w:t>
      </w:r>
      <w:r w:rsidRPr="00521905">
        <w:rPr>
          <w:rStyle w:val="Emphasis"/>
        </w:rPr>
        <w:t xml:space="preserve"> the </w:t>
      </w:r>
      <w:r w:rsidRPr="00C3163D">
        <w:rPr>
          <w:rStyle w:val="Emphasis"/>
          <w:highlight w:val="green"/>
        </w:rPr>
        <w:t>air</w:t>
      </w:r>
      <w:r w:rsidRPr="00521905">
        <w:rPr>
          <w:rStyle w:val="StyleUnderline"/>
        </w:rPr>
        <w:t xml:space="preserve">. Once people aren’t worried about getting enough calories every day to survive, they start </w:t>
      </w:r>
      <w:r w:rsidRPr="00521905">
        <w:rPr>
          <w:rStyle w:val="Emphasis"/>
        </w:rPr>
        <w:t>wanting healthier food</w:t>
      </w:r>
      <w:r w:rsidRPr="001B0A80">
        <w:rPr>
          <w:sz w:val="12"/>
        </w:rPr>
        <w:t xml:space="preserve"> more elegantly prepared. A world of abundant shale oil and gas is a world that will start imposing more environmental regulations on shale and gas producers. </w:t>
      </w:r>
      <w:r w:rsidRPr="00AB3615">
        <w:rPr>
          <w:rStyle w:val="StyleUnderline"/>
        </w:rPr>
        <w:t>A prosperous world will set money aside for research and development for new technologies that conserve energy or find it in cleaner surroundings</w:t>
      </w:r>
      <w:r w:rsidRPr="001B0A80">
        <w:rPr>
          <w:sz w:val="12"/>
        </w:rPr>
        <w:t xml:space="preserve">. </w:t>
      </w:r>
      <w:r w:rsidRPr="00C3163D">
        <w:rPr>
          <w:rStyle w:val="StyleUnderline"/>
          <w:highlight w:val="green"/>
        </w:rPr>
        <w:t xml:space="preserve">A prosperous world facing climate change will </w:t>
      </w:r>
      <w:r w:rsidRPr="00894E6A">
        <w:rPr>
          <w:rStyle w:val="StyleUnderline"/>
        </w:rPr>
        <w:t xml:space="preserve">be able to </w:t>
      </w:r>
      <w:r w:rsidRPr="00C3163D">
        <w:rPr>
          <w:rStyle w:val="StyleUnderline"/>
          <w:highlight w:val="green"/>
        </w:rPr>
        <w:t xml:space="preserve">ameliorate </w:t>
      </w:r>
      <w:r w:rsidRPr="00894E6A">
        <w:rPr>
          <w:rStyle w:val="StyleUnderline"/>
        </w:rPr>
        <w:t xml:space="preserve">the </w:t>
      </w:r>
      <w:r w:rsidRPr="00C3163D">
        <w:rPr>
          <w:rStyle w:val="StyleUnderline"/>
          <w:highlight w:val="green"/>
        </w:rPr>
        <w:t xml:space="preserve">consequences </w:t>
      </w:r>
      <w:r w:rsidRPr="00E52CA1">
        <w:rPr>
          <w:rStyle w:val="StyleUnderline"/>
        </w:rPr>
        <w:t>and take</w:t>
      </w:r>
      <w:r w:rsidRPr="00AB3615">
        <w:rPr>
          <w:rStyle w:val="StyleUnderline"/>
        </w:rPr>
        <w:t xml:space="preserve"> thought for the future </w:t>
      </w:r>
      <w:r w:rsidRPr="00894E6A">
        <w:rPr>
          <w:rStyle w:val="StyleUnderline"/>
        </w:rPr>
        <w:t xml:space="preserve">in ways that </w:t>
      </w:r>
      <w:r w:rsidRPr="00C3163D">
        <w:rPr>
          <w:rStyle w:val="StyleUnderline"/>
          <w:highlight w:val="green"/>
        </w:rPr>
        <w:t>a</w:t>
      </w:r>
      <w:r w:rsidRPr="00894E6A">
        <w:rPr>
          <w:rStyle w:val="StyleUnderline"/>
        </w:rPr>
        <w:t xml:space="preserve"> </w:t>
      </w:r>
      <w:r w:rsidRPr="00C3163D">
        <w:rPr>
          <w:rStyle w:val="StyleUnderline"/>
          <w:highlight w:val="green"/>
        </w:rPr>
        <w:t>world overwhelmed by</w:t>
      </w:r>
      <w:r w:rsidRPr="00AB3615">
        <w:rPr>
          <w:rStyle w:val="StyleUnderline"/>
        </w:rPr>
        <w:t xml:space="preserve"> energy insecurity and </w:t>
      </w:r>
      <w:r w:rsidRPr="00AC33E7">
        <w:rPr>
          <w:rStyle w:val="Emphasis"/>
        </w:rPr>
        <w:t xml:space="preserve">gripped in a </w:t>
      </w:r>
      <w:r w:rsidRPr="00C3163D">
        <w:rPr>
          <w:rStyle w:val="Emphasis"/>
          <w:highlight w:val="green"/>
        </w:rPr>
        <w:t>permanent economic</w:t>
      </w:r>
      <w:r w:rsidRPr="00AC33E7">
        <w:rPr>
          <w:rStyle w:val="Emphasis"/>
        </w:rPr>
        <w:t xml:space="preserve"> </w:t>
      </w:r>
      <w:r w:rsidRPr="00C3163D">
        <w:rPr>
          <w:rStyle w:val="Emphasis"/>
          <w:highlight w:val="green"/>
        </w:rPr>
        <w:t>crisis</w:t>
      </w:r>
      <w:r w:rsidRPr="00AC33E7">
        <w:rPr>
          <w:rStyle w:val="Emphasis"/>
        </w:rPr>
        <w:t xml:space="preserve"> of scarcity simply can’t and </w:t>
      </w:r>
      <w:r w:rsidRPr="00C3163D">
        <w:rPr>
          <w:rStyle w:val="Emphasis"/>
          <w:highlight w:val="green"/>
        </w:rPr>
        <w:t>won’t</w:t>
      </w:r>
      <w:r w:rsidRPr="00AC33E7">
        <w:rPr>
          <w:rStyle w:val="Emphasis"/>
        </w:rPr>
        <w:t xml:space="preserve"> do</w:t>
      </w:r>
      <w:r w:rsidRPr="00AB3615">
        <w:rPr>
          <w:rStyle w:val="StyleUnderline"/>
        </w:rPr>
        <w:t>.</w:t>
      </w:r>
      <w:r w:rsidRPr="001B0A80">
        <w:rPr>
          <w:sz w:val="12"/>
        </w:rPr>
        <w:t xml:space="preserve"> Greens should also be glad that the new energy is where it is. For Monbiot and for many others, Gaia’s decision to put so much oil into the United States and Canada seems like her biggest indiscretion of all. Certainly, a United States of America that has, in the Biblical phrase, renewed its youth like an eagle with a large infusion of fresh petro-wealth is going to be even less eager than formerly to sign onto various pie-in-the-sky green carbon treaties. But think how much worse things would be if the new reserves lay in dictatorial kleptocracies. How willing and able would various Central Asia states have been to regulate extraction and limit the damage? How would Nigeria have handled vast new reserves whose extraction required substantially more invasive methods? </w:t>
      </w:r>
    </w:p>
    <w:p w14:paraId="0A5C7450" w14:textId="77777777" w:rsidR="00FB545C" w:rsidRDefault="00FB545C" w:rsidP="00FB545C"/>
    <w:p w14:paraId="1C3D92C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585CB2"/>
    <w:multiLevelType w:val="hybridMultilevel"/>
    <w:tmpl w:val="698A5DCC"/>
    <w:lvl w:ilvl="0" w:tplc="226A8A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BE73C3"/>
    <w:multiLevelType w:val="hybridMultilevel"/>
    <w:tmpl w:val="2C3C4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B61985"/>
    <w:multiLevelType w:val="hybridMultilevel"/>
    <w:tmpl w:val="1DAA4D52"/>
    <w:lvl w:ilvl="0" w:tplc="8B2A65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545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7E2B"/>
    <w:rsid w:val="00665003"/>
    <w:rsid w:val="006A2AD0"/>
    <w:rsid w:val="006C2375"/>
    <w:rsid w:val="006D4ECC"/>
    <w:rsid w:val="00722258"/>
    <w:rsid w:val="007243E5"/>
    <w:rsid w:val="00766EA0"/>
    <w:rsid w:val="007A2226"/>
    <w:rsid w:val="007F5B66"/>
    <w:rsid w:val="00821603"/>
    <w:rsid w:val="00823A1C"/>
    <w:rsid w:val="00845B9D"/>
    <w:rsid w:val="00860984"/>
    <w:rsid w:val="008B3ECB"/>
    <w:rsid w:val="008B4E85"/>
    <w:rsid w:val="008C1B2E"/>
    <w:rsid w:val="0091627E"/>
    <w:rsid w:val="0097032B"/>
    <w:rsid w:val="009729EB"/>
    <w:rsid w:val="009D2EAD"/>
    <w:rsid w:val="009D54B2"/>
    <w:rsid w:val="009E1922"/>
    <w:rsid w:val="009F7ED2"/>
    <w:rsid w:val="00A93661"/>
    <w:rsid w:val="00A95652"/>
    <w:rsid w:val="00AC0AB8"/>
    <w:rsid w:val="00AE7B7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4186"/>
    <w:rsid w:val="00E452AF"/>
    <w:rsid w:val="00E5262C"/>
    <w:rsid w:val="00EC7DC4"/>
    <w:rsid w:val="00ED30CF"/>
    <w:rsid w:val="00F176EF"/>
    <w:rsid w:val="00F45E10"/>
    <w:rsid w:val="00F6364A"/>
    <w:rsid w:val="00F9113A"/>
    <w:rsid w:val="00FB545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39E53"/>
  <w15:chartTrackingRefBased/>
  <w15:docId w15:val="{D839A338-5F7C-42E4-ADC7-D9C176957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545C"/>
    <w:rPr>
      <w:rFonts w:ascii="Calibri" w:hAnsi="Calibri" w:cs="Calibri"/>
    </w:rPr>
  </w:style>
  <w:style w:type="paragraph" w:styleId="Heading1">
    <w:name w:val="heading 1"/>
    <w:aliases w:val="Pocket"/>
    <w:basedOn w:val="Normal"/>
    <w:next w:val="Normal"/>
    <w:link w:val="Heading1Char"/>
    <w:qFormat/>
    <w:rsid w:val="00FB54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545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545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No Spacing5,Ta,tag"/>
    <w:basedOn w:val="Normal"/>
    <w:next w:val="Normal"/>
    <w:link w:val="Heading4Char"/>
    <w:uiPriority w:val="3"/>
    <w:unhideWhenUsed/>
    <w:qFormat/>
    <w:rsid w:val="00FB545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54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545C"/>
  </w:style>
  <w:style w:type="character" w:customStyle="1" w:styleId="Heading1Char">
    <w:name w:val="Heading 1 Char"/>
    <w:aliases w:val="Pocket Char"/>
    <w:basedOn w:val="DefaultParagraphFont"/>
    <w:link w:val="Heading1"/>
    <w:rsid w:val="00FB545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545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545C"/>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FB545C"/>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Emphasis1"/>
    <w:uiPriority w:val="20"/>
    <w:qFormat/>
    <w:rsid w:val="00FB545C"/>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FB545C"/>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6"/>
    <w:qFormat/>
    <w:rsid w:val="00FB545C"/>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FB545C"/>
    <w:rPr>
      <w:color w:val="auto"/>
      <w:u w:val="none"/>
    </w:rPr>
  </w:style>
  <w:style w:type="character" w:styleId="FollowedHyperlink">
    <w:name w:val="FollowedHyperlink"/>
    <w:basedOn w:val="DefaultParagraphFont"/>
    <w:uiPriority w:val="99"/>
    <w:semiHidden/>
    <w:unhideWhenUsed/>
    <w:rsid w:val="00FB545C"/>
    <w:rPr>
      <w:color w:val="auto"/>
      <w:u w:val="none"/>
    </w:rPr>
  </w:style>
  <w:style w:type="paragraph" w:styleId="ListParagraph">
    <w:name w:val="List Paragraph"/>
    <w:basedOn w:val="Normal"/>
    <w:uiPriority w:val="34"/>
    <w:qFormat/>
    <w:rsid w:val="00FB545C"/>
    <w:pPr>
      <w:ind w:left="720"/>
      <w:contextualSpacing/>
    </w:p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FB545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20"/>
    <w:qFormat/>
    <w:rsid w:val="00FB545C"/>
    <w:pPr>
      <w:pBdr>
        <w:top w:val="single" w:sz="8" w:space="1" w:color="auto"/>
        <w:left w:val="single" w:sz="8" w:space="4" w:color="auto"/>
        <w:bottom w:val="single" w:sz="8" w:space="1" w:color="auto"/>
        <w:right w:val="single" w:sz="8" w:space="4" w:color="auto"/>
      </w:pBdr>
      <w:ind w:left="720"/>
      <w:jc w:val="both"/>
    </w:pPr>
    <w:rPr>
      <w:b/>
      <w:iCs/>
      <w:sz w:val="26"/>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FB545C"/>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textbold">
    <w:name w:val="text bold"/>
    <w:basedOn w:val="Normal"/>
    <w:uiPriority w:val="20"/>
    <w:qFormat/>
    <w:rsid w:val="00FB545C"/>
    <w:pPr>
      <w:pBdr>
        <w:top w:val="single" w:sz="8" w:space="0" w:color="auto"/>
        <w:left w:val="single" w:sz="8" w:space="0" w:color="auto"/>
        <w:bottom w:val="single" w:sz="8" w:space="0" w:color="auto"/>
        <w:right w:val="single" w:sz="8" w:space="0" w:color="auto"/>
      </w:pBdr>
      <w:spacing w:line="254" w:lineRule="auto"/>
      <w:ind w:left="720"/>
      <w:jc w:val="both"/>
    </w:pPr>
    <w:rPr>
      <w:b/>
      <w:iCs/>
      <w:sz w:val="26"/>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ykoleg@gmail.com" TargetMode="External"/><Relationship Id="rId13" Type="http://schemas.openxmlformats.org/officeDocument/2006/relationships/hyperlink" Target="https://kovic.ch/consulting-ars-cognitionis/" TargetMode="External"/><Relationship Id="rId3" Type="http://schemas.openxmlformats.org/officeDocument/2006/relationships/styles" Target="styles.xml"/><Relationship Id="rId7" Type="http://schemas.openxmlformats.org/officeDocument/2006/relationships/hyperlink" Target="http://www.jstor.org/stable/j.ctvbnm3r9.11" TargetMode="External"/><Relationship Id="rId12" Type="http://schemas.openxmlformats.org/officeDocument/2006/relationships/hyperlink" Target="https://kovic.ch/zipa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ciencedirect.com/science/article/pii/S0030438717300108" TargetMode="External"/><Relationship Id="rId11" Type="http://schemas.openxmlformats.org/officeDocument/2006/relationships/hyperlink" Target="https://web.archive.org/web/20201210094556id_/http://asljournal.org/journals/2020-5/ASL_vol_5_HalunkoBuhlakPauk.pdf" TargetMode="External"/><Relationship Id="rId5" Type="http://schemas.openxmlformats.org/officeDocument/2006/relationships/webSettings" Target="webSettings.xml"/><Relationship Id="rId15" Type="http://schemas.openxmlformats.org/officeDocument/2006/relationships/hyperlink" Target="http://blogs.the-american-interest.com/wrm/2012/07/28/the-energy-revolution-4-hot-planet/" TargetMode="External"/><Relationship Id="rId10" Type="http://schemas.openxmlformats.org/officeDocument/2006/relationships/hyperlink" Target="mailto:paykoleg@gmail.com" TargetMode="External"/><Relationship Id="rId4" Type="http://schemas.openxmlformats.org/officeDocument/2006/relationships/settings" Target="settings.xml"/><Relationship Id="rId9" Type="http://schemas.openxmlformats.org/officeDocument/2006/relationships/hyperlink" Target="https://web.archive.org/web/20201210094556id_/http://asljournal.org/journals/2020-5/ASL_vol_5_HalunkoBuhlakPauk.pdf" TargetMode="External"/><Relationship Id="rId14"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5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8C2B5-579E-4B3F-8A52-624B57C51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13766</Words>
  <Characters>78470</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Eshkar Kaidar-Heafetz</dc:creator>
  <cp:keywords>5.1.1</cp:keywords>
  <dc:description/>
  <cp:lastModifiedBy>Eshkar Kaidar-Heafetz</cp:lastModifiedBy>
  <cp:revision>1</cp:revision>
  <dcterms:created xsi:type="dcterms:W3CDTF">2022-02-05T23:11:00Z</dcterms:created>
  <dcterms:modified xsi:type="dcterms:W3CDTF">2022-02-05T23:12:00Z</dcterms:modified>
</cp:coreProperties>
</file>