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E1DF4" w14:textId="2F616994" w:rsidR="00A95652" w:rsidRDefault="00E81FDB" w:rsidP="00E81FDB">
      <w:pPr>
        <w:pStyle w:val="Heading1"/>
      </w:pPr>
      <w:r>
        <w:t>1NC R3 vs Byram Hills AK</w:t>
      </w:r>
    </w:p>
    <w:p w14:paraId="471C21D1" w14:textId="32ADF11B" w:rsidR="00E81FDB" w:rsidRDefault="00E81FDB" w:rsidP="00E81FDB">
      <w:pPr>
        <w:pStyle w:val="Heading2"/>
      </w:pPr>
      <w:r>
        <w:t>1NC</w:t>
      </w:r>
    </w:p>
    <w:p w14:paraId="560771F9" w14:textId="2632C427" w:rsidR="00E81FDB" w:rsidRDefault="00E81FDB" w:rsidP="00E81FDB">
      <w:pPr>
        <w:pStyle w:val="Heading3"/>
      </w:pPr>
      <w:r>
        <w:t>1NC – OFF</w:t>
      </w:r>
    </w:p>
    <w:p w14:paraId="51BED7F9" w14:textId="77777777" w:rsidR="00FC2E76" w:rsidRDefault="00FC2E76" w:rsidP="00FC2E76">
      <w:pPr>
        <w:pStyle w:val="Heading4"/>
        <w:rPr>
          <w:rStyle w:val="Style13ptBold"/>
          <w:bCs w:val="0"/>
        </w:rPr>
      </w:pPr>
      <w:r>
        <w:rPr>
          <w:rStyle w:val="Style13ptBold"/>
          <w:b/>
        </w:rPr>
        <w:t xml:space="preserve">Kantian Deontology </w:t>
      </w:r>
      <w:r>
        <w:rPr>
          <w:rStyle w:val="Style13ptBold"/>
          <w:b/>
          <w:u w:val="single"/>
        </w:rPr>
        <w:t>necessitates violence</w:t>
      </w:r>
      <w:r>
        <w:rPr>
          <w:rStyle w:val="Style13ptBold"/>
          <w:b/>
        </w:rPr>
        <w:t xml:space="preserve"> – it universalizes ethics based on western assumptions of the “rational subject” which ignores that the “rational subject” is meaningless in all non-western discourses. The attempt to ascribe universal values is a kind of moral imperialism wherein the west systemically and violently eliminates those who it deems as “evil” or “bad actors” via endless genocides. The alternative is to reject the affirmative’s universal ethics in order to develop another line of interpretation which breaks from the solipsistic delusion that we live in a history of our own making.</w:t>
      </w:r>
    </w:p>
    <w:p w14:paraId="21704034" w14:textId="05614D2A" w:rsidR="00FC2E76" w:rsidRDefault="00FC2E76" w:rsidP="00FC2E76">
      <w:pPr>
        <w:rPr>
          <w:rStyle w:val="Style13ptBold"/>
          <w:b w:val="0"/>
        </w:rPr>
      </w:pPr>
      <w:r>
        <w:rPr>
          <w:rStyle w:val="Style13ptBold"/>
        </w:rPr>
        <w:t xml:space="preserve">Valencia, 2010, </w:t>
      </w:r>
      <w:r>
        <w:t>Professor of cultural studies. Sayak</w:t>
      </w:r>
      <w:r>
        <w:rPr>
          <w:rStyle w:val="Style13ptBold"/>
        </w:rPr>
        <w:t xml:space="preserve"> Valencia, </w:t>
      </w:r>
      <w:r>
        <w:rPr>
          <w:rStyle w:val="Style13ptBold"/>
          <w:i/>
        </w:rPr>
        <w:t xml:space="preserve">Gore Capitalism, </w:t>
      </w:r>
      <w:r>
        <w:rPr>
          <w:rStyle w:val="Style13ptBold"/>
        </w:rPr>
        <w:t>p. 111-120, print -zc-</w:t>
      </w:r>
      <w:r w:rsidR="00882095">
        <w:rPr>
          <w:rStyle w:val="Style13ptBold"/>
        </w:rPr>
        <w:t xml:space="preserve"> &lt;3 </w:t>
      </w:r>
    </w:p>
    <w:p w14:paraId="3BF2B83B" w14:textId="34172D2F" w:rsidR="00FC2E76" w:rsidRPr="00981408" w:rsidRDefault="00FC2E76" w:rsidP="00FC2E76">
      <w:pPr>
        <w:rPr>
          <w:sz w:val="16"/>
        </w:rPr>
      </w:pPr>
      <w:r w:rsidRPr="00981408">
        <w:rPr>
          <w:sz w:val="16"/>
        </w:rPr>
        <w:t xml:space="preserve">In her </w:t>
      </w:r>
      <w:r>
        <w:rPr>
          <w:rStyle w:val="Emphasis"/>
          <w:highlight w:val="green"/>
        </w:rPr>
        <w:t>call for</w:t>
      </w:r>
      <w:r>
        <w:rPr>
          <w:rStyle w:val="Emphasis"/>
        </w:rPr>
        <w:t xml:space="preserve"> a </w:t>
      </w:r>
      <w:r>
        <w:rPr>
          <w:rStyle w:val="Emphasis"/>
          <w:highlight w:val="green"/>
        </w:rPr>
        <w:t>deontological ethics</w:t>
      </w:r>
      <w:r>
        <w:rPr>
          <w:rStyle w:val="Emphasis"/>
        </w:rPr>
        <w:t xml:space="preserve"> (</w:t>
      </w:r>
      <w:r>
        <w:rPr>
          <w:rStyle w:val="Emphasis"/>
          <w:highlight w:val="green"/>
        </w:rPr>
        <w:t xml:space="preserve">made via </w:t>
      </w:r>
      <w:r w:rsidRPr="00087978">
        <w:rPr>
          <w:rStyle w:val="Emphasis"/>
        </w:rPr>
        <w:t xml:space="preserve">an adaptation of </w:t>
      </w:r>
      <w:r>
        <w:rPr>
          <w:rStyle w:val="Emphasis"/>
          <w:highlight w:val="green"/>
        </w:rPr>
        <w:t xml:space="preserve">the Kantian </w:t>
      </w:r>
      <w:r w:rsidRPr="00087978">
        <w:rPr>
          <w:rStyle w:val="Emphasis"/>
        </w:rPr>
        <w:t xml:space="preserve">categorical </w:t>
      </w:r>
      <w:r>
        <w:rPr>
          <w:rStyle w:val="Emphasis"/>
          <w:highlight w:val="green"/>
        </w:rPr>
        <w:t>imperative</w:t>
      </w:r>
      <w:r w:rsidRPr="00981408">
        <w:rPr>
          <w:sz w:val="16"/>
        </w:rPr>
        <w:t xml:space="preserve">), Adela Cortina writes: “The first commandment is to do no harm”. That said, </w:t>
      </w:r>
      <w:r>
        <w:rPr>
          <w:rStyle w:val="StyleUnderline"/>
        </w:rPr>
        <w:t xml:space="preserve">we turn to an analysis of the constant tendency to forget that History – or at least historical discourses – </w:t>
      </w:r>
      <w:r>
        <w:rPr>
          <w:rStyle w:val="Emphasis"/>
          <w:highlight w:val="green"/>
        </w:rPr>
        <w:t>is grounded in uneven development.</w:t>
      </w:r>
      <w:r w:rsidR="00981408">
        <w:rPr>
          <w:rStyle w:val="Emphasis"/>
        </w:rPr>
        <w:t xml:space="preserve"> </w:t>
      </w:r>
      <w:r>
        <w:rPr>
          <w:rStyle w:val="StyleUnderline"/>
        </w:rPr>
        <w:t xml:space="preserve">If we fail to consider History’s uneven development, </w:t>
      </w:r>
      <w:r>
        <w:rPr>
          <w:rStyle w:val="StyleUnderline"/>
          <w:highlight w:val="green"/>
        </w:rPr>
        <w:t>we</w:t>
      </w:r>
      <w:r>
        <w:rPr>
          <w:rStyle w:val="StyleUnderline"/>
        </w:rPr>
        <w:t xml:space="preserve"> quickly </w:t>
      </w:r>
      <w:r>
        <w:rPr>
          <w:rStyle w:val="StyleUnderline"/>
          <w:highlight w:val="green"/>
        </w:rPr>
        <w:t>forget that</w:t>
      </w:r>
      <w:r>
        <w:rPr>
          <w:rStyle w:val="StyleUnderline"/>
        </w:rPr>
        <w:t xml:space="preserve"> certain </w:t>
      </w:r>
      <w:r>
        <w:rPr>
          <w:rStyle w:val="StyleUnderline"/>
          <w:highlight w:val="green"/>
        </w:rPr>
        <w:t>concepts of humanism, ethics, and other Western discourses</w:t>
      </w:r>
      <w:r>
        <w:rPr>
          <w:rStyle w:val="StyleUnderline"/>
        </w:rPr>
        <w:t xml:space="preserve"> – which are thought to be unquestionable, desirable, and morally acceptable in the first world – </w:t>
      </w:r>
      <w:r>
        <w:rPr>
          <w:rStyle w:val="StyleUnderline"/>
          <w:highlight w:val="green"/>
        </w:rPr>
        <w:t>lack</w:t>
      </w:r>
      <w:r>
        <w:rPr>
          <w:rStyle w:val="StyleUnderline"/>
        </w:rPr>
        <w:t xml:space="preserve"> their </w:t>
      </w:r>
      <w:r>
        <w:rPr>
          <w:rStyle w:val="StyleUnderline"/>
          <w:highlight w:val="green"/>
        </w:rPr>
        <w:t>status in other</w:t>
      </w:r>
      <w:r>
        <w:rPr>
          <w:rStyle w:val="StyleUnderline"/>
        </w:rPr>
        <w:t xml:space="preserve"> contexts and </w:t>
      </w:r>
      <w:r>
        <w:rPr>
          <w:rStyle w:val="StyleUnderline"/>
          <w:highlight w:val="green"/>
        </w:rPr>
        <w:t xml:space="preserve">political geographies. </w:t>
      </w:r>
      <w:r w:rsidRPr="00087978">
        <w:rPr>
          <w:rStyle w:val="StyleUnderline"/>
        </w:rPr>
        <w:t>This means that in other societies (with distinct histories of development and distinct conceptual frames) these categories are considered empty, abstract, and removed from everyday realities.</w:t>
      </w:r>
      <w:r w:rsidR="00981408" w:rsidRPr="00087978">
        <w:rPr>
          <w:rStyle w:val="StyleUnderline"/>
        </w:rPr>
        <w:t xml:space="preserve"> </w:t>
      </w:r>
      <w:r w:rsidRPr="00087978">
        <w:rPr>
          <w:rStyle w:val="StyleUnderline"/>
        </w:rPr>
        <w:t xml:space="preserve">We should not elide the fact that the establishment of concepts like </w:t>
      </w:r>
      <w:r w:rsidRPr="00087978">
        <w:rPr>
          <w:rStyle w:val="StyleUnderline"/>
          <w:i/>
        </w:rPr>
        <w:t xml:space="preserve">equality, liberty, and fraternity </w:t>
      </w:r>
      <w:r w:rsidRPr="00087978">
        <w:rPr>
          <w:rStyle w:val="StyleUnderline"/>
        </w:rPr>
        <w:t>emerged during a specific historical context in a specific culture. And yet these concepts are exported into other cultures</w:t>
      </w:r>
      <w:r w:rsidRPr="00087978">
        <w:rPr>
          <w:sz w:val="16"/>
        </w:rPr>
        <w:t xml:space="preserve"> (or there is an attempt</w:t>
      </w:r>
      <w:r w:rsidRPr="00981408">
        <w:rPr>
          <w:sz w:val="16"/>
        </w:rPr>
        <w:t xml:space="preserve"> to do so) and subsequently these cultures are asked to conform to a homogeneous code of conduct based on the thought and practices of the West.12</w:t>
      </w:r>
      <w:r w:rsidR="00981408" w:rsidRPr="00981408">
        <w:rPr>
          <w:sz w:val="16"/>
        </w:rPr>
        <w:t xml:space="preserve"> </w:t>
      </w:r>
      <w:r>
        <w:rPr>
          <w:rStyle w:val="StyleUnderline"/>
        </w:rPr>
        <w:t xml:space="preserve">Nor should we naturalize or erase the fact that the acceptance and </w:t>
      </w:r>
      <w:r>
        <w:rPr>
          <w:rStyle w:val="StyleUnderline"/>
          <w:highlight w:val="green"/>
        </w:rPr>
        <w:t xml:space="preserve">adoption of </w:t>
      </w:r>
      <w:r>
        <w:rPr>
          <w:rStyle w:val="StyleUnderline"/>
        </w:rPr>
        <w:t xml:space="preserve">theses </w:t>
      </w:r>
      <w:r>
        <w:rPr>
          <w:rStyle w:val="StyleUnderline"/>
          <w:highlight w:val="green"/>
        </w:rPr>
        <w:t>concepts</w:t>
      </w:r>
      <w:r>
        <w:rPr>
          <w:rStyle w:val="StyleUnderline"/>
        </w:rPr>
        <w:t xml:space="preserve"> in the West </w:t>
      </w:r>
      <w:r>
        <w:rPr>
          <w:rStyle w:val="StyleUnderline"/>
          <w:highlight w:val="green"/>
        </w:rPr>
        <w:t>has not always been consensual</w:t>
      </w:r>
      <w:r>
        <w:rPr>
          <w:rStyle w:val="StyleUnderline"/>
        </w:rPr>
        <w:t xml:space="preserve"> – that these </w:t>
      </w:r>
      <w:r>
        <w:rPr>
          <w:rStyle w:val="Emphasis"/>
          <w:highlight w:val="green"/>
        </w:rPr>
        <w:t>concepts are not inherent but the results of a process of education and legitimation enacted through performative utterances and metaphors</w:t>
      </w:r>
      <w:r>
        <w:rPr>
          <w:rStyle w:val="Emphasis"/>
        </w:rPr>
        <w:t xml:space="preserve"> that produce that with which they purport to describe.</w:t>
      </w:r>
      <w:r>
        <w:rPr>
          <w:rStyle w:val="StyleUnderline"/>
        </w:rPr>
        <w:t xml:space="preserve"> Namely, “that which has been known since the days of Cicero as humanism in the narrowest and widest sense a consequence of literacy” </w:t>
      </w:r>
      <w:r w:rsidRPr="00981408">
        <w:rPr>
          <w:sz w:val="16"/>
        </w:rPr>
        <w:t>(Sloterdijk, 2009, 12).</w:t>
      </w:r>
      <w:r w:rsidR="00981408" w:rsidRPr="00981408">
        <w:rPr>
          <w:sz w:val="16"/>
        </w:rPr>
        <w:t xml:space="preserve"> </w:t>
      </w:r>
      <w:r>
        <w:rPr>
          <w:rStyle w:val="StyleUnderline"/>
        </w:rPr>
        <w:t xml:space="preserve">We cannot expect the same results from the same variable in disparate contexts. </w:t>
      </w:r>
      <w:r>
        <w:rPr>
          <w:rStyle w:val="StyleUnderline"/>
          <w:highlight w:val="green"/>
        </w:rPr>
        <w:t>We must break with the “solipsistic delusion that [we] live in a history</w:t>
      </w:r>
      <w:r>
        <w:rPr>
          <w:rStyle w:val="StyleUnderline"/>
        </w:rPr>
        <w:t xml:space="preserve"> solely </w:t>
      </w:r>
      <w:r>
        <w:rPr>
          <w:rStyle w:val="StyleUnderline"/>
          <w:highlight w:val="green"/>
        </w:rPr>
        <w:t>of [our] own making”</w:t>
      </w:r>
      <w:r>
        <w:rPr>
          <w:rStyle w:val="StyleUnderline"/>
        </w:rPr>
        <w:t xml:space="preserve"> </w:t>
      </w:r>
      <w:r w:rsidRPr="00981408">
        <w:rPr>
          <w:sz w:val="16"/>
        </w:rPr>
        <w:t xml:space="preserve">(Davis, 2002, 2) </w:t>
      </w:r>
      <w:r>
        <w:rPr>
          <w:rStyle w:val="StyleUnderline"/>
        </w:rPr>
        <w:t>To do so, we need geopolitically situated forms of knowledge.</w:t>
      </w:r>
      <w:r w:rsidR="00981408" w:rsidRPr="00981408">
        <w:rPr>
          <w:sz w:val="16"/>
        </w:rPr>
        <w:t xml:space="preserve"> </w:t>
      </w:r>
      <w:r>
        <w:rPr>
          <w:rStyle w:val="StyleUnderline"/>
        </w:rPr>
        <w:t>All of this is relevant to understand the brutal effects of extreme violence on us.</w:t>
      </w:r>
      <w:r w:rsidRPr="00981408">
        <w:rPr>
          <w:sz w:val="16"/>
        </w:rPr>
        <w:t xml:space="preserve"> The interesting thing is not that this violence affects us in a clear and unequivocal manner, but rather that it surprises us – a fact that should alert us </w:t>
      </w:r>
      <w:r>
        <w:rPr>
          <w:rStyle w:val="StyleUnderline"/>
        </w:rPr>
        <w:t xml:space="preserve">that our inattention to the Other in our theorizations is exacting a price. </w:t>
      </w:r>
      <w:r>
        <w:rPr>
          <w:rStyle w:val="StyleUnderline"/>
          <w:highlight w:val="green"/>
        </w:rPr>
        <w:t>We are unable to confront other dynamics because we are ignorant of them and because our efforts are wedded to the project of legitimating the West as the only</w:t>
      </w:r>
      <w:r>
        <w:rPr>
          <w:rStyle w:val="StyleUnderline"/>
        </w:rPr>
        <w:t xml:space="preserve"> reality and </w:t>
      </w:r>
      <w:r>
        <w:rPr>
          <w:rStyle w:val="StyleUnderline"/>
          <w:highlight w:val="green"/>
        </w:rPr>
        <w:t>possibility.</w:t>
      </w:r>
      <w:r w:rsidR="00981408">
        <w:rPr>
          <w:rStyle w:val="StyleUnderline"/>
        </w:rPr>
        <w:t xml:space="preserve"> </w:t>
      </w:r>
      <w:r w:rsidRPr="00981408">
        <w:rPr>
          <w:sz w:val="16"/>
        </w:rPr>
        <w:t xml:space="preserve">Namely, while </w:t>
      </w:r>
      <w:r>
        <w:rPr>
          <w:rStyle w:val="StyleUnderline"/>
        </w:rPr>
        <w:t xml:space="preserve">the West lives under a </w:t>
      </w:r>
      <w:r>
        <w:rPr>
          <w:rStyle w:val="StyleUnderline"/>
          <w:i/>
        </w:rPr>
        <w:t>pharmacopornographic and/or biopolitical</w:t>
      </w:r>
      <w:r>
        <w:rPr>
          <w:rStyle w:val="StyleUnderline"/>
        </w:rPr>
        <w:t xml:space="preserve"> capitalism of microcellular surveillance, immersed in a high-tech and high-speed hypermodernity, </w:t>
      </w:r>
      <w:r>
        <w:rPr>
          <w:rStyle w:val="Emphasis"/>
          <w:highlight w:val="green"/>
        </w:rPr>
        <w:t>subjects in other spaces live, theorize, and act based on their own realities.</w:t>
      </w:r>
      <w:r>
        <w:rPr>
          <w:rStyle w:val="StyleUnderline"/>
        </w:rPr>
        <w:t xml:space="preserve"> These realities are not disconnected from a West that they are in fact increasingly influencing and reconfiguring; when we get news of these other realities, they explode in our faces and we are horrified.</w:t>
      </w:r>
      <w:r w:rsidR="00981408">
        <w:rPr>
          <w:rStyle w:val="StyleUnderline"/>
        </w:rPr>
        <w:t xml:space="preserve"> </w:t>
      </w:r>
      <w:r w:rsidRPr="00981408">
        <w:rPr>
          <w:sz w:val="16"/>
          <w:szCs w:val="12"/>
        </w:rPr>
        <w:t>It is as if we lived in interconnected wormholes, a metaphor that interconnects space and time despite them being out of sync: a patchwork of Histories in which temporal tectonic plates interlock and crash against one another in the context of uneven development.</w:t>
      </w:r>
      <w:r w:rsidR="00981408" w:rsidRPr="00981408">
        <w:rPr>
          <w:sz w:val="16"/>
          <w:szCs w:val="12"/>
        </w:rPr>
        <w:t xml:space="preserve"> </w:t>
      </w:r>
      <w:r w:rsidRPr="00981408">
        <w:rPr>
          <w:sz w:val="16"/>
        </w:rPr>
        <w:t xml:space="preserve">In light of this we can argue that </w:t>
      </w:r>
      <w:r>
        <w:rPr>
          <w:rStyle w:val="StyleUnderline"/>
        </w:rPr>
        <w:t>Cortina’s words</w:t>
      </w:r>
      <w:r w:rsidRPr="00981408">
        <w:rPr>
          <w:sz w:val="16"/>
        </w:rPr>
        <w:t xml:space="preserve"> – and her </w:t>
      </w:r>
      <w:r>
        <w:rPr>
          <w:rStyle w:val="Emphasis"/>
          <w:highlight w:val="green"/>
        </w:rPr>
        <w:t xml:space="preserve">deontological maxim, Do No Harm – </w:t>
      </w:r>
      <w:r>
        <w:rPr>
          <w:rStyle w:val="StyleUnderline"/>
        </w:rPr>
        <w:t xml:space="preserve">are </w:t>
      </w:r>
      <w:r>
        <w:rPr>
          <w:rStyle w:val="StyleUnderline"/>
          <w:highlight w:val="green"/>
        </w:rPr>
        <w:t>embedded in the reasoning</w:t>
      </w:r>
      <w:r>
        <w:rPr>
          <w:rStyle w:val="StyleUnderline"/>
        </w:rPr>
        <w:t xml:space="preserve"> and context </w:t>
      </w:r>
      <w:r>
        <w:rPr>
          <w:rStyle w:val="StyleUnderline"/>
          <w:highlight w:val="green"/>
        </w:rPr>
        <w:t>of a First World reality governed</w:t>
      </w:r>
      <w:r>
        <w:rPr>
          <w:rStyle w:val="StyleUnderline"/>
        </w:rPr>
        <w:t xml:space="preserve"> </w:t>
      </w:r>
      <w:r w:rsidRPr="00981408">
        <w:rPr>
          <w:sz w:val="16"/>
        </w:rPr>
        <w:t xml:space="preserve">(or which at least boasts of being governed) </w:t>
      </w:r>
      <w:r>
        <w:rPr>
          <w:rStyle w:val="StyleUnderline"/>
          <w:highlight w:val="green"/>
        </w:rPr>
        <w:t>by</w:t>
      </w:r>
      <w:r>
        <w:rPr>
          <w:rStyle w:val="StyleUnderline"/>
        </w:rPr>
        <w:t xml:space="preserve"> a rule of </w:t>
      </w:r>
      <w:r>
        <w:rPr>
          <w:rStyle w:val="StyleUnderline"/>
          <w:highlight w:val="green"/>
        </w:rPr>
        <w:t xml:space="preserve">law that enforces compliance with ethical norms. </w:t>
      </w:r>
      <w:r w:rsidRPr="00981408">
        <w:rPr>
          <w:rStyle w:val="StyleUnderline"/>
        </w:rPr>
        <w:t>Notwithstanding this fact, we should remember that: “For the last five centuries, the</w:t>
      </w:r>
      <w:r>
        <w:rPr>
          <w:rStyle w:val="StyleUnderline"/>
        </w:rPr>
        <w:t xml:space="preserve"> (relative) prosperity and </w:t>
      </w:r>
      <w:r>
        <w:rPr>
          <w:rStyle w:val="StyleUnderline"/>
          <w:highlight w:val="green"/>
        </w:rPr>
        <w:t>peace of the</w:t>
      </w:r>
      <w:r>
        <w:rPr>
          <w:rStyle w:val="StyleUnderline"/>
        </w:rPr>
        <w:t xml:space="preserve"> ‘civilized’ </w:t>
      </w:r>
      <w:r>
        <w:rPr>
          <w:rStyle w:val="StyleUnderline"/>
          <w:highlight w:val="green"/>
        </w:rPr>
        <w:t>West was attained through</w:t>
      </w:r>
      <w:r>
        <w:rPr>
          <w:rStyle w:val="StyleUnderline"/>
        </w:rPr>
        <w:t xml:space="preserve"> the export of </w:t>
      </w:r>
      <w:r>
        <w:rPr>
          <w:rStyle w:val="StyleUnderline"/>
          <w:highlight w:val="green"/>
        </w:rPr>
        <w:t xml:space="preserve">ruthless violence and destruction into the ‘barbarian’ </w:t>
      </w:r>
      <w:r w:rsidRPr="00981408">
        <w:rPr>
          <w:rStyle w:val="StyleUnderline"/>
        </w:rPr>
        <w:t>Outside: the long story from the conquest of America to the slaughter in the Congo”</w:t>
      </w:r>
      <w:r w:rsidRPr="00981408">
        <w:rPr>
          <w:sz w:val="16"/>
        </w:rPr>
        <w:t xml:space="preserve"> (Zizek, 2002, 6).</w:t>
      </w:r>
      <w:r w:rsidR="00981408" w:rsidRPr="00981408">
        <w:rPr>
          <w:sz w:val="16"/>
        </w:rPr>
        <w:t xml:space="preserve"> </w:t>
      </w:r>
      <w:r>
        <w:rPr>
          <w:rStyle w:val="Emphasis"/>
          <w:highlight w:val="green"/>
        </w:rPr>
        <w:t>Cortina’s maxim is</w:t>
      </w:r>
      <w:r>
        <w:rPr>
          <w:rStyle w:val="Emphasis"/>
        </w:rPr>
        <w:t xml:space="preserve"> reformulated and </w:t>
      </w:r>
      <w:r>
        <w:rPr>
          <w:rStyle w:val="Emphasis"/>
          <w:highlight w:val="green"/>
        </w:rPr>
        <w:t>over-turned by</w:t>
      </w:r>
      <w:r>
        <w:rPr>
          <w:rStyle w:val="Emphasis"/>
        </w:rPr>
        <w:t xml:space="preserve"> the </w:t>
      </w:r>
      <w:r>
        <w:rPr>
          <w:rStyle w:val="Emphasis"/>
          <w:highlight w:val="green"/>
        </w:rPr>
        <w:t>realities of gore capitalism</w:t>
      </w:r>
      <w:r>
        <w:rPr>
          <w:rStyle w:val="StyleUnderline"/>
        </w:rPr>
        <w:t xml:space="preserve">, </w:t>
      </w:r>
      <w:r w:rsidRPr="00981408">
        <w:rPr>
          <w:rStyle w:val="StyleUnderline"/>
        </w:rPr>
        <w:t>which are not limited to the Third World but rather are rapidly expanding with globalization and the unification of world capital across the entire planet. Cortina’s affirmation is relativized and brazenly questioned: if the first commandment (for the west) is</w:t>
      </w:r>
      <w:r>
        <w:rPr>
          <w:rStyle w:val="StyleUnderline"/>
        </w:rPr>
        <w:t xml:space="preserve"> </w:t>
      </w:r>
      <w:r>
        <w:rPr>
          <w:rStyle w:val="StyleUnderline"/>
          <w:i/>
        </w:rPr>
        <w:t>Do No Harm</w:t>
      </w:r>
      <w:r>
        <w:rPr>
          <w:rStyle w:val="StyleUnderline"/>
        </w:rPr>
        <w:t xml:space="preserve">, the response from the deprived is a question: </w:t>
      </w:r>
      <w:r>
        <w:rPr>
          <w:rStyle w:val="Emphasis"/>
          <w:highlight w:val="green"/>
        </w:rPr>
        <w:t>Do No Harm? and an affirmation: Receive no more harm,</w:t>
      </w:r>
      <w:r>
        <w:rPr>
          <w:rStyle w:val="Emphasis"/>
        </w:rPr>
        <w:t xml:space="preserve"> or </w:t>
      </w:r>
      <w:r>
        <w:rPr>
          <w:rStyle w:val="Emphasis"/>
          <w:highlight w:val="green"/>
        </w:rPr>
        <w:t>Participate in harm as agents and no longer</w:t>
      </w:r>
      <w:r>
        <w:rPr>
          <w:rStyle w:val="Emphasis"/>
        </w:rPr>
        <w:t xml:space="preserve"> (only) </w:t>
      </w:r>
      <w:r>
        <w:rPr>
          <w:rStyle w:val="Emphasis"/>
          <w:highlight w:val="green"/>
        </w:rPr>
        <w:t>as victims. This affirmation is</w:t>
      </w:r>
      <w:r>
        <w:rPr>
          <w:rStyle w:val="Emphasis"/>
        </w:rPr>
        <w:t xml:space="preserve"> posited as another – an Other’s – form of </w:t>
      </w:r>
      <w:r>
        <w:rPr>
          <w:rStyle w:val="Emphasis"/>
          <w:highlight w:val="green"/>
        </w:rPr>
        <w:t>empowerment</w:t>
      </w:r>
      <w:r>
        <w:rPr>
          <w:rStyle w:val="Emphasis"/>
        </w:rPr>
        <w:t xml:space="preserve"> (</w:t>
      </w:r>
      <w:r>
        <w:rPr>
          <w:rStyle w:val="Emphasis"/>
          <w:highlight w:val="green"/>
        </w:rPr>
        <w:t>inconceivable from the viewpoint of Western Ethics</w:t>
      </w:r>
      <w:r>
        <w:rPr>
          <w:rStyle w:val="Emphasis"/>
        </w:rPr>
        <w:t>).</w:t>
      </w:r>
      <w:r w:rsidR="00981408">
        <w:rPr>
          <w:rStyle w:val="Emphasis"/>
        </w:rPr>
        <w:t xml:space="preserve"> </w:t>
      </w:r>
      <w:r w:rsidRPr="00981408">
        <w:rPr>
          <w:sz w:val="16"/>
        </w:rPr>
        <w:t xml:space="preserve">In this sense, Roberto Saviano, reflecting on the breach between ethical judgements and actions, writes: “For some reason one stupidly thinks a criminal act has to be more thought out, more deliberate than an innocuous one. But there’s really no difference. </w:t>
      </w:r>
      <w:r>
        <w:rPr>
          <w:rStyle w:val="Emphasis"/>
          <w:highlight w:val="green"/>
        </w:rPr>
        <w:t>Actions know an elasticity that ethical judgements ignore</w:t>
      </w:r>
      <w:r w:rsidRPr="00981408">
        <w:rPr>
          <w:sz w:val="16"/>
        </w:rPr>
        <w:t xml:space="preserve">” (Saviano, 2008, 14). </w:t>
      </w:r>
      <w:r>
        <w:rPr>
          <w:rStyle w:val="StyleUnderline"/>
        </w:rPr>
        <w:t>The furious speed of capitalisms transfiguration into gore has subverted the ethical agreements that have governed Western humanism until now. This hardcore version of capitalism has blasted them apart and projected them far outside of its own limits.</w:t>
      </w:r>
      <w:r w:rsidR="00981408">
        <w:rPr>
          <w:rStyle w:val="StyleUnderline"/>
        </w:rPr>
        <w:t xml:space="preserve"> </w:t>
      </w:r>
      <w:r>
        <w:rPr>
          <w:rStyle w:val="StyleUnderline"/>
          <w:highlight w:val="green"/>
        </w:rPr>
        <w:t>Ethics have become an accessory</w:t>
      </w:r>
      <w:r>
        <w:rPr>
          <w:rStyle w:val="StyleUnderline"/>
        </w:rPr>
        <w:t xml:space="preserve"> in this hyper-consumerist, ultracapitalist world, since they are perceived as “the limit of the loser, the protection of the defeated, and the moral justification for those who haven’t managed to gamble everything and win it all”</w:t>
      </w:r>
      <w:r w:rsidRPr="00981408">
        <w:rPr>
          <w:sz w:val="16"/>
        </w:rPr>
        <w:t xml:space="preserve"> (Saviano, 2008, 112). The categorical imperative has been displaced by the economic imperative.</w:t>
      </w:r>
      <w:r w:rsidR="00981408" w:rsidRPr="00981408">
        <w:rPr>
          <w:sz w:val="16"/>
        </w:rPr>
        <w:t xml:space="preserve"> </w:t>
      </w:r>
      <w:r w:rsidRPr="00981408">
        <w:rPr>
          <w:sz w:val="16"/>
        </w:rPr>
        <w:t xml:space="preserve">In this context of systemic exclusion and uneven development, the concept of justice has also been reinterpreted. First, it has been separated from the concept of law. For endriago subjects in gore capitalism the terms are not equivalent, since the law has pre-established codes that do not permit criminal practices. </w:t>
      </w:r>
      <w:r>
        <w:rPr>
          <w:rStyle w:val="StyleUnderline"/>
        </w:rPr>
        <w:t xml:space="preserve">Justice as an abstract concept allows greater malleability around the interpretation of non-stigmatized acts of extreme violence, since for these subjects justice only has a meaning in concrete circumstances. </w:t>
      </w:r>
      <w:r>
        <w:rPr>
          <w:rStyle w:val="StyleUnderline"/>
          <w:highlight w:val="green"/>
        </w:rPr>
        <w:t>Thus a</w:t>
      </w:r>
      <w:r>
        <w:rPr>
          <w:rStyle w:val="StyleUnderline"/>
        </w:rPr>
        <w:t xml:space="preserve"> sort of </w:t>
      </w:r>
      <w:r>
        <w:rPr>
          <w:rStyle w:val="StyleUnderline"/>
          <w:highlight w:val="green"/>
        </w:rPr>
        <w:t>alt</w:t>
      </w:r>
      <w:r>
        <w:rPr>
          <w:rStyle w:val="StyleUnderline"/>
        </w:rPr>
        <w:t xml:space="preserve">ernative </w:t>
      </w:r>
      <w:r>
        <w:rPr>
          <w:rStyle w:val="StyleUnderline"/>
          <w:highlight w:val="green"/>
        </w:rPr>
        <w:t>axiology arises, one approving of</w:t>
      </w:r>
      <w:r>
        <w:rPr>
          <w:rStyle w:val="StyleUnderline"/>
        </w:rPr>
        <w:t xml:space="preserve"> all those methods and actions used by gore </w:t>
      </w:r>
      <w:r>
        <w:rPr>
          <w:rStyle w:val="StyleUnderline"/>
          <w:highlight w:val="green"/>
        </w:rPr>
        <w:t>capitalism as just, because its notion of justice is focused on</w:t>
      </w:r>
      <w:r>
        <w:rPr>
          <w:rStyle w:val="StyleUnderline"/>
        </w:rPr>
        <w:t xml:space="preserve"> two basic goals: </w:t>
      </w:r>
      <w:r>
        <w:rPr>
          <w:rStyle w:val="StyleUnderline"/>
          <w:highlight w:val="green"/>
        </w:rPr>
        <w:t>wealth</w:t>
      </w:r>
      <w:r>
        <w:rPr>
          <w:rStyle w:val="StyleUnderline"/>
        </w:rPr>
        <w:t xml:space="preserve"> accumulation </w:t>
      </w:r>
      <w:r>
        <w:rPr>
          <w:rStyle w:val="StyleUnderline"/>
          <w:highlight w:val="green"/>
        </w:rPr>
        <w:t>and</w:t>
      </w:r>
      <w:r>
        <w:rPr>
          <w:rStyle w:val="StyleUnderline"/>
        </w:rPr>
        <w:t xml:space="preserve"> </w:t>
      </w:r>
      <w:r>
        <w:rPr>
          <w:rStyle w:val="StyleUnderline"/>
          <w:highlight w:val="green"/>
        </w:rPr>
        <w:t>victory</w:t>
      </w:r>
      <w:r>
        <w:rPr>
          <w:rStyle w:val="StyleUnderline"/>
        </w:rPr>
        <w:t xml:space="preserve"> over all competitors.</w:t>
      </w:r>
      <w:r w:rsidR="00981408">
        <w:rPr>
          <w:rStyle w:val="StyleUnderline"/>
        </w:rPr>
        <w:t xml:space="preserve"> </w:t>
      </w:r>
      <w:r>
        <w:rPr>
          <w:rStyle w:val="StyleUnderline"/>
        </w:rPr>
        <w:t>We can thus speak of uneven development in the pertinence and applicability of humanist discourse in the territories decontextualized from it. In the case of the Third World we can say “[its] developments over the long term, its rapid deviations and temporalities [and effects] of long duration are not necessarily separate, nor simply overlapping. Some fit inside of others, some stand in for others; at times some cancel others out, while at other times some multiply the effects of others”</w:t>
      </w:r>
      <w:r w:rsidRPr="00981408">
        <w:rPr>
          <w:sz w:val="16"/>
        </w:rPr>
        <w:t xml:space="preserve"> (Mezzadra, 2008, 168).</w:t>
      </w:r>
      <w:r w:rsidR="00981408" w:rsidRPr="00981408">
        <w:rPr>
          <w:sz w:val="16"/>
        </w:rPr>
        <w:t xml:space="preserve"> </w:t>
      </w:r>
      <w:r w:rsidRPr="00981408">
        <w:rPr>
          <w:sz w:val="16"/>
        </w:rPr>
        <w:t xml:space="preserve">With the previous quote, we seek to show that the appropriations and repercussions of humanist discourse in the Third World are diverse, affecting it in a multi-vectored and non-hegemonic fashion. We do not deny the impact of humanist discourse on the actions of endriago subjects, or claim that the Third World is entirely removed from it; we merely affirm that its applicability and repercussions are in a state of total becoming and constant reinterpretation. Ethics in the Third World, more than a process, are an </w:t>
      </w:r>
      <w:r w:rsidRPr="00981408">
        <w:rPr>
          <w:i/>
          <w:sz w:val="16"/>
        </w:rPr>
        <w:t>in situ</w:t>
      </w:r>
      <w:r w:rsidRPr="00981408">
        <w:rPr>
          <w:sz w:val="16"/>
        </w:rPr>
        <w:t xml:space="preserve"> action.</w:t>
      </w:r>
      <w:r w:rsidR="00981408" w:rsidRPr="00981408">
        <w:rPr>
          <w:sz w:val="16"/>
        </w:rPr>
        <w:t xml:space="preserve"> </w:t>
      </w:r>
      <w:r w:rsidRPr="00981408">
        <w:rPr>
          <w:sz w:val="16"/>
        </w:rPr>
        <w:t xml:space="preserve">Such </w:t>
      </w:r>
      <w:r>
        <w:rPr>
          <w:rStyle w:val="StyleUnderline"/>
          <w:highlight w:val="green"/>
        </w:rPr>
        <w:t>reinterpretations will be incomprehensible if</w:t>
      </w:r>
      <w:r>
        <w:rPr>
          <w:rStyle w:val="StyleUnderline"/>
        </w:rPr>
        <w:t xml:space="preserve"> our </w:t>
      </w:r>
      <w:r>
        <w:rPr>
          <w:rStyle w:val="StyleUnderline"/>
          <w:highlight w:val="green"/>
        </w:rPr>
        <w:t>efforts at understanding remain tied to a Western</w:t>
      </w:r>
      <w:r>
        <w:rPr>
          <w:rStyle w:val="StyleUnderline"/>
        </w:rPr>
        <w:t xml:space="preserve"> and hierarchical </w:t>
      </w:r>
      <w:r>
        <w:rPr>
          <w:rStyle w:val="StyleUnderline"/>
          <w:highlight w:val="green"/>
        </w:rPr>
        <w:t>posture</w:t>
      </w:r>
      <w:r>
        <w:rPr>
          <w:rStyle w:val="StyleUnderline"/>
        </w:rPr>
        <w:t xml:space="preserve"> that only allows us to perceive them with an exoticizing lens. </w:t>
      </w:r>
      <w:r>
        <w:rPr>
          <w:rStyle w:val="StyleUnderline"/>
          <w:highlight w:val="green"/>
        </w:rPr>
        <w:t>This</w:t>
      </w:r>
      <w:r>
        <w:rPr>
          <w:rStyle w:val="StyleUnderline"/>
        </w:rPr>
        <w:t xml:space="preserve"> approach </w:t>
      </w:r>
      <w:r>
        <w:rPr>
          <w:rStyle w:val="StyleUnderline"/>
          <w:highlight w:val="green"/>
        </w:rPr>
        <w:t>can lead only to a total rejection, whereby we denigrate and underestimate these practices by labeling them as</w:t>
      </w:r>
      <w:r>
        <w:rPr>
          <w:rStyle w:val="StyleUnderline"/>
        </w:rPr>
        <w:t xml:space="preserve"> practices common in underdeveloped and </w:t>
      </w:r>
      <w:r>
        <w:rPr>
          <w:rStyle w:val="StyleUnderline"/>
          <w:highlight w:val="green"/>
        </w:rPr>
        <w:t>barbaric</w:t>
      </w:r>
      <w:r>
        <w:rPr>
          <w:rStyle w:val="StyleUnderline"/>
        </w:rPr>
        <w:t xml:space="preserve"> cultures. On the other hand, artificial glorification of difference</w:t>
      </w:r>
      <w:r w:rsidRPr="00981408">
        <w:rPr>
          <w:sz w:val="16"/>
        </w:rPr>
        <w:t xml:space="preserve"> – a romanticization that treats these practices as emancipatory responses to First World dynamics – ignores their drawbacks and all that is problematic about them and remains blind to their inflection points.</w:t>
      </w:r>
      <w:r w:rsidR="00981408" w:rsidRPr="00981408">
        <w:rPr>
          <w:sz w:val="16"/>
        </w:rPr>
        <w:t xml:space="preserve"> </w:t>
      </w:r>
      <w:r w:rsidRPr="00981408">
        <w:rPr>
          <w:sz w:val="16"/>
          <w:szCs w:val="16"/>
        </w:rPr>
        <w:t>An example of this romanticization – although not an acritical one – is Negri and Cocco’s defense of the Third World as “a laboratory for new experiments in the relations between governments and social movements” (Negri and Cocco, 2007, 3). These theorists claim that Third World subjects – whether they live in the so-called Third World countries, on the borders of the First World, or in the socially-peripheral spheres inside the First World – are the driving force for reorienting the political management of the states governmentality:</w:t>
      </w:r>
      <w:r w:rsidR="00981408" w:rsidRPr="00981408">
        <w:rPr>
          <w:sz w:val="16"/>
          <w:szCs w:val="16"/>
        </w:rPr>
        <w:t xml:space="preserve"> </w:t>
      </w:r>
      <w:r w:rsidRPr="00981408">
        <w:rPr>
          <w:sz w:val="16"/>
          <w:szCs w:val="16"/>
        </w:rPr>
        <w:t>The insurrection in the French banlieues or the Brazilian favelas, the flight from the countryside, are already sketching radically open and new horizons: show us that the inhabitants of the countryside are the raw material, the flesh of the multitude from which the globalized world is made. (Negri and Cocco, 2007, 1)</w:t>
      </w:r>
      <w:r w:rsidR="00981408" w:rsidRPr="00981408">
        <w:rPr>
          <w:sz w:val="16"/>
          <w:szCs w:val="16"/>
        </w:rPr>
        <w:t xml:space="preserve"> </w:t>
      </w:r>
      <w:r w:rsidRPr="00981408">
        <w:rPr>
          <w:sz w:val="16"/>
          <w:szCs w:val="16"/>
        </w:rPr>
        <w:t>But their idealizing enthusiasm does not allow them to show us the hidden and complex side of the actions undertaken by these (masculine) peripheral subjects. They do not analyze the impact these practices have on the normalization of dystopian and criminal practices since they leave out an important sector of the insurrectionist subjects created and nurtured by globalization: criminal subjects, the endriagos of gore capitalism.</w:t>
      </w:r>
      <w:r w:rsidR="00981408" w:rsidRPr="00981408">
        <w:rPr>
          <w:sz w:val="16"/>
          <w:szCs w:val="16"/>
        </w:rPr>
        <w:t xml:space="preserve"> </w:t>
      </w:r>
      <w:r>
        <w:rPr>
          <w:rStyle w:val="StyleUnderline"/>
        </w:rPr>
        <w:t xml:space="preserve">Consequently </w:t>
      </w:r>
      <w:r>
        <w:rPr>
          <w:rStyle w:val="Emphasis"/>
          <w:highlight w:val="green"/>
        </w:rPr>
        <w:t>it is crucial to develop another line of interpretation</w:t>
      </w:r>
      <w:r>
        <w:rPr>
          <w:rStyle w:val="StyleUnderline"/>
          <w:b/>
        </w:rPr>
        <w:t xml:space="preserve"> </w:t>
      </w:r>
      <w:r>
        <w:rPr>
          <w:rStyle w:val="StyleUnderline"/>
        </w:rPr>
        <w:t xml:space="preserve">to understand destruction of ethical norms by endriago subjects, since they toe the line of the most radical dictates of the market. </w:t>
      </w:r>
      <w:r>
        <w:rPr>
          <w:rStyle w:val="Emphasis"/>
          <w:highlight w:val="green"/>
        </w:rPr>
        <w:t>We are forced to leave behind the dichotomy of good versus evil</w:t>
      </w:r>
      <w:r w:rsidRPr="00981408">
        <w:rPr>
          <w:sz w:val="16"/>
        </w:rPr>
        <w:t xml:space="preserve"> – so familiar to criticism – even when it is expressed in hyper-specialized and grandiose terms. </w:t>
      </w:r>
      <w:r>
        <w:rPr>
          <w:rStyle w:val="Emphasis"/>
          <w:highlight w:val="green"/>
        </w:rPr>
        <w:t>We must learn to speak about things in other ways</w:t>
      </w:r>
      <w:r>
        <w:rPr>
          <w:rStyle w:val="StyleUnderline"/>
        </w:rPr>
        <w:t xml:space="preserve">, as subjects divorced from Manichean logic, without falling into facile celebrations of a “light” Third-Worldism that “combine[s] the most disparate and passing fads, the most contradictory inspirations” </w:t>
      </w:r>
      <w:r w:rsidRPr="00981408">
        <w:rPr>
          <w:sz w:val="16"/>
        </w:rPr>
        <w:t>(Finkielkraut, 1995, 111).</w:t>
      </w:r>
      <w:r w:rsidR="00981408" w:rsidRPr="00981408">
        <w:rPr>
          <w:sz w:val="16"/>
        </w:rPr>
        <w:t xml:space="preserve"> </w:t>
      </w:r>
      <w:r>
        <w:rPr>
          <w:rStyle w:val="StyleUnderline"/>
        </w:rPr>
        <w:t xml:space="preserve">We know that </w:t>
      </w:r>
      <w:r>
        <w:rPr>
          <w:rStyle w:val="StyleUnderline"/>
          <w:highlight w:val="green"/>
        </w:rPr>
        <w:t>every culture justifies itself and its practices according to its own needs and internal contexts.</w:t>
      </w:r>
      <w:r>
        <w:rPr>
          <w:rStyle w:val="StyleUnderline"/>
        </w:rPr>
        <w:t xml:space="preserve"> But this does not mean that the modes of empowerment that result should be accepted at any price</w:t>
      </w:r>
      <w:r w:rsidRPr="00981408">
        <w:rPr>
          <w:sz w:val="16"/>
        </w:rPr>
        <w:t xml:space="preserve">, especially if they have been achieved by dystopian means. Nor does it mean that </w:t>
      </w:r>
      <w:r w:rsidRPr="00981408">
        <w:rPr>
          <w:i/>
          <w:sz w:val="16"/>
        </w:rPr>
        <w:t>everything is cultural and therefore all cultures are equally legitimate</w:t>
      </w:r>
      <w:r w:rsidRPr="00981408">
        <w:rPr>
          <w:sz w:val="16"/>
        </w:rPr>
        <w:t xml:space="preserve">, since </w:t>
      </w:r>
      <w:r>
        <w:rPr>
          <w:rStyle w:val="StyleUnderline"/>
        </w:rPr>
        <w:t xml:space="preserve">speaking of the concept of culture as universal erases the specificity of cultures as well as their forms of agency. For this reason, we cannot indiscriminately employ the terms culture and multiculturalism to refer to a hyperconsumerist social formation that understands difference not as a right to be defended but as a synonym for </w:t>
      </w:r>
      <w:r>
        <w:rPr>
          <w:rStyle w:val="StyleUnderline"/>
          <w:i/>
        </w:rPr>
        <w:t>an ample range of consumer options.</w:t>
      </w:r>
      <w:r w:rsidR="00981408">
        <w:rPr>
          <w:rStyle w:val="StyleUnderline"/>
        </w:rPr>
        <w:t xml:space="preserve"> </w:t>
      </w:r>
      <w:r w:rsidRPr="00981408">
        <w:rPr>
          <w:sz w:val="16"/>
        </w:rPr>
        <w:t xml:space="preserve">We wish to make it clear that – though perhaps difficult to detect at first glance – </w:t>
      </w:r>
      <w:r>
        <w:rPr>
          <w:rStyle w:val="StyleUnderline"/>
          <w:highlight w:val="green"/>
        </w:rPr>
        <w:t>humanism has a complex</w:t>
      </w:r>
      <w:r>
        <w:rPr>
          <w:rStyle w:val="StyleUnderline"/>
        </w:rPr>
        <w:t xml:space="preserve">, important, and </w:t>
      </w:r>
      <w:r>
        <w:rPr>
          <w:rStyle w:val="StyleUnderline"/>
          <w:highlight w:val="green"/>
        </w:rPr>
        <w:t>undeniable role in the logic of gore.</w:t>
      </w:r>
      <w:r>
        <w:rPr>
          <w:rStyle w:val="StyleUnderline"/>
        </w:rPr>
        <w:t xml:space="preserve"> The foundation of gore is humanism itself, and their relationship makes the concept of gore relevant for discussions of contemporary capitalism. This is not a linear or singular relationship, but rather gore capitalism participates in the discourse of humanism even as it subverts it or dissents from it, for the discourse of humanism is not applicable to the everyday economic and political conditions of the Third World,13 </w:t>
      </w:r>
      <w:r>
        <w:rPr>
          <w:rStyle w:val="StyleUnderline"/>
          <w:highlight w:val="green"/>
        </w:rPr>
        <w:t>given that “neoliberalism has no model for social integration”</w:t>
      </w:r>
      <w:r w:rsidRPr="00981408">
        <w:rPr>
          <w:sz w:val="16"/>
        </w:rPr>
        <w:t xml:space="preserve"> (Negri and Cocco, 2007, 2).</w:t>
      </w:r>
    </w:p>
    <w:p w14:paraId="3F80FF62" w14:textId="77777777" w:rsidR="00B241B7" w:rsidRDefault="00B241B7" w:rsidP="00B241B7">
      <w:pPr>
        <w:pStyle w:val="Heading4"/>
      </w:pPr>
      <w:r>
        <w:t xml:space="preserve">There’s a top level double-bind – either a) they were ignorant of Kant’s racial implications and so they’ll concede that you should reject their framework or b) they weren’t which is obviously bad. </w:t>
      </w:r>
    </w:p>
    <w:p w14:paraId="135CB80B" w14:textId="77777777" w:rsidR="00B241B7" w:rsidRPr="00B241B7" w:rsidRDefault="00B241B7" w:rsidP="00B241B7"/>
    <w:p w14:paraId="20C9725F" w14:textId="77777777" w:rsidR="00E81FDB" w:rsidRDefault="00E81FDB" w:rsidP="00E81FDB">
      <w:pPr>
        <w:pStyle w:val="Heading4"/>
      </w:pPr>
      <w:r>
        <w:t>The ROB is to evaluate competing ethical positions &amp; the ROJ is to be an intellectual.</w:t>
      </w:r>
    </w:p>
    <w:p w14:paraId="6B35702A" w14:textId="33BCA1B4" w:rsidR="00E81FDB" w:rsidRDefault="00E81FDB" w:rsidP="00E81FDB">
      <w:pPr>
        <w:pStyle w:val="Heading4"/>
      </w:pPr>
      <w:r>
        <w:t>1. Predictability—</w:t>
      </w:r>
      <w:r w:rsidR="00E36720">
        <w:t>resolved</w:t>
      </w:r>
      <w:r>
        <w:t xml:space="preserve"> implies </w:t>
      </w:r>
      <w:r w:rsidR="00E36720">
        <w:rPr>
          <w:u w:val="single"/>
        </w:rPr>
        <w:t>firm decisions</w:t>
      </w:r>
      <w:r>
        <w:t xml:space="preserve"> so it’s the only resolutional burden &amp; comes first</w:t>
      </w:r>
    </w:p>
    <w:p w14:paraId="7C1CEA4C" w14:textId="77777777" w:rsidR="00E81FDB" w:rsidRDefault="00E81FDB" w:rsidP="00E81FDB">
      <w:pPr>
        <w:pStyle w:val="Heading4"/>
      </w:pPr>
      <w:r>
        <w:t xml:space="preserve">2. Fiat can’t overcome inherency &amp; our rhetoric is the </w:t>
      </w:r>
      <w:r>
        <w:rPr>
          <w:u w:val="single"/>
        </w:rPr>
        <w:t>only thing</w:t>
      </w:r>
      <w:r>
        <w:t xml:space="preserve"> that leaves the room because the policies we learn about become </w:t>
      </w:r>
      <w:r>
        <w:rPr>
          <w:u w:val="single"/>
        </w:rPr>
        <w:t>outdated</w:t>
      </w:r>
      <w:r>
        <w:t xml:space="preserve"> by the time we can do </w:t>
      </w:r>
      <w:r>
        <w:rPr>
          <w:u w:val="single"/>
        </w:rPr>
        <w:t>anything</w:t>
      </w:r>
      <w:r>
        <w:t xml:space="preserve"> about them.</w:t>
      </w:r>
    </w:p>
    <w:p w14:paraId="7C556D4D" w14:textId="77777777" w:rsidR="00E81FDB" w:rsidRDefault="00E81FDB" w:rsidP="00E81FDB">
      <w:pPr>
        <w:pStyle w:val="Heading4"/>
      </w:pPr>
      <w:r>
        <w:t xml:space="preserve">3. Precedes arguments about topic education—we’ve impact turned their </w:t>
      </w:r>
      <w:r>
        <w:rPr>
          <w:u w:val="single"/>
        </w:rPr>
        <w:t>conception</w:t>
      </w:r>
      <w:r>
        <w:t xml:space="preserve"> of the topic if we’ve proven their orientation wrong.</w:t>
      </w:r>
    </w:p>
    <w:p w14:paraId="744F2160" w14:textId="7A7CDDCF" w:rsidR="00E81FDB" w:rsidRDefault="00E81FDB" w:rsidP="00E81FDB">
      <w:pPr>
        <w:pStyle w:val="Heading4"/>
        <w:rPr>
          <w:rFonts w:asciiTheme="minorHAnsi" w:hAnsiTheme="minorHAnsi" w:cstheme="minorHAnsi"/>
        </w:rPr>
      </w:pPr>
      <w:r>
        <w:t xml:space="preserve">4. They chose their assumptions—they should be prepared to defend them &amp; it means no limits explosion </w:t>
      </w:r>
      <w:r>
        <w:rPr>
          <w:u w:val="single"/>
        </w:rPr>
        <w:t>nor</w:t>
      </w:r>
      <w:r>
        <w:t xml:space="preserve"> arbitrariness because it’s reciproca</w:t>
      </w:r>
      <w:r w:rsidR="007E5D21">
        <w:t>l--- we’re a critique of ideal the</w:t>
      </w:r>
      <w:r w:rsidR="00597931">
        <w:t>ory</w:t>
      </w:r>
    </w:p>
    <w:p w14:paraId="16ED6FFE" w14:textId="049BC1F8" w:rsidR="00E81FDB" w:rsidRDefault="00E81FDB" w:rsidP="00E81FDB"/>
    <w:p w14:paraId="666D0A9A" w14:textId="34A79262" w:rsidR="00E81FDB" w:rsidRDefault="00E81FDB" w:rsidP="00E81FDB">
      <w:pPr>
        <w:pStyle w:val="Heading3"/>
      </w:pPr>
      <w:r>
        <w:t>1NC – OFF</w:t>
      </w:r>
    </w:p>
    <w:p w14:paraId="2D78A5A5" w14:textId="77777777" w:rsidR="00E81FDB" w:rsidRDefault="00E81FDB" w:rsidP="00513824">
      <w:pPr>
        <w:pStyle w:val="Heading4"/>
      </w:pPr>
      <w:r>
        <w:t>Private sector doing space now</w:t>
      </w:r>
    </w:p>
    <w:p w14:paraId="08777DBE" w14:textId="77777777" w:rsidR="00E81FDB" w:rsidRDefault="00E81FDB" w:rsidP="00E81FDB">
      <w:pPr>
        <w:rPr>
          <w:rFonts w:asciiTheme="minorHAnsi" w:hAnsiTheme="minorHAnsi" w:cstheme="minorHAnsi"/>
        </w:rPr>
      </w:pPr>
      <w:r>
        <w:rPr>
          <w:rStyle w:val="Style13ptBold"/>
          <w:rFonts w:asciiTheme="minorHAnsi" w:hAnsiTheme="minorHAnsi" w:cstheme="minorHAnsi"/>
        </w:rPr>
        <w:t>Diakovska 20</w:t>
      </w:r>
      <w:r>
        <w:rPr>
          <w:rFonts w:asciiTheme="minorHAnsi" w:hAnsiTheme="minorHAnsi" w:cstheme="minorHAnsi"/>
        </w:rPr>
        <w:t xml:space="preserve"> [Halyna Diakovska and Olga Aliieva, Ph.D.s in Philosophy, Associate Professors, Donbass State Pedagogical University, “Consequentialism and Commercial Space Exploration,” 2020, </w:t>
      </w:r>
      <w:r>
        <w:rPr>
          <w:rFonts w:asciiTheme="minorHAnsi" w:hAnsiTheme="minorHAnsi" w:cstheme="minorHAnsi"/>
          <w:i/>
          <w:iCs/>
        </w:rPr>
        <w:t>Philosophy and Cosmology</w:t>
      </w:r>
      <w:r>
        <w:rPr>
          <w:rFonts w:asciiTheme="minorHAnsi" w:hAnsiTheme="minorHAnsi" w:cstheme="minorHAnsi"/>
        </w:rPr>
        <w:t>, Vol. 24, pp. 5-24, https://doi.org/10.29202/phil-cosm/24/1, EA]</w:t>
      </w:r>
    </w:p>
    <w:p w14:paraId="6B1F8A7B" w14:textId="77777777" w:rsidR="00E81FDB" w:rsidRDefault="00E81FDB" w:rsidP="00E81FDB">
      <w:pPr>
        <w:rPr>
          <w:rFonts w:asciiTheme="minorHAnsi" w:hAnsiTheme="minorHAnsi" w:cstheme="minorHAnsi"/>
          <w:sz w:val="16"/>
        </w:rPr>
      </w:pPr>
      <w:r>
        <w:rPr>
          <w:rStyle w:val="StyleUnderline"/>
          <w:rFonts w:asciiTheme="minorHAnsi" w:hAnsiTheme="minorHAnsi" w:cstheme="minorHAnsi"/>
        </w:rPr>
        <w:t xml:space="preserve">The experience of the USA showed that leadership in </w:t>
      </w:r>
      <w:r>
        <w:rPr>
          <w:rStyle w:val="StyleUnderline"/>
          <w:rFonts w:asciiTheme="minorHAnsi" w:hAnsiTheme="minorHAnsi" w:cstheme="minorHAnsi"/>
          <w:highlight w:val="green"/>
        </w:rPr>
        <w:t>space exploration</w:t>
      </w:r>
      <w:r>
        <w:rPr>
          <w:rFonts w:asciiTheme="minorHAnsi" w:hAnsiTheme="minorHAnsi" w:cstheme="minorHAnsi"/>
          <w:sz w:val="16"/>
        </w:rPr>
        <w:t xml:space="preserve">, which is </w:t>
      </w:r>
      <w:r>
        <w:rPr>
          <w:rStyle w:val="StyleUnderline"/>
          <w:rFonts w:asciiTheme="minorHAnsi" w:hAnsiTheme="minorHAnsi" w:cstheme="minorHAnsi"/>
        </w:rPr>
        <w:t>maintained</w:t>
      </w:r>
      <w:r>
        <w:rPr>
          <w:rStyle w:val="Emphasis"/>
          <w:rFonts w:asciiTheme="minorHAnsi" w:hAnsiTheme="minorHAnsi" w:cstheme="minorHAnsi"/>
        </w:rPr>
        <w:t xml:space="preserve"> solely </w:t>
      </w:r>
      <w:r>
        <w:rPr>
          <w:rStyle w:val="Emphasis"/>
          <w:rFonts w:asciiTheme="minorHAnsi" w:hAnsiTheme="minorHAnsi" w:cstheme="minorHAnsi"/>
          <w:highlight w:val="green"/>
        </w:rPr>
        <w:t>through public funding</w:t>
      </w:r>
      <w:r>
        <w:rPr>
          <w:rStyle w:val="StyleUnderline"/>
          <w:rFonts w:asciiTheme="minorHAnsi" w:hAnsiTheme="minorHAnsi" w:cstheme="minorHAnsi"/>
          <w:highlight w:val="green"/>
        </w:rPr>
        <w:t xml:space="preserve">, could be </w:t>
      </w:r>
      <w:r>
        <w:rPr>
          <w:rStyle w:val="Emphasis"/>
          <w:rFonts w:asciiTheme="minorHAnsi" w:hAnsiTheme="minorHAnsi" w:cstheme="minorHAnsi"/>
          <w:highlight w:val="green"/>
        </w:rPr>
        <w:t>erroneous</w:t>
      </w:r>
      <w:r>
        <w:rPr>
          <w:rStyle w:val="StyleUnderline"/>
          <w:rFonts w:asciiTheme="minorHAnsi" w:hAnsiTheme="minorHAnsi" w:cstheme="minorHAnsi"/>
        </w:rPr>
        <w:t>.</w:t>
      </w:r>
      <w:r>
        <w:rPr>
          <w:rFonts w:asciiTheme="minorHAnsi" w:hAnsiTheme="minorHAnsi" w:cstheme="minorHAnsi"/>
          <w:sz w:val="16"/>
        </w:rPr>
        <w:t xml:space="preserve"> Since 1984, </w:t>
      </w:r>
      <w:r>
        <w:rPr>
          <w:rStyle w:val="StyleUnderline"/>
          <w:rFonts w:asciiTheme="minorHAnsi" w:hAnsiTheme="minorHAnsi" w:cstheme="minorHAnsi"/>
        </w:rPr>
        <w:t xml:space="preserve">the </w:t>
      </w:r>
      <w:r>
        <w:rPr>
          <w:rStyle w:val="StyleUnderline"/>
          <w:rFonts w:asciiTheme="minorHAnsi" w:hAnsiTheme="minorHAnsi" w:cstheme="minorHAnsi"/>
          <w:highlight w:val="green"/>
        </w:rPr>
        <w:t>share</w:t>
      </w:r>
      <w:r>
        <w:rPr>
          <w:rStyle w:val="StyleUnderline"/>
          <w:rFonts w:asciiTheme="minorHAnsi" w:hAnsiTheme="minorHAnsi" w:cstheme="minorHAnsi"/>
        </w:rPr>
        <w:t xml:space="preserve"> of public funding</w:t>
      </w:r>
      <w:r>
        <w:rPr>
          <w:rFonts w:asciiTheme="minorHAnsi" w:hAnsiTheme="minorHAnsi" w:cstheme="minorHAnsi"/>
          <w:sz w:val="16"/>
        </w:rPr>
        <w:t xml:space="preserve"> has </w:t>
      </w:r>
      <w:r>
        <w:rPr>
          <w:rStyle w:val="Emphasis"/>
          <w:rFonts w:asciiTheme="minorHAnsi" w:hAnsiTheme="minorHAnsi" w:cstheme="minorHAnsi"/>
        </w:rPr>
        <w:t xml:space="preserve">gradually </w:t>
      </w:r>
      <w:r>
        <w:rPr>
          <w:rStyle w:val="Emphasis"/>
          <w:rFonts w:asciiTheme="minorHAnsi" w:hAnsiTheme="minorHAnsi" w:cstheme="minorHAnsi"/>
          <w:highlight w:val="green"/>
        </w:rPr>
        <w:t>decreased</w:t>
      </w:r>
      <w:r>
        <w:rPr>
          <w:rStyle w:val="StyleUnderline"/>
          <w:rFonts w:asciiTheme="minorHAnsi" w:hAnsiTheme="minorHAnsi" w:cstheme="minorHAnsi"/>
        </w:rPr>
        <w:t xml:space="preserve"> in space</w:t>
      </w:r>
      <w:r>
        <w:rPr>
          <w:rFonts w:asciiTheme="minorHAnsi" w:hAnsiTheme="minorHAnsi" w:cstheme="minorHAnsi"/>
          <w:sz w:val="16"/>
        </w:rPr>
        <w:t xml:space="preserve"> telecommunications, commercial space transportation, remote sensing, etc., </w:t>
      </w:r>
      <w:r>
        <w:rPr>
          <w:rStyle w:val="StyleUnderline"/>
          <w:rFonts w:asciiTheme="minorHAnsi" w:hAnsiTheme="minorHAnsi" w:cstheme="minorHAnsi"/>
          <w:highlight w:val="green"/>
        </w:rPr>
        <w:t>while</w:t>
      </w:r>
      <w:r>
        <w:rPr>
          <w:rFonts w:asciiTheme="minorHAnsi" w:hAnsiTheme="minorHAnsi" w:cstheme="minorHAnsi"/>
          <w:sz w:val="16"/>
        </w:rPr>
        <w:t xml:space="preserve"> the share of </w:t>
      </w:r>
      <w:r>
        <w:rPr>
          <w:rStyle w:val="StyleUnderline"/>
          <w:rFonts w:asciiTheme="minorHAnsi" w:hAnsiTheme="minorHAnsi" w:cstheme="minorHAnsi"/>
        </w:rPr>
        <w:t xml:space="preserve">participation of </w:t>
      </w:r>
      <w:r>
        <w:rPr>
          <w:rStyle w:val="Emphasis"/>
          <w:rFonts w:asciiTheme="minorHAnsi" w:hAnsiTheme="minorHAnsi" w:cstheme="minorHAnsi"/>
          <w:highlight w:val="green"/>
        </w:rPr>
        <w:t>non-state enterprises</w:t>
      </w:r>
      <w:r>
        <w:rPr>
          <w:rFonts w:asciiTheme="minorHAnsi" w:hAnsiTheme="minorHAnsi" w:cstheme="minorHAnsi"/>
          <w:sz w:val="16"/>
        </w:rPr>
        <w:t xml:space="preserve"> has </w:t>
      </w:r>
      <w:r>
        <w:rPr>
          <w:rStyle w:val="Emphasis"/>
          <w:rFonts w:asciiTheme="minorHAnsi" w:hAnsiTheme="minorHAnsi" w:cstheme="minorHAnsi"/>
          <w:highlight w:val="green"/>
        </w:rPr>
        <w:t>increased</w:t>
      </w:r>
      <w:r>
        <w:rPr>
          <w:rStyle w:val="Emphasis"/>
          <w:rFonts w:asciiTheme="minorHAnsi" w:hAnsiTheme="minorHAnsi" w:cstheme="minorHAnsi"/>
        </w:rPr>
        <w:t xml:space="preserve"> rapidly</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A </w:t>
      </w:r>
      <w:r>
        <w:rPr>
          <w:rStyle w:val="Emphasis"/>
          <w:rFonts w:asciiTheme="minorHAnsi" w:hAnsiTheme="minorHAnsi" w:cstheme="minorHAnsi"/>
          <w:highlight w:val="green"/>
        </w:rPr>
        <w:t>legal</w:t>
      </w:r>
      <w:r>
        <w:rPr>
          <w:rFonts w:asciiTheme="minorHAnsi" w:hAnsiTheme="minorHAnsi" w:cstheme="minorHAnsi"/>
          <w:sz w:val="16"/>
        </w:rPr>
        <w:t xml:space="preserve"> and </w:t>
      </w:r>
      <w:r>
        <w:rPr>
          <w:rStyle w:val="Emphasis"/>
          <w:rFonts w:asciiTheme="minorHAnsi" w:hAnsiTheme="minorHAnsi" w:cstheme="minorHAnsi"/>
        </w:rPr>
        <w:t xml:space="preserve">regulatory </w:t>
      </w:r>
      <w:r>
        <w:rPr>
          <w:rStyle w:val="Emphasis"/>
          <w:rFonts w:asciiTheme="minorHAnsi" w:hAnsiTheme="minorHAnsi" w:cstheme="minorHAnsi"/>
          <w:highlight w:val="green"/>
        </w:rPr>
        <w:t>framework</w:t>
      </w:r>
      <w:r>
        <w:rPr>
          <w:rStyle w:val="StyleUnderline"/>
          <w:rFonts w:asciiTheme="minorHAnsi" w:hAnsiTheme="minorHAnsi" w:cstheme="minorHAnsi"/>
          <w:highlight w:val="green"/>
        </w:rPr>
        <w:t xml:space="preserve"> has been </w:t>
      </w:r>
      <w:r>
        <w:rPr>
          <w:rStyle w:val="Emphasis"/>
          <w:rFonts w:asciiTheme="minorHAnsi" w:hAnsiTheme="minorHAnsi" w:cstheme="minorHAnsi"/>
          <w:highlight w:val="green"/>
        </w:rPr>
        <w:t>modified</w:t>
      </w:r>
      <w:r>
        <w:rPr>
          <w:rStyle w:val="StyleUnderline"/>
          <w:rFonts w:asciiTheme="minorHAnsi" w:hAnsiTheme="minorHAnsi" w:cstheme="minorHAnsi"/>
          <w:highlight w:val="green"/>
        </w:rPr>
        <w:t xml:space="preserve"> to </w:t>
      </w:r>
      <w:r>
        <w:rPr>
          <w:rStyle w:val="Emphasis"/>
          <w:rFonts w:asciiTheme="minorHAnsi" w:hAnsiTheme="minorHAnsi" w:cstheme="minorHAnsi"/>
          <w:highlight w:val="green"/>
        </w:rPr>
        <w:t>stimulate</w:t>
      </w:r>
      <w:r>
        <w:rPr>
          <w:rStyle w:val="StyleUnderline"/>
          <w:rFonts w:asciiTheme="minorHAnsi" w:hAnsiTheme="minorHAnsi" w:cstheme="minorHAnsi"/>
        </w:rPr>
        <w:t xml:space="preserve"> </w:t>
      </w:r>
      <w:r>
        <w:rPr>
          <w:rStyle w:val="Emphasis"/>
          <w:rFonts w:asciiTheme="minorHAnsi" w:hAnsiTheme="minorHAnsi" w:cstheme="minorHAnsi"/>
        </w:rPr>
        <w:t>space</w:t>
      </w:r>
      <w:r>
        <w:rPr>
          <w:rStyle w:val="StyleUnderline"/>
          <w:rFonts w:asciiTheme="minorHAnsi" w:hAnsiTheme="minorHAnsi" w:cstheme="minorHAnsi"/>
        </w:rPr>
        <w:t xml:space="preserve"> </w:t>
      </w:r>
      <w:r>
        <w:rPr>
          <w:rStyle w:val="Emphasis"/>
          <w:rFonts w:asciiTheme="minorHAnsi" w:hAnsiTheme="minorHAnsi" w:cstheme="minorHAnsi"/>
          <w:highlight w:val="green"/>
        </w:rPr>
        <w:t>commercialization</w:t>
      </w:r>
      <w:r>
        <w:rPr>
          <w:rStyle w:val="StyleUnderline"/>
          <w:rFonts w:asciiTheme="minorHAnsi" w:hAnsiTheme="minorHAnsi" w:cstheme="minorHAnsi"/>
        </w:rPr>
        <w:t xml:space="preserve">. </w:t>
      </w:r>
      <w:r>
        <w:rPr>
          <w:rFonts w:asciiTheme="minorHAnsi" w:hAnsiTheme="minorHAnsi" w:cstheme="minorHAnsi"/>
          <w:sz w:val="16"/>
        </w:rPr>
        <w:t xml:space="preserve">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 </w:t>
      </w:r>
      <w:r>
        <w:rPr>
          <w:rStyle w:val="StyleUnderline"/>
          <w:rFonts w:asciiTheme="minorHAnsi" w:hAnsiTheme="minorHAnsi" w:cstheme="minorHAnsi"/>
        </w:rPr>
        <w:t>As a result of</w:t>
      </w:r>
      <w:r>
        <w:rPr>
          <w:rFonts w:asciiTheme="minorHAnsi" w:hAnsiTheme="minorHAnsi" w:cstheme="minorHAnsi"/>
          <w:sz w:val="16"/>
        </w:rPr>
        <w:t xml:space="preserve"> changing the legal framework and </w:t>
      </w:r>
      <w:r>
        <w:rPr>
          <w:rStyle w:val="Emphasis"/>
          <w:rFonts w:asciiTheme="minorHAnsi" w:hAnsiTheme="minorHAnsi" w:cstheme="minorHAnsi"/>
        </w:rPr>
        <w:t>attracting private investors</w:t>
      </w:r>
      <w:r>
        <w:rPr>
          <w:rFonts w:asciiTheme="minorHAnsi" w:hAnsiTheme="minorHAnsi" w:cstheme="minorHAnsi"/>
          <w:sz w:val="16"/>
        </w:rPr>
        <w:t xml:space="preserve"> to the space market, </w:t>
      </w:r>
      <w:r>
        <w:rPr>
          <w:rStyle w:val="StyleUnderline"/>
          <w:rFonts w:asciiTheme="minorHAnsi" w:hAnsiTheme="minorHAnsi" w:cstheme="minorHAnsi"/>
        </w:rPr>
        <w:t>the US did not lose its leadership in space</w:t>
      </w:r>
      <w:r>
        <w:rPr>
          <w:rFonts w:asciiTheme="minorHAnsi" w:hAnsiTheme="minorHAnsi" w:cstheme="minorHAnsi"/>
          <w:sz w:val="16"/>
        </w:rPr>
        <w:t xml:space="preserve"> exploration, </w:t>
      </w:r>
      <w:r>
        <w:rPr>
          <w:rStyle w:val="StyleUnderline"/>
          <w:rFonts w:asciiTheme="minorHAnsi" w:hAnsiTheme="minorHAnsi" w:cstheme="minorHAnsi"/>
        </w:rPr>
        <w:t>but</w:t>
      </w:r>
      <w:r>
        <w:rPr>
          <w:rFonts w:asciiTheme="minorHAnsi" w:hAnsiTheme="minorHAnsi" w:cstheme="minorHAnsi"/>
          <w:sz w:val="16"/>
        </w:rPr>
        <w:t xml:space="preserve"> rather </w:t>
      </w:r>
      <w:r>
        <w:rPr>
          <w:rStyle w:val="Emphasis"/>
          <w:rFonts w:asciiTheme="minorHAnsi" w:hAnsiTheme="minorHAnsi" w:cstheme="minorHAnsi"/>
        </w:rPr>
        <w:t xml:space="preserve">secured it. </w:t>
      </w:r>
      <w:r>
        <w:rPr>
          <w:rStyle w:val="Emphasis"/>
          <w:rFonts w:asciiTheme="minorHAnsi" w:hAnsiTheme="minorHAnsi" w:cstheme="minorHAnsi"/>
          <w:highlight w:val="green"/>
        </w:rPr>
        <w:t>Private investment</w:t>
      </w:r>
      <w:r>
        <w:rPr>
          <w:rFonts w:asciiTheme="minorHAnsi" w:hAnsiTheme="minorHAnsi" w:cstheme="minorHAnsi"/>
          <w:sz w:val="16"/>
        </w:rPr>
        <w:t xml:space="preserve"> along with government funding have </w:t>
      </w:r>
      <w:r>
        <w:rPr>
          <w:rStyle w:val="Emphasis"/>
          <w:rFonts w:asciiTheme="minorHAnsi" w:hAnsiTheme="minorHAnsi" w:cstheme="minorHAnsi"/>
        </w:rPr>
        <w:t xml:space="preserve">significantly </w:t>
      </w:r>
      <w:r>
        <w:rPr>
          <w:rStyle w:val="Emphasis"/>
          <w:rFonts w:asciiTheme="minorHAnsi" w:hAnsiTheme="minorHAnsi" w:cstheme="minorHAnsi"/>
          <w:highlight w:val="green"/>
        </w:rPr>
        <w:t>reduced</w:t>
      </w:r>
      <w:r>
        <w:rPr>
          <w:rFonts w:asciiTheme="minorHAnsi" w:hAnsiTheme="minorHAnsi" w:cstheme="minorHAnsi"/>
          <w:sz w:val="16"/>
        </w:rPr>
        <w:t xml:space="preserve"> the </w:t>
      </w:r>
      <w:r>
        <w:rPr>
          <w:rStyle w:val="Emphasis"/>
          <w:rFonts w:asciiTheme="minorHAnsi" w:hAnsiTheme="minorHAnsi" w:cstheme="minorHAnsi"/>
          <w:highlight w:val="green"/>
        </w:rPr>
        <w:t>risk</w:t>
      </w:r>
      <w:r>
        <w:rPr>
          <w:rFonts w:asciiTheme="minorHAnsi" w:hAnsiTheme="minorHAnsi" w:cstheme="minorHAnsi"/>
          <w:sz w:val="16"/>
        </w:rPr>
        <w:t xml:space="preserve"> of business projects in the space industry. The </w:t>
      </w:r>
      <w:r>
        <w:rPr>
          <w:rStyle w:val="Emphasis"/>
          <w:rFonts w:asciiTheme="minorHAnsi" w:hAnsiTheme="minorHAnsi" w:cstheme="minorHAnsi"/>
          <w:highlight w:val="green"/>
        </w:rPr>
        <w:t>quality</w:t>
      </w:r>
      <w:r>
        <w:rPr>
          <w:rStyle w:val="StyleUnderline"/>
          <w:rFonts w:asciiTheme="minorHAnsi" w:hAnsiTheme="minorHAnsi" w:cstheme="minorHAnsi"/>
          <w:highlight w:val="green"/>
        </w:rPr>
        <w:t xml:space="preserve"> and </w:t>
      </w:r>
      <w:r>
        <w:rPr>
          <w:rStyle w:val="Emphasis"/>
          <w:rFonts w:asciiTheme="minorHAnsi" w:hAnsiTheme="minorHAnsi" w:cstheme="minorHAnsi"/>
          <w:highlight w:val="green"/>
        </w:rPr>
        <w:t>effectiveness</w:t>
      </w:r>
      <w:r>
        <w:rPr>
          <w:rFonts w:asciiTheme="minorHAnsi" w:hAnsiTheme="minorHAnsi" w:cstheme="minorHAnsi"/>
          <w:sz w:val="16"/>
        </w:rPr>
        <w:t xml:space="preserve"> </w:t>
      </w:r>
      <w:r>
        <w:rPr>
          <w:rStyle w:val="StyleUnderline"/>
          <w:rFonts w:asciiTheme="minorHAnsi" w:hAnsiTheme="minorHAnsi" w:cstheme="minorHAnsi"/>
        </w:rPr>
        <w:t>of space exploration programs</w:t>
      </w:r>
      <w:r>
        <w:rPr>
          <w:rFonts w:asciiTheme="minorHAnsi" w:hAnsiTheme="minorHAnsi" w:cstheme="minorHAnsi"/>
          <w:sz w:val="16"/>
        </w:rPr>
        <w:t xml:space="preserve"> have </w:t>
      </w:r>
      <w:r>
        <w:rPr>
          <w:rStyle w:val="StyleUnderline"/>
          <w:rFonts w:asciiTheme="minorHAnsi" w:hAnsiTheme="minorHAnsi" w:cstheme="minorHAnsi"/>
          <w:highlight w:val="green"/>
        </w:rPr>
        <w:t>increased</w:t>
      </w:r>
      <w:r>
        <w:rPr>
          <w:rStyle w:val="StyleUnderline"/>
          <w:rFonts w:asciiTheme="minorHAnsi" w:hAnsiTheme="minorHAnsi" w:cstheme="minorHAnsi"/>
        </w:rPr>
        <w:t xml:space="preserve">. </w:t>
      </w:r>
      <w:r>
        <w:rPr>
          <w:rFonts w:asciiTheme="minorHAnsi" w:hAnsiTheme="minorHAnsi" w:cstheme="minorHAnsi"/>
          <w:sz w:val="16"/>
          <w:szCs w:val="16"/>
        </w:rPr>
        <w:t xml:space="preserve">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 </w:t>
      </w:r>
      <w:r>
        <w:rPr>
          <w:rFonts w:asciiTheme="minorHAnsi" w:hAnsiTheme="minorHAnsi" w:cstheme="minorHAnsi"/>
          <w:sz w:val="16"/>
        </w:rPr>
        <w:t xml:space="preserve">The current level of competition, which has developed on the space market, allows us to state the following fact. </w:t>
      </w:r>
      <w:r>
        <w:rPr>
          <w:rStyle w:val="StyleUnderline"/>
          <w:rFonts w:asciiTheme="minorHAnsi" w:hAnsiTheme="minorHAnsi" w:cstheme="minorHAnsi"/>
          <w:highlight w:val="green"/>
        </w:rPr>
        <w:t>Private</w:t>
      </w:r>
      <w:r>
        <w:rPr>
          <w:rStyle w:val="StyleUnderline"/>
          <w:rFonts w:asciiTheme="minorHAnsi" w:hAnsiTheme="minorHAnsi" w:cstheme="minorHAnsi"/>
        </w:rPr>
        <w:t xml:space="preserve"> space </w:t>
      </w:r>
      <w:r>
        <w:rPr>
          <w:rStyle w:val="StyleUnderline"/>
          <w:rFonts w:asciiTheme="minorHAnsi" w:hAnsiTheme="minorHAnsi" w:cstheme="minorHAnsi"/>
          <w:highlight w:val="green"/>
        </w:rPr>
        <w:t>companies</w:t>
      </w:r>
      <w:r>
        <w:rPr>
          <w:rStyle w:val="StyleUnderline"/>
          <w:rFonts w:asciiTheme="minorHAnsi" w:hAnsiTheme="minorHAnsi" w:cstheme="minorHAnsi"/>
        </w:rPr>
        <w:t xml:space="preserve"> have been able to </w:t>
      </w:r>
      <w:r>
        <w:rPr>
          <w:rStyle w:val="StyleUnderline"/>
          <w:rFonts w:asciiTheme="minorHAnsi" w:hAnsiTheme="minorHAnsi" w:cstheme="minorHAnsi"/>
          <w:highlight w:val="green"/>
        </w:rPr>
        <w:t xml:space="preserve">compete with </w:t>
      </w:r>
      <w:r>
        <w:rPr>
          <w:rStyle w:val="Emphasis"/>
          <w:rFonts w:asciiTheme="minorHAnsi" w:hAnsiTheme="minorHAnsi" w:cstheme="minorHAnsi"/>
          <w:highlight w:val="green"/>
        </w:rPr>
        <w:t>entire</w:t>
      </w:r>
      <w:r>
        <w:rPr>
          <w:rStyle w:val="StyleUnderline"/>
          <w:rFonts w:asciiTheme="minorHAnsi" w:hAnsiTheme="minorHAnsi" w:cstheme="minorHAnsi"/>
          <w:highlight w:val="green"/>
        </w:rPr>
        <w:t xml:space="preserve"> </w:t>
      </w:r>
      <w:r>
        <w:rPr>
          <w:rStyle w:val="Emphasis"/>
          <w:rFonts w:asciiTheme="minorHAnsi" w:hAnsiTheme="minorHAnsi" w:cstheme="minorHAnsi"/>
          <w:highlight w:val="green"/>
        </w:rPr>
        <w:t>states</w:t>
      </w:r>
      <w:r>
        <w:rPr>
          <w:rStyle w:val="StyleUnderline"/>
          <w:rFonts w:asciiTheme="minorHAnsi" w:hAnsiTheme="minorHAnsi" w:cstheme="minorHAnsi"/>
        </w:rPr>
        <w:t xml:space="preserve"> in launching spacecraft, transporting cargo</w:t>
      </w:r>
      <w:r>
        <w:rPr>
          <w:rFonts w:asciiTheme="minorHAnsi" w:hAnsiTheme="minorHAnsi" w:cstheme="minorHAnsi"/>
          <w:sz w:val="16"/>
        </w:rPr>
        <w:t xml:space="preserve"> to orbital stations, </w:t>
      </w:r>
      <w:r>
        <w:rPr>
          <w:rStyle w:val="StyleUnderline"/>
          <w:rFonts w:asciiTheme="minorHAnsi" w:hAnsiTheme="minorHAnsi" w:cstheme="minorHAnsi"/>
        </w:rPr>
        <w:t>and exploring space</w:t>
      </w:r>
      <w:r>
        <w:rPr>
          <w:rFonts w:asciiTheme="minorHAnsi" w:hAnsiTheme="minorHAnsi" w:cstheme="minorHAnsi"/>
          <w:sz w:val="16"/>
        </w:rPr>
        <w:t xml:space="preserve"> objects. The issue of mining on space objects, the creation of space settlements and the intensive development of the space tourism market are on the agenda. In the 21st century, </w:t>
      </w:r>
      <w:r>
        <w:rPr>
          <w:rStyle w:val="StyleUnderline"/>
          <w:rFonts w:asciiTheme="minorHAnsi" w:hAnsiTheme="minorHAnsi" w:cstheme="minorHAnsi"/>
        </w:rPr>
        <w:t>the creation of non-governmental commercial organizations specializing in</w:t>
      </w:r>
      <w:r>
        <w:rPr>
          <w:rFonts w:asciiTheme="minorHAnsi" w:hAnsiTheme="minorHAnsi" w:cstheme="minorHAnsi"/>
          <w:sz w:val="16"/>
        </w:rPr>
        <w:t xml:space="preserve"> the field of </w:t>
      </w:r>
      <w:r>
        <w:rPr>
          <w:rStyle w:val="StyleUnderline"/>
          <w:rFonts w:asciiTheme="minorHAnsi" w:hAnsiTheme="minorHAnsi" w:cstheme="minorHAnsi"/>
        </w:rPr>
        <w:t xml:space="preserve">commercial space exploration, is regarded as </w:t>
      </w:r>
      <w:r>
        <w:rPr>
          <w:rFonts w:asciiTheme="minorHAnsi" w:hAnsiTheme="minorHAnsi" w:cstheme="minorHAnsi"/>
          <w:sz w:val="16"/>
        </w:rPr>
        <w:t xml:space="preserve">an </w:t>
      </w:r>
      <w:r>
        <w:rPr>
          <w:rStyle w:val="StyleUnderline"/>
          <w:rFonts w:asciiTheme="minorHAnsi" w:hAnsiTheme="minorHAnsi" w:cstheme="minorHAnsi"/>
        </w:rPr>
        <w:t>ordinary</w:t>
      </w:r>
      <w:r>
        <w:rPr>
          <w:rFonts w:asciiTheme="minorHAnsi" w:hAnsiTheme="minorHAnsi" w:cstheme="minorHAnsi"/>
          <w:sz w:val="16"/>
        </w:rPr>
        <w:t xml:space="preserve"> activity. They are established as parts of the universities around projects funded by private investors. For example, Astropreneurship &amp; Space Industry Club based on the MIT community (Astropreneurship, 2019). </w:t>
      </w:r>
      <w:r>
        <w:rPr>
          <w:rStyle w:val="StyleUnderline"/>
          <w:rFonts w:asciiTheme="minorHAnsi" w:hAnsiTheme="minorHAnsi" w:cstheme="minorHAnsi"/>
        </w:rPr>
        <w:t>Large-scale research in</w:t>
      </w:r>
      <w:r>
        <w:rPr>
          <w:rFonts w:asciiTheme="minorHAnsi" w:hAnsiTheme="minorHAnsi" w:cstheme="minorHAnsi"/>
          <w:sz w:val="16"/>
        </w:rPr>
        <w:t xml:space="preserve"> the field of </w:t>
      </w:r>
      <w:r>
        <w:rPr>
          <w:rStyle w:val="StyleUnderline"/>
          <w:rFonts w:asciiTheme="minorHAnsi" w:hAnsiTheme="minorHAnsi" w:cstheme="minorHAnsi"/>
        </w:rPr>
        <w:t>commercial space exploration</w:t>
      </w:r>
      <w:r>
        <w:rPr>
          <w:rFonts w:asciiTheme="minorHAnsi" w:hAnsiTheme="minorHAnsi" w:cstheme="minorHAnsi"/>
          <w:sz w:val="16"/>
        </w:rPr>
        <w:t xml:space="preserve">, as well as the practical results achieved, </w:t>
      </w:r>
      <w:r>
        <w:rPr>
          <w:rStyle w:val="StyleUnderline"/>
          <w:rFonts w:asciiTheme="minorHAnsi" w:hAnsiTheme="minorHAnsi" w:cstheme="minorHAnsi"/>
        </w:rPr>
        <w:t>led to</w:t>
      </w:r>
      <w:r>
        <w:rPr>
          <w:rFonts w:asciiTheme="minorHAnsi" w:hAnsiTheme="minorHAnsi" w:cstheme="minorHAnsi"/>
          <w:sz w:val="16"/>
        </w:rPr>
        <w:t xml:space="preserve"> the formation of </w:t>
      </w:r>
      <w:r>
        <w:rPr>
          <w:rStyle w:val="StyleUnderline"/>
          <w:rFonts w:asciiTheme="minorHAnsi" w:hAnsiTheme="minorHAnsi" w:cstheme="minorHAnsi"/>
        </w:rPr>
        <w:t xml:space="preserve">a new paradigm called </w:t>
      </w:r>
      <w:r>
        <w:rPr>
          <w:rStyle w:val="Emphasis"/>
          <w:rFonts w:asciiTheme="minorHAnsi" w:hAnsiTheme="minorHAnsi" w:cstheme="minorHAnsi"/>
        </w:rPr>
        <w:t>“New Space”</w:t>
      </w:r>
      <w:r>
        <w:rPr>
          <w:rFonts w:asciiTheme="minorHAnsi" w:hAnsiTheme="minorHAnsi" w:cstheme="minorHAnsi"/>
          <w:sz w:val="16"/>
        </w:rPr>
        <w:t xml:space="preserve"> ecosystem. The articles of Deganit Paikowsky’s (Paikowsky, 2017), Clelia Iacomino (Iacomino &amp; Ciccarelli, 2018) et al. reveal its key meanings and the opportunities it offers in the space sector. The</w:t>
      </w:r>
      <w:r>
        <w:rPr>
          <w:rStyle w:val="StyleUnderline"/>
          <w:rFonts w:asciiTheme="minorHAnsi" w:hAnsiTheme="minorHAnsi" w:cstheme="minorHAnsi"/>
        </w:rPr>
        <w:t xml:space="preserve"> “New Space”</w:t>
      </w:r>
      <w:r>
        <w:rPr>
          <w:rFonts w:asciiTheme="minorHAnsi" w:hAnsiTheme="minorHAnsi" w:cstheme="minorHAnsi"/>
          <w:sz w:val="16"/>
        </w:rPr>
        <w:t xml:space="preserve"> ecosystem is a new vision for commercial space exploration. It </w:t>
      </w:r>
      <w:r>
        <w:rPr>
          <w:rStyle w:val="StyleUnderline"/>
          <w:rFonts w:asciiTheme="minorHAnsi" w:hAnsiTheme="minorHAnsi" w:cstheme="minorHAnsi"/>
        </w:rPr>
        <w:t>is</w:t>
      </w:r>
      <w:r>
        <w:rPr>
          <w:rFonts w:asciiTheme="minorHAnsi" w:hAnsiTheme="minorHAnsi" w:cstheme="minorHAnsi"/>
          <w:sz w:val="16"/>
        </w:rPr>
        <w:t xml:space="preserve"> the formation of </w:t>
      </w:r>
      <w:r>
        <w:rPr>
          <w:rStyle w:val="StyleUnderline"/>
          <w:rFonts w:asciiTheme="minorHAnsi" w:hAnsiTheme="minorHAnsi" w:cstheme="minorHAnsi"/>
        </w:rPr>
        <w:t>a cosmic worldview, in which</w:t>
      </w:r>
      <w:r>
        <w:rPr>
          <w:rFonts w:asciiTheme="minorHAnsi" w:hAnsiTheme="minorHAnsi" w:cstheme="minorHAnsi"/>
          <w:sz w:val="16"/>
        </w:rPr>
        <w:t xml:space="preserve"> the </w:t>
      </w:r>
      <w:r>
        <w:rPr>
          <w:rStyle w:val="StyleUnderline"/>
          <w:rFonts w:asciiTheme="minorHAnsi" w:hAnsiTheme="minorHAnsi" w:cstheme="minorHAnsi"/>
        </w:rPr>
        <w:t>near space with</w:t>
      </w:r>
      <w:r>
        <w:rPr>
          <w:rFonts w:asciiTheme="minorHAnsi" w:hAnsiTheme="minorHAnsi" w:cstheme="minorHAnsi"/>
          <w:sz w:val="16"/>
        </w:rPr>
        <w:t xml:space="preserve"> all the wealth of </w:t>
      </w:r>
      <w:r>
        <w:rPr>
          <w:rStyle w:val="StyleUnderline"/>
          <w:rFonts w:asciiTheme="minorHAnsi" w:hAnsiTheme="minorHAnsi" w:cstheme="minorHAnsi"/>
        </w:rPr>
        <w:t xml:space="preserve">its resources and capabilities, becomes a </w:t>
      </w:r>
      <w:r>
        <w:rPr>
          <w:rStyle w:val="Emphasis"/>
          <w:rFonts w:asciiTheme="minorHAnsi" w:hAnsiTheme="minorHAnsi" w:cstheme="minorHAnsi"/>
        </w:rPr>
        <w:t>part of the global economy</w:t>
      </w:r>
      <w:r>
        <w:rPr>
          <w:rFonts w:asciiTheme="minorHAnsi" w:hAnsiTheme="minorHAnsi" w:cstheme="minorHAnsi"/>
          <w:sz w:val="16"/>
        </w:rPr>
        <w:t xml:space="preserve"> and the sustainable development of the society. The </w:t>
      </w:r>
      <w:r>
        <w:rPr>
          <w:rStyle w:val="StyleUnderline"/>
          <w:rFonts w:asciiTheme="minorHAnsi" w:hAnsiTheme="minorHAnsi" w:cstheme="minorHAnsi"/>
        </w:rPr>
        <w:t>“New Space”</w:t>
      </w:r>
      <w:r>
        <w:rPr>
          <w:rFonts w:asciiTheme="minorHAnsi" w:hAnsiTheme="minorHAnsi" w:cstheme="minorHAnsi"/>
          <w:sz w:val="16"/>
        </w:rPr>
        <w:t xml:space="preserve"> ecosystem </w:t>
      </w:r>
      <w:r w:rsidRPr="00513824">
        <w:rPr>
          <w:rStyle w:val="StyleUnderline"/>
          <w:rFonts w:asciiTheme="minorHAnsi" w:hAnsiTheme="minorHAnsi" w:cstheme="minorHAnsi"/>
        </w:rPr>
        <w:t>offers</w:t>
      </w:r>
      <w:r w:rsidRPr="00513824">
        <w:rPr>
          <w:rFonts w:asciiTheme="minorHAnsi" w:hAnsiTheme="minorHAnsi" w:cstheme="minorHAnsi"/>
          <w:sz w:val="16"/>
        </w:rPr>
        <w:t xml:space="preserve"> the following ways for commercial space exploration (Iacomino &amp; Ciccarelli, 2018): </w:t>
      </w:r>
      <w:r w:rsidRPr="00513824">
        <w:rPr>
          <w:rFonts w:asciiTheme="minorHAnsi" w:hAnsiTheme="minorHAnsi" w:cstheme="minorHAnsi"/>
          <w:sz w:val="16"/>
          <w:szCs w:val="16"/>
        </w:rPr>
        <w:t xml:space="preserve">1. Innovative public procurement and support schemes, which significantly expand the role of commercial actors in space exploration. </w:t>
      </w:r>
      <w:r w:rsidRPr="00513824">
        <w:rPr>
          <w:rFonts w:asciiTheme="minorHAnsi" w:hAnsiTheme="minorHAnsi" w:cstheme="minorHAnsi"/>
          <w:sz w:val="16"/>
        </w:rPr>
        <w:t xml:space="preserve">2. Attracting </w:t>
      </w:r>
      <w:r w:rsidRPr="00513824">
        <w:rPr>
          <w:rStyle w:val="Emphasis"/>
          <w:rFonts w:asciiTheme="minorHAnsi" w:hAnsiTheme="minorHAnsi" w:cstheme="minorHAnsi"/>
        </w:rPr>
        <w:t>new entrants</w:t>
      </w:r>
      <w:r w:rsidRPr="00513824">
        <w:rPr>
          <w:rStyle w:val="StyleUnderline"/>
          <w:rFonts w:asciiTheme="minorHAnsi" w:hAnsiTheme="minorHAnsi" w:cstheme="minorHAnsi"/>
        </w:rPr>
        <w:t xml:space="preserve"> in</w:t>
      </w:r>
      <w:r w:rsidRPr="00513824">
        <w:rPr>
          <w:rFonts w:asciiTheme="minorHAnsi" w:hAnsiTheme="minorHAnsi" w:cstheme="minorHAnsi"/>
          <w:sz w:val="16"/>
        </w:rPr>
        <w:t xml:space="preserve"> the </w:t>
      </w:r>
      <w:r w:rsidRPr="00513824">
        <w:rPr>
          <w:rStyle w:val="StyleUnderline"/>
          <w:rFonts w:asciiTheme="minorHAnsi" w:hAnsiTheme="minorHAnsi" w:cstheme="minorHAnsi"/>
        </w:rPr>
        <w:t>space</w:t>
      </w:r>
      <w:r w:rsidRPr="00513824">
        <w:rPr>
          <w:rFonts w:asciiTheme="minorHAnsi" w:hAnsiTheme="minorHAnsi" w:cstheme="minorHAnsi"/>
          <w:sz w:val="16"/>
        </w:rPr>
        <w:t xml:space="preserve"> sector. First of all, these are </w:t>
      </w:r>
      <w:r w:rsidRPr="00513824">
        <w:rPr>
          <w:rStyle w:val="StyleUnderline"/>
          <w:rFonts w:asciiTheme="minorHAnsi" w:hAnsiTheme="minorHAnsi" w:cstheme="minorHAnsi"/>
        </w:rPr>
        <w:t>companies working in</w:t>
      </w:r>
      <w:r w:rsidRPr="00513824">
        <w:rPr>
          <w:rFonts w:asciiTheme="minorHAnsi" w:hAnsiTheme="minorHAnsi" w:cstheme="minorHAnsi"/>
          <w:sz w:val="16"/>
        </w:rPr>
        <w:t xml:space="preserve"> the domain of </w:t>
      </w:r>
      <w:r w:rsidRPr="00513824">
        <w:rPr>
          <w:rStyle w:val="StyleUnderline"/>
          <w:rFonts w:asciiTheme="minorHAnsi" w:hAnsiTheme="minorHAnsi" w:cstheme="minorHAnsi"/>
        </w:rPr>
        <w:t xml:space="preserve">Information and communications technology, artificial intelligence, etc. </w:t>
      </w:r>
      <w:r w:rsidRPr="00513824">
        <w:rPr>
          <w:rFonts w:asciiTheme="minorHAnsi" w:hAnsiTheme="minorHAnsi" w:cstheme="minorHAnsi"/>
          <w:sz w:val="16"/>
        </w:rPr>
        <w:t xml:space="preserve">that </w:t>
      </w:r>
      <w:r w:rsidRPr="00513824">
        <w:rPr>
          <w:rStyle w:val="StyleUnderline"/>
          <w:rFonts w:asciiTheme="minorHAnsi" w:hAnsiTheme="minorHAnsi" w:cstheme="minorHAnsi"/>
        </w:rPr>
        <w:t>are</w:t>
      </w:r>
      <w:r w:rsidRPr="00513824">
        <w:rPr>
          <w:rStyle w:val="Emphasis"/>
          <w:rFonts w:asciiTheme="minorHAnsi" w:hAnsiTheme="minorHAnsi" w:cstheme="minorHAnsi"/>
        </w:rPr>
        <w:t xml:space="preserve"> expanding</w:t>
      </w:r>
      <w:r w:rsidRPr="00513824">
        <w:rPr>
          <w:rFonts w:asciiTheme="minorHAnsi" w:hAnsiTheme="minorHAnsi" w:cstheme="minorHAnsi"/>
          <w:sz w:val="16"/>
        </w:rPr>
        <w:t xml:space="preserve"> their research </w:t>
      </w:r>
      <w:r w:rsidRPr="00513824">
        <w:rPr>
          <w:rStyle w:val="StyleUnderline"/>
          <w:rFonts w:asciiTheme="minorHAnsi" w:hAnsiTheme="minorHAnsi" w:cstheme="minorHAnsi"/>
        </w:rPr>
        <w:t xml:space="preserve">in space markets. They offer </w:t>
      </w:r>
      <w:r w:rsidRPr="00513824">
        <w:rPr>
          <w:rStyle w:val="Emphasis"/>
          <w:rFonts w:asciiTheme="minorHAnsi" w:hAnsiTheme="minorHAnsi" w:cstheme="minorHAnsi"/>
        </w:rPr>
        <w:t>innovative business models</w:t>
      </w:r>
      <w:r w:rsidRPr="00513824">
        <w:rPr>
          <w:rStyle w:val="StyleUnderline"/>
          <w:rFonts w:asciiTheme="minorHAnsi" w:hAnsiTheme="minorHAnsi" w:cstheme="minorHAnsi"/>
        </w:rPr>
        <w:t xml:space="preserve"> and </w:t>
      </w:r>
      <w:r w:rsidRPr="00513824">
        <w:rPr>
          <w:rStyle w:val="Emphasis"/>
          <w:rFonts w:asciiTheme="minorHAnsi" w:hAnsiTheme="minorHAnsi" w:cstheme="minorHAnsi"/>
        </w:rPr>
        <w:t>new solutions to sp</w:t>
      </w:r>
      <w:r>
        <w:rPr>
          <w:rStyle w:val="Emphasis"/>
          <w:rFonts w:asciiTheme="minorHAnsi" w:hAnsiTheme="minorHAnsi" w:cstheme="minorHAnsi"/>
        </w:rPr>
        <w:t xml:space="preserve">ace commercialization. </w:t>
      </w:r>
      <w:r>
        <w:rPr>
          <w:rFonts w:asciiTheme="minorHAnsi" w:hAnsiTheme="minorHAnsi" w:cstheme="minorHAnsi"/>
          <w:sz w:val="16"/>
        </w:rPr>
        <w:t xml:space="preserve">3. </w:t>
      </w:r>
      <w:r>
        <w:rPr>
          <w:rStyle w:val="Emphasis"/>
          <w:rFonts w:asciiTheme="minorHAnsi" w:hAnsiTheme="minorHAnsi" w:cstheme="minorHAnsi"/>
        </w:rPr>
        <w:t>Innovative</w:t>
      </w:r>
      <w:r>
        <w:rPr>
          <w:rFonts w:asciiTheme="minorHAnsi" w:hAnsiTheme="minorHAnsi" w:cstheme="minorHAnsi"/>
          <w:sz w:val="16"/>
        </w:rPr>
        <w:t xml:space="preserve"> industrial </w:t>
      </w:r>
      <w:r>
        <w:rPr>
          <w:rStyle w:val="Emphasis"/>
          <w:rFonts w:asciiTheme="minorHAnsi" w:hAnsiTheme="minorHAnsi" w:cstheme="minorHAnsi"/>
        </w:rPr>
        <w:t>approaches</w:t>
      </w:r>
      <w:r>
        <w:rPr>
          <w:rStyle w:val="StyleUnderline"/>
          <w:rFonts w:asciiTheme="minorHAnsi" w:hAnsiTheme="minorHAnsi" w:cstheme="minorHAnsi"/>
        </w:rPr>
        <w:t xml:space="preserve"> based on </w:t>
      </w:r>
      <w:r>
        <w:rPr>
          <w:rStyle w:val="Emphasis"/>
          <w:rFonts w:asciiTheme="minorHAnsi" w:hAnsiTheme="minorHAnsi" w:cstheme="minorHAnsi"/>
        </w:rPr>
        <w:t>new</w:t>
      </w:r>
      <w:r>
        <w:rPr>
          <w:rStyle w:val="StyleUnderline"/>
          <w:rFonts w:asciiTheme="minorHAnsi" w:hAnsiTheme="minorHAnsi" w:cstheme="minorHAnsi"/>
        </w:rPr>
        <w:t xml:space="preserve"> </w:t>
      </w:r>
      <w:r>
        <w:rPr>
          <w:rStyle w:val="Emphasis"/>
          <w:rFonts w:asciiTheme="minorHAnsi" w:hAnsiTheme="minorHAnsi" w:cstheme="minorHAnsi"/>
        </w:rPr>
        <w:t>processes, methods, and industrial organization</w:t>
      </w:r>
      <w:r>
        <w:rPr>
          <w:rStyle w:val="StyleUnderline"/>
          <w:rFonts w:asciiTheme="minorHAnsi" w:hAnsiTheme="minorHAnsi" w:cstheme="minorHAnsi"/>
        </w:rPr>
        <w:t xml:space="preserve"> for</w:t>
      </w:r>
      <w:r>
        <w:rPr>
          <w:rFonts w:asciiTheme="minorHAnsi" w:hAnsiTheme="minorHAnsi" w:cstheme="minorHAnsi"/>
          <w:sz w:val="16"/>
        </w:rPr>
        <w:t xml:space="preserve"> the development and production of </w:t>
      </w:r>
      <w:r>
        <w:rPr>
          <w:rStyle w:val="StyleUnderline"/>
          <w:rFonts w:asciiTheme="minorHAnsi" w:hAnsiTheme="minorHAnsi" w:cstheme="minorHAnsi"/>
        </w:rPr>
        <w:t>space systems</w:t>
      </w:r>
      <w:r>
        <w:rPr>
          <w:rFonts w:asciiTheme="minorHAnsi" w:hAnsiTheme="minorHAnsi" w:cstheme="minorHAnsi"/>
          <w:sz w:val="16"/>
        </w:rPr>
        <w:t xml:space="preserve"> or launchers. 4. </w:t>
      </w:r>
      <w:r>
        <w:rPr>
          <w:rStyle w:val="Emphasis"/>
          <w:rFonts w:asciiTheme="minorHAnsi" w:hAnsiTheme="minorHAnsi" w:cstheme="minorHAnsi"/>
          <w:highlight w:val="green"/>
        </w:rPr>
        <w:t>Disruptive market solutions</w:t>
      </w:r>
      <w:r>
        <w:rPr>
          <w:rFonts w:asciiTheme="minorHAnsi" w:hAnsiTheme="minorHAnsi" w:cstheme="minorHAnsi"/>
          <w:sz w:val="16"/>
        </w:rPr>
        <w:t xml:space="preserve">, </w:t>
      </w:r>
      <w:r>
        <w:rPr>
          <w:rStyle w:val="StyleUnderline"/>
          <w:rFonts w:asciiTheme="minorHAnsi" w:hAnsiTheme="minorHAnsi" w:cstheme="minorHAnsi"/>
        </w:rPr>
        <w:t>which</w:t>
      </w:r>
      <w:r>
        <w:rPr>
          <w:rFonts w:asciiTheme="minorHAnsi" w:hAnsiTheme="minorHAnsi" w:cstheme="minorHAnsi"/>
          <w:sz w:val="16"/>
        </w:rPr>
        <w:t xml:space="preserve"> significantly </w:t>
      </w:r>
      <w:r>
        <w:rPr>
          <w:rStyle w:val="Emphasis"/>
          <w:rFonts w:asciiTheme="minorHAnsi" w:hAnsiTheme="minorHAnsi" w:cstheme="minorHAnsi"/>
          <w:highlight w:val="green"/>
        </w:rPr>
        <w:t>reduce</w:t>
      </w:r>
      <w:r>
        <w:rPr>
          <w:rFonts w:asciiTheme="minorHAnsi" w:hAnsiTheme="minorHAnsi" w:cstheme="minorHAnsi"/>
          <w:sz w:val="16"/>
        </w:rPr>
        <w:t xml:space="preserve"> commercial space exploration </w:t>
      </w:r>
      <w:r>
        <w:rPr>
          <w:rStyle w:val="Emphasis"/>
          <w:rFonts w:asciiTheme="minorHAnsi" w:hAnsiTheme="minorHAnsi" w:cstheme="minorHAnsi"/>
          <w:highlight w:val="green"/>
        </w:rPr>
        <w:t>prices</w:t>
      </w:r>
      <w:r>
        <w:rPr>
          <w:rFonts w:asciiTheme="minorHAnsi" w:hAnsiTheme="minorHAnsi" w:cstheme="minorHAnsi"/>
          <w:sz w:val="16"/>
        </w:rPr>
        <w:t xml:space="preserve">, </w:t>
      </w:r>
      <w:r>
        <w:rPr>
          <w:rStyle w:val="Emphasis"/>
          <w:rFonts w:asciiTheme="minorHAnsi" w:hAnsiTheme="minorHAnsi" w:cstheme="minorHAnsi"/>
          <w:highlight w:val="green"/>
        </w:rPr>
        <w:t>increase</w:t>
      </w:r>
      <w:r>
        <w:rPr>
          <w:rFonts w:asciiTheme="minorHAnsi" w:hAnsiTheme="minorHAnsi" w:cstheme="minorHAnsi"/>
          <w:sz w:val="16"/>
        </w:rPr>
        <w:t xml:space="preserve"> labor </w:t>
      </w:r>
      <w:r>
        <w:rPr>
          <w:rStyle w:val="Emphasis"/>
          <w:rFonts w:asciiTheme="minorHAnsi" w:hAnsiTheme="minorHAnsi" w:cstheme="minorHAnsi"/>
          <w:highlight w:val="green"/>
        </w:rPr>
        <w:t>productivity</w:t>
      </w:r>
      <w:r>
        <w:rPr>
          <w:rFonts w:asciiTheme="minorHAnsi" w:hAnsiTheme="minorHAnsi" w:cstheme="minorHAnsi"/>
          <w:sz w:val="16"/>
        </w:rPr>
        <w:t xml:space="preserve">, </w:t>
      </w:r>
      <w:r>
        <w:rPr>
          <w:rStyle w:val="Emphasis"/>
          <w:rFonts w:asciiTheme="minorHAnsi" w:hAnsiTheme="minorHAnsi" w:cstheme="minorHAnsi"/>
          <w:highlight w:val="green"/>
        </w:rPr>
        <w:t>provide new</w:t>
      </w:r>
      <w:r>
        <w:rPr>
          <w:rFonts w:asciiTheme="minorHAnsi" w:hAnsiTheme="minorHAnsi" w:cstheme="minorHAnsi"/>
          <w:sz w:val="16"/>
        </w:rPr>
        <w:t xml:space="preserve"> types of </w:t>
      </w:r>
      <w:r>
        <w:rPr>
          <w:rStyle w:val="Emphasis"/>
          <w:rFonts w:asciiTheme="minorHAnsi" w:hAnsiTheme="minorHAnsi" w:cstheme="minorHAnsi"/>
          <w:highlight w:val="green"/>
        </w:rPr>
        <w:t>services</w:t>
      </w:r>
      <w:r>
        <w:rPr>
          <w:rFonts w:asciiTheme="minorHAnsi" w:hAnsiTheme="minorHAnsi" w:cstheme="minorHAnsi"/>
          <w:sz w:val="16"/>
        </w:rPr>
        <w:t xml:space="preserve">, etc. 5. </w:t>
      </w:r>
      <w:r w:rsidRPr="00513824">
        <w:rPr>
          <w:rStyle w:val="Emphasis"/>
          <w:rFonts w:asciiTheme="minorHAnsi" w:hAnsiTheme="minorHAnsi" w:cstheme="minorHAnsi"/>
        </w:rPr>
        <w:t>Substantial private investment</w:t>
      </w:r>
      <w:r w:rsidRPr="00513824">
        <w:rPr>
          <w:rStyle w:val="StyleUnderline"/>
          <w:rFonts w:asciiTheme="minorHAnsi" w:hAnsiTheme="minorHAnsi" w:cstheme="minorHAnsi"/>
        </w:rPr>
        <w:t xml:space="preserve"> from different sources</w:t>
      </w:r>
      <w:r w:rsidRPr="00513824">
        <w:rPr>
          <w:rFonts w:asciiTheme="minorHAnsi" w:hAnsiTheme="minorHAnsi" w:cstheme="minorHAnsi"/>
          <w:sz w:val="16"/>
        </w:rPr>
        <w:t xml:space="preserve"> and </w:t>
      </w:r>
      <w:r w:rsidRPr="00513824">
        <w:rPr>
          <w:rStyle w:val="StyleUnderline"/>
          <w:rFonts w:asciiTheme="minorHAnsi" w:hAnsiTheme="minorHAnsi" w:cstheme="minorHAnsi"/>
        </w:rPr>
        <w:t xml:space="preserve">involving </w:t>
      </w:r>
      <w:r w:rsidRPr="00513824">
        <w:rPr>
          <w:rStyle w:val="Emphasis"/>
          <w:rFonts w:asciiTheme="minorHAnsi" w:hAnsiTheme="minorHAnsi" w:cstheme="minorHAnsi"/>
        </w:rPr>
        <w:t>different funding mechanisms.</w:t>
      </w:r>
      <w:r w:rsidRPr="00513824">
        <w:rPr>
          <w:rFonts w:asciiTheme="minorHAnsi" w:hAnsiTheme="minorHAnsi" w:cstheme="minorHAnsi"/>
          <w:sz w:val="16"/>
        </w:rPr>
        <w:t xml:space="preserve"> For instance, </w:t>
      </w:r>
      <w:r w:rsidRPr="00513824">
        <w:rPr>
          <w:rStyle w:val="StyleUnderline"/>
          <w:rFonts w:asciiTheme="minorHAnsi" w:hAnsiTheme="minorHAnsi" w:cstheme="minorHAnsi"/>
        </w:rPr>
        <w:t>these are private fortunes, venture capital firms, business angels, private equity companies, or banks</w:t>
      </w:r>
      <w:r w:rsidRPr="00513824">
        <w:rPr>
          <w:rFonts w:asciiTheme="minorHAnsi" w:hAnsiTheme="minorHAnsi" w:cstheme="minorHAnsi"/>
          <w:sz w:val="16"/>
        </w:rPr>
        <w:t xml:space="preserve">, etc. 6. </w:t>
      </w:r>
      <w:r w:rsidRPr="00513824">
        <w:rPr>
          <w:rStyle w:val="StyleUnderline"/>
          <w:rFonts w:asciiTheme="minorHAnsi" w:hAnsiTheme="minorHAnsi" w:cstheme="minorHAnsi"/>
        </w:rPr>
        <w:t>Involvement of an increasing number of space-faring nations</w:t>
      </w:r>
      <w:r w:rsidRPr="00513824">
        <w:rPr>
          <w:rFonts w:asciiTheme="minorHAnsi" w:hAnsiTheme="minorHAnsi" w:cstheme="minorHAnsi"/>
          <w:sz w:val="16"/>
        </w:rPr>
        <w:t xml:space="preserve"> investing </w:t>
      </w:r>
      <w:r w:rsidRPr="00513824">
        <w:rPr>
          <w:rStyle w:val="StyleUnderline"/>
          <w:rFonts w:asciiTheme="minorHAnsi" w:hAnsiTheme="minorHAnsi" w:cstheme="minorHAnsi"/>
        </w:rPr>
        <w:t>in</w:t>
      </w:r>
      <w:r w:rsidRPr="00513824">
        <w:rPr>
          <w:rFonts w:asciiTheme="minorHAnsi" w:hAnsiTheme="minorHAnsi" w:cstheme="minorHAnsi"/>
          <w:sz w:val="16"/>
        </w:rPr>
        <w:t xml:space="preserve"> the acquisition of turnkey </w:t>
      </w:r>
      <w:r w:rsidRPr="00513824">
        <w:rPr>
          <w:rStyle w:val="StyleUnderline"/>
          <w:rFonts w:asciiTheme="minorHAnsi" w:hAnsiTheme="minorHAnsi" w:cstheme="minorHAnsi"/>
        </w:rPr>
        <w:t>space capabilities or</w:t>
      </w:r>
      <w:r w:rsidRPr="00513824">
        <w:rPr>
          <w:rFonts w:asciiTheme="minorHAnsi" w:hAnsiTheme="minorHAnsi" w:cstheme="minorHAnsi"/>
          <w:sz w:val="16"/>
        </w:rPr>
        <w:t xml:space="preserve"> even in the development of </w:t>
      </w:r>
      <w:r w:rsidRPr="00513824">
        <w:rPr>
          <w:rStyle w:val="StyleUnderline"/>
          <w:rFonts w:asciiTheme="minorHAnsi" w:hAnsiTheme="minorHAnsi" w:cstheme="minorHAnsi"/>
        </w:rPr>
        <w:t>a domestic space industrial base</w:t>
      </w:r>
      <w:r w:rsidRPr="00513824">
        <w:rPr>
          <w:rFonts w:asciiTheme="minorHAnsi" w:hAnsiTheme="minorHAnsi" w:cstheme="minorHAnsi"/>
          <w:sz w:val="16"/>
        </w:rPr>
        <w:t xml:space="preserve">. This </w:t>
      </w:r>
      <w:r w:rsidRPr="00513824">
        <w:rPr>
          <w:rStyle w:val="Emphasis"/>
          <w:rFonts w:asciiTheme="minorHAnsi" w:hAnsiTheme="minorHAnsi" w:cstheme="minorHAnsi"/>
        </w:rPr>
        <w:t>expands</w:t>
      </w:r>
      <w:r w:rsidRPr="00513824">
        <w:rPr>
          <w:rFonts w:asciiTheme="minorHAnsi" w:hAnsiTheme="minorHAnsi" w:cstheme="minorHAnsi"/>
          <w:sz w:val="16"/>
        </w:rPr>
        <w:t xml:space="preserve"> the </w:t>
      </w:r>
      <w:r w:rsidRPr="00513824">
        <w:rPr>
          <w:rStyle w:val="Emphasis"/>
          <w:rFonts w:asciiTheme="minorHAnsi" w:hAnsiTheme="minorHAnsi" w:cstheme="minorHAnsi"/>
        </w:rPr>
        <w:t>space markets</w:t>
      </w:r>
      <w:r w:rsidRPr="00513824">
        <w:rPr>
          <w:rStyle w:val="StyleUnderline"/>
          <w:rFonts w:asciiTheme="minorHAnsi" w:hAnsiTheme="minorHAnsi" w:cstheme="minorHAnsi"/>
        </w:rPr>
        <w:t xml:space="preserve"> and </w:t>
      </w:r>
      <w:r w:rsidRPr="00513824">
        <w:rPr>
          <w:rStyle w:val="Emphasis"/>
          <w:rFonts w:asciiTheme="minorHAnsi" w:hAnsiTheme="minorHAnsi" w:cstheme="minorHAnsi"/>
        </w:rPr>
        <w:t>makes it more competitive.</w:t>
      </w:r>
      <w:r w:rsidRPr="00513824">
        <w:rPr>
          <w:rStyle w:val="StyleUnderline"/>
          <w:rFonts w:asciiTheme="minorHAnsi" w:hAnsiTheme="minorHAnsi" w:cstheme="minorHAnsi"/>
        </w:rPr>
        <w:t xml:space="preserve"> </w:t>
      </w:r>
      <w:r w:rsidRPr="00513824">
        <w:rPr>
          <w:rFonts w:asciiTheme="minorHAnsi" w:hAnsiTheme="minorHAnsi" w:cstheme="minorHAnsi"/>
          <w:sz w:val="16"/>
          <w:szCs w:val="16"/>
        </w:rPr>
        <w:t xml:space="preserve">The analysis of the research and advances in commercial space exploration allows us to draw the following conclusions: </w:t>
      </w:r>
      <w:r w:rsidRPr="00513824">
        <w:rPr>
          <w:rFonts w:asciiTheme="minorHAnsi" w:hAnsiTheme="minorHAnsi" w:cstheme="minorHAnsi"/>
          <w:sz w:val="16"/>
        </w:rPr>
        <w:t xml:space="preserve">1. In fact, </w:t>
      </w:r>
      <w:r w:rsidRPr="00513824">
        <w:rPr>
          <w:rStyle w:val="StyleUnderline"/>
          <w:rFonts w:asciiTheme="minorHAnsi" w:hAnsiTheme="minorHAnsi" w:cstheme="minorHAnsi"/>
        </w:rPr>
        <w:t xml:space="preserve">the space market </w:t>
      </w:r>
      <w:r w:rsidRPr="00513824">
        <w:rPr>
          <w:rStyle w:val="Emphasis"/>
          <w:rFonts w:asciiTheme="minorHAnsi" w:hAnsiTheme="minorHAnsi" w:cstheme="minorHAnsi"/>
        </w:rPr>
        <w:t>has already been created.</w:t>
      </w:r>
      <w:r w:rsidRPr="00513824">
        <w:rPr>
          <w:rStyle w:val="StyleUnderline"/>
          <w:rFonts w:asciiTheme="minorHAnsi" w:hAnsiTheme="minorHAnsi" w:cstheme="minorHAnsi"/>
        </w:rPr>
        <w:t xml:space="preserve"> It is</w:t>
      </w:r>
      <w:r w:rsidRPr="00513824">
        <w:rPr>
          <w:rFonts w:asciiTheme="minorHAnsi" w:hAnsiTheme="minorHAnsi" w:cstheme="minorHAnsi"/>
          <w:sz w:val="16"/>
        </w:rPr>
        <w:t xml:space="preserve"> currently </w:t>
      </w:r>
      <w:r w:rsidRPr="00513824">
        <w:rPr>
          <w:rStyle w:val="StyleUnderline"/>
          <w:rFonts w:asciiTheme="minorHAnsi" w:hAnsiTheme="minorHAnsi" w:cstheme="minorHAnsi"/>
        </w:rPr>
        <w:t>undergoing</w:t>
      </w:r>
      <w:r w:rsidRPr="00513824">
        <w:rPr>
          <w:rStyle w:val="Emphasis"/>
          <w:rFonts w:asciiTheme="minorHAnsi" w:hAnsiTheme="minorHAnsi" w:cstheme="minorHAnsi"/>
        </w:rPr>
        <w:t xml:space="preserve"> continuous development</w:t>
      </w:r>
      <w:r w:rsidRPr="00513824">
        <w:rPr>
          <w:rStyle w:val="StyleUnderline"/>
          <w:rFonts w:asciiTheme="minorHAnsi" w:hAnsiTheme="minorHAnsi" w:cstheme="minorHAnsi"/>
        </w:rPr>
        <w:t xml:space="preserve"> that will </w:t>
      </w:r>
      <w:r w:rsidRPr="00513824">
        <w:rPr>
          <w:rStyle w:val="Emphasis"/>
          <w:rFonts w:asciiTheme="minorHAnsi" w:hAnsiTheme="minorHAnsi" w:cstheme="minorHAnsi"/>
        </w:rPr>
        <w:t>integrate</w:t>
      </w:r>
      <w:r w:rsidRPr="00513824">
        <w:rPr>
          <w:rFonts w:asciiTheme="minorHAnsi" w:hAnsiTheme="minorHAnsi" w:cstheme="minorHAnsi"/>
          <w:sz w:val="16"/>
        </w:rPr>
        <w:t xml:space="preserve"> the </w:t>
      </w:r>
      <w:r w:rsidRPr="00513824">
        <w:rPr>
          <w:rStyle w:val="Emphasis"/>
          <w:rFonts w:asciiTheme="minorHAnsi" w:hAnsiTheme="minorHAnsi" w:cstheme="minorHAnsi"/>
        </w:rPr>
        <w:t>resources</w:t>
      </w:r>
      <w:r w:rsidRPr="00513824">
        <w:rPr>
          <w:rStyle w:val="StyleUnderline"/>
          <w:rFonts w:asciiTheme="minorHAnsi" w:hAnsiTheme="minorHAnsi" w:cstheme="minorHAnsi"/>
        </w:rPr>
        <w:t xml:space="preserve"> and capabilities </w:t>
      </w:r>
      <w:r w:rsidRPr="00513824">
        <w:rPr>
          <w:rStyle w:val="Emphasis"/>
          <w:rFonts w:asciiTheme="minorHAnsi" w:hAnsiTheme="minorHAnsi" w:cstheme="minorHAnsi"/>
        </w:rPr>
        <w:t>of</w:t>
      </w:r>
      <w:r w:rsidRPr="00513824">
        <w:rPr>
          <w:rFonts w:asciiTheme="minorHAnsi" w:hAnsiTheme="minorHAnsi" w:cstheme="minorHAnsi"/>
          <w:sz w:val="16"/>
        </w:rPr>
        <w:t xml:space="preserve"> the </w:t>
      </w:r>
      <w:r w:rsidRPr="00513824">
        <w:rPr>
          <w:rStyle w:val="Emphasis"/>
          <w:rFonts w:asciiTheme="minorHAnsi" w:hAnsiTheme="minorHAnsi" w:cstheme="minorHAnsi"/>
        </w:rPr>
        <w:t>near space</w:t>
      </w:r>
      <w:r w:rsidRPr="00513824">
        <w:rPr>
          <w:rStyle w:val="StyleUnderline"/>
          <w:rFonts w:asciiTheme="minorHAnsi" w:hAnsiTheme="minorHAnsi" w:cstheme="minorHAnsi"/>
        </w:rPr>
        <w:t xml:space="preserve"> into the global economy over the next decade. </w:t>
      </w:r>
      <w:r w:rsidRPr="00513824">
        <w:rPr>
          <w:rFonts w:asciiTheme="minorHAnsi" w:hAnsiTheme="minorHAnsi" w:cstheme="minorHAnsi"/>
          <w:sz w:val="16"/>
        </w:rPr>
        <w:t xml:space="preserve">2. </w:t>
      </w:r>
      <w:r w:rsidRPr="00513824">
        <w:rPr>
          <w:rStyle w:val="StyleUnderline"/>
          <w:rFonts w:asciiTheme="minorHAnsi" w:hAnsiTheme="minorHAnsi" w:cstheme="minorHAnsi"/>
        </w:rPr>
        <w:t>A new paradigm</w:t>
      </w:r>
      <w:r w:rsidRPr="00513824">
        <w:rPr>
          <w:rFonts w:asciiTheme="minorHAnsi" w:hAnsiTheme="minorHAnsi" w:cstheme="minorHAnsi"/>
          <w:sz w:val="16"/>
        </w:rPr>
        <w:t xml:space="preserve">, denoted by the term “New Space” ecosystem, </w:t>
      </w:r>
      <w:r w:rsidRPr="00513824">
        <w:rPr>
          <w:rStyle w:val="StyleUnderline"/>
          <w:rFonts w:asciiTheme="minorHAnsi" w:hAnsiTheme="minorHAnsi" w:cstheme="minorHAnsi"/>
        </w:rPr>
        <w:t xml:space="preserve">is at the heart of the created space market. The “New Space” ecosystem is a </w:t>
      </w:r>
      <w:r w:rsidRPr="00513824">
        <w:rPr>
          <w:rStyle w:val="Emphasis"/>
          <w:rFonts w:asciiTheme="minorHAnsi" w:hAnsiTheme="minorHAnsi" w:cstheme="minorHAnsi"/>
        </w:rPr>
        <w:t>step</w:t>
      </w:r>
      <w:r w:rsidRPr="00513824">
        <w:rPr>
          <w:rStyle w:val="StyleUnderline"/>
          <w:rFonts w:asciiTheme="minorHAnsi" w:hAnsiTheme="minorHAnsi" w:cstheme="minorHAnsi"/>
        </w:rPr>
        <w:t xml:space="preserve"> </w:t>
      </w:r>
      <w:r w:rsidRPr="00513824">
        <w:rPr>
          <w:rStyle w:val="Emphasis"/>
          <w:rFonts w:asciiTheme="minorHAnsi" w:hAnsiTheme="minorHAnsi" w:cstheme="minorHAnsi"/>
        </w:rPr>
        <w:t>towards</w:t>
      </w:r>
      <w:r w:rsidRPr="00513824">
        <w:rPr>
          <w:rFonts w:asciiTheme="minorHAnsi" w:hAnsiTheme="minorHAnsi" w:cstheme="minorHAnsi"/>
          <w:sz w:val="16"/>
        </w:rPr>
        <w:t xml:space="preserve"> the formation of </w:t>
      </w:r>
      <w:r w:rsidRPr="00513824">
        <w:rPr>
          <w:rStyle w:val="Emphasis"/>
          <w:rFonts w:asciiTheme="minorHAnsi" w:hAnsiTheme="minorHAnsi" w:cstheme="minorHAnsi"/>
        </w:rPr>
        <w:t>cosmic thinking</w:t>
      </w:r>
      <w:r w:rsidRPr="00513824">
        <w:rPr>
          <w:rFonts w:asciiTheme="minorHAnsi" w:hAnsiTheme="minorHAnsi" w:cstheme="minorHAnsi"/>
          <w:sz w:val="16"/>
        </w:rPr>
        <w:t xml:space="preserve">, </w:t>
      </w:r>
      <w:r w:rsidRPr="00513824">
        <w:rPr>
          <w:rStyle w:val="StyleUnderline"/>
          <w:rFonts w:asciiTheme="minorHAnsi" w:hAnsiTheme="minorHAnsi" w:cstheme="minorHAnsi"/>
        </w:rPr>
        <w:t>in which outer space, with its resources</w:t>
      </w:r>
      <w:r>
        <w:rPr>
          <w:rStyle w:val="StyleUnderline"/>
          <w:rFonts w:asciiTheme="minorHAnsi" w:hAnsiTheme="minorHAnsi" w:cstheme="minorHAnsi"/>
        </w:rPr>
        <w:t xml:space="preserve"> and capabilities, is considered</w:t>
      </w:r>
      <w:r>
        <w:rPr>
          <w:rFonts w:asciiTheme="minorHAnsi" w:hAnsiTheme="minorHAnsi" w:cstheme="minorHAnsi"/>
          <w:sz w:val="16"/>
        </w:rPr>
        <w:t xml:space="preserve"> as </w:t>
      </w:r>
      <w:r>
        <w:rPr>
          <w:rStyle w:val="StyleUnderline"/>
          <w:rFonts w:asciiTheme="minorHAnsi" w:hAnsiTheme="minorHAnsi" w:cstheme="minorHAnsi"/>
        </w:rPr>
        <w:t xml:space="preserve">a sphere of human activities. </w:t>
      </w:r>
      <w:r>
        <w:rPr>
          <w:rFonts w:asciiTheme="minorHAnsi" w:hAnsiTheme="minorHAnsi" w:cstheme="minorHAnsi"/>
          <w:sz w:val="16"/>
        </w:rPr>
        <w:t xml:space="preserve">3. </w:t>
      </w:r>
      <w:r>
        <w:rPr>
          <w:rStyle w:val="Emphasis"/>
          <w:rFonts w:asciiTheme="minorHAnsi" w:hAnsiTheme="minorHAnsi" w:cstheme="minorHAnsi"/>
        </w:rPr>
        <w:t>Space market regulates space law</w:t>
      </w:r>
      <w:r>
        <w:rPr>
          <w:rFonts w:asciiTheme="minorHAnsi" w:hAnsiTheme="minorHAnsi" w:cstheme="minorHAnsi"/>
          <w:sz w:val="16"/>
        </w:rPr>
        <w:t xml:space="preserve">, which is constantly evolving. The space law develops within the bounds of international law. In essence, </w:t>
      </w:r>
      <w:r>
        <w:rPr>
          <w:rStyle w:val="StyleUnderline"/>
          <w:rFonts w:asciiTheme="minorHAnsi" w:hAnsiTheme="minorHAnsi" w:cstheme="minorHAnsi"/>
        </w:rPr>
        <w:t xml:space="preserve">the space market is </w:t>
      </w:r>
      <w:r>
        <w:rPr>
          <w:rStyle w:val="Emphasis"/>
          <w:rFonts w:asciiTheme="minorHAnsi" w:hAnsiTheme="minorHAnsi" w:cstheme="minorHAnsi"/>
        </w:rPr>
        <w:t>integrated</w:t>
      </w:r>
      <w:r>
        <w:rPr>
          <w:rStyle w:val="StyleUnderline"/>
          <w:rFonts w:asciiTheme="minorHAnsi" w:hAnsiTheme="minorHAnsi" w:cstheme="minorHAnsi"/>
        </w:rPr>
        <w:t xml:space="preserve"> into the </w:t>
      </w:r>
      <w:r>
        <w:rPr>
          <w:rStyle w:val="Emphasis"/>
          <w:rFonts w:asciiTheme="minorHAnsi" w:hAnsiTheme="minorHAnsi" w:cstheme="minorHAnsi"/>
        </w:rPr>
        <w:t>international</w:t>
      </w:r>
      <w:r>
        <w:rPr>
          <w:rStyle w:val="StyleUnderline"/>
          <w:rFonts w:asciiTheme="minorHAnsi" w:hAnsiTheme="minorHAnsi" w:cstheme="minorHAnsi"/>
        </w:rPr>
        <w:t xml:space="preserve"> </w:t>
      </w:r>
      <w:r>
        <w:rPr>
          <w:rStyle w:val="Emphasis"/>
          <w:rFonts w:asciiTheme="minorHAnsi" w:hAnsiTheme="minorHAnsi" w:cstheme="minorHAnsi"/>
        </w:rPr>
        <w:t>legal</w:t>
      </w:r>
      <w:r>
        <w:rPr>
          <w:rStyle w:val="StyleUnderline"/>
          <w:rFonts w:asciiTheme="minorHAnsi" w:hAnsiTheme="minorHAnsi" w:cstheme="minorHAnsi"/>
        </w:rPr>
        <w:t xml:space="preserve"> </w:t>
      </w:r>
      <w:r>
        <w:rPr>
          <w:rStyle w:val="Emphasis"/>
          <w:rFonts w:asciiTheme="minorHAnsi" w:hAnsiTheme="minorHAnsi" w:cstheme="minorHAnsi"/>
        </w:rPr>
        <w:t>field</w:t>
      </w:r>
      <w:r>
        <w:rPr>
          <w:rFonts w:asciiTheme="minorHAnsi" w:hAnsiTheme="minorHAnsi" w:cstheme="minorHAnsi"/>
          <w:sz w:val="16"/>
        </w:rPr>
        <w:t xml:space="preserve"> and is governed by its laws.</w:t>
      </w:r>
    </w:p>
    <w:p w14:paraId="3410942F" w14:textId="77777777" w:rsidR="00E81FDB" w:rsidRDefault="00E81FDB" w:rsidP="00513824">
      <w:pPr>
        <w:pStyle w:val="Heading4"/>
      </w:pPr>
      <w:r>
        <w:t xml:space="preserve">But appropriation is key to transform short-term goals into </w:t>
      </w:r>
      <w:r>
        <w:rPr>
          <w:u w:val="single"/>
        </w:rPr>
        <w:t>settlement</w:t>
      </w:r>
      <w:r>
        <w:t>.</w:t>
      </w:r>
    </w:p>
    <w:p w14:paraId="7B11A085" w14:textId="77777777" w:rsidR="00E81FDB" w:rsidRDefault="00E81FDB" w:rsidP="00E81FDB">
      <w:pPr>
        <w:rPr>
          <w:rFonts w:asciiTheme="minorHAnsi" w:hAnsiTheme="minorHAnsi" w:cstheme="minorHAnsi"/>
        </w:rPr>
      </w:pPr>
      <w:r>
        <w:rPr>
          <w:rStyle w:val="Style13ptBold"/>
          <w:rFonts w:asciiTheme="minorHAnsi" w:hAnsiTheme="minorHAnsi" w:cstheme="minorHAnsi"/>
        </w:rPr>
        <w:t>Jonckheere 18</w:t>
      </w:r>
      <w:r>
        <w:rPr>
          <w:rFonts w:asciiTheme="minorHAnsi" w:hAnsiTheme="minorHAnsi" w:cstheme="minorHAnsi"/>
        </w:rPr>
        <w:t xml:space="preserve"> [Evarist Jonckheere, Master of Laws, Ghent University, “The Privatization of Outer Space and the Consequences for Space Law,” 2018, Master’s Thesis, https://libstore.ugent.be/fulltxt/RUG01/002/479/330/RUG01-002479330_2018_0001_AC.pdf, EA]</w:t>
      </w:r>
    </w:p>
    <w:p w14:paraId="6E47F929" w14:textId="77777777" w:rsidR="00E81FDB" w:rsidRDefault="00E81FDB" w:rsidP="00E81FDB">
      <w:pPr>
        <w:rPr>
          <w:rFonts w:asciiTheme="minorHAnsi" w:hAnsiTheme="minorHAnsi" w:cstheme="minorHAnsi"/>
          <w:sz w:val="16"/>
        </w:rPr>
      </w:pPr>
      <w:r>
        <w:rPr>
          <w:rFonts w:asciiTheme="minorHAnsi" w:hAnsiTheme="minorHAnsi" w:cstheme="minorHAnsi"/>
          <w:sz w:val="16"/>
        </w:rPr>
        <w:t xml:space="preserve">The reality is that private enterprises are already moving in a direction that will need a similar regime. So, the big </w:t>
      </w:r>
      <w:r>
        <w:rPr>
          <w:rStyle w:val="StyleUnderline"/>
          <w:rFonts w:asciiTheme="minorHAnsi" w:hAnsiTheme="minorHAnsi" w:cstheme="minorHAnsi"/>
        </w:rPr>
        <w:t>legal uncertainties concerning space property should be dealt with sooner rather than later</w:t>
      </w:r>
      <w:r>
        <w:rPr>
          <w:rFonts w:asciiTheme="minorHAnsi" w:hAnsiTheme="minorHAnsi" w:cstheme="minorHAnsi"/>
          <w:sz w:val="16"/>
        </w:rPr>
        <w:t xml:space="preserve">.194 </w:t>
      </w:r>
      <w:r>
        <w:rPr>
          <w:rStyle w:val="StyleUnderline"/>
          <w:rFonts w:asciiTheme="minorHAnsi" w:hAnsiTheme="minorHAnsi" w:cstheme="minorHAnsi"/>
        </w:rPr>
        <w:t>Legal certainty on an international level would greatly benefit the space industry.</w:t>
      </w:r>
      <w:r>
        <w:rPr>
          <w:rFonts w:asciiTheme="minorHAnsi" w:hAnsiTheme="minorHAnsi" w:cstheme="minorHAnsi"/>
          <w:sz w:val="16"/>
        </w:rPr>
        <w:t xml:space="preserve"> The </w:t>
      </w:r>
      <w:r>
        <w:rPr>
          <w:rStyle w:val="StyleUnderline"/>
          <w:rFonts w:asciiTheme="minorHAnsi" w:hAnsiTheme="minorHAnsi" w:cstheme="minorHAnsi"/>
        </w:rPr>
        <w:t xml:space="preserve">existing </w:t>
      </w:r>
      <w:r>
        <w:rPr>
          <w:rStyle w:val="StyleUnderline"/>
          <w:rFonts w:asciiTheme="minorHAnsi" w:hAnsiTheme="minorHAnsi" w:cstheme="minorHAnsi"/>
          <w:highlight w:val="green"/>
        </w:rPr>
        <w:t>risks of space ventures would be minimized as private companies</w:t>
      </w:r>
      <w:r>
        <w:rPr>
          <w:rFonts w:asciiTheme="minorHAnsi" w:hAnsiTheme="minorHAnsi" w:cstheme="minorHAnsi"/>
          <w:sz w:val="16"/>
        </w:rPr>
        <w:t xml:space="preserve"> would </w:t>
      </w:r>
      <w:r>
        <w:rPr>
          <w:rStyle w:val="StyleUnderline"/>
          <w:rFonts w:asciiTheme="minorHAnsi" w:hAnsiTheme="minorHAnsi" w:cstheme="minorHAnsi"/>
          <w:highlight w:val="green"/>
        </w:rPr>
        <w:t>know what they are up against. This could</w:t>
      </w:r>
      <w:r>
        <w:rPr>
          <w:rStyle w:val="StyleUnderline"/>
          <w:rFonts w:asciiTheme="minorHAnsi" w:hAnsiTheme="minorHAnsi" w:cstheme="minorHAnsi"/>
        </w:rPr>
        <w:t xml:space="preserve"> give a </w:t>
      </w:r>
      <w:r>
        <w:rPr>
          <w:rStyle w:val="StyleUnderline"/>
          <w:rFonts w:asciiTheme="minorHAnsi" w:hAnsiTheme="minorHAnsi" w:cstheme="minorHAnsi"/>
          <w:highlight w:val="green"/>
        </w:rPr>
        <w:t xml:space="preserve">boost to private enterprises to be </w:t>
      </w:r>
      <w:r>
        <w:rPr>
          <w:rStyle w:val="Emphasis"/>
          <w:rFonts w:asciiTheme="minorHAnsi" w:hAnsiTheme="minorHAnsi" w:cstheme="minorHAnsi"/>
          <w:highlight w:val="green"/>
        </w:rPr>
        <w:t>more</w:t>
      </w:r>
      <w:r>
        <w:rPr>
          <w:rFonts w:asciiTheme="minorHAnsi" w:hAnsiTheme="minorHAnsi" w:cstheme="minorHAnsi"/>
          <w:sz w:val="16"/>
        </w:rPr>
        <w:t xml:space="preserve"> technologically </w:t>
      </w:r>
      <w:r>
        <w:rPr>
          <w:rStyle w:val="Emphasis"/>
          <w:rFonts w:asciiTheme="minorHAnsi" w:hAnsiTheme="minorHAnsi" w:cstheme="minorHAnsi"/>
          <w:highlight w:val="green"/>
        </w:rPr>
        <w:t>innovative</w:t>
      </w:r>
      <w:r>
        <w:rPr>
          <w:rFonts w:asciiTheme="minorHAnsi" w:hAnsiTheme="minorHAnsi" w:cstheme="minorHAnsi"/>
          <w:sz w:val="16"/>
        </w:rPr>
        <w:t xml:space="preserve"> and entrepreneurial </w:t>
      </w:r>
      <w:r>
        <w:rPr>
          <w:rStyle w:val="StyleUnderline"/>
          <w:rFonts w:asciiTheme="minorHAnsi" w:hAnsiTheme="minorHAnsi" w:cstheme="minorHAnsi"/>
        </w:rPr>
        <w:t>when it comes to</w:t>
      </w:r>
      <w:r>
        <w:rPr>
          <w:rFonts w:asciiTheme="minorHAnsi" w:hAnsiTheme="minorHAnsi" w:cstheme="minorHAnsi"/>
          <w:sz w:val="16"/>
        </w:rPr>
        <w:t xml:space="preserve"> outer </w:t>
      </w:r>
      <w:r>
        <w:rPr>
          <w:rStyle w:val="StyleUnderline"/>
          <w:rFonts w:asciiTheme="minorHAnsi" w:hAnsiTheme="minorHAnsi" w:cstheme="minorHAnsi"/>
        </w:rPr>
        <w:t xml:space="preserve">space exploration. The prospect of </w:t>
      </w:r>
      <w:r>
        <w:rPr>
          <w:rStyle w:val="Emphasis"/>
          <w:rFonts w:asciiTheme="minorHAnsi" w:hAnsiTheme="minorHAnsi" w:cstheme="minorHAnsi"/>
          <w:highlight w:val="green"/>
        </w:rPr>
        <w:t>gaining property rights</w:t>
      </w:r>
      <w:r>
        <w:rPr>
          <w:rStyle w:val="StyleUnderline"/>
          <w:rFonts w:asciiTheme="minorHAnsi" w:hAnsiTheme="minorHAnsi" w:cstheme="minorHAnsi"/>
          <w:highlight w:val="green"/>
        </w:rPr>
        <w:t xml:space="preserve"> might push them to undergo </w:t>
      </w:r>
      <w:r>
        <w:rPr>
          <w:rStyle w:val="Emphasis"/>
          <w:rFonts w:asciiTheme="minorHAnsi" w:hAnsiTheme="minorHAnsi" w:cstheme="minorHAnsi"/>
          <w:highlight w:val="green"/>
        </w:rPr>
        <w:t>more fully realized expeditions</w:t>
      </w:r>
      <w:r>
        <w:rPr>
          <w:rStyle w:val="StyleUnderline"/>
          <w:rFonts w:asciiTheme="minorHAnsi" w:hAnsiTheme="minorHAnsi" w:cstheme="minorHAnsi"/>
          <w:highlight w:val="green"/>
        </w:rPr>
        <w:t xml:space="preserve"> for </w:t>
      </w:r>
      <w:r>
        <w:rPr>
          <w:rStyle w:val="Emphasis"/>
          <w:rFonts w:asciiTheme="minorHAnsi" w:hAnsiTheme="minorHAnsi" w:cstheme="minorHAnsi"/>
          <w:highlight w:val="green"/>
        </w:rPr>
        <w:t>larger</w:t>
      </w:r>
      <w:r>
        <w:rPr>
          <w:rFonts w:asciiTheme="minorHAnsi" w:hAnsiTheme="minorHAnsi" w:cstheme="minorHAnsi"/>
          <w:sz w:val="16"/>
        </w:rPr>
        <w:t xml:space="preserve"> and fixed </w:t>
      </w:r>
      <w:r>
        <w:rPr>
          <w:rStyle w:val="Emphasis"/>
          <w:rFonts w:asciiTheme="minorHAnsi" w:hAnsiTheme="minorHAnsi" w:cstheme="minorHAnsi"/>
          <w:highlight w:val="green"/>
        </w:rPr>
        <w:t>rewards</w:t>
      </w:r>
      <w:r>
        <w:rPr>
          <w:rFonts w:asciiTheme="minorHAnsi" w:hAnsiTheme="minorHAnsi" w:cstheme="minorHAnsi"/>
          <w:sz w:val="16"/>
        </w:rPr>
        <w:t>. The legal regime should however ensure fairness and order between the competing space entrepreneurs.195</w:t>
      </w:r>
    </w:p>
    <w:p w14:paraId="5A2E9AFF" w14:textId="77777777" w:rsidR="00E81FDB" w:rsidRDefault="00E81FDB" w:rsidP="00513824">
      <w:pPr>
        <w:pStyle w:val="Heading4"/>
      </w:pPr>
      <w:r>
        <w:t xml:space="preserve">That prevents other-wise inevitable </w:t>
      </w:r>
      <w:r>
        <w:rPr>
          <w:u w:val="single"/>
        </w:rPr>
        <w:t>extinction</w:t>
      </w:r>
      <w:r>
        <w:t xml:space="preserve"> – independently creates massive tech spillover, global coop, and new resources.</w:t>
      </w:r>
    </w:p>
    <w:p w14:paraId="48FD0147" w14:textId="77777777" w:rsidR="00E81FDB" w:rsidRDefault="00E81FDB" w:rsidP="00E81FDB">
      <w:pPr>
        <w:rPr>
          <w:rFonts w:asciiTheme="minorHAnsi" w:hAnsiTheme="minorHAnsi" w:cstheme="minorHAnsi"/>
        </w:rPr>
      </w:pPr>
      <w:r>
        <w:rPr>
          <w:rStyle w:val="Style13ptBold"/>
          <w:rFonts w:asciiTheme="minorHAnsi" w:hAnsiTheme="minorHAnsi" w:cstheme="minorHAnsi"/>
        </w:rPr>
        <w:t>Green 21</w:t>
      </w:r>
      <w:r>
        <w:rPr>
          <w:rFonts w:asciiTheme="minorHAnsi" w:hAnsiTheme="minorHAnsi" w:cstheme="minorHAnsi"/>
        </w:rPr>
        <w:t xml:space="preserve"> [Brian Patrick Green, director of technology ethics at the Markkula Center for Applied Ethics, Santa Clara University, “Space Ethics,” 2021, Rowman, pp. 4-5, EA]</w:t>
      </w:r>
    </w:p>
    <w:p w14:paraId="2D26D610" w14:textId="77777777" w:rsidR="00E81FDB" w:rsidRDefault="00E81FDB" w:rsidP="00E81FDB">
      <w:pPr>
        <w:rPr>
          <w:rFonts w:asciiTheme="minorHAnsi" w:hAnsiTheme="minorHAnsi" w:cstheme="minorHAnsi"/>
          <w:sz w:val="16"/>
        </w:rPr>
      </w:pPr>
      <w:r>
        <w:rPr>
          <w:rStyle w:val="StyleUnderline"/>
          <w:rFonts w:asciiTheme="minorHAnsi" w:hAnsiTheme="minorHAnsi" w:cstheme="minorHAnsi"/>
        </w:rPr>
        <w:t xml:space="preserve">In favor of going into space are such basics as gaining </w:t>
      </w:r>
      <w:r>
        <w:rPr>
          <w:rStyle w:val="Emphasis"/>
          <w:rFonts w:asciiTheme="minorHAnsi" w:hAnsiTheme="minorHAnsi" w:cstheme="minorHAnsi"/>
        </w:rPr>
        <w:t>scientific knowledge</w:t>
      </w:r>
      <w:r>
        <w:rPr>
          <w:rStyle w:val="StyleUnderline"/>
          <w:rFonts w:asciiTheme="minorHAnsi" w:hAnsiTheme="minorHAnsi" w:cstheme="minorHAnsi"/>
        </w:rPr>
        <w:t xml:space="preserve"> and developing beneficial </w:t>
      </w:r>
      <w:r>
        <w:rPr>
          <w:rStyle w:val="Emphasis"/>
          <w:rFonts w:asciiTheme="minorHAnsi" w:hAnsiTheme="minorHAnsi" w:cstheme="minorHAnsi"/>
        </w:rPr>
        <w:t>new technologies</w:t>
      </w:r>
      <w:r>
        <w:rPr>
          <w:rStyle w:val="StyleUnderline"/>
          <w:rFonts w:asciiTheme="minorHAnsi" w:hAnsiTheme="minorHAnsi" w:cstheme="minorHAnsi"/>
        </w:rPr>
        <w:t>, both of which space exploration and use have already begun to accomplish with dramatic</w:t>
      </w:r>
      <w:r>
        <w:rPr>
          <w:rFonts w:asciiTheme="minorHAnsi" w:hAnsiTheme="minorHAnsi" w:cstheme="minorHAnsi"/>
          <w:sz w:val="16"/>
        </w:rPr>
        <w:t xml:space="preserve"> and sometimes unexpected </w:t>
      </w:r>
      <w:r>
        <w:rPr>
          <w:rStyle w:val="StyleUnderline"/>
          <w:rFonts w:asciiTheme="minorHAnsi" w:hAnsiTheme="minorHAnsi" w:cstheme="minorHAnsi"/>
        </w:rPr>
        <w:t>effects for humankind</w:t>
      </w:r>
      <w:r>
        <w:rPr>
          <w:rFonts w:asciiTheme="minorHAnsi" w:hAnsiTheme="minorHAnsi" w:cstheme="minorHAnsi"/>
          <w:sz w:val="16"/>
        </w:rPr>
        <w:t xml:space="preserve">.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scorchingly hot, while too little greenhouse effect on Mars leaves the surface quite cold. There have also been significant contributions made to medical science, especially concerning the behavior of the human body when subjected to radiation, microgravity, nutritional restrictions, and so on. </w:t>
      </w:r>
      <w:r>
        <w:rPr>
          <w:rStyle w:val="StyleUnderline"/>
          <w:rFonts w:asciiTheme="minorHAnsi" w:hAnsiTheme="minorHAnsi" w:cstheme="minorHAnsi"/>
        </w:rPr>
        <w:t>On the technological side, everything with</w:t>
      </w:r>
      <w:r>
        <w:rPr>
          <w:rFonts w:asciiTheme="minorHAnsi" w:hAnsiTheme="minorHAnsi" w:cstheme="minorHAnsi"/>
          <w:sz w:val="16"/>
        </w:rPr>
        <w:t xml:space="preserve"> American global positioning system (</w:t>
      </w:r>
      <w:r>
        <w:rPr>
          <w:rStyle w:val="Emphasis"/>
          <w:rFonts w:asciiTheme="minorHAnsi" w:hAnsiTheme="minorHAnsi" w:cstheme="minorHAnsi"/>
        </w:rPr>
        <w:t>GPS</w:t>
      </w:r>
      <w:r>
        <w:rPr>
          <w:rFonts w:asciiTheme="minorHAnsi" w:hAnsiTheme="minorHAnsi" w:cstheme="minorHAnsi"/>
          <w:sz w:val="16"/>
        </w:rPr>
        <w:t>), Russian Glonass, or other global navigation systems—</w:t>
      </w:r>
      <w:r>
        <w:rPr>
          <w:rStyle w:val="StyleUnderline"/>
          <w:rFonts w:asciiTheme="minorHAnsi" w:hAnsiTheme="minorHAnsi" w:cstheme="minorHAnsi"/>
        </w:rPr>
        <w:t>from smartphones to military vehicles</w:t>
      </w:r>
      <w:r>
        <w:rPr>
          <w:rFonts w:asciiTheme="minorHAnsi" w:hAnsiTheme="minorHAnsi" w:cstheme="minorHAnsi"/>
          <w:sz w:val="16"/>
        </w:rPr>
        <w:t>—</w:t>
      </w:r>
      <w:r>
        <w:rPr>
          <w:rStyle w:val="StyleUnderline"/>
          <w:rFonts w:asciiTheme="minorHAnsi" w:hAnsiTheme="minorHAnsi" w:cstheme="minorHAnsi"/>
        </w:rPr>
        <w:t>relies on</w:t>
      </w:r>
      <w:r>
        <w:rPr>
          <w:rFonts w:asciiTheme="minorHAnsi" w:hAnsiTheme="minorHAnsi" w:cstheme="minorHAnsi"/>
          <w:sz w:val="16"/>
        </w:rPr>
        <w:t xml:space="preserve"> a network of </w:t>
      </w:r>
      <w:r>
        <w:rPr>
          <w:rStyle w:val="StyleUnderline"/>
          <w:rFonts w:asciiTheme="minorHAnsi" w:hAnsiTheme="minorHAnsi" w:cstheme="minorHAnsi"/>
        </w:rPr>
        <w:t>satellites</w:t>
      </w:r>
      <w:r>
        <w:rPr>
          <w:rFonts w:asciiTheme="minorHAnsi" w:hAnsiTheme="minorHAnsi" w:cstheme="minorHAnsi"/>
          <w:sz w:val="16"/>
        </w:rPr>
        <w:t xml:space="preserve"> above us, </w:t>
      </w:r>
      <w:r>
        <w:rPr>
          <w:rStyle w:val="StyleUnderline"/>
          <w:rFonts w:asciiTheme="minorHAnsi" w:hAnsiTheme="minorHAnsi" w:cstheme="minorHAnsi"/>
        </w:rPr>
        <w:t>placed</w:t>
      </w:r>
      <w:r>
        <w:rPr>
          <w:rFonts w:asciiTheme="minorHAnsi" w:hAnsiTheme="minorHAnsi" w:cstheme="minorHAnsi"/>
          <w:sz w:val="16"/>
        </w:rPr>
        <w:t xml:space="preserve"> there </w:t>
      </w:r>
      <w:r>
        <w:rPr>
          <w:rStyle w:val="StyleUnderline"/>
          <w:rFonts w:asciiTheme="minorHAnsi" w:hAnsiTheme="minorHAnsi" w:cstheme="minorHAnsi"/>
        </w:rPr>
        <w:t>by rocketry and</w:t>
      </w:r>
      <w:r>
        <w:rPr>
          <w:rFonts w:asciiTheme="minorHAnsi" w:hAnsiTheme="minorHAnsi" w:cstheme="minorHAnsi"/>
          <w:sz w:val="16"/>
        </w:rPr>
        <w:t xml:space="preserve"> painstakingly </w:t>
      </w:r>
      <w:r>
        <w:rPr>
          <w:rStyle w:val="StyleUnderline"/>
          <w:rFonts w:asciiTheme="minorHAnsi" w:hAnsiTheme="minorHAnsi" w:cstheme="minorHAnsi"/>
        </w:rPr>
        <w:t xml:space="preserve">tracked with instruments developed for the task. So many technologies have been pioneered by space exploration and use that </w:t>
      </w:r>
      <w:r>
        <w:rPr>
          <w:rStyle w:val="Emphasis"/>
          <w:rFonts w:asciiTheme="minorHAnsi" w:hAnsiTheme="minorHAnsi" w:cstheme="minorHAnsi"/>
        </w:rPr>
        <w:t>it is hard to list them all</w:t>
      </w:r>
      <w:r>
        <w:rPr>
          <w:rStyle w:val="StyleUnderline"/>
          <w:rFonts w:asciiTheme="minorHAnsi" w:hAnsiTheme="minorHAnsi" w:cstheme="minorHAnsi"/>
        </w:rPr>
        <w:t>, but</w:t>
      </w:r>
      <w:r>
        <w:rPr>
          <w:rFonts w:asciiTheme="minorHAnsi" w:hAnsiTheme="minorHAnsi" w:cstheme="minorHAnsi"/>
          <w:sz w:val="16"/>
        </w:rPr>
        <w:t xml:space="preserve"> some of </w:t>
      </w:r>
      <w:r>
        <w:rPr>
          <w:rStyle w:val="StyleUnderline"/>
          <w:rFonts w:asciiTheme="minorHAnsi" w:hAnsiTheme="minorHAnsi" w:cstheme="minorHAnsi"/>
        </w:rPr>
        <w:t xml:space="preserve">the more important ones include </w:t>
      </w:r>
      <w:r>
        <w:rPr>
          <w:rStyle w:val="Emphasis"/>
          <w:rFonts w:asciiTheme="minorHAnsi" w:hAnsiTheme="minorHAnsi" w:cstheme="minorHAnsi"/>
        </w:rPr>
        <w:t>weather satellites</w:t>
      </w:r>
      <w:r>
        <w:rPr>
          <w:rFonts w:asciiTheme="minorHAnsi" w:hAnsiTheme="minorHAnsi" w:cstheme="minorHAnsi"/>
          <w:sz w:val="16"/>
        </w:rPr>
        <w:t xml:space="preserve"> (which are not only convenient but also allow preparation for and evacuation from severe weather), </w:t>
      </w:r>
      <w:r>
        <w:rPr>
          <w:rStyle w:val="StyleUnderline"/>
          <w:rFonts w:asciiTheme="minorHAnsi" w:hAnsiTheme="minorHAnsi" w:cstheme="minorHAnsi"/>
        </w:rPr>
        <w:t>communication satellites, solar</w:t>
      </w:r>
      <w:r>
        <w:rPr>
          <w:rFonts w:asciiTheme="minorHAnsi" w:hAnsiTheme="minorHAnsi" w:cstheme="minorHAnsi"/>
          <w:sz w:val="16"/>
        </w:rPr>
        <w:t xml:space="preserve"> photovoltaic (PV) </w:t>
      </w:r>
      <w:r>
        <w:rPr>
          <w:rStyle w:val="StyleUnderline"/>
          <w:rFonts w:asciiTheme="minorHAnsi" w:hAnsiTheme="minorHAnsi" w:cstheme="minorHAnsi"/>
        </w:rPr>
        <w:t xml:space="preserve">cells, advances in electronics and computers, advances in materials science, and so on. </w:t>
      </w:r>
      <w:r>
        <w:rPr>
          <w:rFonts w:asciiTheme="minorHAnsi" w:hAnsiTheme="minorHAnsi" w:cstheme="minorHAnsi"/>
          <w:sz w:val="16"/>
          <w:szCs w:val="16"/>
        </w:rPr>
        <w:t xml:space="preserve">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 </w:t>
      </w:r>
      <w:r>
        <w:rPr>
          <w:rStyle w:val="StyleUnderline"/>
          <w:rFonts w:asciiTheme="minorHAnsi" w:hAnsiTheme="minorHAnsi" w:cstheme="minorHAnsi"/>
          <w:highlight w:val="green"/>
        </w:rPr>
        <w:t>Space activities</w:t>
      </w:r>
      <w:r>
        <w:rPr>
          <w:rStyle w:val="StyleUnderline"/>
          <w:rFonts w:asciiTheme="minorHAnsi" w:hAnsiTheme="minorHAnsi" w:cstheme="minorHAnsi"/>
        </w:rPr>
        <w:t xml:space="preserve"> are</w:t>
      </w:r>
      <w:r>
        <w:rPr>
          <w:rFonts w:asciiTheme="minorHAnsi" w:hAnsiTheme="minorHAnsi" w:cstheme="minorHAnsi"/>
          <w:sz w:val="16"/>
        </w:rPr>
        <w:t xml:space="preserve"> also </w:t>
      </w:r>
      <w:r>
        <w:rPr>
          <w:rStyle w:val="StyleUnderline"/>
          <w:rFonts w:asciiTheme="minorHAnsi" w:hAnsiTheme="minorHAnsi" w:cstheme="minorHAnsi"/>
        </w:rPr>
        <w:t xml:space="preserve">a key way of </w:t>
      </w:r>
      <w:r>
        <w:rPr>
          <w:rStyle w:val="Emphasis"/>
          <w:rFonts w:asciiTheme="minorHAnsi" w:hAnsiTheme="minorHAnsi" w:cstheme="minorHAnsi"/>
          <w:highlight w:val="green"/>
        </w:rPr>
        <w:t>promot</w:t>
      </w:r>
      <w:r>
        <w:rPr>
          <w:rStyle w:val="Emphasis"/>
          <w:rFonts w:asciiTheme="minorHAnsi" w:hAnsiTheme="minorHAnsi" w:cstheme="minorHAnsi"/>
        </w:rPr>
        <w:t xml:space="preserve">ing </w:t>
      </w:r>
      <w:r>
        <w:rPr>
          <w:rStyle w:val="Emphasis"/>
          <w:rFonts w:asciiTheme="minorHAnsi" w:hAnsiTheme="minorHAnsi" w:cstheme="minorHAnsi"/>
          <w:highlight w:val="green"/>
        </w:rPr>
        <w:t>international coop</w:t>
      </w:r>
      <w:r>
        <w:rPr>
          <w:rStyle w:val="Emphasis"/>
          <w:rFonts w:asciiTheme="minorHAnsi" w:hAnsiTheme="minorHAnsi" w:cstheme="minorHAnsi"/>
        </w:rPr>
        <w:t>eration</w:t>
      </w:r>
      <w:r>
        <w:rPr>
          <w:rFonts w:asciiTheme="minorHAnsi" w:hAnsiTheme="minorHAnsi" w:cstheme="minorHAnsi"/>
          <w:sz w:val="16"/>
        </w:rPr>
        <w:t xml:space="preserve"> and global awareness. While the international competition of the “space race” fueled one nation all the way to the Moon, shortly afterward, </w:t>
      </w:r>
      <w:r>
        <w:rPr>
          <w:rStyle w:val="StyleUnderline"/>
          <w:rFonts w:asciiTheme="minorHAnsi" w:hAnsiTheme="minorHAnsi" w:cstheme="minorHAnsi"/>
        </w:rPr>
        <w:t xml:space="preserve">the </w:t>
      </w:r>
      <w:r>
        <w:rPr>
          <w:rStyle w:val="StyleUnderline"/>
          <w:rFonts w:asciiTheme="minorHAnsi" w:hAnsiTheme="minorHAnsi" w:cstheme="minorHAnsi"/>
          <w:highlight w:val="green"/>
        </w:rPr>
        <w:t>Apollo</w:t>
      </w:r>
      <w:r>
        <w:rPr>
          <w:rStyle w:val="StyleUnderline"/>
          <w:rFonts w:asciiTheme="minorHAnsi" w:hAnsiTheme="minorHAnsi" w:cstheme="minorHAnsi"/>
        </w:rPr>
        <w:t xml:space="preserve">-Soyuz program </w:t>
      </w:r>
      <w:r>
        <w:rPr>
          <w:rStyle w:val="StyleUnderline"/>
          <w:rFonts w:asciiTheme="minorHAnsi" w:hAnsiTheme="minorHAnsi" w:cstheme="minorHAnsi"/>
          <w:highlight w:val="green"/>
        </w:rPr>
        <w:t>announced</w:t>
      </w:r>
      <w:r>
        <w:rPr>
          <w:rFonts w:asciiTheme="minorHAnsi" w:hAnsiTheme="minorHAnsi" w:cstheme="minorHAnsi"/>
          <w:sz w:val="16"/>
        </w:rPr>
        <w:t xml:space="preserve"> a </w:t>
      </w:r>
      <w:r>
        <w:rPr>
          <w:rStyle w:val="StyleUnderline"/>
          <w:rFonts w:asciiTheme="minorHAnsi" w:hAnsiTheme="minorHAnsi" w:cstheme="minorHAnsi"/>
          <w:highlight w:val="green"/>
        </w:rPr>
        <w:t>thawing</w:t>
      </w:r>
      <w:r>
        <w:rPr>
          <w:rFonts w:asciiTheme="minorHAnsi" w:hAnsiTheme="minorHAnsi" w:cstheme="minorHAnsi"/>
          <w:sz w:val="16"/>
        </w:rPr>
        <w:t xml:space="preserve"> of this </w:t>
      </w:r>
      <w:r>
        <w:rPr>
          <w:rStyle w:val="StyleUnderline"/>
          <w:rFonts w:asciiTheme="minorHAnsi" w:hAnsiTheme="minorHAnsi" w:cstheme="minorHAnsi"/>
          <w:highlight w:val="green"/>
        </w:rPr>
        <w:t>competition</w:t>
      </w:r>
      <w:r>
        <w:rPr>
          <w:rStyle w:val="StyleUnderline"/>
          <w:rFonts w:asciiTheme="minorHAnsi" w:hAnsiTheme="minorHAnsi" w:cstheme="minorHAnsi"/>
        </w:rPr>
        <w:t xml:space="preserve"> and commenced</w:t>
      </w:r>
      <w:r>
        <w:rPr>
          <w:rFonts w:asciiTheme="minorHAnsi" w:hAnsiTheme="minorHAnsi" w:cstheme="minorHAnsi"/>
          <w:sz w:val="16"/>
        </w:rPr>
        <w:t xml:space="preserve"> a period of </w:t>
      </w:r>
      <w:r>
        <w:rPr>
          <w:rStyle w:val="StyleUnderline"/>
          <w:rFonts w:asciiTheme="minorHAnsi" w:hAnsiTheme="minorHAnsi" w:cstheme="minorHAnsi"/>
        </w:rPr>
        <w:t>cooperation between the United States</w:t>
      </w:r>
      <w:r>
        <w:rPr>
          <w:rFonts w:asciiTheme="minorHAnsi" w:hAnsiTheme="minorHAnsi" w:cstheme="minorHAnsi"/>
          <w:sz w:val="16"/>
        </w:rPr>
        <w:t xml:space="preserve"> of America </w:t>
      </w:r>
      <w:r>
        <w:rPr>
          <w:rStyle w:val="StyleUnderline"/>
          <w:rFonts w:asciiTheme="minorHAnsi" w:hAnsiTheme="minorHAnsi" w:cstheme="minorHAnsi"/>
        </w:rPr>
        <w:t>and</w:t>
      </w:r>
      <w:r>
        <w:rPr>
          <w:rFonts w:asciiTheme="minorHAnsi" w:hAnsiTheme="minorHAnsi" w:cstheme="minorHAnsi"/>
          <w:sz w:val="16"/>
        </w:rPr>
        <w:t xml:space="preserve"> the </w:t>
      </w:r>
      <w:r>
        <w:rPr>
          <w:rStyle w:val="StyleUnderline"/>
          <w:rFonts w:asciiTheme="minorHAnsi" w:hAnsiTheme="minorHAnsi" w:cstheme="minorHAnsi"/>
        </w:rPr>
        <w:t>U</w:t>
      </w:r>
      <w:r>
        <w:rPr>
          <w:rFonts w:asciiTheme="minorHAnsi" w:hAnsiTheme="minorHAnsi" w:cstheme="minorHAnsi"/>
          <w:sz w:val="16"/>
        </w:rPr>
        <w:t xml:space="preserve">nion of </w:t>
      </w:r>
      <w:r>
        <w:rPr>
          <w:rStyle w:val="StyleUnderline"/>
          <w:rFonts w:asciiTheme="minorHAnsi" w:hAnsiTheme="minorHAnsi" w:cstheme="minorHAnsi"/>
        </w:rPr>
        <w:t>S</w:t>
      </w:r>
      <w:r>
        <w:rPr>
          <w:rFonts w:asciiTheme="minorHAnsi" w:hAnsiTheme="minorHAnsi" w:cstheme="minorHAnsi"/>
          <w:sz w:val="16"/>
        </w:rPr>
        <w:t xml:space="preserve">oviet </w:t>
      </w:r>
      <w:r>
        <w:rPr>
          <w:rStyle w:val="StyleUnderline"/>
          <w:rFonts w:asciiTheme="minorHAnsi" w:hAnsiTheme="minorHAnsi" w:cstheme="minorHAnsi"/>
        </w:rPr>
        <w:t>S</w:t>
      </w:r>
      <w:r>
        <w:rPr>
          <w:rFonts w:asciiTheme="minorHAnsi" w:hAnsiTheme="minorHAnsi" w:cstheme="minorHAnsi"/>
          <w:sz w:val="16"/>
        </w:rPr>
        <w:t xml:space="preserve">ocialist </w:t>
      </w:r>
      <w:r>
        <w:rPr>
          <w:rStyle w:val="StyleUnderline"/>
          <w:rFonts w:asciiTheme="minorHAnsi" w:hAnsiTheme="minorHAnsi" w:cstheme="minorHAnsi"/>
        </w:rPr>
        <w:t>R</w:t>
      </w:r>
      <w:r>
        <w:rPr>
          <w:rFonts w:asciiTheme="minorHAnsi" w:hAnsiTheme="minorHAnsi" w:cstheme="minorHAnsi"/>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Pr>
          <w:rStyle w:val="StyleUnderline"/>
          <w:rFonts w:asciiTheme="minorHAnsi" w:hAnsiTheme="minorHAnsi" w:cstheme="minorHAnsi"/>
        </w:rPr>
        <w:t xml:space="preserve">the </w:t>
      </w:r>
      <w:r>
        <w:rPr>
          <w:rStyle w:val="StyleUnderline"/>
          <w:rFonts w:asciiTheme="minorHAnsi" w:hAnsiTheme="minorHAnsi" w:cstheme="minorHAnsi"/>
          <w:highlight w:val="green"/>
        </w:rPr>
        <w:t>perspective</w:t>
      </w:r>
      <w:r>
        <w:rPr>
          <w:rStyle w:val="StyleUnderline"/>
          <w:rFonts w:asciiTheme="minorHAnsi" w:hAnsiTheme="minorHAnsi" w:cstheme="minorHAnsi"/>
        </w:rPr>
        <w:t xml:space="preserve"> given from space</w:t>
      </w:r>
      <w:r>
        <w:rPr>
          <w:rFonts w:asciiTheme="minorHAnsi" w:hAnsiTheme="minorHAnsi" w:cstheme="minorHAnsi"/>
          <w:sz w:val="16"/>
        </w:rPr>
        <w:t xml:space="preserve"> has itself </w:t>
      </w:r>
      <w:r>
        <w:rPr>
          <w:rStyle w:val="StyleUnderline"/>
          <w:rFonts w:asciiTheme="minorHAnsi" w:hAnsiTheme="minorHAnsi" w:cstheme="minorHAnsi"/>
        </w:rPr>
        <w:t>helped</w:t>
      </w:r>
      <w:r>
        <w:rPr>
          <w:rFonts w:asciiTheme="minorHAnsi" w:hAnsiTheme="minorHAnsi" w:cstheme="minorHAnsi"/>
          <w:sz w:val="16"/>
        </w:rPr>
        <w:t xml:space="preserve"> to </w:t>
      </w:r>
      <w:r>
        <w:rPr>
          <w:rStyle w:val="StyleUnderline"/>
          <w:rFonts w:asciiTheme="minorHAnsi" w:hAnsiTheme="minorHAnsi" w:cstheme="minorHAnsi"/>
          <w:highlight w:val="green"/>
        </w:rPr>
        <w:t>produce</w:t>
      </w:r>
      <w:r>
        <w:rPr>
          <w:rFonts w:asciiTheme="minorHAnsi" w:hAnsiTheme="minorHAnsi" w:cstheme="minorHAnsi"/>
          <w:sz w:val="16"/>
        </w:rPr>
        <w:t xml:space="preserve"> some feelings of </w:t>
      </w:r>
      <w:r>
        <w:rPr>
          <w:rStyle w:val="StyleUnderline"/>
          <w:rFonts w:asciiTheme="minorHAnsi" w:hAnsiTheme="minorHAnsi" w:cstheme="minorHAnsi"/>
          <w:highlight w:val="green"/>
        </w:rPr>
        <w:t>unity on Earth</w:t>
      </w:r>
      <w:r>
        <w:rPr>
          <w:rStyle w:val="StyleUnderline"/>
          <w:rFonts w:asciiTheme="minorHAnsi" w:hAnsiTheme="minorHAnsi" w:cstheme="minorHAnsi"/>
        </w:rPr>
        <w:t>, with</w:t>
      </w:r>
      <w:r>
        <w:rPr>
          <w:rFonts w:asciiTheme="minorHAnsi" w:hAnsiTheme="minorHAnsi" w:cstheme="minorHAnsi"/>
          <w:sz w:val="16"/>
        </w:rPr>
        <w:t xml:space="preserve"> the </w:t>
      </w:r>
      <w:r>
        <w:rPr>
          <w:rStyle w:val="StyleUnderline"/>
          <w:rFonts w:asciiTheme="minorHAnsi" w:hAnsiTheme="minorHAnsi" w:cstheme="minorHAnsi"/>
        </w:rPr>
        <w:t>famous</w:t>
      </w:r>
      <w:r>
        <w:rPr>
          <w:rFonts w:asciiTheme="minorHAnsi" w:hAnsiTheme="minorHAnsi" w:cstheme="minorHAnsi"/>
          <w:sz w:val="16"/>
        </w:rPr>
        <w:t xml:space="preserve"> “Blue Marble” and “Earthrise” </w:t>
      </w:r>
      <w:r>
        <w:rPr>
          <w:rStyle w:val="StyleUnderline"/>
          <w:rFonts w:asciiTheme="minorHAnsi" w:hAnsiTheme="minorHAnsi" w:cstheme="minorHAnsi"/>
        </w:rPr>
        <w:t>pictures</w:t>
      </w:r>
      <w:r>
        <w:rPr>
          <w:rFonts w:asciiTheme="minorHAnsi" w:hAnsiTheme="minorHAnsi" w:cstheme="minorHAnsi"/>
          <w:sz w:val="16"/>
        </w:rPr>
        <w:t xml:space="preserve"> showing Earth’s oneness and scientific discoveries supported by space science, such as those related to climate change, </w:t>
      </w:r>
      <w:r>
        <w:rPr>
          <w:rStyle w:val="StyleUnderline"/>
          <w:rFonts w:asciiTheme="minorHAnsi" w:hAnsiTheme="minorHAnsi" w:cstheme="minorHAnsi"/>
        </w:rPr>
        <w:t>helping</w:t>
      </w:r>
      <w:r>
        <w:rPr>
          <w:rFonts w:asciiTheme="minorHAnsi" w:hAnsiTheme="minorHAnsi" w:cstheme="minorHAnsi"/>
          <w:sz w:val="16"/>
        </w:rPr>
        <w:t xml:space="preserve"> to </w:t>
      </w:r>
      <w:r>
        <w:rPr>
          <w:rStyle w:val="StyleUnderline"/>
          <w:rFonts w:asciiTheme="minorHAnsi" w:hAnsiTheme="minorHAnsi" w:cstheme="minorHAnsi"/>
        </w:rPr>
        <w:t>promote international cooperation to address</w:t>
      </w:r>
      <w:r>
        <w:rPr>
          <w:rFonts w:asciiTheme="minorHAnsi" w:hAnsiTheme="minorHAnsi" w:cstheme="minorHAnsi"/>
          <w:sz w:val="16"/>
        </w:rPr>
        <w:t xml:space="preserve"> these </w:t>
      </w:r>
      <w:r>
        <w:rPr>
          <w:rStyle w:val="StyleUnderline"/>
          <w:rFonts w:asciiTheme="minorHAnsi" w:hAnsiTheme="minorHAnsi" w:cstheme="minorHAnsi"/>
        </w:rPr>
        <w:t>problems</w:t>
      </w:r>
      <w:r>
        <w:rPr>
          <w:rFonts w:asciiTheme="minorHAnsi" w:hAnsiTheme="minorHAnsi" w:cstheme="minorHAnsi"/>
          <w:sz w:val="16"/>
        </w:rPr>
        <w:t xml:space="preserve">. </w:t>
      </w:r>
      <w:r>
        <w:rPr>
          <w:rStyle w:val="StyleUnderline"/>
          <w:rFonts w:asciiTheme="minorHAnsi" w:hAnsiTheme="minorHAnsi" w:cstheme="minorHAnsi"/>
        </w:rPr>
        <w:t xml:space="preserve">Gaining access to </w:t>
      </w:r>
      <w:r>
        <w:rPr>
          <w:rStyle w:val="Emphasis"/>
          <w:rFonts w:asciiTheme="minorHAnsi" w:hAnsiTheme="minorHAnsi" w:cstheme="minorHAnsi"/>
          <w:highlight w:val="green"/>
        </w:rPr>
        <w:t>new</w:t>
      </w:r>
      <w:r>
        <w:rPr>
          <w:rStyle w:val="Emphasis"/>
          <w:rFonts w:asciiTheme="minorHAnsi" w:hAnsiTheme="minorHAnsi" w:cstheme="minorHAnsi"/>
        </w:rPr>
        <w:t xml:space="preserve"> critical </w:t>
      </w:r>
      <w:r>
        <w:rPr>
          <w:rStyle w:val="Emphasis"/>
          <w:rFonts w:asciiTheme="minorHAnsi" w:hAnsiTheme="minorHAnsi" w:cstheme="minorHAnsi"/>
          <w:highlight w:val="green"/>
        </w:rPr>
        <w:t>resources</w:t>
      </w:r>
      <w:r>
        <w:rPr>
          <w:rStyle w:val="StyleUnderline"/>
          <w:rFonts w:asciiTheme="minorHAnsi" w:hAnsiTheme="minorHAnsi" w:cstheme="minorHAnsi"/>
        </w:rPr>
        <w:t xml:space="preserve"> may be another reason to go into space.</w:t>
      </w:r>
      <w:r>
        <w:rPr>
          <w:rFonts w:asciiTheme="minorHAnsi" w:hAnsiTheme="minorHAnsi" w:cstheme="minorHAnsi"/>
          <w:sz w:val="16"/>
        </w:rPr>
        <w:t xml:space="preserve"> Earth is a finite planet, and certain elements on Earth are very rare in the planetary crust, particularly platinum group metals that are very dense and siderophilic (iron-loving) and so have tended to sink toward the core over the natural history of the planet. However, </w:t>
      </w:r>
      <w:r>
        <w:rPr>
          <w:rStyle w:val="Emphasis"/>
          <w:rFonts w:asciiTheme="minorHAnsi" w:hAnsiTheme="minorHAnsi" w:cstheme="minorHAnsi"/>
          <w:highlight w:val="green"/>
        </w:rPr>
        <w:t>asteroids</w:t>
      </w:r>
      <w:r>
        <w:rPr>
          <w:rStyle w:val="StyleUnderline"/>
          <w:rFonts w:asciiTheme="minorHAnsi" w:hAnsiTheme="minorHAnsi" w:cstheme="minorHAnsi"/>
        </w:rPr>
        <w:t xml:space="preserve"> and other objects in space</w:t>
      </w:r>
      <w:r>
        <w:rPr>
          <w:rFonts w:asciiTheme="minorHAnsi" w:hAnsiTheme="minorHAnsi" w:cstheme="minorHAnsi"/>
          <w:sz w:val="16"/>
        </w:rPr>
        <w:t xml:space="preserve"> (for example, planets, comets, and moons) </w:t>
      </w:r>
      <w:r>
        <w:rPr>
          <w:rStyle w:val="StyleUnderline"/>
          <w:rFonts w:asciiTheme="minorHAnsi" w:hAnsiTheme="minorHAnsi" w:cstheme="minorHAnsi"/>
        </w:rPr>
        <w:t>can</w:t>
      </w:r>
      <w:r>
        <w:rPr>
          <w:rFonts w:asciiTheme="minorHAnsi" w:hAnsiTheme="minorHAnsi" w:cstheme="minorHAnsi"/>
          <w:sz w:val="16"/>
        </w:rPr>
        <w:t xml:space="preserve"> sometimes </w:t>
      </w:r>
      <w:r>
        <w:rPr>
          <w:rStyle w:val="StyleUnderline"/>
          <w:rFonts w:asciiTheme="minorHAnsi" w:hAnsiTheme="minorHAnsi" w:cstheme="minorHAnsi"/>
          <w:highlight w:val="green"/>
        </w:rPr>
        <w:t>have</w:t>
      </w:r>
      <w:r>
        <w:rPr>
          <w:rFonts w:asciiTheme="minorHAnsi" w:hAnsiTheme="minorHAnsi" w:cstheme="minorHAnsi"/>
          <w:sz w:val="16"/>
        </w:rPr>
        <w:t xml:space="preserve"> these </w:t>
      </w:r>
      <w:r>
        <w:rPr>
          <w:rStyle w:val="StyleUnderline"/>
          <w:rFonts w:asciiTheme="minorHAnsi" w:hAnsiTheme="minorHAnsi" w:cstheme="minorHAnsi"/>
          <w:highlight w:val="green"/>
        </w:rPr>
        <w:t>elements in abundance</w:t>
      </w:r>
      <w:r>
        <w:rPr>
          <w:rStyle w:val="StyleUnderline"/>
          <w:rFonts w:asciiTheme="minorHAnsi" w:hAnsiTheme="minorHAnsi" w:cstheme="minorHAnsi"/>
        </w:rPr>
        <w:t xml:space="preserve"> and</w:t>
      </w:r>
      <w:r>
        <w:rPr>
          <w:rFonts w:asciiTheme="minorHAnsi" w:hAnsiTheme="minorHAnsi" w:cstheme="minorHAnsi"/>
          <w:sz w:val="16"/>
        </w:rPr>
        <w:t xml:space="preserve"> in </w:t>
      </w:r>
      <w:r>
        <w:rPr>
          <w:rStyle w:val="StyleUnderline"/>
          <w:rFonts w:asciiTheme="minorHAnsi" w:hAnsiTheme="minorHAnsi" w:cstheme="minorHAnsi"/>
        </w:rPr>
        <w:t>more available locations</w:t>
      </w:r>
      <w:r>
        <w:rPr>
          <w:rFonts w:asciiTheme="minorHAnsi" w:hAnsiTheme="minorHAnsi" w:cstheme="minorHAnsi"/>
          <w:sz w:val="16"/>
        </w:rPr>
        <w:t xml:space="preserve">, making them potentially excellent sources for these valuable materials. Now-defunct asteroid-mining startup Planetary Resources once estimated that </w:t>
      </w:r>
      <w:r>
        <w:rPr>
          <w:rStyle w:val="StyleUnderline"/>
          <w:rFonts w:asciiTheme="minorHAnsi" w:hAnsiTheme="minorHAnsi" w:cstheme="minorHAnsi"/>
        </w:rPr>
        <w:t>one</w:t>
      </w:r>
      <w:r>
        <w:rPr>
          <w:rFonts w:asciiTheme="minorHAnsi" w:hAnsiTheme="minorHAnsi" w:cstheme="minorHAnsi"/>
          <w:sz w:val="16"/>
        </w:rPr>
        <w:t xml:space="preserve"> “platinum-rich </w:t>
      </w:r>
      <w:r>
        <w:rPr>
          <w:rStyle w:val="StyleUnderline"/>
          <w:rFonts w:asciiTheme="minorHAnsi" w:hAnsiTheme="minorHAnsi" w:cstheme="minorHAnsi"/>
        </w:rPr>
        <w:t>500 meter wide asteroid contains</w:t>
      </w:r>
      <w:r>
        <w:rPr>
          <w:rFonts w:asciiTheme="minorHAnsi" w:hAnsiTheme="minorHAnsi" w:cstheme="minorHAnsi"/>
          <w:sz w:val="16"/>
        </w:rPr>
        <w:t xml:space="preserve"> . . . </w:t>
      </w:r>
      <w:r>
        <w:rPr>
          <w:rStyle w:val="Emphasis"/>
          <w:rFonts w:asciiTheme="minorHAnsi" w:hAnsiTheme="minorHAnsi" w:cstheme="minorHAnsi"/>
          <w:highlight w:val="green"/>
        </w:rPr>
        <w:t>1.5 times</w:t>
      </w:r>
      <w:r>
        <w:rPr>
          <w:rStyle w:val="Emphasis"/>
          <w:rFonts w:asciiTheme="minorHAnsi" w:hAnsiTheme="minorHAnsi" w:cstheme="minorHAnsi"/>
        </w:rPr>
        <w:t xml:space="preserve"> the</w:t>
      </w:r>
      <w:r>
        <w:rPr>
          <w:rFonts w:asciiTheme="minorHAnsi" w:hAnsiTheme="minorHAnsi" w:cstheme="minorHAnsi"/>
          <w:sz w:val="16"/>
        </w:rPr>
        <w:t xml:space="preserve"> known </w:t>
      </w:r>
      <w:r>
        <w:rPr>
          <w:rStyle w:val="Emphasis"/>
          <w:rFonts w:asciiTheme="minorHAnsi" w:hAnsiTheme="minorHAnsi" w:cstheme="minorHAnsi"/>
          <w:highlight w:val="green"/>
        </w:rPr>
        <w:t>world-reserves</w:t>
      </w:r>
      <w:r>
        <w:rPr>
          <w:rStyle w:val="StyleUnderline"/>
          <w:rFonts w:asciiTheme="minorHAnsi" w:hAnsiTheme="minorHAnsi" w:cstheme="minorHAnsi"/>
          <w:highlight w:val="green"/>
        </w:rPr>
        <w:t xml:space="preserve"> of</w:t>
      </w:r>
      <w:r>
        <w:rPr>
          <w:rStyle w:val="StyleUnderline"/>
          <w:rFonts w:asciiTheme="minorHAnsi" w:hAnsiTheme="minorHAnsi" w:cstheme="minorHAnsi"/>
        </w:rPr>
        <w:t xml:space="preserve"> </w:t>
      </w:r>
      <w:r>
        <w:rPr>
          <w:rFonts w:asciiTheme="minorHAnsi" w:hAnsiTheme="minorHAnsi" w:cstheme="minorHAnsi"/>
          <w:sz w:val="16"/>
        </w:rPr>
        <w:t xml:space="preserve">platinum group </w:t>
      </w:r>
      <w:r>
        <w:rPr>
          <w:rStyle w:val="StyleUnderline"/>
          <w:rFonts w:asciiTheme="minorHAnsi" w:hAnsiTheme="minorHAnsi" w:cstheme="minorHAnsi"/>
          <w:highlight w:val="green"/>
        </w:rPr>
        <w:t>metals</w:t>
      </w:r>
      <w:r>
        <w:rPr>
          <w:rFonts w:asciiTheme="minorHAnsi" w:hAnsiTheme="minorHAnsi" w:cstheme="minorHAnsi"/>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 Another reason that </w:t>
      </w:r>
      <w:r>
        <w:rPr>
          <w:rStyle w:val="StyleUnderline"/>
          <w:rFonts w:asciiTheme="minorHAnsi" w:hAnsiTheme="minorHAnsi" w:cstheme="minorHAnsi"/>
          <w:highlight w:val="green"/>
        </w:rPr>
        <w:t>humans</w:t>
      </w:r>
      <w:r>
        <w:rPr>
          <w:rFonts w:asciiTheme="minorHAnsi" w:hAnsiTheme="minorHAnsi" w:cstheme="minorHAnsi"/>
          <w:sz w:val="16"/>
        </w:rPr>
        <w:t xml:space="preserve"> may want to </w:t>
      </w:r>
      <w:r>
        <w:rPr>
          <w:rStyle w:val="StyleUnderline"/>
          <w:rFonts w:asciiTheme="minorHAnsi" w:hAnsiTheme="minorHAnsi" w:cstheme="minorHAnsi"/>
        </w:rPr>
        <w:t>explore space</w:t>
      </w:r>
      <w:r>
        <w:rPr>
          <w:rFonts w:asciiTheme="minorHAnsi" w:hAnsiTheme="minorHAnsi" w:cstheme="minorHAnsi"/>
          <w:sz w:val="16"/>
        </w:rPr>
        <w:t xml:space="preserve"> would be</w:t>
      </w:r>
      <w:r>
        <w:rPr>
          <w:rStyle w:val="StyleUnderline"/>
          <w:rFonts w:asciiTheme="minorHAnsi" w:hAnsiTheme="minorHAnsi" w:cstheme="minorHAnsi"/>
        </w:rPr>
        <w:t xml:space="preserve"> to </w:t>
      </w:r>
      <w:r>
        <w:rPr>
          <w:rStyle w:val="StyleUnderline"/>
          <w:rFonts w:asciiTheme="minorHAnsi" w:hAnsiTheme="minorHAnsi" w:cstheme="minorHAnsi"/>
          <w:highlight w:val="green"/>
        </w:rPr>
        <w:t xml:space="preserve">create a </w:t>
      </w:r>
      <w:r>
        <w:rPr>
          <w:rStyle w:val="Emphasis"/>
          <w:rFonts w:asciiTheme="minorHAnsi" w:hAnsiTheme="minorHAnsi" w:cstheme="minorHAnsi"/>
          <w:highlight w:val="green"/>
        </w:rPr>
        <w:t>“backup Earth”</w:t>
      </w:r>
      <w:r>
        <w:rPr>
          <w:rStyle w:val="StyleUnderline"/>
          <w:rFonts w:asciiTheme="minorHAnsi" w:hAnsiTheme="minorHAnsi" w:cstheme="minorHAnsi"/>
        </w:rPr>
        <w:t xml:space="preserve"> to hedge </w:t>
      </w:r>
      <w:r>
        <w:rPr>
          <w:rStyle w:val="StyleUnderline"/>
          <w:rFonts w:asciiTheme="minorHAnsi" w:hAnsiTheme="minorHAnsi" w:cstheme="minorHAnsi"/>
          <w:highlight w:val="green"/>
        </w:rPr>
        <w:t>against</w:t>
      </w:r>
      <w:r>
        <w:rPr>
          <w:rFonts w:asciiTheme="minorHAnsi" w:hAnsiTheme="minorHAnsi" w:cstheme="minorHAnsi"/>
          <w:sz w:val="16"/>
        </w:rPr>
        <w:t xml:space="preserve"> global catastrophic and </w:t>
      </w:r>
      <w:r>
        <w:rPr>
          <w:rStyle w:val="Emphasis"/>
          <w:rFonts w:asciiTheme="minorHAnsi" w:hAnsiTheme="minorHAnsi" w:cstheme="minorHAnsi"/>
          <w:highlight w:val="green"/>
        </w:rPr>
        <w:t>existential risks</w:t>
      </w:r>
      <w:r>
        <w:rPr>
          <w:rFonts w:asciiTheme="minorHAnsi" w:hAnsiTheme="minorHAnsi" w:cstheme="minorHAnsi"/>
          <w:sz w:val="16"/>
        </w:rPr>
        <w:t xml:space="preserve"> (risks that may cause widespread disaster or human extinction, respectively) on our home planet. 8 Earth has always been a dangerous place for humans, with </w:t>
      </w:r>
      <w:r>
        <w:rPr>
          <w:rStyle w:val="Emphasis"/>
          <w:rFonts w:asciiTheme="minorHAnsi" w:hAnsiTheme="minorHAnsi" w:cstheme="minorHAnsi"/>
          <w:highlight w:val="green"/>
        </w:rPr>
        <w:t>asteroid impacts, supervolcanic eruptions</w:t>
      </w:r>
      <w:r>
        <w:rPr>
          <w:rStyle w:val="Emphasis"/>
          <w:rFonts w:asciiTheme="minorHAnsi" w:hAnsiTheme="minorHAnsi" w:cstheme="minorHAnsi"/>
        </w:rPr>
        <w:t>,</w:t>
      </w:r>
      <w:r>
        <w:rPr>
          <w:rFonts w:asciiTheme="minorHAnsi" w:hAnsiTheme="minorHAnsi" w:cstheme="minorHAnsi"/>
          <w:sz w:val="16"/>
        </w:rPr>
        <w:t xml:space="preserve"> pandemic </w:t>
      </w:r>
      <w:r>
        <w:rPr>
          <w:rStyle w:val="Emphasis"/>
          <w:rFonts w:asciiTheme="minorHAnsi" w:hAnsiTheme="minorHAnsi" w:cstheme="minorHAnsi"/>
          <w:highlight w:val="green"/>
        </w:rPr>
        <w:t>disease</w:t>
      </w:r>
      <w:r>
        <w:rPr>
          <w:rFonts w:asciiTheme="minorHAnsi" w:hAnsiTheme="minorHAnsi" w:cstheme="minorHAnsi"/>
          <w:sz w:val="16"/>
        </w:rPr>
        <w:t xml:space="preserve">, and other natural hazards threatening civilization. Now, in addition to these natural threats, human-made hazards such as </w:t>
      </w:r>
      <w:r>
        <w:rPr>
          <w:rStyle w:val="Emphasis"/>
          <w:rFonts w:asciiTheme="minorHAnsi" w:hAnsiTheme="minorHAnsi" w:cstheme="minorHAnsi"/>
          <w:highlight w:val="green"/>
        </w:rPr>
        <w:t>nuc</w:t>
      </w:r>
      <w:r>
        <w:rPr>
          <w:rStyle w:val="Emphasis"/>
          <w:rFonts w:asciiTheme="minorHAnsi" w:hAnsiTheme="minorHAnsi" w:cstheme="minorHAnsi"/>
        </w:rPr>
        <w:t>lear weapon</w:t>
      </w:r>
      <w:r>
        <w:rPr>
          <w:rStyle w:val="Emphasis"/>
          <w:rFonts w:asciiTheme="minorHAnsi" w:hAnsiTheme="minorHAnsi" w:cstheme="minorHAnsi"/>
          <w:highlight w:val="green"/>
        </w:rPr>
        <w:t>s</w:t>
      </w:r>
      <w:r>
        <w:rPr>
          <w:rStyle w:val="Emphasis"/>
          <w:rFonts w:asciiTheme="minorHAnsi" w:hAnsiTheme="minorHAnsi" w:cstheme="minorHAnsi"/>
        </w:rPr>
        <w:t xml:space="preserve">, </w:t>
      </w:r>
      <w:r>
        <w:rPr>
          <w:rStyle w:val="Emphasis"/>
          <w:rFonts w:asciiTheme="minorHAnsi" w:hAnsiTheme="minorHAnsi" w:cstheme="minorHAnsi"/>
          <w:highlight w:val="green"/>
        </w:rPr>
        <w:t>climate change, biotech</w:t>
      </w:r>
      <w:r>
        <w:rPr>
          <w:rFonts w:asciiTheme="minorHAnsi" w:hAnsiTheme="minorHAnsi" w:cstheme="minorHAnsi"/>
          <w:sz w:val="16"/>
        </w:rPr>
        <w:t xml:space="preserve">nology, </w:t>
      </w:r>
      <w:r>
        <w:rPr>
          <w:rStyle w:val="Emphasis"/>
          <w:rFonts w:asciiTheme="minorHAnsi" w:hAnsiTheme="minorHAnsi" w:cstheme="minorHAnsi"/>
          <w:highlight w:val="green"/>
        </w:rPr>
        <w:t>nanotech</w:t>
      </w:r>
      <w:r>
        <w:rPr>
          <w:rFonts w:asciiTheme="minorHAnsi" w:hAnsiTheme="minorHAnsi" w:cstheme="minorHAnsi"/>
          <w:sz w:val="16"/>
        </w:rPr>
        <w:t xml:space="preserve">nology, </w:t>
      </w:r>
      <w:r>
        <w:rPr>
          <w:rStyle w:val="StyleUnderline"/>
          <w:rFonts w:asciiTheme="minorHAnsi" w:hAnsiTheme="minorHAnsi" w:cstheme="minorHAnsi"/>
          <w:highlight w:val="green"/>
        </w:rPr>
        <w:t xml:space="preserve">and </w:t>
      </w:r>
      <w:r>
        <w:rPr>
          <w:rStyle w:val="Emphasis"/>
          <w:rFonts w:asciiTheme="minorHAnsi" w:hAnsiTheme="minorHAnsi" w:cstheme="minorHAnsi"/>
          <w:highlight w:val="green"/>
        </w:rPr>
        <w:t>a</w:t>
      </w:r>
      <w:r>
        <w:rPr>
          <w:rFonts w:asciiTheme="minorHAnsi" w:hAnsiTheme="minorHAnsi" w:cstheme="minorHAnsi"/>
          <w:sz w:val="16"/>
        </w:rPr>
        <w:t xml:space="preserve">rtificial </w:t>
      </w:r>
      <w:r>
        <w:rPr>
          <w:rStyle w:val="Emphasis"/>
          <w:rFonts w:asciiTheme="minorHAnsi" w:hAnsiTheme="minorHAnsi" w:cstheme="minorHAnsi"/>
          <w:highlight w:val="green"/>
        </w:rPr>
        <w:t>i</w:t>
      </w:r>
      <w:r>
        <w:rPr>
          <w:rFonts w:asciiTheme="minorHAnsi" w:hAnsiTheme="minorHAnsi" w:cstheme="minorHAnsi"/>
          <w:sz w:val="16"/>
        </w:rPr>
        <w:t xml:space="preserve">ntelligence may </w:t>
      </w:r>
      <w:r>
        <w:rPr>
          <w:rStyle w:val="Emphasis"/>
          <w:rFonts w:asciiTheme="minorHAnsi" w:hAnsiTheme="minorHAnsi" w:cstheme="minorHAnsi"/>
        </w:rPr>
        <w:t>threaten</w:t>
      </w:r>
      <w:r>
        <w:rPr>
          <w:rFonts w:asciiTheme="minorHAnsi" w:hAnsiTheme="minorHAnsi" w:cstheme="minorHAnsi"/>
          <w:sz w:val="16"/>
        </w:rPr>
        <w:t xml:space="preserve"> not only the viability of technological civilization but perhaps the survival of human</w:t>
      </w:r>
      <w:r>
        <w:rPr>
          <w:rStyle w:val="Emphasis"/>
          <w:rFonts w:asciiTheme="minorHAnsi" w:hAnsiTheme="minorHAnsi" w:cstheme="minorHAnsi"/>
        </w:rPr>
        <w:t xml:space="preserve"> life itself.</w:t>
      </w:r>
      <w:r>
        <w:rPr>
          <w:rFonts w:asciiTheme="minorHAnsi" w:hAnsiTheme="minorHAnsi" w:cstheme="minorHAnsi"/>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Pr>
          <w:rStyle w:val="StyleUnderline"/>
          <w:rFonts w:asciiTheme="minorHAnsi" w:hAnsiTheme="minorHAnsi" w:cstheme="minorHAnsi"/>
        </w:rPr>
        <w:t>were</w:t>
      </w:r>
      <w:r>
        <w:rPr>
          <w:rFonts w:asciiTheme="minorHAnsi" w:hAnsiTheme="minorHAnsi" w:cstheme="minorHAnsi"/>
          <w:sz w:val="16"/>
        </w:rPr>
        <w:t xml:space="preserve"> the same </w:t>
      </w:r>
      <w:r>
        <w:rPr>
          <w:rStyle w:val="StyleUnderline"/>
          <w:rFonts w:asciiTheme="minorHAnsi" w:hAnsiTheme="minorHAnsi" w:cstheme="minorHAnsi"/>
        </w:rPr>
        <w:t xml:space="preserve">global catastrophe to happen to Earth, yet </w:t>
      </w:r>
      <w:r>
        <w:rPr>
          <w:rStyle w:val="StyleUnderline"/>
          <w:rFonts w:asciiTheme="minorHAnsi" w:hAnsiTheme="minorHAnsi" w:cstheme="minorHAnsi"/>
          <w:highlight w:val="green"/>
        </w:rPr>
        <w:t>humans</w:t>
      </w:r>
      <w:r>
        <w:rPr>
          <w:rStyle w:val="StyleUnderline"/>
          <w:rFonts w:asciiTheme="minorHAnsi" w:hAnsiTheme="minorHAnsi" w:cstheme="minorHAnsi"/>
        </w:rPr>
        <w:t xml:space="preserve"> were a multiplanetary species </w:t>
      </w:r>
      <w:r>
        <w:rPr>
          <w:rStyle w:val="StyleUnderline"/>
          <w:rFonts w:asciiTheme="minorHAnsi" w:hAnsiTheme="minorHAnsi" w:cstheme="minorHAnsi"/>
          <w:highlight w:val="green"/>
        </w:rPr>
        <w:t xml:space="preserve">with </w:t>
      </w:r>
      <w:r>
        <w:rPr>
          <w:rStyle w:val="Emphasis"/>
          <w:rFonts w:asciiTheme="minorHAnsi" w:hAnsiTheme="minorHAnsi" w:cstheme="minorHAnsi"/>
          <w:highlight w:val="green"/>
        </w:rPr>
        <w:t>just one</w:t>
      </w:r>
      <w:r>
        <w:rPr>
          <w:rStyle w:val="Emphasis"/>
          <w:rFonts w:asciiTheme="minorHAnsi" w:hAnsiTheme="minorHAnsi" w:cstheme="minorHAnsi"/>
        </w:rPr>
        <w:t xml:space="preserve"> self-sustaining </w:t>
      </w:r>
      <w:r>
        <w:rPr>
          <w:rStyle w:val="Emphasis"/>
          <w:rFonts w:asciiTheme="minorHAnsi" w:hAnsiTheme="minorHAnsi" w:cstheme="minorHAnsi"/>
          <w:highlight w:val="green"/>
        </w:rPr>
        <w:t>settlement</w:t>
      </w:r>
      <w:r>
        <w:rPr>
          <w:rStyle w:val="Emphasis"/>
          <w:rFonts w:asciiTheme="minorHAnsi" w:hAnsiTheme="minorHAnsi" w:cstheme="minorHAnsi"/>
        </w:rPr>
        <w:t xml:space="preserve"> off-Earth</w:t>
      </w:r>
      <w:r>
        <w:rPr>
          <w:rStyle w:val="StyleUnderline"/>
          <w:rFonts w:asciiTheme="minorHAnsi" w:hAnsiTheme="minorHAnsi" w:cstheme="minorHAnsi"/>
        </w:rPr>
        <w:t>, it would not result in</w:t>
      </w:r>
      <w:r>
        <w:rPr>
          <w:rFonts w:asciiTheme="minorHAnsi" w:hAnsiTheme="minorHAnsi" w:cstheme="minorHAnsi"/>
          <w:sz w:val="16"/>
        </w:rPr>
        <w:t xml:space="preserve"> the end of human civilization or </w:t>
      </w:r>
      <w:r>
        <w:rPr>
          <w:rStyle w:val="StyleUnderline"/>
          <w:rFonts w:asciiTheme="minorHAnsi" w:hAnsiTheme="minorHAnsi" w:cstheme="minorHAnsi"/>
        </w:rPr>
        <w:t>human extinction.</w:t>
      </w:r>
      <w:r>
        <w:rPr>
          <w:rFonts w:asciiTheme="minorHAnsi" w:hAnsiTheme="minorHAnsi" w:cstheme="minorHAnsi"/>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Pr>
          <w:rStyle w:val="StyleUnderline"/>
          <w:rFonts w:asciiTheme="minorHAnsi" w:hAnsiTheme="minorHAnsi" w:cstheme="minorHAnsi"/>
        </w:rPr>
        <w:t xml:space="preserve">Human life and culture </w:t>
      </w:r>
      <w:r>
        <w:rPr>
          <w:rStyle w:val="StyleUnderline"/>
          <w:rFonts w:asciiTheme="minorHAnsi" w:hAnsiTheme="minorHAnsi" w:cstheme="minorHAnsi"/>
          <w:highlight w:val="green"/>
        </w:rPr>
        <w:t>would go on</w:t>
      </w:r>
      <w:r>
        <w:rPr>
          <w:rFonts w:asciiTheme="minorHAnsi" w:hAnsiTheme="minorHAnsi" w:cstheme="minorHAnsi"/>
          <w:sz w:val="16"/>
        </w:rPr>
        <w:t xml:space="preserve"> elsewhere, as well as other Earth species. This is a dire fate, but less terrible than the first.</w:t>
      </w:r>
    </w:p>
    <w:p w14:paraId="45EEF26A" w14:textId="77777777" w:rsidR="00E81FDB" w:rsidRDefault="00E81FDB" w:rsidP="00513824">
      <w:pPr>
        <w:pStyle w:val="Heading4"/>
      </w:pPr>
      <w:r>
        <w:t>Immeasurable expected value also outweighs.</w:t>
      </w:r>
    </w:p>
    <w:p w14:paraId="7AD694BC" w14:textId="77777777" w:rsidR="00E81FDB" w:rsidRDefault="00E81FDB" w:rsidP="00E81FDB">
      <w:pPr>
        <w:rPr>
          <w:rFonts w:asciiTheme="minorHAnsi" w:hAnsiTheme="minorHAnsi" w:cstheme="minorHAnsi"/>
        </w:rPr>
      </w:pPr>
      <w:r>
        <w:rPr>
          <w:rStyle w:val="Style13ptBold"/>
          <w:rFonts w:asciiTheme="minorHAnsi" w:hAnsiTheme="minorHAnsi" w:cstheme="minorHAnsi"/>
        </w:rPr>
        <w:t>Baum 16</w:t>
      </w:r>
      <w:r>
        <w:rPr>
          <w:rFonts w:asciiTheme="minorHAnsi" w:hAnsiTheme="minorHAnsi" w:cstheme="minorHAnsi"/>
        </w:rPr>
        <w:t xml:space="preserve"> – Executive Director of the Global Catastrophic Risk Institute [Seth D. Baum, “The Ethics of Outer Space: A Consequentialist Perspective,” 2016, Springer, pp. 115-116, EA]</w:t>
      </w:r>
    </w:p>
    <w:p w14:paraId="1514F466" w14:textId="77777777" w:rsidR="00E81FDB" w:rsidRDefault="00E81FDB" w:rsidP="00E81FDB">
      <w:pPr>
        <w:rPr>
          <w:rStyle w:val="Emphasis"/>
          <w:rFonts w:asciiTheme="minorHAnsi" w:hAnsiTheme="minorHAnsi" w:cstheme="minorHAnsi"/>
        </w:rPr>
      </w:pPr>
      <w:r>
        <w:rPr>
          <w:rStyle w:val="StyleUnderline"/>
          <w:rFonts w:asciiTheme="minorHAnsi" w:hAnsiTheme="minorHAnsi" w:cstheme="minorHAnsi"/>
        </w:rPr>
        <w:t xml:space="preserve">Space </w:t>
      </w:r>
      <w:r>
        <w:rPr>
          <w:rStyle w:val="StyleUnderline"/>
          <w:rFonts w:asciiTheme="minorHAnsi" w:hAnsiTheme="minorHAnsi" w:cstheme="minorHAnsi"/>
          <w:highlight w:val="green"/>
        </w:rPr>
        <w:t>colonization</w:t>
      </w:r>
      <w:r>
        <w:rPr>
          <w:rFonts w:asciiTheme="minorHAnsi" w:hAnsiTheme="minorHAnsi" w:cstheme="minorHAnsi"/>
          <w:sz w:val="16"/>
        </w:rPr>
        <w:t xml:space="preserve"> is notable because it </w:t>
      </w:r>
      <w:r>
        <w:rPr>
          <w:rStyle w:val="StyleUnderline"/>
          <w:rFonts w:asciiTheme="minorHAnsi" w:hAnsiTheme="minorHAnsi" w:cstheme="minorHAnsi"/>
        </w:rPr>
        <w:t>may</w:t>
      </w:r>
      <w:r>
        <w:rPr>
          <w:rFonts w:asciiTheme="minorHAnsi" w:hAnsiTheme="minorHAnsi" w:cstheme="minorHAnsi"/>
          <w:sz w:val="16"/>
        </w:rPr>
        <w:t xml:space="preserve"> be able to </w:t>
      </w:r>
      <w:r>
        <w:rPr>
          <w:rStyle w:val="StyleUnderline"/>
          <w:rFonts w:asciiTheme="minorHAnsi" w:hAnsiTheme="minorHAnsi" w:cstheme="minorHAnsi"/>
          <w:highlight w:val="green"/>
        </w:rPr>
        <w:t>bring</w:t>
      </w:r>
      <w:r>
        <w:rPr>
          <w:rStyle w:val="Emphasis"/>
          <w:rFonts w:asciiTheme="minorHAnsi" w:hAnsiTheme="minorHAnsi" w:cstheme="minorHAnsi"/>
        </w:rPr>
        <w:t xml:space="preserve"> utterly </w:t>
      </w:r>
      <w:r>
        <w:rPr>
          <w:rStyle w:val="Emphasis"/>
          <w:rFonts w:asciiTheme="minorHAnsi" w:hAnsiTheme="minorHAnsi" w:cstheme="minorHAnsi"/>
          <w:highlight w:val="green"/>
        </w:rPr>
        <w:t>immense</w:t>
      </w:r>
      <w:r>
        <w:rPr>
          <w:rStyle w:val="Emphasis"/>
          <w:rFonts w:asciiTheme="minorHAnsi" w:hAnsiTheme="minorHAnsi" w:cstheme="minorHAnsi"/>
        </w:rPr>
        <w:t xml:space="preserve"> increases in</w:t>
      </w:r>
      <w:r>
        <w:rPr>
          <w:rFonts w:asciiTheme="minorHAnsi" w:hAnsiTheme="minorHAnsi" w:cstheme="minorHAnsi"/>
          <w:sz w:val="16"/>
        </w:rPr>
        <w:t xml:space="preserve"> intrinsic </w:t>
      </w:r>
      <w:r>
        <w:rPr>
          <w:rStyle w:val="Emphasis"/>
          <w:rFonts w:asciiTheme="minorHAnsi" w:hAnsiTheme="minorHAnsi" w:cstheme="minorHAnsi"/>
          <w:highlight w:val="green"/>
        </w:rPr>
        <w:t>value</w:t>
      </w:r>
      <w:r>
        <w:rPr>
          <w:rStyle w:val="Emphasis"/>
          <w:rFonts w:asciiTheme="minorHAnsi" w:hAnsiTheme="minorHAnsi" w:cstheme="minorHAnsi"/>
        </w:rPr>
        <w:t>.</w:t>
      </w:r>
      <w:r>
        <w:rPr>
          <w:rFonts w:asciiTheme="minorHAnsi" w:hAnsiTheme="minorHAnsi" w:cstheme="minorHAnsi"/>
          <w:sz w:val="16"/>
        </w:rPr>
        <w:t xml:space="preserve"> Early colonies might start small, given that other planets and moons have inhospitable environments. However,</w:t>
      </w:r>
      <w:r>
        <w:rPr>
          <w:rStyle w:val="StyleUnderline"/>
          <w:rFonts w:asciiTheme="minorHAnsi" w:hAnsiTheme="minorHAnsi" w:cstheme="minorHAnsi"/>
        </w:rPr>
        <w:t xml:space="preserve"> it may be possible to build</w:t>
      </w:r>
      <w:r>
        <w:rPr>
          <w:rStyle w:val="Emphasis"/>
          <w:rFonts w:asciiTheme="minorHAnsi" w:hAnsiTheme="minorHAnsi" w:cstheme="minorHAnsi"/>
        </w:rPr>
        <w:t xml:space="preserve"> large indoor colonies</w:t>
      </w:r>
      <w:r>
        <w:rPr>
          <w:rStyle w:val="StyleUnderline"/>
          <w:rFonts w:asciiTheme="minorHAnsi" w:hAnsiTheme="minorHAnsi" w:cstheme="minorHAnsi"/>
        </w:rPr>
        <w:t xml:space="preserve"> or create</w:t>
      </w:r>
      <w:r>
        <w:rPr>
          <w:rStyle w:val="Emphasis"/>
          <w:rFonts w:asciiTheme="minorHAnsi" w:hAnsiTheme="minorHAnsi" w:cstheme="minorHAnsi"/>
        </w:rPr>
        <w:t xml:space="preserve"> more hospitable outdoor environments</w:t>
      </w:r>
      <w:r>
        <w:rPr>
          <w:rFonts w:asciiTheme="minorHAnsi" w:hAnsiTheme="minorHAnsi" w:cstheme="minorHAnsi"/>
          <w:sz w:val="16"/>
        </w:rPr>
        <w:t xml:space="preserve"> (i.e., terraforming). </w:t>
      </w:r>
      <w:r>
        <w:rPr>
          <w:rStyle w:val="StyleUnderline"/>
          <w:rFonts w:asciiTheme="minorHAnsi" w:hAnsiTheme="minorHAnsi" w:cstheme="minorHAnsi"/>
        </w:rPr>
        <w:t xml:space="preserve">Even just on other planets and moons in the Solar System, space </w:t>
      </w:r>
      <w:r>
        <w:rPr>
          <w:rStyle w:val="StyleUnderline"/>
          <w:rFonts w:asciiTheme="minorHAnsi" w:hAnsiTheme="minorHAnsi" w:cstheme="minorHAnsi"/>
          <w:highlight w:val="green"/>
        </w:rPr>
        <w:t>colonies</w:t>
      </w:r>
      <w:r>
        <w:rPr>
          <w:rStyle w:val="StyleUnderline"/>
          <w:rFonts w:asciiTheme="minorHAnsi" w:hAnsiTheme="minorHAnsi" w:cstheme="minorHAnsi"/>
        </w:rPr>
        <w:t xml:space="preserve"> could </w:t>
      </w:r>
      <w:r>
        <w:rPr>
          <w:rStyle w:val="Emphasis"/>
          <w:rFonts w:asciiTheme="minorHAnsi" w:hAnsiTheme="minorHAnsi" w:cstheme="minorHAnsi"/>
          <w:highlight w:val="green"/>
        </w:rPr>
        <w:t>multiply</w:t>
      </w:r>
      <w:r>
        <w:rPr>
          <w:rStyle w:val="Emphasis"/>
          <w:rFonts w:asciiTheme="minorHAnsi" w:hAnsiTheme="minorHAnsi" w:cstheme="minorHAnsi"/>
        </w:rPr>
        <w:t xml:space="preserve"> the total </w:t>
      </w:r>
      <w:r>
        <w:rPr>
          <w:rStyle w:val="Emphasis"/>
          <w:rFonts w:asciiTheme="minorHAnsi" w:hAnsiTheme="minorHAnsi" w:cstheme="minorHAnsi"/>
          <w:highlight w:val="green"/>
        </w:rPr>
        <w:t>area</w:t>
      </w:r>
      <w:r>
        <w:rPr>
          <w:rStyle w:val="Emphasis"/>
          <w:rFonts w:asciiTheme="minorHAnsi" w:hAnsiTheme="minorHAnsi" w:cstheme="minorHAnsi"/>
        </w:rPr>
        <w:t xml:space="preserve"> available </w:t>
      </w:r>
      <w:r>
        <w:rPr>
          <w:rStyle w:val="Emphasis"/>
          <w:rFonts w:asciiTheme="minorHAnsi" w:hAnsiTheme="minorHAnsi" w:cstheme="minorHAnsi"/>
          <w:highlight w:val="green"/>
        </w:rPr>
        <w:t>for</w:t>
      </w:r>
      <w:r>
        <w:rPr>
          <w:rStyle w:val="Emphasis"/>
          <w:rFonts w:asciiTheme="minorHAnsi" w:hAnsiTheme="minorHAnsi" w:cstheme="minorHAnsi"/>
        </w:rPr>
        <w:t xml:space="preserve"> human </w:t>
      </w:r>
      <w:r>
        <w:rPr>
          <w:rStyle w:val="Emphasis"/>
          <w:rFonts w:asciiTheme="minorHAnsi" w:hAnsiTheme="minorHAnsi" w:cstheme="minorHAnsi"/>
          <w:highlight w:val="green"/>
        </w:rPr>
        <w:t>habitation</w:t>
      </w:r>
      <w:r>
        <w:rPr>
          <w:rFonts w:asciiTheme="minorHAnsi" w:hAnsiTheme="minorHAnsi" w:cstheme="minorHAnsi"/>
          <w:sz w:val="16"/>
        </w:rPr>
        <w:t xml:space="preserve">. And </w:t>
      </w:r>
      <w:r>
        <w:rPr>
          <w:rStyle w:val="StyleUnderline"/>
          <w:rFonts w:asciiTheme="minorHAnsi" w:hAnsiTheme="minorHAnsi" w:cstheme="minorHAnsi"/>
        </w:rPr>
        <w:t>there are many more planets around other stars</w:t>
      </w:r>
      <w:r>
        <w:rPr>
          <w:rFonts w:asciiTheme="minorHAnsi" w:hAnsiTheme="minorHAnsi" w:cstheme="minorHAnsi"/>
          <w:sz w:val="16"/>
        </w:rPr>
        <w:t xml:space="preserve">, as ongoing research on exoplanets is now learning. </w:t>
      </w:r>
      <w:r>
        <w:rPr>
          <w:rStyle w:val="StyleUnderline"/>
          <w:rFonts w:asciiTheme="minorHAnsi" w:hAnsiTheme="minorHAnsi" w:cstheme="minorHAnsi"/>
        </w:rPr>
        <w:t xml:space="preserve">One recent study estimates </w:t>
      </w:r>
      <w:r>
        <w:rPr>
          <w:rStyle w:val="Emphasis"/>
          <w:rFonts w:asciiTheme="minorHAnsi" w:hAnsiTheme="minorHAnsi" w:cstheme="minorHAnsi"/>
        </w:rPr>
        <w:t>22 % of Sun-like stars have Earth-like exoplanets</w:t>
      </w:r>
      <w:r>
        <w:rPr>
          <w:rFonts w:asciiTheme="minorHAnsi" w:hAnsiTheme="minorHAnsi" w:cstheme="minorHAnsi"/>
          <w:sz w:val="16"/>
        </w:rPr>
        <w:t xml:space="preserve"> (Petigura et al. 2013), </w:t>
      </w:r>
      <w:r>
        <w:rPr>
          <w:rStyle w:val="StyleUnderline"/>
          <w:rFonts w:asciiTheme="minorHAnsi" w:hAnsiTheme="minorHAnsi" w:cstheme="minorHAnsi"/>
        </w:rPr>
        <w:t>implying billions to tens of billions of</w:t>
      </w:r>
      <w:r>
        <w:rPr>
          <w:rFonts w:asciiTheme="minorHAnsi" w:hAnsiTheme="minorHAnsi" w:cstheme="minorHAnsi"/>
          <w:sz w:val="16"/>
        </w:rPr>
        <w:t xml:space="preserve"> potentially </w:t>
      </w:r>
      <w:r>
        <w:rPr>
          <w:rStyle w:val="StyleUnderline"/>
          <w:rFonts w:asciiTheme="minorHAnsi" w:hAnsiTheme="minorHAnsi" w:cstheme="minorHAnsi"/>
        </w:rPr>
        <w:t>habitable planets across the galaxy. Opportunities at any</w:t>
      </w:r>
      <w:r>
        <w:rPr>
          <w:rFonts w:asciiTheme="minorHAnsi" w:hAnsiTheme="minorHAnsi" w:cstheme="minorHAnsi"/>
          <w:sz w:val="16"/>
        </w:rPr>
        <w:t xml:space="preserve"> given </w:t>
      </w:r>
      <w:r>
        <w:rPr>
          <w:rStyle w:val="StyleUnderline"/>
          <w:rFonts w:asciiTheme="minorHAnsi" w:hAnsiTheme="minorHAnsi" w:cstheme="minorHAnsi"/>
        </w:rPr>
        <w:t>star may</w:t>
      </w:r>
      <w:r>
        <w:rPr>
          <w:rFonts w:asciiTheme="minorHAnsi" w:hAnsiTheme="minorHAnsi" w:cstheme="minorHAnsi"/>
          <w:sz w:val="16"/>
        </w:rPr>
        <w:t xml:space="preserve"> also </w:t>
      </w:r>
      <w:r>
        <w:rPr>
          <w:rStyle w:val="StyleUnderline"/>
          <w:rFonts w:asciiTheme="minorHAnsi" w:hAnsiTheme="minorHAnsi" w:cstheme="minorHAnsi"/>
        </w:rPr>
        <w:t>be quite</w:t>
      </w:r>
      <w:r>
        <w:rPr>
          <w:rFonts w:asciiTheme="minorHAnsi" w:hAnsiTheme="minorHAnsi" w:cstheme="minorHAnsi"/>
          <w:sz w:val="16"/>
        </w:rPr>
        <w:t xml:space="preserve"> a bit </w:t>
      </w:r>
      <w:r>
        <w:rPr>
          <w:rStyle w:val="StyleUnderline"/>
          <w:rFonts w:asciiTheme="minorHAnsi" w:hAnsiTheme="minorHAnsi" w:cstheme="minorHAnsi"/>
        </w:rPr>
        <w:t>greater than those available only on planets</w:t>
      </w:r>
      <w:r>
        <w:rPr>
          <w:rFonts w:asciiTheme="minorHAnsi" w:hAnsiTheme="minorHAnsi" w:cstheme="minorHAnsi"/>
          <w:sz w:val="16"/>
        </w:rPr>
        <w:t xml:space="preserve">. Earth only receives about one two-billionth of the Sun’s radiation. </w:t>
      </w:r>
      <w:r>
        <w:rPr>
          <w:rStyle w:val="StyleUnderline"/>
          <w:rFonts w:asciiTheme="minorHAnsi" w:hAnsiTheme="minorHAnsi" w:cstheme="minorHAnsi"/>
        </w:rPr>
        <w:t xml:space="preserve">To collect all the Sun’s radiation, humanity would need a </w:t>
      </w:r>
      <w:r>
        <w:rPr>
          <w:rStyle w:val="Emphasis"/>
          <w:rFonts w:asciiTheme="minorHAnsi" w:hAnsiTheme="minorHAnsi" w:cstheme="minorHAnsi"/>
          <w:highlight w:val="green"/>
        </w:rPr>
        <w:t>Dyson</w:t>
      </w:r>
      <w:r>
        <w:rPr>
          <w:rStyle w:val="StyleUnderline"/>
          <w:rFonts w:asciiTheme="minorHAnsi" w:hAnsiTheme="minorHAnsi" w:cstheme="minorHAnsi"/>
          <w:highlight w:val="green"/>
        </w:rPr>
        <w:t xml:space="preserve"> </w:t>
      </w:r>
      <w:r>
        <w:rPr>
          <w:rStyle w:val="Emphasis"/>
          <w:rFonts w:asciiTheme="minorHAnsi" w:hAnsiTheme="minorHAnsi" w:cstheme="minorHAnsi"/>
          <w:highlight w:val="green"/>
        </w:rPr>
        <w:t>swarm</w:t>
      </w:r>
      <w:r>
        <w:rPr>
          <w:rFonts w:asciiTheme="minorHAnsi" w:hAnsiTheme="minorHAnsi" w:cstheme="minorHAnsi"/>
          <w:sz w:val="16"/>
        </w:rPr>
        <w:t xml:space="preserve"> (named after Dyson 1960), which is </w:t>
      </w:r>
      <w:r>
        <w:rPr>
          <w:rStyle w:val="StyleUnderline"/>
          <w:rFonts w:asciiTheme="minorHAnsi" w:hAnsiTheme="minorHAnsi" w:cstheme="minorHAnsi"/>
        </w:rPr>
        <w:t>a series of structures that surrounds a star, collecting its radiation to power a civilization. A Dyson swarm around the Sun could</w:t>
      </w:r>
      <w:r>
        <w:rPr>
          <w:rFonts w:asciiTheme="minorHAnsi" w:hAnsiTheme="minorHAnsi" w:cstheme="minorHAnsi"/>
          <w:sz w:val="16"/>
        </w:rPr>
        <w:t xml:space="preserve"> potentially </w:t>
      </w:r>
      <w:r>
        <w:rPr>
          <w:rStyle w:val="Emphasis"/>
          <w:rFonts w:asciiTheme="minorHAnsi" w:hAnsiTheme="minorHAnsi" w:cstheme="minorHAnsi"/>
          <w:highlight w:val="green"/>
        </w:rPr>
        <w:t>enable</w:t>
      </w:r>
      <w:r>
        <w:rPr>
          <w:rStyle w:val="StyleUnderline"/>
          <w:rFonts w:asciiTheme="minorHAnsi" w:hAnsiTheme="minorHAnsi" w:cstheme="minorHAnsi"/>
        </w:rPr>
        <w:t xml:space="preserve"> a </w:t>
      </w:r>
      <w:r>
        <w:rPr>
          <w:rStyle w:val="Emphasis"/>
          <w:rFonts w:asciiTheme="minorHAnsi" w:hAnsiTheme="minorHAnsi" w:cstheme="minorHAnsi"/>
          <w:highlight w:val="green"/>
        </w:rPr>
        <w:t>civilization a billion times larger</w:t>
      </w:r>
      <w:r>
        <w:rPr>
          <w:rStyle w:val="StyleUnderline"/>
          <w:rFonts w:asciiTheme="minorHAnsi" w:hAnsiTheme="minorHAnsi" w:cstheme="minorHAnsi"/>
        </w:rPr>
        <w:t xml:space="preserve"> than</w:t>
      </w:r>
      <w:r>
        <w:rPr>
          <w:rFonts w:asciiTheme="minorHAnsi" w:hAnsiTheme="minorHAnsi" w:cstheme="minorHAnsi"/>
          <w:sz w:val="16"/>
        </w:rPr>
        <w:t xml:space="preserve"> is </w:t>
      </w:r>
      <w:r>
        <w:rPr>
          <w:rStyle w:val="StyleUnderline"/>
          <w:rFonts w:asciiTheme="minorHAnsi" w:hAnsiTheme="minorHAnsi" w:cstheme="minorHAnsi"/>
        </w:rPr>
        <w:t>possible on Earth</w:t>
      </w:r>
      <w:r>
        <w:rPr>
          <w:rFonts w:asciiTheme="minorHAnsi" w:hAnsiTheme="minorHAnsi" w:cstheme="minorHAnsi"/>
          <w:sz w:val="16"/>
        </w:rPr>
        <w:t xml:space="preserve">. Likewise, </w:t>
      </w:r>
      <w:r>
        <w:rPr>
          <w:rStyle w:val="StyleUnderline"/>
          <w:rFonts w:asciiTheme="minorHAnsi" w:hAnsiTheme="minorHAnsi" w:cstheme="minorHAnsi"/>
        </w:rPr>
        <w:t xml:space="preserve">Dyson swarms around one billion stars would bring humanity approximately </w:t>
      </w:r>
      <w:r>
        <w:rPr>
          <w:rStyle w:val="Emphasis"/>
          <w:rFonts w:asciiTheme="minorHAnsi" w:hAnsiTheme="minorHAnsi" w:cstheme="minorHAnsi"/>
        </w:rPr>
        <w:t>10</w:t>
      </w:r>
      <w:r>
        <w:rPr>
          <w:rStyle w:val="Emphasis"/>
          <w:rFonts w:asciiTheme="minorHAnsi" w:hAnsiTheme="minorHAnsi" w:cstheme="minorHAnsi"/>
          <w:vertAlign w:val="superscript"/>
        </w:rPr>
        <w:t>18</w:t>
      </w:r>
      <w:r>
        <w:rPr>
          <w:rFonts w:asciiTheme="minorHAnsi" w:hAnsiTheme="minorHAnsi" w:cstheme="minorHAnsi"/>
          <w:sz w:val="16"/>
        </w:rPr>
        <w:t xml:space="preserve"> (one billion–billion) </w:t>
      </w:r>
      <w:r>
        <w:rPr>
          <w:rStyle w:val="Emphasis"/>
          <w:rFonts w:asciiTheme="minorHAnsi" w:hAnsiTheme="minorHAnsi" w:cstheme="minorHAnsi"/>
        </w:rPr>
        <w:t>times more energy</w:t>
      </w:r>
      <w:r>
        <w:rPr>
          <w:rFonts w:asciiTheme="minorHAnsi" w:hAnsiTheme="minorHAnsi" w:cstheme="minorHAnsi"/>
          <w:sz w:val="16"/>
        </w:rPr>
        <w:t xml:space="preserve"> per unit time. </w:t>
      </w:r>
      <w:r>
        <w:rPr>
          <w:rStyle w:val="StyleUnderline"/>
          <w:rFonts w:asciiTheme="minorHAnsi" w:hAnsiTheme="minorHAnsi" w:cstheme="minorHAnsi"/>
        </w:rPr>
        <w:t xml:space="preserve">Space </w:t>
      </w:r>
      <w:r>
        <w:rPr>
          <w:rStyle w:val="StyleUnderline"/>
          <w:rFonts w:asciiTheme="minorHAnsi" w:hAnsiTheme="minorHAnsi" w:cstheme="minorHAnsi"/>
          <w:highlight w:val="green"/>
        </w:rPr>
        <w:t>colonies</w:t>
      </w:r>
      <w:r>
        <w:rPr>
          <w:rStyle w:val="StyleUnderline"/>
          <w:rFonts w:asciiTheme="minorHAnsi" w:hAnsiTheme="minorHAnsi" w:cstheme="minorHAnsi"/>
        </w:rPr>
        <w:t xml:space="preserve"> could</w:t>
      </w:r>
      <w:r>
        <w:rPr>
          <w:rFonts w:asciiTheme="minorHAnsi" w:hAnsiTheme="minorHAnsi" w:cstheme="minorHAnsi"/>
          <w:sz w:val="16"/>
        </w:rPr>
        <w:t xml:space="preserve"> also </w:t>
      </w:r>
      <w:r>
        <w:rPr>
          <w:rStyle w:val="StyleUnderline"/>
          <w:rFonts w:asciiTheme="minorHAnsi" w:hAnsiTheme="minorHAnsi" w:cstheme="minorHAnsi"/>
          <w:highlight w:val="green"/>
        </w:rPr>
        <w:t>increase</w:t>
      </w:r>
      <w:r>
        <w:rPr>
          <w:rStyle w:val="StyleUnderline"/>
          <w:rFonts w:asciiTheme="minorHAnsi" w:hAnsiTheme="minorHAnsi" w:cstheme="minorHAnsi"/>
        </w:rPr>
        <w:t xml:space="preserve"> the</w:t>
      </w:r>
      <w:r>
        <w:rPr>
          <w:rFonts w:asciiTheme="minorHAnsi" w:hAnsiTheme="minorHAnsi" w:cstheme="minorHAnsi"/>
          <w:sz w:val="16"/>
        </w:rPr>
        <w:t xml:space="preserve"> amount of </w:t>
      </w:r>
      <w:r>
        <w:rPr>
          <w:rStyle w:val="Emphasis"/>
          <w:rFonts w:asciiTheme="minorHAnsi" w:hAnsiTheme="minorHAnsi" w:cstheme="minorHAnsi"/>
          <w:highlight w:val="green"/>
        </w:rPr>
        <w:t>time</w:t>
      </w:r>
      <w:r>
        <w:rPr>
          <w:rStyle w:val="StyleUnderline"/>
          <w:rFonts w:asciiTheme="minorHAnsi" w:hAnsiTheme="minorHAnsi" w:cstheme="minorHAnsi"/>
        </w:rPr>
        <w:t xml:space="preserve"> </w:t>
      </w:r>
      <w:r>
        <w:rPr>
          <w:rStyle w:val="Emphasis"/>
          <w:rFonts w:asciiTheme="minorHAnsi" w:hAnsiTheme="minorHAnsi" w:cstheme="minorHAnsi"/>
        </w:rPr>
        <w:t>available</w:t>
      </w:r>
      <w:r>
        <w:rPr>
          <w:rStyle w:val="StyleUnderline"/>
          <w:rFonts w:asciiTheme="minorHAnsi" w:hAnsiTheme="minorHAnsi" w:cstheme="minorHAnsi"/>
        </w:rPr>
        <w:t xml:space="preserve"> </w:t>
      </w:r>
      <w:r>
        <w:rPr>
          <w:rStyle w:val="StyleUnderline"/>
          <w:rFonts w:asciiTheme="minorHAnsi" w:hAnsiTheme="minorHAnsi" w:cstheme="minorHAnsi"/>
          <w:highlight w:val="green"/>
        </w:rPr>
        <w:t>for</w:t>
      </w:r>
      <w:r>
        <w:rPr>
          <w:rStyle w:val="StyleUnderline"/>
          <w:rFonts w:asciiTheme="minorHAnsi" w:hAnsiTheme="minorHAnsi" w:cstheme="minorHAnsi"/>
        </w:rPr>
        <w:t xml:space="preserve"> human </w:t>
      </w:r>
      <w:r>
        <w:rPr>
          <w:rStyle w:val="StyleUnderline"/>
          <w:rFonts w:asciiTheme="minorHAnsi" w:hAnsiTheme="minorHAnsi" w:cstheme="minorHAnsi"/>
          <w:highlight w:val="green"/>
        </w:rPr>
        <w:t>civilization</w:t>
      </w:r>
      <w:r>
        <w:rPr>
          <w:rStyle w:val="StyleUnderline"/>
          <w:rFonts w:asciiTheme="minorHAnsi" w:hAnsiTheme="minorHAnsi" w:cstheme="minorHAnsi"/>
        </w:rPr>
        <w:t>. Earth will remain habitable for a few billion more years</w:t>
      </w:r>
      <w:r>
        <w:rPr>
          <w:rFonts w:asciiTheme="minorHAnsi" w:hAnsiTheme="minorHAnsi" w:cstheme="minorHAnsi"/>
          <w:sz w:val="16"/>
        </w:rPr>
        <w:t xml:space="preserve"> (O’Malley-James et al. 2014). </w:t>
      </w:r>
      <w:r>
        <w:rPr>
          <w:rStyle w:val="StyleUnderline"/>
          <w:rFonts w:asciiTheme="minorHAnsi" w:hAnsiTheme="minorHAnsi" w:cstheme="minorHAnsi"/>
        </w:rPr>
        <w:t>Stars will continue shining for about 10</w:t>
      </w:r>
      <w:r>
        <w:rPr>
          <w:rStyle w:val="StyleUnderline"/>
          <w:rFonts w:asciiTheme="minorHAnsi" w:hAnsiTheme="minorHAnsi" w:cstheme="minorHAnsi"/>
          <w:vertAlign w:val="superscript"/>
        </w:rPr>
        <w:t>14</w:t>
      </w:r>
      <w:r>
        <w:rPr>
          <w:rStyle w:val="StyleUnderline"/>
          <w:rFonts w:asciiTheme="minorHAnsi" w:hAnsiTheme="minorHAnsi" w:cstheme="minorHAnsi"/>
        </w:rPr>
        <w:t xml:space="preserve"> more years </w:t>
      </w:r>
      <w:r>
        <w:rPr>
          <w:rFonts w:asciiTheme="minorHAnsi" w:hAnsiTheme="minorHAnsi" w:cstheme="minorHAnsi"/>
          <w:sz w:val="16"/>
        </w:rPr>
        <w:t xml:space="preserve">(Adams 2008). </w:t>
      </w:r>
      <w:r>
        <w:rPr>
          <w:rStyle w:val="StyleUnderline"/>
          <w:rFonts w:asciiTheme="minorHAnsi" w:hAnsiTheme="minorHAnsi" w:cstheme="minorHAnsi"/>
        </w:rPr>
        <w:t xml:space="preserve">That </w:t>
      </w:r>
      <w:r>
        <w:rPr>
          <w:rStyle w:val="StyleUnderline"/>
          <w:rFonts w:asciiTheme="minorHAnsi" w:hAnsiTheme="minorHAnsi" w:cstheme="minorHAnsi"/>
          <w:highlight w:val="green"/>
        </w:rPr>
        <w:t>gives</w:t>
      </w:r>
      <w:r>
        <w:rPr>
          <w:rStyle w:val="StyleUnderline"/>
          <w:rFonts w:asciiTheme="minorHAnsi" w:hAnsiTheme="minorHAnsi" w:cstheme="minorHAnsi"/>
        </w:rPr>
        <w:t xml:space="preserve"> us </w:t>
      </w:r>
      <w:r>
        <w:rPr>
          <w:rFonts w:asciiTheme="minorHAnsi" w:hAnsiTheme="minorHAnsi" w:cstheme="minorHAnsi"/>
          <w:sz w:val="16"/>
        </w:rPr>
        <w:t>an additional 10</w:t>
      </w:r>
      <w:r>
        <w:rPr>
          <w:rFonts w:asciiTheme="minorHAnsi" w:hAnsiTheme="minorHAnsi" w:cstheme="minorHAnsi"/>
          <w:sz w:val="16"/>
          <w:vertAlign w:val="superscript"/>
        </w:rPr>
        <w:t>5</w:t>
      </w:r>
      <w:r>
        <w:rPr>
          <w:rFonts w:asciiTheme="minorHAnsi" w:hAnsiTheme="minorHAnsi" w:cstheme="minorHAnsi"/>
          <w:sz w:val="16"/>
        </w:rPr>
        <w:t xml:space="preserve"> times more energy, for a total of </w:t>
      </w:r>
      <w:r>
        <w:rPr>
          <w:rStyle w:val="Emphasis"/>
          <w:rFonts w:asciiTheme="minorHAnsi" w:hAnsiTheme="minorHAnsi" w:cstheme="minorHAnsi"/>
          <w:highlight w:val="green"/>
        </w:rPr>
        <w:t>10</w:t>
      </w:r>
      <w:r>
        <w:rPr>
          <w:rStyle w:val="Emphasis"/>
          <w:rFonts w:asciiTheme="minorHAnsi" w:hAnsiTheme="minorHAnsi" w:cstheme="minorHAnsi"/>
          <w:highlight w:val="green"/>
          <w:vertAlign w:val="superscript"/>
        </w:rPr>
        <w:t>23</w:t>
      </w:r>
      <w:r>
        <w:rPr>
          <w:rStyle w:val="Emphasis"/>
          <w:rFonts w:asciiTheme="minorHAnsi" w:hAnsiTheme="minorHAnsi" w:cstheme="minorHAnsi"/>
        </w:rPr>
        <w:t xml:space="preserve"> times </w:t>
      </w:r>
      <w:r>
        <w:rPr>
          <w:rStyle w:val="Emphasis"/>
          <w:rFonts w:asciiTheme="minorHAnsi" w:hAnsiTheme="minorHAnsi" w:cstheme="minorHAnsi"/>
          <w:highlight w:val="green"/>
        </w:rPr>
        <w:t>more energy</w:t>
      </w:r>
      <w:r>
        <w:rPr>
          <w:rStyle w:val="StyleUnderline"/>
          <w:rFonts w:asciiTheme="minorHAnsi" w:hAnsiTheme="minorHAnsi" w:cstheme="minorHAnsi"/>
        </w:rPr>
        <w:t xml:space="preserve"> than is available on Earth. After</w:t>
      </w:r>
      <w:r>
        <w:rPr>
          <w:rFonts w:asciiTheme="minorHAnsi" w:hAnsiTheme="minorHAnsi" w:cstheme="minorHAnsi"/>
          <w:sz w:val="16"/>
        </w:rPr>
        <w:t xml:space="preserve"> the </w:t>
      </w:r>
      <w:r>
        <w:rPr>
          <w:rStyle w:val="StyleUnderline"/>
          <w:rFonts w:asciiTheme="minorHAnsi" w:hAnsiTheme="minorHAnsi" w:cstheme="minorHAnsi"/>
        </w:rPr>
        <w:t>stars fade, other energy sources may be available.</w:t>
      </w:r>
      <w:r>
        <w:rPr>
          <w:rFonts w:asciiTheme="minorHAnsi" w:hAnsiTheme="minorHAnsi" w:cstheme="minorHAnsi"/>
          <w:sz w:val="16"/>
        </w:rPr>
        <w:t xml:space="preserve"> And </w:t>
      </w:r>
      <w:r>
        <w:rPr>
          <w:rStyle w:val="StyleUnderline"/>
          <w:rFonts w:asciiTheme="minorHAnsi" w:hAnsiTheme="minorHAnsi" w:cstheme="minorHAnsi"/>
        </w:rPr>
        <w:t>even if our current universe</w:t>
      </w:r>
      <w:r>
        <w:rPr>
          <w:rFonts w:asciiTheme="minorHAnsi" w:hAnsiTheme="minorHAnsi" w:cstheme="minorHAnsi"/>
          <w:sz w:val="16"/>
        </w:rPr>
        <w:t xml:space="preserve"> eventually </w:t>
      </w:r>
      <w:r>
        <w:rPr>
          <w:rStyle w:val="StyleUnderline"/>
          <w:rFonts w:asciiTheme="minorHAnsi" w:hAnsiTheme="minorHAnsi" w:cstheme="minorHAnsi"/>
        </w:rPr>
        <w:t xml:space="preserve">becomes uninhabitable, </w:t>
      </w:r>
      <w:r>
        <w:rPr>
          <w:rStyle w:val="StyleUnderline"/>
          <w:rFonts w:asciiTheme="minorHAnsi" w:hAnsiTheme="minorHAnsi" w:cstheme="minorHAnsi"/>
          <w:highlight w:val="green"/>
        </w:rPr>
        <w:t xml:space="preserve">it may be possible to </w:t>
      </w:r>
      <w:r>
        <w:rPr>
          <w:rStyle w:val="Emphasis"/>
          <w:rFonts w:asciiTheme="minorHAnsi" w:hAnsiTheme="minorHAnsi" w:cstheme="minorHAnsi"/>
          <w:highlight w:val="green"/>
        </w:rPr>
        <w:t>move to other universes</w:t>
      </w:r>
      <w:r>
        <w:rPr>
          <w:rFonts w:asciiTheme="minorHAnsi" w:hAnsiTheme="minorHAnsi" w:cstheme="minorHAnsi"/>
          <w:sz w:val="16"/>
        </w:rPr>
        <w:t xml:space="preserve"> (Kaku 2005). The physics here is speculative, but it cannot be ruled out, and hence </w:t>
      </w:r>
      <w:r>
        <w:rPr>
          <w:rStyle w:val="StyleUnderline"/>
          <w:rFonts w:asciiTheme="minorHAnsi" w:hAnsiTheme="minorHAnsi" w:cstheme="minorHAnsi"/>
          <w:highlight w:val="green"/>
        </w:rPr>
        <w:t>there is a nonzero chance of</w:t>
      </w:r>
      <w:r>
        <w:rPr>
          <w:rFonts w:asciiTheme="minorHAnsi" w:hAnsiTheme="minorHAnsi" w:cstheme="minorHAnsi"/>
          <w:sz w:val="16"/>
        </w:rPr>
        <w:t xml:space="preserve"> a </w:t>
      </w:r>
      <w:r>
        <w:rPr>
          <w:rStyle w:val="Emphasis"/>
          <w:rFonts w:asciiTheme="minorHAnsi" w:hAnsiTheme="minorHAnsi" w:cstheme="minorHAnsi"/>
        </w:rPr>
        <w:t xml:space="preserve">literally </w:t>
      </w:r>
      <w:r>
        <w:rPr>
          <w:rStyle w:val="Emphasis"/>
          <w:rFonts w:asciiTheme="minorHAnsi" w:hAnsiTheme="minorHAnsi" w:cstheme="minorHAnsi"/>
          <w:highlight w:val="green"/>
        </w:rPr>
        <w:t>infinite</w:t>
      </w:r>
      <w:r>
        <w:rPr>
          <w:rStyle w:val="Emphasis"/>
          <w:rFonts w:asciiTheme="minorHAnsi" w:hAnsiTheme="minorHAnsi" w:cstheme="minorHAnsi"/>
        </w:rPr>
        <w:t xml:space="preserve"> opportunity for space </w:t>
      </w:r>
      <w:r>
        <w:rPr>
          <w:rStyle w:val="Emphasis"/>
          <w:rFonts w:asciiTheme="minorHAnsi" w:hAnsiTheme="minorHAnsi" w:cstheme="minorHAnsi"/>
          <w:highlight w:val="green"/>
        </w:rPr>
        <w:t>colonization</w:t>
      </w:r>
      <w:r>
        <w:rPr>
          <w:rFonts w:asciiTheme="minorHAnsi" w:hAnsiTheme="minorHAnsi" w:cstheme="minorHAnsi"/>
          <w:sz w:val="16"/>
        </w:rPr>
        <w:t xml:space="preserve"> (Baum 2010a). Whether the opportunity is infinite or merely, say, 10</w:t>
      </w:r>
      <w:r>
        <w:rPr>
          <w:rFonts w:asciiTheme="minorHAnsi" w:hAnsiTheme="minorHAnsi" w:cstheme="minorHAnsi"/>
          <w:sz w:val="16"/>
          <w:vertAlign w:val="superscript"/>
        </w:rPr>
        <w:t>23</w:t>
      </w:r>
      <w:r>
        <w:rPr>
          <w:rFonts w:asciiTheme="minorHAnsi" w:hAnsiTheme="minorHAnsi" w:cstheme="minorHAnsi"/>
          <w:sz w:val="16"/>
        </w:rPr>
        <w:t xml:space="preserve"> times larger than what can be done on Earth, </w:t>
      </w:r>
      <w:r>
        <w:rPr>
          <w:rStyle w:val="StyleUnderline"/>
          <w:rFonts w:asciiTheme="minorHAnsi" w:hAnsiTheme="minorHAnsi" w:cstheme="minorHAnsi"/>
        </w:rPr>
        <w:t>the opportunity is</w:t>
      </w:r>
      <w:r>
        <w:rPr>
          <w:rFonts w:asciiTheme="minorHAnsi" w:hAnsiTheme="minorHAnsi" w:cstheme="minorHAnsi"/>
          <w:sz w:val="16"/>
        </w:rPr>
        <w:t xml:space="preserve"> clearly </w:t>
      </w:r>
      <w:r>
        <w:rPr>
          <w:rStyle w:val="Emphasis"/>
          <w:rFonts w:asciiTheme="minorHAnsi" w:hAnsiTheme="minorHAnsi" w:cstheme="minorHAnsi"/>
        </w:rPr>
        <w:t>immens</w:t>
      </w:r>
      <w:r>
        <w:rPr>
          <w:rStyle w:val="StyleUnderline"/>
          <w:rFonts w:asciiTheme="minorHAnsi" w:hAnsiTheme="minorHAnsi" w:cstheme="minorHAnsi"/>
        </w:rPr>
        <w:t>e. As long as space colonization is an improvement</w:t>
      </w:r>
      <w:r>
        <w:rPr>
          <w:rFonts w:asciiTheme="minorHAnsi" w:hAnsiTheme="minorHAnsi" w:cstheme="minorHAnsi"/>
          <w:sz w:val="16"/>
        </w:rPr>
        <w:t xml:space="preserve"> (Sect. 8.3.1), then it would seem that </w:t>
      </w:r>
      <w:r>
        <w:rPr>
          <w:rStyle w:val="StyleUnderline"/>
          <w:rFonts w:asciiTheme="minorHAnsi" w:hAnsiTheme="minorHAnsi" w:cstheme="minorHAnsi"/>
        </w:rPr>
        <w:t xml:space="preserve">the consequentialist should </w:t>
      </w:r>
      <w:r>
        <w:rPr>
          <w:rStyle w:val="Emphasis"/>
          <w:rFonts w:asciiTheme="minorHAnsi" w:hAnsiTheme="minorHAnsi" w:cstheme="minorHAnsi"/>
        </w:rPr>
        <w:t>prioritize</w:t>
      </w:r>
      <w:r>
        <w:rPr>
          <w:rStyle w:val="StyleUnderline"/>
          <w:rFonts w:asciiTheme="minorHAnsi" w:hAnsiTheme="minorHAnsi" w:cstheme="minorHAnsi"/>
        </w:rPr>
        <w:t xml:space="preserve"> </w:t>
      </w:r>
      <w:r>
        <w:rPr>
          <w:rStyle w:val="Emphasis"/>
          <w:rFonts w:asciiTheme="minorHAnsi" w:hAnsiTheme="minorHAnsi" w:cstheme="minorHAnsi"/>
        </w:rPr>
        <w:t>space</w:t>
      </w:r>
      <w:r>
        <w:rPr>
          <w:rStyle w:val="StyleUnderline"/>
          <w:rFonts w:asciiTheme="minorHAnsi" w:hAnsiTheme="minorHAnsi" w:cstheme="minorHAnsi"/>
        </w:rPr>
        <w:t xml:space="preserve"> </w:t>
      </w:r>
      <w:r>
        <w:rPr>
          <w:rStyle w:val="Emphasis"/>
          <w:rFonts w:asciiTheme="minorHAnsi" w:hAnsiTheme="minorHAnsi" w:cstheme="minorHAnsi"/>
        </w:rPr>
        <w:t>colonizatio</w:t>
      </w:r>
      <w:r>
        <w:rPr>
          <w:rStyle w:val="StyleUnderline"/>
          <w:rFonts w:asciiTheme="minorHAnsi" w:hAnsiTheme="minorHAnsi" w:cstheme="minorHAnsi"/>
        </w:rPr>
        <w:t xml:space="preserve">n.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sooner</w:t>
      </w:r>
      <w:r>
        <w:rPr>
          <w:rStyle w:val="StyleUnderline"/>
          <w:rFonts w:asciiTheme="minorHAnsi" w:hAnsiTheme="minorHAnsi" w:cstheme="minorHAnsi"/>
        </w:rPr>
        <w:t xml:space="preserve"> space colonization begins, </w:t>
      </w:r>
      <w:r>
        <w:rPr>
          <w:rStyle w:val="StyleUnderline"/>
          <w:rFonts w:asciiTheme="minorHAnsi" w:hAnsiTheme="minorHAnsi" w:cstheme="minorHAnsi"/>
          <w:highlight w:val="green"/>
        </w:rPr>
        <w:t>the</w:t>
      </w:r>
      <w:r>
        <w:rPr>
          <w:rStyle w:val="Emphasis"/>
          <w:rFonts w:asciiTheme="minorHAnsi" w:hAnsiTheme="minorHAnsi" w:cstheme="minorHAnsi"/>
          <w:highlight w:val="green"/>
        </w:rPr>
        <w:t xml:space="preserve"> more</w:t>
      </w:r>
      <w:r>
        <w:rPr>
          <w:rFonts w:asciiTheme="minorHAnsi" w:hAnsiTheme="minorHAnsi" w:cstheme="minorHAnsi"/>
          <w:sz w:val="16"/>
        </w:rPr>
        <w:t xml:space="preserve"> of its </w:t>
      </w:r>
      <w:r>
        <w:rPr>
          <w:rStyle w:val="Emphasis"/>
          <w:rFonts w:asciiTheme="minorHAnsi" w:hAnsiTheme="minorHAnsi" w:cstheme="minorHAnsi"/>
        </w:rPr>
        <w:t xml:space="preserve">immense </w:t>
      </w:r>
      <w:r>
        <w:rPr>
          <w:rStyle w:val="Emphasis"/>
          <w:rFonts w:asciiTheme="minorHAnsi" w:hAnsiTheme="minorHAnsi" w:cstheme="minorHAnsi"/>
          <w:highlight w:val="green"/>
        </w:rPr>
        <w:t>opportunity</w:t>
      </w:r>
      <w:r>
        <w:rPr>
          <w:rStyle w:val="Emphasis"/>
          <w:rFonts w:asciiTheme="minorHAnsi" w:hAnsiTheme="minorHAnsi" w:cstheme="minorHAnsi"/>
        </w:rPr>
        <w:t xml:space="preserve"> can be gained.</w:t>
      </w:r>
      <w:r>
        <w:rPr>
          <w:rFonts w:asciiTheme="minorHAnsi" w:hAnsiTheme="minorHAnsi" w:cstheme="minorHAnsi"/>
          <w:sz w:val="16"/>
        </w:rPr>
        <w:t xml:space="preserve"> Indeed, Ćirković (2002) estimates </w:t>
      </w:r>
      <w:r>
        <w:rPr>
          <w:rStyle w:val="Emphasis"/>
          <w:rFonts w:asciiTheme="minorHAnsi" w:hAnsiTheme="minorHAnsi" w:cstheme="minorHAnsi"/>
          <w:highlight w:val="green"/>
        </w:rPr>
        <w:t>5 × 10</w:t>
      </w:r>
      <w:r>
        <w:rPr>
          <w:rStyle w:val="Emphasis"/>
          <w:rFonts w:asciiTheme="minorHAnsi" w:hAnsiTheme="minorHAnsi" w:cstheme="minorHAnsi"/>
          <w:highlight w:val="green"/>
          <w:vertAlign w:val="superscript"/>
        </w:rPr>
        <w:t>46</w:t>
      </w:r>
      <w:r>
        <w:rPr>
          <w:rStyle w:val="Emphasis"/>
          <w:rFonts w:asciiTheme="minorHAnsi" w:hAnsiTheme="minorHAnsi" w:cstheme="minorHAnsi"/>
          <w:highlight w:val="green"/>
        </w:rPr>
        <w:t xml:space="preserve"> human lifetimes are lost</w:t>
      </w:r>
      <w:r>
        <w:rPr>
          <w:rStyle w:val="StyleUnderline"/>
          <w:rFonts w:asciiTheme="minorHAnsi" w:hAnsiTheme="minorHAnsi" w:cstheme="minorHAnsi"/>
          <w:highlight w:val="green"/>
        </w:rPr>
        <w:t xml:space="preserve"> for every century</w:t>
      </w:r>
      <w:r>
        <w:rPr>
          <w:rStyle w:val="StyleUnderline"/>
          <w:rFonts w:asciiTheme="minorHAnsi" w:hAnsiTheme="minorHAnsi" w:cstheme="minorHAnsi"/>
        </w:rPr>
        <w:t xml:space="preserve"> in which space colonization is </w:t>
      </w:r>
      <w:r>
        <w:rPr>
          <w:rStyle w:val="StyleUnderline"/>
          <w:rFonts w:asciiTheme="minorHAnsi" w:hAnsiTheme="minorHAnsi" w:cstheme="minorHAnsi"/>
          <w:highlight w:val="green"/>
        </w:rPr>
        <w:t>delayed</w:t>
      </w:r>
      <w:r>
        <w:rPr>
          <w:rStyle w:val="StyleUnderline"/>
          <w:rFonts w:asciiTheme="minorHAnsi" w:hAnsiTheme="minorHAnsi" w:cstheme="minorHAnsi"/>
        </w:rPr>
        <w:t xml:space="preserve">. </w:t>
      </w:r>
      <w:r>
        <w:rPr>
          <w:rFonts w:asciiTheme="minorHAnsi" w:hAnsiTheme="minorHAnsi" w:cstheme="minorHAnsi"/>
          <w:sz w:val="16"/>
        </w:rPr>
        <w:t xml:space="preserve">There can also be large value for space colonization under ecocentric intrinsic value. </w:t>
      </w:r>
      <w:r>
        <w:rPr>
          <w:rStyle w:val="StyleUnderline"/>
          <w:rFonts w:asciiTheme="minorHAnsi" w:hAnsiTheme="minorHAnsi" w:cstheme="minorHAnsi"/>
        </w:rPr>
        <w:t>It is sometimes argued</w:t>
      </w:r>
      <w:r>
        <w:rPr>
          <w:rFonts w:asciiTheme="minorHAnsi" w:hAnsiTheme="minorHAnsi" w:cstheme="minorHAnsi"/>
          <w:sz w:val="16"/>
        </w:rPr>
        <w:t xml:space="preserve"> that </w:t>
      </w:r>
      <w:r>
        <w:rPr>
          <w:rStyle w:val="StyleUnderline"/>
          <w:rFonts w:asciiTheme="minorHAnsi" w:hAnsiTheme="minorHAnsi" w:cstheme="minorHAnsi"/>
        </w:rPr>
        <w:t>Earth would be better off without humans</w:t>
      </w:r>
      <w:r>
        <w:rPr>
          <w:rFonts w:asciiTheme="minorHAnsi" w:hAnsiTheme="minorHAnsi" w:cstheme="minorHAnsi"/>
          <w:sz w:val="16"/>
        </w:rPr>
        <w:t xml:space="preserve">. For example, </w:t>
      </w:r>
      <w:r>
        <w:rPr>
          <w:rStyle w:val="StyleUnderline"/>
          <w:rFonts w:asciiTheme="minorHAnsi" w:hAnsiTheme="minorHAnsi" w:cstheme="minorHAnsi"/>
        </w:rPr>
        <w:t>the Voluntary Human Extinction Movement states</w:t>
      </w:r>
      <w:r>
        <w:rPr>
          <w:rFonts w:asciiTheme="minorHAnsi" w:hAnsiTheme="minorHAnsi" w:cstheme="minorHAnsi"/>
          <w:sz w:val="16"/>
        </w:rPr>
        <w:t xml:space="preserve"> that “</w:t>
      </w:r>
      <w:r>
        <w:rPr>
          <w:rStyle w:val="StyleUnderline"/>
          <w:rFonts w:asciiTheme="minorHAnsi" w:hAnsiTheme="minorHAnsi" w:cstheme="minorHAnsi"/>
        </w:rPr>
        <w:t>Phasing out the human race by voluntarily ceasing to breed will allow Earth’s biosphere to return to good health</w:t>
      </w:r>
      <w:r>
        <w:rPr>
          <w:rFonts w:asciiTheme="minorHAnsi" w:hAnsiTheme="minorHAnsi" w:cstheme="minorHAnsi"/>
          <w:sz w:val="16"/>
        </w:rPr>
        <w:t xml:space="preserve">” (http://vhemt.org, accessed 25 October 2015). However, </w:t>
      </w:r>
      <w:r>
        <w:rPr>
          <w:rStyle w:val="StyleUnderline"/>
          <w:rFonts w:asciiTheme="minorHAnsi" w:hAnsiTheme="minorHAnsi" w:cstheme="minorHAnsi"/>
        </w:rPr>
        <w:t xml:space="preserve">this makes sense only if extraterrestrial locations are </w:t>
      </w:r>
      <w:r>
        <w:rPr>
          <w:rStyle w:val="Emphasis"/>
          <w:rFonts w:asciiTheme="minorHAnsi" w:hAnsiTheme="minorHAnsi" w:cstheme="minorHAnsi"/>
        </w:rPr>
        <w:t>not</w:t>
      </w:r>
      <w:r>
        <w:rPr>
          <w:rStyle w:val="StyleUnderline"/>
          <w:rFonts w:asciiTheme="minorHAnsi" w:hAnsiTheme="minorHAnsi" w:cstheme="minorHAnsi"/>
        </w:rPr>
        <w:t xml:space="preserve"> </w:t>
      </w:r>
      <w:r>
        <w:rPr>
          <w:rStyle w:val="Emphasis"/>
          <w:rFonts w:asciiTheme="minorHAnsi" w:hAnsiTheme="minorHAnsi" w:cstheme="minorHAnsi"/>
        </w:rPr>
        <w:t>intrinsically</w:t>
      </w:r>
      <w:r>
        <w:rPr>
          <w:rStyle w:val="StyleUnderline"/>
          <w:rFonts w:asciiTheme="minorHAnsi" w:hAnsiTheme="minorHAnsi" w:cstheme="minorHAnsi"/>
        </w:rPr>
        <w:t xml:space="preserve"> </w:t>
      </w:r>
      <w:r>
        <w:rPr>
          <w:rStyle w:val="Emphasis"/>
          <w:rFonts w:asciiTheme="minorHAnsi" w:hAnsiTheme="minorHAnsi" w:cstheme="minorHAnsi"/>
        </w:rPr>
        <w:t>valued</w:t>
      </w:r>
      <w:r>
        <w:rPr>
          <w:rFonts w:asciiTheme="minorHAnsi" w:hAnsiTheme="minorHAnsi" w:cstheme="minorHAnsi"/>
          <w:sz w:val="16"/>
        </w:rPr>
        <w:t xml:space="preserve">. Otherwise, </w:t>
      </w:r>
      <w:r>
        <w:rPr>
          <w:rStyle w:val="StyleUnderline"/>
          <w:rFonts w:asciiTheme="minorHAnsi" w:hAnsiTheme="minorHAnsi" w:cstheme="minorHAnsi"/>
          <w:highlight w:val="green"/>
        </w:rPr>
        <w:t xml:space="preserve">exterminating humanity </w:t>
      </w:r>
      <w:r>
        <w:rPr>
          <w:rStyle w:val="Emphasis"/>
          <w:rFonts w:asciiTheme="minorHAnsi" w:hAnsiTheme="minorHAnsi" w:cstheme="minorHAnsi"/>
          <w:highlight w:val="green"/>
        </w:rPr>
        <w:t>ruins the opportunity for humans to bring</w:t>
      </w:r>
      <w:r>
        <w:rPr>
          <w:rStyle w:val="Emphasis"/>
          <w:rFonts w:asciiTheme="minorHAnsi" w:hAnsiTheme="minorHAnsi" w:cstheme="minorHAnsi"/>
        </w:rPr>
        <w:t xml:space="preserve"> flourishing </w:t>
      </w:r>
      <w:r>
        <w:rPr>
          <w:rStyle w:val="Emphasis"/>
          <w:rFonts w:asciiTheme="minorHAnsi" w:hAnsiTheme="minorHAnsi" w:cstheme="minorHAnsi"/>
          <w:highlight w:val="green"/>
        </w:rPr>
        <w:t>ecosystems into outer space</w:t>
      </w:r>
      <w:r>
        <w:rPr>
          <w:rStyle w:val="Emphasis"/>
          <w:rFonts w:asciiTheme="minorHAnsi" w:hAnsiTheme="minorHAnsi" w:cstheme="minorHAnsi"/>
        </w:rPr>
        <w:t>.</w:t>
      </w:r>
      <w:r>
        <w:rPr>
          <w:rStyle w:val="StyleUnderline"/>
          <w:rFonts w:asciiTheme="minorHAnsi" w:hAnsiTheme="minorHAnsi" w:cstheme="minorHAnsi"/>
        </w:rPr>
        <w:t xml:space="preserve"> </w:t>
      </w:r>
      <w:r>
        <w:rPr>
          <w:rStyle w:val="StyleUnderline"/>
          <w:rFonts w:asciiTheme="minorHAnsi" w:hAnsiTheme="minorHAnsi" w:cstheme="minorHAnsi"/>
          <w:highlight w:val="green"/>
        </w:rPr>
        <w:t>Terraforming</w:t>
      </w:r>
      <w:r>
        <w:rPr>
          <w:rStyle w:val="StyleUnderline"/>
          <w:rFonts w:asciiTheme="minorHAnsi" w:hAnsiTheme="minorHAnsi" w:cstheme="minorHAnsi"/>
        </w:rPr>
        <w:t xml:space="preserve"> other </w:t>
      </w:r>
      <w:r>
        <w:rPr>
          <w:rStyle w:val="StyleUnderline"/>
          <w:rFonts w:asciiTheme="minorHAnsi" w:hAnsiTheme="minorHAnsi" w:cstheme="minorHAnsi"/>
          <w:highlight w:val="green"/>
        </w:rPr>
        <w:t>planets</w:t>
      </w:r>
      <w:r>
        <w:rPr>
          <w:rStyle w:val="StyleUnderline"/>
          <w:rFonts w:asciiTheme="minorHAnsi" w:hAnsiTheme="minorHAnsi" w:cstheme="minorHAnsi"/>
        </w:rPr>
        <w:t xml:space="preserve"> or bringing ecosystems into Dyson swarms </w:t>
      </w:r>
      <w:r>
        <w:rPr>
          <w:rStyle w:val="StyleUnderline"/>
          <w:rFonts w:asciiTheme="minorHAnsi" w:hAnsiTheme="minorHAnsi" w:cstheme="minorHAnsi"/>
          <w:highlight w:val="green"/>
        </w:rPr>
        <w:t>could bring</w:t>
      </w:r>
      <w:r>
        <w:rPr>
          <w:rStyle w:val="Emphasis"/>
          <w:rFonts w:asciiTheme="minorHAnsi" w:hAnsiTheme="minorHAnsi" w:cstheme="minorHAnsi"/>
          <w:highlight w:val="green"/>
        </w:rPr>
        <w:t xml:space="preserve"> immense amounts of</w:t>
      </w:r>
      <w:r>
        <w:rPr>
          <w:rStyle w:val="Emphasis"/>
          <w:rFonts w:asciiTheme="minorHAnsi" w:hAnsiTheme="minorHAnsi" w:cstheme="minorHAnsi"/>
        </w:rPr>
        <w:t xml:space="preserve"> ecosystem </w:t>
      </w:r>
      <w:r>
        <w:rPr>
          <w:rStyle w:val="Emphasis"/>
          <w:rFonts w:asciiTheme="minorHAnsi" w:hAnsiTheme="minorHAnsi" w:cstheme="minorHAnsi"/>
          <w:highlight w:val="green"/>
        </w:rPr>
        <w:t>flourishing</w:t>
      </w:r>
      <w:r>
        <w:rPr>
          <w:rStyle w:val="Emphasis"/>
          <w:rFonts w:asciiTheme="minorHAnsi" w:hAnsiTheme="minorHAnsi" w:cstheme="minorHAnsi"/>
        </w:rPr>
        <w:t>.</w:t>
      </w:r>
    </w:p>
    <w:p w14:paraId="53059B81" w14:textId="010DB4C7" w:rsidR="00E81FDB" w:rsidRDefault="00E81FDB" w:rsidP="00E81FDB"/>
    <w:p w14:paraId="05DCE9D9" w14:textId="3835171A" w:rsidR="00B241B7" w:rsidRDefault="00B241B7" w:rsidP="00B241B7">
      <w:pPr>
        <w:pStyle w:val="Heading3"/>
      </w:pPr>
      <w:r>
        <w:t>1NC – OFF</w:t>
      </w:r>
    </w:p>
    <w:p w14:paraId="62335AA7" w14:textId="77777777" w:rsidR="00B241B7" w:rsidRDefault="00B241B7" w:rsidP="00B241B7">
      <w:pPr>
        <w:pStyle w:val="Heading4"/>
        <w:rPr>
          <w:rFonts w:eastAsia="Calibri"/>
        </w:rPr>
      </w:pPr>
      <w:r>
        <w:rPr>
          <w:rFonts w:eastAsia="Calibri"/>
        </w:rPr>
        <w:t xml:space="preserve">Interpretation: debaters must refrain from the usage of fiat </w:t>
      </w:r>
    </w:p>
    <w:p w14:paraId="426D454F" w14:textId="77777777" w:rsidR="00B241B7" w:rsidRDefault="00B241B7" w:rsidP="00B241B7">
      <w:pPr>
        <w:pStyle w:val="Heading4"/>
        <w:rPr>
          <w:bCs/>
        </w:rPr>
      </w:pPr>
      <w:r>
        <w:rPr>
          <w:bCs/>
        </w:rPr>
        <w:t xml:space="preserve">The usage of fiat is uniquely bad and a voting issue: </w:t>
      </w:r>
    </w:p>
    <w:p w14:paraId="7508D012" w14:textId="77777777" w:rsidR="00B241B7" w:rsidRDefault="00B241B7" w:rsidP="00B241B7">
      <w:pPr>
        <w:pStyle w:val="Heading4"/>
      </w:pPr>
      <w:r>
        <w:t>A] Presumption – the affirmative doesn’t do anything; they just suggest actions from an external actor, meaning they resolve none of their impacts, meaning you vote neg on presumption</w:t>
      </w:r>
    </w:p>
    <w:p w14:paraId="6DA4282E" w14:textId="5FBD5CCC" w:rsidR="00B241B7" w:rsidRDefault="00E36720" w:rsidP="00B241B7">
      <w:pPr>
        <w:pStyle w:val="Heading4"/>
      </w:pPr>
      <w:r>
        <w:t>B</w:t>
      </w:r>
      <w:r w:rsidR="00B241B7">
        <w:t>] Strat Skew – fiat allows affirmatives to spike out of answers under the guise of “we can fiat past this” – decks neg solvency deficits and ground which is more often than not already unfairly skewed because of an aff-biased resolution</w:t>
      </w:r>
    </w:p>
    <w:p w14:paraId="7FE71B6E" w14:textId="77777777" w:rsidR="00B241B7" w:rsidRDefault="00B241B7" w:rsidP="00B241B7">
      <w:pPr>
        <w:rPr>
          <w:rFonts w:asciiTheme="minorHAnsi" w:hAnsiTheme="minorHAnsi" w:cstheme="minorHAnsi"/>
        </w:rPr>
      </w:pPr>
    </w:p>
    <w:p w14:paraId="1E48629F" w14:textId="60145414" w:rsidR="00B241B7" w:rsidRPr="00B241B7" w:rsidRDefault="00B241B7" w:rsidP="00B241B7"/>
    <w:p w14:paraId="047762C1" w14:textId="7963CFC1" w:rsidR="00E81FDB" w:rsidRDefault="00E81FDB" w:rsidP="00E81FDB">
      <w:pPr>
        <w:pStyle w:val="Heading3"/>
      </w:pPr>
      <w:r>
        <w:t>1NC – Util</w:t>
      </w:r>
    </w:p>
    <w:p w14:paraId="1DE5268F" w14:textId="77777777" w:rsidR="00E81FDB" w:rsidRDefault="00E81FDB" w:rsidP="00E81FDB">
      <w:pPr>
        <w:pStyle w:val="Heading4"/>
      </w:pPr>
      <w:r>
        <w:t xml:space="preserve">[1] Utilitarianism is the only </w:t>
      </w:r>
      <w:r>
        <w:rPr>
          <w:u w:val="single"/>
        </w:rPr>
        <w:t>predictable</w:t>
      </w:r>
      <w:r>
        <w:t xml:space="preserve"> method of debate--- categorial imperatives and maxims are </w:t>
      </w:r>
      <w:r>
        <w:rPr>
          <w:u w:val="single"/>
        </w:rPr>
        <w:t>unique to individuals</w:t>
      </w:r>
      <w:r>
        <w:t xml:space="preserve"> and therefore proliferate infinite tiny affirmatives with </w:t>
      </w:r>
      <w:r>
        <w:rPr>
          <w:u w:val="single"/>
        </w:rPr>
        <w:t>different</w:t>
      </w:r>
      <w:r>
        <w:t xml:space="preserve"> imperatives--- that makes neg prep impossible and kills clash</w:t>
      </w:r>
    </w:p>
    <w:p w14:paraId="7B04F1E5" w14:textId="77777777" w:rsidR="00E81FDB" w:rsidRDefault="00E81FDB" w:rsidP="00E81FDB">
      <w:pPr>
        <w:pStyle w:val="Heading4"/>
      </w:pPr>
      <w:r>
        <w:tab/>
        <w:t>No RVIs--- illogical, you shouldn’t win for being fair, and good theory debaters will read abusive positions to bait theory and dump on an RVI</w:t>
      </w:r>
      <w:r>
        <w:br/>
      </w:r>
      <w:r>
        <w:tab/>
        <w:t xml:space="preserve">Phil debates justify performative contradictions--- impossible to garner ground on a yes/no question </w:t>
      </w:r>
    </w:p>
    <w:p w14:paraId="07C0D601" w14:textId="77777777" w:rsidR="00E81FDB" w:rsidRDefault="00E81FDB" w:rsidP="00E81FDB">
      <w:pPr>
        <w:pStyle w:val="Heading4"/>
      </w:pPr>
      <w:r>
        <w:t xml:space="preserve">[2] Prefer consequentialist util--- it </w:t>
      </w:r>
      <w:r>
        <w:rPr>
          <w:u w:val="single"/>
        </w:rPr>
        <w:t>turns</w:t>
      </w:r>
      <w:r>
        <w:t xml:space="preserve"> Kant because “objective morality” can’t assume modern day structural issues, international conflicts etc which imposing one morality over can’t solve</w:t>
      </w:r>
    </w:p>
    <w:p w14:paraId="0BDEA8ED" w14:textId="77777777" w:rsidR="00E81FDB" w:rsidRDefault="00E81FDB" w:rsidP="00E81FDB">
      <w:pPr>
        <w:rPr>
          <w:rFonts w:asciiTheme="minorHAnsi" w:hAnsiTheme="minorHAnsi" w:cstheme="minorHAnsi"/>
        </w:rPr>
      </w:pPr>
    </w:p>
    <w:p w14:paraId="7803474A" w14:textId="77777777" w:rsidR="00E81FDB" w:rsidRDefault="00E81FDB" w:rsidP="00E81FDB">
      <w:pPr>
        <w:pStyle w:val="Heading4"/>
      </w:pPr>
      <w:r>
        <w:t xml:space="preserve">[3] Existential threats </w:t>
      </w:r>
      <w:r>
        <w:rPr>
          <w:u w:val="single"/>
        </w:rPr>
        <w:t>outweigh</w:t>
      </w:r>
      <w:r>
        <w:t xml:space="preserve"> – all life has </w:t>
      </w:r>
      <w:r>
        <w:rPr>
          <w:u w:val="single"/>
        </w:rPr>
        <w:t>infinite value</w:t>
      </w:r>
      <w:r>
        <w:t xml:space="preserve"> and extinction </w:t>
      </w:r>
      <w:r>
        <w:rPr>
          <w:u w:val="single"/>
        </w:rPr>
        <w:t>eliminates the possibility</w:t>
      </w:r>
      <w:r>
        <w:t xml:space="preserve"> for future generations – err negative, because of innate </w:t>
      </w:r>
      <w:r>
        <w:rPr>
          <w:u w:val="single"/>
        </w:rPr>
        <w:t>cognitive biases</w:t>
      </w:r>
      <w:r>
        <w:t xml:space="preserve"> </w:t>
      </w:r>
    </w:p>
    <w:p w14:paraId="30D2CEC1" w14:textId="77777777" w:rsidR="00E81FDB" w:rsidRDefault="00E81FDB" w:rsidP="00E81FDB">
      <w:pPr>
        <w:rPr>
          <w:rFonts w:asciiTheme="minorHAnsi" w:hAnsiTheme="minorHAnsi" w:cstheme="minorHAnsi"/>
        </w:rPr>
      </w:pPr>
      <w:r>
        <w:rPr>
          <w:rFonts w:asciiTheme="minorHAnsi" w:hAnsiTheme="minorHAnsi" w:cstheme="minorHAnsi"/>
        </w:rPr>
        <w:t>-- must preserve infinite lives and generations</w:t>
      </w:r>
    </w:p>
    <w:p w14:paraId="2252991B" w14:textId="77777777" w:rsidR="00E81FDB" w:rsidRDefault="00E81FDB" w:rsidP="00E81FDB">
      <w:pPr>
        <w:rPr>
          <w:rFonts w:asciiTheme="minorHAnsi" w:hAnsiTheme="minorHAnsi" w:cstheme="minorHAnsi"/>
        </w:rPr>
      </w:pPr>
      <w:r>
        <w:rPr>
          <w:rFonts w:asciiTheme="minorHAnsi" w:hAnsiTheme="minorHAnsi" w:cstheme="minorHAnsi"/>
        </w:rPr>
        <w:t>-- question of intergenerational equity</w:t>
      </w:r>
    </w:p>
    <w:p w14:paraId="55C8763A" w14:textId="77777777" w:rsidR="00E81FDB" w:rsidRDefault="00E81FDB" w:rsidP="00E81FDB">
      <w:pPr>
        <w:rPr>
          <w:rFonts w:asciiTheme="minorHAnsi" w:hAnsiTheme="minorHAnsi" w:cstheme="minorHAnsi"/>
        </w:rPr>
      </w:pPr>
      <w:r>
        <w:rPr>
          <w:rFonts w:asciiTheme="minorHAnsi" w:hAnsiTheme="minorHAnsi" w:cstheme="minorHAnsi"/>
        </w:rPr>
        <w:t xml:space="preserve">-- existential threats are underestimated: global public good, intergenerational, unprecedented, scope neglect </w:t>
      </w:r>
    </w:p>
    <w:p w14:paraId="066C6B9C" w14:textId="77777777" w:rsidR="00E81FDB" w:rsidRDefault="00E81FDB" w:rsidP="00E81FDB">
      <w:pPr>
        <w:rPr>
          <w:rFonts w:asciiTheme="minorHAnsi" w:hAnsiTheme="minorHAnsi" w:cstheme="minorHAnsi"/>
        </w:rPr>
      </w:pPr>
      <w:r>
        <w:rPr>
          <w:rStyle w:val="Style13ptBold"/>
          <w:rFonts w:cstheme="minorHAnsi"/>
        </w:rPr>
        <w:t>GPP 17</w:t>
      </w:r>
      <w:r>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6" w:history="1">
        <w:r>
          <w:rPr>
            <w:rStyle w:val="Hyperlink"/>
            <w:rFonts w:asciiTheme="minorHAnsi" w:hAnsiTheme="minorHAnsi" w:cstheme="minorHAnsi"/>
            <w:color w:val="000000"/>
            <w:u w:val="single"/>
          </w:rPr>
          <w:t>https://www.fhi.ox.ac.uk/wp-content/uploads/Existential-Risks-2017-01-23.pdf</w:t>
        </w:r>
      </w:hyperlink>
      <w:r>
        <w:rPr>
          <w:rFonts w:asciiTheme="minorHAnsi" w:hAnsiTheme="minorHAnsi" w:cstheme="minorHAnsi"/>
        </w:rPr>
        <w:t xml:space="preserve">, Accessed 7/22/2017, Kent Denver-jKIM) </w:t>
      </w:r>
    </w:p>
    <w:p w14:paraId="0868FFAA" w14:textId="77777777" w:rsidR="00E81FDB" w:rsidRDefault="00E81FDB" w:rsidP="00E81FDB">
      <w:pPr>
        <w:rPr>
          <w:rFonts w:asciiTheme="minorHAnsi" w:hAnsiTheme="minorHAnsi" w:cstheme="minorHAnsi"/>
          <w:sz w:val="16"/>
        </w:rPr>
      </w:pPr>
      <w:r>
        <w:rPr>
          <w:rFonts w:asciiTheme="minorHAnsi" w:hAnsiTheme="minorHAnsi" w:cstheme="min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StyleUnderline"/>
          <w:rFonts w:asciiTheme="minorHAnsi" w:hAnsiTheme="minorHAnsi" w:cstheme="minorHAnsi"/>
          <w:highlight w:val="green"/>
        </w:rPr>
        <w:t>Compare</w:t>
      </w:r>
      <w:r>
        <w:rPr>
          <w:rStyle w:val="StyleUnderline"/>
          <w:rFonts w:asciiTheme="minorHAnsi" w:hAnsiTheme="minorHAnsi" w:cstheme="minorHAnsi"/>
        </w:rPr>
        <w:t xml:space="preserve"> three outcomes: (1) </w:t>
      </w:r>
      <w:r>
        <w:rPr>
          <w:rStyle w:val="StyleUnderline"/>
          <w:rFonts w:asciiTheme="minorHAnsi" w:hAnsiTheme="minorHAnsi" w:cstheme="minorHAnsi"/>
          <w:highlight w:val="green"/>
        </w:rPr>
        <w:t>Peace</w:t>
      </w:r>
      <w:r>
        <w:rPr>
          <w:rStyle w:val="StyleUnderline"/>
          <w:rFonts w:asciiTheme="minorHAnsi" w:hAnsiTheme="minorHAnsi" w:cstheme="minorHAnsi"/>
        </w:rPr>
        <w:t xml:space="preserve">. (2) A nuclear </w:t>
      </w:r>
      <w:r>
        <w:rPr>
          <w:rStyle w:val="StyleUnderline"/>
          <w:rFonts w:asciiTheme="minorHAnsi" w:hAnsiTheme="minorHAnsi" w:cstheme="minorHAnsi"/>
          <w:highlight w:val="green"/>
        </w:rPr>
        <w:t>war that kills 99%</w:t>
      </w:r>
      <w:r>
        <w:rPr>
          <w:rStyle w:val="StyleUnderline"/>
          <w:rFonts w:asciiTheme="minorHAnsi" w:hAnsiTheme="minorHAnsi" w:cstheme="minorHAnsi"/>
        </w:rPr>
        <w:t xml:space="preserve"> of the world’s existing population. (3) A nuclear </w:t>
      </w:r>
      <w:r>
        <w:rPr>
          <w:rStyle w:val="StyleUnderline"/>
          <w:rFonts w:asciiTheme="minorHAnsi" w:hAnsiTheme="minorHAnsi" w:cstheme="minorHAnsi"/>
          <w:highlight w:val="green"/>
        </w:rPr>
        <w:t>war that kills 100%</w:t>
      </w:r>
      <w:r>
        <w:rPr>
          <w:rStyle w:val="StyleUnderline"/>
          <w:rFonts w:asciiTheme="minorHAnsi" w:hAnsiTheme="minorHAnsi" w:cstheme="minorHAnsi"/>
        </w:rPr>
        <w:t xml:space="preserve">. </w:t>
      </w:r>
      <w:r>
        <w:rPr>
          <w:rFonts w:asciiTheme="minorHAnsi" w:hAnsiTheme="minorHAnsi" w:cstheme="minorHAnsi"/>
          <w:sz w:val="16"/>
        </w:rPr>
        <w:t xml:space="preserve">(2) would be worse than (1), and (3) would be worse than (2). Which is the greater of these two differences? </w:t>
      </w:r>
      <w:r>
        <w:rPr>
          <w:rStyle w:val="StyleUnderline"/>
          <w:rFonts w:asciiTheme="minorHAnsi" w:hAnsiTheme="minorHAnsi" w:cstheme="minorHAnsi"/>
        </w:rPr>
        <w:t>Most people believe that the greater difference is between (1) and (2).</w:t>
      </w:r>
      <w:r>
        <w:rPr>
          <w:rFonts w:asciiTheme="minorHAnsi" w:hAnsiTheme="minorHAnsi" w:cstheme="minorHAnsi"/>
          <w:sz w:val="16"/>
        </w:rPr>
        <w:t xml:space="preserve"> </w:t>
      </w:r>
      <w:r>
        <w:rPr>
          <w:rStyle w:val="StyleUnderline"/>
          <w:rFonts w:asciiTheme="minorHAnsi" w:hAnsiTheme="minorHAnsi" w:cstheme="minorHAnsi"/>
        </w:rPr>
        <w:t xml:space="preserve">I believe that </w:t>
      </w:r>
      <w:r>
        <w:rPr>
          <w:rStyle w:val="StyleUnderline"/>
          <w:rFonts w:asciiTheme="minorHAnsi" w:hAnsiTheme="minorHAnsi" w:cstheme="minorHAnsi"/>
          <w:highlight w:val="green"/>
        </w:rPr>
        <w:t>the difference between (2) and (3) is</w:t>
      </w:r>
      <w:r>
        <w:rPr>
          <w:rStyle w:val="StyleUnderline"/>
          <w:rFonts w:asciiTheme="minorHAnsi" w:hAnsiTheme="minorHAnsi" w:cstheme="minorHAnsi"/>
        </w:rPr>
        <w:t xml:space="preserve"> very </w:t>
      </w:r>
      <w:r>
        <w:rPr>
          <w:rStyle w:val="StyleUnderline"/>
          <w:rFonts w:asciiTheme="minorHAnsi" w:hAnsiTheme="minorHAnsi" w:cstheme="minorHAnsi"/>
          <w:highlight w:val="green"/>
        </w:rPr>
        <w:t>much greater</w:t>
      </w:r>
      <w:r>
        <w:rPr>
          <w:rFonts w:asciiTheme="minorHAnsi" w:hAnsiTheme="minorHAnsi" w:cstheme="minorHAnsi"/>
          <w:sz w:val="16"/>
        </w:rPr>
        <w:t xml:space="preserve">. ... </w:t>
      </w:r>
      <w:r>
        <w:rPr>
          <w:rStyle w:val="StyleUnderline"/>
          <w:rFonts w:asciiTheme="minorHAnsi" w:hAnsiTheme="minorHAnsi" w:cstheme="minorHAnsi"/>
        </w:rPr>
        <w:t xml:space="preserve">The Earth will remain habitable for </w:t>
      </w:r>
      <w:r>
        <w:rPr>
          <w:rStyle w:val="Emphasis"/>
          <w:rFonts w:asciiTheme="minorHAnsi" w:hAnsiTheme="minorHAnsi" w:cstheme="minorHAnsi"/>
        </w:rPr>
        <w:t>at least another billion years</w:t>
      </w:r>
      <w:r>
        <w:rPr>
          <w:rStyle w:val="StyleUnderline"/>
          <w:rFonts w:asciiTheme="minorHAnsi" w:hAnsiTheme="minorHAnsi" w:cstheme="minorHAnsi"/>
        </w:rPr>
        <w:t>.</w:t>
      </w:r>
      <w:r>
        <w:rPr>
          <w:rFonts w:asciiTheme="minorHAnsi" w:hAnsiTheme="minorHAnsi" w:cstheme="minorHAnsi"/>
          <w:sz w:val="16"/>
        </w:rPr>
        <w:t xml:space="preserve"> </w:t>
      </w:r>
      <w:r>
        <w:rPr>
          <w:rStyle w:val="StyleUnderline"/>
          <w:rFonts w:asciiTheme="minorHAnsi" w:hAnsiTheme="minorHAnsi" w:cstheme="minorHAnsi"/>
        </w:rPr>
        <w:t>Civilization began only a few thousand years ago.</w:t>
      </w:r>
      <w:r>
        <w:rPr>
          <w:rFonts w:asciiTheme="minorHAnsi" w:hAnsiTheme="minorHAnsi" w:cstheme="minorHAnsi"/>
          <w:sz w:val="16"/>
        </w:rPr>
        <w:t xml:space="preserve"> </w:t>
      </w:r>
      <w:r>
        <w:rPr>
          <w:rStyle w:val="StyleUnderline"/>
          <w:rFonts w:asciiTheme="minorHAnsi" w:hAnsiTheme="minorHAnsi" w:cstheme="minorHAnsi"/>
          <w:highlight w:val="green"/>
        </w:rPr>
        <w:t>If we do not destroy mankind</w:t>
      </w:r>
      <w:r>
        <w:rPr>
          <w:rStyle w:val="StyleUnderline"/>
          <w:rFonts w:asciiTheme="minorHAnsi" w:hAnsiTheme="minorHAnsi" w:cstheme="minorHAnsi"/>
        </w:rPr>
        <w:t xml:space="preserve">, </w:t>
      </w:r>
      <w:r>
        <w:rPr>
          <w:rStyle w:val="StyleUnderline"/>
          <w:rFonts w:asciiTheme="minorHAnsi" w:hAnsiTheme="minorHAnsi" w:cstheme="minorHAnsi"/>
          <w:highlight w:val="green"/>
        </w:rPr>
        <w:t>these</w:t>
      </w:r>
      <w:r>
        <w:rPr>
          <w:rStyle w:val="StyleUnderline"/>
          <w:rFonts w:asciiTheme="minorHAnsi" w:hAnsiTheme="minorHAnsi" w:cstheme="minorHAnsi"/>
        </w:rPr>
        <w:t xml:space="preserve"> few thousand </w:t>
      </w:r>
      <w:r>
        <w:rPr>
          <w:rStyle w:val="StyleUnderline"/>
          <w:rFonts w:asciiTheme="minorHAnsi" w:hAnsiTheme="minorHAnsi" w:cstheme="minorHAnsi"/>
          <w:highlight w:val="green"/>
        </w:rPr>
        <w:t>years may be</w:t>
      </w:r>
      <w:r>
        <w:rPr>
          <w:rStyle w:val="StyleUnderline"/>
          <w:rFonts w:asciiTheme="minorHAnsi" w:hAnsiTheme="minorHAnsi" w:cstheme="minorHAnsi"/>
        </w:rPr>
        <w:t xml:space="preserve"> only </w:t>
      </w:r>
      <w:r>
        <w:rPr>
          <w:rStyle w:val="Emphasis"/>
          <w:rFonts w:asciiTheme="minorHAnsi" w:hAnsiTheme="minorHAnsi" w:cstheme="minorHAnsi"/>
          <w:highlight w:val="green"/>
        </w:rPr>
        <w:t>a tiny fraction</w:t>
      </w:r>
      <w:r>
        <w:rPr>
          <w:rStyle w:val="StyleUnderline"/>
          <w:rFonts w:asciiTheme="minorHAnsi" w:hAnsiTheme="minorHAnsi" w:cstheme="minorHAnsi"/>
          <w:highlight w:val="green"/>
        </w:rPr>
        <w:t xml:space="preserve"> of the whole of civilized</w:t>
      </w:r>
      <w:r>
        <w:rPr>
          <w:rStyle w:val="StyleUnderline"/>
          <w:rFonts w:asciiTheme="minorHAnsi" w:hAnsiTheme="minorHAnsi" w:cstheme="minorHAnsi"/>
        </w:rPr>
        <w:t xml:space="preserve"> human </w:t>
      </w:r>
      <w:r>
        <w:rPr>
          <w:rStyle w:val="StyleUnderline"/>
          <w:rFonts w:asciiTheme="minorHAnsi" w:hAnsiTheme="minorHAnsi" w:cstheme="minorHAnsi"/>
          <w:highlight w:val="green"/>
        </w:rPr>
        <w:t>history</w:t>
      </w:r>
      <w:r>
        <w:rPr>
          <w:rStyle w:val="StyleUnderline"/>
          <w:rFonts w:asciiTheme="minorHAnsi" w:hAnsiTheme="minorHAnsi" w:cstheme="minorHAnsi"/>
        </w:rPr>
        <w:t>.</w:t>
      </w:r>
      <w:r>
        <w:rPr>
          <w:rFonts w:asciiTheme="minorHAnsi" w:hAnsiTheme="minorHAnsi" w:cstheme="minorHAnsi"/>
          <w:sz w:val="16"/>
        </w:rPr>
        <w:t xml:space="preserve"> </w:t>
      </w:r>
      <w:r>
        <w:rPr>
          <w:rStyle w:val="StyleUnderline"/>
          <w:rFonts w:asciiTheme="minorHAnsi" w:hAnsiTheme="minorHAnsi" w:cstheme="minorHAnsi"/>
        </w:rPr>
        <w:t>The difference between (2) and (3) may thus be the difference between this tiny fraction and all of the rest of this history.</w:t>
      </w:r>
      <w:r>
        <w:rPr>
          <w:rFonts w:asciiTheme="minorHAnsi" w:hAnsiTheme="minorHAnsi" w:cstheme="minorHAnsi"/>
          <w:sz w:val="16"/>
        </w:rPr>
        <w:t xml:space="preserve"> </w:t>
      </w:r>
      <w:r>
        <w:rPr>
          <w:rStyle w:val="StyleUnderline"/>
          <w:rFonts w:asciiTheme="minorHAnsi" w:hAnsiTheme="minorHAnsi" w:cstheme="minorHAnsi"/>
        </w:rPr>
        <w:t xml:space="preserve">If we compare this possible history to a day, what has occurred so far is only a </w:t>
      </w:r>
      <w:r>
        <w:rPr>
          <w:rStyle w:val="Emphasis"/>
          <w:rFonts w:asciiTheme="minorHAnsi" w:hAnsiTheme="minorHAnsi" w:cstheme="minorHAnsi"/>
        </w:rPr>
        <w:t>fraction of a second</w:t>
      </w:r>
      <w:r>
        <w:rPr>
          <w:rStyle w:val="StyleUnderline"/>
          <w:rFonts w:asciiTheme="minorHAnsi" w:hAnsiTheme="minorHAnsi" w:cstheme="minorHAnsi"/>
        </w:rPr>
        <w:t>.65</w:t>
      </w:r>
      <w:r>
        <w:rPr>
          <w:rFonts w:asciiTheme="minorHAnsi" w:hAnsiTheme="minorHAnsi" w:cstheme="min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Fonts w:asciiTheme="minorHAnsi" w:hAnsiTheme="minorHAnsi" w:cstheme="minorHAnsi"/>
        </w:rPr>
        <w:t xml:space="preserve">What makes </w:t>
      </w:r>
      <w:r>
        <w:rPr>
          <w:rStyle w:val="StyleUnderline"/>
          <w:rFonts w:asciiTheme="minorHAnsi" w:hAnsiTheme="minorHAnsi" w:cstheme="minorHAnsi"/>
          <w:highlight w:val="green"/>
        </w:rPr>
        <w:t>existential catastrophes</w:t>
      </w:r>
      <w:r>
        <w:rPr>
          <w:rStyle w:val="StyleUnderline"/>
          <w:rFonts w:asciiTheme="minorHAnsi" w:hAnsiTheme="minorHAnsi" w:cstheme="minorHAnsi"/>
        </w:rPr>
        <w:t xml:space="preserve"> especially bad is that they </w:t>
      </w:r>
      <w:r>
        <w:rPr>
          <w:rStyle w:val="StyleUnderline"/>
          <w:rFonts w:asciiTheme="minorHAnsi" w:hAnsiTheme="minorHAnsi" w:cstheme="minorHAnsi"/>
          <w:highlight w:val="green"/>
        </w:rPr>
        <w:t>would</w:t>
      </w:r>
      <w:r>
        <w:rPr>
          <w:rStyle w:val="StyleUnderline"/>
          <w:rFonts w:asciiTheme="minorHAnsi" w:hAnsiTheme="minorHAnsi" w:cstheme="minorHAnsi"/>
        </w:rPr>
        <w:t xml:space="preserve"> “</w:t>
      </w:r>
      <w:r>
        <w:rPr>
          <w:rStyle w:val="Emphasis"/>
          <w:rFonts w:asciiTheme="minorHAnsi" w:hAnsiTheme="minorHAnsi" w:cstheme="minorHAnsi"/>
          <w:highlight w:val="green"/>
        </w:rPr>
        <w:t>destroy the future</w:t>
      </w:r>
      <w:r>
        <w:rPr>
          <w:rStyle w:val="StyleUnderline"/>
          <w:rFonts w:asciiTheme="minorHAnsi" w:hAnsiTheme="minorHAnsi" w:cstheme="minorHAnsi"/>
        </w:rPr>
        <w:t>,” as</w:t>
      </w:r>
      <w:r>
        <w:rPr>
          <w:rFonts w:asciiTheme="minorHAnsi" w:hAnsiTheme="minorHAnsi" w:cstheme="minorHAnsi"/>
          <w:sz w:val="16"/>
        </w:rPr>
        <w:t xml:space="preserve"> another Oxford philosopher, Nick </w:t>
      </w:r>
      <w:r>
        <w:rPr>
          <w:rStyle w:val="StyleUnderline"/>
          <w:rFonts w:asciiTheme="minorHAnsi" w:hAnsiTheme="minorHAnsi" w:cstheme="minorHAnsi"/>
        </w:rPr>
        <w:t>Bostrom, puts it.</w:t>
      </w:r>
      <w:r>
        <w:rPr>
          <w:rFonts w:asciiTheme="minorHAnsi" w:hAnsiTheme="minorHAnsi" w:cstheme="minorHAnsi"/>
          <w:sz w:val="16"/>
        </w:rPr>
        <w:t xml:space="preserve">66 </w:t>
      </w:r>
      <w:r>
        <w:rPr>
          <w:rStyle w:val="StyleUnderline"/>
          <w:rFonts w:asciiTheme="minorHAnsi" w:hAnsiTheme="minorHAnsi" w:cstheme="minorHAnsi"/>
          <w:highlight w:val="green"/>
        </w:rPr>
        <w:t>This future could</w:t>
      </w:r>
      <w:r>
        <w:rPr>
          <w:rStyle w:val="StyleUnderline"/>
          <w:rFonts w:asciiTheme="minorHAnsi" w:hAnsiTheme="minorHAnsi" w:cstheme="minorHAnsi"/>
        </w:rPr>
        <w:t xml:space="preserve"> potentially </w:t>
      </w:r>
      <w:r>
        <w:rPr>
          <w:rStyle w:val="StyleUnderline"/>
          <w:rFonts w:asciiTheme="minorHAnsi" w:hAnsiTheme="minorHAnsi" w:cstheme="minorHAnsi"/>
          <w:highlight w:val="green"/>
        </w:rPr>
        <w:t>be</w:t>
      </w:r>
      <w:r>
        <w:rPr>
          <w:rStyle w:val="StyleUnderline"/>
          <w:rFonts w:asciiTheme="minorHAnsi" w:hAnsiTheme="minorHAnsi" w:cstheme="minorHAnsi"/>
        </w:rPr>
        <w:t xml:space="preserve"> extremely </w:t>
      </w:r>
      <w:r>
        <w:rPr>
          <w:rStyle w:val="StyleUnderline"/>
          <w:rFonts w:asciiTheme="minorHAnsi" w:hAnsiTheme="minorHAnsi" w:cstheme="minorHAnsi"/>
          <w:highlight w:val="green"/>
        </w:rPr>
        <w:t>long</w:t>
      </w:r>
      <w:r>
        <w:rPr>
          <w:rStyle w:val="StyleUnderline"/>
          <w:rFonts w:asciiTheme="minorHAnsi" w:hAnsiTheme="minorHAnsi" w:cstheme="minorHAnsi"/>
        </w:rPr>
        <w:t xml:space="preserve"> and full of </w:t>
      </w:r>
      <w:r>
        <w:rPr>
          <w:rStyle w:val="StyleUnderline"/>
          <w:rFonts w:asciiTheme="minorHAnsi" w:hAnsiTheme="minorHAnsi" w:cstheme="minorHAnsi"/>
          <w:highlight w:val="green"/>
        </w:rPr>
        <w:t>flourishing</w:t>
      </w:r>
      <w:r>
        <w:rPr>
          <w:rStyle w:val="StyleUnderline"/>
          <w:rFonts w:asciiTheme="minorHAnsi" w:hAnsiTheme="minorHAnsi" w:cstheme="minorHAnsi"/>
        </w:rPr>
        <w:t xml:space="preserve">, </w:t>
      </w:r>
      <w:r>
        <w:rPr>
          <w:rStyle w:val="StyleUnderline"/>
          <w:rFonts w:asciiTheme="minorHAnsi" w:hAnsiTheme="minorHAnsi" w:cstheme="minorHAnsi"/>
          <w:highlight w:val="green"/>
        </w:rPr>
        <w:t>and</w:t>
      </w:r>
      <w:r>
        <w:rPr>
          <w:rStyle w:val="StyleUnderline"/>
          <w:rFonts w:asciiTheme="minorHAnsi" w:hAnsiTheme="minorHAnsi" w:cstheme="minorHAnsi"/>
        </w:rPr>
        <w:t xml:space="preserve"> would therefore </w:t>
      </w:r>
      <w:r>
        <w:rPr>
          <w:rStyle w:val="StyleUnderline"/>
          <w:rFonts w:asciiTheme="minorHAnsi" w:hAnsiTheme="minorHAnsi" w:cstheme="minorHAnsi"/>
          <w:highlight w:val="green"/>
        </w:rPr>
        <w:t>have</w:t>
      </w:r>
      <w:r>
        <w:rPr>
          <w:rStyle w:val="StyleUnderline"/>
          <w:rFonts w:asciiTheme="minorHAnsi" w:hAnsiTheme="minorHAnsi" w:cstheme="minorHAnsi"/>
        </w:rPr>
        <w:t xml:space="preserve"> extremely </w:t>
      </w:r>
      <w:r>
        <w:rPr>
          <w:rStyle w:val="StyleUnderline"/>
          <w:rFonts w:asciiTheme="minorHAnsi" w:hAnsiTheme="minorHAnsi" w:cstheme="minorHAnsi"/>
          <w:highlight w:val="green"/>
        </w:rPr>
        <w:t>large value</w:t>
      </w:r>
      <w:r>
        <w:rPr>
          <w:rStyle w:val="StyleUnderline"/>
          <w:rFonts w:asciiTheme="minorHAnsi" w:hAnsiTheme="minorHAnsi" w:cstheme="minorHAnsi"/>
        </w:rPr>
        <w:t>.</w:t>
      </w:r>
      <w:r>
        <w:rPr>
          <w:rFonts w:asciiTheme="minorHAnsi" w:hAnsiTheme="minorHAnsi" w:cstheme="minorHAnsi"/>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Fonts w:asciiTheme="minorHAnsi" w:hAnsiTheme="minorHAnsi" w:cstheme="minorHAnsi"/>
        </w:rPr>
        <w:t>Because the value of preventing existential catastrophe is so vast, even a tiny probability of prevention has huge expected value.</w:t>
      </w:r>
      <w:r>
        <w:rPr>
          <w:rFonts w:asciiTheme="minorHAnsi" w:hAnsiTheme="minorHAnsi" w:cstheme="minorHAnsi"/>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Fonts w:asciiTheme="minorHAnsi" w:hAnsiTheme="minorHAnsi" w:cstheme="minorHAnsi"/>
        </w:rPr>
        <w:t>In some areas, government policy does give significant weight to future generations.</w:t>
      </w:r>
      <w:r>
        <w:rPr>
          <w:rFonts w:asciiTheme="minorHAnsi" w:hAnsiTheme="minorHAnsi" w:cstheme="min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Fonts w:asciiTheme="minorHAnsi" w:hAnsiTheme="minorHAnsi" w:cstheme="minorHAnsi"/>
        </w:rPr>
        <w:t>However, when it comes to existential risk, it would seem that we fail to live up to principles of intergenerational equity.</w:t>
      </w:r>
      <w:r>
        <w:rPr>
          <w:rFonts w:asciiTheme="minorHAnsi" w:hAnsiTheme="minorHAnsi" w:cstheme="minorHAnsi"/>
          <w:sz w:val="16"/>
        </w:rPr>
        <w:t xml:space="preserve"> </w:t>
      </w:r>
      <w:r>
        <w:rPr>
          <w:rStyle w:val="StyleUnderline"/>
          <w:rFonts w:asciiTheme="minorHAnsi" w:hAnsiTheme="minorHAnsi" w:cstheme="minorHAnsi"/>
          <w:highlight w:val="green"/>
        </w:rPr>
        <w:t>Existential catastrophe would</w:t>
      </w:r>
      <w:r>
        <w:rPr>
          <w:rStyle w:val="StyleUnderline"/>
          <w:rFonts w:asciiTheme="minorHAnsi" w:hAnsiTheme="minorHAnsi" w:cstheme="minorHAnsi"/>
        </w:rPr>
        <w:t xml:space="preserve"> not only </w:t>
      </w:r>
      <w:r>
        <w:rPr>
          <w:rStyle w:val="StyleUnderline"/>
          <w:rFonts w:asciiTheme="minorHAnsi" w:hAnsiTheme="minorHAnsi" w:cstheme="minorHAnsi"/>
          <w:highlight w:val="green"/>
        </w:rPr>
        <w:t>give future generations</w:t>
      </w:r>
      <w:r>
        <w:rPr>
          <w:rStyle w:val="StyleUnderline"/>
          <w:rFonts w:asciiTheme="minorHAnsi" w:hAnsiTheme="minorHAnsi" w:cstheme="minorHAnsi"/>
        </w:rPr>
        <w:t xml:space="preserve"> less than the current generations; </w:t>
      </w:r>
      <w:r>
        <w:rPr>
          <w:rStyle w:val="Emphasis"/>
          <w:rFonts w:asciiTheme="minorHAnsi" w:hAnsiTheme="minorHAnsi" w:cstheme="minorHAnsi"/>
        </w:rPr>
        <w:t xml:space="preserve">it would give them </w:t>
      </w:r>
      <w:r>
        <w:rPr>
          <w:rStyle w:val="Emphasis"/>
          <w:rFonts w:asciiTheme="minorHAnsi" w:hAnsiTheme="minorHAnsi" w:cstheme="minorHAnsi"/>
          <w:highlight w:val="green"/>
        </w:rPr>
        <w:t>nothing</w:t>
      </w:r>
      <w:r>
        <w:rPr>
          <w:rStyle w:val="StyleUnderline"/>
          <w:rFonts w:asciiTheme="minorHAnsi" w:hAnsiTheme="minorHAnsi" w:cstheme="minorHAnsi"/>
        </w:rPr>
        <w:t>.</w:t>
      </w:r>
      <w:r>
        <w:rPr>
          <w:rFonts w:asciiTheme="minorHAnsi" w:hAnsiTheme="minorHAnsi" w:cstheme="minorHAnsi"/>
          <w:sz w:val="16"/>
        </w:rPr>
        <w:t xml:space="preserve"> Indeed, </w:t>
      </w:r>
      <w:r>
        <w:rPr>
          <w:rStyle w:val="StyleUnderline"/>
          <w:rFonts w:asciiTheme="minorHAnsi" w:hAnsiTheme="minorHAnsi" w:cstheme="minorHAnsi"/>
        </w:rPr>
        <w:t>reducing existential risk plausibly has a quite low cost for us in comparison with the huge expected value it has for future generations.</w:t>
      </w:r>
      <w:r>
        <w:rPr>
          <w:rFonts w:asciiTheme="minorHAnsi" w:hAnsiTheme="minorHAnsi" w:cstheme="minorHAnsi"/>
          <w:sz w:val="16"/>
        </w:rPr>
        <w:t xml:space="preserve"> In spite of this, relatively little is done to reduce existential risk. </w:t>
      </w:r>
      <w:r>
        <w:rPr>
          <w:rStyle w:val="StyleUnderline"/>
          <w:rFonts w:asciiTheme="minorHAnsi" w:hAnsiTheme="minorHAnsi" w:cstheme="minorHAnsi"/>
        </w:rPr>
        <w:t xml:space="preserve">Unless we give up on norms of intergenerational equity, they give us a strong case for significantly increasing our efforts to reduce existential risks. </w:t>
      </w:r>
      <w:r>
        <w:rPr>
          <w:rFonts w:asciiTheme="minorHAnsi" w:hAnsiTheme="minorHAnsi" w:cstheme="minorHAnsi"/>
          <w:sz w:val="16"/>
        </w:rPr>
        <w:t xml:space="preserve">1.3. WHY EXISTENTIAL RISKS MAY BE SYSTEMATICALLY UNDERINVESTED IN, AND THE ROLE OF THE INTERNATIONAL COMMUNITY </w:t>
      </w:r>
      <w:r>
        <w:rPr>
          <w:rStyle w:val="StyleUnderline"/>
          <w:rFonts w:asciiTheme="minorHAnsi" w:hAnsiTheme="minorHAnsi" w:cstheme="minorHAnsi"/>
        </w:rPr>
        <w:t xml:space="preserve">In spite of the importance of </w:t>
      </w:r>
      <w:r>
        <w:rPr>
          <w:rStyle w:val="StyleUnderline"/>
          <w:rFonts w:asciiTheme="minorHAnsi" w:hAnsiTheme="minorHAnsi" w:cstheme="minorHAnsi"/>
          <w:highlight w:val="green"/>
        </w:rPr>
        <w:t>existential risk</w:t>
      </w:r>
      <w:r>
        <w:rPr>
          <w:rStyle w:val="StyleUnderline"/>
          <w:rFonts w:asciiTheme="minorHAnsi" w:hAnsiTheme="minorHAnsi" w:cstheme="minorHAnsi"/>
        </w:rPr>
        <w:t xml:space="preserve"> reduction, it probably </w:t>
      </w:r>
      <w:r>
        <w:rPr>
          <w:rStyle w:val="StyleUnderline"/>
          <w:rFonts w:asciiTheme="minorHAnsi" w:hAnsiTheme="minorHAnsi" w:cstheme="minorHAnsi"/>
          <w:highlight w:val="green"/>
        </w:rPr>
        <w:t>receives less attention than</w:t>
      </w:r>
      <w:r>
        <w:rPr>
          <w:rStyle w:val="StyleUnderline"/>
          <w:rFonts w:asciiTheme="minorHAnsi" w:hAnsiTheme="minorHAnsi" w:cstheme="minorHAnsi"/>
        </w:rPr>
        <w:t xml:space="preserve"> is </w:t>
      </w:r>
      <w:r>
        <w:rPr>
          <w:rStyle w:val="StyleUnderline"/>
          <w:rFonts w:asciiTheme="minorHAnsi" w:hAnsiTheme="minorHAnsi" w:cstheme="minorHAnsi"/>
          <w:highlight w:val="green"/>
        </w:rPr>
        <w:t>warranted</w:t>
      </w:r>
      <w:r>
        <w:rPr>
          <w:rStyle w:val="StyleUnderline"/>
          <w:rFonts w:asciiTheme="minorHAnsi" w:hAnsiTheme="minorHAnsi" w:cstheme="minorHAnsi"/>
        </w:rPr>
        <w:t>.</w:t>
      </w:r>
      <w:r>
        <w:rPr>
          <w:rFonts w:asciiTheme="minorHAnsi" w:hAnsiTheme="minorHAnsi" w:cstheme="minorHAnsi"/>
          <w:sz w:val="16"/>
        </w:rPr>
        <w:t xml:space="preserve"> As a result, concerted international cooperation is required if we are to receive adequate protection from existential risks. 1.3.1. Why existential risks are likely to be underinvested in </w:t>
      </w:r>
      <w:r>
        <w:rPr>
          <w:rStyle w:val="StyleUnderline"/>
          <w:rFonts w:asciiTheme="minorHAnsi" w:hAnsiTheme="minorHAnsi" w:cstheme="minorHAnsi"/>
        </w:rPr>
        <w:t>There are several reasons why existential risk reduction is likely to be underinvested in.</w:t>
      </w:r>
      <w:r>
        <w:rPr>
          <w:rFonts w:asciiTheme="minorHAnsi" w:hAnsiTheme="minorHAnsi" w:cstheme="minorHAnsi"/>
          <w:sz w:val="16"/>
        </w:rPr>
        <w:t xml:space="preserve"> </w:t>
      </w:r>
      <w:r>
        <w:rPr>
          <w:rStyle w:val="StyleUnderline"/>
          <w:rFonts w:asciiTheme="minorHAnsi" w:hAnsiTheme="minorHAnsi" w:cstheme="minorHAnsi"/>
        </w:rPr>
        <w:t xml:space="preserve">Firstly, </w:t>
      </w:r>
      <w:r>
        <w:rPr>
          <w:rStyle w:val="StyleUnderline"/>
          <w:rFonts w:asciiTheme="minorHAnsi" w:hAnsiTheme="minorHAnsi" w:cstheme="minorHAnsi"/>
          <w:highlight w:val="green"/>
        </w:rPr>
        <w:t>it is a global public</w:t>
      </w:r>
      <w:r>
        <w:rPr>
          <w:rStyle w:val="StyleUnderline"/>
          <w:rFonts w:asciiTheme="minorHAnsi" w:hAnsiTheme="minorHAnsi" w:cstheme="minorHAnsi"/>
        </w:rPr>
        <w:t xml:space="preserve"> good.</w:t>
      </w:r>
      <w:r>
        <w:rPr>
          <w:rFonts w:asciiTheme="minorHAnsi" w:hAnsiTheme="minorHAnsi" w:cstheme="minorHAnsi"/>
          <w:sz w:val="16"/>
        </w:rPr>
        <w:t xml:space="preserve"> </w:t>
      </w:r>
      <w:r>
        <w:rPr>
          <w:rStyle w:val="StyleUnderline"/>
          <w:rFonts w:asciiTheme="minorHAnsi" w:hAnsiTheme="minorHAnsi" w:cstheme="minorHAnsi"/>
        </w:rPr>
        <w:t>Economic theory predicts that such goods tend to be underprovided.</w:t>
      </w:r>
      <w:r>
        <w:rPr>
          <w:rFonts w:asciiTheme="minorHAnsi" w:hAnsiTheme="minorHAnsi" w:cstheme="minorHAnsi"/>
          <w:sz w:val="16"/>
        </w:rPr>
        <w:t xml:space="preserve"> </w:t>
      </w:r>
      <w:r>
        <w:rPr>
          <w:rStyle w:val="StyleUnderline"/>
          <w:rFonts w:asciiTheme="minorHAnsi" w:hAnsiTheme="minorHAnsi" w:cstheme="minorHAnsi"/>
        </w:rPr>
        <w:t>The benefits of existential risk reduction are widely and indivisibly dispersed around the globe from the countries responsible for taking action.</w:t>
      </w:r>
      <w:r>
        <w:rPr>
          <w:rFonts w:asciiTheme="minorHAnsi" w:hAnsiTheme="minorHAnsi" w:cstheme="min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Fonts w:asciiTheme="minorHAnsi" w:hAnsiTheme="minorHAnsi" w:cstheme="minorHAnsi"/>
        </w:rPr>
        <w:t>Secondly</w:t>
      </w:r>
      <w:r>
        <w:rPr>
          <w:rFonts w:asciiTheme="minorHAnsi" w:hAnsiTheme="minorHAnsi" w:cstheme="minorHAnsi"/>
          <w:sz w:val="16"/>
        </w:rPr>
        <w:t xml:space="preserve">, as already suggested above, </w:t>
      </w:r>
      <w:r>
        <w:rPr>
          <w:rStyle w:val="StyleUnderline"/>
          <w:rFonts w:asciiTheme="minorHAnsi" w:hAnsiTheme="minorHAnsi" w:cstheme="minorHAnsi"/>
        </w:rPr>
        <w:t xml:space="preserve">existential risk reduction is an </w:t>
      </w:r>
      <w:r>
        <w:rPr>
          <w:rStyle w:val="StyleUnderline"/>
          <w:rFonts w:asciiTheme="minorHAnsi" w:hAnsiTheme="minorHAnsi" w:cstheme="minorHAnsi"/>
          <w:highlight w:val="green"/>
        </w:rPr>
        <w:t>intergenerational</w:t>
      </w:r>
      <w:r>
        <w:rPr>
          <w:rStyle w:val="StyleUnderline"/>
          <w:rFonts w:asciiTheme="minorHAnsi" w:hAnsiTheme="minorHAnsi" w:cstheme="minorHAnsi"/>
        </w:rPr>
        <w:t xml:space="preserve"> public </w:t>
      </w:r>
      <w:r>
        <w:rPr>
          <w:rStyle w:val="StyleUnderline"/>
          <w:rFonts w:asciiTheme="minorHAnsi" w:hAnsiTheme="minorHAnsi" w:cstheme="minorHAnsi"/>
          <w:highlight w:val="green"/>
        </w:rPr>
        <w:t>good</w:t>
      </w:r>
      <w:r>
        <w:rPr>
          <w:rStyle w:val="StyleUnderline"/>
          <w:rFonts w:asciiTheme="minorHAnsi" w:hAnsiTheme="minorHAnsi" w:cstheme="minorHAnsi"/>
        </w:rPr>
        <w:t>: most of the benefits are enjoyed by future generations who have no say in the political process.</w:t>
      </w:r>
      <w:r>
        <w:rPr>
          <w:rFonts w:asciiTheme="minorHAnsi" w:hAnsiTheme="minorHAnsi" w:cstheme="minorHAnsi"/>
          <w:sz w:val="16"/>
        </w:rPr>
        <w:t xml:space="preserve"> </w:t>
      </w:r>
      <w:r>
        <w:rPr>
          <w:rStyle w:val="StyleUnderline"/>
          <w:rFonts w:asciiTheme="minorHAnsi" w:hAnsiTheme="minorHAnsi" w:cstheme="minorHAnsi"/>
        </w:rPr>
        <w:t>For these goods, the problem is temporal free riding: the current generation enjoys the benefits of inaction while future generations bear the costs. Thirdly</w:t>
      </w:r>
      <w:r>
        <w:rPr>
          <w:rFonts w:asciiTheme="minorHAnsi" w:hAnsiTheme="minorHAnsi" w:cstheme="minorHAnsi"/>
          <w:sz w:val="16"/>
        </w:rPr>
        <w:t xml:space="preserve">, many </w:t>
      </w:r>
      <w:r>
        <w:rPr>
          <w:rStyle w:val="StyleUnderline"/>
          <w:rFonts w:asciiTheme="minorHAnsi" w:hAnsiTheme="minorHAnsi" w:cstheme="minorHAnsi"/>
          <w:highlight w:val="green"/>
        </w:rPr>
        <w:t>existential risks</w:t>
      </w:r>
      <w:r>
        <w:rPr>
          <w:rFonts w:asciiTheme="minorHAnsi" w:hAnsiTheme="minorHAnsi" w:cstheme="minorHAnsi"/>
          <w:sz w:val="16"/>
        </w:rPr>
        <w:t xml:space="preserve">, such as machine superintelligence, engineered pandemics, and solar geoengineering, </w:t>
      </w:r>
      <w:r>
        <w:rPr>
          <w:rStyle w:val="StyleUnderline"/>
          <w:rFonts w:asciiTheme="minorHAnsi" w:hAnsiTheme="minorHAnsi" w:cstheme="minorHAnsi"/>
          <w:highlight w:val="green"/>
        </w:rPr>
        <w:t>pose</w:t>
      </w:r>
      <w:r>
        <w:rPr>
          <w:rStyle w:val="StyleUnderline"/>
          <w:rFonts w:asciiTheme="minorHAnsi" w:hAnsiTheme="minorHAnsi" w:cstheme="minorHAnsi"/>
        </w:rPr>
        <w:t xml:space="preserve"> an </w:t>
      </w:r>
      <w:r>
        <w:rPr>
          <w:rStyle w:val="StyleUnderline"/>
          <w:rFonts w:asciiTheme="minorHAnsi" w:hAnsiTheme="minorHAnsi" w:cstheme="minorHAnsi"/>
          <w:highlight w:val="green"/>
        </w:rPr>
        <w:t>unprecedented</w:t>
      </w:r>
      <w:r>
        <w:rPr>
          <w:rStyle w:val="StyleUnderline"/>
          <w:rFonts w:asciiTheme="minorHAnsi" w:hAnsiTheme="minorHAnsi" w:cstheme="minorHAnsi"/>
        </w:rPr>
        <w:t xml:space="preserve"> and uncertain future threat.</w:t>
      </w:r>
      <w:r>
        <w:rPr>
          <w:rFonts w:asciiTheme="minorHAnsi" w:hAnsiTheme="minorHAnsi" w:cstheme="min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Pr>
          <w:rStyle w:val="StyleUnderline"/>
          <w:rFonts w:asciiTheme="minorHAnsi" w:hAnsiTheme="minorHAnsi" w:cstheme="minorHAnsi"/>
          <w:highlight w:val="green"/>
        </w:rPr>
        <w:t>Cognitive biases also lead people to underestimate</w:t>
      </w:r>
      <w:r>
        <w:rPr>
          <w:rStyle w:val="StyleUnderline"/>
          <w:rFonts w:asciiTheme="minorHAnsi" w:hAnsiTheme="minorHAnsi" w:cstheme="minorHAnsi"/>
        </w:rPr>
        <w:t xml:space="preserve"> existential </w:t>
      </w:r>
      <w:r>
        <w:rPr>
          <w:rStyle w:val="StyleUnderline"/>
          <w:rFonts w:asciiTheme="minorHAnsi" w:hAnsiTheme="minorHAnsi" w:cstheme="minorHAnsi"/>
          <w:highlight w:val="green"/>
        </w:rPr>
        <w:t>risks</w:t>
      </w:r>
      <w:r>
        <w:rPr>
          <w:rStyle w:val="StyleUnderline"/>
          <w:rFonts w:asciiTheme="minorHAnsi" w:hAnsiTheme="minorHAnsi" w:cstheme="minorHAnsi"/>
        </w:rPr>
        <w:t>.</w:t>
      </w:r>
      <w:r>
        <w:rPr>
          <w:rFonts w:asciiTheme="minorHAnsi" w:hAnsiTheme="minorHAnsi" w:cstheme="minorHAnsi"/>
          <w:sz w:val="16"/>
        </w:rPr>
        <w:t xml:space="preserve"> </w:t>
      </w:r>
      <w:r>
        <w:rPr>
          <w:rStyle w:val="StyleUnderline"/>
          <w:rFonts w:asciiTheme="minorHAnsi" w:hAnsiTheme="minorHAnsi" w:cstheme="minorHAnsi"/>
        </w:rPr>
        <w:t>Since there have not been any catastrophes of this magnitude, these risks are not salient to politicians and the public.</w:t>
      </w:r>
      <w:r>
        <w:rPr>
          <w:rFonts w:asciiTheme="minorHAnsi" w:hAnsiTheme="minorHAnsi" w:cstheme="minorHAnsi"/>
          <w:sz w:val="16"/>
        </w:rPr>
        <w:t xml:space="preserve">72 This is an example of the misapplication of the availability heuristic, a mental shortcut which assumes that something is important only if it can be readily recalled. </w:t>
      </w:r>
      <w:r>
        <w:rPr>
          <w:rStyle w:val="StyleUnderline"/>
          <w:rFonts w:asciiTheme="minorHAnsi" w:hAnsiTheme="minorHAnsi" w:cstheme="minorHAnsi"/>
          <w:highlight w:val="green"/>
        </w:rPr>
        <w:t>Another</w:t>
      </w:r>
      <w:r>
        <w:rPr>
          <w:rStyle w:val="StyleUnderline"/>
          <w:rFonts w:asciiTheme="minorHAnsi" w:hAnsiTheme="minorHAnsi" w:cstheme="minorHAnsi"/>
        </w:rPr>
        <w:t xml:space="preserve"> cognitive bias affecting perceptions of existential risk </w:t>
      </w:r>
      <w:r>
        <w:rPr>
          <w:rStyle w:val="StyleUnderline"/>
          <w:rFonts w:asciiTheme="minorHAnsi" w:hAnsiTheme="minorHAnsi" w:cstheme="minorHAnsi"/>
          <w:highlight w:val="green"/>
        </w:rPr>
        <w:t>is scope neglect</w:t>
      </w:r>
      <w:r>
        <w:rPr>
          <w:rStyle w:val="StyleUnderline"/>
          <w:rFonts w:asciiTheme="minorHAnsi" w:hAnsiTheme="minorHAnsi" w:cstheme="minorHAnsi"/>
        </w:rPr>
        <w:t>.</w:t>
      </w:r>
      <w:r>
        <w:rPr>
          <w:rFonts w:asciiTheme="minorHAnsi" w:hAnsiTheme="minorHAnsi" w:cstheme="min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Fonts w:asciiTheme="minorHAnsi" w:hAnsiTheme="minorHAnsi" w:cstheme="minorHAnsi"/>
        </w:rPr>
        <w:t>People become numbed to the effect of saving lives when the numbers get too large.</w:t>
      </w:r>
      <w:r>
        <w:rPr>
          <w:rFonts w:asciiTheme="minorHAnsi" w:hAnsiTheme="minorHAnsi" w:cstheme="minorHAnsi"/>
          <w:sz w:val="16"/>
        </w:rPr>
        <w:t xml:space="preserve"> 74 </w:t>
      </w:r>
      <w:r>
        <w:rPr>
          <w:rStyle w:val="StyleUnderline"/>
          <w:rFonts w:asciiTheme="minorHAnsi" w:hAnsiTheme="minorHAnsi" w:cstheme="minorHAnsi"/>
        </w:rPr>
        <w:t>Scope neglect is a particularly acute problem for existential risk because the numbers at stake are so large.</w:t>
      </w:r>
      <w:r>
        <w:rPr>
          <w:rFonts w:asciiTheme="minorHAnsi" w:hAnsiTheme="minorHAnsi" w:cstheme="minorHAnsi"/>
          <w:sz w:val="16"/>
        </w:rPr>
        <w:t xml:space="preserve"> </w:t>
      </w:r>
      <w:r>
        <w:rPr>
          <w:rStyle w:val="StyleUnderline"/>
          <w:rFonts w:asciiTheme="minorHAnsi" w:hAnsiTheme="minorHAnsi" w:cstheme="minorHAnsi"/>
        </w:rPr>
        <w:t>Due to scope neglect, decision-makers are prone to treat existential risks in a similar way to problems which are less severe by many orders of magnitude.</w:t>
      </w:r>
      <w:r>
        <w:rPr>
          <w:rFonts w:asciiTheme="minorHAnsi" w:hAnsiTheme="minorHAnsi" w:cstheme="minorHAnsi"/>
          <w:sz w:val="16"/>
        </w:rPr>
        <w:t xml:space="preserve"> A wide range of other cognitive biases are likely to affect the evaluation of existential risks.75</w:t>
      </w:r>
    </w:p>
    <w:p w14:paraId="3F24D4E1" w14:textId="77777777" w:rsidR="00E81FDB" w:rsidRDefault="00E81FDB" w:rsidP="00E81FDB">
      <w:pPr>
        <w:rPr>
          <w:rFonts w:asciiTheme="minorHAnsi" w:hAnsiTheme="minorHAnsi" w:cstheme="minorHAnsi"/>
        </w:rPr>
      </w:pPr>
    </w:p>
    <w:p w14:paraId="03079774" w14:textId="1D10C12E" w:rsidR="00E81FDB" w:rsidRPr="00EE03D8" w:rsidRDefault="00E81FDB" w:rsidP="00E81FDB">
      <w:pPr>
        <w:pStyle w:val="Heading4"/>
      </w:pPr>
      <w:r>
        <w:t xml:space="preserve">[4] Only consequentialism explains degrees of wrongness—if I break a promise to meet up for lunch, that is not as bad as breaking a promise to take a dying person to the hospital. Only consequences explain </w:t>
      </w:r>
      <w:r w:rsidR="00CA78B7">
        <w:t>why the second is worse</w:t>
      </w:r>
      <w:r>
        <w:t xml:space="preserve">. Intuitions outweigh—they’re the basis for </w:t>
      </w:r>
      <w:r w:rsidR="00CA78B7">
        <w:t>any action</w:t>
      </w:r>
      <w:r>
        <w:t xml:space="preserve"> even if we can’t deductively determine why</w:t>
      </w:r>
      <w:r w:rsidR="00EE03D8">
        <w:t xml:space="preserve">. Universalization misunderstands the </w:t>
      </w:r>
      <w:r w:rsidR="00EE03D8">
        <w:rPr>
          <w:u w:val="single"/>
        </w:rPr>
        <w:t>contingency</w:t>
      </w:r>
      <w:r w:rsidR="00EE03D8">
        <w:t xml:space="preserve"> of human actions--- I.e. if my maxim says stealing is </w:t>
      </w:r>
      <w:r w:rsidR="00EE03D8">
        <w:rPr>
          <w:u w:val="single"/>
        </w:rPr>
        <w:t>wrong</w:t>
      </w:r>
      <w:r w:rsidR="00EE03D8">
        <w:t xml:space="preserve"> I wouldn’t steal a penny from jeff bezos to stop a </w:t>
      </w:r>
      <w:r w:rsidR="00EE03D8">
        <w:rPr>
          <w:u w:val="single"/>
        </w:rPr>
        <w:t>genocide</w:t>
      </w:r>
    </w:p>
    <w:p w14:paraId="12839959" w14:textId="77777777" w:rsidR="00E81FDB" w:rsidRDefault="00E81FDB" w:rsidP="00E81FDB">
      <w:pPr>
        <w:pStyle w:val="Heading4"/>
        <w:rPr>
          <w:rFonts w:eastAsia="Calibri"/>
        </w:rPr>
      </w:pPr>
      <w:r>
        <w:t>5] No intent-foresight distinction –</w:t>
      </w:r>
      <w:r>
        <w:rPr>
          <w:rFonts w:eastAsia="Calibri"/>
        </w:rPr>
        <w:t xml:space="preserve"> If</w:t>
      </w:r>
      <w:r>
        <w:t xml:space="preserve"> </w:t>
      </w:r>
      <w:r>
        <w:rPr>
          <w:rFonts w:eastAsia="Calibri"/>
        </w:rPr>
        <w:t>we</w:t>
      </w:r>
      <w:r>
        <w:t xml:space="preserve"> </w:t>
      </w:r>
      <w:r>
        <w:rPr>
          <w:rFonts w:eastAsia="Calibri"/>
        </w:rPr>
        <w:t>foresee</w:t>
      </w:r>
      <w:r>
        <w:t xml:space="preserve"> </w:t>
      </w:r>
      <w:r>
        <w:rPr>
          <w:rFonts w:eastAsia="Calibri"/>
        </w:rPr>
        <w:t>a</w:t>
      </w:r>
      <w:r>
        <w:t xml:space="preserve"> </w:t>
      </w:r>
      <w:r>
        <w:rPr>
          <w:rFonts w:eastAsia="Calibri"/>
        </w:rPr>
        <w:t>consequence</w:t>
      </w:r>
      <w:r>
        <w:t xml:space="preserve">, </w:t>
      </w:r>
      <w:r>
        <w:rPr>
          <w:rFonts w:eastAsia="Calibri"/>
        </w:rPr>
        <w:t>then</w:t>
      </w:r>
      <w:r>
        <w:t xml:space="preserve"> </w:t>
      </w:r>
      <w:r>
        <w:rPr>
          <w:rFonts w:eastAsia="Calibri"/>
        </w:rPr>
        <w:t>it</w:t>
      </w:r>
      <w:r>
        <w:t xml:space="preserve"> </w:t>
      </w:r>
      <w:r>
        <w:rPr>
          <w:rFonts w:eastAsia="Calibri"/>
        </w:rPr>
        <w:t>becomes</w:t>
      </w:r>
      <w:r>
        <w:t xml:space="preserve"> </w:t>
      </w:r>
      <w:r>
        <w:rPr>
          <w:rFonts w:eastAsia="Calibri"/>
        </w:rPr>
        <w:t>part</w:t>
      </w:r>
      <w:r>
        <w:t xml:space="preserve"> </w:t>
      </w:r>
      <w:r>
        <w:rPr>
          <w:rFonts w:eastAsia="Calibri"/>
        </w:rPr>
        <w:t>of</w:t>
      </w:r>
      <w:r>
        <w:t xml:space="preserve"> </w:t>
      </w:r>
      <w:r>
        <w:rPr>
          <w:rFonts w:eastAsia="Calibri"/>
        </w:rPr>
        <w:t>our</w:t>
      </w:r>
      <w:r>
        <w:t xml:space="preserve"> </w:t>
      </w:r>
      <w:r>
        <w:rPr>
          <w:rFonts w:eastAsia="Calibri"/>
        </w:rPr>
        <w:t>deliberation</w:t>
      </w:r>
      <w:r>
        <w:t xml:space="preserve"> </w:t>
      </w:r>
      <w:r>
        <w:rPr>
          <w:rFonts w:eastAsia="Calibri"/>
        </w:rPr>
        <w:t>which</w:t>
      </w:r>
      <w:r>
        <w:t xml:space="preserve"> </w:t>
      </w:r>
      <w:r>
        <w:rPr>
          <w:rFonts w:eastAsia="Calibri"/>
        </w:rPr>
        <w:t>makes</w:t>
      </w:r>
      <w:r>
        <w:t xml:space="preserve"> </w:t>
      </w:r>
      <w:r>
        <w:rPr>
          <w:rFonts w:eastAsia="Calibri"/>
        </w:rPr>
        <w:t>it</w:t>
      </w:r>
      <w:r>
        <w:t xml:space="preserve"> </w:t>
      </w:r>
      <w:r>
        <w:rPr>
          <w:rFonts w:eastAsia="Calibri"/>
        </w:rPr>
        <w:t>intrinsic</w:t>
      </w:r>
      <w:r>
        <w:t xml:space="preserve"> </w:t>
      </w:r>
      <w:r>
        <w:rPr>
          <w:rFonts w:eastAsia="Calibri"/>
        </w:rPr>
        <w:t>to</w:t>
      </w:r>
      <w:r>
        <w:t xml:space="preserve"> </w:t>
      </w:r>
      <w:r>
        <w:rPr>
          <w:rFonts w:eastAsia="Calibri"/>
        </w:rPr>
        <w:t>our</w:t>
      </w:r>
      <w:r>
        <w:t xml:space="preserve"> </w:t>
      </w:r>
      <w:r>
        <w:rPr>
          <w:rFonts w:eastAsia="Calibri"/>
        </w:rPr>
        <w:t>action</w:t>
      </w:r>
      <w:r>
        <w:t xml:space="preserve"> </w:t>
      </w:r>
      <w:r>
        <w:rPr>
          <w:rFonts w:eastAsia="Calibri"/>
        </w:rPr>
        <w:t>since</w:t>
      </w:r>
      <w:r>
        <w:t xml:space="preserve"> </w:t>
      </w:r>
      <w:r>
        <w:rPr>
          <w:rFonts w:eastAsia="Calibri"/>
        </w:rPr>
        <w:t>we</w:t>
      </w:r>
      <w:r>
        <w:t xml:space="preserve"> </w:t>
      </w:r>
      <w:r>
        <w:rPr>
          <w:rFonts w:eastAsia="Calibri"/>
        </w:rPr>
        <w:t>intend</w:t>
      </w:r>
      <w:r>
        <w:t xml:space="preserve"> </w:t>
      </w:r>
      <w:r>
        <w:rPr>
          <w:rFonts w:eastAsia="Calibri"/>
        </w:rPr>
        <w:t>it</w:t>
      </w:r>
      <w:r>
        <w:t xml:space="preserve"> </w:t>
      </w:r>
      <w:r>
        <w:rPr>
          <w:rFonts w:eastAsia="Calibri"/>
        </w:rPr>
        <w:t>to</w:t>
      </w:r>
      <w:r>
        <w:t xml:space="preserve"> </w:t>
      </w:r>
      <w:r>
        <w:rPr>
          <w:rFonts w:eastAsia="Calibri"/>
        </w:rPr>
        <w:t>happen</w:t>
      </w:r>
    </w:p>
    <w:p w14:paraId="2C5B790D" w14:textId="77777777" w:rsidR="00E81FDB" w:rsidRDefault="00E81FDB" w:rsidP="00E81FDB">
      <w:pPr>
        <w:pStyle w:val="Heading4"/>
      </w:pPr>
      <w:r>
        <w:t>6] Reject calc indicts:</w:t>
      </w:r>
    </w:p>
    <w:p w14:paraId="4C3FA41D" w14:textId="77777777" w:rsidR="00E81FDB" w:rsidRDefault="00E81FDB" w:rsidP="00E81FDB">
      <w:pPr>
        <w:pStyle w:val="Heading4"/>
      </w:pPr>
      <w:r>
        <w:t>A] Empirically denied—both individuals and policymakers carry out effective cost-benefit analysis which means even if decisions aren’t always perfect it’s still better than not acting at all</w:t>
      </w:r>
    </w:p>
    <w:p w14:paraId="4087D5CF" w14:textId="61EF9F54" w:rsidR="00E81FDB" w:rsidRDefault="00E81FDB" w:rsidP="00E81FDB">
      <w:pPr>
        <w:pStyle w:val="Heading4"/>
      </w:pPr>
      <w:r>
        <w:t>B] Theory—they’re functionally NIBs that everyone knows are silly but skew the aff and move the debate away from the topic and actual philosophical debate, killing valuable education</w:t>
      </w:r>
    </w:p>
    <w:p w14:paraId="40C04F4E" w14:textId="6A9E9687" w:rsidR="00B241B7" w:rsidRDefault="00B241B7" w:rsidP="00B241B7">
      <w:pPr>
        <w:pStyle w:val="Heading4"/>
      </w:pPr>
      <w:r>
        <w:t xml:space="preserve">Their “if you debate me I’m right” argument is </w:t>
      </w:r>
      <w:r>
        <w:rPr>
          <w:u w:val="single"/>
        </w:rPr>
        <w:t>self serving</w:t>
      </w:r>
      <w:r>
        <w:t xml:space="preserve">--- they have to win debate allows for </w:t>
      </w:r>
      <w:r>
        <w:rPr>
          <w:u w:val="single"/>
        </w:rPr>
        <w:t>zero freedom</w:t>
      </w:r>
      <w:r>
        <w:t xml:space="preserve"> without the aff which is </w:t>
      </w:r>
      <w:r>
        <w:rPr>
          <w:u w:val="single"/>
        </w:rPr>
        <w:t>objectively untrue</w:t>
      </w:r>
      <w:r>
        <w:t xml:space="preserve"> </w:t>
      </w:r>
    </w:p>
    <w:p w14:paraId="6101ACF5" w14:textId="487F5EC7" w:rsidR="00B241B7" w:rsidRDefault="00B241B7" w:rsidP="00BB4C6D">
      <w:pPr>
        <w:pStyle w:val="Heading4"/>
        <w:ind w:firstLine="720"/>
      </w:pPr>
      <w:r>
        <w:t xml:space="preserve">Korsegaard agrees that if humans have unconditional value it’s a question of </w:t>
      </w:r>
      <w:r>
        <w:rPr>
          <w:u w:val="single"/>
        </w:rPr>
        <w:t>who has the most humans</w:t>
      </w:r>
      <w:r>
        <w:t xml:space="preserve"> left at the end of the day</w:t>
      </w:r>
    </w:p>
    <w:p w14:paraId="5963D0A2" w14:textId="6547B69C" w:rsidR="00B241B7" w:rsidRDefault="00B241B7" w:rsidP="00B241B7"/>
    <w:p w14:paraId="0B355DC2" w14:textId="4A6C24CF" w:rsidR="00B241B7" w:rsidRPr="00B241B7" w:rsidRDefault="00B241B7" w:rsidP="00B241B7">
      <w:pPr>
        <w:pStyle w:val="Heading4"/>
      </w:pPr>
      <w:r>
        <w:t xml:space="preserve">[7] A Posterori reasoning is </w:t>
      </w:r>
      <w:r>
        <w:rPr>
          <w:u w:val="single"/>
        </w:rPr>
        <w:t>good</w:t>
      </w:r>
      <w:r>
        <w:br/>
        <w:t xml:space="preserve">a] Drawing conclusions from individual events questions </w:t>
      </w:r>
      <w:r>
        <w:rPr>
          <w:u w:val="single"/>
        </w:rPr>
        <w:t>how</w:t>
      </w:r>
      <w:r>
        <w:t xml:space="preserve"> and </w:t>
      </w:r>
      <w:r>
        <w:rPr>
          <w:u w:val="single"/>
        </w:rPr>
        <w:t>why</w:t>
      </w:r>
      <w:r>
        <w:t xml:space="preserve"> actors act which is the only </w:t>
      </w:r>
      <w:r>
        <w:rPr>
          <w:u w:val="single"/>
        </w:rPr>
        <w:t>reasonable</w:t>
      </w:r>
      <w:r>
        <w:t xml:space="preserve"> question to access solvency</w:t>
      </w:r>
      <w:r>
        <w:br/>
        <w:t>b] No is/ought gap--- its not in the rez</w:t>
      </w:r>
      <w:r>
        <w:br/>
        <w:t xml:space="preserve">c] A priori ethics </w:t>
      </w:r>
      <w:r>
        <w:rPr>
          <w:u w:val="single"/>
        </w:rPr>
        <w:t>devolve</w:t>
      </w:r>
      <w:r>
        <w:t xml:space="preserve"> minority’s agency insofar as their personal experiences are viewed as </w:t>
      </w:r>
      <w:r>
        <w:rPr>
          <w:u w:val="single"/>
        </w:rPr>
        <w:t>outside</w:t>
      </w:r>
      <w:r>
        <w:t xml:space="preserve"> the “objective truth” like how victims of rape are denied </w:t>
      </w:r>
      <w:r w:rsidR="00EE03D8">
        <w:t xml:space="preserve">legal </w:t>
      </w:r>
      <w:r>
        <w:t xml:space="preserve">agency because </w:t>
      </w:r>
      <w:r w:rsidR="00EE03D8">
        <w:t>we view “innocent before guilty” as an objective truth</w:t>
      </w:r>
    </w:p>
    <w:p w14:paraId="05262803" w14:textId="77777777" w:rsidR="00E81FDB" w:rsidRPr="00E81FDB" w:rsidRDefault="00E81FDB" w:rsidP="00E81FDB"/>
    <w:p w14:paraId="61DA650B" w14:textId="6DEDC393" w:rsidR="00E81FDB" w:rsidRDefault="00E81FDB" w:rsidP="00E81FDB">
      <w:pPr>
        <w:pStyle w:val="Heading3"/>
      </w:pPr>
      <w:r>
        <w:t>1NC – Case</w:t>
      </w:r>
    </w:p>
    <w:p w14:paraId="47B1B311" w14:textId="77777777" w:rsidR="00E81FDB" w:rsidRDefault="00E81FDB" w:rsidP="00E81FDB">
      <w:pPr>
        <w:pStyle w:val="Heading4"/>
      </w:pPr>
      <w:r>
        <w:t>[1] Extinction outweighs under Kant and flourishing flips impact calculus</w:t>
      </w:r>
    </w:p>
    <w:p w14:paraId="072F63A7" w14:textId="77777777" w:rsidR="00E81FDB" w:rsidRDefault="00E81FDB" w:rsidP="00E81FDB">
      <w:pPr>
        <w:rPr>
          <w:rFonts w:asciiTheme="minorHAnsi" w:hAnsiTheme="minorHAnsi" w:cstheme="minorHAnsi"/>
        </w:rPr>
      </w:pPr>
      <w:r>
        <w:rPr>
          <w:rStyle w:val="Style13ptBold"/>
          <w:rFonts w:cstheme="minorHAnsi"/>
        </w:rPr>
        <w:t>Green 21</w:t>
      </w:r>
      <w:r>
        <w:rPr>
          <w:rFonts w:asciiTheme="minorHAnsi" w:hAnsiTheme="minorHAnsi" w:cstheme="minorHAnsi"/>
        </w:rPr>
        <w:t xml:space="preserve"> [Brian Patrick Green, director of technology ethics at the Markkula Center for Applied Ethics, Santa Clara University, “Space Ethics,” 2021, Rowman, pp. 21, EA]</w:t>
      </w:r>
    </w:p>
    <w:p w14:paraId="400EB44B" w14:textId="77777777" w:rsidR="00E81FDB" w:rsidRDefault="00E81FDB" w:rsidP="00E81FDB">
      <w:pPr>
        <w:rPr>
          <w:rStyle w:val="Emphasis"/>
          <w:rFonts w:asciiTheme="minorHAnsi" w:hAnsiTheme="minorHAnsi" w:cstheme="minorHAnsi"/>
        </w:rPr>
      </w:pPr>
      <w:r>
        <w:rPr>
          <w:rStyle w:val="StyleUnderline"/>
          <w:rFonts w:asciiTheme="minorHAnsi" w:hAnsiTheme="minorHAnsi" w:cstheme="minorHAnsi"/>
        </w:rPr>
        <w:t>With regard</w:t>
      </w:r>
      <w:r>
        <w:rPr>
          <w:rFonts w:asciiTheme="minorHAnsi" w:hAnsiTheme="minorHAnsi" w:cstheme="minorHAnsi"/>
          <w:sz w:val="16"/>
        </w:rPr>
        <w:t xml:space="preserve"> specifically </w:t>
      </w:r>
      <w:r>
        <w:rPr>
          <w:rStyle w:val="StyleUnderline"/>
          <w:rFonts w:asciiTheme="minorHAnsi" w:hAnsiTheme="minorHAnsi" w:cstheme="minorHAnsi"/>
        </w:rPr>
        <w:t>to space exploration and use, there are two deontological ethical systems that are particularly relevant. The first is Hans Jonas’s imperative of responsibility</w:t>
      </w:r>
      <w:r>
        <w:rPr>
          <w:rFonts w:asciiTheme="minorHAnsi" w:hAnsiTheme="minorHAnsi" w:cstheme="minorHAnsi"/>
          <w:sz w:val="16"/>
        </w:rPr>
        <w:t xml:space="preserve"> that he originally developed as an environmental ethic for Earth but that has profound relevance for space.15 In this form of deontological ethics, Jonas asserts that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only truly categorical imperative</w:t>
      </w:r>
      <w:r>
        <w:rPr>
          <w:rStyle w:val="StyleUnderline"/>
          <w:rFonts w:asciiTheme="minorHAnsi" w:hAnsiTheme="minorHAnsi" w:cstheme="minorHAnsi"/>
          <w:highlight w:val="green"/>
        </w:rPr>
        <w:t xml:space="preserve"> is</w:t>
      </w:r>
      <w:r>
        <w:rPr>
          <w:rFonts w:asciiTheme="minorHAnsi" w:hAnsiTheme="minorHAnsi" w:cstheme="minorHAnsi"/>
          <w:sz w:val="16"/>
        </w:rPr>
        <w:t xml:space="preserve"> not the one that Kant asserted but rather </w:t>
      </w:r>
      <w:r>
        <w:rPr>
          <w:rStyle w:val="StyleUnderline"/>
          <w:rFonts w:asciiTheme="minorHAnsi" w:hAnsiTheme="minorHAnsi" w:cstheme="minorHAnsi"/>
        </w:rPr>
        <w:t xml:space="preserve">a more fundamental one that </w:t>
      </w:r>
      <w:r>
        <w:rPr>
          <w:rStyle w:val="Emphasis"/>
          <w:rFonts w:asciiTheme="minorHAnsi" w:hAnsiTheme="minorHAnsi" w:cstheme="minorHAnsi"/>
        </w:rPr>
        <w:t>underlies Kant’s imperative</w:t>
      </w:r>
      <w:r>
        <w:rPr>
          <w:rStyle w:val="StyleUnderline"/>
          <w:rFonts w:asciiTheme="minorHAnsi" w:hAnsiTheme="minorHAnsi" w:cstheme="minorHAnsi"/>
        </w:rPr>
        <w:t>, that we ought to “</w:t>
      </w:r>
      <w:r>
        <w:rPr>
          <w:rStyle w:val="Emphasis"/>
          <w:rFonts w:asciiTheme="minorHAnsi" w:hAnsiTheme="minorHAnsi" w:cstheme="minorHAnsi"/>
          <w:highlight w:val="green"/>
        </w:rPr>
        <w:t>act so</w:t>
      </w:r>
      <w:r>
        <w:rPr>
          <w:rStyle w:val="Emphasis"/>
          <w:rFonts w:asciiTheme="minorHAnsi" w:hAnsiTheme="minorHAnsi" w:cstheme="minorHAnsi"/>
        </w:rPr>
        <w:t xml:space="preserve"> that the </w:t>
      </w:r>
      <w:r>
        <w:rPr>
          <w:rStyle w:val="Emphasis"/>
          <w:rFonts w:asciiTheme="minorHAnsi" w:hAnsiTheme="minorHAnsi" w:cstheme="minorHAnsi"/>
          <w:highlight w:val="green"/>
        </w:rPr>
        <w:t>effects of</w:t>
      </w:r>
      <w:r>
        <w:rPr>
          <w:rStyle w:val="Emphasis"/>
          <w:rFonts w:asciiTheme="minorHAnsi" w:hAnsiTheme="minorHAnsi" w:cstheme="minorHAnsi"/>
        </w:rPr>
        <w:t xml:space="preserve"> your </w:t>
      </w:r>
      <w:r>
        <w:rPr>
          <w:rStyle w:val="Emphasis"/>
          <w:rFonts w:asciiTheme="minorHAnsi" w:hAnsiTheme="minorHAnsi" w:cstheme="minorHAnsi"/>
          <w:highlight w:val="green"/>
        </w:rPr>
        <w:t>action are compatible with the permanence of</w:t>
      </w:r>
      <w:r>
        <w:rPr>
          <w:rStyle w:val="Emphasis"/>
          <w:rFonts w:asciiTheme="minorHAnsi" w:hAnsiTheme="minorHAnsi" w:cstheme="minorHAnsi"/>
        </w:rPr>
        <w:t xml:space="preserve"> genuinely </w:t>
      </w:r>
      <w:r>
        <w:rPr>
          <w:rStyle w:val="Emphasis"/>
          <w:rFonts w:asciiTheme="minorHAnsi" w:hAnsiTheme="minorHAnsi" w:cstheme="minorHAnsi"/>
          <w:highlight w:val="green"/>
        </w:rPr>
        <w:t>human life</w:t>
      </w:r>
      <w:r>
        <w:rPr>
          <w:rStyle w:val="Emphasis"/>
          <w:rFonts w:asciiTheme="minorHAnsi" w:hAnsiTheme="minorHAnsi" w:cstheme="minorHAnsi"/>
        </w:rPr>
        <w:t>.</w:t>
      </w:r>
      <w:r>
        <w:rPr>
          <w:rStyle w:val="StyleUnderline"/>
          <w:rFonts w:asciiTheme="minorHAnsi" w:hAnsiTheme="minorHAnsi" w:cstheme="minorHAnsi"/>
        </w:rPr>
        <w:t>”</w:t>
      </w:r>
      <w:r>
        <w:rPr>
          <w:rFonts w:asciiTheme="minorHAnsi" w:hAnsiTheme="minorHAnsi" w:cstheme="minorHAnsi"/>
          <w:sz w:val="16"/>
        </w:rPr>
        <w:t xml:space="preserve"> 16 </w:t>
      </w:r>
      <w:r>
        <w:rPr>
          <w:rStyle w:val="StyleUnderline"/>
          <w:rFonts w:asciiTheme="minorHAnsi" w:hAnsiTheme="minorHAnsi" w:cstheme="minorHAnsi"/>
        </w:rPr>
        <w:t xml:space="preserve">Because every ethical rule is premised upon human existence, </w:t>
      </w:r>
      <w:r>
        <w:rPr>
          <w:rStyle w:val="Emphasis"/>
          <w:rFonts w:asciiTheme="minorHAnsi" w:hAnsiTheme="minorHAnsi" w:cstheme="minorHAnsi"/>
        </w:rPr>
        <w:t xml:space="preserve">the first ethical rule </w:t>
      </w:r>
      <w:r>
        <w:rPr>
          <w:rStyle w:val="Emphasis"/>
          <w:rFonts w:asciiTheme="minorHAnsi" w:hAnsiTheme="minorHAnsi" w:cstheme="minorHAnsi"/>
          <w:highlight w:val="green"/>
        </w:rPr>
        <w:t>logically</w:t>
      </w:r>
      <w:r>
        <w:rPr>
          <w:rStyle w:val="Emphasis"/>
          <w:rFonts w:asciiTheme="minorHAnsi" w:hAnsiTheme="minorHAnsi" w:cstheme="minorHAnsi"/>
        </w:rPr>
        <w:t xml:space="preserve"> should be that </w:t>
      </w:r>
      <w:r>
        <w:rPr>
          <w:rStyle w:val="Emphasis"/>
          <w:rFonts w:asciiTheme="minorHAnsi" w:hAnsiTheme="minorHAnsi" w:cstheme="minorHAnsi"/>
          <w:highlight w:val="green"/>
        </w:rPr>
        <w:t>humans ought to exist</w:t>
      </w:r>
      <w:r>
        <w:rPr>
          <w:rStyle w:val="Emphasis"/>
          <w:rFonts w:asciiTheme="minorHAnsi" w:hAnsiTheme="minorHAnsi" w:cstheme="minorHAnsi"/>
        </w:rPr>
        <w:t>.</w:t>
      </w:r>
    </w:p>
    <w:p w14:paraId="0F2764AF" w14:textId="77777777" w:rsidR="00E81FDB" w:rsidRDefault="00E81FDB" w:rsidP="00E81FDB">
      <w:pPr>
        <w:rPr>
          <w:rStyle w:val="Emphasis"/>
          <w:rFonts w:asciiTheme="minorHAnsi" w:hAnsiTheme="minorHAnsi" w:cstheme="minorHAnsi"/>
        </w:rPr>
      </w:pPr>
      <w:r>
        <w:rPr>
          <w:rStyle w:val="StyleUnderline"/>
          <w:rFonts w:asciiTheme="minorHAnsi" w:hAnsiTheme="minorHAnsi" w:cstheme="minorHAnsi"/>
          <w:highlight w:val="green"/>
        </w:rPr>
        <w:t>The second</w:t>
      </w:r>
      <w:r>
        <w:rPr>
          <w:rStyle w:val="StyleUnderline"/>
          <w:rFonts w:asciiTheme="minorHAnsi" w:hAnsiTheme="minorHAnsi" w:cstheme="minorHAnsi"/>
        </w:rPr>
        <w:t xml:space="preserve"> deontological system oriented toward space </w:t>
      </w:r>
      <w:r>
        <w:rPr>
          <w:rStyle w:val="StyleUnderline"/>
          <w:rFonts w:asciiTheme="minorHAnsi" w:hAnsiTheme="minorHAnsi" w:cstheme="minorHAnsi"/>
          <w:highlight w:val="green"/>
        </w:rPr>
        <w:t>is</w:t>
      </w:r>
      <w:r>
        <w:rPr>
          <w:rFonts w:asciiTheme="minorHAnsi" w:hAnsiTheme="minorHAnsi" w:cstheme="minorHAnsi"/>
          <w:sz w:val="16"/>
        </w:rPr>
        <w:t xml:space="preserve"> Richard </w:t>
      </w:r>
      <w:r>
        <w:rPr>
          <w:rStyle w:val="StyleUnderline"/>
          <w:rFonts w:asciiTheme="minorHAnsi" w:hAnsiTheme="minorHAnsi" w:cstheme="minorHAnsi"/>
        </w:rPr>
        <w:t>Randolph and</w:t>
      </w:r>
      <w:r>
        <w:rPr>
          <w:rFonts w:asciiTheme="minorHAnsi" w:hAnsiTheme="minorHAnsi" w:cstheme="minorHAnsi"/>
          <w:sz w:val="16"/>
        </w:rPr>
        <w:t xml:space="preserve"> Christopher </w:t>
      </w:r>
      <w:r>
        <w:rPr>
          <w:rStyle w:val="StyleUnderline"/>
          <w:rFonts w:asciiTheme="minorHAnsi" w:hAnsiTheme="minorHAnsi" w:cstheme="minorHAnsi"/>
        </w:rPr>
        <w:t xml:space="preserve">McKay’s principle focused on </w:t>
      </w:r>
      <w:r>
        <w:rPr>
          <w:rStyle w:val="Emphasis"/>
          <w:rFonts w:asciiTheme="minorHAnsi" w:hAnsiTheme="minorHAnsi" w:cstheme="minorHAnsi"/>
        </w:rPr>
        <w:t xml:space="preserve">“protecting and </w:t>
      </w:r>
      <w:r>
        <w:rPr>
          <w:rStyle w:val="Emphasis"/>
          <w:rFonts w:asciiTheme="minorHAnsi" w:hAnsiTheme="minorHAnsi" w:cstheme="minorHAnsi"/>
          <w:highlight w:val="green"/>
        </w:rPr>
        <w:t>expanding the richness and diversity of life</w:t>
      </w:r>
      <w:r>
        <w:rPr>
          <w:rStyle w:val="Emphasis"/>
          <w:rFonts w:asciiTheme="minorHAnsi" w:hAnsiTheme="minorHAnsi" w:cstheme="minorHAnsi"/>
        </w:rPr>
        <w:t>.”</w:t>
      </w:r>
      <w:r>
        <w:rPr>
          <w:rStyle w:val="StyleUnderline"/>
          <w:rFonts w:asciiTheme="minorHAnsi" w:hAnsiTheme="minorHAnsi" w:cstheme="minorHAnsi"/>
        </w:rPr>
        <w:t xml:space="preserve"> </w:t>
      </w:r>
      <w:r>
        <w:rPr>
          <w:rFonts w:asciiTheme="minorHAnsi" w:hAnsiTheme="minorHAnsi" w:cstheme="minorHAnsi"/>
          <w:sz w:val="16"/>
        </w:rPr>
        <w:t xml:space="preserve">17 </w:t>
      </w:r>
      <w:r>
        <w:rPr>
          <w:rStyle w:val="StyleUnderline"/>
          <w:rFonts w:asciiTheme="minorHAnsi" w:hAnsiTheme="minorHAnsi" w:cstheme="minorHAnsi"/>
        </w:rPr>
        <w:t>This rule is meant to guide future human exploration and use of space toward both protecting the diversity of life in the universe</w:t>
      </w:r>
      <w:r>
        <w:rPr>
          <w:rFonts w:asciiTheme="minorHAnsi" w:hAnsiTheme="minorHAnsi" w:cstheme="minorHAnsi"/>
          <w:sz w:val="16"/>
        </w:rPr>
        <w:t xml:space="preserve">, if we happen to find extraterrestrial life, and expanding life, be it Earthly or otherwise, in the universe. </w:t>
      </w:r>
      <w:r>
        <w:rPr>
          <w:rStyle w:val="StyleUnderline"/>
          <w:rFonts w:asciiTheme="minorHAnsi" w:hAnsiTheme="minorHAnsi" w:cstheme="minorHAnsi"/>
        </w:rPr>
        <w:t xml:space="preserve">In both cases </w:t>
      </w:r>
      <w:r>
        <w:rPr>
          <w:rStyle w:val="Emphasis"/>
          <w:rFonts w:asciiTheme="minorHAnsi" w:hAnsiTheme="minorHAnsi" w:cstheme="minorHAnsi"/>
          <w:highlight w:val="green"/>
        </w:rPr>
        <w:t>life</w:t>
      </w:r>
      <w:r>
        <w:rPr>
          <w:rStyle w:val="Emphasis"/>
          <w:rFonts w:asciiTheme="minorHAnsi" w:hAnsiTheme="minorHAnsi" w:cstheme="minorHAnsi"/>
        </w:rPr>
        <w:t xml:space="preserve"> also </w:t>
      </w:r>
      <w:r>
        <w:rPr>
          <w:rStyle w:val="Emphasis"/>
          <w:rFonts w:asciiTheme="minorHAnsi" w:hAnsiTheme="minorHAnsi" w:cstheme="minorHAnsi"/>
          <w:highlight w:val="green"/>
        </w:rPr>
        <w:t>ought to be enriched</w:t>
      </w:r>
      <w:r>
        <w:rPr>
          <w:rFonts w:asciiTheme="minorHAnsi" w:hAnsiTheme="minorHAnsi" w:cstheme="minorHAnsi"/>
          <w:sz w:val="16"/>
        </w:rPr>
        <w:t>—</w:t>
      </w:r>
      <w:r>
        <w:rPr>
          <w:rStyle w:val="Emphasis"/>
          <w:rFonts w:asciiTheme="minorHAnsi" w:hAnsiTheme="minorHAnsi" w:cstheme="minorHAnsi"/>
          <w:highlight w:val="green"/>
        </w:rPr>
        <w:t>given the opportunity to flourish, further develop, and evolve</w:t>
      </w:r>
      <w:r>
        <w:rPr>
          <w:rStyle w:val="Emphasis"/>
          <w:rFonts w:asciiTheme="minorHAnsi" w:hAnsiTheme="minorHAnsi" w:cstheme="minorHAnsi"/>
        </w:rPr>
        <w:t xml:space="preserve"> into new forms.</w:t>
      </w:r>
    </w:p>
    <w:p w14:paraId="754E5354" w14:textId="77777777" w:rsidR="00E81FDB" w:rsidRDefault="00E81FDB" w:rsidP="00E81FDB"/>
    <w:p w14:paraId="29BFE3B3" w14:textId="2C3194A2" w:rsidR="00E81FDB" w:rsidRDefault="00E81FDB" w:rsidP="00E81FDB">
      <w:pPr>
        <w:pStyle w:val="Heading4"/>
        <w:rPr>
          <w:u w:val="single"/>
        </w:rPr>
      </w:pPr>
      <w:r>
        <w:t>[</w:t>
      </w:r>
      <w:r>
        <w:t>2</w:t>
      </w:r>
      <w:r>
        <w:t xml:space="preserve">] Kantian logics have a </w:t>
      </w:r>
      <w:r>
        <w:rPr>
          <w:u w:val="single"/>
        </w:rPr>
        <w:t>structural problem</w:t>
      </w:r>
      <w:r>
        <w:t xml:space="preserve"> insofar as it’s too totalizing--- establishing a </w:t>
      </w:r>
      <w:r>
        <w:rPr>
          <w:u w:val="single"/>
        </w:rPr>
        <w:t>core moral set</w:t>
      </w:r>
      <w:r>
        <w:t xml:space="preserve"> of logics over </w:t>
      </w:r>
      <w:r>
        <w:rPr>
          <w:u w:val="single"/>
        </w:rPr>
        <w:t>everything else</w:t>
      </w:r>
      <w:r>
        <w:t xml:space="preserve"> erases centuries of native spiritualities, black culture etc and </w:t>
      </w:r>
      <w:r>
        <w:rPr>
          <w:u w:val="single"/>
        </w:rPr>
        <w:t>their logics</w:t>
      </w:r>
      <w:r>
        <w:t xml:space="preserve">--- I.E. their categorical imperative can’t account for what the world </w:t>
      </w:r>
      <w:r>
        <w:rPr>
          <w:u w:val="single"/>
        </w:rPr>
        <w:t>actually looks like</w:t>
      </w:r>
    </w:p>
    <w:p w14:paraId="2B026186" w14:textId="15642AB3" w:rsidR="00E81FDB" w:rsidRDefault="00E81FDB" w:rsidP="00E81FDB"/>
    <w:p w14:paraId="16FA6D07" w14:textId="6F4FB35A" w:rsidR="00E81FDB" w:rsidRDefault="00E81FDB" w:rsidP="00E81FDB">
      <w:pPr>
        <w:pStyle w:val="Heading4"/>
        <w:rPr>
          <w:u w:val="single"/>
        </w:rPr>
      </w:pPr>
      <w:r>
        <w:t xml:space="preserve">[3] </w:t>
      </w:r>
      <w:r>
        <w:t xml:space="preserve">the attempt towards creating a </w:t>
      </w:r>
      <w:r>
        <w:rPr>
          <w:u w:val="single"/>
        </w:rPr>
        <w:t>singular perfect ideology</w:t>
      </w:r>
      <w:r>
        <w:t xml:space="preserve"> is impossible and </w:t>
      </w:r>
      <w:r>
        <w:rPr>
          <w:u w:val="single"/>
        </w:rPr>
        <w:t>nonprescriptive</w:t>
      </w:r>
      <w:r>
        <w:t xml:space="preserve"> of </w:t>
      </w:r>
      <w:r>
        <w:rPr>
          <w:u w:val="single"/>
        </w:rPr>
        <w:t>subjective experience</w:t>
      </w:r>
      <w:r>
        <w:t xml:space="preserve">--- this drive to a </w:t>
      </w:r>
      <w:r>
        <w:rPr>
          <w:u w:val="single"/>
        </w:rPr>
        <w:t>singular objective knowledge</w:t>
      </w:r>
      <w:r>
        <w:t xml:space="preserve"> results in seeking </w:t>
      </w:r>
      <w:r>
        <w:rPr>
          <w:u w:val="single"/>
        </w:rPr>
        <w:t>falsehoods</w:t>
      </w:r>
      <w:r>
        <w:t xml:space="preserve"> and justifying </w:t>
      </w:r>
      <w:r>
        <w:rPr>
          <w:u w:val="single"/>
        </w:rPr>
        <w:t>bad action</w:t>
      </w:r>
      <w:r>
        <w:t xml:space="preserve"> under the guise of objectivity which allows for the creation of </w:t>
      </w:r>
      <w:r>
        <w:rPr>
          <w:u w:val="single"/>
        </w:rPr>
        <w:t>infinite abhorrence</w:t>
      </w:r>
    </w:p>
    <w:p w14:paraId="3EC6C069" w14:textId="69D05C80" w:rsidR="00E81FDB" w:rsidRDefault="00E81FDB" w:rsidP="00E81FDB"/>
    <w:p w14:paraId="63C4E45B" w14:textId="3BDD2FC5" w:rsidR="00B241B7" w:rsidRPr="004D122F" w:rsidRDefault="00E81FDB" w:rsidP="00E81FDB">
      <w:pPr>
        <w:pStyle w:val="Heading4"/>
      </w:pPr>
      <w:r>
        <w:t xml:space="preserve">[4] </w:t>
      </w:r>
      <w:r w:rsidR="004B011E">
        <w:t>I</w:t>
      </w:r>
      <w:r w:rsidR="004D122F">
        <w:t xml:space="preserve">f space has no </w:t>
      </w:r>
      <w:r w:rsidR="004D122F">
        <w:rPr>
          <w:u w:val="single"/>
        </w:rPr>
        <w:t>real</w:t>
      </w:r>
      <w:r w:rsidR="004D122F">
        <w:t xml:space="preserve"> property rights it means there’s no impact--- aliens won’t view it and its only a </w:t>
      </w:r>
      <w:r w:rsidR="004D122F">
        <w:rPr>
          <w:u w:val="single"/>
        </w:rPr>
        <w:t>legal development question</w:t>
      </w:r>
      <w:r w:rsidR="004D122F">
        <w:t>--- means the DA is true</w:t>
      </w:r>
    </w:p>
    <w:p w14:paraId="6A588B94" w14:textId="77777777" w:rsidR="00B241B7" w:rsidRPr="00B241B7" w:rsidRDefault="00B241B7" w:rsidP="00B241B7"/>
    <w:p w14:paraId="79798AF7" w14:textId="4414C342" w:rsidR="00E81FDB" w:rsidRDefault="00B241B7" w:rsidP="00B241B7">
      <w:pPr>
        <w:pStyle w:val="Heading4"/>
      </w:pPr>
      <w:r>
        <w:t xml:space="preserve">[5] The Ferrero evidence is </w:t>
      </w:r>
      <w:r>
        <w:rPr>
          <w:u w:val="single"/>
        </w:rPr>
        <w:t>bad</w:t>
      </w:r>
      <w:r>
        <w:t xml:space="preserve"> because it results in </w:t>
      </w:r>
      <w:r>
        <w:rPr>
          <w:u w:val="single"/>
        </w:rPr>
        <w:t>hyperconformity</w:t>
      </w:r>
      <w:r>
        <w:t xml:space="preserve"> and is unable to question </w:t>
      </w:r>
      <w:r>
        <w:rPr>
          <w:u w:val="single"/>
        </w:rPr>
        <w:t>why</w:t>
      </w:r>
      <w:r>
        <w:t xml:space="preserve"> people do things. The aff doesn’t get fiat in this debate which means there’s no solvency. Vote negative for the only explanatory power on </w:t>
      </w:r>
      <w:r>
        <w:rPr>
          <w:u w:val="single"/>
        </w:rPr>
        <w:t>why</w:t>
      </w:r>
      <w:r>
        <w:t xml:space="preserve"> people do things not if they </w:t>
      </w:r>
      <w:r>
        <w:rPr>
          <w:u w:val="single"/>
        </w:rPr>
        <w:t>should</w:t>
      </w:r>
      <w:r w:rsidR="00E81FDB">
        <w:t xml:space="preserve"> </w:t>
      </w:r>
    </w:p>
    <w:p w14:paraId="0FB43C31" w14:textId="70068EF3" w:rsidR="00B241B7" w:rsidRDefault="00B241B7" w:rsidP="00E81FDB"/>
    <w:p w14:paraId="0AC57E65" w14:textId="346F6D73" w:rsidR="00EE03D8" w:rsidRPr="00EE03D8" w:rsidRDefault="00E36720" w:rsidP="00EE03D8">
      <w:pPr>
        <w:pStyle w:val="Heading4"/>
      </w:pPr>
      <w:r>
        <w:t>[6</w:t>
      </w:r>
      <w:r w:rsidR="00EE03D8">
        <w:t>] No risk of aliens or by the time they advance we’re all dead an its nonunique</w:t>
      </w:r>
    </w:p>
    <w:p w14:paraId="225BBFD1" w14:textId="77777777" w:rsidR="00EE03D8" w:rsidRDefault="00EE03D8" w:rsidP="00EE03D8">
      <w:pPr>
        <w:rPr>
          <w:rStyle w:val="Style13ptBold"/>
        </w:rPr>
      </w:pPr>
      <w:r>
        <w:rPr>
          <w:rStyle w:val="Style13ptBold"/>
        </w:rPr>
        <w:t>Moynihan 20</w:t>
      </w:r>
    </w:p>
    <w:p w14:paraId="34DA83FA" w14:textId="77777777" w:rsidR="00EE03D8" w:rsidRPr="002A1F01" w:rsidRDefault="00EE03D8" w:rsidP="00EE03D8">
      <w:pPr>
        <w:rPr>
          <w:rStyle w:val="Style13ptBold"/>
          <w:b w:val="0"/>
          <w:bCs w:val="0"/>
          <w:sz w:val="24"/>
          <w:szCs w:val="18"/>
        </w:rPr>
      </w:pPr>
      <w:r>
        <w:rPr>
          <w:rStyle w:val="Style13ptBold"/>
          <w:b w:val="0"/>
          <w:bCs w:val="0"/>
          <w:sz w:val="24"/>
          <w:szCs w:val="18"/>
        </w:rPr>
        <w:t>(10/20/20, Thomas Moynihan is a researcher at Oxford University with a focus on existential risk analysis, “X-RISK: How Humanity Discovered Its Own Extinction”, pages 3-4, print zc)</w:t>
      </w:r>
    </w:p>
    <w:p w14:paraId="603C796E" w14:textId="2841F183" w:rsidR="00EE03D8" w:rsidRPr="005C04D0" w:rsidRDefault="00EE03D8" w:rsidP="00EE03D8">
      <w:pPr>
        <w:rPr>
          <w:b/>
          <w:iCs/>
          <w:sz w:val="28"/>
          <w:u w:val="single"/>
        </w:rPr>
      </w:pPr>
      <w:r w:rsidRPr="00EE03D8">
        <w:rPr>
          <w:sz w:val="16"/>
        </w:rPr>
        <w:t xml:space="preserve">By the time scientists sit down to eat in the mess hall, housed inside a sizeable log cabin on the Los Alamos site, one of their number has turned the conversation to more serious matters. </w:t>
      </w:r>
      <w:r w:rsidRPr="00343BA9">
        <w:rPr>
          <w:rStyle w:val="Emphasis"/>
        </w:rPr>
        <w:t>‘Where, then, is everybody?’</w:t>
      </w:r>
      <w:r w:rsidRPr="00EE03D8">
        <w:rPr>
          <w:sz w:val="16"/>
        </w:rPr>
        <w:t xml:space="preserve"> he asks. They all know that he is talking about extraterrestrials – and that, as far as he is concerned – this urgent question is no laughing matter.8</w:t>
      </w:r>
      <w:r w:rsidRPr="00EE03D8">
        <w:rPr>
          <w:sz w:val="16"/>
        </w:rPr>
        <w:t xml:space="preserve"> </w:t>
      </w:r>
      <w:r w:rsidRPr="00EE03D8">
        <w:rPr>
          <w:sz w:val="16"/>
        </w:rPr>
        <w:t xml:space="preserve">The question was asked by Enrico Fermi. It has since come to be known as </w:t>
      </w:r>
      <w:r w:rsidRPr="00343BA9">
        <w:rPr>
          <w:rStyle w:val="Emphasis"/>
          <w:highlight w:val="green"/>
        </w:rPr>
        <w:t>the Fermi Paradox</w:t>
      </w:r>
      <w:r w:rsidRPr="00EE03D8">
        <w:rPr>
          <w:sz w:val="16"/>
        </w:rPr>
        <w:t xml:space="preserve">, and </w:t>
      </w:r>
      <w:r w:rsidRPr="00343BA9">
        <w:rPr>
          <w:rStyle w:val="Emphasis"/>
          <w:highlight w:val="green"/>
        </w:rPr>
        <w:t xml:space="preserve">is </w:t>
      </w:r>
      <w:r w:rsidRPr="008B6BB1">
        <w:rPr>
          <w:rStyle w:val="Emphasis"/>
        </w:rPr>
        <w:t xml:space="preserve">perhaps </w:t>
      </w:r>
      <w:r w:rsidRPr="00343BA9">
        <w:rPr>
          <w:rStyle w:val="Emphasis"/>
          <w:highlight w:val="green"/>
        </w:rPr>
        <w:t>the</w:t>
      </w:r>
      <w:r w:rsidRPr="00343BA9">
        <w:rPr>
          <w:rStyle w:val="Emphasis"/>
        </w:rPr>
        <w:t xml:space="preserve"> single </w:t>
      </w:r>
      <w:r w:rsidRPr="00343BA9">
        <w:rPr>
          <w:rStyle w:val="Emphasis"/>
          <w:highlight w:val="green"/>
        </w:rPr>
        <w:t>greatest conundrum of our modern</w:t>
      </w:r>
      <w:r w:rsidRPr="00343BA9">
        <w:rPr>
          <w:rStyle w:val="Emphasis"/>
        </w:rPr>
        <w:t xml:space="preserve"> scientific </w:t>
      </w:r>
      <w:r w:rsidRPr="00343BA9">
        <w:rPr>
          <w:rStyle w:val="Emphasis"/>
          <w:highlight w:val="green"/>
        </w:rPr>
        <w:t>world view.</w:t>
      </w:r>
      <w:r w:rsidRPr="00EE03D8">
        <w:rPr>
          <w:sz w:val="16"/>
        </w:rPr>
        <w:t xml:space="preserve"> The basic idea is that </w:t>
      </w:r>
      <w:r w:rsidRPr="00343BA9">
        <w:rPr>
          <w:rStyle w:val="StyleUnderline"/>
        </w:rPr>
        <w:t xml:space="preserve">a growing number of </w:t>
      </w:r>
      <w:r w:rsidRPr="00343BA9">
        <w:rPr>
          <w:rStyle w:val="StyleUnderline"/>
          <w:highlight w:val="green"/>
        </w:rPr>
        <w:t>well-established factors lead us to expect</w:t>
      </w:r>
      <w:r w:rsidRPr="00343BA9">
        <w:rPr>
          <w:rStyle w:val="StyleUnderline"/>
        </w:rPr>
        <w:t xml:space="preserve"> that we should see at least some </w:t>
      </w:r>
      <w:r w:rsidRPr="00343BA9">
        <w:rPr>
          <w:rStyle w:val="StyleUnderline"/>
          <w:highlight w:val="green"/>
        </w:rPr>
        <w:t>evidence of intelligent activity beyond</w:t>
      </w:r>
      <w:r w:rsidRPr="00343BA9">
        <w:rPr>
          <w:rStyle w:val="StyleUnderline"/>
        </w:rPr>
        <w:t xml:space="preserve"> the </w:t>
      </w:r>
      <w:r w:rsidRPr="00343BA9">
        <w:rPr>
          <w:rStyle w:val="StyleUnderline"/>
          <w:highlight w:val="green"/>
        </w:rPr>
        <w:t>Earth</w:t>
      </w:r>
      <w:r w:rsidRPr="00343BA9">
        <w:rPr>
          <w:rStyle w:val="StyleUnderline"/>
        </w:rPr>
        <w:t>. Superabundant evidence, in fact. And yet, bin-stealing UGO visitations notwithstanding, we’ve found absolutely nothing.</w:t>
      </w:r>
      <w:r w:rsidRPr="00EE03D8">
        <w:rPr>
          <w:sz w:val="16"/>
        </w:rPr>
        <w:t xml:space="preserve"> This fact, according to Fermi’s line of thought, has chilling implications</w:t>
      </w:r>
      <w:r w:rsidRPr="00343BA9">
        <w:rPr>
          <w:rStyle w:val="StyleUnderline"/>
        </w:rPr>
        <w:t xml:space="preserve">. </w:t>
      </w:r>
      <w:r w:rsidRPr="00343BA9">
        <w:rPr>
          <w:rStyle w:val="StyleUnderline"/>
          <w:highlight w:val="green"/>
        </w:rPr>
        <w:t>Assuming a naturalistic origin to life</w:t>
      </w:r>
      <w:r w:rsidRPr="00343BA9">
        <w:rPr>
          <w:rStyle w:val="StyleUnderline"/>
        </w:rPr>
        <w:t xml:space="preserve"> and mind, </w:t>
      </w:r>
      <w:r w:rsidRPr="00343BA9">
        <w:rPr>
          <w:rStyle w:val="StyleUnderline"/>
          <w:highlight w:val="green"/>
        </w:rPr>
        <w:t>and taking into consideration the titanic size and age of the universe</w:t>
      </w:r>
      <w:r w:rsidRPr="00343BA9">
        <w:rPr>
          <w:rStyle w:val="StyleUnderline"/>
        </w:rPr>
        <w:t xml:space="preserve">, so the argument goes, </w:t>
      </w:r>
      <w:r w:rsidRPr="00343BA9">
        <w:rPr>
          <w:rStyle w:val="StyleUnderline"/>
          <w:highlight w:val="green"/>
        </w:rPr>
        <w:t>there should be</w:t>
      </w:r>
      <w:r w:rsidRPr="00343BA9">
        <w:rPr>
          <w:rStyle w:val="StyleUnderline"/>
        </w:rPr>
        <w:t xml:space="preserve"> other, much </w:t>
      </w:r>
      <w:r w:rsidRPr="00343BA9">
        <w:rPr>
          <w:rStyle w:val="StyleUnderline"/>
          <w:highlight w:val="green"/>
        </w:rPr>
        <w:t>older</w:t>
      </w:r>
      <w:r w:rsidRPr="00343BA9">
        <w:rPr>
          <w:rStyle w:val="StyleUnderline"/>
        </w:rPr>
        <w:t xml:space="preserve"> – </w:t>
      </w:r>
      <w:r w:rsidRPr="00343BA9">
        <w:rPr>
          <w:rStyle w:val="StyleUnderline"/>
          <w:highlight w:val="green"/>
        </w:rPr>
        <w:t>and</w:t>
      </w:r>
      <w:r w:rsidRPr="00343BA9">
        <w:rPr>
          <w:rStyle w:val="StyleUnderline"/>
        </w:rPr>
        <w:t xml:space="preserve"> thus </w:t>
      </w:r>
      <w:r w:rsidRPr="00343BA9">
        <w:rPr>
          <w:rStyle w:val="StyleUnderline"/>
          <w:highlight w:val="green"/>
        </w:rPr>
        <w:t>more advanced</w:t>
      </w:r>
      <w:r w:rsidRPr="00343BA9">
        <w:rPr>
          <w:rStyle w:val="StyleUnderline"/>
        </w:rPr>
        <w:t xml:space="preserve"> – </w:t>
      </w:r>
      <w:r w:rsidRPr="00343BA9">
        <w:rPr>
          <w:rStyle w:val="StyleUnderline"/>
          <w:highlight w:val="green"/>
        </w:rPr>
        <w:t>civilizations</w:t>
      </w:r>
      <w:r w:rsidRPr="00343BA9">
        <w:rPr>
          <w:rStyle w:val="StyleUnderline"/>
        </w:rPr>
        <w:t xml:space="preserve"> ‘out there’. And there are good reasons to presume </w:t>
      </w:r>
      <w:r w:rsidRPr="00343BA9">
        <w:rPr>
          <w:rStyle w:val="StyleUnderline"/>
          <w:highlight w:val="green"/>
        </w:rPr>
        <w:t>that</w:t>
      </w:r>
      <w:r w:rsidRPr="00343BA9">
        <w:rPr>
          <w:rStyle w:val="StyleUnderline"/>
        </w:rPr>
        <w:t xml:space="preserve"> such extremely advanced civilizations </w:t>
      </w:r>
      <w:r w:rsidRPr="00343BA9">
        <w:rPr>
          <w:rStyle w:val="StyleUnderline"/>
          <w:highlight w:val="green"/>
        </w:rPr>
        <w:t>would be visible to us</w:t>
      </w:r>
      <w:r w:rsidRPr="00343BA9">
        <w:rPr>
          <w:rStyle w:val="StyleUnderline"/>
        </w:rPr>
        <w:t xml:space="preserve"> in one way or another.</w:t>
      </w:r>
      <w:r>
        <w:rPr>
          <w:rStyle w:val="StyleUnderline"/>
        </w:rPr>
        <w:t xml:space="preserve"> </w:t>
      </w:r>
      <w:r w:rsidRPr="00343BA9">
        <w:rPr>
          <w:rStyle w:val="Emphasis"/>
        </w:rPr>
        <w:t>All of this reasoning is founded upon solid science.</w:t>
      </w:r>
      <w:r w:rsidRPr="00EE03D8">
        <w:rPr>
          <w:sz w:val="16"/>
        </w:rPr>
        <w:t xml:space="preserve">4 To put it as simply as possible, </w:t>
      </w:r>
      <w:r w:rsidRPr="00343BA9">
        <w:rPr>
          <w:rStyle w:val="Emphasis"/>
          <w:highlight w:val="green"/>
        </w:rPr>
        <w:t>inorganic matter on our</w:t>
      </w:r>
      <w:r w:rsidRPr="00343BA9">
        <w:rPr>
          <w:rStyle w:val="Emphasis"/>
        </w:rPr>
        <w:t xml:space="preserve"> own </w:t>
      </w:r>
      <w:r w:rsidRPr="00343BA9">
        <w:rPr>
          <w:rStyle w:val="Emphasis"/>
          <w:highlight w:val="green"/>
        </w:rPr>
        <w:t>planet</w:t>
      </w:r>
      <w:r w:rsidRPr="00343BA9">
        <w:rPr>
          <w:rStyle w:val="Emphasis"/>
        </w:rPr>
        <w:t xml:space="preserve"> eventually </w:t>
      </w:r>
      <w:r w:rsidRPr="00343BA9">
        <w:rPr>
          <w:rStyle w:val="Emphasis"/>
          <w:highlight w:val="green"/>
        </w:rPr>
        <w:t>developed into civilization capable of broadcasting its existence into outer space, so wouldn’t we expect this to have happened elsewhere as well? And yet we see no evidence of spacefaring empires</w:t>
      </w:r>
      <w:r w:rsidRPr="00343BA9">
        <w:rPr>
          <w:rStyle w:val="Emphasis"/>
        </w:rPr>
        <w:t xml:space="preserve">, no obvious superstructures, no grand feats of astroengineering, </w:t>
      </w:r>
      <w:r w:rsidRPr="00343BA9">
        <w:rPr>
          <w:rStyle w:val="Emphasis"/>
          <w:highlight w:val="green"/>
        </w:rPr>
        <w:t>not even a lonely radio transmission</w:t>
      </w:r>
      <w:r w:rsidRPr="00343BA9">
        <w:rPr>
          <w:rStyle w:val="Emphasis"/>
        </w:rPr>
        <w:t>. Just canopying silence. So where is everybody?</w:t>
      </w:r>
      <w:r w:rsidRPr="00EE03D8">
        <w:rPr>
          <w:sz w:val="16"/>
        </w:rPr>
        <w:t xml:space="preserve"> </w:t>
      </w:r>
      <w:r w:rsidRPr="00343BA9">
        <w:rPr>
          <w:rStyle w:val="StyleUnderline"/>
        </w:rPr>
        <w:t xml:space="preserve">With recent discoveries revealing innumerable terrestrial exoplanets, the discovery on earth of extremophile lifeforms that thrive in inhospitable environments, and the realisation that </w:t>
      </w:r>
      <w:r w:rsidRPr="00343BA9">
        <w:rPr>
          <w:rStyle w:val="StyleUnderline"/>
          <w:highlight w:val="green"/>
        </w:rPr>
        <w:t>our</w:t>
      </w:r>
      <w:r w:rsidRPr="00343BA9">
        <w:rPr>
          <w:rStyle w:val="StyleUnderline"/>
        </w:rPr>
        <w:t xml:space="preserve"> own </w:t>
      </w:r>
      <w:r w:rsidRPr="00343BA9">
        <w:rPr>
          <w:rStyle w:val="StyleUnderline"/>
          <w:highlight w:val="green"/>
        </w:rPr>
        <w:t>planet is a</w:t>
      </w:r>
      <w:r w:rsidRPr="00343BA9">
        <w:rPr>
          <w:rStyle w:val="StyleUnderline"/>
        </w:rPr>
        <w:t xml:space="preserve"> relative </w:t>
      </w:r>
      <w:r w:rsidRPr="00343BA9">
        <w:rPr>
          <w:rStyle w:val="StyleUnderline"/>
          <w:highlight w:val="green"/>
        </w:rPr>
        <w:t>latecomer</w:t>
      </w:r>
      <w:r w:rsidRPr="00343BA9">
        <w:rPr>
          <w:rStyle w:val="StyleUnderline"/>
        </w:rPr>
        <w:t xml:space="preserve"> on the galactic scene, the urgency of the paradox has only intensified since Fermi’s time.</w:t>
      </w:r>
      <w:r>
        <w:rPr>
          <w:rStyle w:val="StyleUnderline"/>
        </w:rPr>
        <w:t xml:space="preserve"> </w:t>
      </w:r>
      <w:r w:rsidRPr="00EE03D8">
        <w:rPr>
          <w:sz w:val="16"/>
        </w:rPr>
        <w:t>Bringing the Paradox Home</w:t>
      </w:r>
      <w:r w:rsidRPr="00EE03D8">
        <w:rPr>
          <w:sz w:val="16"/>
        </w:rPr>
        <w:t xml:space="preserve"> </w:t>
      </w:r>
      <w:r w:rsidRPr="00EE03D8">
        <w:rPr>
          <w:sz w:val="16"/>
        </w:rPr>
        <w:t xml:space="preserve">The Eerie silence of the skies above, many have since argued, may well tell us something ominous about the future course of our own civilisation down here. Fermi, one of the chief architects of the atom bomb, seems himself to have immediately made the inference that perhaps </w:t>
      </w:r>
      <w:r w:rsidRPr="00343BA9">
        <w:rPr>
          <w:rStyle w:val="Emphasis"/>
          <w:highlight w:val="green"/>
        </w:rPr>
        <w:t>we don’t see interstellar colonization efforts because ‘technological civilization doesn’t last long enough for it to happen’</w:t>
      </w:r>
      <w:r w:rsidRPr="00343BA9">
        <w:rPr>
          <w:rStyle w:val="Emphasis"/>
        </w:rPr>
        <w:t>.5</w:t>
      </w:r>
    </w:p>
    <w:p w14:paraId="7B08F995" w14:textId="6FB5F8C2" w:rsidR="00EE03D8" w:rsidRDefault="00EE03D8" w:rsidP="00EE03D8"/>
    <w:p w14:paraId="33150FEE" w14:textId="3C007163" w:rsidR="00EE03D8" w:rsidRPr="00EE03D8" w:rsidRDefault="00E36720" w:rsidP="00EE03D8">
      <w:pPr>
        <w:pStyle w:val="Heading4"/>
      </w:pPr>
      <w:r>
        <w:t>[7]</w:t>
      </w:r>
      <w:r w:rsidR="00EE03D8">
        <w:t xml:space="preserve"> Cordelli </w:t>
      </w:r>
      <w:r w:rsidR="00EE03D8">
        <w:rPr>
          <w:u w:val="single"/>
        </w:rPr>
        <w:t>flows neg</w:t>
      </w:r>
      <w:r w:rsidR="00EE03D8">
        <w:t>--- agrees unilateral will is bad and thus the aff shouldn’t impose it on others--- we read Green</w:t>
      </w:r>
    </w:p>
    <w:p w14:paraId="0C0EA093" w14:textId="77777777" w:rsidR="00EE03D8" w:rsidRDefault="00EE03D8" w:rsidP="00EE03D8">
      <w:r>
        <w:t xml:space="preserve">Chiara </w:t>
      </w:r>
      <w:r>
        <w:rPr>
          <w:rStyle w:val="Style13ptBold"/>
        </w:rPr>
        <w:t>Cordelli</w:t>
      </w:r>
      <w:r>
        <w:t xml:space="preserve"> 20</w:t>
      </w:r>
      <w:r>
        <w:rPr>
          <w:rStyle w:val="Style13ptBold"/>
        </w:rPr>
        <w:t>16</w:t>
      </w:r>
      <w:r>
        <w:t xml:space="preserve">, University of Chicago, Political Science &amp; the College </w:t>
      </w:r>
      <w:hyperlink r:id="rId7" w:history="1">
        <w:r>
          <w:rPr>
            <w:rStyle w:val="Hyperlink"/>
            <w:color w:val="000000"/>
            <w:u w:val="single"/>
          </w:rPr>
          <w:t>cordelli@uchicago.edu</w:t>
        </w:r>
      </w:hyperlink>
      <w:r>
        <w:t xml:space="preserve"> https://www.law.berkeley.edu/wp-content/uploads/2016/01/What-is-Wrong-With-Privatization_UCB.pdf</w:t>
      </w:r>
    </w:p>
    <w:p w14:paraId="2832E96A" w14:textId="77777777" w:rsidR="00EE03D8" w:rsidRDefault="00EE03D8" w:rsidP="00EE03D8">
      <w:pPr>
        <w:rPr>
          <w:sz w:val="26"/>
          <w:szCs w:val="26"/>
        </w:rPr>
      </w:pPr>
      <w:r w:rsidRPr="00EE03D8">
        <w:rPr>
          <w:rStyle w:val="Emphasis"/>
          <w:sz w:val="24"/>
          <w:szCs w:val="24"/>
          <w:highlight w:val="cyan"/>
        </w:rPr>
        <w:t>The intrinsic wrong of privatization</w:t>
      </w:r>
      <w:r w:rsidRPr="00EE03D8">
        <w:rPr>
          <w:rStyle w:val="Emphasis"/>
          <w:sz w:val="24"/>
          <w:szCs w:val="24"/>
        </w:rPr>
        <w:t xml:space="preserve">, I will suggest, rather </w:t>
      </w:r>
      <w:r w:rsidRPr="00EE03D8">
        <w:rPr>
          <w:rStyle w:val="Emphasis"/>
          <w:sz w:val="24"/>
          <w:szCs w:val="24"/>
          <w:highlight w:val="cyan"/>
        </w:rPr>
        <w:t>consists in</w:t>
      </w:r>
      <w:r w:rsidRPr="00EE03D8">
        <w:rPr>
          <w:rStyle w:val="Emphasis"/>
          <w:sz w:val="24"/>
          <w:szCs w:val="24"/>
        </w:rPr>
        <w:t xml:space="preserve"> the creation of </w:t>
      </w:r>
      <w:r w:rsidRPr="00EE03D8">
        <w:rPr>
          <w:rStyle w:val="Emphasis"/>
          <w:sz w:val="24"/>
          <w:szCs w:val="24"/>
          <w:highlight w:val="cyan"/>
        </w:rPr>
        <w:t>an institutional arrangement that</w:t>
      </w:r>
      <w:r w:rsidRPr="00EE03D8">
        <w:rPr>
          <w:rStyle w:val="Emphasis"/>
          <w:sz w:val="24"/>
          <w:szCs w:val="24"/>
        </w:rPr>
        <w:t xml:space="preserve">, by its very constitution, </w:t>
      </w:r>
      <w:r w:rsidRPr="00EE03D8">
        <w:rPr>
          <w:rStyle w:val="Emphasis"/>
          <w:sz w:val="24"/>
          <w:szCs w:val="24"/>
          <w:highlight w:val="cyan"/>
        </w:rPr>
        <w:t>denies</w:t>
      </w:r>
      <w:r w:rsidRPr="00EE03D8">
        <w:rPr>
          <w:rStyle w:val="Emphasis"/>
          <w:sz w:val="24"/>
          <w:szCs w:val="24"/>
        </w:rPr>
        <w:t xml:space="preserve"> those who are subject to it </w:t>
      </w:r>
      <w:r w:rsidRPr="00EE03D8">
        <w:rPr>
          <w:rStyle w:val="Emphasis"/>
          <w:sz w:val="24"/>
          <w:szCs w:val="24"/>
          <w:highlight w:val="cyan"/>
        </w:rPr>
        <w:t>equal freedom</w:t>
      </w:r>
      <w:r w:rsidRPr="00EE03D8">
        <w:rPr>
          <w:sz w:val="24"/>
          <w:szCs w:val="24"/>
        </w:rPr>
        <w:t xml:space="preserve">. I understand freedom as an interpersonal relationship of reciprocal independence. </w:t>
      </w:r>
      <w:r w:rsidRPr="00EE03D8">
        <w:rPr>
          <w:sz w:val="26"/>
          <w:szCs w:val="26"/>
          <w:highlight w:val="green"/>
        </w:rPr>
        <w:t>To be free is not to be subordinated to another person’s unilateral will</w:t>
      </w:r>
      <w:r w:rsidRPr="00EE03D8">
        <w:t xml:space="preserve">. By building on an analytical reconstruction of </w:t>
      </w:r>
      <w:r w:rsidRPr="00EE03D8">
        <w:rPr>
          <w:rStyle w:val="Emphasis"/>
          <w:sz w:val="22"/>
        </w:rPr>
        <w:t xml:space="preserve">Kant’s Doctrine of Right, I will argue that current forms of </w:t>
      </w:r>
      <w:r w:rsidRPr="00EE03D8">
        <w:rPr>
          <w:rStyle w:val="Emphasis"/>
          <w:sz w:val="22"/>
          <w:highlight w:val="cyan"/>
        </w:rPr>
        <w:t>privatization reproduce</w:t>
      </w:r>
      <w:r w:rsidRPr="00EE03D8">
        <w:rPr>
          <w:rStyle w:val="Emphasis"/>
          <w:sz w:val="22"/>
        </w:rPr>
        <w:t xml:space="preserve"> </w:t>
      </w:r>
      <w:r w:rsidRPr="00EE03D8">
        <w:t xml:space="preserve">(to a different degree) within a civil condition the very same defects that Kant attributes to </w:t>
      </w:r>
      <w:r w:rsidRPr="00EE03D8">
        <w:rPr>
          <w:rStyle w:val="Emphasis"/>
          <w:sz w:val="22"/>
          <w:highlight w:val="cyan"/>
        </w:rPr>
        <w:t>the state of nature</w:t>
      </w:r>
      <w:r w:rsidRPr="00EE03D8">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EE03D8">
        <w:rPr>
          <w:rStyle w:val="Emphasis"/>
          <w:sz w:val="22"/>
          <w:highlight w:val="cyan"/>
        </w:rPr>
        <w:t>private agents are</w:t>
      </w:r>
      <w:r w:rsidRPr="00EE03D8">
        <w:rPr>
          <w:rStyle w:val="Emphasis"/>
          <w:sz w:val="22"/>
        </w:rPr>
        <w:t xml:space="preserve"> constitutionally </w:t>
      </w:r>
      <w:r w:rsidRPr="00EE03D8">
        <w:rPr>
          <w:rStyle w:val="Emphasis"/>
          <w:sz w:val="22"/>
          <w:highlight w:val="cyan"/>
        </w:rPr>
        <w:t>incapable of acting omnilaterally</w:t>
      </w:r>
      <w:r w:rsidRPr="00EE03D8">
        <w:rPr>
          <w:rStyle w:val="Emphasis"/>
          <w:sz w:val="22"/>
        </w:rPr>
        <w:t xml:space="preserve">, </w:t>
      </w:r>
      <w:r w:rsidRPr="00EE03D8">
        <w:rPr>
          <w:rStyle w:val="Emphasis"/>
          <w:sz w:val="22"/>
          <w:highlight w:val="cyan"/>
        </w:rPr>
        <w:t>even if</w:t>
      </w:r>
      <w:r w:rsidRPr="00EE03D8">
        <w:rPr>
          <w:rStyle w:val="Emphasis"/>
          <w:sz w:val="22"/>
        </w:rPr>
        <w:t xml:space="preserve"> their actions are omnilaterally </w:t>
      </w:r>
      <w:r w:rsidRPr="00EE03D8">
        <w:rPr>
          <w:rStyle w:val="Emphasis"/>
          <w:sz w:val="22"/>
          <w:highlight w:val="cyan"/>
        </w:rPr>
        <w:t>authorized by government</w:t>
      </w:r>
      <w:r w:rsidRPr="00EE03D8">
        <w:rPr>
          <w:rStyle w:val="Emphasis"/>
          <w:sz w:val="22"/>
        </w:rPr>
        <w:t xml:space="preserve"> through some delegation mechanism</w:t>
      </w:r>
      <w:r w:rsidRPr="00EE03D8">
        <w:t>,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w:t>
      </w:r>
      <w:r>
        <w:rPr>
          <w:sz w:val="26"/>
          <w:szCs w:val="26"/>
        </w:rPr>
        <w:t xml:space="preserve">, </w:t>
      </w:r>
      <w:r w:rsidRPr="00EE03D8">
        <w:rPr>
          <w:sz w:val="26"/>
          <w:szCs w:val="26"/>
          <w:highlight w:val="green"/>
        </w:rPr>
        <w:t>rightful judgment can only obtain when certain shared background frameworks that structure practical reasoning and confer unity to that reasoning are in place</w:t>
      </w:r>
      <w:r w:rsidRPr="00EE03D8">
        <w:rPr>
          <w:sz w:val="24"/>
          <w:szCs w:val="24"/>
          <w:highlight w:val="green"/>
        </w:rPr>
        <w:t>.</w:t>
      </w:r>
      <w:r w:rsidRPr="00EE03D8">
        <w:rPr>
          <w:sz w:val="24"/>
          <w:szCs w:val="24"/>
        </w:rPr>
        <w:t xml:space="preserve"> </w:t>
      </w:r>
      <w:r w:rsidRPr="00EE03D8">
        <w:t xml:space="preserve">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EE03D8">
        <w:rPr>
          <w:rStyle w:val="Emphasis"/>
          <w:sz w:val="22"/>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EE03D8">
        <w:rPr>
          <w:rStyle w:val="Emphasis"/>
          <w:sz w:val="22"/>
          <w:highlight w:val="cyan"/>
        </w:rPr>
        <w:t>their decisions</w:t>
      </w:r>
      <w:r w:rsidRPr="00EE03D8">
        <w:rPr>
          <w:rStyle w:val="Emphasis"/>
          <w:sz w:val="22"/>
        </w:rPr>
        <w:t xml:space="preserve">, even if well intentioned and authorized through contract, </w:t>
      </w:r>
      <w:r w:rsidRPr="00EE03D8">
        <w:rPr>
          <w:rStyle w:val="Emphasis"/>
          <w:sz w:val="22"/>
          <w:highlight w:val="cyan"/>
        </w:rPr>
        <w:t>cannot count as omnilateral</w:t>
      </w:r>
      <w:r w:rsidRPr="00EE03D8">
        <w:rPr>
          <w:rStyle w:val="Emphasis"/>
          <w:sz w:val="22"/>
        </w:rPr>
        <w:t xml:space="preserve"> acts of the state.</w:t>
      </w:r>
      <w:r w:rsidRPr="00EE03D8">
        <w:t xml:space="preserve"> They rather and necessarily remain unilateral acts of men. Hence, I will conclude, for the very same reasons that </w:t>
      </w:r>
      <w:r w:rsidRPr="00EE03D8">
        <w:rPr>
          <w:rStyle w:val="Emphasis"/>
          <w:sz w:val="22"/>
          <w:highlight w:val="cyan"/>
        </w:rPr>
        <w:t>we have</w:t>
      </w:r>
      <w:r w:rsidRPr="00EE03D8">
        <w:rPr>
          <w:rStyle w:val="Emphasis"/>
          <w:sz w:val="22"/>
        </w:rPr>
        <w:t xml:space="preserve">, following Kant, </w:t>
      </w:r>
      <w:r w:rsidRPr="00EE03D8">
        <w:rPr>
          <w:rStyle w:val="Emphasis"/>
          <w:sz w:val="22"/>
          <w:highlight w:val="cyan"/>
        </w:rPr>
        <w:t>a duty to exit the state of nature</w:t>
      </w:r>
      <w:r w:rsidRPr="00EE03D8">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1D6D3B1B" w14:textId="699204ED" w:rsidR="00EE03D8" w:rsidRDefault="00EE03D8" w:rsidP="00EE03D8"/>
    <w:p w14:paraId="21D3F561" w14:textId="6CE8312B" w:rsidR="00EE03D8" w:rsidRDefault="00EE03D8" w:rsidP="00EE03D8">
      <w:pPr>
        <w:pStyle w:val="Heading3"/>
      </w:pPr>
      <w:r>
        <w:t>U/V</w:t>
      </w:r>
    </w:p>
    <w:p w14:paraId="22B32EF1" w14:textId="38636104" w:rsidR="00EE03D8" w:rsidRDefault="00EE03D8" w:rsidP="00EE03D8">
      <w:pPr>
        <w:pStyle w:val="Heading4"/>
      </w:pPr>
      <w:r>
        <w:t xml:space="preserve">No new 1AR theory--- underviews give them time to prempt </w:t>
      </w:r>
      <w:r>
        <w:rPr>
          <w:u w:val="single"/>
        </w:rPr>
        <w:t>any</w:t>
      </w:r>
      <w:r>
        <w:t xml:space="preserve"> argument and justifies kicking the 1AC for 1AR RVIs--- plus no substantive 1NC abuse proves they have no offense on this. 2AR isn’t too short--- 3 minutes is enough time if you’re </w:t>
      </w:r>
      <w:r>
        <w:rPr>
          <w:u w:val="single"/>
        </w:rPr>
        <w:t>right</w:t>
      </w:r>
      <w:r>
        <w:t xml:space="preserve">--- plus theory undermines their maxim--- what people owe each other means </w:t>
      </w:r>
      <w:r>
        <w:rPr>
          <w:u w:val="single"/>
        </w:rPr>
        <w:t>reciprocity</w:t>
      </w:r>
      <w:r>
        <w:t xml:space="preserve">--- that’s a back and forth not </w:t>
      </w:r>
      <w:r>
        <w:rPr>
          <w:u w:val="single"/>
        </w:rPr>
        <w:t>tacked on</w:t>
      </w:r>
      <w:r>
        <w:t xml:space="preserve"> hidden arguments </w:t>
      </w:r>
    </w:p>
    <w:p w14:paraId="578D99AA" w14:textId="4E369231" w:rsidR="00EE03D8" w:rsidRDefault="00EE03D8" w:rsidP="00EE03D8">
      <w:pPr>
        <w:pStyle w:val="Heading4"/>
      </w:pPr>
      <w:r>
        <w:t>Neg theory first--- they get first and last speech which justifies saying “weigh the round after the 1NC” which decks clash and education over moral imperatives</w:t>
      </w:r>
    </w:p>
    <w:p w14:paraId="65FA6742" w14:textId="68A968E1" w:rsidR="00EE03D8" w:rsidRDefault="00EE03D8" w:rsidP="00EE03D8">
      <w:pPr>
        <w:pStyle w:val="Heading4"/>
      </w:pPr>
      <w:r>
        <w:t xml:space="preserve">2] Permissibility negates--- </w:t>
      </w:r>
      <w:r>
        <w:br/>
        <w:t xml:space="preserve">a] Ought is </w:t>
      </w:r>
      <w:r>
        <w:rPr>
          <w:u w:val="single"/>
        </w:rPr>
        <w:t>not</w:t>
      </w:r>
      <w:r>
        <w:t xml:space="preserve"> in the topic wording and therefore unapplicable</w:t>
      </w:r>
      <w:r>
        <w:br/>
      </w:r>
      <w:r>
        <w:tab/>
        <w:t xml:space="preserve">b] none of the “proactive justification or anything is permissible”--- individual moral frameworks allow us to question bad actors and go away from loopholes--- I.E. if I say an omnilateral imperative is to punish all those who say something mean to me it jusitifes </w:t>
      </w:r>
      <w:r>
        <w:rPr>
          <w:u w:val="single"/>
        </w:rPr>
        <w:t>infinite murder</w:t>
      </w:r>
      <w:r>
        <w:t>--- it’s nonsensical</w:t>
      </w:r>
    </w:p>
    <w:p w14:paraId="46296C89" w14:textId="599EC5F0" w:rsidR="00EE03D8" w:rsidRDefault="00EE03D8" w:rsidP="00EE03D8">
      <w:pPr>
        <w:pStyle w:val="Heading4"/>
      </w:pPr>
      <w:r>
        <w:t xml:space="preserve">3] Presumption negates--- it’s a question of if the aff has sufficiently met a </w:t>
      </w:r>
      <w:r>
        <w:rPr>
          <w:u w:val="single"/>
        </w:rPr>
        <w:t>solvency</w:t>
      </w:r>
      <w:r>
        <w:t xml:space="preserve"> burden of proof and because they can’t fiat a philosophical affirmation it’s a neg presumption ballot--- common logic and offense all negates the “true before false” and “Illogicality” arguments</w:t>
      </w:r>
    </w:p>
    <w:p w14:paraId="0C69070B" w14:textId="52058923" w:rsidR="00EE03D8" w:rsidRPr="00EE03D8" w:rsidRDefault="00EE03D8" w:rsidP="00EE03D8">
      <w:pPr>
        <w:pStyle w:val="Heading4"/>
      </w:pPr>
      <w:r>
        <w:tab/>
        <w:t xml:space="preserve">And questioning reasons are </w:t>
      </w:r>
      <w:r>
        <w:rPr>
          <w:u w:val="single"/>
        </w:rPr>
        <w:t>good</w:t>
      </w:r>
      <w:r>
        <w:t>—key to in round clash and debate as a whole--- if an aff has to rest on not being questioned its bad</w:t>
      </w:r>
    </w:p>
    <w:sectPr w:rsidR="00EE03D8" w:rsidRPr="00EE03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C019A1"/>
    <w:multiLevelType w:val="hybridMultilevel"/>
    <w:tmpl w:val="69B241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96D223E"/>
    <w:multiLevelType w:val="hybridMultilevel"/>
    <w:tmpl w:val="2B7C99B8"/>
    <w:lvl w:ilvl="0" w:tplc="EC4CADE8">
      <w:start w:val="4"/>
      <w:numFmt w:val="bullet"/>
      <w:lvlText w:val="-"/>
      <w:lvlJc w:val="left"/>
      <w:pPr>
        <w:ind w:left="720" w:hanging="360"/>
      </w:pPr>
      <w:rPr>
        <w:rFonts w:ascii="Helvetica" w:eastAsiaTheme="minorHAnsi" w:hAnsi="Helvetica" w:cs="Helvetica" w:hint="default"/>
        <w:b w:val="0"/>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27638108288"/>
    <w:docVar w:name="VerbatimVersion" w:val="5.1"/>
  </w:docVars>
  <w:rsids>
    <w:rsidRoot w:val="00E81FDB"/>
    <w:rsid w:val="000139A3"/>
    <w:rsid w:val="0008797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011E"/>
    <w:rsid w:val="004B3ECD"/>
    <w:rsid w:val="004C60E8"/>
    <w:rsid w:val="004D122F"/>
    <w:rsid w:val="004E3579"/>
    <w:rsid w:val="004E728B"/>
    <w:rsid w:val="004F39E0"/>
    <w:rsid w:val="00513824"/>
    <w:rsid w:val="00537BD5"/>
    <w:rsid w:val="0057268A"/>
    <w:rsid w:val="00597931"/>
    <w:rsid w:val="005D2912"/>
    <w:rsid w:val="006065BD"/>
    <w:rsid w:val="00645FA9"/>
    <w:rsid w:val="00647866"/>
    <w:rsid w:val="00657E2B"/>
    <w:rsid w:val="00665003"/>
    <w:rsid w:val="006A2AD0"/>
    <w:rsid w:val="006C2375"/>
    <w:rsid w:val="006D4ECC"/>
    <w:rsid w:val="00722258"/>
    <w:rsid w:val="007243E5"/>
    <w:rsid w:val="00766EA0"/>
    <w:rsid w:val="007A2226"/>
    <w:rsid w:val="007E5D21"/>
    <w:rsid w:val="007F5B66"/>
    <w:rsid w:val="00821603"/>
    <w:rsid w:val="00823A1C"/>
    <w:rsid w:val="00845B9D"/>
    <w:rsid w:val="00860984"/>
    <w:rsid w:val="00882095"/>
    <w:rsid w:val="008B3ECB"/>
    <w:rsid w:val="008B4E85"/>
    <w:rsid w:val="008C1B2E"/>
    <w:rsid w:val="009068A2"/>
    <w:rsid w:val="0091627E"/>
    <w:rsid w:val="0097032B"/>
    <w:rsid w:val="009729EB"/>
    <w:rsid w:val="00981408"/>
    <w:rsid w:val="009D2EAD"/>
    <w:rsid w:val="009D54B2"/>
    <w:rsid w:val="009E1922"/>
    <w:rsid w:val="009F7ED2"/>
    <w:rsid w:val="00A93661"/>
    <w:rsid w:val="00A95652"/>
    <w:rsid w:val="00AC0AB8"/>
    <w:rsid w:val="00AE7B79"/>
    <w:rsid w:val="00B241B7"/>
    <w:rsid w:val="00B33C6D"/>
    <w:rsid w:val="00B4508F"/>
    <w:rsid w:val="00B55AD5"/>
    <w:rsid w:val="00B8057C"/>
    <w:rsid w:val="00BB4C6D"/>
    <w:rsid w:val="00BD6238"/>
    <w:rsid w:val="00BF593B"/>
    <w:rsid w:val="00BF773A"/>
    <w:rsid w:val="00BF7E81"/>
    <w:rsid w:val="00C13773"/>
    <w:rsid w:val="00C17CC8"/>
    <w:rsid w:val="00C83417"/>
    <w:rsid w:val="00C9604F"/>
    <w:rsid w:val="00CA19AA"/>
    <w:rsid w:val="00CA78B7"/>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4186"/>
    <w:rsid w:val="00E36720"/>
    <w:rsid w:val="00E452AF"/>
    <w:rsid w:val="00E5262C"/>
    <w:rsid w:val="00E81FDB"/>
    <w:rsid w:val="00EC7DC4"/>
    <w:rsid w:val="00ED30CF"/>
    <w:rsid w:val="00EE03D8"/>
    <w:rsid w:val="00F176EF"/>
    <w:rsid w:val="00F45E10"/>
    <w:rsid w:val="00F6364A"/>
    <w:rsid w:val="00F9113A"/>
    <w:rsid w:val="00FC2E7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5ACBF"/>
  <w15:chartTrackingRefBased/>
  <w15:docId w15:val="{4DA1B235-B283-4CDB-A0E2-EC76E93B7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1FDB"/>
    <w:rPr>
      <w:rFonts w:ascii="Calibri" w:hAnsi="Calibri" w:cs="Calibri"/>
    </w:rPr>
  </w:style>
  <w:style w:type="paragraph" w:styleId="Heading1">
    <w:name w:val="heading 1"/>
    <w:aliases w:val="Pocket"/>
    <w:basedOn w:val="Normal"/>
    <w:next w:val="Normal"/>
    <w:link w:val="Heading1Char"/>
    <w:qFormat/>
    <w:rsid w:val="00E81F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1F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1F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Read stuff,tags"/>
    <w:basedOn w:val="Normal"/>
    <w:next w:val="Normal"/>
    <w:link w:val="Heading4Char"/>
    <w:uiPriority w:val="3"/>
    <w:unhideWhenUsed/>
    <w:qFormat/>
    <w:rsid w:val="00E81F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1F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1FDB"/>
  </w:style>
  <w:style w:type="character" w:customStyle="1" w:styleId="Heading1Char">
    <w:name w:val="Heading 1 Char"/>
    <w:aliases w:val="Pocket Char"/>
    <w:basedOn w:val="DefaultParagraphFont"/>
    <w:link w:val="Heading1"/>
    <w:rsid w:val="00E81F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1FD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81FD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81FD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E81FDB"/>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1FDB"/>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o,9.5 p,8."/>
    <w:basedOn w:val="DefaultParagraphFont"/>
    <w:uiPriority w:val="6"/>
    <w:qFormat/>
    <w:rsid w:val="00E81FDB"/>
    <w:rPr>
      <w:b w:val="0"/>
      <w:sz w:val="22"/>
      <w:u w:val="single"/>
    </w:rPr>
  </w:style>
  <w:style w:type="character" w:styleId="Hyperlink">
    <w:name w:val="Hyperlink"/>
    <w:aliases w:val="heading 1 (block title),Important,Read,Card Text,Internet Link,Analytic Text,Internet link,Char Char1,Heading 1 Char1,Pocket Char1,F2 - Heading 1 Char1,AHeading 1 Char1,Brief - Heading 1 Char1,Block Name Char1,Block Header Char1,ALEX Char1"/>
    <w:basedOn w:val="DefaultParagraphFont"/>
    <w:link w:val="Card"/>
    <w:uiPriority w:val="99"/>
    <w:unhideWhenUsed/>
    <w:rsid w:val="00E81FDB"/>
    <w:rPr>
      <w:color w:val="auto"/>
      <w:u w:val="none"/>
    </w:rPr>
  </w:style>
  <w:style w:type="character" w:styleId="FollowedHyperlink">
    <w:name w:val="FollowedHyperlink"/>
    <w:basedOn w:val="DefaultParagraphFont"/>
    <w:uiPriority w:val="99"/>
    <w:semiHidden/>
    <w:unhideWhenUsed/>
    <w:rsid w:val="00E81FDB"/>
    <w:rPr>
      <w:color w:val="auto"/>
      <w:u w:val="none"/>
    </w:rPr>
  </w:style>
  <w:style w:type="character" w:customStyle="1" w:styleId="StyleUnderline1">
    <w:name w:val="Style Underline1"/>
    <w:basedOn w:val="DefaultParagraphFont"/>
    <w:rsid w:val="00E81FDB"/>
    <w:rPr>
      <w:rFonts w:asciiTheme="minorHAnsi" w:hAnsiTheme="minorHAnsi"/>
      <w:sz w:val="26"/>
      <w:u w:val="single"/>
    </w:rPr>
  </w:style>
  <w:style w:type="paragraph" w:customStyle="1" w:styleId="Card">
    <w:name w:val="Card"/>
    <w:aliases w:val="Note Level 2,No Spacing1121,No Spacing112,No Spacing1,Small Text,nonunderlined,Tag and Ci,No Spacing11211,tag,No Spacing23,No Spacing13,Debate Text,No Spacing11"/>
    <w:basedOn w:val="Heading1"/>
    <w:link w:val="Hyperlink"/>
    <w:autoRedefine/>
    <w:uiPriority w:val="99"/>
    <w:qFormat/>
    <w:rsid w:val="00E81FD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20"/>
    <w:qFormat/>
    <w:rsid w:val="00E81FDB"/>
    <w:pPr>
      <w:widowControl w:val="0"/>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cs="Calibri"/>
      <w:b/>
      <w:iCs/>
      <w:sz w:val="26"/>
      <w:u w:val="single"/>
      <w:bdr w:val="single" w:sz="8" w:space="0" w:color="auto"/>
    </w:rPr>
  </w:style>
  <w:style w:type="paragraph" w:customStyle="1" w:styleId="CiteSpacing">
    <w:name w:val="Cite Spacing"/>
    <w:basedOn w:val="Normal"/>
    <w:uiPriority w:val="4"/>
    <w:qFormat/>
    <w:rsid w:val="00E81FDB"/>
    <w:pPr>
      <w:spacing w:before="60" w:after="60" w:line="256" w:lineRule="auto"/>
    </w:pPr>
  </w:style>
  <w:style w:type="paragraph" w:styleId="ListParagraph">
    <w:name w:val="List Paragraph"/>
    <w:basedOn w:val="Normal"/>
    <w:uiPriority w:val="99"/>
    <w:qFormat/>
    <w:rsid w:val="00FC2E76"/>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086">
      <w:bodyDiv w:val="1"/>
      <w:marLeft w:val="0"/>
      <w:marRight w:val="0"/>
      <w:marTop w:val="0"/>
      <w:marBottom w:val="0"/>
      <w:divBdr>
        <w:top w:val="none" w:sz="0" w:space="0" w:color="auto"/>
        <w:left w:val="none" w:sz="0" w:space="0" w:color="auto"/>
        <w:bottom w:val="none" w:sz="0" w:space="0" w:color="auto"/>
        <w:right w:val="none" w:sz="0" w:space="0" w:color="auto"/>
      </w:divBdr>
    </w:div>
    <w:div w:id="386337652">
      <w:bodyDiv w:val="1"/>
      <w:marLeft w:val="0"/>
      <w:marRight w:val="0"/>
      <w:marTop w:val="0"/>
      <w:marBottom w:val="0"/>
      <w:divBdr>
        <w:top w:val="none" w:sz="0" w:space="0" w:color="auto"/>
        <w:left w:val="none" w:sz="0" w:space="0" w:color="auto"/>
        <w:bottom w:val="none" w:sz="0" w:space="0" w:color="auto"/>
        <w:right w:val="none" w:sz="0" w:space="0" w:color="auto"/>
      </w:divBdr>
    </w:div>
    <w:div w:id="485319978">
      <w:bodyDiv w:val="1"/>
      <w:marLeft w:val="0"/>
      <w:marRight w:val="0"/>
      <w:marTop w:val="0"/>
      <w:marBottom w:val="0"/>
      <w:divBdr>
        <w:top w:val="none" w:sz="0" w:space="0" w:color="auto"/>
        <w:left w:val="none" w:sz="0" w:space="0" w:color="auto"/>
        <w:bottom w:val="none" w:sz="0" w:space="0" w:color="auto"/>
        <w:right w:val="none" w:sz="0" w:space="0" w:color="auto"/>
      </w:divBdr>
    </w:div>
    <w:div w:id="678195893">
      <w:bodyDiv w:val="1"/>
      <w:marLeft w:val="0"/>
      <w:marRight w:val="0"/>
      <w:marTop w:val="0"/>
      <w:marBottom w:val="0"/>
      <w:divBdr>
        <w:top w:val="none" w:sz="0" w:space="0" w:color="auto"/>
        <w:left w:val="none" w:sz="0" w:space="0" w:color="auto"/>
        <w:bottom w:val="none" w:sz="0" w:space="0" w:color="auto"/>
        <w:right w:val="none" w:sz="0" w:space="0" w:color="auto"/>
      </w:divBdr>
    </w:div>
    <w:div w:id="737022839">
      <w:bodyDiv w:val="1"/>
      <w:marLeft w:val="0"/>
      <w:marRight w:val="0"/>
      <w:marTop w:val="0"/>
      <w:marBottom w:val="0"/>
      <w:divBdr>
        <w:top w:val="none" w:sz="0" w:space="0" w:color="auto"/>
        <w:left w:val="none" w:sz="0" w:space="0" w:color="auto"/>
        <w:bottom w:val="none" w:sz="0" w:space="0" w:color="auto"/>
        <w:right w:val="none" w:sz="0" w:space="0" w:color="auto"/>
      </w:divBdr>
    </w:div>
    <w:div w:id="779837058">
      <w:bodyDiv w:val="1"/>
      <w:marLeft w:val="0"/>
      <w:marRight w:val="0"/>
      <w:marTop w:val="0"/>
      <w:marBottom w:val="0"/>
      <w:divBdr>
        <w:top w:val="none" w:sz="0" w:space="0" w:color="auto"/>
        <w:left w:val="none" w:sz="0" w:space="0" w:color="auto"/>
        <w:bottom w:val="none" w:sz="0" w:space="0" w:color="auto"/>
        <w:right w:val="none" w:sz="0" w:space="0" w:color="auto"/>
      </w:divBdr>
    </w:div>
    <w:div w:id="891960312">
      <w:bodyDiv w:val="1"/>
      <w:marLeft w:val="0"/>
      <w:marRight w:val="0"/>
      <w:marTop w:val="0"/>
      <w:marBottom w:val="0"/>
      <w:divBdr>
        <w:top w:val="none" w:sz="0" w:space="0" w:color="auto"/>
        <w:left w:val="none" w:sz="0" w:space="0" w:color="auto"/>
        <w:bottom w:val="none" w:sz="0" w:space="0" w:color="auto"/>
        <w:right w:val="none" w:sz="0" w:space="0" w:color="auto"/>
      </w:divBdr>
    </w:div>
    <w:div w:id="961692141">
      <w:bodyDiv w:val="1"/>
      <w:marLeft w:val="0"/>
      <w:marRight w:val="0"/>
      <w:marTop w:val="0"/>
      <w:marBottom w:val="0"/>
      <w:divBdr>
        <w:top w:val="none" w:sz="0" w:space="0" w:color="auto"/>
        <w:left w:val="none" w:sz="0" w:space="0" w:color="auto"/>
        <w:bottom w:val="none" w:sz="0" w:space="0" w:color="auto"/>
        <w:right w:val="none" w:sz="0" w:space="0" w:color="auto"/>
      </w:divBdr>
    </w:div>
    <w:div w:id="1090542043">
      <w:bodyDiv w:val="1"/>
      <w:marLeft w:val="0"/>
      <w:marRight w:val="0"/>
      <w:marTop w:val="0"/>
      <w:marBottom w:val="0"/>
      <w:divBdr>
        <w:top w:val="none" w:sz="0" w:space="0" w:color="auto"/>
        <w:left w:val="none" w:sz="0" w:space="0" w:color="auto"/>
        <w:bottom w:val="none" w:sz="0" w:space="0" w:color="auto"/>
        <w:right w:val="none" w:sz="0" w:space="0" w:color="auto"/>
      </w:divBdr>
    </w:div>
    <w:div w:id="1532493991">
      <w:bodyDiv w:val="1"/>
      <w:marLeft w:val="0"/>
      <w:marRight w:val="0"/>
      <w:marTop w:val="0"/>
      <w:marBottom w:val="0"/>
      <w:divBdr>
        <w:top w:val="none" w:sz="0" w:space="0" w:color="auto"/>
        <w:left w:val="none" w:sz="0" w:space="0" w:color="auto"/>
        <w:bottom w:val="none" w:sz="0" w:space="0" w:color="auto"/>
        <w:right w:val="none" w:sz="0" w:space="0" w:color="auto"/>
      </w:divBdr>
    </w:div>
    <w:div w:id="1718621240">
      <w:bodyDiv w:val="1"/>
      <w:marLeft w:val="0"/>
      <w:marRight w:val="0"/>
      <w:marTop w:val="0"/>
      <w:marBottom w:val="0"/>
      <w:divBdr>
        <w:top w:val="none" w:sz="0" w:space="0" w:color="auto"/>
        <w:left w:val="none" w:sz="0" w:space="0" w:color="auto"/>
        <w:bottom w:val="none" w:sz="0" w:space="0" w:color="auto"/>
        <w:right w:val="none" w:sz="0" w:space="0" w:color="auto"/>
      </w:divBdr>
    </w:div>
    <w:div w:id="1931353727">
      <w:bodyDiv w:val="1"/>
      <w:marLeft w:val="0"/>
      <w:marRight w:val="0"/>
      <w:marTop w:val="0"/>
      <w:marBottom w:val="0"/>
      <w:divBdr>
        <w:top w:val="none" w:sz="0" w:space="0" w:color="auto"/>
        <w:left w:val="none" w:sz="0" w:space="0" w:color="auto"/>
        <w:bottom w:val="none" w:sz="0" w:space="0" w:color="auto"/>
        <w:right w:val="none" w:sz="0" w:space="0" w:color="auto"/>
      </w:divBdr>
    </w:div>
    <w:div w:id="2023435819">
      <w:bodyDiv w:val="1"/>
      <w:marLeft w:val="0"/>
      <w:marRight w:val="0"/>
      <w:marTop w:val="0"/>
      <w:marBottom w:val="0"/>
      <w:divBdr>
        <w:top w:val="none" w:sz="0" w:space="0" w:color="auto"/>
        <w:left w:val="none" w:sz="0" w:space="0" w:color="auto"/>
        <w:bottom w:val="none" w:sz="0" w:space="0" w:color="auto"/>
        <w:right w:val="none" w:sz="0" w:space="0" w:color="auto"/>
      </w:divBdr>
    </w:div>
    <w:div w:id="202821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ordelli@uchicago.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5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8C2B5-579E-4B3F-8A52-624B57C5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7818</Words>
  <Characters>44568</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Eshkar Kaidar-Heafetz</dc:creator>
  <cp:keywords>5.1.1</cp:keywords>
  <dc:description/>
  <cp:lastModifiedBy>Eshkar Kaidar-Heafetz</cp:lastModifiedBy>
  <cp:revision>14</cp:revision>
  <dcterms:created xsi:type="dcterms:W3CDTF">2022-02-19T14:40:00Z</dcterms:created>
  <dcterms:modified xsi:type="dcterms:W3CDTF">2022-02-19T15:35:00Z</dcterms:modified>
</cp:coreProperties>
</file>