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96BA1" w14:textId="77777777" w:rsidR="00BB3DDA" w:rsidRPr="005C32F4" w:rsidRDefault="00BB3DDA" w:rsidP="00BB3DDA">
      <w:pPr>
        <w:pStyle w:val="Heading3"/>
        <w:rPr>
          <w:rFonts w:asciiTheme="minorHAnsi" w:hAnsiTheme="minorHAnsi" w:cstheme="minorHAnsi"/>
        </w:rPr>
      </w:pPr>
      <w:r w:rsidRPr="005C32F4">
        <w:rPr>
          <w:rFonts w:asciiTheme="minorHAnsi" w:hAnsiTheme="minorHAnsi" w:cstheme="minorHAnsi"/>
        </w:rPr>
        <w:t>Space Col PIC</w:t>
      </w:r>
    </w:p>
    <w:p w14:paraId="0792BC69" w14:textId="77777777" w:rsidR="00BB3DDA" w:rsidRPr="005C32F4" w:rsidRDefault="00BB3DDA" w:rsidP="00BB3DDA">
      <w:pPr>
        <w:pStyle w:val="Heading4"/>
        <w:rPr>
          <w:rFonts w:asciiTheme="minorHAnsi" w:hAnsiTheme="minorHAnsi" w:cstheme="minorHAnsi"/>
        </w:rPr>
      </w:pPr>
      <w:r w:rsidRPr="005C32F4">
        <w:rPr>
          <w:rFonts w:asciiTheme="minorHAnsi" w:hAnsiTheme="minorHAnsi" w:cstheme="minorHAnsi"/>
        </w:rPr>
        <w:t xml:space="preserve">Text: Private entities should colonize outer space. All other forms of appropriation of outer space by private entities are unjust. </w:t>
      </w:r>
    </w:p>
    <w:p w14:paraId="2352AF1C" w14:textId="77777777" w:rsidR="00BB3DDA" w:rsidRPr="005C32F4" w:rsidRDefault="00BB3DDA" w:rsidP="00BB3DDA">
      <w:pPr>
        <w:pStyle w:val="Heading4"/>
        <w:rPr>
          <w:rFonts w:asciiTheme="minorHAnsi" w:hAnsiTheme="minorHAnsi" w:cstheme="minorHAnsi"/>
        </w:rPr>
      </w:pPr>
      <w:r w:rsidRPr="005C32F4">
        <w:rPr>
          <w:rFonts w:asciiTheme="minorHAnsi" w:hAnsiTheme="minorHAnsi" w:cstheme="minorHAnsi"/>
        </w:rPr>
        <w:t xml:space="preserve">Space colonization is </w:t>
      </w:r>
      <w:r w:rsidRPr="005C32F4">
        <w:rPr>
          <w:rFonts w:asciiTheme="minorHAnsi" w:hAnsiTheme="minorHAnsi" w:cstheme="minorHAnsi"/>
          <w:u w:val="single"/>
        </w:rPr>
        <w:t>coming now</w:t>
      </w:r>
      <w:r w:rsidRPr="005C32F4">
        <w:rPr>
          <w:rFonts w:asciiTheme="minorHAnsi" w:hAnsiTheme="minorHAnsi" w:cstheme="minorHAnsi"/>
        </w:rPr>
        <w:t xml:space="preserve"> – new tech and innovation solve a litany of existential risks. </w:t>
      </w:r>
    </w:p>
    <w:p w14:paraId="36148A08" w14:textId="77777777" w:rsidR="00BB3DDA" w:rsidRPr="005C32F4" w:rsidRDefault="00BB3DDA" w:rsidP="00BB3DDA">
      <w:pPr>
        <w:rPr>
          <w:rStyle w:val="Style13ptBold"/>
          <w:rFonts w:asciiTheme="minorHAnsi" w:hAnsiTheme="minorHAnsi" w:cstheme="minorHAnsi"/>
        </w:rPr>
      </w:pPr>
      <w:r w:rsidRPr="005C32F4">
        <w:rPr>
          <w:rStyle w:val="Style13ptBold"/>
          <w:rFonts w:asciiTheme="minorHAnsi" w:hAnsiTheme="minorHAnsi" w:cstheme="minorHAnsi"/>
        </w:rPr>
        <w:t xml:space="preserve">Kennedy ’19 </w:t>
      </w:r>
      <w:r w:rsidRPr="005C32F4">
        <w:rPr>
          <w:rFonts w:asciiTheme="minorHAnsi" w:hAnsiTheme="minorHAnsi" w:cstheme="minorHAnsi"/>
        </w:rPr>
        <w:t xml:space="preserve">[Fred, “To Colonize Space Or Not To Colonize: That Is The Question (For All Of Us)”, 12-18-2019, Forbes, </w:t>
      </w:r>
      <w:hyperlink r:id="rId6" w:history="1">
        <w:r w:rsidRPr="005C32F4">
          <w:rPr>
            <w:rStyle w:val="Hyperlink"/>
            <w:rFonts w:asciiTheme="minorHAnsi" w:hAnsiTheme="minorHAnsi" w:cstheme="minorHAnsi"/>
          </w:rPr>
          <w:t>https://www.forbes.com/sites/fredkennedy/2019/12/18/to-colonize-or-not-to-colonize--that-is-the-question-for-all-of-us/?sh=65a8d2702367]//rct</w:t>
        </w:r>
      </w:hyperlink>
      <w:r w:rsidRPr="005C32F4">
        <w:rPr>
          <w:rFonts w:asciiTheme="minorHAnsi" w:hAnsiTheme="minorHAnsi" w:cstheme="minorHAnsi"/>
        </w:rPr>
        <w:t xml:space="preserve"> Debatedrills AS</w:t>
      </w:r>
    </w:p>
    <w:p w14:paraId="4D002BF9" w14:textId="77777777" w:rsidR="00BB3DDA" w:rsidRPr="005C32F4" w:rsidRDefault="00BB3DDA" w:rsidP="00BB3DDA">
      <w:pPr>
        <w:rPr>
          <w:rStyle w:val="Emphasis"/>
          <w:rFonts w:asciiTheme="minorHAnsi" w:hAnsiTheme="minorHAnsi" w:cstheme="minorHAnsi"/>
        </w:rPr>
      </w:pPr>
      <w:r w:rsidRPr="005C32F4">
        <w:rPr>
          <w:rStyle w:val="Emphasis"/>
          <w:rFonts w:asciiTheme="minorHAnsi" w:hAnsiTheme="minorHAnsi" w:cstheme="minorHAnsi"/>
        </w:rPr>
        <w:t xml:space="preserve">It’s important to </w:t>
      </w:r>
      <w:r w:rsidRPr="005C32F4">
        <w:rPr>
          <w:rStyle w:val="Emphasis"/>
          <w:rFonts w:asciiTheme="minorHAnsi" w:hAnsiTheme="minorHAnsi" w:cstheme="minorHAnsi"/>
          <w:highlight w:val="green"/>
        </w:rPr>
        <w:t>distinguish between colonize and explore</w:t>
      </w:r>
      <w:r w:rsidRPr="005C32F4">
        <w:rPr>
          <w:rFonts w:asciiTheme="minorHAnsi" w:hAnsiTheme="minorHAnsi" w:cstheme="minorHAnsi"/>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5C32F4">
        <w:rPr>
          <w:rStyle w:val="Emphasis"/>
          <w:rFonts w:asciiTheme="minorHAnsi" w:hAnsiTheme="minorHAnsi" w:cstheme="minorHAnsi"/>
        </w:rPr>
        <w:t xml:space="preserve">By any measure, we’ve done an </w:t>
      </w:r>
      <w:r w:rsidRPr="005C32F4">
        <w:rPr>
          <w:rStyle w:val="Emphasis"/>
          <w:rFonts w:asciiTheme="minorHAnsi" w:hAnsiTheme="minorHAnsi" w:cstheme="minorHAnsi"/>
          <w:highlight w:val="green"/>
        </w:rPr>
        <w:t>admirable job of surveying</w:t>
      </w:r>
      <w:r w:rsidRPr="005C32F4">
        <w:rPr>
          <w:rStyle w:val="Emphasis"/>
          <w:rFonts w:asciiTheme="minorHAnsi" w:hAnsiTheme="minorHAnsi" w:cstheme="minorHAnsi"/>
        </w:rPr>
        <w:t xml:space="preserve"> the solar system over the past 60 years – an essential </w:t>
      </w:r>
      <w:r w:rsidRPr="005C32F4">
        <w:rPr>
          <w:rStyle w:val="Emphasis"/>
          <w:rFonts w:asciiTheme="minorHAnsi" w:hAnsiTheme="minorHAnsi" w:cstheme="minorHAnsi"/>
          <w:highlight w:val="green"/>
        </w:rPr>
        <w:t>first step</w:t>
      </w:r>
      <w:r w:rsidRPr="005C32F4">
        <w:rPr>
          <w:rStyle w:val="Emphasis"/>
          <w:rFonts w:asciiTheme="minorHAnsi" w:hAnsiTheme="minorHAnsi" w:cstheme="minorHAnsi"/>
        </w:rPr>
        <w:t xml:space="preserve"> in any comprehensive program </w:t>
      </w:r>
      <w:r w:rsidRPr="005C32F4">
        <w:rPr>
          <w:rStyle w:val="Emphasis"/>
          <w:rFonts w:asciiTheme="minorHAnsi" w:hAnsiTheme="minorHAnsi" w:cstheme="minorHAnsi"/>
          <w:highlight w:val="green"/>
        </w:rPr>
        <w:t>of exploration</w:t>
      </w:r>
      <w:r w:rsidRPr="005C32F4">
        <w:rPr>
          <w:rStyle w:val="Emphasis"/>
          <w:rFonts w:asciiTheme="minorHAnsi" w:hAnsiTheme="minorHAnsi" w:cstheme="minorHAnsi"/>
        </w:rPr>
        <w:t>.</w:t>
      </w:r>
      <w:r w:rsidRPr="005C32F4">
        <w:rPr>
          <w:rFonts w:asciiTheme="minorHAnsi" w:hAnsiTheme="minorHAnsi" w:cstheme="minorHAnsi"/>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5C32F4">
        <w:rPr>
          <w:rStyle w:val="Emphasis"/>
          <w:rFonts w:asciiTheme="minorHAnsi" w:hAnsiTheme="minorHAnsi" w:cstheme="minorHAnsi"/>
        </w:rPr>
        <w:t xml:space="preserve">But </w:t>
      </w:r>
      <w:r w:rsidRPr="005C32F4">
        <w:rPr>
          <w:rStyle w:val="Emphasis"/>
          <w:rFonts w:asciiTheme="minorHAnsi" w:hAnsiTheme="minorHAnsi" w:cstheme="minorHAnsi"/>
          <w:highlight w:val="green"/>
        </w:rPr>
        <w:t>that’s hardly colonization</w:t>
      </w:r>
      <w:r w:rsidRPr="005C32F4">
        <w:rPr>
          <w:rFonts w:asciiTheme="minorHAnsi" w:hAnsiTheme="minorHAnsi" w:cstheme="minorHAnsi"/>
          <w:sz w:val="16"/>
        </w:rPr>
        <w:t xml:space="preserve">. For perspective, let’s look closer to home. Sailors from an American vessel may have landed on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as a result of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Dvorsky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5C32F4">
        <w:rPr>
          <w:rStyle w:val="Emphasis"/>
          <w:rFonts w:asciiTheme="minorHAnsi" w:hAnsiTheme="minorHAnsi" w:cstheme="minorHAnsi"/>
        </w:rPr>
        <w:t xml:space="preserve">Yet a </w:t>
      </w:r>
      <w:r w:rsidRPr="005C32F4">
        <w:rPr>
          <w:rStyle w:val="Emphasis"/>
          <w:rFonts w:asciiTheme="minorHAnsi" w:hAnsiTheme="minorHAnsi" w:cstheme="minorHAnsi"/>
          <w:highlight w:val="green"/>
        </w:rPr>
        <w:t>wave of interest</w:t>
      </w:r>
      <w:r w:rsidRPr="005C32F4">
        <w:rPr>
          <w:rStyle w:val="Emphasis"/>
          <w:rFonts w:asciiTheme="minorHAnsi" w:hAnsiTheme="minorHAnsi" w:cstheme="minorHAnsi"/>
        </w:rPr>
        <w:t xml:space="preserve"> in pursuing solar system colonization </w:t>
      </w:r>
      <w:r w:rsidRPr="005C32F4">
        <w:rPr>
          <w:rStyle w:val="Emphasis"/>
          <w:rFonts w:asciiTheme="minorHAnsi" w:hAnsiTheme="minorHAnsi" w:cstheme="minorHAnsi"/>
          <w:highlight w:val="green"/>
        </w:rPr>
        <w:t>is building</w:t>
      </w:r>
      <w:r w:rsidRPr="005C32F4">
        <w:rPr>
          <w:rStyle w:val="Emphasis"/>
          <w:rFonts w:asciiTheme="minorHAnsi" w:hAnsiTheme="minorHAnsi" w:cstheme="minorHAnsi"/>
        </w:rPr>
        <w:t>, whether its initial focus is the Moon, Mars, or O’Neill-style space habitats</w:t>
      </w:r>
      <w:r w:rsidRPr="005C32F4">
        <w:rPr>
          <w:rFonts w:asciiTheme="minorHAnsi" w:hAnsiTheme="minorHAnsi" w:cstheme="minorHAnsi"/>
          <w:sz w:val="16"/>
        </w:rPr>
        <w:t xml:space="preserve">. Jeff Bezos has argued eloquently for </w:t>
      </w:r>
      <w:r w:rsidRPr="005C32F4">
        <w:rPr>
          <w:rStyle w:val="Emphasis"/>
          <w:rFonts w:asciiTheme="minorHAnsi" w:hAnsiTheme="minorHAnsi" w:cstheme="minorHAnsi"/>
          <w:highlight w:val="green"/>
        </w:rPr>
        <w:t>moving heavy industry</w:t>
      </w:r>
      <w:r w:rsidRPr="005C32F4">
        <w:rPr>
          <w:rStyle w:val="Emphasis"/>
          <w:rFonts w:asciiTheme="minorHAnsi" w:hAnsiTheme="minorHAnsi" w:cstheme="minorHAnsi"/>
        </w:rPr>
        <w:t xml:space="preserve"> </w:t>
      </w:r>
      <w:r w:rsidRPr="005C32F4">
        <w:rPr>
          <w:rStyle w:val="Emphasis"/>
          <w:rFonts w:asciiTheme="minorHAnsi" w:hAnsiTheme="minorHAnsi" w:cstheme="minorHAnsi"/>
          <w:highlight w:val="green"/>
        </w:rPr>
        <w:t>off</w:t>
      </w:r>
      <w:r w:rsidRPr="005C32F4">
        <w:rPr>
          <w:rStyle w:val="Emphasis"/>
          <w:rFonts w:asciiTheme="minorHAnsi" w:hAnsiTheme="minorHAnsi" w:cstheme="minorHAnsi"/>
        </w:rPr>
        <w:t xml:space="preserve"> the home </w:t>
      </w:r>
      <w:r w:rsidRPr="005C32F4">
        <w:rPr>
          <w:rStyle w:val="Emphasis"/>
          <w:rFonts w:asciiTheme="minorHAnsi" w:hAnsiTheme="minorHAnsi" w:cstheme="minorHAnsi"/>
          <w:highlight w:val="green"/>
        </w:rPr>
        <w:t>planet</w:t>
      </w:r>
      <w:r w:rsidRPr="005C32F4">
        <w:rPr>
          <w:rStyle w:val="Emphasis"/>
          <w:rFonts w:asciiTheme="minorHAnsi" w:hAnsiTheme="minorHAnsi" w:cstheme="minorHAnsi"/>
        </w:rPr>
        <w:t xml:space="preserve">, </w:t>
      </w:r>
      <w:r w:rsidRPr="005C32F4">
        <w:rPr>
          <w:rStyle w:val="Emphasis"/>
          <w:rFonts w:asciiTheme="minorHAnsi" w:hAnsiTheme="minorHAnsi" w:cstheme="minorHAnsi"/>
          <w:highlight w:val="green"/>
        </w:rPr>
        <w:t>preserving</w:t>
      </w:r>
      <w:r w:rsidRPr="005C32F4">
        <w:rPr>
          <w:rStyle w:val="Emphasis"/>
          <w:rFonts w:asciiTheme="minorHAnsi" w:hAnsiTheme="minorHAnsi" w:cstheme="minorHAnsi"/>
        </w:rPr>
        <w:t xml:space="preserve"> Earth as a </w:t>
      </w:r>
      <w:r w:rsidRPr="005C32F4">
        <w:rPr>
          <w:rStyle w:val="Emphasis"/>
          <w:rFonts w:asciiTheme="minorHAnsi" w:hAnsiTheme="minorHAnsi" w:cstheme="minorHAnsi"/>
          <w:highlight w:val="green"/>
        </w:rPr>
        <w:t>nature</w:t>
      </w:r>
      <w:r w:rsidRPr="005C32F4">
        <w:rPr>
          <w:rStyle w:val="Emphasis"/>
          <w:rFonts w:asciiTheme="minorHAnsi" w:hAnsiTheme="minorHAnsi" w:cstheme="minorHAnsi"/>
        </w:rPr>
        <w:t xml:space="preserve"> reserve, and </w:t>
      </w:r>
      <w:r w:rsidRPr="005C32F4">
        <w:rPr>
          <w:rStyle w:val="Emphasis"/>
          <w:rFonts w:asciiTheme="minorHAnsi" w:hAnsiTheme="minorHAnsi" w:cstheme="minorHAnsi"/>
          <w:highlight w:val="green"/>
        </w:rPr>
        <w:t>building</w:t>
      </w:r>
      <w:r w:rsidRPr="005C32F4">
        <w:rPr>
          <w:rStyle w:val="Emphasis"/>
          <w:rFonts w:asciiTheme="minorHAnsi" w:hAnsiTheme="minorHAnsi" w:cstheme="minorHAnsi"/>
        </w:rPr>
        <w:t xml:space="preserve"> the </w:t>
      </w:r>
      <w:r w:rsidRPr="005C32F4">
        <w:rPr>
          <w:rStyle w:val="Emphasis"/>
          <w:rFonts w:asciiTheme="minorHAnsi" w:hAnsiTheme="minorHAnsi" w:cstheme="minorHAnsi"/>
          <w:highlight w:val="green"/>
        </w:rPr>
        <w:t>space-</w:t>
      </w:r>
      <w:r w:rsidRPr="005C32F4">
        <w:rPr>
          <w:rStyle w:val="Emphasis"/>
          <w:rFonts w:asciiTheme="minorHAnsi" w:hAnsiTheme="minorHAnsi" w:cstheme="minorHAnsi"/>
        </w:rPr>
        <w:t xml:space="preserve">based </w:t>
      </w:r>
      <w:r w:rsidRPr="005C32F4">
        <w:rPr>
          <w:rStyle w:val="Emphasis"/>
          <w:rFonts w:asciiTheme="minorHAnsi" w:hAnsiTheme="minorHAnsi" w:cstheme="minorHAnsi"/>
          <w:highlight w:val="green"/>
        </w:rPr>
        <w:t>infrastructure</w:t>
      </w:r>
      <w:r w:rsidRPr="005C32F4">
        <w:rPr>
          <w:rStyle w:val="Emphasis"/>
          <w:rFonts w:asciiTheme="minorHAnsi" w:hAnsiTheme="minorHAnsi" w:cstheme="minorHAnsi"/>
        </w:rPr>
        <w:t xml:space="preserve"> that </w:t>
      </w:r>
      <w:r w:rsidRPr="005C32F4">
        <w:rPr>
          <w:rStyle w:val="Emphasis"/>
          <w:rFonts w:asciiTheme="minorHAnsi" w:hAnsiTheme="minorHAnsi" w:cstheme="minorHAnsi"/>
          <w:highlight w:val="green"/>
        </w:rPr>
        <w:t>will lower barriers and create opportunities</w:t>
      </w:r>
      <w:r w:rsidRPr="005C32F4">
        <w:rPr>
          <w:rStyle w:val="Emphasis"/>
          <w:rFonts w:asciiTheme="minorHAnsi" w:hAnsiTheme="minorHAnsi" w:cstheme="minorHAnsi"/>
        </w:rPr>
        <w:t xml:space="preserve"> </w:t>
      </w:r>
      <w:r w:rsidRPr="005C32F4">
        <w:rPr>
          <w:rStyle w:val="Emphasis"/>
          <w:rFonts w:asciiTheme="minorHAnsi" w:hAnsiTheme="minorHAnsi" w:cstheme="minorHAnsi"/>
          <w:highlight w:val="green"/>
        </w:rPr>
        <w:t>for</w:t>
      </w:r>
      <w:r w:rsidRPr="005C32F4">
        <w:rPr>
          <w:rStyle w:val="Emphasis"/>
          <w:rFonts w:asciiTheme="minorHAnsi" w:hAnsiTheme="minorHAnsi" w:cstheme="minorHAnsi"/>
        </w:rPr>
        <w:t xml:space="preserve"> vast </w:t>
      </w:r>
      <w:r w:rsidRPr="005C32F4">
        <w:rPr>
          <w:rStyle w:val="Emphasis"/>
          <w:rFonts w:asciiTheme="minorHAnsi" w:hAnsiTheme="minorHAnsi" w:cstheme="minorHAnsi"/>
          <w:highlight w:val="green"/>
        </w:rPr>
        <w:t>econ</w:t>
      </w:r>
      <w:r w:rsidRPr="005C32F4">
        <w:rPr>
          <w:rStyle w:val="Emphasis"/>
          <w:rFonts w:asciiTheme="minorHAnsi" w:hAnsiTheme="minorHAnsi" w:cstheme="minorHAnsi"/>
        </w:rPr>
        <w:t xml:space="preserve">omic and cultural </w:t>
      </w:r>
      <w:r w:rsidRPr="005C32F4">
        <w:rPr>
          <w:rStyle w:val="Emphasis"/>
          <w:rFonts w:asciiTheme="minorHAnsi" w:hAnsiTheme="minorHAnsi" w:cstheme="minorHAnsi"/>
          <w:highlight w:val="green"/>
        </w:rPr>
        <w:t>growth</w:t>
      </w:r>
      <w:r w:rsidRPr="005C32F4">
        <w:rPr>
          <w:rStyle w:val="Emphasis"/>
          <w:rFonts w:asciiTheme="minorHAnsi" w:hAnsiTheme="minorHAnsi" w:cstheme="minorHAnsi"/>
        </w:rPr>
        <w:t xml:space="preserve"> (similar to how the Internet and a revolution in microelectronics has allowed Amazon and numerous other companies to achieve spectacular wealth).</w:t>
      </w:r>
      <w:r w:rsidRPr="005C32F4">
        <w:rPr>
          <w:rFonts w:asciiTheme="minorHAnsi" w:hAnsiTheme="minorHAnsi" w:cstheme="minorHAnsi"/>
          <w:sz w:val="16"/>
        </w:rPr>
        <w:t xml:space="preserve"> Elon Musk and Stephen Hawking both </w:t>
      </w:r>
      <w:r w:rsidRPr="005C32F4">
        <w:rPr>
          <w:rStyle w:val="Emphasis"/>
          <w:rFonts w:asciiTheme="minorHAnsi" w:hAnsiTheme="minorHAnsi" w:cstheme="minorHAnsi"/>
        </w:rPr>
        <w:t xml:space="preserve">suggested the </w:t>
      </w:r>
      <w:r w:rsidRPr="005C32F4">
        <w:rPr>
          <w:rStyle w:val="Emphasis"/>
          <w:rFonts w:asciiTheme="minorHAnsi" w:hAnsiTheme="minorHAnsi" w:cstheme="minorHAnsi"/>
          <w:highlight w:val="green"/>
        </w:rPr>
        <w:t>need for</w:t>
      </w:r>
      <w:r w:rsidRPr="005C32F4">
        <w:rPr>
          <w:rStyle w:val="Emphasis"/>
          <w:rFonts w:asciiTheme="minorHAnsi" w:hAnsiTheme="minorHAnsi" w:cstheme="minorHAnsi"/>
        </w:rPr>
        <w:t xml:space="preserve"> a “hedge” </w:t>
      </w:r>
      <w:r w:rsidRPr="005C32F4">
        <w:rPr>
          <w:rStyle w:val="Emphasis"/>
          <w:rFonts w:asciiTheme="minorHAnsi" w:hAnsiTheme="minorHAnsi" w:cstheme="minorHAnsi"/>
          <w:highlight w:val="green"/>
        </w:rPr>
        <w:t>population</w:t>
      </w:r>
      <w:r w:rsidRPr="005C32F4">
        <w:rPr>
          <w:rStyle w:val="Emphasis"/>
          <w:rFonts w:asciiTheme="minorHAnsi" w:hAnsiTheme="minorHAnsi" w:cstheme="minorHAnsi"/>
        </w:rPr>
        <w:t xml:space="preserve"> of humans on Mars </w:t>
      </w:r>
      <w:r w:rsidRPr="005C32F4">
        <w:rPr>
          <w:rStyle w:val="Emphasis"/>
          <w:rFonts w:asciiTheme="minorHAnsi" w:hAnsiTheme="minorHAnsi" w:cstheme="minorHAnsi"/>
          <w:highlight w:val="green"/>
        </w:rPr>
        <w:t>to allow</w:t>
      </w:r>
      <w:r w:rsidRPr="005C32F4">
        <w:rPr>
          <w:rStyle w:val="Emphasis"/>
          <w:rFonts w:asciiTheme="minorHAnsi" w:hAnsiTheme="minorHAnsi" w:cstheme="minorHAnsi"/>
        </w:rPr>
        <w:t xml:space="preserve"> human </w:t>
      </w:r>
      <w:r w:rsidRPr="005C32F4">
        <w:rPr>
          <w:rStyle w:val="Emphasis"/>
          <w:rFonts w:asciiTheme="minorHAnsi" w:hAnsiTheme="minorHAnsi" w:cstheme="minorHAnsi"/>
          <w:highlight w:val="green"/>
        </w:rPr>
        <w:t>civilization to reboot</w:t>
      </w:r>
      <w:r w:rsidRPr="005C32F4">
        <w:rPr>
          <w:rStyle w:val="Emphasis"/>
          <w:rFonts w:asciiTheme="minorHAnsi" w:hAnsiTheme="minorHAnsi" w:cstheme="minorHAnsi"/>
        </w:rPr>
        <w:t xml:space="preserve"> itself </w:t>
      </w:r>
      <w:r w:rsidRPr="005C32F4">
        <w:rPr>
          <w:rStyle w:val="Emphasis"/>
          <w:rFonts w:asciiTheme="minorHAnsi" w:hAnsiTheme="minorHAnsi" w:cstheme="minorHAnsi"/>
          <w:highlight w:val="green"/>
        </w:rPr>
        <w:t>in the event of</w:t>
      </w:r>
      <w:r w:rsidRPr="005C32F4">
        <w:rPr>
          <w:rStyle w:val="Emphasis"/>
          <w:rFonts w:asciiTheme="minorHAnsi" w:hAnsiTheme="minorHAnsi" w:cstheme="minorHAnsi"/>
        </w:rPr>
        <w:t xml:space="preserve"> a </w:t>
      </w:r>
      <w:r w:rsidRPr="005C32F4">
        <w:rPr>
          <w:rStyle w:val="Emphasis"/>
          <w:rFonts w:asciiTheme="minorHAnsi" w:hAnsiTheme="minorHAnsi" w:cstheme="minorHAnsi"/>
          <w:highlight w:val="green"/>
        </w:rPr>
        <w:t>catastrophe on Earth</w:t>
      </w:r>
      <w:r w:rsidRPr="005C32F4">
        <w:rPr>
          <w:rFonts w:asciiTheme="minorHAnsi" w:hAnsiTheme="minorHAnsi" w:cstheme="minorHAnsi"/>
          <w:sz w:val="16"/>
        </w:rPr>
        <w:t xml:space="preserve"> – an eggs-in-several-baskets approach which actually complements the arguments made by Bezos. </w:t>
      </w:r>
      <w:r w:rsidRPr="005C32F4">
        <w:rPr>
          <w:rStyle w:val="Emphasis"/>
          <w:rFonts w:asciiTheme="minorHAnsi" w:hAnsiTheme="minorHAnsi" w:cstheme="minorHAnsi"/>
        </w:rPr>
        <w:t xml:space="preserve">And while both are valid reasons for pursuing colonization, there’s a </w:t>
      </w:r>
      <w:r w:rsidRPr="005C32F4">
        <w:rPr>
          <w:rStyle w:val="Emphasis"/>
          <w:rFonts w:asciiTheme="minorHAnsi" w:hAnsiTheme="minorHAnsi" w:cstheme="minorHAnsi"/>
          <w:highlight w:val="green"/>
        </w:rPr>
        <w:t>stronger</w:t>
      </w:r>
      <w:r w:rsidRPr="005C32F4">
        <w:rPr>
          <w:rStyle w:val="Emphasis"/>
          <w:rFonts w:asciiTheme="minorHAnsi" w:hAnsiTheme="minorHAnsi" w:cstheme="minorHAnsi"/>
        </w:rPr>
        <w:t xml:space="preserve">, overarching </w:t>
      </w:r>
      <w:r w:rsidRPr="005C32F4">
        <w:rPr>
          <w:rStyle w:val="Emphasis"/>
          <w:rFonts w:asciiTheme="minorHAnsi" w:hAnsiTheme="minorHAnsi" w:cstheme="minorHAnsi"/>
          <w:highlight w:val="green"/>
        </w:rPr>
        <w:t>rationale</w:t>
      </w:r>
      <w:r w:rsidRPr="005C32F4">
        <w:rPr>
          <w:rStyle w:val="Emphasis"/>
          <w:rFonts w:asciiTheme="minorHAnsi" w:hAnsiTheme="minorHAnsi" w:cstheme="minorHAnsi"/>
        </w:rPr>
        <w:t xml:space="preserve"> that clinches it</w:t>
      </w:r>
      <w:r w:rsidRPr="005C32F4">
        <w:rPr>
          <w:rFonts w:asciiTheme="minorHAnsi" w:hAnsiTheme="minorHAnsi" w:cstheme="minorHAnsi"/>
          <w:sz w:val="16"/>
        </w:rPr>
        <w:t xml:space="preserve">. </w:t>
      </w:r>
      <w:r w:rsidRPr="005C32F4">
        <w:rPr>
          <w:rStyle w:val="Emphasis"/>
          <w:rFonts w:asciiTheme="minorHAnsi" w:hAnsiTheme="minorHAnsi" w:cstheme="minorHAnsi"/>
        </w:rPr>
        <w:t xml:space="preserve">I’ll assert that a </w:t>
      </w:r>
      <w:r w:rsidRPr="005C32F4">
        <w:rPr>
          <w:rStyle w:val="Emphasis"/>
          <w:rFonts w:asciiTheme="minorHAnsi" w:hAnsiTheme="minorHAnsi" w:cstheme="minorHAnsi"/>
          <w:highlight w:val="green"/>
        </w:rPr>
        <w:t>fundamental truth</w:t>
      </w:r>
      <w:r w:rsidRPr="005C32F4">
        <w:rPr>
          <w:rStyle w:val="Emphasis"/>
          <w:rFonts w:asciiTheme="minorHAnsi" w:hAnsiTheme="minorHAnsi" w:cstheme="minorHAnsi"/>
        </w:rPr>
        <w:t xml:space="preserve"> – </w:t>
      </w:r>
      <w:r w:rsidRPr="005C32F4">
        <w:rPr>
          <w:rStyle w:val="Emphasis"/>
          <w:rFonts w:asciiTheme="minorHAnsi" w:hAnsiTheme="minorHAnsi" w:cstheme="minorHAnsi"/>
          <w:highlight w:val="green"/>
        </w:rPr>
        <w:t>repeatedly</w:t>
      </w:r>
      <w:r w:rsidRPr="005C32F4">
        <w:rPr>
          <w:rStyle w:val="Emphasis"/>
          <w:rFonts w:asciiTheme="minorHAnsi" w:hAnsiTheme="minorHAnsi" w:cstheme="minorHAnsi"/>
        </w:rPr>
        <w:t xml:space="preserve"> </w:t>
      </w:r>
      <w:r w:rsidRPr="005C32F4">
        <w:rPr>
          <w:rStyle w:val="Emphasis"/>
          <w:rFonts w:asciiTheme="minorHAnsi" w:hAnsiTheme="minorHAnsi" w:cstheme="minorHAnsi"/>
          <w:highlight w:val="green"/>
        </w:rPr>
        <w:t>borne</w:t>
      </w:r>
      <w:r w:rsidRPr="005C32F4">
        <w:rPr>
          <w:rStyle w:val="Emphasis"/>
          <w:rFonts w:asciiTheme="minorHAnsi" w:hAnsiTheme="minorHAnsi" w:cstheme="minorHAnsi"/>
        </w:rPr>
        <w:t xml:space="preserve"> out </w:t>
      </w:r>
      <w:r w:rsidRPr="005C32F4">
        <w:rPr>
          <w:rStyle w:val="Emphasis"/>
          <w:rFonts w:asciiTheme="minorHAnsi" w:hAnsiTheme="minorHAnsi" w:cstheme="minorHAnsi"/>
          <w:highlight w:val="green"/>
        </w:rPr>
        <w:t>by</w:t>
      </w:r>
      <w:r w:rsidRPr="005C32F4">
        <w:rPr>
          <w:rStyle w:val="Emphasis"/>
          <w:rFonts w:asciiTheme="minorHAnsi" w:hAnsiTheme="minorHAnsi" w:cstheme="minorHAnsi"/>
        </w:rPr>
        <w:t xml:space="preserve"> </w:t>
      </w:r>
      <w:r w:rsidRPr="005C32F4">
        <w:rPr>
          <w:rStyle w:val="Emphasis"/>
          <w:rFonts w:asciiTheme="minorHAnsi" w:hAnsiTheme="minorHAnsi" w:cstheme="minorHAnsi"/>
          <w:highlight w:val="green"/>
        </w:rPr>
        <w:t>history</w:t>
      </w:r>
      <w:r w:rsidRPr="005C32F4">
        <w:rPr>
          <w:rStyle w:val="Emphasis"/>
          <w:rFonts w:asciiTheme="minorHAnsi" w:hAnsiTheme="minorHAnsi" w:cstheme="minorHAnsi"/>
        </w:rPr>
        <w:t xml:space="preserve"> – </w:t>
      </w:r>
      <w:r w:rsidRPr="005C32F4">
        <w:rPr>
          <w:rStyle w:val="Emphasis"/>
          <w:rFonts w:asciiTheme="minorHAnsi" w:hAnsiTheme="minorHAnsi" w:cstheme="minorHAnsi"/>
          <w:highlight w:val="green"/>
        </w:rPr>
        <w:t>is that expanding</w:t>
      </w:r>
      <w:r w:rsidRPr="005C32F4">
        <w:rPr>
          <w:rStyle w:val="Emphasis"/>
          <w:rFonts w:asciiTheme="minorHAnsi" w:hAnsiTheme="minorHAnsi" w:cstheme="minorHAnsi"/>
        </w:rPr>
        <w:t xml:space="preserve">, </w:t>
      </w:r>
      <w:r w:rsidRPr="005C32F4">
        <w:rPr>
          <w:rStyle w:val="Emphasis"/>
          <w:rFonts w:asciiTheme="minorHAnsi" w:hAnsiTheme="minorHAnsi" w:cstheme="minorHAnsi"/>
          <w:highlight w:val="green"/>
        </w:rPr>
        <w:t>outwardly-focused civilizations</w:t>
      </w:r>
      <w:r w:rsidRPr="005C32F4">
        <w:rPr>
          <w:rStyle w:val="Emphasis"/>
          <w:rFonts w:asciiTheme="minorHAnsi" w:hAnsiTheme="minorHAnsi" w:cstheme="minorHAnsi"/>
        </w:rPr>
        <w:t xml:space="preserve"> are </w:t>
      </w:r>
      <w:r w:rsidRPr="005C32F4">
        <w:rPr>
          <w:rStyle w:val="Emphasis"/>
          <w:rFonts w:asciiTheme="minorHAnsi" w:hAnsiTheme="minorHAnsi" w:cstheme="minorHAnsi"/>
          <w:highlight w:val="green"/>
        </w:rPr>
        <w:t>far less likely to turn</w:t>
      </w:r>
      <w:r w:rsidRPr="005C32F4">
        <w:rPr>
          <w:rStyle w:val="Emphasis"/>
          <w:rFonts w:asciiTheme="minorHAnsi" w:hAnsiTheme="minorHAnsi" w:cstheme="minorHAnsi"/>
        </w:rPr>
        <w:t xml:space="preserve"> on themselves, </w:t>
      </w:r>
      <w:r w:rsidRPr="005C32F4">
        <w:rPr>
          <w:rStyle w:val="Emphasis"/>
          <w:rFonts w:asciiTheme="minorHAnsi" w:hAnsiTheme="minorHAnsi" w:cstheme="minorHAnsi"/>
          <w:highlight w:val="green"/>
        </w:rPr>
        <w:t>and</w:t>
      </w:r>
      <w:r w:rsidRPr="005C32F4">
        <w:rPr>
          <w:rStyle w:val="Emphasis"/>
          <w:rFonts w:asciiTheme="minorHAnsi" w:hAnsiTheme="minorHAnsi" w:cstheme="minorHAnsi"/>
        </w:rPr>
        <w:t xml:space="preserve"> far </w:t>
      </w:r>
      <w:r w:rsidRPr="005C32F4">
        <w:rPr>
          <w:rStyle w:val="Emphasis"/>
          <w:rFonts w:asciiTheme="minorHAnsi" w:hAnsiTheme="minorHAnsi" w:cstheme="minorHAnsi"/>
          <w:highlight w:val="green"/>
        </w:rPr>
        <w:t>more likely to expend</w:t>
      </w:r>
      <w:r w:rsidRPr="005C32F4">
        <w:rPr>
          <w:rStyle w:val="Emphasis"/>
          <w:rFonts w:asciiTheme="minorHAnsi" w:hAnsiTheme="minorHAnsi" w:cstheme="minorHAnsi"/>
        </w:rPr>
        <w:t xml:space="preserve"> their </w:t>
      </w:r>
      <w:r w:rsidRPr="005C32F4">
        <w:rPr>
          <w:rStyle w:val="Emphasis"/>
          <w:rFonts w:asciiTheme="minorHAnsi" w:hAnsiTheme="minorHAnsi" w:cstheme="minorHAnsi"/>
          <w:highlight w:val="green"/>
        </w:rPr>
        <w:t>fecundity on growing habitations</w:t>
      </w:r>
      <w:r w:rsidRPr="005C32F4">
        <w:rPr>
          <w:rStyle w:val="Emphasis"/>
          <w:rFonts w:asciiTheme="minorHAnsi" w:hAnsiTheme="minorHAnsi" w:cstheme="minorHAnsi"/>
        </w:rPr>
        <w:t xml:space="preserve">, </w:t>
      </w:r>
      <w:r w:rsidRPr="005C32F4">
        <w:rPr>
          <w:rStyle w:val="Emphasis"/>
          <w:rFonts w:asciiTheme="minorHAnsi" w:hAnsiTheme="minorHAnsi" w:cstheme="minorHAnsi"/>
          <w:highlight w:val="green"/>
        </w:rPr>
        <w:t>conducting</w:t>
      </w:r>
      <w:r w:rsidRPr="005C32F4">
        <w:rPr>
          <w:rStyle w:val="Emphasis"/>
          <w:rFonts w:asciiTheme="minorHAnsi" w:hAnsiTheme="minorHAnsi" w:cstheme="minorHAnsi"/>
        </w:rPr>
        <w:t xml:space="preserve"> important </w:t>
      </w:r>
      <w:r w:rsidRPr="005C32F4">
        <w:rPr>
          <w:rStyle w:val="Emphasis"/>
          <w:rFonts w:asciiTheme="minorHAnsi" w:hAnsiTheme="minorHAnsi" w:cstheme="minorHAnsi"/>
          <w:highlight w:val="green"/>
        </w:rPr>
        <w:t>research and creating wealth</w:t>
      </w:r>
      <w:r w:rsidRPr="005C32F4">
        <w:rPr>
          <w:rStyle w:val="Emphasis"/>
          <w:rFonts w:asciiTheme="minorHAnsi" w:hAnsiTheme="minorHAnsi" w:cstheme="minorHAnsi"/>
        </w:rPr>
        <w:t xml:space="preserve"> for their citizens</w:t>
      </w:r>
      <w:r w:rsidRPr="005C32F4">
        <w:rPr>
          <w:rFonts w:asciiTheme="minorHAnsi" w:hAnsiTheme="minorHAnsi" w:cstheme="minorHAnsi"/>
          <w:sz w:val="16"/>
        </w:rPr>
        <w:t xml:space="preserve">. </w:t>
      </w:r>
      <w:r w:rsidRPr="005C32F4">
        <w:rPr>
          <w:rStyle w:val="Emphasis"/>
          <w:rFonts w:asciiTheme="minorHAnsi" w:hAnsiTheme="minorHAnsi" w:cstheme="minorHAnsi"/>
        </w:rPr>
        <w:t xml:space="preserve">A </w:t>
      </w:r>
      <w:r w:rsidRPr="005C32F4">
        <w:rPr>
          <w:rStyle w:val="Emphasis"/>
          <w:rFonts w:asciiTheme="minorHAnsi" w:hAnsiTheme="minorHAnsi" w:cstheme="minorHAnsi"/>
          <w:highlight w:val="green"/>
        </w:rPr>
        <w:t>civilization that turns</w:t>
      </w:r>
      <w:r w:rsidRPr="005C32F4">
        <w:rPr>
          <w:rStyle w:val="Emphasis"/>
          <w:rFonts w:asciiTheme="minorHAnsi" w:hAnsiTheme="minorHAnsi" w:cstheme="minorHAnsi"/>
        </w:rPr>
        <w:t xml:space="preserve"> </w:t>
      </w:r>
      <w:r w:rsidRPr="005C32F4">
        <w:rPr>
          <w:rStyle w:val="Emphasis"/>
          <w:rFonts w:asciiTheme="minorHAnsi" w:hAnsiTheme="minorHAnsi" w:cstheme="minorHAnsi"/>
          <w:highlight w:val="green"/>
        </w:rPr>
        <w:t>away from discovery</w:t>
      </w:r>
      <w:r w:rsidRPr="005C32F4">
        <w:rPr>
          <w:rStyle w:val="Emphasis"/>
          <w:rFonts w:asciiTheme="minorHAnsi" w:hAnsiTheme="minorHAnsi" w:cstheme="minorHAnsi"/>
        </w:rPr>
        <w:t xml:space="preserve"> and growth </w:t>
      </w:r>
      <w:r w:rsidRPr="005C32F4">
        <w:rPr>
          <w:rStyle w:val="Emphasis"/>
          <w:rFonts w:asciiTheme="minorHAnsi" w:hAnsiTheme="minorHAnsi" w:cstheme="minorHAnsi"/>
          <w:highlight w:val="green"/>
        </w:rPr>
        <w:t>stagnates</w:t>
      </w:r>
      <w:r w:rsidRPr="005C32F4">
        <w:rPr>
          <w:rStyle w:val="Emphasis"/>
          <w:rFonts w:asciiTheme="minorHAnsi" w:hAnsiTheme="minorHAnsi" w:cstheme="minorHAnsi"/>
        </w:rPr>
        <w:t xml:space="preserve"> </w:t>
      </w:r>
      <w:r w:rsidRPr="005C32F4">
        <w:rPr>
          <w:rFonts w:asciiTheme="minorHAnsi" w:hAnsiTheme="minorHAnsi" w:cstheme="minorHAnsi"/>
          <w:sz w:val="16"/>
        </w:rPr>
        <w:t xml:space="preserve">– a point made by NASA’s Chief Historian Steven Dick as well as Mars exploration advocate Robert Zubrin. As a species, </w:t>
      </w:r>
      <w:r w:rsidRPr="005C32F4">
        <w:rPr>
          <w:rStyle w:val="Emphasis"/>
          <w:rFonts w:asciiTheme="minorHAnsi" w:hAnsiTheme="minorHAnsi" w:cstheme="minorHAnsi"/>
        </w:rPr>
        <w:t xml:space="preserve">we have </w:t>
      </w:r>
      <w:r w:rsidRPr="005C32F4">
        <w:rPr>
          <w:rStyle w:val="Emphasis"/>
          <w:rFonts w:asciiTheme="minorHAnsi" w:hAnsiTheme="minorHAnsi" w:cstheme="minorHAnsi"/>
          <w:highlight w:val="green"/>
        </w:rPr>
        <w:t>yet to resolve</w:t>
      </w:r>
      <w:r w:rsidRPr="005C32F4">
        <w:rPr>
          <w:rStyle w:val="Emphasis"/>
          <w:rFonts w:asciiTheme="minorHAnsi" w:hAnsiTheme="minorHAnsi" w:cstheme="minorHAnsi"/>
        </w:rPr>
        <w:t xml:space="preserve"> problems of extreme political </w:t>
      </w:r>
      <w:r w:rsidRPr="005C32F4">
        <w:rPr>
          <w:rStyle w:val="Emphasis"/>
          <w:rFonts w:asciiTheme="minorHAnsi" w:hAnsiTheme="minorHAnsi" w:cstheme="minorHAnsi"/>
          <w:highlight w:val="green"/>
        </w:rPr>
        <w:t>polarization</w:t>
      </w:r>
      <w:r w:rsidRPr="005C32F4">
        <w:rPr>
          <w:rStyle w:val="Emphasis"/>
          <w:rFonts w:asciiTheme="minorHAnsi" w:hAnsiTheme="minorHAnsi" w:cstheme="minorHAnsi"/>
        </w:rPr>
        <w:t xml:space="preserve"> (both internal to nation states as well as among them), </w:t>
      </w:r>
      <w:r w:rsidRPr="005C32F4">
        <w:rPr>
          <w:rStyle w:val="Emphasis"/>
          <w:rFonts w:asciiTheme="minorHAnsi" w:hAnsiTheme="minorHAnsi" w:cstheme="minorHAnsi"/>
          <w:highlight w:val="green"/>
        </w:rPr>
        <w:t>inequalities</w:t>
      </w:r>
      <w:r w:rsidRPr="005C32F4">
        <w:rPr>
          <w:rStyle w:val="Emphasis"/>
          <w:rFonts w:asciiTheme="minorHAnsi" w:hAnsiTheme="minorHAnsi" w:cstheme="minorHAnsi"/>
        </w:rPr>
        <w:t xml:space="preserve"> in wealth distribution, deficiencies in civil liberties, </w:t>
      </w:r>
      <w:r w:rsidRPr="005C32F4">
        <w:rPr>
          <w:rStyle w:val="Emphasis"/>
          <w:rFonts w:asciiTheme="minorHAnsi" w:hAnsiTheme="minorHAnsi" w:cstheme="minorHAnsi"/>
          <w:highlight w:val="green"/>
        </w:rPr>
        <w:t>environmental depredations and war</w:t>
      </w:r>
      <w:r w:rsidRPr="005C32F4">
        <w:rPr>
          <w:rFonts w:asciiTheme="minorHAnsi" w:hAnsiTheme="minorHAnsi" w:cstheme="minorHAnsi"/>
          <w:sz w:val="16"/>
        </w:rPr>
        <w:t xml:space="preserve">. </w:t>
      </w:r>
      <w:r w:rsidRPr="005C32F4">
        <w:rPr>
          <w:rStyle w:val="Emphasis"/>
          <w:rFonts w:asciiTheme="minorHAnsi" w:hAnsiTheme="minorHAnsi" w:cstheme="minorHAnsi"/>
          <w:highlight w:val="green"/>
        </w:rPr>
        <w:t>Forgoing opportunities to expand</w:t>
      </w:r>
      <w:r w:rsidRPr="005C32F4">
        <w:rPr>
          <w:rStyle w:val="Emphasis"/>
          <w:rFonts w:asciiTheme="minorHAnsi" w:hAnsiTheme="minorHAnsi" w:cstheme="minorHAnsi"/>
        </w:rPr>
        <w:t xml:space="preserve"> our presence into the cosmos to achieve better outcomes here at home </w:t>
      </w:r>
      <w:r w:rsidRPr="005C32F4">
        <w:rPr>
          <w:rStyle w:val="Emphasis"/>
          <w:rFonts w:asciiTheme="minorHAnsi" w:hAnsiTheme="minorHAnsi" w:cstheme="minorHAnsi"/>
          <w:highlight w:val="green"/>
        </w:rPr>
        <w:t>hasn’t eliminated these scourges</w:t>
      </w:r>
      <w:r w:rsidRPr="005C32F4">
        <w:rPr>
          <w:rFonts w:asciiTheme="minorHAnsi" w:hAnsiTheme="minorHAnsi" w:cstheme="minorHAnsi"/>
          <w:sz w:val="16"/>
        </w:rPr>
        <w:t xml:space="preserve">. What’s more, </w:t>
      </w:r>
      <w:r w:rsidRPr="005C32F4">
        <w:rPr>
          <w:rStyle w:val="Emphasis"/>
          <w:rFonts w:asciiTheme="minorHAnsi" w:hAnsiTheme="minorHAnsi" w:cstheme="minorHAnsi"/>
        </w:rPr>
        <w:t xml:space="preserve">the “cabin fever” often decried by opponents of colonization (when applied to small, isolated outposts far from Earth) turns out to be a potential problem for our own planet. </w:t>
      </w:r>
      <w:r w:rsidRPr="005C32F4">
        <w:rPr>
          <w:rStyle w:val="Emphasis"/>
          <w:rFonts w:asciiTheme="minorHAnsi" w:hAnsiTheme="minorHAnsi" w:cstheme="minorHAnsi"/>
          <w:highlight w:val="green"/>
        </w:rPr>
        <w:t>Without</w:t>
      </w:r>
      <w:r w:rsidRPr="005C32F4">
        <w:rPr>
          <w:rStyle w:val="Emphasis"/>
          <w:rFonts w:asciiTheme="minorHAnsi" w:hAnsiTheme="minorHAnsi" w:cstheme="minorHAnsi"/>
        </w:rPr>
        <w:t xml:space="preserve"> a </w:t>
      </w:r>
      <w:r w:rsidRPr="005C32F4">
        <w:rPr>
          <w:rStyle w:val="Emphasis"/>
          <w:rFonts w:asciiTheme="minorHAnsi" w:hAnsiTheme="minorHAnsi" w:cstheme="minorHAnsi"/>
          <w:highlight w:val="green"/>
        </w:rPr>
        <w:t>relief valve</w:t>
      </w:r>
      <w:r w:rsidRPr="005C32F4">
        <w:rPr>
          <w:rStyle w:val="Emphasis"/>
          <w:rFonts w:asciiTheme="minorHAnsi" w:hAnsiTheme="minorHAnsi" w:cstheme="minorHAnsi"/>
        </w:rPr>
        <w:t xml:space="preserve"> for ideological pilgrims or staunch individualists who might just prefer to be on their own despite the inevitable hardships, we may well </w:t>
      </w:r>
      <w:r w:rsidRPr="005C32F4">
        <w:rPr>
          <w:rStyle w:val="Emphasis"/>
          <w:rFonts w:asciiTheme="minorHAnsi" w:hAnsiTheme="minorHAnsi" w:cstheme="minorHAnsi"/>
          <w:highlight w:val="green"/>
        </w:rPr>
        <w:t>run the risk of exacerbating</w:t>
      </w:r>
      <w:r w:rsidRPr="005C32F4">
        <w:rPr>
          <w:rStyle w:val="Emphasis"/>
          <w:rFonts w:asciiTheme="minorHAnsi" w:hAnsiTheme="minorHAnsi" w:cstheme="minorHAnsi"/>
        </w:rPr>
        <w:t xml:space="preserve"> the </w:t>
      </w:r>
      <w:r w:rsidRPr="005C32F4">
        <w:rPr>
          <w:rStyle w:val="Emphasis"/>
          <w:rFonts w:asciiTheme="minorHAnsi" w:hAnsiTheme="minorHAnsi" w:cstheme="minorHAnsi"/>
          <w:highlight w:val="green"/>
        </w:rPr>
        <w:t>polarization</w:t>
      </w:r>
      <w:r w:rsidRPr="005C32F4">
        <w:rPr>
          <w:rStyle w:val="Emphasis"/>
          <w:rFonts w:asciiTheme="minorHAnsi" w:hAnsiTheme="minorHAnsi" w:cstheme="minorHAnsi"/>
        </w:rPr>
        <w:t xml:space="preserve"> and internecine strife we strive so hard to quell</w:t>
      </w:r>
      <w:r w:rsidRPr="005C32F4">
        <w:rPr>
          <w:rFonts w:asciiTheme="minorHAnsi" w:hAnsiTheme="minorHAnsi" w:cstheme="minorHAnsi"/>
          <w:sz w:val="16"/>
        </w:rPr>
        <w:t xml:space="preserve">. </w:t>
      </w:r>
      <w:r w:rsidRPr="005C32F4">
        <w:rPr>
          <w:rStyle w:val="Emphasis"/>
          <w:rFonts w:asciiTheme="minorHAnsi" w:hAnsiTheme="minorHAnsi" w:cstheme="minorHAnsi"/>
          <w:highlight w:val="green"/>
        </w:rPr>
        <w:t>Focusing</w:t>
      </w:r>
      <w:r w:rsidRPr="005C32F4">
        <w:rPr>
          <w:rStyle w:val="Emphasis"/>
          <w:rFonts w:asciiTheme="minorHAnsi" w:hAnsiTheme="minorHAnsi" w:cstheme="minorHAnsi"/>
        </w:rPr>
        <w:t xml:space="preserve"> humanity’s </w:t>
      </w:r>
      <w:r w:rsidRPr="005C32F4">
        <w:rPr>
          <w:rStyle w:val="Emphasis"/>
          <w:rFonts w:asciiTheme="minorHAnsi" w:hAnsiTheme="minorHAnsi" w:cstheme="minorHAnsi"/>
          <w:highlight w:val="green"/>
        </w:rPr>
        <w:t>attention</w:t>
      </w:r>
      <w:r w:rsidRPr="005C32F4">
        <w:rPr>
          <w:rStyle w:val="Emphasis"/>
          <w:rFonts w:asciiTheme="minorHAnsi" w:hAnsiTheme="minorHAnsi" w:cstheme="minorHAnsi"/>
        </w:rPr>
        <w:t xml:space="preserve"> and imagination </w:t>
      </w:r>
      <w:r w:rsidRPr="005C32F4">
        <w:rPr>
          <w:rStyle w:val="Emphasis"/>
          <w:rFonts w:asciiTheme="minorHAnsi" w:hAnsiTheme="minorHAnsi" w:cstheme="minorHAnsi"/>
          <w:highlight w:val="green"/>
        </w:rPr>
        <w:t>on a grand project</w:t>
      </w:r>
      <w:r w:rsidRPr="005C32F4">
        <w:rPr>
          <w:rStyle w:val="Emphasis"/>
          <w:rFonts w:asciiTheme="minorHAnsi" w:hAnsiTheme="minorHAnsi" w:cstheme="minorHAnsi"/>
        </w:rPr>
        <w:t xml:space="preserve"> may well </w:t>
      </w:r>
      <w:r w:rsidRPr="005C32F4">
        <w:rPr>
          <w:rStyle w:val="Emphasis"/>
          <w:rFonts w:asciiTheme="minorHAnsi" w:hAnsiTheme="minorHAnsi" w:cstheme="minorHAnsi"/>
          <w:highlight w:val="green"/>
        </w:rPr>
        <w:t>give us</w:t>
      </w:r>
      <w:r w:rsidRPr="005C32F4">
        <w:rPr>
          <w:rStyle w:val="Emphasis"/>
          <w:rFonts w:asciiTheme="minorHAnsi" w:hAnsiTheme="minorHAnsi" w:cstheme="minorHAnsi"/>
        </w:rPr>
        <w:t xml:space="preserve"> the running </w:t>
      </w:r>
      <w:r w:rsidRPr="005C32F4">
        <w:rPr>
          <w:rStyle w:val="Emphasis"/>
          <w:rFonts w:asciiTheme="minorHAnsi" w:hAnsiTheme="minorHAnsi" w:cstheme="minorHAnsi"/>
          <w:highlight w:val="green"/>
        </w:rPr>
        <w:t>room</w:t>
      </w:r>
      <w:r w:rsidRPr="005C32F4">
        <w:rPr>
          <w:rStyle w:val="Emphasis"/>
          <w:rFonts w:asciiTheme="minorHAnsi" w:hAnsiTheme="minorHAnsi" w:cstheme="minorHAnsi"/>
        </w:rPr>
        <w:t xml:space="preserve"> we need </w:t>
      </w:r>
      <w:r w:rsidRPr="005C32F4">
        <w:rPr>
          <w:rStyle w:val="Emphasis"/>
          <w:rFonts w:asciiTheme="minorHAnsi" w:hAnsiTheme="minorHAnsi" w:cstheme="minorHAnsi"/>
          <w:highlight w:val="green"/>
        </w:rPr>
        <w:t>to address these problems</w:t>
      </w:r>
      <w:r w:rsidRPr="005C32F4">
        <w:rPr>
          <w:rFonts w:asciiTheme="minorHAnsi" w:hAnsiTheme="minorHAnsi" w:cstheme="minorHAnsi"/>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5C32F4">
        <w:rPr>
          <w:rStyle w:val="Emphasis"/>
          <w:rFonts w:asciiTheme="minorHAnsi" w:hAnsiTheme="minorHAnsi" w:cstheme="minorHAnsi"/>
        </w:rPr>
        <w:t xml:space="preserve">The good news: </w:t>
      </w:r>
      <w:r w:rsidRPr="005C32F4">
        <w:rPr>
          <w:rStyle w:val="Emphasis"/>
          <w:rFonts w:asciiTheme="minorHAnsi" w:hAnsiTheme="minorHAnsi" w:cstheme="minorHAnsi"/>
          <w:highlight w:val="green"/>
        </w:rPr>
        <w:t>Critical</w:t>
      </w:r>
      <w:r w:rsidRPr="005C32F4">
        <w:rPr>
          <w:rStyle w:val="Emphasis"/>
          <w:rFonts w:asciiTheme="minorHAnsi" w:hAnsiTheme="minorHAnsi" w:cstheme="minorHAnsi"/>
        </w:rPr>
        <w:t xml:space="preserve"> </w:t>
      </w:r>
      <w:r w:rsidRPr="005C32F4">
        <w:rPr>
          <w:rStyle w:val="Emphasis"/>
          <w:rFonts w:asciiTheme="minorHAnsi" w:hAnsiTheme="minorHAnsi" w:cstheme="minorHAnsi"/>
          <w:highlight w:val="green"/>
        </w:rPr>
        <w:t>tech</w:t>
      </w:r>
      <w:r w:rsidRPr="005C32F4">
        <w:rPr>
          <w:rStyle w:val="Emphasis"/>
          <w:rFonts w:asciiTheme="minorHAnsi" w:hAnsiTheme="minorHAnsi" w:cstheme="minorHAnsi"/>
        </w:rPr>
        <w:t xml:space="preserve">nologies such as propulsion and power generation systems </w:t>
      </w:r>
      <w:r w:rsidRPr="005C32F4">
        <w:rPr>
          <w:rStyle w:val="Emphasis"/>
          <w:rFonts w:asciiTheme="minorHAnsi" w:hAnsiTheme="minorHAnsi" w:cstheme="minorHAnsi"/>
          <w:highlight w:val="green"/>
        </w:rPr>
        <w:t>will improve over time</w:t>
      </w:r>
      <w:r w:rsidRPr="005C32F4">
        <w:rPr>
          <w:rStyle w:val="Emphasis"/>
          <w:rFonts w:asciiTheme="minorHAnsi" w:hAnsiTheme="minorHAnsi" w:cstheme="minorHAnsi"/>
        </w:rPr>
        <w:t xml:space="preserve">. </w:t>
      </w:r>
      <w:r w:rsidRPr="005C32F4">
        <w:rPr>
          <w:rStyle w:val="Emphasis"/>
          <w:rFonts w:asciiTheme="minorHAnsi" w:hAnsiTheme="minorHAnsi" w:cstheme="minorHAnsi"/>
          <w:highlight w:val="green"/>
        </w:rPr>
        <w:t>Transit durations</w:t>
      </w:r>
      <w:r w:rsidRPr="005C32F4">
        <w:rPr>
          <w:rStyle w:val="Emphasis"/>
          <w:rFonts w:asciiTheme="minorHAnsi" w:hAnsiTheme="minorHAnsi" w:cstheme="minorHAnsi"/>
        </w:rPr>
        <w:t xml:space="preserve"> between celestial destinations </w:t>
      </w:r>
      <w:r w:rsidRPr="005C32F4">
        <w:rPr>
          <w:rStyle w:val="Emphasis"/>
          <w:rFonts w:asciiTheme="minorHAnsi" w:hAnsiTheme="minorHAnsi" w:cstheme="minorHAnsi"/>
          <w:highlight w:val="green"/>
        </w:rPr>
        <w:t>will shorten</w:t>
      </w:r>
      <w:r w:rsidRPr="005C32F4">
        <w:rPr>
          <w:rStyle w:val="Emphasis"/>
          <w:rFonts w:asciiTheme="minorHAnsi" w:hAnsiTheme="minorHAnsi" w:cstheme="minorHAnsi"/>
        </w:rPr>
        <w:t xml:space="preserve"> (in the same way sailing vessels gave way to steam ships and then to airliners and perhaps, one day, to point-to-point ballistic reusable rockets). </w:t>
      </w:r>
      <w:r w:rsidRPr="005C32F4">
        <w:rPr>
          <w:rStyle w:val="Emphasis"/>
          <w:rFonts w:asciiTheme="minorHAnsi" w:hAnsiTheme="minorHAnsi" w:cstheme="minorHAnsi"/>
          <w:highlight w:val="green"/>
        </w:rPr>
        <w:t>Methods for obtaining</w:t>
      </w:r>
      <w:r w:rsidRPr="005C32F4">
        <w:rPr>
          <w:rStyle w:val="Emphasis"/>
          <w:rFonts w:asciiTheme="minorHAnsi" w:hAnsiTheme="minorHAnsi" w:cstheme="minorHAnsi"/>
        </w:rPr>
        <w:t xml:space="preserve"> critical </w:t>
      </w:r>
      <w:r w:rsidRPr="005C32F4">
        <w:rPr>
          <w:rStyle w:val="Emphasis"/>
          <w:rFonts w:asciiTheme="minorHAnsi" w:hAnsiTheme="minorHAnsi" w:cstheme="minorHAnsi"/>
          <w:highlight w:val="green"/>
        </w:rPr>
        <w:t>resources</w:t>
      </w:r>
      <w:r w:rsidRPr="005C32F4">
        <w:rPr>
          <w:rStyle w:val="Emphasis"/>
          <w:rFonts w:asciiTheme="minorHAnsi" w:hAnsiTheme="minorHAnsi" w:cstheme="minorHAnsi"/>
        </w:rPr>
        <w:t xml:space="preserve"> on other planets </w:t>
      </w:r>
      <w:r w:rsidRPr="005C32F4">
        <w:rPr>
          <w:rStyle w:val="Emphasis"/>
          <w:rFonts w:asciiTheme="minorHAnsi" w:hAnsiTheme="minorHAnsi" w:cstheme="minorHAnsi"/>
          <w:highlight w:val="green"/>
        </w:rPr>
        <w:t>will be</w:t>
      </w:r>
      <w:r w:rsidRPr="005C32F4">
        <w:rPr>
          <w:rStyle w:val="Emphasis"/>
          <w:rFonts w:asciiTheme="minorHAnsi" w:hAnsiTheme="minorHAnsi" w:cstheme="minorHAnsi"/>
        </w:rPr>
        <w:t xml:space="preserve"> refined and </w:t>
      </w:r>
      <w:r w:rsidRPr="005C32F4">
        <w:rPr>
          <w:rStyle w:val="Emphasis"/>
          <w:rFonts w:asciiTheme="minorHAnsi" w:hAnsiTheme="minorHAnsi" w:cstheme="minorHAnsi"/>
          <w:highlight w:val="green"/>
        </w:rPr>
        <w:t>enhanced</w:t>
      </w:r>
      <w:r w:rsidRPr="005C32F4">
        <w:rPr>
          <w:rStyle w:val="Emphasis"/>
          <w:rFonts w:asciiTheme="minorHAnsi" w:hAnsiTheme="minorHAnsi" w:cstheme="minorHAnsi"/>
        </w:rPr>
        <w:t xml:space="preserve">. </w:t>
      </w:r>
      <w:r w:rsidRPr="005C32F4">
        <w:rPr>
          <w:rStyle w:val="Emphasis"/>
          <w:rFonts w:asciiTheme="minorHAnsi" w:hAnsiTheme="minorHAnsi" w:cstheme="minorHAnsi"/>
          <w:highlight w:val="green"/>
        </w:rPr>
        <w:t>Genetic engineering</w:t>
      </w:r>
      <w:r w:rsidRPr="005C32F4">
        <w:rPr>
          <w:rStyle w:val="Emphasis"/>
          <w:rFonts w:asciiTheme="minorHAnsi" w:hAnsiTheme="minorHAnsi" w:cstheme="minorHAnsi"/>
        </w:rPr>
        <w:t xml:space="preserve"> may be used </w:t>
      </w:r>
      <w:r w:rsidRPr="005C32F4">
        <w:rPr>
          <w:rStyle w:val="Emphasis"/>
          <w:rFonts w:asciiTheme="minorHAnsi" w:hAnsiTheme="minorHAnsi" w:cstheme="minorHAnsi"/>
          <w:highlight w:val="green"/>
        </w:rPr>
        <w:t>to</w:t>
      </w:r>
      <w:r w:rsidRPr="005C32F4">
        <w:rPr>
          <w:rStyle w:val="Emphasis"/>
          <w:rFonts w:asciiTheme="minorHAnsi" w:hAnsiTheme="minorHAnsi" w:cstheme="minorHAnsi"/>
        </w:rPr>
        <w:t xml:space="preserve"> better </w:t>
      </w:r>
      <w:r w:rsidRPr="005C32F4">
        <w:rPr>
          <w:rStyle w:val="Emphasis"/>
          <w:rFonts w:asciiTheme="minorHAnsi" w:hAnsiTheme="minorHAnsi" w:cstheme="minorHAnsi"/>
          <w:highlight w:val="green"/>
        </w:rPr>
        <w:t>adapt humans</w:t>
      </w:r>
      <w:r w:rsidRPr="005C32F4">
        <w:rPr>
          <w:rStyle w:val="Emphasis"/>
          <w:rFonts w:asciiTheme="minorHAnsi" w:hAnsiTheme="minorHAnsi" w:cstheme="minorHAnsi"/>
        </w:rPr>
        <w:t xml:space="preserve">, their </w:t>
      </w:r>
      <w:r w:rsidRPr="005C32F4">
        <w:rPr>
          <w:rStyle w:val="Emphasis"/>
          <w:rFonts w:asciiTheme="minorHAnsi" w:hAnsiTheme="minorHAnsi" w:cstheme="minorHAnsi"/>
          <w:highlight w:val="green"/>
        </w:rPr>
        <w:t>crops</w:t>
      </w:r>
      <w:r w:rsidRPr="005C32F4">
        <w:rPr>
          <w:rStyle w:val="Emphasis"/>
          <w:rFonts w:asciiTheme="minorHAnsi" w:hAnsiTheme="minorHAnsi" w:cstheme="minorHAnsi"/>
        </w:rPr>
        <w:t xml:space="preserve"> </w:t>
      </w:r>
      <w:r w:rsidRPr="005C32F4">
        <w:rPr>
          <w:rStyle w:val="Emphasis"/>
          <w:rFonts w:asciiTheme="minorHAnsi" w:hAnsiTheme="minorHAnsi" w:cstheme="minorHAnsi"/>
          <w:highlight w:val="green"/>
        </w:rPr>
        <w:t>and</w:t>
      </w:r>
      <w:r w:rsidRPr="005C32F4">
        <w:rPr>
          <w:rStyle w:val="Emphasis"/>
          <w:rFonts w:asciiTheme="minorHAnsi" w:hAnsiTheme="minorHAnsi" w:cstheme="minorHAnsi"/>
        </w:rPr>
        <w:t xml:space="preserve"> </w:t>
      </w:r>
      <w:r w:rsidRPr="005C32F4">
        <w:rPr>
          <w:rStyle w:val="Emphasis"/>
          <w:rFonts w:asciiTheme="minorHAnsi" w:hAnsiTheme="minorHAnsi" w:cstheme="minorHAnsi"/>
          <w:highlight w:val="green"/>
        </w:rPr>
        <w:t>other biota to life</w:t>
      </w:r>
      <w:r w:rsidRPr="005C32F4">
        <w:rPr>
          <w:rStyle w:val="Emphasis"/>
          <w:rFonts w:asciiTheme="minorHAnsi" w:hAnsiTheme="minorHAnsi" w:cstheme="minorHAnsi"/>
        </w:rPr>
        <w:t xml:space="preserve"> in space or on other planetary surfaces – to withstand the effects of low or micro-gravity, radiation, and the psychological effects of long-duration spaceflight.</w:t>
      </w:r>
    </w:p>
    <w:p w14:paraId="5D1D36EC" w14:textId="2B57D4B0" w:rsidR="00E16D8A" w:rsidRDefault="00E16D8A" w:rsidP="00E16D8A">
      <w:pPr>
        <w:pStyle w:val="Heading3"/>
      </w:pPr>
      <w:r>
        <w:t>1NC – Space Col DA</w:t>
      </w:r>
    </w:p>
    <w:p w14:paraId="44D0D2A7" w14:textId="77777777" w:rsidR="00E16D8A" w:rsidRPr="00251F49" w:rsidRDefault="00E16D8A" w:rsidP="00E16D8A">
      <w:pPr>
        <w:pStyle w:val="Heading4"/>
      </w:pPr>
      <w:r>
        <w:t>Private sector innovation in the commercial space industry is high now.</w:t>
      </w:r>
    </w:p>
    <w:p w14:paraId="1A2E1F1F" w14:textId="77777777" w:rsidR="00E16D8A" w:rsidRPr="008D4744" w:rsidRDefault="00E16D8A" w:rsidP="00E16D8A">
      <w:r w:rsidRPr="008D4744">
        <w:rPr>
          <w:b/>
          <w:bCs/>
          <w:sz w:val="26"/>
          <w:szCs w:val="26"/>
        </w:rPr>
        <w:t>Smith 18</w:t>
      </w:r>
      <w:r>
        <w:t xml:space="preserve"> [Matthew Smith</w:t>
      </w:r>
      <w:r w:rsidRPr="008D4744">
        <w:t>, 6-11-2018, "Commercialized Space and You," Science in the News, https://sitn.hms.harvard.edu/flash/2018/commercialized-space-and-you/</w:t>
      </w:r>
      <w:r>
        <w:t>]//DDPT</w:t>
      </w:r>
    </w:p>
    <w:p w14:paraId="766CA28E" w14:textId="77777777" w:rsidR="00E16D8A" w:rsidRDefault="00E16D8A" w:rsidP="00E16D8A">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7"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8"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9"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10"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40A50790" w14:textId="77777777" w:rsidR="00E16D8A" w:rsidRDefault="00E16D8A" w:rsidP="00E16D8A"/>
    <w:p w14:paraId="16200166" w14:textId="77777777" w:rsidR="00E16D8A" w:rsidRDefault="00E16D8A" w:rsidP="00E16D8A">
      <w:pPr>
        <w:pStyle w:val="Heading4"/>
      </w:pPr>
      <w:r>
        <w:t>Private space appropriation is uniquely key to ensuring ongoing innovation towards space exploration and colonization.</w:t>
      </w:r>
    </w:p>
    <w:p w14:paraId="64E2509D" w14:textId="77777777" w:rsidR="00E16D8A" w:rsidRPr="0099080E" w:rsidRDefault="00E16D8A" w:rsidP="00E16D8A">
      <w:r w:rsidRPr="00145086">
        <w:rPr>
          <w:b/>
          <w:bCs/>
          <w:sz w:val="26"/>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593B7777" w14:textId="77777777" w:rsidR="00E16D8A" w:rsidRPr="0099080E" w:rsidRDefault="00E16D8A" w:rsidP="00E16D8A">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596307AA" w14:textId="77777777" w:rsidR="00E16D8A" w:rsidRPr="0099080E" w:rsidRDefault="00E16D8A" w:rsidP="00E16D8A">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4729F321" w14:textId="77777777" w:rsidR="00E16D8A" w:rsidRPr="0099080E" w:rsidRDefault="00E16D8A" w:rsidP="00E16D8A">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2F6101D2" w14:textId="77777777" w:rsidR="00E16D8A" w:rsidRDefault="00E16D8A" w:rsidP="00E16D8A">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378F9E0C" w14:textId="77777777" w:rsidR="00E16D8A" w:rsidRDefault="00E16D8A" w:rsidP="00E16D8A"/>
    <w:p w14:paraId="1BAEF426" w14:textId="77777777" w:rsidR="00E16D8A" w:rsidRDefault="00E16D8A" w:rsidP="00E16D8A">
      <w:pPr>
        <w:pStyle w:val="Heading4"/>
      </w:pPr>
      <w:r>
        <w:t>The private sector is the key internal link to space exploration and colonization.</w:t>
      </w:r>
    </w:p>
    <w:p w14:paraId="21D91BB7" w14:textId="77777777" w:rsidR="00E16D8A" w:rsidRDefault="00E16D8A" w:rsidP="00E16D8A">
      <w:r w:rsidRPr="000613B2">
        <w:rPr>
          <w:b/>
          <w:bCs/>
          <w:sz w:val="26"/>
          <w:szCs w:val="26"/>
        </w:rPr>
        <w:t>Sharma 9/7</w:t>
      </w:r>
      <w:r>
        <w:t xml:space="preserve"> [</w:t>
      </w:r>
      <w:r w:rsidRPr="00670573">
        <w:t xml:space="preserve">Maanas Sharma, 9-7-2021, "The Space Review: The privatized frontier: the ethical implications and role of private companies in space exploration," </w:t>
      </w:r>
      <w:r>
        <w:t>The Space Review</w:t>
      </w:r>
      <w:r w:rsidRPr="00670573">
        <w:t>, https://www.thespacereview.com/article/4238/1</w:t>
      </w:r>
      <w:r>
        <w:t>]//DDPT</w:t>
      </w:r>
    </w:p>
    <w:p w14:paraId="21090104" w14:textId="77777777" w:rsidR="00E16D8A" w:rsidRPr="00C30D30" w:rsidRDefault="00E16D8A" w:rsidP="00E16D8A">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7178BF81" w14:textId="77777777" w:rsidR="00E16D8A" w:rsidRPr="00C30D30" w:rsidRDefault="00E16D8A" w:rsidP="00E16D8A">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4057BBE3" w14:textId="77777777" w:rsidR="00E16D8A" w:rsidRPr="00C30D30" w:rsidRDefault="00E16D8A" w:rsidP="00E16D8A">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00CFCF68" w14:textId="77777777" w:rsidR="00E16D8A" w:rsidRPr="00C30D30" w:rsidRDefault="00E16D8A" w:rsidP="00E16D8A">
      <w:r w:rsidRPr="00C30D30">
        <w:t>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3F547763" w14:textId="77777777" w:rsidR="00E16D8A" w:rsidRPr="00C30D30" w:rsidRDefault="00E16D8A" w:rsidP="00E16D8A">
      <w:r w:rsidRPr="00C30D30">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2674EA0F" w14:textId="77777777" w:rsidR="00E16D8A" w:rsidRPr="00C30D30" w:rsidRDefault="00E16D8A" w:rsidP="00E16D8A">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6E43FF43" w14:textId="77777777" w:rsidR="00E16D8A" w:rsidRPr="00C30D30" w:rsidRDefault="00E16D8A" w:rsidP="00E16D8A">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“[i]nstead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41A4A7EC" w14:textId="77777777" w:rsidR="00E16D8A" w:rsidRPr="00C71417" w:rsidRDefault="00E16D8A" w:rsidP="00E16D8A">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64CAE8DE" w14:textId="77777777" w:rsidR="00E16D8A" w:rsidRDefault="00E16D8A" w:rsidP="00E16D8A"/>
    <w:p w14:paraId="57546836" w14:textId="77777777" w:rsidR="00E16D8A" w:rsidRDefault="00E16D8A" w:rsidP="00E16D8A">
      <w:pPr>
        <w:pStyle w:val="Heading4"/>
      </w:pPr>
      <w:r>
        <w:t>Space exploration solves</w:t>
      </w:r>
      <w:r w:rsidRPr="00B476B1">
        <w:t xml:space="preserve"> </w:t>
      </w:r>
      <w:r w:rsidRPr="003A6E0F">
        <w:t>extinction</w:t>
      </w:r>
      <w:r>
        <w:t xml:space="preserve"> and </w:t>
      </w:r>
      <w:r w:rsidRPr="003A6E0F">
        <w:t>endless resource wars</w:t>
      </w:r>
      <w:r>
        <w:t>.</w:t>
      </w:r>
    </w:p>
    <w:p w14:paraId="5C2EB81B" w14:textId="77777777" w:rsidR="00E16D8A" w:rsidRPr="003A6E0F" w:rsidRDefault="00E16D8A" w:rsidP="00E16D8A">
      <w:pPr>
        <w:rPr>
          <w:b/>
          <w:bCs/>
          <w:sz w:val="26"/>
        </w:rPr>
      </w:pPr>
      <w:r w:rsidRPr="00BD0886">
        <w:rPr>
          <w:rStyle w:val="Style13ptBold"/>
        </w:rPr>
        <w:t>Collins 10</w:t>
      </w:r>
      <w:r>
        <w:rPr>
          <w:rStyle w:val="Style13ptBold"/>
        </w:rPr>
        <w:t xml:space="preserve"> </w:t>
      </w:r>
      <w:r w:rsidRPr="00257ECB">
        <w:rPr>
          <w:rStyle w:val="Style13ptBold"/>
          <w:b w:val="0"/>
          <w:bCs w:val="0"/>
          <w:sz w:val="22"/>
        </w:rPr>
        <w:t>[</w:t>
      </w:r>
      <w: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0759D182" w14:textId="77777777" w:rsidR="00E16D8A" w:rsidRPr="009C15D3" w:rsidRDefault="00E16D8A" w:rsidP="00E16D8A">
      <w:pPr>
        <w:rPr>
          <w:rFonts w:asciiTheme="minorHAnsi" w:hAnsiTheme="minorHAnsi" w:cstheme="minorHAnsi"/>
        </w:rPr>
      </w:pPr>
      <w:r w:rsidRPr="009C15D3">
        <w:rPr>
          <w:rFonts w:asciiTheme="minorHAnsi" w:hAnsiTheme="minorHAnsi" w:cstheme="minorHAnsi"/>
        </w:rPr>
        <w:t>7. World peace and preservation of human civilisation</w:t>
      </w:r>
    </w:p>
    <w:p w14:paraId="1BC718B5" w14:textId="77777777" w:rsidR="00E16D8A" w:rsidRPr="009C15D3" w:rsidRDefault="00E16D8A" w:rsidP="00E16D8A">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BoldUnderline"/>
          <w:rFonts w:asciiTheme="minorHAnsi" w:hAnsiTheme="minorHAnsi" w:cstheme="minorHAnsi"/>
          <w:sz w:val="22"/>
        </w:rPr>
        <w:t xml:space="preserve">always </w:t>
      </w:r>
      <w:r w:rsidRPr="009C15D3">
        <w:rPr>
          <w:rStyle w:val="BoldUnderline"/>
          <w:rFonts w:asciiTheme="minorHAnsi" w:hAnsiTheme="minorHAnsi" w:cstheme="minorHAnsi"/>
          <w:sz w:val="22"/>
          <w:highlight w:val="green"/>
        </w:rPr>
        <w:t>been</w:t>
      </w:r>
      <w:r w:rsidRPr="009C15D3">
        <w:rPr>
          <w:rStyle w:val="BoldUnderline"/>
          <w:rFonts w:asciiTheme="minorHAnsi" w:hAnsiTheme="minorHAnsi" w:cstheme="minorHAnsi"/>
          <w:sz w:val="22"/>
        </w:rPr>
        <w:t xml:space="preserve"> unequal </w:t>
      </w:r>
      <w:r w:rsidRPr="009C15D3">
        <w:rPr>
          <w:rStyle w:val="BoldUnderline"/>
          <w:rFonts w:asciiTheme="minorHAnsi" w:hAnsiTheme="minorHAnsi" w:cstheme="minorHAnsi"/>
          <w:sz w:val="22"/>
          <w:highlight w:val="green"/>
        </w:rPr>
        <w:t>access to resources</w:t>
      </w:r>
      <w:r w:rsidRPr="009C15D3">
        <w:rPr>
          <w:rStyle w:val="BoldUnderline"/>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BoldUnderline"/>
          <w:rFonts w:asciiTheme="minorHAnsi" w:hAnsiTheme="minorHAnsi" w:cstheme="minorHAnsi"/>
          <w:sz w:val="22"/>
        </w:rPr>
        <w:t xml:space="preserve">natural </w:t>
      </w:r>
      <w:r w:rsidRPr="009C15D3">
        <w:rPr>
          <w:rStyle w:val="BoldUnderline"/>
          <w:rFonts w:asciiTheme="minorHAnsi" w:hAnsiTheme="minorHAnsi" w:cstheme="minorHAnsi"/>
          <w:sz w:val="22"/>
          <w:highlight w:val="green"/>
        </w:rPr>
        <w:t>resources of Earth are limited</w:t>
      </w:r>
      <w:r w:rsidRPr="009C15D3">
        <w:rPr>
          <w:rStyle w:val="BoldUnderline"/>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BoldUnderline"/>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400B9F3C" w14:textId="77777777" w:rsidR="00E16D8A" w:rsidRPr="009C15D3" w:rsidRDefault="00E16D8A" w:rsidP="00E16D8A">
      <w:pPr>
        <w:rPr>
          <w:rFonts w:asciiTheme="minorHAnsi" w:hAnsiTheme="minorHAnsi" w:cstheme="minorHAnsi"/>
        </w:rPr>
      </w:pPr>
      <w:r w:rsidRPr="009C15D3">
        <w:rPr>
          <w:rFonts w:asciiTheme="minorHAnsi" w:hAnsiTheme="minorHAnsi" w:cstheme="minorHAnsi"/>
        </w:rPr>
        <w:t xml:space="preserve">7.1. </w:t>
      </w:r>
      <w:r w:rsidRPr="009C15D3">
        <w:rPr>
          <w:rStyle w:val="BoldUnderline"/>
          <w:rFonts w:asciiTheme="minorHAnsi" w:hAnsiTheme="minorHAnsi" w:cstheme="minorHAnsi"/>
          <w:sz w:val="22"/>
          <w:highlight w:val="green"/>
        </w:rPr>
        <w:t>Expansion into</w:t>
      </w:r>
      <w:r w:rsidRPr="009C15D3">
        <w:rPr>
          <w:rStyle w:val="BoldUnderline"/>
          <w:rFonts w:asciiTheme="minorHAnsi" w:hAnsiTheme="minorHAnsi" w:cstheme="minorHAnsi"/>
          <w:sz w:val="22"/>
        </w:rPr>
        <w:t xml:space="preserve"> near-Earth </w:t>
      </w:r>
      <w:r w:rsidRPr="009C15D3">
        <w:rPr>
          <w:rStyle w:val="BoldUnderline"/>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18E8A594" w14:textId="77777777" w:rsidR="00E16D8A" w:rsidRPr="009C15D3" w:rsidRDefault="00E16D8A" w:rsidP="00E16D8A">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clearly facilitate world peace</w:t>
      </w:r>
      <w:r w:rsidRPr="009C15D3">
        <w:rPr>
          <w:rStyle w:val="BoldUnderline"/>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BoldUnderline"/>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BoldUnderline"/>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3024DE02" w14:textId="77777777" w:rsidR="00E16D8A" w:rsidRPr="009C15D3" w:rsidRDefault="00E16D8A" w:rsidP="00E16D8A">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BoldUnderline"/>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BoldUnderline"/>
          <w:rFonts w:asciiTheme="minorHAnsi" w:hAnsiTheme="minorHAnsi" w:cstheme="minorHAnsi"/>
          <w:sz w:val="22"/>
          <w:highlight w:val="green"/>
        </w:rPr>
        <w:t>is the surest way of ending the threat</w:t>
      </w:r>
      <w:r w:rsidRPr="009C15D3">
        <w:rPr>
          <w:rStyle w:val="BoldUnderline"/>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BoldUnderline"/>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BoldUnderline"/>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this</w:t>
      </w:r>
      <w:r w:rsidRPr="009C15D3">
        <w:rPr>
          <w:rStyle w:val="BoldUnderline"/>
          <w:rFonts w:asciiTheme="minorHAnsi" w:hAnsiTheme="minorHAnsi" w:cstheme="minorHAnsi"/>
          <w:sz w:val="22"/>
        </w:rPr>
        <w:t xml:space="preserve"> not only </w:t>
      </w:r>
      <w:r w:rsidRPr="009C15D3">
        <w:rPr>
          <w:rStyle w:val="BoldUnderline"/>
          <w:rFonts w:asciiTheme="minorHAnsi" w:hAnsiTheme="minorHAnsi" w:cstheme="minorHAnsi"/>
          <w:sz w:val="22"/>
          <w:highlight w:val="green"/>
        </w:rPr>
        <w:t>eliminates the need for</w:t>
      </w:r>
      <w:r w:rsidRPr="009C15D3">
        <w:rPr>
          <w:rStyle w:val="BoldUnderline"/>
          <w:rFonts w:asciiTheme="minorHAnsi" w:hAnsiTheme="minorHAnsi" w:cstheme="minorHAnsi"/>
          <w:sz w:val="22"/>
        </w:rPr>
        <w:t xml:space="preserve"> resource </w:t>
      </w:r>
      <w:r w:rsidRPr="009C15D3">
        <w:rPr>
          <w:rStyle w:val="BoldUnderline"/>
          <w:rFonts w:asciiTheme="minorHAnsi" w:hAnsiTheme="minorHAnsi" w:cstheme="minorHAnsi"/>
          <w:sz w:val="22"/>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1165B1E5" w14:textId="77777777" w:rsidR="00E16D8A" w:rsidRPr="009C15D3" w:rsidRDefault="00E16D8A" w:rsidP="00E16D8A">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BoldUnderline"/>
          <w:rFonts w:asciiTheme="minorHAnsi" w:hAnsiTheme="minorHAnsi" w:cstheme="minorHAnsi"/>
          <w:sz w:val="22"/>
        </w:rPr>
        <w:t xml:space="preserve">these </w:t>
      </w:r>
      <w:r w:rsidRPr="009C15D3">
        <w:rPr>
          <w:rStyle w:val="BoldUnderline"/>
          <w:rFonts w:asciiTheme="minorHAnsi" w:hAnsiTheme="minorHAnsi" w:cstheme="minorHAnsi"/>
          <w:sz w:val="22"/>
          <w:highlight w:val="green"/>
        </w:rPr>
        <w:t>groups</w:t>
      </w:r>
      <w:r w:rsidRPr="009C15D3">
        <w:rPr>
          <w:rStyle w:val="BoldUnderline"/>
          <w:rFonts w:asciiTheme="minorHAnsi" w:hAnsiTheme="minorHAnsi" w:cstheme="minorHAnsi"/>
          <w:sz w:val="22"/>
        </w:rPr>
        <w:t xml:space="preserve">’ continuing </w:t>
      </w:r>
      <w:r w:rsidRPr="009C15D3">
        <w:rPr>
          <w:rStyle w:val="BoldUnderline"/>
          <w:rFonts w:asciiTheme="minorHAnsi" w:hAnsiTheme="minorHAnsi" w:cstheme="minorHAnsi"/>
          <w:sz w:val="22"/>
          <w:highlight w:val="green"/>
        </w:rPr>
        <w:t>profits are</w:t>
      </w:r>
      <w:r w:rsidRPr="009C15D3">
        <w:rPr>
          <w:rStyle w:val="BoldUnderline"/>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only by maintaining the pretence</w:t>
      </w:r>
      <w:r w:rsidRPr="009C15D3">
        <w:rPr>
          <w:rStyle w:val="BoldUnderline"/>
          <w:rFonts w:asciiTheme="minorHAnsi" w:hAnsiTheme="minorHAnsi" w:cstheme="minorHAnsi"/>
          <w:sz w:val="22"/>
        </w:rPr>
        <w:t xml:space="preserve"> that </w:t>
      </w:r>
      <w:r w:rsidRPr="009C15D3">
        <w:rPr>
          <w:rStyle w:val="BoldUnderline"/>
          <w:rFonts w:asciiTheme="minorHAnsi" w:hAnsiTheme="minorHAnsi" w:cstheme="minorHAnsi"/>
          <w:sz w:val="22"/>
          <w:highlight w:val="green"/>
        </w:rPr>
        <w:t>use of space resources is not feasible</w:t>
      </w:r>
      <w:r w:rsidRPr="009C15D3">
        <w:rPr>
          <w:rStyle w:val="BoldUnderline"/>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BoldUnderline"/>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05665664" w14:textId="77777777" w:rsidR="00E16D8A" w:rsidRPr="009C15D3" w:rsidRDefault="00E16D8A" w:rsidP="00E16D8A">
      <w:pPr>
        <w:rPr>
          <w:rFonts w:asciiTheme="minorHAnsi" w:hAnsiTheme="minorHAnsi" w:cstheme="minorHAnsi"/>
        </w:rPr>
      </w:pPr>
      <w:r w:rsidRPr="009C15D3">
        <w:rPr>
          <w:rFonts w:asciiTheme="minorHAnsi" w:hAnsiTheme="minorHAnsi" w:cstheme="minorHAnsi"/>
        </w:rPr>
        <w:t>7.2. High return in safety from extra-terrestrial settlement</w:t>
      </w:r>
    </w:p>
    <w:p w14:paraId="420CF6A5" w14:textId="77777777" w:rsidR="00E16D8A" w:rsidRPr="009C15D3" w:rsidRDefault="00E16D8A" w:rsidP="00E16D8A">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BoldUnderline"/>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BoldUnderline"/>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065EFA40" w14:textId="77777777" w:rsidR="00E16D8A" w:rsidRDefault="00E16D8A" w:rsidP="00E16D8A">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BoldUnderline"/>
          <w:rFonts w:asciiTheme="minorHAnsi" w:hAnsiTheme="minorHAnsi" w:cstheme="minorHAnsi"/>
          <w:sz w:val="22"/>
          <w:highlight w:val="green"/>
        </w:rPr>
        <w:t>reduc</w:t>
      </w:r>
      <w:r w:rsidRPr="009C15D3">
        <w:rPr>
          <w:rStyle w:val="BoldUnderline"/>
          <w:rFonts w:asciiTheme="minorHAnsi" w:hAnsiTheme="minorHAnsi" w:cstheme="minorHAnsi"/>
          <w:sz w:val="22"/>
        </w:rPr>
        <w:t xml:space="preserve">ing </w:t>
      </w:r>
      <w:r w:rsidRPr="009C15D3">
        <w:rPr>
          <w:rStyle w:val="BoldUnderline"/>
          <w:rFonts w:asciiTheme="minorHAnsi" w:hAnsiTheme="minorHAnsi" w:cstheme="minorHAnsi"/>
          <w:sz w:val="22"/>
          <w:highlight w:val="green"/>
        </w:rPr>
        <w:t>the danger of human extinction due</w:t>
      </w:r>
      <w:r w:rsidRPr="009C15D3">
        <w:rPr>
          <w:rStyle w:val="BoldUnderline"/>
          <w:rFonts w:asciiTheme="minorHAnsi" w:hAnsiTheme="minorHAnsi" w:cstheme="minorHAnsi"/>
          <w:sz w:val="22"/>
        </w:rPr>
        <w:t xml:space="preserve"> to </w:t>
      </w:r>
      <w:r w:rsidRPr="009C15D3">
        <w:rPr>
          <w:rStyle w:val="BoldUnderline"/>
          <w:rFonts w:asciiTheme="minorHAnsi" w:hAnsiTheme="minorHAnsi" w:cstheme="minorHAnsi"/>
          <w:sz w:val="22"/>
          <w:highlight w:val="green"/>
        </w:rPr>
        <w:t>planet-wide</w:t>
      </w:r>
      <w:r w:rsidRPr="009C15D3">
        <w:rPr>
          <w:rStyle w:val="BoldUnderline"/>
          <w:rFonts w:asciiTheme="minorHAnsi" w:hAnsiTheme="minorHAnsi" w:cstheme="minorHAnsi"/>
          <w:sz w:val="22"/>
        </w:rPr>
        <w:t xml:space="preserve"> or cosmic </w:t>
      </w:r>
      <w:r w:rsidRPr="009C15D3">
        <w:rPr>
          <w:rStyle w:val="BoldUnderline"/>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BoldUnderline"/>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BoldUnderline"/>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BoldUnderline"/>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BoldUnderline"/>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BoldUnderline"/>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4476DCC4" w14:textId="17AEAD30" w:rsidR="00FE7C2B" w:rsidRDefault="00FE7C2B" w:rsidP="00FE7C2B">
      <w:pPr>
        <w:pStyle w:val="Heading3"/>
      </w:pPr>
      <w:r>
        <w:t>Case</w:t>
      </w:r>
    </w:p>
    <w:p w14:paraId="669F15FE" w14:textId="04F0F3E1" w:rsidR="00FE7C2B" w:rsidRDefault="002767DD" w:rsidP="002767DD">
      <w:pPr>
        <w:pStyle w:val="Heading3"/>
      </w:pPr>
      <w:r>
        <w:t>War</w:t>
      </w:r>
    </w:p>
    <w:p w14:paraId="4E1D9098" w14:textId="7535A34C" w:rsidR="003F3917" w:rsidRDefault="003F3917" w:rsidP="003F3917">
      <w:pPr>
        <w:pStyle w:val="Heading4"/>
        <w:rPr>
          <w:rFonts w:eastAsia="Calibri" w:cs="Calibri"/>
        </w:rPr>
      </w:pPr>
      <w:r>
        <w:rPr>
          <w:rFonts w:eastAsia="Calibri" w:cs="Calibri"/>
        </w:rPr>
        <w:t>Turn – private companies decreases probability of war by strengthening global relations and cooperation in the space sector.</w:t>
      </w:r>
    </w:p>
    <w:p w14:paraId="5F40FBEC" w14:textId="77777777" w:rsidR="003F3917" w:rsidRDefault="003F3917" w:rsidP="003F3917">
      <w:r>
        <w:rPr>
          <w:b/>
          <w:sz w:val="26"/>
          <w:szCs w:val="26"/>
        </w:rPr>
        <w:t xml:space="preserve">Houser 17 </w:t>
      </w:r>
      <w:r>
        <w:t>[Kristin, “Private Companies, Not Governments, Are Shaping the Future of Space Exploration”, Futurism. 12 June 2015 https://futurism.com/private-companies-not-governments-are-shaping-the-future-of-space-exploration] //DebateDrills LC</w:t>
      </w:r>
    </w:p>
    <w:p w14:paraId="5B0D6B5E" w14:textId="77777777" w:rsidR="003F3917" w:rsidRDefault="003F3917" w:rsidP="003F3917">
      <w:pPr>
        <w:rPr>
          <w:sz w:val="16"/>
          <w:szCs w:val="16"/>
        </w:rPr>
      </w:pPr>
      <w:r>
        <w:rPr>
          <w:sz w:val="16"/>
          <w:szCs w:val="16"/>
        </w:rPr>
        <w:t xml:space="preserve">Truthfully, </w:t>
      </w:r>
      <w:r>
        <w:rPr>
          <w:b/>
          <w:u w:val="single"/>
        </w:rPr>
        <w:t>the likelihood of humanity ever calling it a day on space exploration is slim</w:t>
      </w:r>
      <w:r>
        <w:rPr>
          <w:sz w:val="16"/>
          <w:szCs w:val="16"/>
        </w:rPr>
        <w:t xml:space="preserve"> to none. The universe is huge, with </w:t>
      </w:r>
      <w:hyperlink r:id="rId11">
        <w:r>
          <w:rPr>
            <w:color w:val="000000"/>
            <w:sz w:val="16"/>
            <w:szCs w:val="16"/>
          </w:rPr>
          <w:t>galaxy estimates in the trillions</w:t>
        </w:r>
      </w:hyperlink>
      <w:r>
        <w:rPr>
          <w:sz w:val="16"/>
          <w:szCs w:val="16"/>
        </w:rPr>
        <w:t>, so the goalpost will continue moving back (to bring another sport into the analogy). Rather than focusing on competing in what is ultimately an unwinnable race</w:t>
      </w:r>
      <w:r>
        <w:rPr>
          <w:b/>
          <w:u w:val="single"/>
        </w:rPr>
        <w:t xml:space="preserve">, </w:t>
      </w:r>
      <w:r>
        <w:rPr>
          <w:b/>
          <w:highlight w:val="yellow"/>
          <w:u w:val="single"/>
        </w:rPr>
        <w:t>private and government-backed space agencies</w:t>
      </w:r>
      <w:r>
        <w:rPr>
          <w:b/>
          <w:u w:val="single"/>
        </w:rPr>
        <w:t xml:space="preserve"> can actually </w:t>
      </w:r>
      <w:r>
        <w:rPr>
          <w:b/>
          <w:highlight w:val="yellow"/>
          <w:u w:val="single"/>
        </w:rPr>
        <w:t>benefit from collaboration</w:t>
      </w:r>
      <w:r>
        <w:rPr>
          <w:sz w:val="16"/>
          <w:szCs w:val="16"/>
        </w:rPr>
        <w:t xml:space="preserve"> thanks to their inherent differences.</w:t>
      </w:r>
    </w:p>
    <w:p w14:paraId="2CDCDECC" w14:textId="77777777" w:rsidR="003F3917" w:rsidRDefault="003F3917" w:rsidP="003F3917">
      <w:pPr>
        <w:rPr>
          <w:sz w:val="16"/>
          <w:szCs w:val="16"/>
        </w:rPr>
      </w:pPr>
      <w:r>
        <w:rPr>
          <w:sz w:val="16"/>
          <w:szCs w:val="16"/>
        </w:rPr>
        <w:t>“</w:t>
      </w:r>
      <w:r>
        <w:rPr>
          <w:b/>
          <w:u w:val="single"/>
        </w:rPr>
        <w:t>The way that SpaceX, Planetary Resources, or Virgin Galactic approaches space exploration is going to be very different from NASA or the Air Force</w:t>
      </w:r>
      <w:r>
        <w:rPr>
          <w:sz w:val="16"/>
          <w:szCs w:val="16"/>
        </w:rPr>
        <w:t xml:space="preserve">,” explains Lewicki. </w:t>
      </w:r>
      <w:r>
        <w:rPr>
          <w:b/>
          <w:highlight w:val="yellow"/>
          <w:u w:val="single"/>
        </w:rPr>
        <w:t>Private companies aren’t beholden to the</w:t>
      </w:r>
      <w:r>
        <w:rPr>
          <w:b/>
          <w:u w:val="single"/>
        </w:rPr>
        <w:t xml:space="preserve"> same slow </w:t>
      </w:r>
      <w:r>
        <w:rPr>
          <w:b/>
          <w:highlight w:val="yellow"/>
          <w:u w:val="single"/>
        </w:rPr>
        <w:t>processes that often stall government</w:t>
      </w:r>
      <w:r>
        <w:rPr>
          <w:sz w:val="16"/>
          <w:szCs w:val="16"/>
        </w:rPr>
        <w:t xml:space="preserve"> projects, </w:t>
      </w:r>
      <w:r>
        <w:rPr>
          <w:b/>
          <w:highlight w:val="yellow"/>
          <w:u w:val="single"/>
        </w:rPr>
        <w:t>and</w:t>
      </w:r>
      <w:r>
        <w:rPr>
          <w:b/>
          <w:u w:val="single"/>
        </w:rPr>
        <w:t xml:space="preserve"> they </w:t>
      </w:r>
      <w:r>
        <w:rPr>
          <w:b/>
          <w:highlight w:val="yellow"/>
          <w:u w:val="single"/>
        </w:rPr>
        <w:t>can secure</w:t>
      </w:r>
      <w:r>
        <w:rPr>
          <w:b/>
          <w:u w:val="single"/>
        </w:rPr>
        <w:t xml:space="preserve"> or reallocate </w:t>
      </w:r>
      <w:r>
        <w:rPr>
          <w:b/>
          <w:highlight w:val="yellow"/>
          <w:u w:val="single"/>
        </w:rPr>
        <w:t>funding</w:t>
      </w:r>
      <w:r>
        <w:rPr>
          <w:b/>
          <w:u w:val="single"/>
        </w:rPr>
        <w:t xml:space="preserve"> much </w:t>
      </w:r>
      <w:r>
        <w:rPr>
          <w:b/>
          <w:highlight w:val="yellow"/>
          <w:u w:val="single"/>
        </w:rPr>
        <w:t>more swiftly</w:t>
      </w:r>
      <w:r>
        <w:rPr>
          <w:sz w:val="16"/>
          <w:szCs w:val="16"/>
        </w:rPr>
        <w:t xml:space="preserve"> if need be. However, unlike agencies like NASA, they do have shareholders to keep happy and a need to constantly pursue profitability.</w:t>
      </w:r>
    </w:p>
    <w:p w14:paraId="305C164C" w14:textId="77777777" w:rsidR="003F3917" w:rsidRDefault="003F3917" w:rsidP="003F3917">
      <w:pPr>
        <w:rPr>
          <w:sz w:val="16"/>
          <w:szCs w:val="16"/>
        </w:rPr>
      </w:pPr>
      <w:r>
        <w:rPr>
          <w:b/>
          <w:highlight w:val="yellow"/>
          <w:u w:val="single"/>
        </w:rPr>
        <w:t>The two sectors</w:t>
      </w:r>
      <w:r>
        <w:rPr>
          <w:sz w:val="16"/>
          <w:szCs w:val="16"/>
        </w:rPr>
        <w:t xml:space="preserve">, therefore, </w:t>
      </w:r>
      <w:r>
        <w:rPr>
          <w:b/>
          <w:u w:val="single"/>
        </w:rPr>
        <w:t xml:space="preserve">have a tremendous opportunity to </w:t>
      </w:r>
      <w:r>
        <w:rPr>
          <w:b/>
          <w:highlight w:val="yellow"/>
          <w:u w:val="single"/>
        </w:rPr>
        <w:t>help one another</w:t>
      </w:r>
      <w:r>
        <w:rPr>
          <w:sz w:val="16"/>
          <w:szCs w:val="16"/>
          <w:highlight w:val="yellow"/>
        </w:rPr>
        <w:t xml:space="preserve">. </w:t>
      </w:r>
      <w:r>
        <w:rPr>
          <w:b/>
          <w:highlight w:val="yellow"/>
          <w:u w:val="single"/>
        </w:rPr>
        <w:t>Private companies can generate revenue</w:t>
      </w:r>
      <w:r>
        <w:rPr>
          <w:b/>
          <w:u w:val="single"/>
        </w:rPr>
        <w:t xml:space="preserve"> through government contracts</w:t>
      </w:r>
      <w:r>
        <w:rPr>
          <w:sz w:val="16"/>
          <w:szCs w:val="16"/>
        </w:rPr>
        <w:t xml:space="preserve"> —for example, </w:t>
      </w:r>
      <w:hyperlink r:id="rId12">
        <w:r>
          <w:rPr>
            <w:color w:val="000000"/>
            <w:sz w:val="16"/>
            <w:szCs w:val="16"/>
          </w:rPr>
          <w:t>NASA has contracted Boeing</w:t>
        </w:r>
      </w:hyperlink>
      <w:r>
        <w:rPr>
          <w:sz w:val="16"/>
          <w:szCs w:val="16"/>
        </w:rPr>
        <w:t> to transport astronauts to the International Space Station (ISS), and SpaceX just closed a deal with the U.S. Air Force to </w:t>
      </w:r>
      <w:hyperlink r:id="rId13">
        <w:r>
          <w:rPr>
            <w:color w:val="000000"/>
            <w:sz w:val="16"/>
            <w:szCs w:val="16"/>
          </w:rPr>
          <w:t>launch its secretive space drone</w:t>
        </w:r>
      </w:hyperlink>
      <w:r>
        <w:rPr>
          <w:sz w:val="16"/>
          <w:szCs w:val="16"/>
        </w:rPr>
        <w:t xml:space="preserve">. </w:t>
      </w:r>
      <w:r>
        <w:rPr>
          <w:b/>
          <w:u w:val="single"/>
        </w:rPr>
        <w:t xml:space="preserve">This leaves the </w:t>
      </w:r>
      <w:r>
        <w:rPr>
          <w:b/>
          <w:highlight w:val="yellow"/>
          <w:u w:val="single"/>
        </w:rPr>
        <w:t>government agencies free to pursue</w:t>
      </w:r>
      <w:r>
        <w:rPr>
          <w:b/>
          <w:u w:val="single"/>
        </w:rPr>
        <w:t xml:space="preserve"> the kind of </w:t>
      </w:r>
      <w:r>
        <w:rPr>
          <w:b/>
          <w:highlight w:val="yellow"/>
          <w:u w:val="single"/>
        </w:rPr>
        <w:t>forward-thinking</w:t>
      </w:r>
      <w:r>
        <w:rPr>
          <w:b/>
          <w:u w:val="single"/>
        </w:rPr>
        <w:t xml:space="preserve">, </w:t>
      </w:r>
      <w:r>
        <w:rPr>
          <w:b/>
          <w:highlight w:val="yellow"/>
          <w:u w:val="single"/>
        </w:rPr>
        <w:t>longer-term research</w:t>
      </w:r>
      <w:r>
        <w:rPr>
          <w:b/>
          <w:u w:val="single"/>
        </w:rPr>
        <w:t xml:space="preserve"> that might not immediately generate revenue, but </w:t>
      </w:r>
      <w:r>
        <w:rPr>
          <w:b/>
          <w:highlight w:val="yellow"/>
          <w:u w:val="single"/>
        </w:rPr>
        <w:t>that can be later</w:t>
      </w:r>
      <w:r>
        <w:rPr>
          <w:b/>
          <w:u w:val="single"/>
        </w:rPr>
        <w:t xml:space="preserve"> streamlined and </w:t>
      </w:r>
      <w:r>
        <w:rPr>
          <w:b/>
          <w:highlight w:val="yellow"/>
          <w:u w:val="single"/>
        </w:rPr>
        <w:t>improved upon in the private sector</w:t>
      </w:r>
      <w:r>
        <w:rPr>
          <w:sz w:val="16"/>
          <w:szCs w:val="16"/>
        </w:rPr>
        <w:t>.</w:t>
      </w:r>
    </w:p>
    <w:p w14:paraId="57D02172" w14:textId="77777777" w:rsidR="003F3917" w:rsidRDefault="003F3917" w:rsidP="003F3917">
      <w:pPr>
        <w:rPr>
          <w:sz w:val="16"/>
          <w:szCs w:val="16"/>
        </w:rPr>
      </w:pPr>
      <w:r>
        <w:rPr>
          <w:sz w:val="16"/>
          <w:szCs w:val="16"/>
        </w:rPr>
        <w:t xml:space="preserve">Ultimately, </w:t>
      </w:r>
      <w:r>
        <w:rPr>
          <w:b/>
          <w:highlight w:val="yellow"/>
          <w:u w:val="single"/>
        </w:rPr>
        <w:t>Space Race 2.0 has no losers</w:t>
      </w:r>
      <w:r>
        <w:rPr>
          <w:sz w:val="16"/>
          <w:szCs w:val="16"/>
        </w:rPr>
        <w:t xml:space="preserve">. The </w:t>
      </w:r>
      <w:r>
        <w:rPr>
          <w:b/>
          <w:u w:val="single"/>
        </w:rPr>
        <w:t>breakthroughs happening in space exploration benefit us all</w:t>
      </w:r>
      <w:r>
        <w:rPr>
          <w:sz w:val="16"/>
          <w:szCs w:val="16"/>
        </w:rPr>
        <w:t>, and truly, a little friendly competition never hurt anyone (unless you count the egos bruised by those tweets).</w:t>
      </w:r>
    </w:p>
    <w:p w14:paraId="630190D1" w14:textId="77777777" w:rsidR="003F3917" w:rsidRPr="003F3917" w:rsidRDefault="003F3917" w:rsidP="003F3917"/>
    <w:p w14:paraId="001BAC03" w14:textId="77777777" w:rsidR="00FE7C2B" w:rsidRPr="00826A97" w:rsidRDefault="00FE7C2B" w:rsidP="00FE7C2B">
      <w:pPr>
        <w:pStyle w:val="Heading4"/>
        <w:rPr>
          <w:b w:val="0"/>
          <w:u w:val="single"/>
        </w:rPr>
      </w:pPr>
      <w:r>
        <w:t xml:space="preserve">No space wars </w:t>
      </w:r>
      <w:r w:rsidRPr="00826A97">
        <w:rPr>
          <w:b w:val="0"/>
        </w:rPr>
        <w:t xml:space="preserve">--- </w:t>
      </w:r>
      <w:r w:rsidRPr="00826A97">
        <w:rPr>
          <w:b w:val="0"/>
          <w:u w:val="single"/>
        </w:rPr>
        <w:t>dependence on space</w:t>
      </w:r>
      <w:r w:rsidRPr="00826A97">
        <w:rPr>
          <w:b w:val="0"/>
        </w:rPr>
        <w:t xml:space="preserve"> creates a </w:t>
      </w:r>
      <w:r w:rsidRPr="00826A97">
        <w:rPr>
          <w:b w:val="0"/>
          <w:u w:val="single"/>
        </w:rPr>
        <w:t xml:space="preserve">de facto taboo </w:t>
      </w:r>
    </w:p>
    <w:p w14:paraId="40A2906F" w14:textId="77777777" w:rsidR="00FE7C2B" w:rsidRPr="00CC2A6A" w:rsidRDefault="00FE7C2B" w:rsidP="00FE7C2B">
      <w:pPr>
        <w:rPr>
          <w:rStyle w:val="Style13ptBold"/>
        </w:rPr>
      </w:pPr>
      <w:r w:rsidRPr="00CC2A6A">
        <w:rPr>
          <w:rStyle w:val="Style13ptBold"/>
        </w:rPr>
        <w:t>Triezenberg, 17</w:t>
      </w:r>
    </w:p>
    <w:p w14:paraId="378BC5A6" w14:textId="77777777" w:rsidR="00FE7C2B" w:rsidRDefault="00FE7C2B" w:rsidP="00FE7C2B">
      <w:r>
        <w:t xml:space="preserve">Bonnie Triezenberg,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14" w:history="1">
        <w:r>
          <w:rPr>
            <w:rStyle w:val="Hyperlink"/>
          </w:rPr>
          <w:t>https://www.rand.org/pubs/rgs_dissertations/RGSD400.html</w:t>
        </w:r>
      </w:hyperlink>
    </w:p>
    <w:p w14:paraId="082A3292" w14:textId="77777777" w:rsidR="00FE7C2B" w:rsidRPr="00CC2A6A" w:rsidRDefault="00FE7C2B" w:rsidP="00FE7C2B"/>
    <w:p w14:paraId="55E2C688" w14:textId="77777777" w:rsidR="00FE7C2B" w:rsidRDefault="00FE7C2B" w:rsidP="00FE7C2B">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5C441A">
        <w:rPr>
          <w:rStyle w:val="TitleChar"/>
          <w:highlight w:val="cyan"/>
        </w:rPr>
        <w:t>if everyone</w:t>
      </w:r>
      <w:r w:rsidRPr="00D26192">
        <w:rPr>
          <w:rStyle w:val="TitleChar"/>
        </w:rPr>
        <w:t xml:space="preserve"> on earth </w:t>
      </w:r>
      <w:r w:rsidRPr="005C441A">
        <w:rPr>
          <w:rStyle w:val="TitleChar"/>
          <w:highlight w:val="cyan"/>
        </w:rPr>
        <w:t>is</w:t>
      </w:r>
      <w:r w:rsidRPr="00D26192">
        <w:rPr>
          <w:rStyle w:val="TitleChar"/>
        </w:rPr>
        <w:t xml:space="preserve"> equally </w:t>
      </w:r>
      <w:r w:rsidRPr="005C441A">
        <w:rPr>
          <w:rStyle w:val="TitleChar"/>
          <w:highlight w:val="cyan"/>
        </w:rPr>
        <w:t>dependent</w:t>
      </w:r>
      <w:r w:rsidRPr="00D26192">
        <w:rPr>
          <w:rStyle w:val="TitleChar"/>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5C441A">
        <w:rPr>
          <w:rStyle w:val="TitleChar"/>
          <w:highlight w:val="cyan"/>
        </w:rPr>
        <w:t>in an age of</w:t>
      </w:r>
      <w:r>
        <w:t xml:space="preserve"> affluence and </w:t>
      </w:r>
      <w:r w:rsidRPr="005C441A">
        <w:rPr>
          <w:rStyle w:val="TitleChar"/>
          <w:highlight w:val="cyan"/>
        </w:rPr>
        <w:t>rapid economic expansion</w:t>
      </w:r>
      <w:r>
        <w:t xml:space="preserve">; </w:t>
      </w:r>
      <w:r w:rsidRPr="00452BB8">
        <w:rPr>
          <w:rStyle w:val="TitleChar"/>
          <w:highlight w:val="cyan"/>
        </w:rPr>
        <w:t>space</w:t>
      </w:r>
      <w:r w:rsidRPr="00D26192">
        <w:rPr>
          <w:rStyle w:val="TitleChar"/>
        </w:rPr>
        <w:t xml:space="preserve"> quickly </w:t>
      </w:r>
      <w:r w:rsidRPr="00452BB8">
        <w:rPr>
          <w:rStyle w:val="TitleChar"/>
          <w:highlight w:val="cyan"/>
        </w:rPr>
        <w:t>became a</w:t>
      </w:r>
      <w:r w:rsidRPr="005C441A">
        <w:rPr>
          <w:rStyle w:val="TitleChar"/>
          <w:highlight w:val="cyan"/>
        </w:rPr>
        <w:t xml:space="preserve"> domain of</w:t>
      </w:r>
      <w:r w:rsidRPr="00D26192">
        <w:rPr>
          <w:rStyle w:val="TitleChar"/>
        </w:rPr>
        <w:t xml:space="preserve"> international </w:t>
      </w:r>
      <w:r w:rsidRPr="005C441A">
        <w:rPr>
          <w:rStyle w:val="TitleChar"/>
          <w:highlight w:val="cya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uses </w:t>
      </w:r>
      <w:r w:rsidRPr="005C441A">
        <w:t>perha</w:t>
      </w:r>
      <w:r>
        <w:t xml:space="preserve">ps more visibly than they have transformed military uses. In fact, in the current satellite database published by the Union of Concerned Scientists, </w:t>
      </w:r>
      <w:r w:rsidRPr="00452BB8">
        <w:rPr>
          <w:rStyle w:val="TitleChar"/>
          <w:highlight w:val="cyan"/>
        </w:rPr>
        <w:t>of</w:t>
      </w:r>
      <w:r w:rsidRPr="00D26192">
        <w:rPr>
          <w:rStyle w:val="TitleChar"/>
        </w:rPr>
        <w:t xml:space="preserve"> the 1461 </w:t>
      </w:r>
      <w:r w:rsidRPr="00452BB8">
        <w:rPr>
          <w:rStyle w:val="TitleChar"/>
          <w:highlight w:val="cyan"/>
        </w:rPr>
        <w:t>sat</w:t>
      </w:r>
      <w:r w:rsidRPr="00D26192">
        <w:rPr>
          <w:rStyle w:val="TitleChar"/>
        </w:rPr>
        <w:t>ellite</w:t>
      </w:r>
      <w:r w:rsidRPr="00452BB8">
        <w:rPr>
          <w:rStyle w:val="TitleChar"/>
          <w:highlight w:val="cyan"/>
        </w:rPr>
        <w:t>s</w:t>
      </w:r>
      <w:r w:rsidRPr="00D26192">
        <w:rPr>
          <w:rStyle w:val="TitleChar"/>
        </w:rPr>
        <w:t xml:space="preserve"> in orbit </w:t>
      </w:r>
      <w:r w:rsidRPr="005C441A">
        <w:rPr>
          <w:rStyle w:val="TitleChar"/>
          <w:highlight w:val="cyan"/>
        </w:rPr>
        <w:t>40% support</w:t>
      </w:r>
      <w:r w:rsidRPr="00D26192">
        <w:rPr>
          <w:rStyle w:val="TitleChar"/>
        </w:rPr>
        <w:t xml:space="preserve"> purely </w:t>
      </w:r>
      <w:r w:rsidRPr="005C441A">
        <w:rPr>
          <w:rStyle w:val="TitleChar"/>
          <w:highlight w:val="cyan"/>
        </w:rPr>
        <w:t>commercial ventures</w:t>
      </w:r>
      <w:r w:rsidRPr="00D26192">
        <w:rPr>
          <w:rStyle w:val="TitleChar"/>
        </w:rPr>
        <w:t xml:space="preserve">, while </w:t>
      </w:r>
      <w:r w:rsidRPr="005C441A">
        <w:rPr>
          <w:rStyle w:val="TitleChar"/>
          <w:highlight w:val="cyan"/>
        </w:rPr>
        <w:t>only 16% have</w:t>
      </w:r>
      <w:r w:rsidRPr="00D26192">
        <w:rPr>
          <w:rStyle w:val="TitleChar"/>
        </w:rPr>
        <w:t xml:space="preserve"> a strictly </w:t>
      </w:r>
      <w:r w:rsidRPr="005C441A">
        <w:rPr>
          <w:rStyle w:val="TitleChar"/>
          <w:highlight w:val="cyan"/>
        </w:rPr>
        <w:t>military use</w:t>
      </w:r>
      <w:r w:rsidRPr="00D26192">
        <w:rPr>
          <w:rStyle w:val="TitleChar"/>
        </w:rPr>
        <w:t>.</w:t>
      </w:r>
      <w: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5C441A">
        <w:rPr>
          <w:rStyle w:val="Emphasis"/>
          <w:highlight w:val="cya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5C441A">
        <w:rPr>
          <w:rStyle w:val="Emphasis"/>
          <w:sz w:val="24"/>
          <w:highlight w:val="cyan"/>
        </w:rPr>
        <w:t>the best deterrent</w:t>
      </w:r>
      <w:r w:rsidRPr="00D26192">
        <w:rPr>
          <w:rStyle w:val="TitleChar"/>
        </w:rPr>
        <w:t>,</w:t>
      </w:r>
      <w:r>
        <w:t xml:space="preserve"> </w:t>
      </w:r>
      <w:r w:rsidRPr="005C441A">
        <w:rPr>
          <w:rStyle w:val="TitleChar"/>
          <w:highlight w:val="cyan"/>
        </w:rPr>
        <w:t>making</w:t>
      </w:r>
      <w:r w:rsidRPr="00D26192">
        <w:rPr>
          <w:rStyle w:val="TitleChar"/>
        </w:rPr>
        <w:t xml:space="preserve"> everyone on </w:t>
      </w:r>
      <w:r w:rsidRPr="005C441A">
        <w:rPr>
          <w:rStyle w:val="TitleChar"/>
          <w:highlight w:val="cyan"/>
        </w:rPr>
        <w:t xml:space="preserve">all sides of combat </w:t>
      </w:r>
      <w:r w:rsidRPr="005C441A">
        <w:rPr>
          <w:rStyle w:val="Emphasis"/>
          <w:highlight w:val="cyan"/>
        </w:rPr>
        <w:t>equally dependent</w:t>
      </w:r>
      <w:r w:rsidRPr="00D26192">
        <w:rPr>
          <w:rStyle w:val="TitleChar"/>
        </w:rPr>
        <w:t xml:space="preserve"> on space and </w:t>
      </w:r>
      <w:r w:rsidRPr="005C441A">
        <w:rPr>
          <w:rStyle w:val="TitleChar"/>
          <w:highlight w:val="cyan"/>
        </w:rPr>
        <w:t xml:space="preserve">heightening the </w:t>
      </w:r>
      <w:r w:rsidRPr="005C441A">
        <w:rPr>
          <w:rStyle w:val="Emphasis"/>
          <w:highlight w:val="cyan"/>
        </w:rPr>
        <w:t>taboo</w:t>
      </w:r>
      <w:r w:rsidRPr="00D26192">
        <w:rPr>
          <w:rStyle w:val="TitleChar"/>
        </w:rPr>
        <w:t xml:space="preserve"> against weaponizing space or threatening space assets with weapons</w:t>
      </w:r>
      <w:r>
        <w:t>.</w:t>
      </w:r>
    </w:p>
    <w:p w14:paraId="77E731C9" w14:textId="77777777" w:rsidR="00FE7C2B" w:rsidRDefault="00FE7C2B" w:rsidP="00FE7C2B"/>
    <w:p w14:paraId="7B6DD8D0" w14:textId="77777777" w:rsidR="00FE7C2B" w:rsidRPr="00AE5088" w:rsidRDefault="00FE7C2B" w:rsidP="00FE7C2B"/>
    <w:p w14:paraId="402399E0" w14:textId="77777777" w:rsidR="00FE7C2B" w:rsidRPr="00250537" w:rsidRDefault="00FE7C2B" w:rsidP="00FE7C2B">
      <w:pPr>
        <w:pStyle w:val="Heading4"/>
      </w:pPr>
      <w:r>
        <w:t xml:space="preserve">Transparency </w:t>
      </w:r>
      <w:r w:rsidRPr="00250537">
        <w:rPr>
          <w:u w:val="single"/>
        </w:rPr>
        <w:t>inevitable</w:t>
      </w:r>
      <w:r>
        <w:t xml:space="preserve"> ---Nothing slips by in space </w:t>
      </w:r>
    </w:p>
    <w:p w14:paraId="30D2F906" w14:textId="77777777" w:rsidR="00FE7C2B" w:rsidRPr="00F0758E" w:rsidRDefault="00FE7C2B" w:rsidP="00FE7C2B">
      <w:pPr>
        <w:rPr>
          <w:sz w:val="16"/>
          <w:szCs w:val="16"/>
        </w:rPr>
      </w:pPr>
      <w:r w:rsidRPr="00F0758E">
        <w:rPr>
          <w:sz w:val="16"/>
          <w:szCs w:val="16"/>
        </w:rPr>
        <w:t>--Surprise attacks either fail bc they’re ragged, or are detected bc the enemy has to load a ton of stuff into space</w:t>
      </w:r>
    </w:p>
    <w:p w14:paraId="28A81C12" w14:textId="77777777" w:rsidR="00FE7C2B" w:rsidRPr="00F0758E" w:rsidRDefault="00FE7C2B" w:rsidP="00FE7C2B">
      <w:pPr>
        <w:rPr>
          <w:sz w:val="16"/>
          <w:szCs w:val="16"/>
        </w:rPr>
      </w:pPr>
      <w:r w:rsidRPr="00F0758E">
        <w:rPr>
          <w:sz w:val="16"/>
          <w:szCs w:val="16"/>
        </w:rPr>
        <w:t xml:space="preserve">--Launch capacity is international – would have to ask to do it </w:t>
      </w:r>
    </w:p>
    <w:p w14:paraId="54499D8E" w14:textId="77777777" w:rsidR="00FE7C2B" w:rsidRPr="00F0758E" w:rsidRDefault="00FE7C2B" w:rsidP="00FE7C2B">
      <w:pPr>
        <w:rPr>
          <w:sz w:val="16"/>
          <w:szCs w:val="16"/>
        </w:rPr>
      </w:pPr>
      <w:r w:rsidRPr="00F0758E">
        <w:rPr>
          <w:sz w:val="16"/>
          <w:szCs w:val="16"/>
        </w:rPr>
        <w:t>--Monitoring satellites is easy – as early as 50s elementary school classes saw stuff – remote sensing means we see everything in space or on the ground</w:t>
      </w:r>
    </w:p>
    <w:p w14:paraId="272E2136" w14:textId="77777777" w:rsidR="00FE7C2B" w:rsidRPr="00F0758E" w:rsidRDefault="00FE7C2B" w:rsidP="00FE7C2B">
      <w:pPr>
        <w:rPr>
          <w:sz w:val="16"/>
          <w:szCs w:val="16"/>
        </w:rPr>
      </w:pPr>
      <w:r w:rsidRPr="00F0758E">
        <w:rPr>
          <w:sz w:val="16"/>
          <w:szCs w:val="16"/>
        </w:rPr>
        <w:t xml:space="preserve">--International nonproliferation agreements democratized site monitoring – we can see states interior regions </w:t>
      </w:r>
    </w:p>
    <w:p w14:paraId="2FBCD92E" w14:textId="77777777" w:rsidR="00FE7C2B" w:rsidRPr="00F670A8" w:rsidRDefault="00FE7C2B" w:rsidP="00FE7C2B">
      <w:pPr>
        <w:rPr>
          <w:sz w:val="16"/>
          <w:szCs w:val="16"/>
        </w:rPr>
      </w:pPr>
      <w:r w:rsidRPr="00F0758E">
        <w:rPr>
          <w:sz w:val="16"/>
          <w:szCs w:val="16"/>
        </w:rPr>
        <w:t xml:space="preserve">--Even if no guarantee, uncertainy means no state would risk it </w:t>
      </w:r>
    </w:p>
    <w:p w14:paraId="7AE474E7" w14:textId="77777777" w:rsidR="00FE7C2B" w:rsidRDefault="00FE7C2B" w:rsidP="00FE7C2B">
      <w:r w:rsidRPr="00ED6270">
        <w:rPr>
          <w:rStyle w:val="Style13ptBold"/>
        </w:rPr>
        <w:t>Handberg, 17</w:t>
      </w:r>
      <w:r>
        <w:t xml:space="preserve"> –</w:t>
      </w:r>
      <w:r w:rsidRPr="00ED6270">
        <w:t xml:space="preserve"> </w:t>
      </w:r>
      <w:r>
        <w:t>Faculty and Research, School of Politics, Security, and International Affairs, UCF</w:t>
      </w:r>
    </w:p>
    <w:p w14:paraId="2965AECA" w14:textId="77777777" w:rsidR="00FE7C2B" w:rsidRDefault="00FE7C2B" w:rsidP="00FE7C2B">
      <w:r>
        <w:t xml:space="preserve">Roger Handberg, “Is space war imminent? Exploring the possibility,” Comparative Strategy. 2017. </w:t>
      </w:r>
      <w:hyperlink r:id="rId15" w:history="1">
        <w:r>
          <w:rPr>
            <w:rStyle w:val="Hyperlink"/>
          </w:rPr>
          <w:t>https://www.tandfonline.com/doi/pdf/10.1080/01495933.2017.1379832?needAccess=true</w:t>
        </w:r>
      </w:hyperlink>
    </w:p>
    <w:p w14:paraId="3CEF5260" w14:textId="77777777" w:rsidR="00FE7C2B" w:rsidRPr="00ED6270" w:rsidRDefault="00FE7C2B" w:rsidP="00FE7C2B"/>
    <w:p w14:paraId="4438024B" w14:textId="77777777" w:rsidR="00FE7C2B" w:rsidRDefault="00FE7C2B" w:rsidP="00FE7C2B">
      <w:r>
        <w:t xml:space="preserve">Second, </w:t>
      </w:r>
      <w:r w:rsidRPr="00F670A8">
        <w:rPr>
          <w:rStyle w:val="TitleChar"/>
          <w:highlight w:val="cyan"/>
        </w:rPr>
        <w:t>surprise requires</w:t>
      </w:r>
      <w:r>
        <w:t xml:space="preserve"> that </w:t>
      </w:r>
      <w:r w:rsidRPr="00F0758E">
        <w:rPr>
          <w:rStyle w:val="TitleChar"/>
        </w:rPr>
        <w:t xml:space="preserve">sufficient </w:t>
      </w:r>
      <w:r w:rsidRPr="00F670A8">
        <w:rPr>
          <w:rStyle w:val="TitleChar"/>
          <w:highlight w:val="cyan"/>
        </w:rPr>
        <w:t>offensive</w:t>
      </w:r>
      <w:r w:rsidRPr="00F0758E">
        <w:rPr>
          <w:rStyle w:val="TitleChar"/>
        </w:rPr>
        <w:t xml:space="preserve"> space </w:t>
      </w:r>
      <w:r w:rsidRPr="00F670A8">
        <w:rPr>
          <w:rStyle w:val="TitleChar"/>
          <w:highlight w:val="cyan"/>
        </w:rPr>
        <w:t>assets be</w:t>
      </w:r>
      <w:r w:rsidRPr="00F0758E">
        <w:rPr>
          <w:rStyle w:val="TitleChar"/>
        </w:rPr>
        <w:t xml:space="preserve"> placed </w:t>
      </w:r>
      <w:r w:rsidRPr="00F670A8">
        <w:rPr>
          <w:rStyle w:val="TitleChar"/>
          <w:highlight w:val="cyan"/>
        </w:rPr>
        <w:t xml:space="preserve">in orbit </w:t>
      </w:r>
      <w:r w:rsidRPr="00F670A8">
        <w:rPr>
          <w:rStyle w:val="Emphasis"/>
          <w:highlight w:val="cyan"/>
        </w:rPr>
        <w:t>without triggering</w:t>
      </w:r>
      <w:r w:rsidRPr="00F670A8">
        <w:rPr>
          <w:rStyle w:val="Emphasis"/>
        </w:rPr>
        <w:t xml:space="preserve"> a </w:t>
      </w:r>
      <w:r w:rsidRPr="00F670A8">
        <w:rPr>
          <w:rStyle w:val="Emphasis"/>
          <w:highlight w:val="cyan"/>
        </w:rPr>
        <w:t>response</w:t>
      </w:r>
      <w:r w:rsidRPr="00F670A8">
        <w:rPr>
          <w:rStyle w:val="TitleChar"/>
        </w:rPr>
        <w:t xml:space="preserve"> by other states</w:t>
      </w:r>
      <w:r w:rsidRPr="00F670A8">
        <w:t>—</w:t>
      </w:r>
      <w:r w:rsidRPr="00F670A8">
        <w:rPr>
          <w:rStyle w:val="TitleChar"/>
        </w:rPr>
        <w:t>the scale of such tech</w:t>
      </w:r>
      <w:r w:rsidRPr="00F670A8">
        <w:t xml:space="preserve">nology </w:t>
      </w:r>
      <w:r w:rsidRPr="00F670A8">
        <w:rPr>
          <w:rStyle w:val="TitleChar"/>
        </w:rPr>
        <w:t>deployment</w:t>
      </w:r>
      <w:r w:rsidRPr="00F670A8">
        <w:t xml:space="preserve"> </w:t>
      </w:r>
      <w:r w:rsidRPr="00F670A8">
        <w:rPr>
          <w:rStyle w:val="TitleChar"/>
        </w:rPr>
        <w:t>is</w:t>
      </w:r>
      <w:r w:rsidRPr="00F670A8">
        <w:t xml:space="preserve"> in </w:t>
      </w:r>
      <w:r w:rsidRPr="00F670A8">
        <w:rPr>
          <w:rStyle w:val="Emphasis"/>
        </w:rPr>
        <w:t>itself</w:t>
      </w:r>
      <w:r w:rsidRPr="00F670A8">
        <w:t xml:space="preserve"> possibly </w:t>
      </w:r>
      <w:r w:rsidRPr="00F670A8">
        <w:rPr>
          <w:rStyle w:val="Emphasis"/>
          <w:highlight w:val="cyan"/>
        </w:rPr>
        <w:t>self-defeating given high costs and</w:t>
      </w:r>
      <w:r w:rsidRPr="00F0758E">
        <w:rPr>
          <w:rStyle w:val="Emphasis"/>
        </w:rPr>
        <w:t xml:space="preserve"> a likely </w:t>
      </w:r>
      <w:r w:rsidRPr="00F670A8">
        <w:rPr>
          <w:rStyle w:val="Emphasis"/>
          <w:highlight w:val="cyan"/>
        </w:rPr>
        <w:t>lack</w:t>
      </w:r>
      <w:r w:rsidRPr="00F0758E">
        <w:rPr>
          <w:rStyle w:val="Emphasis"/>
        </w:rPr>
        <w:t xml:space="preserve"> </w:t>
      </w:r>
      <w:r w:rsidRPr="00F670A8">
        <w:rPr>
          <w:rStyle w:val="Emphasis"/>
          <w:highlight w:val="cyan"/>
        </w:rPr>
        <w:t>of launch capacity</w:t>
      </w:r>
      <w:r>
        <w:t xml:space="preserve">. In </w:t>
      </w:r>
      <w:r w:rsidRPr="00F0758E">
        <w:rPr>
          <w:rStyle w:val="TitleChar"/>
        </w:rPr>
        <w:t xml:space="preserve">addition, much </w:t>
      </w:r>
      <w:r w:rsidRPr="00F670A8">
        <w:rPr>
          <w:rStyle w:val="TitleChar"/>
          <w:highlight w:val="cyan"/>
        </w:rPr>
        <w:t>launch capacity is</w:t>
      </w:r>
      <w:r w:rsidRPr="00F0758E">
        <w:rPr>
          <w:rStyle w:val="TitleChar"/>
        </w:rPr>
        <w:t xml:space="preserve"> now </w:t>
      </w:r>
      <w:r w:rsidRPr="00F670A8">
        <w:rPr>
          <w:rStyle w:val="Emphasis"/>
          <w:highlight w:val="cyan"/>
        </w:rPr>
        <w:t>international</w:t>
      </w:r>
      <w:r>
        <w:t xml:space="preserve"> </w:t>
      </w:r>
      <w:r w:rsidRPr="00F0758E">
        <w:rPr>
          <w:rStyle w:val="TitleChar"/>
        </w:rPr>
        <w:t xml:space="preserve">rather than </w:t>
      </w:r>
      <w:r w:rsidRPr="00D8112F">
        <w:rPr>
          <w:rStyle w:val="TitleChar"/>
        </w:rPr>
        <w:t>national</w:t>
      </w:r>
      <w:r w:rsidRPr="00D8112F">
        <w:t xml:space="preserve">, </w:t>
      </w:r>
      <w:r w:rsidRPr="00D8112F">
        <w:rPr>
          <w:rStyle w:val="TitleChar"/>
        </w:rPr>
        <w:t xml:space="preserve">so </w:t>
      </w:r>
      <w:r w:rsidRPr="00D8112F">
        <w:rPr>
          <w:rStyle w:val="Emphasis"/>
        </w:rPr>
        <w:t>maintaining secrecy becomes even more difficult</w:t>
      </w:r>
      <w:r w:rsidRPr="00D8112F">
        <w:t>.</w:t>
      </w:r>
      <w:r>
        <w:t xml:space="preserve"> </w:t>
      </w:r>
      <w:r w:rsidRPr="00F670A8">
        <w:rPr>
          <w:rStyle w:val="TitleChar"/>
          <w:highlight w:val="cyan"/>
        </w:rPr>
        <w:t>Space</w:t>
      </w:r>
      <w:r w:rsidRPr="00F0758E">
        <w:rPr>
          <w:rStyle w:val="TitleChar"/>
        </w:rPr>
        <w:t xml:space="preserve"> as an operational environment </w:t>
      </w:r>
      <w:r w:rsidRPr="00F670A8">
        <w:rPr>
          <w:rStyle w:val="TitleChar"/>
          <w:highlight w:val="cyan"/>
        </w:rPr>
        <w:t xml:space="preserve">suffers from </w:t>
      </w:r>
      <w:r w:rsidRPr="00F670A8">
        <w:rPr>
          <w:rStyle w:val="Emphasis"/>
          <w:highlight w:val="cyan"/>
        </w:rPr>
        <w:t>excessive transparency</w:t>
      </w:r>
      <w:r>
        <w:t xml:space="preserve">, </w:t>
      </w:r>
      <w:r w:rsidRPr="00F0758E">
        <w:rPr>
          <w:rStyle w:val="TitleChar"/>
        </w:rPr>
        <w:t xml:space="preserve">meaning any launches can be monitored and tracked by others with </w:t>
      </w:r>
      <w:r w:rsidRPr="00F0758E">
        <w:rPr>
          <w:rStyle w:val="Emphasis"/>
        </w:rPr>
        <w:t>strong evidence</w:t>
      </w:r>
      <w:r w:rsidRPr="00F0758E">
        <w:rPr>
          <w:rStyle w:val="TitleChar"/>
        </w:rPr>
        <w:t xml:space="preserve"> as to what is being deployed</w:t>
      </w:r>
      <w:r>
        <w:t xml:space="preserve">. One must remember that </w:t>
      </w:r>
      <w:r w:rsidRPr="00F0758E">
        <w:rPr>
          <w:rStyle w:val="TitleChar"/>
        </w:rPr>
        <w:t xml:space="preserve">the original </w:t>
      </w:r>
      <w:r w:rsidRPr="00F670A8">
        <w:rPr>
          <w:rStyle w:val="TitleChar"/>
          <w:highlight w:val="cyan"/>
        </w:rPr>
        <w:t>sat</w:t>
      </w:r>
      <w:r w:rsidRPr="00F0758E">
        <w:rPr>
          <w:rStyle w:val="TitleChar"/>
        </w:rPr>
        <w:t xml:space="preserve">ellite </w:t>
      </w:r>
      <w:r w:rsidRPr="00F670A8">
        <w:rPr>
          <w:rStyle w:val="TitleChar"/>
          <w:highlight w:val="cyan"/>
        </w:rPr>
        <w:t>launches in the</w:t>
      </w:r>
      <w:r w:rsidRPr="00F0758E">
        <w:rPr>
          <w:rStyle w:val="TitleChar"/>
        </w:rPr>
        <w:t xml:space="preserve"> 19</w:t>
      </w:r>
      <w:r w:rsidRPr="00F670A8">
        <w:rPr>
          <w:rStyle w:val="TitleChar"/>
          <w:highlight w:val="cyan"/>
        </w:rPr>
        <w:t>50s</w:t>
      </w:r>
      <w:r w:rsidRPr="00F0758E">
        <w:rPr>
          <w:rStyle w:val="TitleChar"/>
        </w:rPr>
        <w:t xml:space="preserve"> </w:t>
      </w:r>
      <w:r w:rsidRPr="00F670A8">
        <w:rPr>
          <w:rStyle w:val="TitleChar"/>
          <w:highlight w:val="cyan"/>
        </w:rPr>
        <w:t>were</w:t>
      </w:r>
      <w:r>
        <w:t xml:space="preserve"> accurately </w:t>
      </w:r>
      <w:r w:rsidRPr="00F670A8">
        <w:rPr>
          <w:rStyle w:val="TitleChar"/>
          <w:highlight w:val="cyan"/>
        </w:rPr>
        <w:t>tracked by a British grade-school</w:t>
      </w:r>
      <w:r w:rsidRPr="00F0758E">
        <w:rPr>
          <w:rStyle w:val="TitleChar"/>
        </w:rPr>
        <w:t xml:space="preserve"> class as a science project.</w:t>
      </w:r>
      <w:r>
        <w:t xml:space="preserve"> In addition, at least </w:t>
      </w:r>
      <w:r w:rsidRPr="00F670A8">
        <w:rPr>
          <w:rStyle w:val="TitleChar"/>
          <w:highlight w:val="cyan"/>
        </w:rPr>
        <w:t>since</w:t>
      </w:r>
      <w:r w:rsidRPr="00F0758E">
        <w:rPr>
          <w:rStyle w:val="TitleChar"/>
        </w:rPr>
        <w:t xml:space="preserve"> the</w:t>
      </w:r>
      <w:r>
        <w:t xml:space="preserve"> early 19</w:t>
      </w:r>
      <w:r w:rsidRPr="00F0758E">
        <w:rPr>
          <w:rStyle w:val="TitleChar"/>
        </w:rPr>
        <w:t>60s</w:t>
      </w:r>
      <w:r>
        <w:t xml:space="preserve">, </w:t>
      </w:r>
      <w:r w:rsidRPr="00F670A8">
        <w:rPr>
          <w:rStyle w:val="TitleChar"/>
          <w:highlight w:val="cyan"/>
        </w:rPr>
        <w:t xml:space="preserve">remote sensing has </w:t>
      </w:r>
      <w:r w:rsidRPr="00F670A8">
        <w:rPr>
          <w:rStyle w:val="Emphasis"/>
          <w:highlight w:val="cyan"/>
        </w:rPr>
        <w:t>increased exponentially</w:t>
      </w:r>
      <w:r w:rsidRPr="00F0758E">
        <w:rPr>
          <w:rStyle w:val="TitleChar"/>
        </w:rPr>
        <w:t xml:space="preserve"> the global capability to detect buildup of military assets of differing types</w:t>
      </w:r>
      <w:r>
        <w:t xml:space="preserve">, whether </w:t>
      </w:r>
      <w:r w:rsidRPr="00F0758E">
        <w:rPr>
          <w:rStyle w:val="Emphasis"/>
        </w:rPr>
        <w:t>in space or on the ground</w:t>
      </w:r>
      <w:r>
        <w:t xml:space="preserve">. </w:t>
      </w:r>
      <w:r w:rsidRPr="00F0758E">
        <w:rPr>
          <w:rStyle w:val="TitleChar"/>
        </w:rPr>
        <w:t>Commercial remote-sensing capabilities</w:t>
      </w:r>
      <w:r>
        <w:t xml:space="preserve"> further </w:t>
      </w:r>
      <w:r w:rsidRPr="00F0758E">
        <w:rPr>
          <w:rStyle w:val="TitleChar"/>
        </w:rPr>
        <w:t>enhance the capacity to detect militarily relevant actions</w:t>
      </w:r>
      <w:r>
        <w:t xml:space="preserve">. For example, </w:t>
      </w:r>
      <w:r w:rsidRPr="00F0758E">
        <w:rPr>
          <w:rStyle w:val="TitleChar"/>
        </w:rPr>
        <w:t xml:space="preserve">commercial imagery is accessed by </w:t>
      </w:r>
      <w:r w:rsidRPr="00F0758E">
        <w:rPr>
          <w:rStyle w:val="Emphasis"/>
        </w:rPr>
        <w:t>private parties</w:t>
      </w:r>
      <w:r w:rsidRPr="00F0758E">
        <w:rPr>
          <w:rStyle w:val="TitleChar"/>
        </w:rPr>
        <w:t xml:space="preserve"> to monitor the North Korean missile</w:t>
      </w:r>
      <w:r>
        <w:t xml:space="preserve"> and nuclear weapons </w:t>
      </w:r>
      <w:r w:rsidRPr="00F0758E">
        <w:rPr>
          <w:rStyle w:val="TitleChar"/>
        </w:rPr>
        <w:t>programs</w:t>
      </w:r>
      <w:r>
        <w:t xml:space="preserve">, in effect </w:t>
      </w:r>
      <w:r w:rsidRPr="00F670A8">
        <w:rPr>
          <w:rStyle w:val="TitleChar"/>
          <w:highlight w:val="cyan"/>
        </w:rPr>
        <w:t>expanding</w:t>
      </w:r>
      <w:r w:rsidRPr="00F0758E">
        <w:rPr>
          <w:rStyle w:val="TitleChar"/>
        </w:rPr>
        <w:t xml:space="preserve"> the </w:t>
      </w:r>
      <w:r w:rsidRPr="00F670A8">
        <w:rPr>
          <w:rStyle w:val="TitleChar"/>
          <w:highlight w:val="cyan"/>
        </w:rPr>
        <w:t>capacity</w:t>
      </w:r>
      <w:r w:rsidRPr="00F0758E">
        <w:rPr>
          <w:rStyle w:val="TitleChar"/>
        </w:rPr>
        <w:t xml:space="preserve"> of the world </w:t>
      </w:r>
      <w:r w:rsidRPr="00F670A8">
        <w:rPr>
          <w:rStyle w:val="TitleChar"/>
          <w:highlight w:val="cyan"/>
        </w:rPr>
        <w:t xml:space="preserve">to </w:t>
      </w:r>
      <w:r w:rsidRPr="00F670A8">
        <w:rPr>
          <w:rStyle w:val="Emphasis"/>
          <w:highlight w:val="cyan"/>
        </w:rPr>
        <w:t>look in on</w:t>
      </w:r>
      <w:r w:rsidRPr="00F0758E">
        <w:rPr>
          <w:rStyle w:val="Emphasis"/>
        </w:rPr>
        <w:t xml:space="preserve"> various </w:t>
      </w:r>
      <w:r w:rsidRPr="00F670A8">
        <w:rPr>
          <w:rStyle w:val="Emphasis"/>
          <w:highlight w:val="cyan"/>
        </w:rPr>
        <w:t>states’ interior regions</w:t>
      </w:r>
      <w:r>
        <w:t xml:space="preserve">, </w:t>
      </w:r>
      <w:r w:rsidRPr="00F0758E">
        <w:rPr>
          <w:rStyle w:val="TitleChar"/>
        </w:rPr>
        <w:t>scanning for</w:t>
      </w:r>
      <w:r>
        <w:t xml:space="preserve"> relevant information, including </w:t>
      </w:r>
      <w:r w:rsidRPr="00F0758E">
        <w:rPr>
          <w:rStyle w:val="TitleChar"/>
        </w:rPr>
        <w:t>weapons</w:t>
      </w:r>
      <w:r>
        <w:t xml:space="preserve"> </w:t>
      </w:r>
      <w:r w:rsidRPr="00F0758E">
        <w:rPr>
          <w:rStyle w:val="TitleChar"/>
        </w:rPr>
        <w:t>buildup and launch capabilities</w:t>
      </w:r>
      <w:r>
        <w:t xml:space="preserve">. </w:t>
      </w:r>
      <w:r w:rsidRPr="00D8112F">
        <w:rPr>
          <w:rStyle w:val="TitleChar"/>
          <w:highlight w:val="cyan"/>
        </w:rPr>
        <w:t>Even construction of physical facilities for</w:t>
      </w:r>
      <w:r w:rsidRPr="00F0758E">
        <w:rPr>
          <w:rStyle w:val="TitleChar"/>
        </w:rPr>
        <w:t xml:space="preserve"> </w:t>
      </w:r>
      <w:r>
        <w:t xml:space="preserve">production of </w:t>
      </w:r>
      <w:r w:rsidRPr="00D8112F">
        <w:rPr>
          <w:rStyle w:val="TitleChar"/>
          <w:highlight w:val="cyan"/>
        </w:rPr>
        <w:t>space assets</w:t>
      </w:r>
      <w:r>
        <w:t xml:space="preserve"> or for other weaponry </w:t>
      </w:r>
      <w:r w:rsidRPr="00D8112F">
        <w:rPr>
          <w:rStyle w:val="TitleChar"/>
          <w:highlight w:val="cyan"/>
        </w:rPr>
        <w:t>can be monitored</w:t>
      </w:r>
      <w:r>
        <w:t xml:space="preserve">, </w:t>
      </w:r>
      <w:r w:rsidRPr="00F0758E">
        <w:rPr>
          <w:rStyle w:val="Emphasis"/>
        </w:rPr>
        <w:t>making surprise more difficult</w:t>
      </w:r>
      <w:r>
        <w:t xml:space="preserve"> but not impossible, as demonstrated in earlier monitoring of North Korea and, in 1998, the nuclear tests by both Pakistan and India. That me</w:t>
      </w:r>
      <w:r w:rsidRPr="00D8112F">
        <w:t xml:space="preserve">ans </w:t>
      </w:r>
      <w:r w:rsidRPr="00D8112F">
        <w:rPr>
          <w:rStyle w:val="TitleChar"/>
        </w:rPr>
        <w:t>if</w:t>
      </w:r>
      <w:r w:rsidRPr="00D8112F">
        <w:t xml:space="preserve"> the </w:t>
      </w:r>
      <w:r w:rsidRPr="00D8112F">
        <w:rPr>
          <w:rStyle w:val="TitleChar"/>
        </w:rPr>
        <w:t>ASAT weapons come from ground</w:t>
      </w:r>
      <w:r w:rsidRPr="00D8112F">
        <w:t xml:space="preserve"> </w:t>
      </w:r>
      <w:r w:rsidRPr="00D8112F">
        <w:rPr>
          <w:rStyle w:val="TitleChar"/>
        </w:rPr>
        <w:t>locations</w:t>
      </w:r>
      <w:r w:rsidRPr="00D8112F">
        <w:t xml:space="preserve">, </w:t>
      </w:r>
      <w:r w:rsidRPr="00D8112F">
        <w:rPr>
          <w:rStyle w:val="Emphasis"/>
        </w:rPr>
        <w:t>there is a high probability that they can be detected</w:t>
      </w:r>
      <w:r w:rsidRPr="00D8112F">
        <w:t xml:space="preserve"> but no guarantee exists that detection will in fact occur. </w:t>
      </w:r>
      <w:r w:rsidRPr="00D8112F">
        <w:rPr>
          <w:rStyle w:val="Emphasis"/>
        </w:rPr>
        <w:t xml:space="preserve">The </w:t>
      </w:r>
      <w:r w:rsidRPr="00405069">
        <w:rPr>
          <w:rStyle w:val="Emphasis"/>
          <w:highlight w:val="cyan"/>
        </w:rPr>
        <w:t>uncertainty will impact calculations of attack success</w:t>
      </w:r>
      <w:r w:rsidRPr="00D8112F">
        <w:t>.</w:t>
      </w:r>
    </w:p>
    <w:p w14:paraId="33BCD3C9" w14:textId="77777777" w:rsidR="00FE7C2B" w:rsidRDefault="00FE7C2B" w:rsidP="00FE7C2B"/>
    <w:p w14:paraId="6E158601" w14:textId="77777777" w:rsidR="00FE7C2B" w:rsidRDefault="00FE7C2B" w:rsidP="00FE7C2B"/>
    <w:p w14:paraId="4AC2D936" w14:textId="77777777" w:rsidR="00FE7C2B" w:rsidRPr="00452BB8" w:rsidRDefault="00FE7C2B" w:rsidP="00FE7C2B">
      <w:pPr>
        <w:pStyle w:val="Heading4"/>
        <w:rPr>
          <w:u w:val="single"/>
        </w:rPr>
      </w:pPr>
      <w:r>
        <w:t xml:space="preserve">Attacks </w:t>
      </w:r>
      <w:r w:rsidRPr="00452BB8">
        <w:rPr>
          <w:u w:val="single"/>
        </w:rPr>
        <w:t>don’t escalate</w:t>
      </w:r>
    </w:p>
    <w:p w14:paraId="3013C868" w14:textId="77777777" w:rsidR="00FE7C2B" w:rsidRPr="00C82829" w:rsidRDefault="00FE7C2B" w:rsidP="00FE7C2B">
      <w:pPr>
        <w:rPr>
          <w:rStyle w:val="Hyperlink"/>
          <w:sz w:val="16"/>
          <w:szCs w:val="16"/>
        </w:rPr>
      </w:pPr>
      <w:r w:rsidRPr="00C82829">
        <w:rPr>
          <w:rStyle w:val="Hyperlink"/>
          <w:sz w:val="16"/>
          <w:szCs w:val="16"/>
        </w:rPr>
        <w:t xml:space="preserve">--no retaliation – nukes are categorically different than space bc existential </w:t>
      </w:r>
    </w:p>
    <w:p w14:paraId="01FC04D1" w14:textId="77777777" w:rsidR="00FE7C2B" w:rsidRPr="00C82829" w:rsidRDefault="00FE7C2B" w:rsidP="00FE7C2B">
      <w:pPr>
        <w:rPr>
          <w:rStyle w:val="Hyperlink"/>
          <w:sz w:val="16"/>
          <w:szCs w:val="16"/>
        </w:rPr>
      </w:pPr>
      <w:r w:rsidRPr="00C82829">
        <w:rPr>
          <w:rStyle w:val="Hyperlink"/>
          <w:sz w:val="16"/>
          <w:szCs w:val="16"/>
        </w:rPr>
        <w:t>--space is like cyber – attacks are unfortunate but not worthy of a nuke response</w:t>
      </w:r>
    </w:p>
    <w:p w14:paraId="3C5180E5" w14:textId="77777777" w:rsidR="00FE7C2B" w:rsidRPr="00CD72C4" w:rsidRDefault="00FE7C2B" w:rsidP="00FE7C2B">
      <w:pPr>
        <w:rPr>
          <w:sz w:val="16"/>
          <w:szCs w:val="16"/>
        </w:rPr>
      </w:pPr>
      <w:r w:rsidRPr="00C82829">
        <w:rPr>
          <w:rStyle w:val="Hyperlink"/>
          <w:sz w:val="16"/>
          <w:szCs w:val="16"/>
        </w:rPr>
        <w:t xml:space="preserve">--nuke threats not credible bc nobody thinks space is at that lvl </w:t>
      </w:r>
    </w:p>
    <w:p w14:paraId="1DCAA929" w14:textId="77777777" w:rsidR="00FE7C2B" w:rsidRDefault="00FE7C2B" w:rsidP="00FE7C2B">
      <w:r w:rsidRPr="00C44427">
        <w:rPr>
          <w:rStyle w:val="Style13ptBold"/>
        </w:rPr>
        <w:t>Lewis, 13</w:t>
      </w:r>
      <w:r>
        <w:t xml:space="preserve"> – Senior fellow and Program Director at the Center for Strategic and</w:t>
      </w:r>
    </w:p>
    <w:p w14:paraId="02C85DD1" w14:textId="77777777" w:rsidR="00FE7C2B" w:rsidRDefault="00FE7C2B" w:rsidP="00FE7C2B">
      <w:r>
        <w:t>International Studies</w:t>
      </w:r>
    </w:p>
    <w:p w14:paraId="5BC3DF2F" w14:textId="77777777" w:rsidR="00FE7C2B" w:rsidRDefault="00FE7C2B" w:rsidP="00FE7C2B">
      <w:pPr>
        <w:rPr>
          <w:rStyle w:val="Hyperlink"/>
        </w:rPr>
      </w:pPr>
      <w:r>
        <w:t xml:space="preserve">James A. Lewis, “Reconsidering Deterrence for Space and Cyberspace,” in Anti-satellite Weapons, Deterrence and Sino-American Space Relations, September 2013. </w:t>
      </w:r>
      <w:hyperlink r:id="rId16" w:history="1">
        <w:r>
          <w:rPr>
            <w:rStyle w:val="Hyperlink"/>
          </w:rPr>
          <w:t>https://apps.dtic.mil/dtic/tr/fulltext/u2/a587431.pdf</w:t>
        </w:r>
      </w:hyperlink>
    </w:p>
    <w:p w14:paraId="0455FA21" w14:textId="77777777" w:rsidR="00FE7C2B" w:rsidRPr="00C44427" w:rsidRDefault="00FE7C2B" w:rsidP="00FE7C2B"/>
    <w:p w14:paraId="71696541" w14:textId="77777777" w:rsidR="00FE7C2B" w:rsidRDefault="00FE7C2B" w:rsidP="00FE7C2B">
      <w:pPr>
        <w:rPr>
          <w:rStyle w:val="TitleChar"/>
        </w:rPr>
      </w:pPr>
      <w:r w:rsidRPr="00661368">
        <w:rPr>
          <w:rStyle w:val="TitleChar"/>
          <w:highlight w:val="cyan"/>
        </w:rPr>
        <w:t xml:space="preserve">Unlike </w:t>
      </w:r>
      <w:r w:rsidRPr="00661368">
        <w:rPr>
          <w:rStyle w:val="Emphasis"/>
          <w:highlight w:val="cyan"/>
        </w:rPr>
        <w:t>other</w:t>
      </w:r>
      <w:r w:rsidRPr="00661368">
        <w:rPr>
          <w:rStyle w:val="TitleChar"/>
          <w:highlight w:val="cyan"/>
        </w:rPr>
        <w:t xml:space="preserve"> military tech</w:t>
      </w:r>
      <w:r w:rsidRPr="00CA63DA">
        <w:rPr>
          <w:rStyle w:val="TitleChar"/>
        </w:rPr>
        <w:t xml:space="preserve">nologies, </w:t>
      </w:r>
      <w:r w:rsidRPr="00661368">
        <w:rPr>
          <w:rStyle w:val="TitleChar"/>
          <w:highlight w:val="cyan"/>
        </w:rPr>
        <w:t>nuc</w:t>
      </w:r>
      <w:r w:rsidRPr="00CA63DA">
        <w:rPr>
          <w:rStyle w:val="TitleChar"/>
        </w:rPr>
        <w:t>lear weapon</w:t>
      </w:r>
      <w:r w:rsidRPr="00661368">
        <w:rPr>
          <w:rStyle w:val="TitleChar"/>
          <w:highlight w:val="cyan"/>
        </w:rPr>
        <w:t>s</w:t>
      </w:r>
      <w:r w:rsidRPr="00CA63DA">
        <w:rPr>
          <w:rStyle w:val="TitleChar"/>
        </w:rPr>
        <w:t xml:space="preserve"> </w:t>
      </w:r>
      <w:r w:rsidRPr="00661368">
        <w:rPr>
          <w:rStyle w:val="TitleChar"/>
          <w:highlight w:val="cyan"/>
        </w:rPr>
        <w:t xml:space="preserve">pose an </w:t>
      </w:r>
      <w:r w:rsidRPr="00661368">
        <w:rPr>
          <w:rStyle w:val="Emphasis"/>
          <w:highlight w:val="cyan"/>
        </w:rPr>
        <w:t>existential</w:t>
      </w:r>
      <w:r w:rsidRPr="00661368">
        <w:rPr>
          <w:rStyle w:val="TitleChar"/>
          <w:highlight w:val="cyan"/>
        </w:rPr>
        <w:t xml:space="preserve"> threat</w:t>
      </w:r>
      <w:r>
        <w:t xml:space="preserve">. </w:t>
      </w:r>
      <w:r w:rsidRPr="00CA63DA">
        <w:rPr>
          <w:rStyle w:val="TitleChar"/>
        </w:rPr>
        <w:t>If used,</w:t>
      </w:r>
      <w:r>
        <w:t xml:space="preserve"> damage and </w:t>
      </w:r>
      <w:r w:rsidRPr="00CA63DA">
        <w:rPr>
          <w:rStyle w:val="TitleChar"/>
        </w:rPr>
        <w:t>casualties would be massive</w:t>
      </w:r>
      <w:r>
        <w:t xml:space="preserve">. </w:t>
      </w:r>
      <w:r w:rsidRPr="00661368">
        <w:rPr>
          <w:rStyle w:val="Emphasis"/>
          <w:highlight w:val="cyan"/>
        </w:rPr>
        <w:t>In contrast</w:t>
      </w:r>
      <w:r>
        <w:t xml:space="preserve">, </w:t>
      </w:r>
      <w:r w:rsidRPr="00661368">
        <w:rPr>
          <w:rStyle w:val="TitleChar"/>
          <w:highlight w:val="cyan"/>
        </w:rPr>
        <w:t>neither cyber</w:t>
      </w:r>
      <w:r w:rsidRPr="00CA63DA">
        <w:rPr>
          <w:rStyle w:val="TitleChar"/>
        </w:rPr>
        <w:t xml:space="preserve">attacks </w:t>
      </w:r>
      <w:r w:rsidRPr="00661368">
        <w:rPr>
          <w:rStyle w:val="TitleChar"/>
          <w:highlight w:val="cyan"/>
        </w:rPr>
        <w:t>nor ASAT</w:t>
      </w:r>
      <w:r w:rsidRPr="00CA63DA">
        <w:rPr>
          <w:rStyle w:val="TitleChar"/>
        </w:rPr>
        <w:t xml:space="preserve"> attack</w:t>
      </w:r>
      <w:r w:rsidRPr="00661368">
        <w:rPr>
          <w:rStyle w:val="TitleChar"/>
          <w:highlight w:val="cyan"/>
        </w:rPr>
        <w:t>s</w:t>
      </w:r>
      <w:r w:rsidRPr="00CA63DA">
        <w:rPr>
          <w:rStyle w:val="TitleChar"/>
        </w:rPr>
        <w:t xml:space="preserve"> </w:t>
      </w:r>
      <w:r w:rsidRPr="00661368">
        <w:rPr>
          <w:rStyle w:val="TitleChar"/>
          <w:highlight w:val="cyan"/>
        </w:rPr>
        <w:t>pose the same</w:t>
      </w:r>
      <w:r>
        <w:t xml:space="preserve"> level of </w:t>
      </w:r>
      <w:r w:rsidRPr="00661368">
        <w:rPr>
          <w:rStyle w:val="TitleChar"/>
          <w:highlight w:val="cyan"/>
        </w:rPr>
        <w:t>destructiveness</w:t>
      </w:r>
      <w:r>
        <w:t xml:space="preserve">; </w:t>
      </w:r>
      <w:r w:rsidRPr="00661368">
        <w:rPr>
          <w:rStyle w:val="Emphasis"/>
          <w:highlight w:val="cyan"/>
        </w:rPr>
        <w:t>they</w:t>
      </w:r>
      <w:r w:rsidRPr="00CA63DA">
        <w:rPr>
          <w:rStyle w:val="Emphasis"/>
        </w:rPr>
        <w:t xml:space="preserve"> certainly </w:t>
      </w:r>
      <w:r w:rsidRPr="00661368">
        <w:rPr>
          <w:rStyle w:val="Emphasis"/>
          <w:highlight w:val="cyan"/>
        </w:rPr>
        <w:t>are</w:t>
      </w:r>
      <w:r w:rsidRPr="00CA63DA">
        <w:rPr>
          <w:rStyle w:val="Emphasis"/>
        </w:rPr>
        <w:t xml:space="preserve"> </w:t>
      </w:r>
      <w:r w:rsidRPr="00661368">
        <w:rPr>
          <w:rStyle w:val="Emphasis"/>
          <w:highlight w:val="cyan"/>
        </w:rPr>
        <w:t>not existential</w:t>
      </w:r>
      <w:r w:rsidRPr="00CA63DA">
        <w:rPr>
          <w:rStyle w:val="Emphasis"/>
        </w:rPr>
        <w:t xml:space="preserve"> threats</w:t>
      </w:r>
      <w:r>
        <w:t xml:space="preserve">. If there was some way credibly to threaten the use of nuclear weapons after a cyberattack, deterrence might be possible. However, </w:t>
      </w:r>
      <w:r w:rsidRPr="00661368">
        <w:rPr>
          <w:rStyle w:val="Emphasis"/>
          <w:highlight w:val="cyan"/>
        </w:rPr>
        <w:t>a nuclear</w:t>
      </w:r>
      <w:r w:rsidRPr="00CA63DA">
        <w:rPr>
          <w:rStyle w:val="Emphasis"/>
        </w:rPr>
        <w:t xml:space="preserve"> threat in </w:t>
      </w:r>
      <w:r w:rsidRPr="00661368">
        <w:rPr>
          <w:rStyle w:val="Emphasis"/>
          <w:highlight w:val="cyan"/>
        </w:rPr>
        <w:t>response</w:t>
      </w:r>
      <w:r w:rsidRPr="00CA63DA">
        <w:rPr>
          <w:rStyle w:val="Emphasis"/>
        </w:rPr>
        <w:t xml:space="preserve"> to these attacks </w:t>
      </w:r>
      <w:r w:rsidRPr="00661368">
        <w:rPr>
          <w:rStyle w:val="Emphasis"/>
          <w:highlight w:val="cyan"/>
        </w:rPr>
        <w:t>would not be proportional</w:t>
      </w:r>
      <w:r>
        <w:t xml:space="preserve"> </w:t>
      </w:r>
      <w:r w:rsidRPr="00661368">
        <w:rPr>
          <w:rStyle w:val="TitleChar"/>
          <w:highlight w:val="cyan"/>
        </w:rPr>
        <w:t>and</w:t>
      </w:r>
      <w:r w:rsidRPr="00CA63DA">
        <w:rPr>
          <w:rStyle w:val="TitleChar"/>
        </w:rPr>
        <w:t xml:space="preserve"> </w:t>
      </w:r>
      <w:r w:rsidRPr="00661368">
        <w:rPr>
          <w:rStyle w:val="TitleChar"/>
          <w:highlight w:val="cyan"/>
        </w:rPr>
        <w:t>the threat</w:t>
      </w:r>
      <w:r w:rsidRPr="00CA63DA">
        <w:rPr>
          <w:rStyle w:val="TitleChar"/>
        </w:rPr>
        <w:t xml:space="preserve"> to use nuclear weapons </w:t>
      </w:r>
      <w:r w:rsidRPr="00661368">
        <w:rPr>
          <w:rStyle w:val="TitleChar"/>
          <w:highlight w:val="cyan"/>
        </w:rPr>
        <w:t>is likely</w:t>
      </w:r>
      <w:r w:rsidRPr="00CA63DA">
        <w:rPr>
          <w:rStyle w:val="TitleChar"/>
        </w:rPr>
        <w:t xml:space="preserve"> to be </w:t>
      </w:r>
      <w:r w:rsidRPr="00661368">
        <w:rPr>
          <w:rStyle w:val="TitleChar"/>
          <w:highlight w:val="cyan"/>
        </w:rPr>
        <w:t>discounted by opponents</w:t>
      </w:r>
      <w:r w:rsidRPr="00CA63DA">
        <w:rPr>
          <w:rStyle w:val="TitleChar"/>
        </w:rPr>
        <w:t>. There are powerful norms that constrain the use of these weapons, and</w:t>
      </w:r>
      <w:r>
        <w:t xml:space="preserve"> therefore, </w:t>
      </w:r>
      <w:r w:rsidRPr="00CA63DA">
        <w:rPr>
          <w:rStyle w:val="TitleChar"/>
        </w:rPr>
        <w:t>a threat to use nuclear</w:t>
      </w:r>
      <w:r>
        <w:t xml:space="preserve"> weapons </w:t>
      </w:r>
      <w:r w:rsidRPr="00CA63DA">
        <w:rPr>
          <w:rStyle w:val="TitleChar"/>
        </w:rPr>
        <w:t xml:space="preserve">in response to cyberattacks would be </w:t>
      </w:r>
      <w:r w:rsidRPr="00661368">
        <w:rPr>
          <w:rStyle w:val="Emphasis"/>
          <w:highlight w:val="cyan"/>
        </w:rPr>
        <w:t>dramatic but not credible</w:t>
      </w:r>
      <w:r>
        <w:t xml:space="preserve">. </w:t>
      </w:r>
      <w:r w:rsidRPr="00CA63DA">
        <w:rPr>
          <w:rStyle w:val="TitleChar"/>
        </w:rPr>
        <w:t>Calls for a nuclear response to cyberattacks would be dismissed as frivolous</w:t>
      </w:r>
      <w:r>
        <w:t xml:space="preserve">. </w:t>
      </w:r>
      <w:r w:rsidRPr="00CA63DA">
        <w:rPr>
          <w:rStyle w:val="TitleChar"/>
        </w:rPr>
        <w:t>Threats to use military force to retaliate</w:t>
      </w:r>
      <w:r>
        <w:t xml:space="preserve"> against an act that would </w:t>
      </w:r>
      <w:r w:rsidRPr="00CA63DA">
        <w:rPr>
          <w:rStyle w:val="TitleChar"/>
        </w:rPr>
        <w:t>not</w:t>
      </w:r>
      <w:r>
        <w:t xml:space="preserve"> be </w:t>
      </w:r>
      <w:r w:rsidRPr="00CA63DA">
        <w:rPr>
          <w:rStyle w:val="TitleChar"/>
        </w:rPr>
        <w:t>considered</w:t>
      </w:r>
      <w:r>
        <w:t xml:space="preserve"> as </w:t>
      </w:r>
      <w:r w:rsidRPr="00CA63DA">
        <w:rPr>
          <w:rStyle w:val="TitleChar"/>
        </w:rPr>
        <w:t xml:space="preserve">justifying the use of force in self-defense under international law or practice will </w:t>
      </w:r>
      <w:r w:rsidRPr="00CA63DA">
        <w:t>likely</w:t>
      </w:r>
      <w:r w:rsidRPr="00CA63DA">
        <w:rPr>
          <w:rStyle w:val="TitleChar"/>
        </w:rPr>
        <w:t xml:space="preserve"> be dismissed by opponents as bluster.</w:t>
      </w:r>
    </w:p>
    <w:p w14:paraId="735E6153" w14:textId="77777777" w:rsidR="00FE7C2B" w:rsidRDefault="00FE7C2B" w:rsidP="00FE7C2B">
      <w:pPr>
        <w:rPr>
          <w:rStyle w:val="TitleChar"/>
        </w:rPr>
      </w:pPr>
    </w:p>
    <w:p w14:paraId="06C8B0F4" w14:textId="77777777" w:rsidR="00FE7C2B" w:rsidRDefault="00FE7C2B" w:rsidP="00FE7C2B">
      <w:pPr>
        <w:pStyle w:val="Heading4"/>
      </w:pPr>
      <w:r>
        <w:t>Space Wars are not that dangerous—they’ll be robotized and end as soon as communication satellites are taken out. Corporations are specifically key to this peaceful outcome</w:t>
      </w:r>
    </w:p>
    <w:p w14:paraId="5C394799" w14:textId="77777777" w:rsidR="00FE7C2B" w:rsidRPr="00C82829" w:rsidRDefault="00FE7C2B" w:rsidP="00FE7C2B">
      <w:pPr>
        <w:rPr>
          <w:rStyle w:val="Hyperlink"/>
          <w:sz w:val="16"/>
          <w:szCs w:val="16"/>
        </w:rPr>
      </w:pPr>
      <w:r w:rsidRPr="00C82829">
        <w:rPr>
          <w:rStyle w:val="Hyperlink"/>
          <w:sz w:val="16"/>
          <w:szCs w:val="16"/>
        </w:rPr>
        <w:t>--</w:t>
      </w:r>
      <w:r>
        <w:rPr>
          <w:rStyle w:val="Hyperlink"/>
          <w:sz w:val="16"/>
          <w:szCs w:val="16"/>
        </w:rPr>
        <w:t>space wars have no terrorist groups or failed states</w:t>
      </w:r>
    </w:p>
    <w:p w14:paraId="1C7C92F3" w14:textId="77777777" w:rsidR="00FE7C2B" w:rsidRPr="00C82829" w:rsidRDefault="00FE7C2B" w:rsidP="00FE7C2B">
      <w:pPr>
        <w:rPr>
          <w:rStyle w:val="Hyperlink"/>
          <w:sz w:val="16"/>
          <w:szCs w:val="16"/>
        </w:rPr>
      </w:pPr>
      <w:r w:rsidRPr="00C82829">
        <w:rPr>
          <w:rStyle w:val="Hyperlink"/>
          <w:sz w:val="16"/>
          <w:szCs w:val="16"/>
        </w:rPr>
        <w:t>--</w:t>
      </w:r>
      <w:r>
        <w:rPr>
          <w:rStyle w:val="Hyperlink"/>
          <w:sz w:val="16"/>
          <w:szCs w:val="16"/>
        </w:rPr>
        <w:t>mostly robotized means few lives lost</w:t>
      </w:r>
    </w:p>
    <w:p w14:paraId="721E2A00" w14:textId="77777777" w:rsidR="00FE7C2B" w:rsidRPr="00B844F9" w:rsidRDefault="00FE7C2B" w:rsidP="00FE7C2B">
      <w:pPr>
        <w:rPr>
          <w:sz w:val="16"/>
          <w:szCs w:val="16"/>
        </w:rPr>
      </w:pPr>
      <w:r w:rsidRPr="00C82829">
        <w:rPr>
          <w:rStyle w:val="Hyperlink"/>
          <w:sz w:val="16"/>
          <w:szCs w:val="16"/>
        </w:rPr>
        <w:t>--</w:t>
      </w:r>
      <w:r>
        <w:rPr>
          <w:rStyle w:val="Hyperlink"/>
          <w:sz w:val="16"/>
          <w:szCs w:val="16"/>
        </w:rPr>
        <w:t>brief because destroying communication satellites ends conflict, also incentivizes states to innovate in a way that reduces casualties</w:t>
      </w:r>
      <w:r w:rsidRPr="00C82829">
        <w:rPr>
          <w:rStyle w:val="Hyperlink"/>
          <w:sz w:val="16"/>
          <w:szCs w:val="16"/>
        </w:rPr>
        <w:t xml:space="preserve"> </w:t>
      </w:r>
    </w:p>
    <w:p w14:paraId="0A3E24E9" w14:textId="77777777" w:rsidR="00FE7C2B" w:rsidRPr="00635A2F" w:rsidRDefault="00FE7C2B" w:rsidP="00FE7C2B">
      <w:pPr>
        <w:rPr>
          <w:rFonts w:ascii="Arial" w:hAnsi="Arial" w:cs="Arial"/>
          <w:color w:val="222222"/>
          <w:sz w:val="20"/>
          <w:szCs w:val="20"/>
          <w:shd w:val="clear" w:color="auto" w:fill="FFFFFF"/>
        </w:rPr>
      </w:pPr>
      <w:r w:rsidRPr="007412A2">
        <w:rPr>
          <w:rStyle w:val="Style13ptBold"/>
        </w:rPr>
        <w:t>Szoic et al 17</w:t>
      </w:r>
      <w:r>
        <w:rPr>
          <w:rFonts w:ascii="Merriweather" w:hAnsi="Merriweather"/>
          <w:color w:val="2A2A2A"/>
        </w:rPr>
        <w:t>--</w:t>
      </w:r>
      <w:r w:rsidRPr="007412A2">
        <w:rPr>
          <w:rFonts w:ascii="Arial" w:hAnsi="Arial" w:cs="Arial"/>
          <w:color w:val="222222"/>
          <w:sz w:val="20"/>
          <w:szCs w:val="20"/>
          <w:shd w:val="clear" w:color="auto" w:fill="FFFFFF"/>
        </w:rPr>
        <w:t xml:space="preserve"> </w:t>
      </w:r>
      <w:r w:rsidRPr="007412A2">
        <w:t xml:space="preserve">Szocik, Konrad [Department of Philosophy and Cognitive Science, University of Information Technology and Management in Rzeszow], Tomasz Wójtowicz [Institute of Security and Civic Education, Pedagogical University in Cracow, Podchorążych 2 Street, 30-084 Kraków, Poland], and Leszek Baran [Chair of Internal Security, University of Information Technology and Management in Rzeszow, Poland]. "War or peace? The possible scenarios of colonising Mars." Space Policy 42 (2017): 31-36. </w:t>
      </w:r>
      <w:hyperlink r:id="rId17" w:history="1">
        <w:r w:rsidRPr="007412A2">
          <w:rPr>
            <w:rStyle w:val="Hyperlink"/>
          </w:rPr>
          <w:t>https://doi.org/10.1016/j.spacepol.2017.10.002</w:t>
        </w:r>
      </w:hyperlink>
      <w:r w:rsidRPr="007412A2">
        <w:t>. (AG DebateDrills)</w:t>
      </w:r>
    </w:p>
    <w:p w14:paraId="0D1AA922" w14:textId="77777777" w:rsidR="00FE7C2B" w:rsidRPr="00635A2F" w:rsidRDefault="00FE7C2B" w:rsidP="00FE7C2B">
      <w:pPr>
        <w:rPr>
          <w:rStyle w:val="Emphasis"/>
        </w:rPr>
      </w:pPr>
      <w:r w:rsidRPr="00B844F9">
        <w:rPr>
          <w:rStyle w:val="Emphasis"/>
          <w:highlight w:val="cyan"/>
        </w:rPr>
        <w:t>Contrary to fourth and fifth generation warfare, space wars will be dominated by nation states and international corporations</w:t>
      </w:r>
      <w:r w:rsidRPr="00635A2F">
        <w:t xml:space="preserve">. Elon Musk, Managing Director of SpaceX, a company dealing with the manufacture of jet engines, carrier rockets, and spaceships, claimed that within the nearest 40–100 years over 1 million people might be sent to Mars. He estimated the cost of one person's reaching the Red Planet at USD 200 million [16]. </w:t>
      </w:r>
      <w:r w:rsidRPr="00635A2F">
        <w:rPr>
          <w:rStyle w:val="Emphasis"/>
        </w:rPr>
        <w:t xml:space="preserve">According to the authors of the Mars one initiative, a sum of USD 6 billion will be needed to send the first four astronauts to Mars [6]. The </w:t>
      </w:r>
      <w:r w:rsidRPr="00B844F9">
        <w:rPr>
          <w:rStyle w:val="Emphasis"/>
          <w:highlight w:val="cyan"/>
        </w:rPr>
        <w:t>need to secure</w:t>
      </w:r>
      <w:r w:rsidRPr="00635A2F">
        <w:rPr>
          <w:rStyle w:val="Emphasis"/>
        </w:rPr>
        <w:t xml:space="preserve"> such </w:t>
      </w:r>
      <w:r w:rsidRPr="00B844F9">
        <w:rPr>
          <w:rStyle w:val="Emphasis"/>
          <w:highlight w:val="cyan"/>
        </w:rPr>
        <w:t>exorbitant funds virtually excludes</w:t>
      </w:r>
      <w:r w:rsidRPr="00635A2F">
        <w:rPr>
          <w:rStyle w:val="Emphasis"/>
        </w:rPr>
        <w:t xml:space="preserve"> any entities other than states and international corporations (</w:t>
      </w:r>
      <w:r w:rsidRPr="00B844F9">
        <w:rPr>
          <w:rStyle w:val="Emphasis"/>
          <w:highlight w:val="cyan"/>
        </w:rPr>
        <w:t>terrorist groups</w:t>
      </w:r>
      <w:r w:rsidRPr="00635A2F">
        <w:rPr>
          <w:rStyle w:val="Emphasis"/>
        </w:rPr>
        <w:t xml:space="preserve">, criminal organisations </w:t>
      </w:r>
      <w:r w:rsidRPr="00B844F9">
        <w:rPr>
          <w:rStyle w:val="Emphasis"/>
          <w:highlight w:val="cyan"/>
        </w:rPr>
        <w:t>or failed states</w:t>
      </w:r>
      <w:r w:rsidRPr="00635A2F">
        <w:rPr>
          <w:rStyle w:val="Emphasis"/>
        </w:rPr>
        <w:t xml:space="preserve">) from participating in space wars. It should be expected that the </w:t>
      </w:r>
      <w:r w:rsidRPr="00B844F9">
        <w:rPr>
          <w:rStyle w:val="Emphasis"/>
          <w:highlight w:val="cyan"/>
        </w:rPr>
        <w:t xml:space="preserve">future space wars will entail an advanced process of conflict robotisation </w:t>
      </w:r>
      <w:r w:rsidRPr="00B844F9">
        <w:rPr>
          <w:rStyle w:val="Emphasis"/>
        </w:rPr>
        <w:t>and dehumanisation. The</w:t>
      </w:r>
      <w:r w:rsidRPr="00635A2F">
        <w:rPr>
          <w:rStyle w:val="Emphasis"/>
        </w:rPr>
        <w:t xml:space="preserve"> prospective Mars colonisation war may proceed by means of robots – unmanned aerial vehicles. Ender's Game, an American science fiction film dating back to 2013, based on a novel by Orson Scott Card pub- lished under the same title, features scenes presenting such kind of a conflict.</w:t>
      </w:r>
      <w:r w:rsidRPr="00635A2F">
        <w:t xml:space="preserve"> The film is set in 2070. The main hero, ten-year-old Andrew Wiggin, is elected leader of the invading fleet, intended to destroy the native world of a foreign life form threatening the Earth. Andrew Wiggin, believing that he is taking part in training, leads the invading fleet and defeats the enemy. The invading forces comprise only un- manned space drones controlled from a secure place [11</w:t>
      </w:r>
      <w:r w:rsidRPr="00635A2F">
        <w:rPr>
          <w:rStyle w:val="Emphasis"/>
        </w:rPr>
        <w:t>]. The pro- gressing robotisation and dehumanisation of war will also be influenced by the strategic culture of western countries (the United States) whose societies show limited tolerance to human loss during military conflicts.</w:t>
      </w:r>
      <w:r w:rsidRPr="00635A2F">
        <w:t xml:space="preserve"> As stressed by Adrian Lewis in his book The American Culture of War, abolishing the obligatory military service was the most significant change introduced in the 20th century to the U.S. war-fighting model. It triggered the professionalization of armed forces, with a mass army being replaced by mobile troops limited in numbers [14]. </w:t>
      </w:r>
      <w:r w:rsidRPr="00635A2F">
        <w:rPr>
          <w:rStyle w:val="Emphasis"/>
        </w:rPr>
        <w:t xml:space="preserve">Along with the robotisation and dehumanisation, the </w:t>
      </w:r>
      <w:r w:rsidRPr="00B844F9">
        <w:rPr>
          <w:rStyle w:val="Emphasis"/>
          <w:highlight w:val="cyan"/>
        </w:rPr>
        <w:t>future space wars should also be expected to be brief</w:t>
      </w:r>
      <w:r w:rsidRPr="00635A2F">
        <w:rPr>
          <w:rStyle w:val="Emphasis"/>
        </w:rPr>
        <w:t xml:space="preserve">. Unless the dispute escalating between the global powers evolves into military activities located in the Earth, the </w:t>
      </w:r>
      <w:r w:rsidRPr="00B844F9">
        <w:rPr>
          <w:rStyle w:val="Emphasis"/>
          <w:highlight w:val="cyan"/>
        </w:rPr>
        <w:t>conflict may end soon after the communication satellites of one of the parties are destroyed</w:t>
      </w:r>
      <w:r w:rsidRPr="00635A2F">
        <w:rPr>
          <w:rStyle w:val="Emphasis"/>
        </w:rPr>
        <w:t xml:space="preserve">, or its space station is damaged. Considering the above, the </w:t>
      </w:r>
      <w:r w:rsidRPr="00B844F9">
        <w:rPr>
          <w:rStyle w:val="Emphasis"/>
          <w:highlight w:val="cyan"/>
        </w:rPr>
        <w:t>technological arms race between</w:t>
      </w:r>
      <w:r w:rsidRPr="00635A2F">
        <w:rPr>
          <w:rStyle w:val="Emphasis"/>
        </w:rPr>
        <w:t xml:space="preserve"> the competing States, </w:t>
      </w:r>
      <w:r w:rsidRPr="00B844F9">
        <w:rPr>
          <w:rStyle w:val="Emphasis"/>
          <w:highlight w:val="cyan"/>
        </w:rPr>
        <w:t>aimed at designing</w:t>
      </w:r>
      <w:r w:rsidRPr="00635A2F">
        <w:rPr>
          <w:rStyle w:val="Emphasis"/>
        </w:rPr>
        <w:t xml:space="preserve">, as fast as possible, </w:t>
      </w:r>
      <w:r w:rsidRPr="00B844F9">
        <w:rPr>
          <w:rStyle w:val="Emphasis"/>
          <w:highlight w:val="cyan"/>
        </w:rPr>
        <w:t>a weapon which will enable defeating the enemy in the first attack,</w:t>
      </w:r>
      <w:r w:rsidRPr="00635A2F">
        <w:rPr>
          <w:rStyle w:val="Emphasis"/>
        </w:rPr>
        <w:t xml:space="preserve"> </w:t>
      </w:r>
      <w:r w:rsidRPr="00B844F9">
        <w:rPr>
          <w:rStyle w:val="Emphasis"/>
          <w:highlight w:val="cyan"/>
        </w:rPr>
        <w:t>without</w:t>
      </w:r>
      <w:r w:rsidRPr="00635A2F">
        <w:rPr>
          <w:rStyle w:val="Emphasis"/>
        </w:rPr>
        <w:t xml:space="preserve"> any </w:t>
      </w:r>
      <w:r w:rsidRPr="00B844F9">
        <w:rPr>
          <w:rStyle w:val="Emphasis"/>
          <w:highlight w:val="cyan"/>
        </w:rPr>
        <w:t>possibility of re- taliation</w:t>
      </w:r>
      <w:r w:rsidRPr="00635A2F">
        <w:rPr>
          <w:rStyle w:val="Emphasis"/>
        </w:rPr>
        <w:t>, will prove crucial.</w:t>
      </w:r>
    </w:p>
    <w:p w14:paraId="52D73074" w14:textId="77777777" w:rsidR="00FE7C2B" w:rsidRDefault="00FE7C2B" w:rsidP="00FE7C2B">
      <w:pPr>
        <w:rPr>
          <w:rStyle w:val="TitleChar"/>
        </w:rPr>
      </w:pPr>
    </w:p>
    <w:p w14:paraId="246AA756" w14:textId="77777777" w:rsidR="00FE7C2B" w:rsidRDefault="00FE7C2B" w:rsidP="00FE7C2B"/>
    <w:p w14:paraId="2AA255E0" w14:textId="77777777" w:rsidR="00FE7C2B" w:rsidRDefault="00FE7C2B" w:rsidP="00FE7C2B"/>
    <w:p w14:paraId="4D189284" w14:textId="77777777" w:rsidR="00A95652" w:rsidRPr="00B10CFB" w:rsidRDefault="00A95652" w:rsidP="00B10CFB"/>
    <w:p w14:paraId="78310951" w14:textId="77777777" w:rsidR="00940648" w:rsidRPr="00940648" w:rsidRDefault="00940648" w:rsidP="00940648">
      <w:pPr>
        <w:pStyle w:val="Heading3"/>
      </w:pPr>
      <w:r>
        <w:t>Debris</w:t>
      </w:r>
    </w:p>
    <w:p w14:paraId="0C3F658F" w14:textId="77777777" w:rsidR="00940648" w:rsidRPr="005F0A20" w:rsidRDefault="00940648" w:rsidP="00940648">
      <w:pPr>
        <w:pStyle w:val="Heading4"/>
      </w:pPr>
      <w:r>
        <w:t>There’s no space debris impact</w:t>
      </w:r>
    </w:p>
    <w:p w14:paraId="7727DF9C" w14:textId="77777777" w:rsidR="00940648" w:rsidRPr="005F0A20" w:rsidRDefault="00940648" w:rsidP="00940648">
      <w:pPr>
        <w:rPr>
          <w:rStyle w:val="Style13ptBold"/>
        </w:rPr>
      </w:pPr>
      <w:r>
        <w:rPr>
          <w:rStyle w:val="Style13ptBold"/>
        </w:rPr>
        <w:t>Park 18</w:t>
      </w:r>
    </w:p>
    <w:p w14:paraId="4FBA5A82" w14:textId="77777777" w:rsidR="00940648" w:rsidRPr="005F0A20" w:rsidRDefault="00940648" w:rsidP="00940648">
      <w:r>
        <w:t xml:space="preserve">Ye Joo Park, citing NASA studies on orbital debris, How Dangerous is Space Debris?, Research Association for Interdisciplinary Studies, RAIS Conference Proceedings, November 19-20, 2018, DOI: 10.5281/zenodo.1572516, </w:t>
      </w:r>
      <w:hyperlink r:id="rId18" w:history="1">
        <w:r w:rsidRPr="00C624F6">
          <w:rPr>
            <w:rStyle w:val="Hyperlink"/>
          </w:rPr>
          <w:t>https://ssrn.com/abstract=3303541</w:t>
        </w:r>
      </w:hyperlink>
    </w:p>
    <w:p w14:paraId="3B2F0A5D" w14:textId="77777777" w:rsidR="00940648" w:rsidRDefault="00940648" w:rsidP="00940648">
      <w:r>
        <w:t>Other factors to consider concerning collisions in Space</w:t>
      </w:r>
    </w:p>
    <w:p w14:paraId="16AD6329" w14:textId="77777777" w:rsidR="00940648" w:rsidRDefault="00940648" w:rsidP="00940648">
      <w:r w:rsidRPr="005F0A20">
        <w:rPr>
          <w:rStyle w:val="TitleChar"/>
        </w:rPr>
        <w:t>While it’s true that there are thousands of space objects</w:t>
      </w:r>
      <w:r>
        <w:t xml:space="preserve"> </w:t>
      </w:r>
      <w:r w:rsidRPr="005F0A20">
        <w:rPr>
          <w:rStyle w:val="TitleChar"/>
        </w:rPr>
        <w:t xml:space="preserve">directly above Earth in an 800-kilometer band, </w:t>
      </w:r>
      <w:r w:rsidRPr="000D1E8E">
        <w:rPr>
          <w:rStyle w:val="Emphasis"/>
          <w:highlight w:val="cyan"/>
        </w:rPr>
        <w:t>space is so vast</w:t>
      </w:r>
      <w:r>
        <w:t xml:space="preserve"> </w:t>
      </w:r>
      <w:r w:rsidRPr="005F0A20">
        <w:rPr>
          <w:rStyle w:val="TitleChar"/>
        </w:rPr>
        <w:t>that it’s helpful to pause for a moment and reflect</w:t>
      </w:r>
      <w:r>
        <w:t xml:space="preserve">... </w:t>
      </w:r>
      <w:r w:rsidRPr="000D1E8E">
        <w:rPr>
          <w:rStyle w:val="TitleChar"/>
          <w:highlight w:val="cyan"/>
        </w:rPr>
        <w:t>in the area</w:t>
      </w:r>
      <w:r w:rsidRPr="005F0A20">
        <w:rPr>
          <w:rStyle w:val="TitleChar"/>
        </w:rPr>
        <w:t xml:space="preserve"> directly </w:t>
      </w:r>
      <w:r w:rsidRPr="000D1E8E">
        <w:rPr>
          <w:rStyle w:val="TitleChar"/>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TitleChar"/>
          <w:highlight w:val="cyan"/>
        </w:rPr>
        <w:t>there</w:t>
      </w:r>
      <w:r w:rsidRPr="005F0A20">
        <w:rPr>
          <w:rStyle w:val="TitleChar"/>
        </w:rPr>
        <w:t xml:space="preserve"> are typically </w:t>
      </w:r>
      <w:r w:rsidRPr="000D1E8E">
        <w:rPr>
          <w:rStyle w:val="TitleChar"/>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TitleChar"/>
        </w:rPr>
        <w:t>orbiting above 3.1 million square miles</w:t>
      </w:r>
      <w:r>
        <w:t xml:space="preserve">. </w:t>
      </w:r>
      <w:r w:rsidRPr="005F0A20">
        <w:rPr>
          <w:rStyle w:val="TitleChar"/>
        </w:rPr>
        <w:t xml:space="preserve">Therefore, </w:t>
      </w:r>
      <w:r w:rsidRPr="000D1E8E">
        <w:rPr>
          <w:rStyle w:val="TitleChar"/>
          <w:highlight w:val="cyan"/>
        </w:rPr>
        <w:t xml:space="preserve">the </w:t>
      </w:r>
      <w:r w:rsidRPr="000D1E8E">
        <w:rPr>
          <w:rStyle w:val="Emphasis"/>
          <w:highlight w:val="cyan"/>
        </w:rPr>
        <w:t>likelihood of collisions</w:t>
      </w:r>
      <w:r>
        <w:t xml:space="preserve"> </w:t>
      </w:r>
      <w:r w:rsidRPr="005F0A20">
        <w:rPr>
          <w:rStyle w:val="TitleChar"/>
        </w:rPr>
        <w:t xml:space="preserve">between satellites, spacecraft and orbiting objects </w:t>
      </w:r>
      <w:r w:rsidRPr="000D1E8E">
        <w:rPr>
          <w:rStyle w:val="TitleChar"/>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14C1D96A" w14:textId="77777777" w:rsidR="00940648" w:rsidRDefault="00940648" w:rsidP="00940648">
      <w:r w:rsidRPr="005F0A20">
        <w:rPr>
          <w:rStyle w:val="TitleChar"/>
        </w:rPr>
        <w:t>In fact</w:t>
      </w:r>
      <w:r w:rsidRPr="005F0A20">
        <w:t>, in 2013</w:t>
      </w:r>
      <w:r>
        <w:t xml:space="preserve"> </w:t>
      </w:r>
      <w:r w:rsidRPr="005F0A20">
        <w:rPr>
          <w:rStyle w:val="TitleChar"/>
        </w:rPr>
        <w:t xml:space="preserve">it was </w:t>
      </w:r>
      <w:r w:rsidRPr="000D1E8E">
        <w:rPr>
          <w:rStyle w:val="TitleChar"/>
          <w:highlight w:val="cyan"/>
        </w:rPr>
        <w:t>reported</w:t>
      </w:r>
      <w:r w:rsidRPr="005F0A20">
        <w:rPr>
          <w:rStyle w:val="TitleChar"/>
        </w:rPr>
        <w:t xml:space="preserve"> that the </w:t>
      </w:r>
      <w:r w:rsidRPr="000D1E8E">
        <w:rPr>
          <w:rStyle w:val="Emphasis"/>
          <w:highlight w:val="cyan"/>
        </w:rPr>
        <w:t>probability of a collision</w:t>
      </w:r>
      <w:r>
        <w:t xml:space="preserve"> </w:t>
      </w:r>
      <w:r w:rsidRPr="005F0A20">
        <w:rPr>
          <w:rStyle w:val="TitleChar"/>
        </w:rPr>
        <w:t xml:space="preserve">between </w:t>
      </w:r>
      <w:r w:rsidRPr="005F0A20">
        <w:rPr>
          <w:rStyle w:val="Emphasis"/>
        </w:rPr>
        <w:t>an</w:t>
      </w:r>
      <w:r w:rsidRPr="005F0A20">
        <w:rPr>
          <w:rStyle w:val="TitleChar"/>
        </w:rPr>
        <w:t xml:space="preserve"> orbiting asset and space debris</w:t>
      </w:r>
      <w:r>
        <w:t xml:space="preserve"> </w:t>
      </w:r>
      <w:r w:rsidRPr="005F0A20">
        <w:rPr>
          <w:rStyle w:val="TitleChar"/>
        </w:rPr>
        <w:t>larger than 1 cm</w:t>
      </w:r>
      <w:r>
        <w:t xml:space="preserve"> (0.4in.) </w:t>
      </w:r>
      <w:r w:rsidRPr="000D1E8E">
        <w:rPr>
          <w:rStyle w:val="TitleChar"/>
          <w:highlight w:val="cyan"/>
        </w:rPr>
        <w:t xml:space="preserve">will be </w:t>
      </w:r>
      <w:r w:rsidRPr="000D1E8E">
        <w:rPr>
          <w:rStyle w:val="Emphasis"/>
          <w:highlight w:val="cyan"/>
        </w:rPr>
        <w:t>once</w:t>
      </w:r>
      <w:r w:rsidRPr="000D1E8E">
        <w:rPr>
          <w:rStyle w:val="TitleChar"/>
          <w:highlight w:val="cyan"/>
        </w:rPr>
        <w:t xml:space="preserve"> every</w:t>
      </w:r>
      <w:r w:rsidRPr="005F0A20">
        <w:rPr>
          <w:rStyle w:val="TitleChar"/>
        </w:rPr>
        <w:t xml:space="preserve"> 1.5-</w:t>
      </w:r>
      <w:r w:rsidRPr="000D1E8E">
        <w:rPr>
          <w:rStyle w:val="Emphasis"/>
          <w:highlight w:val="cyan"/>
        </w:rPr>
        <w:t>2 years</w:t>
      </w:r>
      <w:r>
        <w:t xml:space="preserve">, </w:t>
      </w:r>
      <w:r w:rsidRPr="005F0A20">
        <w:rPr>
          <w:rStyle w:val="TitleChar"/>
        </w:rPr>
        <w:t>according to the Head of the</w:t>
      </w:r>
      <w:r>
        <w:t xml:space="preserve"> Russian Hall/ </w:t>
      </w:r>
      <w:r w:rsidRPr="005F0A20">
        <w:rPr>
          <w:rStyle w:val="TitleChar"/>
        </w:rPr>
        <w:t>History of Space Debris</w:t>
      </w:r>
      <w:r>
        <w:t xml:space="preserve"> 8 Figure 5 [NASA] </w:t>
      </w:r>
      <w:r w:rsidRPr="005F0A20">
        <w:rPr>
          <w:rStyle w:val="TitleChar"/>
        </w:rPr>
        <w:t>Space Agency</w:t>
      </w:r>
      <w:r>
        <w:t>. This compares with a 2010 estimate giving the likelihood of once every 5 years (Sorokin 2013).</w:t>
      </w:r>
    </w:p>
    <w:p w14:paraId="6BBE6FDA" w14:textId="77777777" w:rsidR="00940648" w:rsidRDefault="00940648" w:rsidP="00940648">
      <w:r>
        <w:t>The Feasibility of Practically Reducing Space Debris</w:t>
      </w:r>
    </w:p>
    <w:p w14:paraId="03D5EED1" w14:textId="77777777" w:rsidR="00940648" w:rsidRDefault="00940648" w:rsidP="00940648">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41377BB4" w14:textId="77777777" w:rsidR="00940648" w:rsidRDefault="00940648" w:rsidP="00940648">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even as small as 5 mm - the result will be grave, e.g. the collision would likely disrupt or terminate a satellite’s operations (Bonnal and McKnight 2017, 5).</w:t>
      </w:r>
    </w:p>
    <w:p w14:paraId="08916F94" w14:textId="77777777" w:rsidR="00940648" w:rsidRPr="005F0A20" w:rsidRDefault="00940648" w:rsidP="00940648">
      <w:r>
        <w:t xml:space="preserve">The </w:t>
      </w:r>
      <w:r w:rsidRPr="005F0A20">
        <w:rPr>
          <w:rStyle w:val="TitleChar"/>
        </w:rPr>
        <w:t xml:space="preserve">serious </w:t>
      </w:r>
      <w:r w:rsidRPr="000E4BC0">
        <w:rPr>
          <w:rStyle w:val="Emphasis"/>
        </w:rPr>
        <w:t>warnings</w:t>
      </w:r>
      <w:r>
        <w:t xml:space="preserve"> expressed in this conclusion </w:t>
      </w:r>
      <w:r w:rsidRPr="005F0A20">
        <w:rPr>
          <w:rStyle w:val="TitleChar"/>
        </w:rPr>
        <w:t xml:space="preserve">are </w:t>
      </w:r>
      <w:r w:rsidRPr="005F0A20">
        <w:rPr>
          <w:rStyle w:val="Emphasis"/>
        </w:rPr>
        <w:t>offset</w:t>
      </w:r>
      <w:r w:rsidRPr="005F0A20">
        <w:rPr>
          <w:rStyle w:val="TitleChar"/>
        </w:rPr>
        <w:t xml:space="preserve"> by the </w:t>
      </w:r>
      <w:r w:rsidRPr="005F0A20">
        <w:rPr>
          <w:rStyle w:val="Emphasis"/>
        </w:rPr>
        <w:t>positive findings of the IAA</w:t>
      </w:r>
      <w:r>
        <w:t xml:space="preserve"> </w:t>
      </w:r>
      <w:r w:rsidRPr="005F0A20">
        <w:rPr>
          <w:rStyle w:val="TitleChar"/>
        </w:rPr>
        <w:t xml:space="preserve">that there </w:t>
      </w:r>
      <w:r w:rsidRPr="005F0A20">
        <w:rPr>
          <w:rStyle w:val="Emphasis"/>
        </w:rPr>
        <w:t>has been a reduction</w:t>
      </w:r>
      <w:r w:rsidRPr="005F0A20">
        <w:rPr>
          <w:rStyle w:val="TitleChar"/>
        </w:rPr>
        <w:t xml:space="preserve"> of the space debris created from the two</w:t>
      </w:r>
      <w:r>
        <w:t xml:space="preserve"> </w:t>
      </w:r>
      <w:r w:rsidRPr="005F0A20">
        <w:rPr>
          <w:rStyle w:val="TitleChar"/>
        </w:rPr>
        <w:t xml:space="preserve">extraordinary </w:t>
      </w:r>
      <w:r w:rsidRPr="005F0A20">
        <w:rPr>
          <w:rStyle w:val="Emphasis"/>
        </w:rPr>
        <w:t>satellite destruction events</w:t>
      </w:r>
      <w:r w:rsidRPr="005F0A20">
        <w:rPr>
          <w:rStyle w:val="TitleChar"/>
        </w:rPr>
        <w:t xml:space="preserve"> (2007 and 2009)</w:t>
      </w:r>
      <w:r>
        <w:t xml:space="preserve"> </w:t>
      </w:r>
      <w:r w:rsidRPr="005F0A20">
        <w:rPr>
          <w:rStyle w:val="TitleChar"/>
        </w:rPr>
        <w:t>cited earlier</w:t>
      </w:r>
      <w:r>
        <w:t xml:space="preserve"> in this paper. </w:t>
      </w:r>
      <w:r w:rsidRPr="005F0A20">
        <w:rPr>
          <w:rStyle w:val="TitleChar"/>
        </w:rPr>
        <w:t xml:space="preserve">According to the IAF report, a </w:t>
      </w:r>
      <w:r w:rsidRPr="005F0A20">
        <w:rPr>
          <w:rStyle w:val="Emphasis"/>
        </w:rPr>
        <w:t>large amount of debris</w:t>
      </w:r>
      <w:r>
        <w:t xml:space="preserve"> </w:t>
      </w:r>
      <w:r w:rsidRPr="005F0A20">
        <w:rPr>
          <w:rStyle w:val="TitleChar"/>
        </w:rPr>
        <w:t xml:space="preserve">from the satellite explosions were </w:t>
      </w:r>
      <w:r w:rsidRPr="005F0A20">
        <w:rPr>
          <w:rStyle w:val="Emphasis"/>
        </w:rPr>
        <w:t>frictionally burned</w:t>
      </w:r>
      <w:r>
        <w:t xml:space="preserve"> </w:t>
      </w:r>
      <w:r w:rsidRPr="005F0A20">
        <w:rPr>
          <w:rStyle w:val="TitleChar"/>
        </w:rPr>
        <w:t xml:space="preserve">when reaching the Earth’s atmosphere after </w:t>
      </w:r>
      <w:r w:rsidRPr="005F0A20">
        <w:rPr>
          <w:rStyle w:val="Emphasis"/>
        </w:rPr>
        <w:t>gradually sinking</w:t>
      </w:r>
      <w:r w:rsidRPr="005F0A20">
        <w:rPr>
          <w:rStyle w:val="TitleChar"/>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TitleChar"/>
        </w:rPr>
        <w:t xml:space="preserve">space junk sink as the orbit gets weaker... then they burn. This is </w:t>
      </w:r>
      <w:r w:rsidRPr="000D1E8E">
        <w:rPr>
          <w:rStyle w:val="TitleChar"/>
          <w:highlight w:val="cyan"/>
        </w:rPr>
        <w:t xml:space="preserve">a </w:t>
      </w:r>
      <w:r w:rsidRPr="000D1E8E">
        <w:rPr>
          <w:rStyle w:val="Emphasis"/>
          <w:highlight w:val="cyan"/>
        </w:rPr>
        <w:t>positive trend</w:t>
      </w:r>
      <w:r w:rsidRPr="000D1E8E">
        <w:rPr>
          <w:rStyle w:val="TitleChar"/>
          <w:highlight w:val="cyan"/>
        </w:rPr>
        <w:t xml:space="preserve"> “for</w:t>
      </w:r>
      <w:r w:rsidRPr="005F0A20">
        <w:rPr>
          <w:rStyle w:val="TitleChar"/>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TitleChar"/>
          <w:highlight w:val="cyan"/>
        </w:rPr>
        <w:t xml:space="preserve"> </w:t>
      </w:r>
      <w:r w:rsidRPr="000D1E8E">
        <w:rPr>
          <w:rStyle w:val="TitleChar"/>
        </w:rPr>
        <w:t>at</w:t>
      </w:r>
      <w:r w:rsidRPr="000D1E8E">
        <w:t xml:space="preserve"> the lower </w:t>
      </w:r>
      <w:r w:rsidRPr="000D1E8E">
        <w:rPr>
          <w:rStyle w:val="TitleChar"/>
        </w:rPr>
        <w:t>altitudes</w:t>
      </w:r>
      <w:r w:rsidRPr="000D1E8E">
        <w:t xml:space="preserve"> (i.e., </w:t>
      </w:r>
      <w:r w:rsidRPr="000D1E8E">
        <w:rPr>
          <w:rStyle w:val="TitleChar"/>
        </w:rPr>
        <w:t>less than 650 km</w:t>
      </w:r>
      <w:r w:rsidRPr="000D1E8E">
        <w:t>)” (Bonnal and McKnight 2017, 7).</w:t>
      </w:r>
    </w:p>
    <w:p w14:paraId="4E72234F" w14:textId="77777777" w:rsidR="00940648" w:rsidRPr="00EE28C9" w:rsidRDefault="00940648" w:rsidP="00940648"/>
    <w:p w14:paraId="0BC15D6D" w14:textId="77777777" w:rsidR="00940648" w:rsidRPr="00F03030" w:rsidRDefault="00940648" w:rsidP="00940648">
      <w:pPr>
        <w:pStyle w:val="Heading4"/>
      </w:pPr>
      <w:r>
        <w:t>Kessler’s Syndrome wrong and super long timeframe---he’s adjusted it recently</w:t>
      </w:r>
    </w:p>
    <w:p w14:paraId="1429DC44" w14:textId="77777777" w:rsidR="00940648" w:rsidRPr="00585A23" w:rsidRDefault="00940648" w:rsidP="00940648">
      <w:pPr>
        <w:rPr>
          <w:rStyle w:val="Style13ptBold"/>
        </w:rPr>
      </w:pPr>
      <w:r>
        <w:rPr>
          <w:rStyle w:val="Style13ptBold"/>
        </w:rPr>
        <w:t>Kurt 15</w:t>
      </w:r>
      <w:r w:rsidRPr="00585A23">
        <w:t xml:space="preserve"> – </w:t>
      </w:r>
      <w:r>
        <w:t>JD-William &amp; Mary</w:t>
      </w:r>
    </w:p>
    <w:p w14:paraId="24F3E2FD" w14:textId="77777777" w:rsidR="00940648" w:rsidRPr="00166C24" w:rsidRDefault="00940648" w:rsidP="00940648">
      <w:r>
        <w:t>Joseph Kurt, JD- William &amp; Mary School of Law, BA-Marquette University, NOTE: TRIUMPH OF THE SPACE COMMONS: ADDRESSING THE IMPENDING SPACE DEBRIS CRISIS WITHOUT AN INTERNATIONAL TREATY, 40 Wm. &amp; Mary Envtl. L. &amp; Pol'y Rev. 305 (2015)</w:t>
      </w:r>
    </w:p>
    <w:p w14:paraId="3B57C5EC" w14:textId="77777777" w:rsidR="00940648" w:rsidRDefault="00940648" w:rsidP="00940648">
      <w:r>
        <w:t>A. Practical Considerations: Feasible Solutions to the Space Debris Problem Are on Their Way</w:t>
      </w:r>
    </w:p>
    <w:p w14:paraId="3150C98C" w14:textId="77777777" w:rsidR="00940648" w:rsidRDefault="00940648" w:rsidP="00940648">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comprehensive 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0350DF66" w14:textId="77777777" w:rsidR="00940648" w:rsidRPr="00166C24" w:rsidRDefault="00940648" w:rsidP="00940648">
      <w:r w:rsidRPr="00166C24">
        <w:rPr>
          <w:rStyle w:val="TitleChar"/>
        </w:rPr>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the Kessler Syndrome</w:t>
      </w:r>
      <w:r w:rsidRPr="00166C24">
        <w:t xml:space="preserve">. 94Link to the text of the note To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303966">
        <w:rPr>
          <w:rStyle w:val="Emphasis"/>
          <w:highlight w:val="cyan"/>
        </w:rPr>
        <w:t>Kessler</w:t>
      </w:r>
      <w:r w:rsidRPr="00166C24">
        <w:t xml:space="preserve">, </w:t>
      </w:r>
      <w:r w:rsidRPr="00303966">
        <w:rPr>
          <w:rStyle w:val="TitleChar"/>
          <w:highlight w:val="cyan"/>
        </w:rPr>
        <w:t>who</w:t>
      </w:r>
      <w:r w:rsidRPr="00166C24">
        <w:rPr>
          <w:rStyle w:val="TitleChar"/>
        </w:rPr>
        <w:t xml:space="preserve"> </w:t>
      </w:r>
      <w:r w:rsidRPr="00166C24">
        <w:rPr>
          <w:rStyle w:val="Emphasis"/>
        </w:rPr>
        <w:t xml:space="preserve">first </w:t>
      </w:r>
      <w:r w:rsidRPr="00303966">
        <w:rPr>
          <w:rStyle w:val="Emphasis"/>
          <w:highlight w:val="cyan"/>
        </w:rPr>
        <w:t>described</w:t>
      </w:r>
      <w:r w:rsidRPr="00303966">
        <w:rPr>
          <w:rStyle w:val="TitleChar"/>
          <w:highlight w:val="cyan"/>
        </w:rPr>
        <w:t xml:space="preserve"> the</w:t>
      </w:r>
      <w:r w:rsidRPr="00166C24">
        <w:rPr>
          <w:rStyle w:val="TitleChar"/>
        </w:rPr>
        <w:t xml:space="preserve"> eponymous </w:t>
      </w:r>
      <w:r w:rsidRPr="00303966">
        <w:rPr>
          <w:rStyle w:val="TitleChar"/>
          <w:highlight w:val="cyan"/>
        </w:rPr>
        <w:t xml:space="preserve">effect in </w:t>
      </w:r>
      <w:r w:rsidRPr="00303966">
        <w:rPr>
          <w:rStyle w:val="Emphasis"/>
          <w:highlight w:val="cyan"/>
        </w:rPr>
        <w:t>1978</w:t>
      </w:r>
      <w:r w:rsidRPr="00166C24">
        <w:t xml:space="preserve">, </w:t>
      </w:r>
      <w:r w:rsidRPr="00166C24">
        <w:rPr>
          <w:rStyle w:val="TitleChar"/>
        </w:rPr>
        <w:t xml:space="preserve">has </w:t>
      </w:r>
      <w:r w:rsidRPr="00166C24">
        <w:rPr>
          <w:rStyle w:val="Emphasis"/>
        </w:rPr>
        <w:t xml:space="preserve">significantly </w:t>
      </w:r>
      <w:r w:rsidRPr="00303966">
        <w:rPr>
          <w:rStyle w:val="Emphasis"/>
          <w:highlight w:val="cyan"/>
        </w:rPr>
        <w:t>recalibrated</w:t>
      </w:r>
      <w:r w:rsidRPr="00166C24">
        <w:rPr>
          <w:rStyle w:val="Emphasis"/>
        </w:rPr>
        <w:t xml:space="preserve"> </w:t>
      </w:r>
      <w:r w:rsidRPr="00303966">
        <w:rPr>
          <w:rStyle w:val="Emphasis"/>
          <w:highlight w:val="cyan"/>
        </w:rPr>
        <w:t>his</w:t>
      </w:r>
      <w:r w:rsidRPr="00166C24">
        <w:rPr>
          <w:rStyle w:val="Emphasis"/>
        </w:rPr>
        <w:t xml:space="preserve"> own </w:t>
      </w:r>
      <w:r w:rsidRPr="00303966">
        <w:rPr>
          <w:rStyle w:val="Emphasis"/>
          <w:highlight w:val="cyan"/>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303966">
        <w:rPr>
          <w:rStyle w:val="TitleChar"/>
          <w:highlight w:val="cyan"/>
        </w:rPr>
        <w:t>Kessler predicted</w:t>
      </w:r>
      <w:r w:rsidRPr="00166C24">
        <w:rPr>
          <w:rStyle w:val="TitleChar"/>
        </w:rPr>
        <w:t xml:space="preserve"> that </w:t>
      </w:r>
      <w:r w:rsidRPr="00303966">
        <w:rPr>
          <w:rStyle w:val="TitleChar"/>
          <w:highlight w:val="cyan"/>
        </w:rPr>
        <w:t>catastrophe</w:t>
      </w:r>
      <w:r w:rsidRPr="00166C24">
        <w:rPr>
          <w:rStyle w:val="TitleChar"/>
        </w:rPr>
        <w:t xml:space="preserve"> would </w:t>
      </w:r>
      <w:r w:rsidRPr="00166C24">
        <w:rPr>
          <w:rStyle w:val="Emphasis"/>
        </w:rPr>
        <w:t xml:space="preserve">result </w:t>
      </w:r>
      <w:r w:rsidRPr="00303966">
        <w:rPr>
          <w:rStyle w:val="Emphasis"/>
          <w:highlight w:val="cyan"/>
        </w:rPr>
        <w:t>by</w:t>
      </w:r>
      <w:r w:rsidRPr="00166C24">
        <w:rPr>
          <w:rStyle w:val="Emphasis"/>
        </w:rPr>
        <w:t xml:space="preserve"> the year </w:t>
      </w:r>
      <w:r w:rsidRPr="00303966">
        <w:rPr>
          <w:rStyle w:val="Emphasis"/>
          <w:highlight w:val="cyan"/>
        </w:rPr>
        <w:t>2000</w:t>
      </w:r>
      <w:r w:rsidRPr="00166C24">
        <w:t xml:space="preserve">. 100Link to the text of the note </w:t>
      </w:r>
      <w:r w:rsidRPr="00303966">
        <w:rPr>
          <w:rStyle w:val="TitleChar"/>
          <w:highlight w:val="cyan"/>
        </w:rPr>
        <w:t>That</w:t>
      </w:r>
      <w:r w:rsidRPr="00166C24">
        <w:rPr>
          <w:rStyle w:val="TitleChar"/>
        </w:rPr>
        <w:t xml:space="preserve"> date </w:t>
      </w:r>
      <w:r w:rsidRPr="00303966">
        <w:rPr>
          <w:rStyle w:val="Emphasis"/>
          <w:highlight w:val="cyan"/>
        </w:rPr>
        <w:t>long passed</w:t>
      </w:r>
      <w:r w:rsidRPr="00166C24">
        <w:t xml:space="preserve">, </w:t>
      </w:r>
      <w:r w:rsidRPr="00303966">
        <w:rPr>
          <w:rStyle w:val="TitleChar"/>
          <w:highlight w:val="cyan"/>
        </w:rPr>
        <w:t xml:space="preserve">Kessler </w:t>
      </w:r>
      <w:r w:rsidRPr="00303966">
        <w:rPr>
          <w:rStyle w:val="Emphasis"/>
          <w:highlight w:val="cyan"/>
        </w:rPr>
        <w:t>now speaks of a century-long</w:t>
      </w:r>
      <w:r w:rsidRPr="00166C24">
        <w:rPr>
          <w:rStyle w:val="Emphasis"/>
        </w:rPr>
        <w:t xml:space="preserve"> </w:t>
      </w:r>
      <w:r w:rsidRPr="00303966">
        <w:rPr>
          <w:rStyle w:val="Emphasis"/>
          <w:highlight w:val="cyan"/>
        </w:rPr>
        <w:t>process</w:t>
      </w:r>
      <w:r w:rsidRPr="00166C24">
        <w:rPr>
          <w:rStyle w:val="TitleChar"/>
        </w:rPr>
        <w:t xml:space="preserve"> that "</w:t>
      </w:r>
      <w:r w:rsidRPr="00303966">
        <w:rPr>
          <w:rStyle w:val="Emphasis"/>
          <w:highlight w:val="cyan"/>
        </w:rPr>
        <w:t>we have time to deal with</w:t>
      </w:r>
      <w:r w:rsidRPr="00166C24">
        <w:t>." 101Link to the text of the note</w:t>
      </w:r>
    </w:p>
    <w:p w14:paraId="5096EFDF" w14:textId="77777777" w:rsidR="00940648" w:rsidRPr="002A72C9" w:rsidRDefault="00940648" w:rsidP="00940648"/>
    <w:p w14:paraId="497D111C" w14:textId="77777777" w:rsidR="00940648" w:rsidRDefault="00940648" w:rsidP="00940648">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5E063A82" w14:textId="77777777" w:rsidR="00940648" w:rsidRDefault="00940648" w:rsidP="00940648">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2FFF772D" w14:textId="77777777" w:rsidR="00940648" w:rsidRDefault="00940648" w:rsidP="00940648">
      <w:r>
        <w:t xml:space="preserve">In the movie Gravity the driving force of </w:t>
      </w:r>
      <w:r w:rsidRPr="003B6BA7">
        <w:rPr>
          <w:rStyle w:val="StyleUnderline"/>
        </w:rPr>
        <w:t xml:space="preserve">the plot is </w:t>
      </w:r>
      <w:r w:rsidRPr="00647036">
        <w:rPr>
          <w:rStyle w:val="StyleUnderline"/>
          <w:highlight w:val="cyan"/>
        </w:rPr>
        <w:t>a</w:t>
      </w:r>
      <w:r w:rsidRPr="003B6BA7">
        <w:rPr>
          <w:rStyle w:val="StyleUnderline"/>
        </w:rPr>
        <w:t xml:space="preserve"> catastrophic </w:t>
      </w:r>
      <w:r w:rsidRPr="00647036">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647036">
        <w:rPr>
          <w:rStyle w:val="StyleUnderline"/>
          <w:highlight w:val="cyan"/>
        </w:rPr>
        <w:t>is not</w:t>
      </w:r>
      <w:r w:rsidRPr="003B6BA7">
        <w:rPr>
          <w:rStyle w:val="StyleUnderline"/>
        </w:rPr>
        <w:t xml:space="preserve"> particularly </w:t>
      </w:r>
      <w:r w:rsidRPr="00647036">
        <w:rPr>
          <w:rStyle w:val="StyleUnderline"/>
          <w:highlight w:val="cyan"/>
        </w:rPr>
        <w:t>accurate</w:t>
      </w:r>
      <w:r>
        <w:t xml:space="preserve">, but the risk of a debris cascade is very real. </w:t>
      </w:r>
    </w:p>
    <w:p w14:paraId="768BCD0A" w14:textId="77777777" w:rsidR="00940648" w:rsidRDefault="00940648" w:rsidP="00940648">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6C45F4B6" w14:textId="77777777" w:rsidR="00940648" w:rsidRPr="003B6BA7" w:rsidRDefault="00940648" w:rsidP="00940648">
      <w:pPr>
        <w:rPr>
          <w:rStyle w:val="StyleUnderline"/>
        </w:rPr>
      </w:pPr>
      <w:r w:rsidRPr="003B6BA7">
        <w:rPr>
          <w:rStyle w:val="StyleUnderline"/>
        </w:rPr>
        <w:t xml:space="preserve">While that might sound alarming, </w:t>
      </w:r>
      <w:r w:rsidRPr="00647036">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647036">
        <w:rPr>
          <w:rStyle w:val="Emphasis"/>
          <w:highlight w:val="cyan"/>
        </w:rPr>
        <w:t>Modern spacecraft</w:t>
      </w:r>
      <w:r w:rsidRPr="003B6BA7">
        <w:rPr>
          <w:rStyle w:val="Emphasis"/>
        </w:rPr>
        <w:t xml:space="preserve"> also </w:t>
      </w:r>
      <w:r w:rsidRPr="00647036">
        <w:rPr>
          <w:rStyle w:val="Emphasis"/>
          <w:highlight w:val="cyan"/>
        </w:rPr>
        <w:t>have ways to mitigate</w:t>
      </w:r>
      <w:r w:rsidRPr="003B6BA7">
        <w:rPr>
          <w:rStyle w:val="Emphasis"/>
        </w:rPr>
        <w:t xml:space="preserve"> the </w:t>
      </w:r>
      <w:r w:rsidRPr="00647036">
        <w:rPr>
          <w:rStyle w:val="Emphasis"/>
          <w:highlight w:val="cyan"/>
        </w:rPr>
        <w:t>risk</w:t>
      </w:r>
      <w:r w:rsidRPr="003B6BA7">
        <w:rPr>
          <w:rStyle w:val="StyleUnderline"/>
        </w:rPr>
        <w:t xml:space="preserve"> of small impacts, </w:t>
      </w:r>
      <w:r w:rsidRPr="00647036">
        <w:rPr>
          <w:rStyle w:val="StyleUnderline"/>
          <w:highlight w:val="cyan"/>
        </w:rPr>
        <w:t xml:space="preserve">such as </w:t>
      </w:r>
      <w:r w:rsidRPr="00647036">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647036">
        <w:rPr>
          <w:rStyle w:val="StyleUnderline"/>
          <w:highlight w:val="cyan"/>
        </w:rPr>
        <w:t>We</w:t>
      </w:r>
      <w:r w:rsidRPr="003B6BA7">
        <w:rPr>
          <w:rStyle w:val="StyleUnderline"/>
        </w:rPr>
        <w:t xml:space="preserve"> also </w:t>
      </w:r>
      <w:r w:rsidRPr="00647036">
        <w:rPr>
          <w:rStyle w:val="StyleUnderline"/>
          <w:highlight w:val="cyan"/>
        </w:rPr>
        <w:t xml:space="preserve">have a </w:t>
      </w:r>
      <w:r w:rsidRPr="00647036">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52C9E287" w14:textId="77777777" w:rsidR="00940648" w:rsidRDefault="00940648" w:rsidP="00940648">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647036">
        <w:rPr>
          <w:rStyle w:val="StyleUnderline"/>
          <w:highlight w:val="cyan"/>
        </w:rPr>
        <w:t>In Gravity</w:t>
      </w:r>
      <w:r w:rsidRPr="003B6BA7">
        <w:rPr>
          <w:rStyle w:val="StyleUnderline"/>
        </w:rPr>
        <w:t xml:space="preserve"> the </w:t>
      </w:r>
      <w:r w:rsidRPr="00647036">
        <w:rPr>
          <w:rStyle w:val="StyleUnderline"/>
          <w:highlight w:val="cyan"/>
        </w:rPr>
        <w:t>cascade happens</w:t>
      </w:r>
      <w:r w:rsidRPr="003B6BA7">
        <w:rPr>
          <w:rStyle w:val="StyleUnderline"/>
        </w:rPr>
        <w:t xml:space="preserve"> very </w:t>
      </w:r>
      <w:r w:rsidRPr="00647036">
        <w:rPr>
          <w:rStyle w:val="StyleUnderline"/>
          <w:highlight w:val="cyan"/>
        </w:rPr>
        <w:t>quickly</w:t>
      </w:r>
      <w:r>
        <w:t xml:space="preserve">, triggered by a single event. </w:t>
      </w:r>
      <w:r w:rsidRPr="007A717E">
        <w:t xml:space="preserve">The </w:t>
      </w:r>
      <w:r w:rsidRPr="00647036">
        <w:rPr>
          <w:rStyle w:val="Emphasis"/>
          <w:highlight w:val="cyan"/>
        </w:rPr>
        <w:t>reality is not</w:t>
      </w:r>
      <w:r w:rsidRPr="003B6BA7">
        <w:rPr>
          <w:rStyle w:val="Emphasis"/>
        </w:rPr>
        <w:t xml:space="preserve"> quite </w:t>
      </w:r>
      <w:r w:rsidRPr="00647036">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647036">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647036">
        <w:rPr>
          <w:rStyle w:val="StyleUnderline"/>
          <w:highlight w:val="cyan"/>
        </w:rPr>
        <w:t xml:space="preserve">occur </w:t>
      </w:r>
      <w:r w:rsidRPr="00647036">
        <w:rPr>
          <w:rStyle w:val="Emphasis"/>
          <w:highlight w:val="cyan"/>
        </w:rPr>
        <w:t>so gradually</w:t>
      </w:r>
      <w:r w:rsidRPr="003B6BA7">
        <w:rPr>
          <w:rStyle w:val="StyleUnderline"/>
        </w:rPr>
        <w:t xml:space="preserve"> that </w:t>
      </w:r>
      <w:r w:rsidRPr="00647036">
        <w:rPr>
          <w:rStyle w:val="StyleUnderline"/>
          <w:highlight w:val="cyan"/>
        </w:rPr>
        <w:t xml:space="preserve">we might </w:t>
      </w:r>
      <w:r w:rsidRPr="00647036">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26042AFD" w14:textId="77777777" w:rsidR="00940648" w:rsidRPr="0007074C" w:rsidRDefault="00940648" w:rsidP="00940648">
      <w:r w:rsidRPr="003B6BA7">
        <w:rPr>
          <w:rStyle w:val="StyleUnderline"/>
        </w:rPr>
        <w:t xml:space="preserve">The good news is that </w:t>
      </w:r>
      <w:r w:rsidRPr="00647036">
        <w:rPr>
          <w:rStyle w:val="Emphasis"/>
          <w:highlight w:val="cyan"/>
        </w:rPr>
        <w:t>we’re aware</w:t>
      </w:r>
      <w:r w:rsidRPr="003B6BA7">
        <w:rPr>
          <w:rStyle w:val="StyleUnderline"/>
        </w:rPr>
        <w:t xml:space="preserve"> of the threat</w:t>
      </w:r>
      <w:r>
        <w:t xml:space="preserve">. And, as the old saying goes, knowing is half the battle. </w:t>
      </w:r>
      <w:r w:rsidRPr="00647036">
        <w:rPr>
          <w:rStyle w:val="Emphasis"/>
          <w:highlight w:val="cyan"/>
        </w:rPr>
        <w:t>Already we take steps</w:t>
      </w:r>
      <w:r w:rsidRPr="00647036">
        <w:rPr>
          <w:rStyle w:val="StyleUnderline"/>
          <w:highlight w:val="cyan"/>
        </w:rPr>
        <w:t xml:space="preserve"> to limit</w:t>
      </w:r>
      <w:r w:rsidRPr="003B6BA7">
        <w:rPr>
          <w:rStyle w:val="StyleUnderline"/>
        </w:rPr>
        <w:t xml:space="preserve"> the amount of </w:t>
      </w:r>
      <w:r w:rsidRPr="00647036">
        <w:rPr>
          <w:rStyle w:val="StyleUnderline"/>
          <w:highlight w:val="cyan"/>
        </w:rPr>
        <w:t>debris</w:t>
      </w:r>
      <w:r w:rsidRPr="003B6BA7">
        <w:rPr>
          <w:rStyle w:val="StyleUnderline"/>
        </w:rPr>
        <w:t xml:space="preserve"> created. </w:t>
      </w:r>
      <w:r w:rsidRPr="00647036">
        <w:rPr>
          <w:rStyle w:val="StyleUnderline"/>
          <w:highlight w:val="cyan"/>
        </w:rPr>
        <w:t>New</w:t>
      </w:r>
      <w:r w:rsidRPr="003B6BA7">
        <w:rPr>
          <w:rStyle w:val="StyleUnderline"/>
        </w:rPr>
        <w:t xml:space="preserve"> space</w:t>
      </w:r>
      <w:r w:rsidRPr="00647036">
        <w:rPr>
          <w:rStyle w:val="StyleUnderline"/>
          <w:highlight w:val="cyan"/>
        </w:rPr>
        <w:t xml:space="preserve">craft include </w:t>
      </w:r>
      <w:r w:rsidRPr="00647036">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647036">
        <w:rPr>
          <w:rStyle w:val="StyleUnderline"/>
          <w:highlight w:val="cyan"/>
        </w:rPr>
        <w:t>There are</w:t>
      </w:r>
      <w:r w:rsidRPr="003B6BA7">
        <w:rPr>
          <w:rStyle w:val="StyleUnderline"/>
        </w:rPr>
        <w:t xml:space="preserve"> also </w:t>
      </w:r>
      <w:r w:rsidRPr="00647036">
        <w:rPr>
          <w:rStyle w:val="StyleUnderline"/>
          <w:highlight w:val="cyan"/>
        </w:rPr>
        <w:t>plans</w:t>
      </w:r>
      <w:r w:rsidRPr="003B6BA7">
        <w:rPr>
          <w:rStyle w:val="StyleUnderline"/>
        </w:rPr>
        <w:t xml:space="preserve"> on the drawing board </w:t>
      </w:r>
      <w:r w:rsidRPr="00647036">
        <w:rPr>
          <w:rStyle w:val="StyleUnderline"/>
          <w:highlight w:val="cyan"/>
        </w:rPr>
        <w:t xml:space="preserve">to </w:t>
      </w:r>
      <w:r w:rsidRPr="00647036">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647036">
        <w:rPr>
          <w:rStyle w:val="StyleUnderline"/>
          <w:highlight w:val="cyan"/>
        </w:rPr>
        <w:t>risk</w:t>
      </w:r>
      <w:r w:rsidRPr="003B6BA7">
        <w:rPr>
          <w:rStyle w:val="StyleUnderline"/>
        </w:rPr>
        <w:t>, but it</w:t>
      </w:r>
      <w:r w:rsidRPr="00647036">
        <w:rPr>
          <w:rStyle w:val="StyleUnderline"/>
          <w:highlight w:val="cyan"/>
        </w:rPr>
        <w:t>’s</w:t>
      </w:r>
      <w:r w:rsidRPr="003B6BA7">
        <w:rPr>
          <w:rStyle w:val="StyleUnderline"/>
        </w:rPr>
        <w:t xml:space="preserve"> also </w:t>
      </w:r>
      <w:r w:rsidRPr="00647036">
        <w:rPr>
          <w:rStyle w:val="StyleUnderline"/>
          <w:highlight w:val="cyan"/>
        </w:rPr>
        <w:t>one we can</w:t>
      </w:r>
      <w:r w:rsidRPr="003B6BA7">
        <w:rPr>
          <w:rStyle w:val="StyleUnderline"/>
        </w:rPr>
        <w:t xml:space="preserve"> </w:t>
      </w:r>
      <w:r w:rsidRPr="003B6BA7">
        <w:rPr>
          <w:rStyle w:val="Emphasis"/>
        </w:rPr>
        <w:t xml:space="preserve">likely </w:t>
      </w:r>
      <w:r w:rsidRPr="00647036">
        <w:rPr>
          <w:rStyle w:val="Emphasis"/>
          <w:highlight w:val="cyan"/>
        </w:rPr>
        <w:t>manage</w:t>
      </w:r>
      <w:r w:rsidRPr="003B6BA7">
        <w:rPr>
          <w:rStyle w:val="StyleUnderline"/>
        </w:rPr>
        <w:t xml:space="preserve"> with a bit of ingenuity</w:t>
      </w:r>
      <w:r>
        <w:t>.</w:t>
      </w:r>
    </w:p>
    <w:p w14:paraId="08F1EC81" w14:textId="77777777" w:rsidR="00940648" w:rsidRDefault="00940648" w:rsidP="00940648">
      <w:pPr>
        <w:pStyle w:val="Heading4"/>
      </w:pPr>
      <w:r w:rsidRPr="000774F2">
        <w:t xml:space="preserve"> </w:t>
      </w:r>
      <w:r>
        <w:rPr>
          <w:rFonts w:eastAsia="Calibri" w:cs="Calibri"/>
          <w:sz w:val="28"/>
          <w:szCs w:val="28"/>
        </w:rPr>
        <w:t xml:space="preserve">Privatization is key to sustainable rocket launches – reliance on public entities is bad because they are too limited, expensive, and undo critical strides being made right now </w:t>
      </w:r>
    </w:p>
    <w:p w14:paraId="440AB401" w14:textId="77777777" w:rsidR="00940648" w:rsidRDefault="00940648" w:rsidP="00940648">
      <w:pPr>
        <w:spacing w:line="257" w:lineRule="auto"/>
      </w:pPr>
      <w:r>
        <w:rPr>
          <w:b/>
          <w:sz w:val="28"/>
          <w:szCs w:val="28"/>
          <w:u w:val="single"/>
        </w:rPr>
        <w:t>Kapoor &amp; Todi 21</w:t>
      </w:r>
      <w:r>
        <w:t>[</w:t>
      </w:r>
      <w:sdt>
        <w:sdtPr>
          <w:tag w:val="goog_rdk_0"/>
          <w:id w:val="1713304637"/>
        </w:sdtPr>
        <w:sdtEndPr/>
        <w:sdtContent/>
      </w:sdt>
      <w:r w:rsidRPr="00E725CE">
        <w:t xml:space="preserve"> </w:t>
      </w:r>
      <w:r>
        <w:t xml:space="preserve">Khushi Kapoor and Keshav Todi On March 20, 2021, 3-20-2021, "The Privatisation of Space Exploration – Finance and Investment Cell, SRCC," Finance and Investment Cell Shri Ram College of Commerce is a student-driven initiative to facilitate knowledge sharing on matters of finance, geopolitics and economy, at Shri Ram College of Commerce and at the university level. The cell aims to provide a stimulus to develop financial instincts among young minds through regular workshops, events and continued collaboration with the industry, to bridge the gap between pedagogy and practice. A small step, that will hopefully yield some great dividends. </w:t>
      </w:r>
      <w:hyperlink r:id="rId19">
        <w:r>
          <w:rPr>
            <w:color w:val="000000"/>
          </w:rPr>
          <w:t>https://ficsrcc.com/the-privatisation-of-space-exploration/]//DebateDrills</w:t>
        </w:r>
      </w:hyperlink>
      <w:r>
        <w:t xml:space="preserve"> ww</w:t>
      </w:r>
    </w:p>
    <w:p w14:paraId="69A86B78" w14:textId="77777777" w:rsidR="00940648" w:rsidRPr="00271072" w:rsidRDefault="00940648" w:rsidP="00940648">
      <w:pPr>
        <w:spacing w:line="257" w:lineRule="auto"/>
      </w:pPr>
      <w:r>
        <w:rPr>
          <w:b/>
          <w:sz w:val="28"/>
          <w:szCs w:val="28"/>
          <w:highlight w:val="green"/>
          <w:u w:val="single"/>
        </w:rPr>
        <w:t>Privatisation</w:t>
      </w:r>
      <w:r>
        <w:rPr>
          <w:sz w:val="28"/>
          <w:szCs w:val="28"/>
          <w:highlight w:val="green"/>
          <w:u w:val="single"/>
        </w:rPr>
        <w:t xml:space="preserve"> of</w:t>
      </w:r>
      <w:r>
        <w:rPr>
          <w:sz w:val="16"/>
          <w:szCs w:val="16"/>
        </w:rPr>
        <w:t xml:space="preserve"> space exploration has had many benefits for </w:t>
      </w:r>
      <w:r>
        <w:rPr>
          <w:sz w:val="28"/>
          <w:szCs w:val="28"/>
          <w:highlight w:val="green"/>
          <w:u w:val="single"/>
        </w:rPr>
        <w:t>the space industry</w:t>
      </w:r>
      <w:r>
        <w:rPr>
          <w:sz w:val="16"/>
          <w:szCs w:val="16"/>
        </w:rPr>
        <w:t xml:space="preserve"> in the 21st century. Private companies have a greater degree of autonomy in making decisions, which </w:t>
      </w:r>
      <w:r>
        <w:rPr>
          <w:b/>
          <w:sz w:val="28"/>
          <w:szCs w:val="28"/>
          <w:highlight w:val="green"/>
          <w:u w:val="single"/>
        </w:rPr>
        <w:t>enables</w:t>
      </w:r>
      <w:r>
        <w:rPr>
          <w:sz w:val="28"/>
          <w:szCs w:val="28"/>
          <w:u w:val="single"/>
        </w:rPr>
        <w:t xml:space="preserve"> them to take up </w:t>
      </w:r>
      <w:r>
        <w:rPr>
          <w:b/>
          <w:sz w:val="28"/>
          <w:szCs w:val="28"/>
          <w:highlight w:val="green"/>
          <w:u w:val="single"/>
        </w:rPr>
        <w:t xml:space="preserve">new projects </w:t>
      </w:r>
      <w:r>
        <w:rPr>
          <w:sz w:val="28"/>
          <w:szCs w:val="28"/>
          <w:highlight w:val="green"/>
          <w:u w:val="single"/>
        </w:rPr>
        <w:t>while taxpayer</w:t>
      </w:r>
      <w:r>
        <w:rPr>
          <w:sz w:val="28"/>
          <w:szCs w:val="28"/>
          <w:u w:val="single"/>
        </w:rPr>
        <w:t xml:space="preserve">-funded </w:t>
      </w:r>
      <w:r>
        <w:rPr>
          <w:sz w:val="28"/>
          <w:szCs w:val="28"/>
          <w:highlight w:val="green"/>
          <w:u w:val="single"/>
        </w:rPr>
        <w:t>institutions</w:t>
      </w:r>
      <w:r>
        <w:rPr>
          <w:sz w:val="28"/>
          <w:szCs w:val="28"/>
          <w:u w:val="single"/>
        </w:rPr>
        <w:t xml:space="preserve"> are accountable to </w:t>
      </w:r>
      <w:r>
        <w:rPr>
          <w:b/>
          <w:sz w:val="28"/>
          <w:szCs w:val="28"/>
          <w:u w:val="single"/>
        </w:rPr>
        <w:t>the Government</w:t>
      </w:r>
      <w:r>
        <w:rPr>
          <w:sz w:val="28"/>
          <w:szCs w:val="28"/>
          <w:u w:val="single"/>
        </w:rPr>
        <w:t xml:space="preserve"> and </w:t>
      </w:r>
      <w:r>
        <w:rPr>
          <w:sz w:val="16"/>
          <w:szCs w:val="16"/>
        </w:rPr>
        <w:t xml:space="preserve">hence, have to often </w:t>
      </w:r>
      <w:r>
        <w:rPr>
          <w:b/>
          <w:sz w:val="28"/>
          <w:szCs w:val="28"/>
          <w:highlight w:val="green"/>
          <w:u w:val="single"/>
        </w:rPr>
        <w:t>limit themselves</w:t>
      </w:r>
      <w:r>
        <w:rPr>
          <w:sz w:val="16"/>
          <w:szCs w:val="16"/>
        </w:rPr>
        <w:t xml:space="preserve">. Moreover, there is quick decision making in </w:t>
      </w:r>
      <w:r>
        <w:rPr>
          <w:b/>
          <w:sz w:val="28"/>
          <w:szCs w:val="28"/>
          <w:u w:val="single"/>
        </w:rPr>
        <w:t xml:space="preserve">private </w:t>
      </w:r>
      <w:r>
        <w:rPr>
          <w:b/>
          <w:sz w:val="28"/>
          <w:szCs w:val="28"/>
          <w:highlight w:val="green"/>
          <w:u w:val="single"/>
        </w:rPr>
        <w:t>companies</w:t>
      </w:r>
      <w:r>
        <w:rPr>
          <w:sz w:val="16"/>
          <w:szCs w:val="16"/>
        </w:rPr>
        <w:t xml:space="preserve"> while the same process in a public enterprise would have to pass through a number of stages. This advantage has allowed companies </w:t>
      </w:r>
      <w:r>
        <w:rPr>
          <w:sz w:val="28"/>
          <w:szCs w:val="28"/>
          <w:highlight w:val="green"/>
          <w:u w:val="single"/>
        </w:rPr>
        <w:t>like SpaceX, Blue Origin</w:t>
      </w:r>
      <w:r>
        <w:rPr>
          <w:sz w:val="28"/>
          <w:szCs w:val="28"/>
          <w:u w:val="single"/>
        </w:rPr>
        <w:t>, etc</w:t>
      </w:r>
      <w:r>
        <w:rPr>
          <w:sz w:val="16"/>
          <w:szCs w:val="16"/>
        </w:rPr>
        <w:t xml:space="preserve">. to </w:t>
      </w:r>
      <w:r>
        <w:rPr>
          <w:sz w:val="28"/>
          <w:szCs w:val="28"/>
          <w:u w:val="single"/>
        </w:rPr>
        <w:t xml:space="preserve">cut </w:t>
      </w:r>
      <w:r>
        <w:rPr>
          <w:sz w:val="16"/>
          <w:szCs w:val="16"/>
        </w:rPr>
        <w:t xml:space="preserve">their </w:t>
      </w:r>
      <w:r>
        <w:rPr>
          <w:sz w:val="28"/>
          <w:szCs w:val="28"/>
          <w:u w:val="single"/>
        </w:rPr>
        <w:t>costs</w:t>
      </w:r>
      <w:r>
        <w:rPr>
          <w:sz w:val="16"/>
          <w:szCs w:val="16"/>
        </w:rPr>
        <w:t xml:space="preserve"> substantially </w:t>
      </w:r>
      <w:r>
        <w:rPr>
          <w:sz w:val="28"/>
          <w:szCs w:val="28"/>
          <w:u w:val="single"/>
        </w:rPr>
        <w:t>and</w:t>
      </w:r>
      <w:r>
        <w:rPr>
          <w:sz w:val="16"/>
          <w:szCs w:val="16"/>
        </w:rPr>
        <w:t xml:space="preserve"> perform operations like </w:t>
      </w:r>
      <w:r>
        <w:rPr>
          <w:b/>
          <w:sz w:val="28"/>
          <w:szCs w:val="28"/>
          <w:highlight w:val="green"/>
          <w:u w:val="single"/>
        </w:rPr>
        <w:t>launch</w:t>
      </w:r>
      <w:r>
        <w:rPr>
          <w:sz w:val="16"/>
          <w:szCs w:val="16"/>
        </w:rPr>
        <w:t xml:space="preserve">ing </w:t>
      </w:r>
      <w:r>
        <w:rPr>
          <w:sz w:val="28"/>
          <w:szCs w:val="28"/>
          <w:highlight w:val="green"/>
          <w:u w:val="single"/>
        </w:rPr>
        <w:t>a rocket</w:t>
      </w:r>
      <w:r>
        <w:rPr>
          <w:sz w:val="28"/>
          <w:szCs w:val="28"/>
          <w:u w:val="single"/>
        </w:rPr>
        <w:t xml:space="preserve"> to ISS </w:t>
      </w:r>
      <w:r>
        <w:rPr>
          <w:b/>
          <w:sz w:val="28"/>
          <w:szCs w:val="28"/>
          <w:highlight w:val="green"/>
          <w:u w:val="single"/>
        </w:rPr>
        <w:t>at</w:t>
      </w:r>
      <w:r>
        <w:rPr>
          <w:sz w:val="16"/>
          <w:szCs w:val="16"/>
        </w:rPr>
        <w:t xml:space="preserve"> merely </w:t>
      </w:r>
      <w:r>
        <w:rPr>
          <w:b/>
          <w:sz w:val="28"/>
          <w:szCs w:val="28"/>
          <w:highlight w:val="green"/>
          <w:u w:val="single"/>
        </w:rPr>
        <w:t>$57 million per seat</w:t>
      </w:r>
      <w:r>
        <w:rPr>
          <w:sz w:val="28"/>
          <w:szCs w:val="28"/>
          <w:u w:val="single"/>
        </w:rPr>
        <w:t xml:space="preserve"> as </w:t>
      </w:r>
      <w:r>
        <w:rPr>
          <w:sz w:val="28"/>
          <w:szCs w:val="28"/>
          <w:highlight w:val="green"/>
          <w:u w:val="single"/>
        </w:rPr>
        <w:t xml:space="preserve">compared to </w:t>
      </w:r>
      <w:r>
        <w:rPr>
          <w:b/>
          <w:sz w:val="28"/>
          <w:szCs w:val="28"/>
          <w:highlight w:val="green"/>
          <w:u w:val="single"/>
        </w:rPr>
        <w:t>$80 million</w:t>
      </w:r>
      <w:r>
        <w:rPr>
          <w:b/>
          <w:sz w:val="28"/>
          <w:szCs w:val="28"/>
          <w:u w:val="single"/>
        </w:rPr>
        <w:t xml:space="preserve"> per seat</w:t>
      </w:r>
      <w:r>
        <w:rPr>
          <w:sz w:val="16"/>
          <w:szCs w:val="16"/>
        </w:rPr>
        <w:t xml:space="preserve"> if aboard a Russian shuttle</w:t>
      </w:r>
      <w:r>
        <w:rPr>
          <w:b/>
          <w:sz w:val="16"/>
          <w:szCs w:val="16"/>
        </w:rPr>
        <w:t xml:space="preserve">, </w:t>
      </w:r>
      <w:r>
        <w:rPr>
          <w:b/>
          <w:sz w:val="28"/>
          <w:szCs w:val="28"/>
          <w:highlight w:val="green"/>
          <w:u w:val="single"/>
        </w:rPr>
        <w:t>and $450 million</w:t>
      </w:r>
      <w:r>
        <w:rPr>
          <w:sz w:val="16"/>
          <w:szCs w:val="16"/>
        </w:rPr>
        <w:t xml:space="preserve"> each mission before NASA ended its space shuttle program. Moreover, </w:t>
      </w:r>
      <w:r>
        <w:rPr>
          <w:b/>
          <w:sz w:val="28"/>
          <w:szCs w:val="28"/>
          <w:highlight w:val="green"/>
          <w:u w:val="single"/>
        </w:rPr>
        <w:t>making reusable landing rocket launchers, improvements in assembly lines and other</w:t>
      </w:r>
      <w:r>
        <w:rPr>
          <w:sz w:val="16"/>
          <w:szCs w:val="16"/>
        </w:rPr>
        <w:t xml:space="preserve"> such </w:t>
      </w:r>
      <w:r>
        <w:rPr>
          <w:b/>
          <w:sz w:val="28"/>
          <w:szCs w:val="28"/>
          <w:highlight w:val="green"/>
          <w:u w:val="single"/>
        </w:rPr>
        <w:t>operations</w:t>
      </w:r>
      <w:r>
        <w:rPr>
          <w:sz w:val="16"/>
          <w:szCs w:val="16"/>
        </w:rPr>
        <w:t xml:space="preserve"> further </w:t>
      </w:r>
      <w:r>
        <w:rPr>
          <w:sz w:val="28"/>
          <w:szCs w:val="28"/>
          <w:highlight w:val="green"/>
          <w:u w:val="single"/>
        </w:rPr>
        <w:t>ensure lower costs</w:t>
      </w:r>
      <w:r>
        <w:rPr>
          <w:sz w:val="28"/>
          <w:szCs w:val="28"/>
          <w:u w:val="single"/>
        </w:rPr>
        <w:t>.</w:t>
      </w:r>
      <w:r>
        <w:rPr>
          <w:sz w:val="16"/>
          <w:szCs w:val="16"/>
        </w:rPr>
        <w:t xml:space="preserve"> </w:t>
      </w:r>
      <w:r>
        <w:rPr>
          <w:sz w:val="28"/>
          <w:szCs w:val="28"/>
          <w:highlight w:val="green"/>
          <w:u w:val="single"/>
        </w:rPr>
        <w:t>Due to</w:t>
      </w:r>
      <w:r>
        <w:rPr>
          <w:sz w:val="16"/>
          <w:szCs w:val="16"/>
        </w:rPr>
        <w:t xml:space="preserve"> the well- known </w:t>
      </w:r>
      <w:r>
        <w:rPr>
          <w:sz w:val="28"/>
          <w:szCs w:val="28"/>
          <w:highlight w:val="green"/>
          <w:u w:val="single"/>
        </w:rPr>
        <w:t>success of the top</w:t>
      </w:r>
      <w:r>
        <w:rPr>
          <w:sz w:val="16"/>
          <w:szCs w:val="16"/>
        </w:rPr>
        <w:t xml:space="preserve"> few </w:t>
      </w:r>
      <w:r>
        <w:rPr>
          <w:b/>
          <w:sz w:val="28"/>
          <w:szCs w:val="28"/>
          <w:highlight w:val="green"/>
          <w:u w:val="single"/>
        </w:rPr>
        <w:t>p</w:t>
      </w:r>
      <w:r>
        <w:rPr>
          <w:sz w:val="28"/>
          <w:szCs w:val="28"/>
          <w:u w:val="single"/>
        </w:rPr>
        <w:t xml:space="preserve">rivate </w:t>
      </w:r>
      <w:r>
        <w:rPr>
          <w:b/>
          <w:sz w:val="28"/>
          <w:szCs w:val="28"/>
          <w:highlight w:val="green"/>
          <w:u w:val="single"/>
        </w:rPr>
        <w:t>s</w:t>
      </w:r>
      <w:r>
        <w:rPr>
          <w:sz w:val="28"/>
          <w:szCs w:val="28"/>
          <w:u w:val="single"/>
        </w:rPr>
        <w:t xml:space="preserve">pace </w:t>
      </w:r>
      <w:r>
        <w:rPr>
          <w:b/>
          <w:sz w:val="28"/>
          <w:szCs w:val="28"/>
          <w:highlight w:val="green"/>
          <w:u w:val="single"/>
        </w:rPr>
        <w:t>c</w:t>
      </w:r>
      <w:r>
        <w:rPr>
          <w:sz w:val="28"/>
          <w:szCs w:val="28"/>
          <w:u w:val="single"/>
        </w:rPr>
        <w:t>ompanies</w:t>
      </w:r>
      <w:r>
        <w:rPr>
          <w:sz w:val="16"/>
          <w:szCs w:val="16"/>
        </w:rPr>
        <w:t xml:space="preserve">, </w:t>
      </w:r>
      <w:r>
        <w:rPr>
          <w:sz w:val="28"/>
          <w:szCs w:val="28"/>
          <w:highlight w:val="green"/>
          <w:u w:val="single"/>
        </w:rPr>
        <w:t>many</w:t>
      </w:r>
      <w:r>
        <w:rPr>
          <w:sz w:val="28"/>
          <w:szCs w:val="28"/>
          <w:u w:val="single"/>
        </w:rPr>
        <w:t xml:space="preserve"> new </w:t>
      </w:r>
      <w:r>
        <w:rPr>
          <w:sz w:val="28"/>
          <w:szCs w:val="28"/>
          <w:highlight w:val="green"/>
          <w:u w:val="single"/>
        </w:rPr>
        <w:t>small companies</w:t>
      </w:r>
      <w:r>
        <w:rPr>
          <w:sz w:val="16"/>
          <w:szCs w:val="16"/>
          <w:highlight w:val="green"/>
        </w:rPr>
        <w:t xml:space="preserve"> </w:t>
      </w:r>
      <w:r>
        <w:rPr>
          <w:sz w:val="28"/>
          <w:szCs w:val="28"/>
          <w:highlight w:val="green"/>
          <w:u w:val="single"/>
        </w:rPr>
        <w:t>such as Firefly systems and Vector launch have been able to raise substantial private capital</w:t>
      </w:r>
      <w:r>
        <w:rPr>
          <w:sz w:val="28"/>
          <w:szCs w:val="28"/>
          <w:u w:val="single"/>
        </w:rPr>
        <w:t xml:space="preserve"> as well</w:t>
      </w:r>
      <w:r>
        <w:rPr>
          <w:sz w:val="16"/>
          <w:szCs w:val="16"/>
        </w:rPr>
        <w:t xml:space="preserve">. </w:t>
      </w:r>
      <w:r>
        <w:rPr>
          <w:sz w:val="28"/>
          <w:szCs w:val="28"/>
          <w:highlight w:val="green"/>
          <w:u w:val="single"/>
        </w:rPr>
        <w:t>The growth in the space industry also provides employment to millions all over the world</w:t>
      </w:r>
      <w:r>
        <w:rPr>
          <w:sz w:val="16"/>
          <w:szCs w:val="16"/>
        </w:rPr>
        <w:t>, and the rise in the number of private space companies promotes competition amongst them and encourages constant improvements and advancements. Lastly, the publicity of their operations, like live streaming launches, has sparked widespread interest in space exploration among the general public.</w:t>
      </w:r>
    </w:p>
    <w:p w14:paraId="7D2FC404" w14:textId="77777777" w:rsidR="00940648" w:rsidRDefault="00940648" w:rsidP="00940648"/>
    <w:p w14:paraId="2C7FBD19" w14:textId="77777777" w:rsidR="00940648" w:rsidRPr="000774F2" w:rsidRDefault="00940648" w:rsidP="00940648"/>
    <w:p w14:paraId="3B86346F" w14:textId="77777777" w:rsidR="00940648" w:rsidRPr="00733DA5" w:rsidRDefault="00940648" w:rsidP="00940648"/>
    <w:p w14:paraId="5EC774FB" w14:textId="77777777" w:rsidR="00940648" w:rsidRDefault="00940648">
      <w:pPr>
        <w:rPr>
          <w:rFonts w:asciiTheme="minorHAnsi" w:hAnsiTheme="minorHAnsi"/>
        </w:rPr>
      </w:pPr>
    </w:p>
    <w:sectPr w:rsidR="009406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rriweather">
    <w:altName w:val="Merriweather"/>
    <w:charset w:val="00"/>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van Li"/>
    <w:docVar w:name="RibbonPointer" w:val="2640943593696"/>
    <w:docVar w:name="VerbatimVersion" w:val="5.1"/>
  </w:docVars>
  <w:rsids>
    <w:rsidRoot w:val="00644A6C"/>
    <w:rsid w:val="000139A3"/>
    <w:rsid w:val="00036E1C"/>
    <w:rsid w:val="00100833"/>
    <w:rsid w:val="00104529"/>
    <w:rsid w:val="00105942"/>
    <w:rsid w:val="00107396"/>
    <w:rsid w:val="00144A4C"/>
    <w:rsid w:val="00176AB0"/>
    <w:rsid w:val="00177B7D"/>
    <w:rsid w:val="0018322D"/>
    <w:rsid w:val="001B5776"/>
    <w:rsid w:val="001E527A"/>
    <w:rsid w:val="001F78CE"/>
    <w:rsid w:val="00251FC7"/>
    <w:rsid w:val="002767DD"/>
    <w:rsid w:val="002855A7"/>
    <w:rsid w:val="002B146A"/>
    <w:rsid w:val="002B5E17"/>
    <w:rsid w:val="00315690"/>
    <w:rsid w:val="00316B75"/>
    <w:rsid w:val="00325646"/>
    <w:rsid w:val="003460F2"/>
    <w:rsid w:val="0038158C"/>
    <w:rsid w:val="003902BA"/>
    <w:rsid w:val="003A09E2"/>
    <w:rsid w:val="003F3917"/>
    <w:rsid w:val="00407037"/>
    <w:rsid w:val="004605D6"/>
    <w:rsid w:val="004C0EE3"/>
    <w:rsid w:val="004C60E8"/>
    <w:rsid w:val="004E3579"/>
    <w:rsid w:val="004E728B"/>
    <w:rsid w:val="004F39E0"/>
    <w:rsid w:val="00537BD5"/>
    <w:rsid w:val="005459B1"/>
    <w:rsid w:val="0057268A"/>
    <w:rsid w:val="005D2912"/>
    <w:rsid w:val="006065BD"/>
    <w:rsid w:val="00644A6C"/>
    <w:rsid w:val="00645FA9"/>
    <w:rsid w:val="00647866"/>
    <w:rsid w:val="00665003"/>
    <w:rsid w:val="006A2AD0"/>
    <w:rsid w:val="006C2375"/>
    <w:rsid w:val="006D4ECC"/>
    <w:rsid w:val="00722258"/>
    <w:rsid w:val="007243E5"/>
    <w:rsid w:val="0073511D"/>
    <w:rsid w:val="00766EA0"/>
    <w:rsid w:val="007A2226"/>
    <w:rsid w:val="007F5B66"/>
    <w:rsid w:val="00823A1C"/>
    <w:rsid w:val="00845B9D"/>
    <w:rsid w:val="00860984"/>
    <w:rsid w:val="008B3ECB"/>
    <w:rsid w:val="008B4E85"/>
    <w:rsid w:val="008C1B2E"/>
    <w:rsid w:val="0091627E"/>
    <w:rsid w:val="00940648"/>
    <w:rsid w:val="0097032B"/>
    <w:rsid w:val="009D2EAD"/>
    <w:rsid w:val="009D54B2"/>
    <w:rsid w:val="009E1922"/>
    <w:rsid w:val="009F7ED2"/>
    <w:rsid w:val="00A57841"/>
    <w:rsid w:val="00A93661"/>
    <w:rsid w:val="00A95652"/>
    <w:rsid w:val="00AC0AB8"/>
    <w:rsid w:val="00B10CFB"/>
    <w:rsid w:val="00B33C6D"/>
    <w:rsid w:val="00B4508F"/>
    <w:rsid w:val="00B55AD5"/>
    <w:rsid w:val="00B8057C"/>
    <w:rsid w:val="00BB3DDA"/>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16D8A"/>
    <w:rsid w:val="00E5262C"/>
    <w:rsid w:val="00EC7DC4"/>
    <w:rsid w:val="00ED30CF"/>
    <w:rsid w:val="00F176EF"/>
    <w:rsid w:val="00F45E10"/>
    <w:rsid w:val="00F6364A"/>
    <w:rsid w:val="00F9113A"/>
    <w:rsid w:val="00FE2546"/>
    <w:rsid w:val="00FE7C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3B70A"/>
  <w15:chartTrackingRefBased/>
  <w15:docId w15:val="{ADBE4256-1E89-4683-9CB2-E1012DDF8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6E1C"/>
    <w:rPr>
      <w:rFonts w:ascii="Calibri" w:hAnsi="Calibri"/>
    </w:rPr>
  </w:style>
  <w:style w:type="paragraph" w:styleId="Heading1">
    <w:name w:val="heading 1"/>
    <w:aliases w:val="Pocket"/>
    <w:basedOn w:val="Normal"/>
    <w:next w:val="Normal"/>
    <w:link w:val="Heading1Char"/>
    <w:qFormat/>
    <w:rsid w:val="00036E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6E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3: Cite,Index Headers,Bold Cite,Heading 3 Char1 Char Char,No Underline,Text 7,unread card,Char1,Char1 Char,First line:  0 cm,Heading 3 Char Char,Char Char"/>
    <w:basedOn w:val="Normal"/>
    <w:next w:val="Normal"/>
    <w:link w:val="Heading3Char"/>
    <w:uiPriority w:val="2"/>
    <w:unhideWhenUsed/>
    <w:qFormat/>
    <w:rsid w:val="00036E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Card,t"/>
    <w:basedOn w:val="Normal"/>
    <w:next w:val="Normal"/>
    <w:link w:val="Heading4Char"/>
    <w:uiPriority w:val="3"/>
    <w:unhideWhenUsed/>
    <w:qFormat/>
    <w:rsid w:val="00036E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6E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6E1C"/>
  </w:style>
  <w:style w:type="character" w:customStyle="1" w:styleId="Heading1Char">
    <w:name w:val="Heading 1 Char"/>
    <w:aliases w:val="Pocket Char"/>
    <w:basedOn w:val="DefaultParagraphFont"/>
    <w:link w:val="Heading1"/>
    <w:rsid w:val="00036E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6E1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3: Cite Char,Index Headers Char,Bold Cite Char,Heading 3 Char1 Char Char Char,No Underline Char,Text 7 Char,unread card Char"/>
    <w:basedOn w:val="DefaultParagraphFont"/>
    <w:link w:val="Heading3"/>
    <w:uiPriority w:val="2"/>
    <w:rsid w:val="00036E1C"/>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036E1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Text 8,s"/>
    <w:basedOn w:val="DefaultParagraphFont"/>
    <w:link w:val="textbold"/>
    <w:uiPriority w:val="7"/>
    <w:qFormat/>
    <w:rsid w:val="00036E1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5"/>
    <w:qFormat/>
    <w:rsid w:val="00036E1C"/>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B,It,Ital"/>
    <w:basedOn w:val="DefaultParagraphFont"/>
    <w:uiPriority w:val="6"/>
    <w:qFormat/>
    <w:rsid w:val="00036E1C"/>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36E1C"/>
    <w:rPr>
      <w:color w:val="auto"/>
      <w:u w:val="none"/>
    </w:rPr>
  </w:style>
  <w:style w:type="character" w:styleId="FollowedHyperlink">
    <w:name w:val="FollowedHyperlink"/>
    <w:basedOn w:val="DefaultParagraphFont"/>
    <w:uiPriority w:val="99"/>
    <w:semiHidden/>
    <w:unhideWhenUsed/>
    <w:rsid w:val="00036E1C"/>
    <w:rPr>
      <w:color w:val="auto"/>
      <w:u w:val="none"/>
    </w:rPr>
  </w:style>
  <w:style w:type="character" w:customStyle="1" w:styleId="cite">
    <w:name w:val="cite"/>
    <w:basedOn w:val="DefaultParagraphFont"/>
    <w:rsid w:val="005459B1"/>
    <w:rPr>
      <w:rFonts w:ascii="Times New Roman" w:hAnsi="Times New Roman"/>
      <w:b/>
      <w:sz w:val="24"/>
    </w:rPr>
  </w:style>
  <w:style w:type="paragraph" w:styleId="BodyText">
    <w:name w:val="Body Text"/>
    <w:basedOn w:val="Normal"/>
    <w:link w:val="BodyTextChar"/>
    <w:rsid w:val="005459B1"/>
    <w:pPr>
      <w:spacing w:after="140" w:line="276" w:lineRule="auto"/>
    </w:pPr>
    <w:rPr>
      <w:rFonts w:eastAsia="Calibri" w:cs="Times New Roman"/>
      <w:szCs w:val="24"/>
    </w:rPr>
  </w:style>
  <w:style w:type="character" w:customStyle="1" w:styleId="BodyTextChar">
    <w:name w:val="Body Text Char"/>
    <w:basedOn w:val="DefaultParagraphFont"/>
    <w:link w:val="BodyText"/>
    <w:rsid w:val="005459B1"/>
    <w:rPr>
      <w:rFonts w:ascii="Calibri" w:eastAsia="Calibri" w:hAnsi="Calibri" w:cs="Times New Roman"/>
      <w:szCs w:val="24"/>
    </w:rPr>
  </w:style>
  <w:style w:type="character" w:customStyle="1" w:styleId="BoldUnderline">
    <w:name w:val="Bold Underline"/>
    <w:basedOn w:val="DefaultParagraphFont"/>
    <w:uiPriority w:val="1"/>
    <w:qFormat/>
    <w:rsid w:val="00B10CFB"/>
    <w:rPr>
      <w:rFonts w:ascii="Arial" w:hAnsi="Arial"/>
      <w:b/>
      <w:sz w:val="20"/>
      <w:u w:val="single"/>
    </w:rPr>
  </w:style>
  <w:style w:type="paragraph" w:customStyle="1" w:styleId="textbold">
    <w:name w:val="text bold"/>
    <w:basedOn w:val="Normal"/>
    <w:link w:val="Emphasis"/>
    <w:uiPriority w:val="7"/>
    <w:qFormat/>
    <w:rsid w:val="00B10CF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73511D"/>
    <w:rPr>
      <w:u w:val="single"/>
    </w:rPr>
  </w:style>
  <w:style w:type="paragraph" w:styleId="Title">
    <w:name w:val="Title"/>
    <w:aliases w:val="title,UNDERLINE,Cites and Cards,Bold Underlined,Debate Normal,Block Heading"/>
    <w:basedOn w:val="Normal"/>
    <w:next w:val="Normal"/>
    <w:link w:val="TitleChar"/>
    <w:uiPriority w:val="10"/>
    <w:qFormat/>
    <w:rsid w:val="0073511D"/>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73511D"/>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Note Level 2"/>
    <w:basedOn w:val="Heading1"/>
    <w:link w:val="Hyperlink"/>
    <w:autoRedefine/>
    <w:uiPriority w:val="99"/>
    <w:qFormat/>
    <w:rsid w:val="007351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n.hms.harvard.edu/flash/2018/spacex-launches-falcon-heavy-rocket-successfully/" TargetMode="External"/><Relationship Id="rId13" Type="http://schemas.openxmlformats.org/officeDocument/2006/relationships/hyperlink" Target="https://futurism.com/spacex-secures-u-s-air-force-contract-for-the-worlds-most-mysterious-space-drone/" TargetMode="External"/><Relationship Id="rId18" Type="http://schemas.openxmlformats.org/officeDocument/2006/relationships/hyperlink" Target="https://ssrn.com/abstract=330354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geekwire.com/2018/jeff-bezos-blue-origin-space-venture-go-moon-settlements/" TargetMode="External"/><Relationship Id="rId12" Type="http://schemas.openxmlformats.org/officeDocument/2006/relationships/hyperlink" Target="https://futurism.com/a-breakthrough-for-boeings-starliner/" TargetMode="External"/><Relationship Id="rId17" Type="http://schemas.openxmlformats.org/officeDocument/2006/relationships/hyperlink" Target="https://doi.org/10.1016/j.spacepol.2017.10.002" TargetMode="External"/><Relationship Id="rId2" Type="http://schemas.openxmlformats.org/officeDocument/2006/relationships/numbering" Target="numbering.xml"/><Relationship Id="rId16" Type="http://schemas.openxmlformats.org/officeDocument/2006/relationships/hyperlink" Target="https://apps.dtic.mil/dtic/tr/fulltext/u2/a58743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forbes.com/sites/fredkennedy/2019/12/18/to-colonize-or-not-to-colonize--that-is-the-question-for-all-of-us/?sh=65a8d2702367%5d//rct" TargetMode="External"/><Relationship Id="rId11" Type="http://schemas.openxmlformats.org/officeDocument/2006/relationships/hyperlink" Target="https://www.theatlantic.com/science/archive/2016/10/so-many-galaxies/504185/" TargetMode="External"/><Relationship Id="rId5" Type="http://schemas.openxmlformats.org/officeDocument/2006/relationships/webSettings" Target="webSettings.xml"/><Relationship Id="rId15" Type="http://schemas.openxmlformats.org/officeDocument/2006/relationships/hyperlink" Target="https://www.tandfonline.com/doi/pdf/10.1080/01495933.2017.1379832?needAccess=true" TargetMode="External"/><Relationship Id="rId10" Type="http://schemas.openxmlformats.org/officeDocument/2006/relationships/hyperlink" Target="https://www.forbes.com/sites/alexknapp/2018/04/10/nearly-1-billion-was-invested-in-space-startups-in-1q2018-new-report-says/" TargetMode="External"/><Relationship Id="rId19" Type="http://schemas.openxmlformats.org/officeDocument/2006/relationships/hyperlink" Target="https://ficsrcc.com/the-privatisation-of-space-exploration/%5D//DebateDrills" TargetMode="External"/><Relationship Id="rId4" Type="http://schemas.openxmlformats.org/officeDocument/2006/relationships/settings" Target="settings.xml"/><Relationship Id="rId9"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14" Type="http://schemas.openxmlformats.org/officeDocument/2006/relationships/hyperlink" Target="https://www.rand.org/pubs/rgs_dissertations/RGSD40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7419</Words>
  <Characters>42291</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5.1.1</cp:keywords>
  <dc:description/>
  <cp:lastModifiedBy>Evan Li</cp:lastModifiedBy>
  <cp:revision>2</cp:revision>
  <dcterms:created xsi:type="dcterms:W3CDTF">2022-01-29T15:42:00Z</dcterms:created>
  <dcterms:modified xsi:type="dcterms:W3CDTF">2022-01-29T15:42:00Z</dcterms:modified>
</cp:coreProperties>
</file>