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CF98" w14:textId="24F5E479" w:rsidR="00222BDD" w:rsidRDefault="00222BDD" w:rsidP="00222BDD">
      <w:pPr>
        <w:pStyle w:val="Heading3"/>
      </w:pPr>
      <w:r>
        <w:t>T-Implementation</w:t>
      </w:r>
    </w:p>
    <w:p w14:paraId="5ABC4275" w14:textId="244F7792" w:rsidR="00222BDD" w:rsidRDefault="00222BDD" w:rsidP="00222BDD">
      <w:pPr>
        <w:pStyle w:val="Heading4"/>
        <w:spacing w:before="200" w:after="160"/>
        <w:rPr>
          <w:sz w:val="24"/>
        </w:rPr>
      </w:pPr>
      <w:r>
        <w:rPr>
          <w:rFonts w:cs="Calibri"/>
          <w:color w:val="000000"/>
        </w:rPr>
        <w:t>Interpretation: The affirmative must defend the hypothetical implementation of the resolution.</w:t>
      </w:r>
    </w:p>
    <w:p w14:paraId="034E6E8E" w14:textId="77777777" w:rsidR="00222BDD" w:rsidRPr="005A6FD5" w:rsidRDefault="00222BDD" w:rsidP="00222BDD">
      <w:pPr>
        <w:pStyle w:val="Heading4"/>
      </w:pPr>
      <w:r w:rsidRPr="005A6FD5">
        <w:t>Resolved means a legislative policy</w:t>
      </w:r>
    </w:p>
    <w:p w14:paraId="72F3EE36" w14:textId="77777777" w:rsidR="00222BDD" w:rsidRPr="005A6FD5" w:rsidRDefault="00222BDD" w:rsidP="00222BDD">
      <w:pPr>
        <w:rPr>
          <w:rStyle w:val="StyleUnderline"/>
          <w:b/>
          <w:sz w:val="16"/>
        </w:rPr>
      </w:pPr>
      <w:r w:rsidRPr="005A6FD5">
        <w:rPr>
          <w:rStyle w:val="StyleUnderline"/>
        </w:rPr>
        <w:t>Words and Phrases 64</w:t>
      </w:r>
      <w:r w:rsidRPr="005A6FD5">
        <w:rPr>
          <w:sz w:val="16"/>
        </w:rPr>
        <w:t xml:space="preserve"> Words and Phrases Permanent Edition. “Resolved”. 1964.</w:t>
      </w:r>
    </w:p>
    <w:p w14:paraId="13068967" w14:textId="77777777" w:rsidR="00222BDD" w:rsidRDefault="00222BDD" w:rsidP="00222BDD">
      <w:pPr>
        <w:rPr>
          <w:sz w:val="16"/>
        </w:rPr>
      </w:pPr>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rPr>
          <w:sz w:val="16"/>
        </w:rPr>
        <w:t>;” It is of similar force to the word “enact,” which is defined by Bouvier as meaning “</w:t>
      </w:r>
      <w:r w:rsidRPr="00EA7B9B">
        <w:rPr>
          <w:rStyle w:val="StyleUnderline"/>
          <w:highlight w:val="green"/>
        </w:rPr>
        <w:t>to establish by law</w:t>
      </w:r>
      <w:r w:rsidRPr="005A6FD5">
        <w:rPr>
          <w:sz w:val="16"/>
        </w:rPr>
        <w:t xml:space="preserve">”. </w:t>
      </w:r>
    </w:p>
    <w:p w14:paraId="7CD201AA" w14:textId="77777777" w:rsidR="00222BDD" w:rsidRDefault="00222BDD" w:rsidP="00222BDD"/>
    <w:p w14:paraId="1F96E161" w14:textId="4408FF53" w:rsidR="00222BDD" w:rsidRDefault="00222BDD" w:rsidP="00222BDD">
      <w:pPr>
        <w:pStyle w:val="Heading4"/>
        <w:spacing w:before="200" w:after="160"/>
      </w:pPr>
      <w:r>
        <w:rPr>
          <w:rFonts w:cs="Calibri"/>
          <w:color w:val="000000"/>
        </w:rPr>
        <w:t xml:space="preserve">Violation: Their advocacy states the aff </w:t>
      </w:r>
      <w:r w:rsidR="003C4BED">
        <w:rPr>
          <w:rFonts w:cs="Calibri"/>
          <w:color w:val="000000"/>
        </w:rPr>
        <w:t xml:space="preserve">is a good </w:t>
      </w:r>
      <w:r>
        <w:rPr>
          <w:rFonts w:cs="Calibri"/>
          <w:color w:val="000000"/>
        </w:rPr>
        <w:t xml:space="preserve">general principle which is not the same as a policy action because we don’t get to use comparative worlds. </w:t>
      </w:r>
      <w:r w:rsidR="003C4BED">
        <w:rPr>
          <w:rFonts w:cs="Calibri"/>
          <w:color w:val="000000"/>
        </w:rPr>
        <w:t>They</w:t>
      </w:r>
      <w:r w:rsidR="009F3661">
        <w:rPr>
          <w:rFonts w:cs="Calibri"/>
          <w:color w:val="000000"/>
        </w:rPr>
        <w:t xml:space="preserve"> </w:t>
      </w:r>
      <w:r w:rsidR="00F812FA">
        <w:rPr>
          <w:rFonts w:cs="Calibri"/>
          <w:color w:val="000000"/>
        </w:rPr>
        <w:t>say that they don’t have to defend the solvency of the affirmative.</w:t>
      </w:r>
    </w:p>
    <w:p w14:paraId="7A50FB36" w14:textId="77777777" w:rsidR="00222BDD" w:rsidRDefault="00222BDD" w:rsidP="00222BDD"/>
    <w:p w14:paraId="0FC23092" w14:textId="77777777" w:rsidR="00222BDD" w:rsidRDefault="00222BDD" w:rsidP="00222BDD">
      <w:pPr>
        <w:pStyle w:val="Heading4"/>
        <w:spacing w:before="200" w:after="160"/>
      </w:pPr>
      <w:r>
        <w:rPr>
          <w:rFonts w:cs="Calibri"/>
          <w:color w:val="000000"/>
        </w:rPr>
        <w:t>Standards:</w:t>
      </w:r>
    </w:p>
    <w:p w14:paraId="27CDFE86" w14:textId="77777777" w:rsidR="00222BDD" w:rsidRDefault="00222BDD" w:rsidP="00222BDD">
      <w:pPr>
        <w:pStyle w:val="Heading4"/>
        <w:numPr>
          <w:ilvl w:val="0"/>
          <w:numId w:val="13"/>
        </w:numPr>
        <w:tabs>
          <w:tab w:val="clear" w:pos="720"/>
          <w:tab w:val="num" w:pos="360"/>
        </w:tabs>
        <w:spacing w:before="200" w:after="160"/>
        <w:ind w:left="360"/>
        <w:textAlignment w:val="baseline"/>
        <w:rPr>
          <w:rFonts w:cs="Calibri"/>
          <w:color w:val="000000"/>
        </w:rPr>
      </w:pPr>
      <w:r>
        <w:rPr>
          <w:rFonts w:cs="Calibri"/>
          <w:color w:val="000000"/>
        </w:rP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14:paraId="2C667543" w14:textId="575FA602" w:rsidR="00222BDD" w:rsidRPr="009F3661" w:rsidRDefault="00222BDD" w:rsidP="00222BDD">
      <w:pPr>
        <w:pStyle w:val="Heading4"/>
        <w:numPr>
          <w:ilvl w:val="0"/>
          <w:numId w:val="13"/>
        </w:numPr>
        <w:tabs>
          <w:tab w:val="clear" w:pos="720"/>
          <w:tab w:val="num" w:pos="360"/>
        </w:tabs>
        <w:spacing w:before="200" w:after="160"/>
        <w:ind w:left="360"/>
        <w:textAlignment w:val="baseline"/>
        <w:rPr>
          <w:rFonts w:cs="Calibri"/>
          <w:color w:val="000000"/>
        </w:rPr>
      </w:pPr>
      <w:r>
        <w:rPr>
          <w:rFonts w:cs="Calibri"/>
          <w:color w:val="000000"/>
        </w:rPr>
        <w:t>Burden of Rejoinder- the burden of the neg is to prove that the aff is a bad idea but we can’t do this when they’re a general principle because we become constrained to solely normative indicts and can’t test the aff from multiple angles. Kills neg flex and our ability to engage.</w:t>
      </w:r>
      <w:r w:rsidRPr="009F3661">
        <w:rPr>
          <w:rFonts w:cs="Calibri"/>
        </w:rPr>
        <w:t xml:space="preserve"> </w:t>
      </w:r>
    </w:p>
    <w:p w14:paraId="71AD61F4" w14:textId="77777777" w:rsidR="00222BDD" w:rsidRDefault="00222BDD" w:rsidP="00222BDD"/>
    <w:p w14:paraId="04B78CA7" w14:textId="358AEF3B" w:rsidR="00222BDD" w:rsidRPr="00EB2935" w:rsidRDefault="00222BDD" w:rsidP="00222BDD">
      <w:r w:rsidRPr="00EB2935">
        <w:rPr>
          <w:rStyle w:val="Style13ptBold"/>
        </w:rPr>
        <w:t xml:space="preserve">TVA:  </w:t>
      </w:r>
      <w:r>
        <w:rPr>
          <w:rStyle w:val="Style13ptBold"/>
        </w:rPr>
        <w:t>just defend the impacts of your plan</w:t>
      </w:r>
    </w:p>
    <w:p w14:paraId="109BA86E" w14:textId="77777777" w:rsidR="00222BDD" w:rsidRDefault="00222BDD" w:rsidP="00222BDD">
      <w:pPr>
        <w:pStyle w:val="Heading4"/>
        <w:spacing w:before="200" w:after="160"/>
      </w:pPr>
    </w:p>
    <w:p w14:paraId="3E993B8F" w14:textId="77777777" w:rsidR="00222BDD" w:rsidRDefault="00222BDD" w:rsidP="00222BDD">
      <w:pPr>
        <w:pStyle w:val="Heading4"/>
        <w:spacing w:before="200" w:after="160"/>
      </w:pPr>
      <w:r>
        <w:rPr>
          <w:rFonts w:cs="Calibri"/>
          <w:color w:val="000000"/>
        </w:rPr>
        <w:t>Vote neg – they’ve destroyed the round from the beginning and topicality’s key to set the correct model of debate which means it comes first.</w:t>
      </w:r>
    </w:p>
    <w:p w14:paraId="178EAE40" w14:textId="77777777" w:rsidR="00222BDD" w:rsidRDefault="00222BDD" w:rsidP="00222BDD"/>
    <w:p w14:paraId="57BF83CC" w14:textId="77777777" w:rsidR="00222BDD" w:rsidRDefault="00222BDD" w:rsidP="00222BDD">
      <w:pPr>
        <w:pStyle w:val="Heading4"/>
        <w:spacing w:before="200" w:after="160"/>
      </w:pPr>
      <w:r>
        <w:rPr>
          <w:rFonts w:cs="Calibri"/>
          <w:color w:val="000000"/>
        </w:rPr>
        <w:t>Voters: </w:t>
      </w:r>
    </w:p>
    <w:p w14:paraId="69300BF0" w14:textId="77777777" w:rsidR="00222BDD" w:rsidRPr="00B82CD8" w:rsidRDefault="00222BDD" w:rsidP="00222BDD">
      <w:pPr>
        <w:pStyle w:val="Heading4"/>
        <w:rPr>
          <w:rFonts w:cs="Calibri"/>
        </w:rPr>
      </w:pPr>
      <w:r>
        <w:rPr>
          <w:rFonts w:cs="Calibri"/>
        </w:rPr>
        <w:t>Fairness is an impact</w:t>
      </w:r>
      <w:r w:rsidRPr="00B82CD8">
        <w:rPr>
          <w:rFonts w:cs="Calibri"/>
        </w:rPr>
        <w:t>—a]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7346E66D" w14:textId="77777777" w:rsidR="00222BDD" w:rsidRPr="00B82CD8" w:rsidRDefault="00222BDD" w:rsidP="00222BDD">
      <w:pPr>
        <w:pStyle w:val="Heading4"/>
        <w:rPr>
          <w:rFonts w:cs="Calibri"/>
        </w:rPr>
      </w:pPr>
      <w:r w:rsidRPr="00B82CD8">
        <w:rPr>
          <w:rFonts w:cs="Calibri"/>
        </w:rPr>
        <w:t xml:space="preserve">Use competing </w:t>
      </w:r>
      <w:proofErr w:type="spellStart"/>
      <w:r w:rsidRPr="00B82CD8">
        <w:rPr>
          <w:rFonts w:cs="Calibri"/>
        </w:rPr>
        <w:t>interps</w:t>
      </w:r>
      <w:proofErr w:type="spellEnd"/>
      <w:r w:rsidRPr="00B82CD8">
        <w:rPr>
          <w:rFonts w:cs="Calibri"/>
        </w:rPr>
        <w:t xml:space="preserve"> – topicality is question of models of debate which they should have to proactively </w:t>
      </w:r>
      <w:proofErr w:type="gramStart"/>
      <w:r w:rsidRPr="00B82CD8">
        <w:rPr>
          <w:rFonts w:cs="Calibri"/>
        </w:rPr>
        <w:t>justify</w:t>
      </w:r>
      <w:proofErr w:type="gramEnd"/>
      <w:r w:rsidRPr="00B82CD8">
        <w:rPr>
          <w:rFonts w:cs="Calibri"/>
        </w:rPr>
        <w:t xml:space="preserve"> and we’ll win reasonability links to our offense.</w:t>
      </w:r>
    </w:p>
    <w:p w14:paraId="0202E78D" w14:textId="77777777" w:rsidR="00222BDD" w:rsidRPr="00B82CD8" w:rsidRDefault="00222BDD" w:rsidP="00222BDD">
      <w:pPr>
        <w:pStyle w:val="Heading4"/>
        <w:rPr>
          <w:rFonts w:cs="Calibri"/>
        </w:rPr>
      </w:pPr>
      <w:r w:rsidRPr="00B82CD8">
        <w:rPr>
          <w:rFonts w:cs="Calibri"/>
        </w:rPr>
        <w:t xml:space="preserve">Drop the debater because dropping the </w:t>
      </w:r>
      <w:proofErr w:type="spellStart"/>
      <w:r w:rsidRPr="00B82CD8">
        <w:rPr>
          <w:rFonts w:cs="Calibri"/>
        </w:rPr>
        <w:t>arg</w:t>
      </w:r>
      <w:proofErr w:type="spellEnd"/>
      <w:r w:rsidRPr="00B82CD8">
        <w:rPr>
          <w:rFonts w:cs="Calibri"/>
        </w:rPr>
        <w:t xml:space="preserve"> is severance which moots 7 minutes of 1nc offense</w:t>
      </w:r>
    </w:p>
    <w:p w14:paraId="4479BAC1" w14:textId="77777777" w:rsidR="00222BDD" w:rsidRPr="00B82CD8" w:rsidRDefault="00222BDD" w:rsidP="00222BDD">
      <w:pPr>
        <w:pStyle w:val="Heading4"/>
        <w:rPr>
          <w:rFonts w:cs="Calibri"/>
        </w:rPr>
      </w:pPr>
      <w:r w:rsidRPr="00B82CD8">
        <w:rPr>
          <w:rFonts w:cs="Calibri"/>
        </w:rPr>
        <w:t xml:space="preserve">No </w:t>
      </w:r>
      <w:proofErr w:type="spellStart"/>
      <w:r w:rsidRPr="00B82CD8">
        <w:rPr>
          <w:rFonts w:cs="Calibri"/>
        </w:rPr>
        <w:t>rvis</w:t>
      </w:r>
      <w:proofErr w:type="spellEnd"/>
      <w:r w:rsidRPr="00B82CD8">
        <w:rPr>
          <w:rFonts w:cs="Calibri"/>
        </w:rPr>
        <w:t xml:space="preserve">—it’s your burden to be fair and T—same reason you don’t win for answering inherency or putting defense on a </w:t>
      </w:r>
      <w:proofErr w:type="spellStart"/>
      <w:r w:rsidRPr="00B82CD8">
        <w:rPr>
          <w:rFonts w:cs="Calibri"/>
        </w:rPr>
        <w:t>disad</w:t>
      </w:r>
      <w:proofErr w:type="spellEnd"/>
      <w:r w:rsidRPr="00B82CD8">
        <w:rPr>
          <w:rFonts w:cs="Calibri"/>
        </w:rPr>
        <w:t xml:space="preserve">. </w:t>
      </w:r>
    </w:p>
    <w:p w14:paraId="0CFE503E" w14:textId="77777777" w:rsidR="00222BDD" w:rsidRPr="00B82CD8" w:rsidRDefault="00222BDD" w:rsidP="00222BDD">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135901A4" w14:textId="77777777" w:rsidR="00222BDD" w:rsidRPr="00466EB8" w:rsidRDefault="00222BDD" w:rsidP="00222BDD">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3DF707BE" w14:textId="78A82C4F" w:rsidR="0006645C" w:rsidRDefault="00374129" w:rsidP="00374129">
      <w:pPr>
        <w:pStyle w:val="Heading3"/>
      </w:pPr>
      <w:r>
        <w:t xml:space="preserve">Space Mining </w:t>
      </w:r>
      <w:proofErr w:type="spellStart"/>
      <w:r>
        <w:t>Disad</w:t>
      </w:r>
      <w:proofErr w:type="spellEnd"/>
    </w:p>
    <w:p w14:paraId="48F0C67C" w14:textId="77777777" w:rsidR="0006645C" w:rsidRPr="001C7A49" w:rsidRDefault="0006645C" w:rsidP="0006645C">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57FB614E" w14:textId="77777777" w:rsidR="0006645C" w:rsidRPr="00EA57CB" w:rsidRDefault="0006645C" w:rsidP="0006645C">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61D0DA81" w14:textId="77777777" w:rsidR="0006645C" w:rsidRPr="00060E64" w:rsidRDefault="0006645C" w:rsidP="0006645C">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 xml:space="preserve">mining on the Moon, </w:t>
      </w:r>
      <w:proofErr w:type="gramStart"/>
      <w:r w:rsidRPr="004B04AE">
        <w:rPr>
          <w:rStyle w:val="StyleUnderline"/>
          <w:highlight w:val="green"/>
        </w:rPr>
        <w:t>Mars</w:t>
      </w:r>
      <w:proofErr w:type="gramEnd"/>
      <w:r w:rsidRPr="004B04AE">
        <w:rPr>
          <w:rStyle w:val="StyleUnderline"/>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6"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rPr>
        <w:t>finance</w:t>
      </w:r>
      <w:proofErr w:type="gramEnd"/>
      <w:r w:rsidRPr="004B04AE">
        <w:rPr>
          <w:rStyle w:val="StyleUnderline"/>
          <w:sz w:val="16"/>
          <w:szCs w:val="16"/>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245B79A8" w14:textId="77777777" w:rsidR="0006645C" w:rsidRDefault="0006645C" w:rsidP="0006645C">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6456DFFF" w14:textId="77777777" w:rsidR="0006645C" w:rsidRPr="00753E77" w:rsidRDefault="0006645C" w:rsidP="0006645C"/>
    <w:p w14:paraId="73DC1BCA" w14:textId="77777777" w:rsidR="0006645C" w:rsidRDefault="0006645C" w:rsidP="0006645C">
      <w:pPr>
        <w:pStyle w:val="Heading4"/>
      </w:pPr>
      <w:r>
        <w:t xml:space="preserve">OST defines appropriation as </w:t>
      </w:r>
      <w:r w:rsidRPr="00D6269D">
        <w:rPr>
          <w:u w:val="single"/>
        </w:rPr>
        <w:t>occupation, use, or any other means</w:t>
      </w:r>
      <w:r>
        <w:t xml:space="preserve"> – the aff </w:t>
      </w:r>
      <w:proofErr w:type="gramStart"/>
      <w:r>
        <w:t>definitely links</w:t>
      </w:r>
      <w:proofErr w:type="gramEnd"/>
    </w:p>
    <w:p w14:paraId="5E2312A3" w14:textId="77777777" w:rsidR="0006645C" w:rsidRPr="00D6269D" w:rsidRDefault="0006645C" w:rsidP="0006645C">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D6269D">
        <w:rPr>
          <w:rFonts w:eastAsia="Times New Roman"/>
          <w:color w:val="333333"/>
          <w:spacing w:val="8"/>
          <w:sz w:val="16"/>
          <w:szCs w:val="16"/>
          <w:shd w:val="clear" w:color="auto" w:fill="FFFFFF"/>
        </w:rPr>
        <w:t>, in particular, Space</w:t>
      </w:r>
      <w:proofErr w:type="gramEnd"/>
      <w:r w:rsidRPr="00D6269D">
        <w:rPr>
          <w:rFonts w:eastAsia="Times New Roman"/>
          <w:color w:val="333333"/>
          <w:spacing w:val="8"/>
          <w:sz w:val="16"/>
          <w:szCs w:val="16"/>
          <w:shd w:val="clear" w:color="auto" w:fill="FFFFFF"/>
        </w:rPr>
        <w:t xml:space="preserve"> debris mitigation and 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028ED39B" w14:textId="77777777" w:rsidR="0006645C" w:rsidRPr="00D6269D" w:rsidRDefault="0006645C" w:rsidP="0006645C">
      <w:pPr>
        <w:rPr>
          <w:rFonts w:eastAsia="Times New Roman"/>
          <w:sz w:val="24"/>
        </w:rPr>
      </w:pPr>
    </w:p>
    <w:p w14:paraId="3C58935C" w14:textId="77777777" w:rsidR="0006645C" w:rsidRPr="005871BE" w:rsidRDefault="0006645C" w:rsidP="0006645C">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2D1A1727" w14:textId="77777777" w:rsidR="0006645C" w:rsidRDefault="0006645C" w:rsidP="0006645C"/>
    <w:p w14:paraId="5CF6FEC5" w14:textId="77777777" w:rsidR="0006645C" w:rsidRDefault="0006645C" w:rsidP="0006645C"/>
    <w:p w14:paraId="0A98AFF9" w14:textId="77777777" w:rsidR="0006645C" w:rsidRPr="00A22B0A" w:rsidRDefault="0006645C" w:rsidP="0006645C">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1EA3A638" w14:textId="77777777" w:rsidR="0006645C" w:rsidRPr="00C435A1" w:rsidRDefault="0006645C" w:rsidP="0006645C">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14:paraId="072C861E" w14:textId="77777777" w:rsidR="0006645C" w:rsidRDefault="0006645C" w:rsidP="0006645C">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5221E338" w14:textId="77777777" w:rsidR="0006645C" w:rsidRDefault="0006645C" w:rsidP="0006645C"/>
    <w:p w14:paraId="7916CFA1" w14:textId="77777777" w:rsidR="0006645C" w:rsidRDefault="0006645C" w:rsidP="0006645C">
      <w:pPr>
        <w:pStyle w:val="Heading4"/>
      </w:pPr>
      <w:r>
        <w:t>Space mining is the only way to solve climate change</w:t>
      </w:r>
    </w:p>
    <w:p w14:paraId="7B285017" w14:textId="77777777" w:rsidR="0006645C" w:rsidRPr="00CF428C" w:rsidRDefault="0006645C" w:rsidP="0006645C">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54958541" w14:textId="77777777" w:rsidR="0006645C" w:rsidRPr="00E638ED" w:rsidRDefault="0006645C" w:rsidP="0006645C">
      <w:pPr>
        <w:pStyle w:val="NormalWeb"/>
        <w:shd w:val="clear" w:color="auto" w:fill="FFFFFF"/>
        <w:spacing w:before="0" w:beforeAutospacing="0" w:after="0" w:afterAutospacing="0"/>
        <w:textAlignment w:val="baseline"/>
        <w:rPr>
          <w:rStyle w:val="StyleUnderline"/>
        </w:rPr>
      </w:pPr>
    </w:p>
    <w:p w14:paraId="0725F50B" w14:textId="77777777" w:rsidR="0006645C" w:rsidRPr="00927FAF" w:rsidRDefault="0006645C" w:rsidP="0006645C">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6366616" w14:textId="77777777" w:rsidR="0006645C" w:rsidRPr="00FC7448" w:rsidRDefault="0006645C" w:rsidP="0006645C">
      <w:pPr>
        <w:pStyle w:val="Heading4"/>
        <w:rPr>
          <w:rFonts w:cs="Times New Roman"/>
        </w:rPr>
      </w:pPr>
      <w:r w:rsidRPr="00FC7448">
        <w:rPr>
          <w:rFonts w:cs="Times New Roman"/>
        </w:rPr>
        <w:t>Anthropogenic warming causes extinction --- mitigation efforts now are key</w:t>
      </w:r>
    </w:p>
    <w:p w14:paraId="7FF73194" w14:textId="77777777" w:rsidR="0006645C" w:rsidRPr="00FC7448" w:rsidRDefault="0006645C" w:rsidP="0006645C">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2" w:history="1">
        <w:r w:rsidRPr="00FC7448">
          <w:rPr>
            <w:rStyle w:val="Hyperlink"/>
            <w:sz w:val="16"/>
          </w:rPr>
          <w:t>http://www.cnn.com/2015/01/14/opinion/co2-crisis-griffin/</w:t>
        </w:r>
      </w:hyperlink>
      <w:r w:rsidRPr="00FC7448">
        <w:rPr>
          <w:sz w:val="16"/>
        </w:rPr>
        <w:t xml:space="preserve"> )</w:t>
      </w:r>
    </w:p>
    <w:p w14:paraId="493607EE" w14:textId="77777777" w:rsidR="0006645C" w:rsidRPr="00FC7448" w:rsidRDefault="0006645C" w:rsidP="0006645C">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38DB1765" w14:textId="77777777" w:rsidR="0006645C" w:rsidRPr="00B42CD2" w:rsidRDefault="0006645C" w:rsidP="0006645C">
      <w:pPr>
        <w:pStyle w:val="NormalWeb"/>
        <w:shd w:val="clear" w:color="auto" w:fill="FFFFFF"/>
        <w:rPr>
          <w:color w:val="333333"/>
          <w:sz w:val="22"/>
        </w:rPr>
      </w:pPr>
    </w:p>
    <w:p w14:paraId="481D40AD" w14:textId="77777777" w:rsidR="0006645C" w:rsidRDefault="0006645C" w:rsidP="0006645C"/>
    <w:p w14:paraId="25A4BC4B" w14:textId="234F976B" w:rsidR="00A3178F" w:rsidRDefault="00A3178F" w:rsidP="00A3178F">
      <w:pPr>
        <w:pStyle w:val="Heading3"/>
      </w:pPr>
      <w:r>
        <w:t>Case</w:t>
      </w:r>
    </w:p>
    <w:p w14:paraId="79C61C5D" w14:textId="2A5F509F" w:rsidR="00F970F0" w:rsidRDefault="00F970F0" w:rsidP="00F970F0">
      <w:pPr>
        <w:pStyle w:val="Heading4"/>
        <w:numPr>
          <w:ilvl w:val="0"/>
          <w:numId w:val="11"/>
        </w:numPr>
        <w:rPr>
          <w:rFonts w:cstheme="minorHAnsi"/>
        </w:rPr>
      </w:pPr>
      <w:r>
        <w:rPr>
          <w:rFonts w:cstheme="minorHAnsi"/>
        </w:rPr>
        <w:t>Capitalism is sustainable</w:t>
      </w:r>
    </w:p>
    <w:p w14:paraId="403B1266" w14:textId="77777777" w:rsidR="00F970F0" w:rsidRDefault="00F970F0" w:rsidP="00F970F0">
      <w:pPr>
        <w:rPr>
          <w:rFonts w:cstheme="minorHAnsi"/>
        </w:rPr>
      </w:pPr>
      <w:r>
        <w:rPr>
          <w:rFonts w:cstheme="minorHAnsi"/>
        </w:rPr>
        <w:t xml:space="preserve">Bailey ’18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Pr>
            <w:rStyle w:val="StyleUnderline"/>
            <w:rFonts w:cstheme="minorHAnsi"/>
            <w:color w:val="000000"/>
          </w:rPr>
          <w:t>https://reason.com/2018/03/12/climate-change-problems-will-be-solved-t</w:t>
        </w:r>
      </w:hyperlink>
      <w:r>
        <w:rPr>
          <w:rFonts w:cstheme="minorHAnsi"/>
        </w:rPr>
        <w:t>; RP]</w:t>
      </w:r>
    </w:p>
    <w:p w14:paraId="353D9B36" w14:textId="77777777" w:rsidR="00F970F0" w:rsidRDefault="00F970F0" w:rsidP="00F970F0">
      <w:pPr>
        <w:rPr>
          <w:rStyle w:val="Heading3Char"/>
          <w:rFonts w:cstheme="minorHAnsi"/>
        </w:rPr>
      </w:pPr>
      <w:r>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Pr>
          <w:rStyle w:val="Heading3Char"/>
          <w:rFonts w:cstheme="minorHAnsi"/>
        </w:rPr>
        <w:t xml:space="preserve">scientists have an </w:t>
      </w:r>
      <w:r>
        <w:rPr>
          <w:rStyle w:val="Heading2Char"/>
          <w:rFonts w:cstheme="minorHAnsi"/>
        </w:rPr>
        <w:t>enormous confidence</w:t>
      </w:r>
      <w:r>
        <w:rPr>
          <w:rStyle w:val="Heading3Char"/>
          <w:rFonts w:cstheme="minorHAnsi"/>
        </w:rPr>
        <w:t xml:space="preserve"> in the </w:t>
      </w:r>
      <w:r>
        <w:rPr>
          <w:rStyle w:val="Heading2Char"/>
          <w:rFonts w:cstheme="minorHAnsi"/>
        </w:rPr>
        <w:t>ingenuity</w:t>
      </w:r>
      <w:r>
        <w:rPr>
          <w:rFonts w:cstheme="minorHAnsi"/>
          <w:sz w:val="16"/>
        </w:rPr>
        <w:t xml:space="preserve"> of humans</w:t>
      </w:r>
      <w:proofErr w:type="gramStart"/>
      <w:r>
        <w:rPr>
          <w:rFonts w:cstheme="minorHAnsi"/>
          <w:sz w:val="16"/>
        </w:rPr>
        <w:t>….Now</w:t>
      </w:r>
      <w:proofErr w:type="gramEnd"/>
      <w:r>
        <w:rPr>
          <w:rFonts w:cstheme="minorHAnsi"/>
          <w:sz w:val="16"/>
        </w:rPr>
        <w:t xml:space="preserve"> </w:t>
      </w:r>
      <w:r>
        <w:rPr>
          <w:rStyle w:val="Heading3Char"/>
          <w:rFonts w:cstheme="minorHAnsi"/>
        </w:rPr>
        <w:t>we've found a way to engineer our own doomsday, and</w:t>
      </w:r>
      <w:r>
        <w:rPr>
          <w:rFonts w:cstheme="minorHAnsi"/>
          <w:sz w:val="16"/>
        </w:rPr>
        <w:t xml:space="preserve"> surely </w:t>
      </w:r>
      <w:r>
        <w:rPr>
          <w:rStyle w:val="Heading3Char"/>
          <w:rFonts w:cstheme="minorHAnsi"/>
        </w:rPr>
        <w:t xml:space="preserve">we will find a way to </w:t>
      </w:r>
      <w:r>
        <w:rPr>
          <w:rStyle w:val="Heading2Char"/>
          <w:rFonts w:cstheme="minorHAnsi"/>
        </w:rPr>
        <w:t>engineer our way out of it</w:t>
      </w:r>
      <w:r>
        <w:rPr>
          <w:rFonts w:cstheme="minorHAnsi"/>
          <w:sz w:val="16"/>
        </w:rPr>
        <w:t xml:space="preserve">, one way or another." Over at Scientific American, John </w:t>
      </w:r>
      <w:r>
        <w:rPr>
          <w:rStyle w:val="Heading3Char"/>
          <w:rFonts w:cstheme="minorHAnsi"/>
        </w:rPr>
        <w:t>Horgan considers</w:t>
      </w:r>
      <w:r>
        <w:rPr>
          <w:rFonts w:cstheme="minorHAnsi"/>
          <w:sz w:val="16"/>
        </w:rPr>
        <w:t xml:space="preserve"> some eco</w:t>
      </w:r>
      <w:r>
        <w:rPr>
          <w:rStyle w:val="Heading3Char"/>
          <w:rFonts w:cstheme="minorHAnsi"/>
        </w:rPr>
        <w:t>-modernist views on how humanity will</w:t>
      </w:r>
      <w:r>
        <w:rPr>
          <w:rFonts w:cstheme="minorHAnsi"/>
          <w:sz w:val="16"/>
        </w:rPr>
        <w:t xml:space="preserve"> indeed </w:t>
      </w:r>
      <w:r>
        <w:rPr>
          <w:rStyle w:val="Heading3Char"/>
          <w:rFonts w:cstheme="minorHAnsi"/>
        </w:rPr>
        <w:t>go about engineering our way out of</w:t>
      </w:r>
      <w:r>
        <w:rPr>
          <w:rFonts w:cstheme="minorHAnsi"/>
          <w:sz w:val="16"/>
        </w:rPr>
        <w:t xml:space="preserve"> the problems that </w:t>
      </w:r>
      <w:r>
        <w:rPr>
          <w:rStyle w:val="Heading3Char"/>
          <w:rFonts w:cstheme="minorHAnsi"/>
        </w:rPr>
        <w:t>climate change</w:t>
      </w:r>
      <w:r>
        <w:rPr>
          <w:rFonts w:cstheme="minorHAnsi"/>
          <w:sz w:val="16"/>
        </w:rPr>
        <w:t xml:space="preserve"> may pose. In an essay called "Should We Chill Out About Global </w:t>
      </w:r>
      <w:proofErr w:type="gramStart"/>
      <w:r>
        <w:rPr>
          <w:rFonts w:cstheme="minorHAnsi"/>
          <w:sz w:val="16"/>
        </w:rPr>
        <w:t>Warming?,</w:t>
      </w:r>
      <w:proofErr w:type="gramEnd"/>
      <w:r>
        <w:rPr>
          <w:rFonts w:cstheme="minorHAnsi"/>
          <w:sz w:val="16"/>
        </w:rPr>
        <w:t xml:space="preserve">" Horgan reports the more dynamic and positive analyses of two eco-modernist thinkers, Harvard psychologist Steven Pinker and science journalist Will Boisvert. In an essay for The Breakthrough Journal, </w:t>
      </w:r>
      <w:r>
        <w:rPr>
          <w:rStyle w:val="Heading3Char"/>
          <w:rFonts w:cstheme="minorHAnsi"/>
        </w:rPr>
        <w:t>Pinker notes that</w:t>
      </w:r>
      <w:r>
        <w:rPr>
          <w:rFonts w:cstheme="minorHAnsi"/>
          <w:sz w:val="16"/>
        </w:rPr>
        <w:t xml:space="preserve"> such </w:t>
      </w:r>
      <w:r w:rsidRPr="00536DDC">
        <w:rPr>
          <w:rStyle w:val="Heading3Char"/>
          <w:rFonts w:cstheme="minorHAnsi"/>
          <w:highlight w:val="green"/>
        </w:rPr>
        <w:t>optimism "is</w:t>
      </w:r>
      <w:r>
        <w:rPr>
          <w:rStyle w:val="Heading3Char"/>
          <w:rFonts w:cstheme="minorHAnsi"/>
        </w:rPr>
        <w:t xml:space="preserve"> </w:t>
      </w:r>
      <w:r>
        <w:rPr>
          <w:rFonts w:cstheme="minorHAnsi"/>
          <w:sz w:val="16"/>
        </w:rPr>
        <w:t xml:space="preserve">commonly </w:t>
      </w:r>
      <w:r>
        <w:rPr>
          <w:rStyle w:val="Heading3Char"/>
          <w:rFonts w:cstheme="minorHAnsi"/>
        </w:rPr>
        <w:t xml:space="preserve">dismissed as the 'faith that </w:t>
      </w:r>
      <w:r w:rsidRPr="00536DDC">
        <w:rPr>
          <w:rStyle w:val="Heading2Char"/>
          <w:rFonts w:cstheme="minorHAnsi"/>
          <w:highlight w:val="green"/>
        </w:rPr>
        <w:t>technology</w:t>
      </w:r>
      <w:r w:rsidRPr="00536DDC">
        <w:rPr>
          <w:rStyle w:val="Heading3Char"/>
          <w:rFonts w:cstheme="minorHAnsi"/>
          <w:highlight w:val="green"/>
        </w:rPr>
        <w:t xml:space="preserve"> will save us</w:t>
      </w:r>
      <w:r>
        <w:rPr>
          <w:rFonts w:cstheme="minorHAnsi"/>
          <w:sz w:val="16"/>
        </w:rPr>
        <w:t xml:space="preserve">.' In fact, </w:t>
      </w:r>
      <w:r>
        <w:rPr>
          <w:rStyle w:val="Heading3Char"/>
          <w:rFonts w:cstheme="minorHAnsi"/>
        </w:rPr>
        <w:t xml:space="preserve">it is a </w:t>
      </w:r>
      <w:r w:rsidRPr="00536DDC">
        <w:rPr>
          <w:rStyle w:val="Heading2Char"/>
          <w:rFonts w:cstheme="minorHAnsi"/>
          <w:highlight w:val="green"/>
        </w:rPr>
        <w:t>skepticism</w:t>
      </w:r>
      <w:r w:rsidRPr="00536DDC">
        <w:rPr>
          <w:rStyle w:val="Heading3Char"/>
          <w:rFonts w:cstheme="minorHAnsi"/>
          <w:highlight w:val="green"/>
        </w:rPr>
        <w:t xml:space="preserve"> tha</w:t>
      </w:r>
      <w:r>
        <w:rPr>
          <w:rStyle w:val="Heading3Char"/>
          <w:rFonts w:cstheme="minorHAnsi"/>
        </w:rPr>
        <w:t xml:space="preserve">t the status quo </w:t>
      </w:r>
      <w:r w:rsidRPr="00536DDC">
        <w:rPr>
          <w:rStyle w:val="Heading3Char"/>
          <w:rFonts w:cstheme="minorHAnsi"/>
          <w:highlight w:val="green"/>
        </w:rPr>
        <w:t>will doom us</w:t>
      </w:r>
      <w:r>
        <w:rPr>
          <w:rStyle w:val="Heading3Char"/>
          <w:rFonts w:cstheme="minorHAnsi"/>
        </w:rPr>
        <w:t>—that knowledge</w:t>
      </w:r>
      <w:r>
        <w:rPr>
          <w:rFonts w:cstheme="minorHAnsi"/>
          <w:sz w:val="16"/>
        </w:rPr>
        <w:t xml:space="preserve"> and behavior </w:t>
      </w:r>
      <w:r>
        <w:rPr>
          <w:rStyle w:val="Heading3Char"/>
          <w:rFonts w:cstheme="minorHAnsi"/>
        </w:rPr>
        <w:t xml:space="preserve">will remain </w:t>
      </w:r>
      <w:r>
        <w:rPr>
          <w:rStyle w:val="Heading2Char"/>
          <w:rFonts w:cstheme="minorHAnsi"/>
        </w:rPr>
        <w:t>frozen</w:t>
      </w:r>
      <w:r>
        <w:rPr>
          <w:rStyle w:val="Heading3Char"/>
          <w:rFonts w:cstheme="minorHAnsi"/>
        </w:rPr>
        <w:t xml:space="preserve"> in their </w:t>
      </w:r>
      <w:r>
        <w:rPr>
          <w:rStyle w:val="Heading2Char"/>
          <w:rFonts w:cstheme="minorHAnsi"/>
        </w:rPr>
        <w:t>current state</w:t>
      </w:r>
      <w:r>
        <w:rPr>
          <w:rStyle w:val="Heading3Char"/>
          <w:rFonts w:cstheme="minorHAnsi"/>
        </w:rPr>
        <w:t xml:space="preserve"> for perpetuity</w:t>
      </w:r>
      <w:r>
        <w:rPr>
          <w:rFonts w:cstheme="minorHAnsi"/>
          <w:sz w:val="16"/>
        </w:rPr>
        <w:t xml:space="preserve">. Indeed, </w:t>
      </w:r>
      <w:r>
        <w:rPr>
          <w:rStyle w:val="Heading3Char"/>
          <w:rFonts w:cstheme="minorHAnsi"/>
        </w:rPr>
        <w:t>a naive faith in stasis</w:t>
      </w:r>
      <w:r>
        <w:rPr>
          <w:rFonts w:cstheme="minorHAnsi"/>
          <w:sz w:val="16"/>
        </w:rPr>
        <w:t xml:space="preserve"> has repeatedly </w:t>
      </w:r>
      <w:r>
        <w:rPr>
          <w:rStyle w:val="Heading3Char"/>
          <w:rFonts w:cstheme="minorHAnsi"/>
        </w:rPr>
        <w:t xml:space="preserve">led to prophecies of environmental doomsdays that </w:t>
      </w:r>
      <w:r>
        <w:rPr>
          <w:rStyle w:val="Heading2Char"/>
          <w:rFonts w:cstheme="minorHAnsi"/>
        </w:rPr>
        <w:t>never happened</w:t>
      </w:r>
      <w:r>
        <w:rPr>
          <w:rStyle w:val="Heading3Char"/>
          <w:rFonts w:cstheme="minorHAnsi"/>
        </w:rPr>
        <w:t>."</w:t>
      </w:r>
      <w:r>
        <w:rPr>
          <w:rFonts w:cstheme="minorHAnsi"/>
          <w:sz w:val="16"/>
        </w:rPr>
        <w:t xml:space="preserve"> In his new book, Enlightenment Now, Pinker points out that </w:t>
      </w:r>
      <w:r>
        <w:rPr>
          <w:rStyle w:val="Heading3Char"/>
          <w:rFonts w:cstheme="minorHAnsi"/>
        </w:rPr>
        <w:t xml:space="preserve">"as the </w:t>
      </w:r>
      <w:r w:rsidRPr="00536DDC">
        <w:rPr>
          <w:rStyle w:val="Heading3Char"/>
          <w:rFonts w:cstheme="minorHAnsi"/>
          <w:highlight w:val="green"/>
        </w:rPr>
        <w:t xml:space="preserve">world gets </w:t>
      </w:r>
      <w:r w:rsidRPr="00536DDC">
        <w:rPr>
          <w:rStyle w:val="Heading2Char"/>
          <w:rFonts w:cstheme="minorHAnsi"/>
          <w:highlight w:val="green"/>
        </w:rPr>
        <w:t>richer</w:t>
      </w:r>
      <w:r w:rsidRPr="00536DDC">
        <w:rPr>
          <w:rStyle w:val="Heading3Char"/>
          <w:rFonts w:cstheme="minorHAnsi"/>
          <w:highlight w:val="green"/>
        </w:rPr>
        <w:t xml:space="preserve"> and more </w:t>
      </w:r>
      <w:r w:rsidRPr="00536DDC">
        <w:rPr>
          <w:rStyle w:val="Heading2Char"/>
          <w:rFonts w:cstheme="minorHAnsi"/>
          <w:highlight w:val="green"/>
        </w:rPr>
        <w:t>tech-savvy</w:t>
      </w:r>
      <w:r>
        <w:rPr>
          <w:rStyle w:val="Heading3Char"/>
          <w:rFonts w:cstheme="minorHAnsi"/>
        </w:rPr>
        <w:t xml:space="preserve">, </w:t>
      </w:r>
      <w:r w:rsidRPr="00536DDC">
        <w:rPr>
          <w:rStyle w:val="Heading3Char"/>
          <w:rFonts w:cstheme="minorHAnsi"/>
          <w:highlight w:val="green"/>
        </w:rPr>
        <w:t>it dematerializes,</w:t>
      </w:r>
      <w:r>
        <w:rPr>
          <w:rStyle w:val="Heading3Char"/>
          <w:rFonts w:cstheme="minorHAnsi"/>
        </w:rPr>
        <w:t xml:space="preserve"> </w:t>
      </w:r>
      <w:r>
        <w:rPr>
          <w:rStyle w:val="Heading2Char"/>
          <w:rFonts w:cstheme="minorHAnsi"/>
        </w:rPr>
        <w:t>decarbonizes</w:t>
      </w:r>
      <w:r>
        <w:rPr>
          <w:rStyle w:val="Heading3Char"/>
          <w:rFonts w:cstheme="minorHAnsi"/>
        </w:rPr>
        <w:t xml:space="preserve">, and densifies, sparing land and species." Economic </w:t>
      </w:r>
      <w:r w:rsidRPr="00536DDC">
        <w:rPr>
          <w:rStyle w:val="Heading2Char"/>
          <w:rFonts w:cstheme="minorHAnsi"/>
          <w:highlight w:val="green"/>
        </w:rPr>
        <w:t>growth</w:t>
      </w:r>
      <w:r w:rsidRPr="00536DDC">
        <w:rPr>
          <w:rStyle w:val="Heading3Char"/>
          <w:rFonts w:cstheme="minorHAnsi"/>
          <w:highlight w:val="green"/>
        </w:rPr>
        <w:t xml:space="preserve"> and </w:t>
      </w:r>
      <w:r w:rsidRPr="00536DDC">
        <w:rPr>
          <w:rStyle w:val="Heading2Char"/>
          <w:rFonts w:cstheme="minorHAnsi"/>
          <w:highlight w:val="green"/>
        </w:rPr>
        <w:t>technological</w:t>
      </w:r>
      <w:r>
        <w:rPr>
          <w:rStyle w:val="Heading2Char"/>
          <w:rFonts w:cstheme="minorHAnsi"/>
        </w:rPr>
        <w:t xml:space="preserve"> </w:t>
      </w:r>
      <w:r w:rsidRPr="00536DDC">
        <w:rPr>
          <w:rStyle w:val="Heading2Char"/>
          <w:rFonts w:cstheme="minorHAnsi"/>
          <w:highlight w:val="green"/>
        </w:rPr>
        <w:t>progress</w:t>
      </w:r>
      <w:r w:rsidRPr="00536DDC">
        <w:rPr>
          <w:rStyle w:val="Heading3Char"/>
          <w:rFonts w:cstheme="minorHAnsi"/>
          <w:highlight w:val="green"/>
        </w:rPr>
        <w:t xml:space="preserve"> are the solutions</w:t>
      </w:r>
      <w:r>
        <w:rPr>
          <w:rStyle w:val="Heading3Char"/>
          <w:rFonts w:cstheme="minorHAnsi"/>
        </w:rPr>
        <w:t xml:space="preserve"> not only </w:t>
      </w:r>
      <w:r w:rsidRPr="00536DDC">
        <w:rPr>
          <w:rStyle w:val="Heading3Char"/>
          <w:rFonts w:cstheme="minorHAnsi"/>
          <w:highlight w:val="green"/>
        </w:rPr>
        <w:t>to climate</w:t>
      </w:r>
      <w:r>
        <w:rPr>
          <w:rFonts w:cstheme="minorHAnsi"/>
          <w:sz w:val="16"/>
        </w:rPr>
        <w:t xml:space="preserve"> change </w:t>
      </w:r>
      <w:r w:rsidRPr="00536DDC">
        <w:rPr>
          <w:rStyle w:val="Heading3Char"/>
          <w:rFonts w:cstheme="minorHAnsi"/>
          <w:highlight w:val="green"/>
        </w:rPr>
        <w:t>but to</w:t>
      </w:r>
      <w:r>
        <w:rPr>
          <w:rFonts w:cstheme="minorHAnsi"/>
          <w:sz w:val="16"/>
        </w:rPr>
        <w:t xml:space="preserve"> most of the </w:t>
      </w:r>
      <w:r>
        <w:rPr>
          <w:rStyle w:val="Heading3Char"/>
          <w:rFonts w:cstheme="minorHAnsi"/>
        </w:rPr>
        <w:t>problems</w:t>
      </w:r>
      <w:r>
        <w:rPr>
          <w:rFonts w:cstheme="minorHAnsi"/>
          <w:sz w:val="16"/>
        </w:rPr>
        <w:t xml:space="preserve"> that bedevil humanity. </w:t>
      </w:r>
      <w:r>
        <w:rPr>
          <w:rStyle w:val="Heading3Char"/>
          <w:rFonts w:cstheme="minorHAnsi"/>
        </w:rPr>
        <w:t>Boisvert</w:t>
      </w:r>
      <w:r>
        <w:rPr>
          <w:rFonts w:cstheme="minorHAnsi"/>
          <w:sz w:val="16"/>
        </w:rPr>
        <w:t xml:space="preserve">, meanwhile, tackles and </w:t>
      </w:r>
      <w:r>
        <w:rPr>
          <w:rStyle w:val="Heading3Char"/>
          <w:rFonts w:cstheme="minorHAnsi"/>
        </w:rPr>
        <w:t xml:space="preserve">rebuts the </w:t>
      </w:r>
      <w:r w:rsidRPr="00536DDC">
        <w:rPr>
          <w:rStyle w:val="Heading2Char"/>
          <w:rFonts w:cstheme="minorHAnsi"/>
          <w:highlight w:val="green"/>
        </w:rPr>
        <w:t>apocalyptic prophecies</w:t>
      </w:r>
      <w:r>
        <w:rPr>
          <w:rStyle w:val="Heading3Char"/>
          <w:rFonts w:cstheme="minorHAnsi"/>
        </w:rPr>
        <w:t xml:space="preserve"> made by eco-pessimists</w:t>
      </w:r>
      <w:r>
        <w:rPr>
          <w:rFonts w:cstheme="minorHAnsi"/>
          <w:sz w:val="16"/>
        </w:rPr>
        <w:t xml:space="preserve"> like Wallace-Wells, specifically </w:t>
      </w:r>
      <w:proofErr w:type="gramStart"/>
      <w:r>
        <w:rPr>
          <w:rStyle w:val="Heading3Char"/>
          <w:rFonts w:cstheme="minorHAnsi"/>
        </w:rPr>
        <w:t>with regard to</w:t>
      </w:r>
      <w:proofErr w:type="gramEnd"/>
      <w:r>
        <w:rPr>
          <w:rStyle w:val="Heading3Char"/>
          <w:rFonts w:cstheme="minorHAnsi"/>
        </w:rPr>
        <w:t xml:space="preserve"> food production</w:t>
      </w:r>
      <w:r>
        <w:rPr>
          <w:rFonts w:cstheme="minorHAnsi"/>
          <w:sz w:val="16"/>
        </w:rPr>
        <w:t xml:space="preserve"> and </w:t>
      </w:r>
      <w:proofErr w:type="spellStart"/>
      <w:r>
        <w:rPr>
          <w:rFonts w:cstheme="minorHAnsi"/>
          <w:sz w:val="16"/>
        </w:rPr>
        <w:t>availabilty</w:t>
      </w:r>
      <w:proofErr w:type="spellEnd"/>
      <w:r>
        <w:rPr>
          <w:rFonts w:cstheme="minorHAnsi"/>
          <w:sz w:val="16"/>
        </w:rPr>
        <w:t xml:space="preserve">, </w:t>
      </w:r>
      <w:r>
        <w:rPr>
          <w:rStyle w:val="Heading3Char"/>
          <w:rFonts w:cstheme="minorHAnsi"/>
        </w:rPr>
        <w:t>water supplies, heat</w:t>
      </w:r>
      <w:r>
        <w:rPr>
          <w:rFonts w:cstheme="minorHAnsi"/>
          <w:sz w:val="16"/>
        </w:rPr>
        <w:t xml:space="preserve"> waves, </w:t>
      </w:r>
      <w:r>
        <w:rPr>
          <w:rStyle w:val="Heading3Char"/>
          <w:rFonts w:cstheme="minorHAnsi"/>
        </w:rPr>
        <w:t>and rising seas</w:t>
      </w:r>
      <w:r>
        <w:rPr>
          <w:rFonts w:cstheme="minorHAnsi"/>
          <w:sz w:val="16"/>
        </w:rPr>
        <w:t>.</w:t>
      </w:r>
      <w:r>
        <w:rPr>
          <w:rStyle w:val="Heading3Char"/>
          <w:rFonts w:cstheme="minorHAnsi"/>
        </w:rPr>
        <w:t xml:space="preserve"> </w:t>
      </w:r>
      <w:r>
        <w:rPr>
          <w:rFonts w:cstheme="minorHAnsi"/>
          <w:sz w:val="16"/>
        </w:rPr>
        <w:t xml:space="preserve">"No, </w:t>
      </w:r>
      <w:r>
        <w:rPr>
          <w:rStyle w:val="Heading3Char"/>
          <w:rFonts w:cstheme="minorHAnsi"/>
        </w:rPr>
        <w:t xml:space="preserve">this </w:t>
      </w:r>
      <w:r>
        <w:rPr>
          <w:rStyle w:val="Heading2Char"/>
          <w:rFonts w:cstheme="minorHAnsi"/>
        </w:rPr>
        <w:t>isn't</w:t>
      </w:r>
      <w:r>
        <w:rPr>
          <w:rFonts w:cstheme="minorHAnsi"/>
          <w:sz w:val="16"/>
        </w:rPr>
        <w:t xml:space="preserve"> a </w:t>
      </w:r>
      <w:r>
        <w:rPr>
          <w:rStyle w:val="Heading2Char"/>
          <w:rFonts w:cstheme="minorHAnsi"/>
        </w:rPr>
        <w:t>denialist</w:t>
      </w:r>
      <w:r>
        <w:rPr>
          <w:rFonts w:cstheme="minorHAnsi"/>
          <w:sz w:val="16"/>
        </w:rPr>
        <w:t xml:space="preserve"> screed," Boisvert writes. </w:t>
      </w:r>
      <w:r>
        <w:rPr>
          <w:rStyle w:val="Heading3Char"/>
          <w:rFonts w:cstheme="minorHAnsi"/>
        </w:rPr>
        <w:t>"Human</w:t>
      </w:r>
      <w:r>
        <w:rPr>
          <w:rFonts w:cstheme="minorHAnsi"/>
          <w:sz w:val="16"/>
        </w:rPr>
        <w:t xml:space="preserve"> greenhouse </w:t>
      </w:r>
      <w:r w:rsidRPr="00536DDC">
        <w:rPr>
          <w:rStyle w:val="Heading3Char"/>
          <w:rFonts w:cstheme="minorHAnsi"/>
          <w:highlight w:val="green"/>
        </w:rPr>
        <w:t>emissions will warm the planet</w:t>
      </w:r>
      <w:r>
        <w:rPr>
          <w:rFonts w:cstheme="minorHAnsi"/>
          <w:sz w:val="16"/>
        </w:rPr>
        <w:t xml:space="preserve">, raise the seas and </w:t>
      </w:r>
      <w:r>
        <w:rPr>
          <w:rStyle w:val="Heading3Char"/>
          <w:rFonts w:cstheme="minorHAnsi"/>
        </w:rPr>
        <w:t>derange</w:t>
      </w:r>
      <w:r>
        <w:rPr>
          <w:rFonts w:cstheme="minorHAnsi"/>
          <w:sz w:val="16"/>
        </w:rPr>
        <w:t xml:space="preserve"> the </w:t>
      </w:r>
      <w:r>
        <w:rPr>
          <w:rStyle w:val="Heading3Char"/>
          <w:rFonts w:cstheme="minorHAnsi"/>
        </w:rPr>
        <w:t>weather, and</w:t>
      </w:r>
      <w:r>
        <w:rPr>
          <w:rFonts w:cstheme="minorHAnsi"/>
          <w:sz w:val="16"/>
        </w:rPr>
        <w:t xml:space="preserve"> the resulting heat, flood and drought will </w:t>
      </w:r>
      <w:r>
        <w:rPr>
          <w:rStyle w:val="Heading3Char"/>
          <w:rFonts w:cstheme="minorHAnsi"/>
        </w:rPr>
        <w:t>be cataclysmic</w:t>
      </w:r>
      <w:r>
        <w:rPr>
          <w:rFonts w:cstheme="minorHAnsi"/>
          <w:sz w:val="16"/>
        </w:rPr>
        <w:t>. Cataclysmic—</w:t>
      </w:r>
      <w:r w:rsidRPr="00536DDC">
        <w:rPr>
          <w:rStyle w:val="Heading3Char"/>
          <w:rFonts w:cstheme="minorHAnsi"/>
          <w:highlight w:val="green"/>
        </w:rPr>
        <w:t xml:space="preserve">but </w:t>
      </w:r>
      <w:r w:rsidRPr="00536DDC">
        <w:rPr>
          <w:rStyle w:val="Heading2Char"/>
          <w:rFonts w:cstheme="minorHAnsi"/>
          <w:highlight w:val="green"/>
        </w:rPr>
        <w:t>not apocalyptic</w:t>
      </w:r>
      <w:r>
        <w:rPr>
          <w:rStyle w:val="Heading3Char"/>
          <w:rFonts w:cstheme="minorHAnsi"/>
        </w:rPr>
        <w:t>. While</w:t>
      </w:r>
      <w:r>
        <w:rPr>
          <w:rFonts w:cstheme="minorHAnsi"/>
          <w:sz w:val="16"/>
        </w:rPr>
        <w:t xml:space="preserve"> the </w:t>
      </w:r>
      <w:r>
        <w:rPr>
          <w:rStyle w:val="Heading3Char"/>
          <w:rFonts w:cstheme="minorHAnsi"/>
        </w:rPr>
        <w:t>climate upheaval will be large, the consequences for</w:t>
      </w:r>
      <w:r>
        <w:rPr>
          <w:rFonts w:cstheme="minorHAnsi"/>
          <w:sz w:val="16"/>
        </w:rPr>
        <w:t xml:space="preserve"> human </w:t>
      </w:r>
      <w:r>
        <w:rPr>
          <w:rStyle w:val="Heading3Char"/>
          <w:rFonts w:cstheme="minorHAnsi"/>
        </w:rPr>
        <w:t>well-being will be small</w:t>
      </w:r>
      <w:r>
        <w:rPr>
          <w:rFonts w:cstheme="minorHAnsi"/>
          <w:sz w:val="16"/>
        </w:rPr>
        <w:t xml:space="preserve">. Looked at </w:t>
      </w:r>
      <w:r>
        <w:rPr>
          <w:rStyle w:val="Heading3Char"/>
          <w:rFonts w:cstheme="minorHAnsi"/>
        </w:rPr>
        <w:t xml:space="preserve">in the </w:t>
      </w:r>
      <w:r>
        <w:rPr>
          <w:rStyle w:val="Heading2Char"/>
          <w:rFonts w:cstheme="minorHAnsi"/>
        </w:rPr>
        <w:t>broader context</w:t>
      </w:r>
      <w:r>
        <w:rPr>
          <w:rStyle w:val="Heading3Char"/>
          <w:rFonts w:cstheme="minorHAnsi"/>
        </w:rPr>
        <w:t xml:space="preserve"> of economic development, </w:t>
      </w:r>
      <w:r w:rsidRPr="00536DDC">
        <w:rPr>
          <w:rStyle w:val="Heading3Char"/>
          <w:rFonts w:cstheme="minorHAnsi"/>
          <w:highlight w:val="green"/>
        </w:rPr>
        <w:t xml:space="preserve">climate change will </w:t>
      </w:r>
      <w:r w:rsidRPr="00536DDC">
        <w:rPr>
          <w:rStyle w:val="Heading2Char"/>
          <w:rFonts w:cstheme="minorHAnsi"/>
          <w:highlight w:val="green"/>
        </w:rPr>
        <w:t>barely slow</w:t>
      </w:r>
      <w:r w:rsidRPr="00536DDC">
        <w:rPr>
          <w:rStyle w:val="Heading3Char"/>
          <w:rFonts w:cstheme="minorHAnsi"/>
          <w:highlight w:val="green"/>
        </w:rPr>
        <w:t xml:space="preserve"> our progress</w:t>
      </w:r>
      <w:r>
        <w:rPr>
          <w:rFonts w:cstheme="minorHAnsi"/>
          <w:sz w:val="16"/>
        </w:rPr>
        <w:t xml:space="preserve"> in the effort </w:t>
      </w:r>
      <w:r w:rsidRPr="00536DDC">
        <w:rPr>
          <w:rStyle w:val="Heading3Char"/>
          <w:rFonts w:cstheme="minorHAnsi"/>
          <w:highlight w:val="green"/>
        </w:rPr>
        <w:t xml:space="preserve">to raise </w:t>
      </w:r>
      <w:r w:rsidRPr="00536DDC">
        <w:rPr>
          <w:rStyle w:val="Heading2Char"/>
          <w:rFonts w:cstheme="minorHAnsi"/>
          <w:highlight w:val="green"/>
        </w:rPr>
        <w:t>living standards</w:t>
      </w:r>
      <w:r>
        <w:rPr>
          <w:rStyle w:val="Heading3Char"/>
          <w:rFonts w:cstheme="minorHAnsi"/>
        </w:rPr>
        <w:t>."</w:t>
      </w:r>
      <w:r>
        <w:rPr>
          <w:rFonts w:cstheme="minorHAnsi"/>
          <w:sz w:val="16"/>
        </w:rPr>
        <w:t xml:space="preserve"> Boisvert proceeds to show how </w:t>
      </w:r>
      <w:r>
        <w:rPr>
          <w:rStyle w:val="Heading3Char"/>
          <w:rFonts w:cstheme="minorHAnsi"/>
        </w:rPr>
        <w:t>a series of technologies—</w:t>
      </w:r>
      <w:r w:rsidRPr="00536DDC">
        <w:rPr>
          <w:rStyle w:val="Heading2Char"/>
          <w:rFonts w:cstheme="minorHAnsi"/>
          <w:highlight w:val="green"/>
        </w:rPr>
        <w:t>drought-resistant</w:t>
      </w:r>
      <w:r w:rsidRPr="00536DDC">
        <w:rPr>
          <w:rStyle w:val="Heading3Char"/>
          <w:rFonts w:cstheme="minorHAnsi"/>
          <w:highlight w:val="green"/>
        </w:rPr>
        <w:t xml:space="preserve"> crops,</w:t>
      </w:r>
      <w:r>
        <w:rPr>
          <w:rStyle w:val="Heading3Char"/>
          <w:rFonts w:cstheme="minorHAnsi"/>
        </w:rPr>
        <w:t xml:space="preserve"> </w:t>
      </w:r>
      <w:r w:rsidRPr="00536DDC">
        <w:rPr>
          <w:rStyle w:val="Heading3Char"/>
          <w:rFonts w:cstheme="minorHAnsi"/>
          <w:highlight w:val="green"/>
        </w:rPr>
        <w:t xml:space="preserve">cheap </w:t>
      </w:r>
      <w:r w:rsidRPr="00536DDC">
        <w:rPr>
          <w:rStyle w:val="Heading2Char"/>
          <w:rFonts w:cstheme="minorHAnsi"/>
          <w:highlight w:val="green"/>
        </w:rPr>
        <w:t>desalination</w:t>
      </w:r>
      <w:r>
        <w:rPr>
          <w:rStyle w:val="Heading3Char"/>
          <w:rFonts w:cstheme="minorHAnsi"/>
        </w:rPr>
        <w:t>, widespread</w:t>
      </w:r>
      <w:r>
        <w:rPr>
          <w:rFonts w:cstheme="minorHAnsi"/>
          <w:sz w:val="16"/>
        </w:rPr>
        <w:t xml:space="preserve"> adoption of air-</w:t>
      </w:r>
      <w:r>
        <w:rPr>
          <w:rStyle w:val="Heading3Char"/>
          <w:rFonts w:cstheme="minorHAnsi"/>
        </w:rPr>
        <w:t xml:space="preserve">conditioning, </w:t>
      </w:r>
      <w:r w:rsidRPr="00536DDC">
        <w:rPr>
          <w:rStyle w:val="Heading3Char"/>
          <w:rFonts w:cstheme="minorHAnsi"/>
          <w:highlight w:val="green"/>
        </w:rPr>
        <w:t>modern construction</w:t>
      </w:r>
      <w:r>
        <w:rPr>
          <w:rFonts w:cstheme="minorHAnsi"/>
          <w:sz w:val="16"/>
        </w:rPr>
        <w:t xml:space="preserve"> techniques—</w:t>
      </w:r>
      <w:r>
        <w:rPr>
          <w:rStyle w:val="Heading3Char"/>
          <w:rFonts w:cstheme="minorHAnsi"/>
        </w:rPr>
        <w:t xml:space="preserve">will ameliorate and </w:t>
      </w:r>
      <w:r w:rsidRPr="00536DDC">
        <w:rPr>
          <w:rStyle w:val="Heading2Char"/>
          <w:rFonts w:cstheme="minorHAnsi"/>
          <w:highlight w:val="green"/>
        </w:rPr>
        <w:t>overcome the problems</w:t>
      </w:r>
      <w:r>
        <w:rPr>
          <w:rStyle w:val="Heading3Char"/>
          <w:rFonts w:cstheme="minorHAnsi"/>
        </w:rPr>
        <w:t xml:space="preserve"> caused by</w:t>
      </w:r>
      <w:r>
        <w:rPr>
          <w:rFonts w:cstheme="minorHAnsi"/>
          <w:sz w:val="16"/>
        </w:rPr>
        <w:t xml:space="preserve"> rising </w:t>
      </w:r>
      <w:r>
        <w:rPr>
          <w:rStyle w:val="Heading3Char"/>
          <w:rFonts w:cstheme="minorHAnsi"/>
        </w:rPr>
        <w:t>temperatures. He is entirely correct when he notes, "The most inexorable feature of</w:t>
      </w:r>
      <w:r>
        <w:rPr>
          <w:rFonts w:cstheme="minorHAnsi"/>
          <w:sz w:val="16"/>
        </w:rPr>
        <w:t xml:space="preserve"> climate-change </w:t>
      </w:r>
      <w:r>
        <w:rPr>
          <w:rStyle w:val="Heading2Char"/>
          <w:rFonts w:cstheme="minorHAnsi"/>
        </w:rPr>
        <w:t>modeling</w:t>
      </w:r>
      <w:r>
        <w:rPr>
          <w:rStyle w:val="Heading3Char"/>
          <w:rFonts w:cstheme="minorHAnsi"/>
        </w:rPr>
        <w:t xml:space="preserve"> isn't the</w:t>
      </w:r>
      <w:r>
        <w:rPr>
          <w:rFonts w:cstheme="minorHAnsi"/>
          <w:sz w:val="16"/>
        </w:rPr>
        <w:t xml:space="preserve"> advance of the </w:t>
      </w:r>
      <w:r>
        <w:rPr>
          <w:rStyle w:val="Heading3Char"/>
          <w:rFonts w:cstheme="minorHAnsi"/>
        </w:rPr>
        <w:t xml:space="preserve">sea but the </w:t>
      </w:r>
      <w:r>
        <w:rPr>
          <w:rStyle w:val="Heading2Char"/>
          <w:rFonts w:cstheme="minorHAnsi"/>
        </w:rPr>
        <w:t>steady economic growth</w:t>
      </w:r>
      <w:r>
        <w:rPr>
          <w:rStyle w:val="Heading3Char"/>
          <w:rFonts w:cstheme="minorHAnsi"/>
        </w:rPr>
        <w:t xml:space="preserve"> that will make life better despite</w:t>
      </w:r>
      <w:r>
        <w:rPr>
          <w:rFonts w:cstheme="minorHAnsi"/>
          <w:sz w:val="16"/>
        </w:rPr>
        <w:t xml:space="preserve"> global </w:t>
      </w:r>
      <w:r>
        <w:rPr>
          <w:rStyle w:val="Heading3Char"/>
          <w:rFonts w:cstheme="minorHAnsi"/>
        </w:rPr>
        <w:t>warming."</w:t>
      </w:r>
      <w:r>
        <w:rPr>
          <w:rFonts w:cstheme="minorHAnsi"/>
          <w:sz w:val="16"/>
        </w:rPr>
        <w:t xml:space="preserve"> Horgan, Pinker, and Boisvert are all essentially endorsing what I have called </w:t>
      </w:r>
      <w:r>
        <w:rPr>
          <w:rStyle w:val="Heading3Char"/>
          <w:rFonts w:cstheme="minorHAnsi"/>
        </w:rPr>
        <w:t xml:space="preserve">"the </w:t>
      </w:r>
      <w:r>
        <w:rPr>
          <w:rStyle w:val="Heading2Char"/>
          <w:rFonts w:cstheme="minorHAnsi"/>
        </w:rPr>
        <w:t>progress solution</w:t>
      </w:r>
      <w:r>
        <w:rPr>
          <w:rStyle w:val="Heading3Char"/>
          <w:rFonts w:cstheme="minorHAnsi"/>
        </w:rPr>
        <w:t>" to climate change</w:t>
      </w:r>
      <w:r>
        <w:rPr>
          <w:rFonts w:cstheme="minorHAnsi"/>
          <w:sz w:val="16"/>
        </w:rPr>
        <w:t xml:space="preserve">. As I wrote in 2009, </w:t>
      </w:r>
      <w:r>
        <w:rPr>
          <w:rStyle w:val="Heading3Char"/>
          <w:rFonts w:cstheme="minorHAnsi"/>
        </w:rPr>
        <w:t>"It is</w:t>
      </w:r>
      <w:r>
        <w:rPr>
          <w:rFonts w:cstheme="minorHAnsi"/>
          <w:sz w:val="16"/>
        </w:rPr>
        <w:t xml:space="preserve"> surely </w:t>
      </w:r>
      <w:r>
        <w:rPr>
          <w:rStyle w:val="Heading3Char"/>
          <w:rFonts w:cstheme="minorHAnsi"/>
        </w:rPr>
        <w:t>not unreasonable</w:t>
      </w:r>
      <w:r>
        <w:rPr>
          <w:rFonts w:cstheme="minorHAnsi"/>
          <w:sz w:val="16"/>
        </w:rPr>
        <w:t xml:space="preserve"> to argue </w:t>
      </w:r>
      <w:r>
        <w:rPr>
          <w:rStyle w:val="Heading3Char"/>
          <w:rFonts w:cstheme="minorHAnsi"/>
        </w:rPr>
        <w:t xml:space="preserve">that if one wants to help future generations deal with climate change, the </w:t>
      </w:r>
      <w:r w:rsidRPr="00536DDC">
        <w:rPr>
          <w:rStyle w:val="Heading3Char"/>
          <w:rFonts w:cstheme="minorHAnsi"/>
          <w:highlight w:val="green"/>
        </w:rPr>
        <w:t>best policies would b</w:t>
      </w:r>
      <w:r>
        <w:rPr>
          <w:rStyle w:val="Heading3Char"/>
          <w:rFonts w:cstheme="minorHAnsi"/>
        </w:rPr>
        <w:t>e</w:t>
      </w:r>
      <w:r>
        <w:rPr>
          <w:rFonts w:cstheme="minorHAnsi"/>
          <w:sz w:val="16"/>
        </w:rPr>
        <w:t xml:space="preserve"> those that encourage </w:t>
      </w:r>
      <w:r w:rsidRPr="00536DDC">
        <w:rPr>
          <w:rStyle w:val="Heading3Char"/>
          <w:rFonts w:cstheme="minorHAnsi"/>
          <w:highlight w:val="green"/>
        </w:rPr>
        <w:t xml:space="preserve">rapid </w:t>
      </w:r>
      <w:r w:rsidRPr="00536DDC">
        <w:rPr>
          <w:rStyle w:val="Heading2Char"/>
          <w:rFonts w:cstheme="minorHAnsi"/>
          <w:highlight w:val="green"/>
        </w:rPr>
        <w:t>economic growth</w:t>
      </w:r>
      <w:r>
        <w:rPr>
          <w:rStyle w:val="Heading3Char"/>
          <w:rFonts w:cstheme="minorHAnsi"/>
        </w:rPr>
        <w:t>. This would endow</w:t>
      </w:r>
      <w:r>
        <w:rPr>
          <w:rFonts w:cstheme="minorHAnsi"/>
          <w:sz w:val="16"/>
        </w:rPr>
        <w:t xml:space="preserve"> future </w:t>
      </w:r>
      <w:r>
        <w:rPr>
          <w:rStyle w:val="Heading3Char"/>
          <w:rFonts w:cstheme="minorHAnsi"/>
        </w:rPr>
        <w:t>generations with</w:t>
      </w:r>
      <w:r>
        <w:rPr>
          <w:rFonts w:cstheme="minorHAnsi"/>
          <w:sz w:val="16"/>
        </w:rPr>
        <w:t xml:space="preserve"> the </w:t>
      </w:r>
      <w:r>
        <w:rPr>
          <w:rStyle w:val="Heading3Char"/>
          <w:rFonts w:cstheme="minorHAnsi"/>
        </w:rPr>
        <w:t xml:space="preserve">wealth and </w:t>
      </w:r>
      <w:r>
        <w:rPr>
          <w:rStyle w:val="Heading2Char"/>
          <w:rFonts w:cstheme="minorHAnsi"/>
        </w:rPr>
        <w:t>superior technologies</w:t>
      </w:r>
      <w:r>
        <w:rPr>
          <w:rFonts w:cstheme="minorHAnsi"/>
          <w:sz w:val="16"/>
        </w:rPr>
        <w:t xml:space="preserve"> that could be used </w:t>
      </w:r>
      <w:r>
        <w:rPr>
          <w:rStyle w:val="Heading3Char"/>
          <w:rFonts w:cstheme="minorHAnsi"/>
        </w:rPr>
        <w:t>to handle whatever comes at them including climate change."</w:t>
      </w:r>
      <w:r>
        <w:rPr>
          <w:rFonts w:cstheme="minorHAnsi"/>
          <w:sz w:val="16"/>
        </w:rPr>
        <w:t xml:space="preserve"> Six years later I added that that </w:t>
      </w:r>
      <w:r>
        <w:rPr>
          <w:rStyle w:val="Heading3Char"/>
          <w:rFonts w:cstheme="minorHAnsi"/>
        </w:rPr>
        <w:t xml:space="preserve">"richer is more </w:t>
      </w:r>
      <w:r>
        <w:rPr>
          <w:rStyle w:val="Heading2Char"/>
          <w:rFonts w:cstheme="minorHAnsi"/>
        </w:rPr>
        <w:t>climate-friendly</w:t>
      </w:r>
      <w:r>
        <w:rPr>
          <w:rStyle w:val="Heading3Char"/>
          <w:rFonts w:cstheme="minorHAnsi"/>
        </w:rPr>
        <w:t xml:space="preserve">, especially for </w:t>
      </w:r>
      <w:r>
        <w:rPr>
          <w:rStyle w:val="Heading2Char"/>
          <w:rFonts w:cstheme="minorHAnsi"/>
        </w:rPr>
        <w:t>developing countries</w:t>
      </w:r>
      <w:r>
        <w:rPr>
          <w:rFonts w:cstheme="minorHAnsi"/>
          <w:sz w:val="16"/>
        </w:rPr>
        <w:t xml:space="preserve">. Why? Because </w:t>
      </w:r>
      <w:r w:rsidRPr="00536DDC">
        <w:rPr>
          <w:rStyle w:val="Heading3Char"/>
          <w:rFonts w:cstheme="minorHAnsi"/>
          <w:highlight w:val="green"/>
        </w:rPr>
        <w:t xml:space="preserve">faster growth means </w:t>
      </w:r>
      <w:r w:rsidRPr="00536DDC">
        <w:rPr>
          <w:rStyle w:val="Heading2Char"/>
          <w:rFonts w:cstheme="minorHAnsi"/>
          <w:highlight w:val="green"/>
        </w:rPr>
        <w:t>higher incomes</w:t>
      </w:r>
      <w:r>
        <w:rPr>
          <w:rStyle w:val="Heading3Char"/>
          <w:rFonts w:cstheme="minorHAnsi"/>
        </w:rPr>
        <w:t>, which correlate with lower population growth</w:t>
      </w:r>
      <w:r>
        <w:rPr>
          <w:rFonts w:cstheme="minorHAnsi"/>
          <w:sz w:val="16"/>
        </w:rPr>
        <w:t xml:space="preserve">. Greater </w:t>
      </w:r>
      <w:r>
        <w:rPr>
          <w:rStyle w:val="Heading3Char"/>
          <w:rFonts w:cstheme="minorHAnsi"/>
        </w:rPr>
        <w:t>wealth also means</w:t>
      </w:r>
      <w:r>
        <w:rPr>
          <w:rFonts w:cstheme="minorHAnsi"/>
          <w:sz w:val="16"/>
        </w:rPr>
        <w:t xml:space="preserve"> higher </w:t>
      </w:r>
      <w:r w:rsidRPr="00536DDC">
        <w:rPr>
          <w:rStyle w:val="Heading2Char"/>
          <w:rFonts w:cstheme="minorHAnsi"/>
          <w:highlight w:val="green"/>
        </w:rPr>
        <w:t>agr</w:t>
      </w:r>
      <w:r>
        <w:rPr>
          <w:rStyle w:val="Heading2Char"/>
          <w:rFonts w:cstheme="minorHAnsi"/>
        </w:rPr>
        <w:t xml:space="preserve">icultural </w:t>
      </w:r>
      <w:r w:rsidRPr="00536DDC">
        <w:rPr>
          <w:rStyle w:val="Heading2Char"/>
          <w:rFonts w:cstheme="minorHAnsi"/>
          <w:highlight w:val="green"/>
        </w:rPr>
        <w:t>productivity</w:t>
      </w:r>
      <w:r>
        <w:rPr>
          <w:rStyle w:val="Heading3Char"/>
          <w:rFonts w:cstheme="minorHAnsi"/>
        </w:rPr>
        <w:t>, freeing up land for forests to grow as well as</w:t>
      </w:r>
      <w:r>
        <w:rPr>
          <w:rFonts w:cstheme="minorHAnsi"/>
          <w:sz w:val="16"/>
        </w:rPr>
        <w:t xml:space="preserve"> speedier </w:t>
      </w:r>
      <w:r>
        <w:rPr>
          <w:rStyle w:val="Heading3Char"/>
          <w:rFonts w:cstheme="minorHAnsi"/>
        </w:rPr>
        <w:t>progress toward</w:t>
      </w:r>
      <w:r>
        <w:rPr>
          <w:rFonts w:cstheme="minorHAnsi"/>
          <w:sz w:val="16"/>
        </w:rPr>
        <w:t xml:space="preserve"> developing and </w:t>
      </w:r>
      <w:r>
        <w:rPr>
          <w:rStyle w:val="Heading3Char"/>
          <w:rFonts w:cstheme="minorHAnsi"/>
        </w:rPr>
        <w:t xml:space="preserve">deploying cheaper </w:t>
      </w:r>
      <w:r>
        <w:rPr>
          <w:rStyle w:val="Heading2Char"/>
          <w:rFonts w:cstheme="minorHAnsi"/>
        </w:rPr>
        <w:t>non–fossil fuel</w:t>
      </w:r>
      <w:r>
        <w:rPr>
          <w:rStyle w:val="Heading3Char"/>
          <w:rFonts w:cstheme="minorHAnsi"/>
        </w:rPr>
        <w:t xml:space="preserve"> energy technologies. These trends</w:t>
      </w:r>
      <w:r>
        <w:rPr>
          <w:rFonts w:cstheme="minorHAnsi"/>
          <w:sz w:val="16"/>
        </w:rPr>
        <w:t xml:space="preserve"> can </w:t>
      </w:r>
      <w:r>
        <w:rPr>
          <w:rStyle w:val="Heading3Char"/>
          <w:rFonts w:cstheme="minorHAnsi"/>
        </w:rPr>
        <w:t xml:space="preserve">act </w:t>
      </w:r>
      <w:r>
        <w:rPr>
          <w:rStyle w:val="Heading2Char"/>
          <w:rFonts w:cstheme="minorHAnsi"/>
        </w:rPr>
        <w:t>synergistically</w:t>
      </w:r>
      <w:r>
        <w:rPr>
          <w:rStyle w:val="Heading3Char"/>
          <w:rFonts w:cstheme="minorHAnsi"/>
        </w:rPr>
        <w:t xml:space="preserve"> to ameliorate</w:t>
      </w:r>
      <w:r>
        <w:rPr>
          <w:rFonts w:cstheme="minorHAnsi"/>
          <w:sz w:val="16"/>
        </w:rPr>
        <w:t xml:space="preserve"> man-made </w:t>
      </w:r>
      <w:r>
        <w:rPr>
          <w:rStyle w:val="Heading3Char"/>
          <w:rFonts w:cstheme="minorHAnsi"/>
        </w:rPr>
        <w:t>climate change."</w:t>
      </w:r>
      <w:r>
        <w:rPr>
          <w:rFonts w:cstheme="minorHAnsi"/>
          <w:sz w:val="16"/>
        </w:rPr>
        <w:t xml:space="preserve"> Horgan concludes, </w:t>
      </w:r>
      <w:r>
        <w:rPr>
          <w:rStyle w:val="Heading3Char"/>
          <w:rFonts w:cstheme="minorHAnsi"/>
        </w:rPr>
        <w:t>"Greens fear</w:t>
      </w:r>
      <w:r>
        <w:rPr>
          <w:rFonts w:cstheme="minorHAnsi"/>
          <w:sz w:val="16"/>
        </w:rPr>
        <w:t xml:space="preserve"> that </w:t>
      </w:r>
      <w:r>
        <w:rPr>
          <w:rStyle w:val="Heading3Char"/>
          <w:rFonts w:cstheme="minorHAnsi"/>
        </w:rPr>
        <w:t>optimism will foster complacency</w:t>
      </w:r>
      <w:r>
        <w:rPr>
          <w:rFonts w:cstheme="minorHAnsi"/>
          <w:sz w:val="16"/>
        </w:rPr>
        <w:t xml:space="preserve"> and hence undermine activism. </w:t>
      </w:r>
      <w:r>
        <w:rPr>
          <w:rStyle w:val="Heading3Char"/>
          <w:rFonts w:cstheme="minorHAnsi"/>
        </w:rPr>
        <w:t>But I find</w:t>
      </w:r>
      <w:r>
        <w:rPr>
          <w:rFonts w:cstheme="minorHAnsi"/>
          <w:sz w:val="16"/>
        </w:rPr>
        <w:t xml:space="preserve"> the </w:t>
      </w:r>
      <w:r>
        <w:rPr>
          <w:rStyle w:val="Heading3Char"/>
          <w:rFonts w:cstheme="minorHAnsi"/>
        </w:rPr>
        <w:t>essays</w:t>
      </w:r>
      <w:r>
        <w:rPr>
          <w:rFonts w:cstheme="minorHAnsi"/>
          <w:sz w:val="16"/>
        </w:rPr>
        <w:t xml:space="preserve"> of Pinker and Boisvert </w:t>
      </w:r>
      <w:r>
        <w:rPr>
          <w:rStyle w:val="Heading2Char"/>
          <w:rFonts w:cstheme="minorHAnsi"/>
        </w:rPr>
        <w:t>inspiring</w:t>
      </w:r>
      <w:r>
        <w:rPr>
          <w:rStyle w:val="Heading3Char"/>
          <w:rFonts w:cstheme="minorHAnsi"/>
        </w:rPr>
        <w:t>, not enervating</w:t>
      </w:r>
      <w:proofErr w:type="gramStart"/>
      <w:r>
        <w:rPr>
          <w:rFonts w:cstheme="minorHAnsi"/>
          <w:sz w:val="16"/>
        </w:rPr>
        <w:t>….These</w:t>
      </w:r>
      <w:proofErr w:type="gramEnd"/>
      <w:r>
        <w:rPr>
          <w:rFonts w:cstheme="minorHAnsi"/>
          <w:sz w:val="16"/>
        </w:rPr>
        <w:t xml:space="preserve"> days, </w:t>
      </w:r>
      <w:r>
        <w:rPr>
          <w:rStyle w:val="Heading3Char"/>
          <w:rFonts w:cstheme="minorHAnsi"/>
        </w:rPr>
        <w:t xml:space="preserve">despair is a </w:t>
      </w:r>
      <w:r>
        <w:rPr>
          <w:rStyle w:val="Heading2Char"/>
          <w:rFonts w:cstheme="minorHAnsi"/>
        </w:rPr>
        <w:t>bigger problem</w:t>
      </w:r>
      <w:r>
        <w:rPr>
          <w:rStyle w:val="Heading3Char"/>
          <w:rFonts w:cstheme="minorHAnsi"/>
        </w:rPr>
        <w:t xml:space="preserve"> than optimism." Counseling despair has </w:t>
      </w:r>
      <w:r>
        <w:rPr>
          <w:rStyle w:val="Heading2Char"/>
          <w:rFonts w:cstheme="minorHAnsi"/>
        </w:rPr>
        <w:t>always been wrong</w:t>
      </w:r>
      <w:r>
        <w:rPr>
          <w:rStyle w:val="Heading3Char"/>
          <w:rFonts w:cstheme="minorHAnsi"/>
        </w:rPr>
        <w:t xml:space="preserve"> when</w:t>
      </w:r>
      <w:r>
        <w:rPr>
          <w:rFonts w:cstheme="minorHAnsi"/>
          <w:sz w:val="16"/>
        </w:rPr>
        <w:t xml:space="preserve"> human </w:t>
      </w:r>
      <w:r>
        <w:rPr>
          <w:rStyle w:val="Heading3Char"/>
          <w:rFonts w:cstheme="minorHAnsi"/>
        </w:rPr>
        <w:t>ingenuity is left free to solve problems, and that will prove</w:t>
      </w:r>
      <w:r>
        <w:rPr>
          <w:rFonts w:cstheme="minorHAnsi"/>
          <w:sz w:val="16"/>
        </w:rPr>
        <w:t xml:space="preserve"> to be </w:t>
      </w:r>
      <w:r>
        <w:rPr>
          <w:rStyle w:val="Heading3Char"/>
          <w:rFonts w:cstheme="minorHAnsi"/>
        </w:rPr>
        <w:t>the case with climate change</w:t>
      </w:r>
      <w:r>
        <w:rPr>
          <w:rFonts w:cstheme="minorHAnsi"/>
          <w:sz w:val="16"/>
        </w:rPr>
        <w:t xml:space="preserve"> as well.</w:t>
      </w:r>
    </w:p>
    <w:p w14:paraId="17783D63" w14:textId="77777777" w:rsidR="00F970F0" w:rsidRDefault="00F970F0" w:rsidP="00F970F0">
      <w:pPr>
        <w:rPr>
          <w:rStyle w:val="Heading3Char"/>
          <w:rFonts w:cstheme="minorHAnsi"/>
        </w:rPr>
      </w:pPr>
    </w:p>
    <w:p w14:paraId="2D669D57" w14:textId="77777777" w:rsidR="00F970F0" w:rsidRDefault="00F970F0" w:rsidP="00F970F0">
      <w:pPr>
        <w:pStyle w:val="Heading4"/>
      </w:pPr>
      <w:r>
        <w:rPr>
          <w:rFonts w:cs="Calibri"/>
          <w:color w:val="000000"/>
        </w:rPr>
        <w:t>Embracing globalism is good and the aff exacerbates climate change significantly—also poverty, violence, and exploitation date back much further than capitalism. Turns every aff impact.</w:t>
      </w:r>
    </w:p>
    <w:p w14:paraId="54AEE028" w14:textId="77777777" w:rsidR="00F970F0" w:rsidRDefault="00F970F0" w:rsidP="00F970F0">
      <w:pPr>
        <w:pStyle w:val="ListParagraph"/>
      </w:pPr>
      <w:r>
        <w:rPr>
          <w:b/>
          <w:bCs/>
          <w:color w:val="000000"/>
          <w:szCs w:val="26"/>
        </w:rPr>
        <w:t>Karlsson</w:t>
      </w:r>
      <w:r>
        <w:rPr>
          <w:color w:val="000000"/>
        </w:rPr>
        <w:t xml:space="preserve">, PhD, Associate Professor, Department of Political Science, Umeå University, </w:t>
      </w:r>
      <w:r>
        <w:rPr>
          <w:b/>
          <w:bCs/>
          <w:color w:val="000000"/>
          <w:szCs w:val="26"/>
        </w:rPr>
        <w:t>‘16</w:t>
      </w:r>
    </w:p>
    <w:p w14:paraId="53DA384B" w14:textId="77777777" w:rsidR="00F970F0" w:rsidRDefault="00F970F0" w:rsidP="00F970F0">
      <w:pPr>
        <w:pStyle w:val="ListParagraph"/>
      </w:pPr>
      <w:r>
        <w:rPr>
          <w:color w:val="000000"/>
        </w:rPr>
        <w:t xml:space="preserve">(Rasmus, “The Environmental Risks of Incomplete </w:t>
      </w:r>
      <w:proofErr w:type="spellStart"/>
      <w:r>
        <w:rPr>
          <w:color w:val="000000"/>
        </w:rPr>
        <w:t>Globalisation</w:t>
      </w:r>
      <w:proofErr w:type="spellEnd"/>
      <w:r>
        <w:rPr>
          <w:color w:val="000000"/>
        </w:rPr>
        <w:t>,” Globalizations, August)</w:t>
      </w:r>
    </w:p>
    <w:p w14:paraId="75AE864F" w14:textId="77777777" w:rsidR="00F970F0" w:rsidRDefault="00F970F0" w:rsidP="00F970F0"/>
    <w:p w14:paraId="43638893" w14:textId="77777777" w:rsidR="00F970F0" w:rsidRPr="00EE0E5B" w:rsidRDefault="00F970F0" w:rsidP="00F970F0">
      <w:pPr>
        <w:rPr>
          <w:sz w:val="16"/>
        </w:rPr>
      </w:pPr>
      <w:r w:rsidRPr="00EE0E5B">
        <w:rPr>
          <w:color w:val="000000"/>
          <w:sz w:val="16"/>
        </w:rPr>
        <w:t xml:space="preserve">While neither xenophobia nor militarism is by any means new in history, </w:t>
      </w:r>
      <w:r>
        <w:rPr>
          <w:color w:val="000000"/>
          <w:u w:val="single"/>
        </w:rPr>
        <w:t xml:space="preserve">what is striking is the </w:t>
      </w:r>
      <w:r w:rsidRPr="00EE0E5B">
        <w:rPr>
          <w:b/>
          <w:bCs/>
          <w:color w:val="000000"/>
          <w:sz w:val="16"/>
        </w:rPr>
        <w:t>lack of enthusiasm</w:t>
      </w:r>
      <w:r>
        <w:rPr>
          <w:color w:val="000000"/>
          <w:u w:val="single"/>
        </w:rPr>
        <w:t xml:space="preserve"> among contemporary elites and leading academics for accelerating </w:t>
      </w:r>
      <w:proofErr w:type="spellStart"/>
      <w:r>
        <w:rPr>
          <w:color w:val="000000"/>
          <w:u w:val="single"/>
        </w:rPr>
        <w:t>globalisation</w:t>
      </w:r>
      <w:proofErr w:type="spellEnd"/>
      <w:r w:rsidRPr="00EE0E5B">
        <w:rPr>
          <w:color w:val="000000"/>
          <w:sz w:val="16"/>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sidRPr="00EE0E5B">
        <w:rPr>
          <w:b/>
          <w:bCs/>
          <w:color w:val="000000"/>
          <w:u w:val="single"/>
          <w:shd w:val="clear" w:color="auto" w:fill="00FF00"/>
        </w:rPr>
        <w:t>cultural perfectionist ideas</w:t>
      </w:r>
      <w:r>
        <w:rPr>
          <w:color w:val="000000"/>
          <w:u w:val="single"/>
        </w:rPr>
        <w:t xml:space="preserve"> </w:t>
      </w:r>
      <w:r>
        <w:rPr>
          <w:color w:val="000000"/>
          <w:u w:val="single"/>
          <w:shd w:val="clear" w:color="auto" w:fill="00FF00"/>
        </w:rPr>
        <w:t>about</w:t>
      </w:r>
      <w:r>
        <w:rPr>
          <w:color w:val="000000"/>
          <w:u w:val="single"/>
        </w:rPr>
        <w:t xml:space="preserve"> the perceived superficiality of </w:t>
      </w:r>
      <w:r>
        <w:rPr>
          <w:color w:val="000000"/>
          <w:u w:val="single"/>
          <w:shd w:val="clear" w:color="auto" w:fill="00FF00"/>
        </w:rPr>
        <w:t xml:space="preserve">“mass consumption” have been allowed to </w:t>
      </w:r>
      <w:r w:rsidRPr="00EE0E5B">
        <w:rPr>
          <w:b/>
          <w:bCs/>
          <w:color w:val="000000"/>
          <w:u w:val="single"/>
          <w:shd w:val="clear" w:color="auto" w:fill="00FF00"/>
        </w:rPr>
        <w:t>blend with protectionist fears</w:t>
      </w:r>
      <w:r w:rsidRPr="00EE0E5B">
        <w:rPr>
          <w:b/>
          <w:bCs/>
          <w:color w:val="000000"/>
          <w:sz w:val="16"/>
        </w:rPr>
        <w:t xml:space="preserve"> of foreign competition</w:t>
      </w:r>
      <w:r>
        <w:rPr>
          <w:color w:val="000000"/>
          <w:u w:val="single"/>
        </w:rPr>
        <w:t xml:space="preserve"> </w:t>
      </w:r>
      <w:r>
        <w:rPr>
          <w:color w:val="000000"/>
          <w:u w:val="single"/>
          <w:shd w:val="clear" w:color="auto" w:fill="00FF00"/>
        </w:rPr>
        <w:t xml:space="preserve">into a </w:t>
      </w:r>
      <w:r w:rsidRPr="00EE0E5B">
        <w:rPr>
          <w:b/>
          <w:bCs/>
          <w:color w:val="000000"/>
          <w:u w:val="single"/>
          <w:shd w:val="clear" w:color="auto" w:fill="00FF00"/>
        </w:rPr>
        <w:t>silent acceptance of chronic poverty</w:t>
      </w:r>
      <w:r>
        <w:rPr>
          <w:color w:val="000000"/>
          <w:u w:val="single"/>
        </w:rPr>
        <w:t xml:space="preserve"> abroad, preferably </w:t>
      </w:r>
      <w:r w:rsidRPr="00EE0E5B">
        <w:rPr>
          <w:b/>
          <w:bCs/>
          <w:color w:val="000000"/>
          <w:sz w:val="16"/>
        </w:rPr>
        <w:t xml:space="preserve">under the guise of “sustainable livelihoods” </w:t>
      </w:r>
      <w:r>
        <w:rPr>
          <w:color w:val="000000"/>
          <w:u w:val="single"/>
        </w:rPr>
        <w:t>powered by small-scale renewable energy, as a tolerable price for avoiding a climate emergency</w:t>
      </w:r>
      <w:r w:rsidRPr="00EE0E5B">
        <w:rPr>
          <w:color w:val="000000"/>
          <w:sz w:val="16"/>
        </w:rPr>
        <w:t xml:space="preserve">. According to Paul and Anne Ehrlich, </w:t>
      </w:r>
      <w:r>
        <w:rPr>
          <w:color w:val="000000"/>
          <w:u w:val="single"/>
        </w:rPr>
        <w:t xml:space="preserve">avoiding a collapse of global </w:t>
      </w:r>
      <w:proofErr w:type="spellStart"/>
      <w:r>
        <w:rPr>
          <w:color w:val="000000"/>
          <w:u w:val="single"/>
        </w:rPr>
        <w:t>civilisation</w:t>
      </w:r>
      <w:proofErr w:type="spellEnd"/>
      <w:r>
        <w:rPr>
          <w:color w:val="000000"/>
          <w:u w:val="single"/>
        </w:rPr>
        <w:t xml:space="preserve"> will require “widely based cultural change”</w:t>
      </w:r>
      <w:r w:rsidRPr="00EE0E5B">
        <w:rPr>
          <w:color w:val="000000"/>
          <w:sz w:val="16"/>
        </w:rPr>
        <w:t xml:space="preserve"> and dramatic reductions of both “population size and overconsumption” (Ehrlich &amp; Ehrlich, 2013:5). </w:t>
      </w:r>
      <w:r>
        <w:rPr>
          <w:color w:val="000000"/>
          <w:u w:val="single"/>
        </w:rPr>
        <w:t xml:space="preserve">For those subscribing to such views, a delayed or incomplete </w:t>
      </w:r>
      <w:proofErr w:type="spellStart"/>
      <w:r>
        <w:rPr>
          <w:color w:val="000000"/>
          <w:u w:val="single"/>
        </w:rPr>
        <w:t>globalisation</w:t>
      </w:r>
      <w:proofErr w:type="spellEnd"/>
      <w:r>
        <w:rPr>
          <w:color w:val="000000"/>
          <w:u w:val="single"/>
        </w:rPr>
        <w:t xml:space="preserve"> is seen as a blessing of sorts as it takes away some of the urgency of climate mitigation.</w:t>
      </w:r>
      <w:r w:rsidRPr="00EE0E5B">
        <w:rPr>
          <w:sz w:val="16"/>
        </w:rPr>
        <w:t xml:space="preserve"> </w:t>
      </w:r>
      <w:r w:rsidRPr="00EE0E5B">
        <w:rPr>
          <w:color w:val="000000"/>
          <w:sz w:val="16"/>
        </w:rPr>
        <w:t xml:space="preserve">The primary aim of this paper is to show that, </w:t>
      </w:r>
      <w:r>
        <w:rPr>
          <w:color w:val="000000"/>
          <w:u w:val="single"/>
        </w:rPr>
        <w:t>far from offering a path to long-term climate stability</w:t>
      </w:r>
      <w:r w:rsidRPr="00EE0E5B">
        <w:rPr>
          <w:color w:val="000000"/>
          <w:sz w:val="16"/>
        </w:rPr>
        <w:t xml:space="preserve">, </w:t>
      </w:r>
      <w:r>
        <w:rPr>
          <w:color w:val="000000"/>
          <w:u w:val="single"/>
        </w:rPr>
        <w:t xml:space="preserve">such a development may lead </w:t>
      </w:r>
      <w:proofErr w:type="gramStart"/>
      <w:r>
        <w:rPr>
          <w:color w:val="000000"/>
          <w:u w:val="single"/>
        </w:rPr>
        <w:t>policy-makers</w:t>
      </w:r>
      <w:proofErr w:type="gramEnd"/>
      <w:r>
        <w:rPr>
          <w:color w:val="000000"/>
          <w:u w:val="single"/>
        </w:rPr>
        <w:t xml:space="preserve"> to </w:t>
      </w:r>
      <w:r w:rsidRPr="00EE0E5B">
        <w:rPr>
          <w:b/>
          <w:bCs/>
          <w:color w:val="000000"/>
          <w:sz w:val="16"/>
        </w:rPr>
        <w:t>grossly underestimate</w:t>
      </w:r>
      <w:r>
        <w:rPr>
          <w:color w:val="000000"/>
          <w:u w:val="single"/>
        </w:rPr>
        <w:t xml:space="preserve"> the true scope of the climate/energy challenge</w:t>
      </w:r>
      <w:r w:rsidRPr="00EE0E5B">
        <w:rPr>
          <w:color w:val="000000"/>
          <w:sz w:val="16"/>
        </w:rPr>
        <w:t xml:space="preserve"> (</w:t>
      </w:r>
      <w:proofErr w:type="spellStart"/>
      <w:r w:rsidRPr="00EE0E5B">
        <w:rPr>
          <w:color w:val="000000"/>
          <w:sz w:val="16"/>
        </w:rPr>
        <w:t>Arto</w:t>
      </w:r>
      <w:proofErr w:type="spellEnd"/>
      <w:r w:rsidRPr="00EE0E5B">
        <w:rPr>
          <w:color w:val="000000"/>
          <w:sz w:val="16"/>
        </w:rPr>
        <w:t xml:space="preserve"> et al., 2016) and pursue policies that continue to lock in non-scalable forms of low-carbon technologies. More generally, </w:t>
      </w:r>
      <w:r>
        <w:rPr>
          <w:color w:val="000000"/>
          <w:u w:val="single"/>
          <w:shd w:val="clear" w:color="auto" w:fill="00FF00"/>
        </w:rPr>
        <w:t>beyond t</w:t>
      </w:r>
      <w:r>
        <w:rPr>
          <w:color w:val="000000"/>
          <w:u w:val="single"/>
        </w:rPr>
        <w:t xml:space="preserve">he formidable </w:t>
      </w:r>
      <w:r>
        <w:rPr>
          <w:color w:val="000000"/>
          <w:u w:val="single"/>
          <w:shd w:val="clear" w:color="auto" w:fill="00FF00"/>
        </w:rPr>
        <w:t>human cost of maintaining a divided world</w:t>
      </w:r>
      <w:r>
        <w:rPr>
          <w:color w:val="000000"/>
          <w:u w:val="single"/>
        </w:rPr>
        <w:t xml:space="preserve">, the possibility of </w:t>
      </w:r>
      <w:r>
        <w:rPr>
          <w:color w:val="000000"/>
          <w:u w:val="single"/>
          <w:shd w:val="clear" w:color="auto" w:fill="00FF00"/>
        </w:rPr>
        <w:t xml:space="preserve">incomplete </w:t>
      </w:r>
      <w:proofErr w:type="spellStart"/>
      <w:r>
        <w:rPr>
          <w:color w:val="000000"/>
          <w:u w:val="single"/>
          <w:shd w:val="clear" w:color="auto" w:fill="00FF00"/>
        </w:rPr>
        <w:t>globalisation</w:t>
      </w:r>
      <w:proofErr w:type="spellEnd"/>
      <w:r>
        <w:rPr>
          <w:color w:val="000000"/>
          <w:u w:val="single"/>
          <w:shd w:val="clear" w:color="auto" w:fill="00FF00"/>
        </w:rPr>
        <w:t xml:space="preserve"> is likely to make the transition</w:t>
      </w:r>
      <w:r w:rsidRPr="00EE0E5B">
        <w:rPr>
          <w:color w:val="000000"/>
          <w:sz w:val="16"/>
        </w:rPr>
        <w:t xml:space="preserve"> to a “Good Anthropocene” (Ellis, 2014) </w:t>
      </w:r>
      <w:r>
        <w:rPr>
          <w:color w:val="000000"/>
          <w:u w:val="single"/>
          <w:shd w:val="clear" w:color="auto" w:fill="00FF00"/>
        </w:rPr>
        <w:t>more difficult</w:t>
      </w:r>
      <w:r>
        <w:rPr>
          <w:color w:val="000000"/>
          <w:u w:val="single"/>
        </w:rPr>
        <w:t xml:space="preserve">, reduce overall resilience, and </w:t>
      </w:r>
      <w:r w:rsidRPr="00EE0E5B">
        <w:rPr>
          <w:b/>
          <w:bCs/>
          <w:color w:val="000000"/>
          <w:sz w:val="16"/>
        </w:rPr>
        <w:t>divert resources</w:t>
      </w:r>
      <w:r>
        <w:rPr>
          <w:color w:val="000000"/>
          <w:u w:val="single"/>
        </w:rPr>
        <w:t xml:space="preserve"> away from important social and environmental ends.</w:t>
      </w:r>
      <w:r w:rsidRPr="00EE0E5B">
        <w:rPr>
          <w:sz w:val="16"/>
        </w:rPr>
        <w:t xml:space="preserve"> </w:t>
      </w:r>
      <w:r w:rsidRPr="00EE0E5B">
        <w:rPr>
          <w:color w:val="000000"/>
          <w:sz w:val="16"/>
        </w:rPr>
        <w:t xml:space="preserve">The paper is structured so that it proceeds from a general critique of traditional environmental ideas of intentional </w:t>
      </w:r>
      <w:proofErr w:type="spellStart"/>
      <w:r w:rsidRPr="00EE0E5B">
        <w:rPr>
          <w:color w:val="000000"/>
          <w:sz w:val="16"/>
        </w:rPr>
        <w:t>localisation</w:t>
      </w:r>
      <w:proofErr w:type="spellEnd"/>
      <w:r w:rsidRPr="00EE0E5B">
        <w:rPr>
          <w:color w:val="000000"/>
          <w:sz w:val="16"/>
        </w:rPr>
        <w:t xml:space="preserve"> through a more specific discussion on the effects of “climate nationalism” towards a normative argument in </w:t>
      </w:r>
      <w:proofErr w:type="spellStart"/>
      <w:r w:rsidRPr="00EE0E5B">
        <w:rPr>
          <w:color w:val="000000"/>
          <w:sz w:val="16"/>
        </w:rPr>
        <w:t>favour</w:t>
      </w:r>
      <w:proofErr w:type="spellEnd"/>
      <w:r w:rsidRPr="00EE0E5B">
        <w:rPr>
          <w:color w:val="000000"/>
          <w:sz w:val="16"/>
        </w:rPr>
        <w:t xml:space="preserve"> of deliberately, </w:t>
      </w:r>
      <w:proofErr w:type="gramStart"/>
      <w:r w:rsidRPr="00EE0E5B">
        <w:rPr>
          <w:color w:val="000000"/>
          <w:sz w:val="16"/>
        </w:rPr>
        <w:t>i.e.</w:t>
      </w:r>
      <w:proofErr w:type="gramEnd"/>
      <w:r w:rsidRPr="00EE0E5B">
        <w:rPr>
          <w:color w:val="000000"/>
          <w:sz w:val="16"/>
        </w:rPr>
        <w:t xml:space="preserve"> by political and democratic means, accelerating the transition to a fully integrated high-energy planet as a way of reducing global environmental risks. </w:t>
      </w:r>
      <w:r w:rsidRPr="00EE0E5B">
        <w:rPr>
          <w:b/>
          <w:bCs/>
          <w:color w:val="000000"/>
          <w:u w:val="single"/>
          <w:shd w:val="clear" w:color="auto" w:fill="00FF00"/>
        </w:rPr>
        <w:t>None of this comes from</w:t>
      </w:r>
      <w:r w:rsidRPr="00EE0E5B">
        <w:rPr>
          <w:b/>
          <w:bCs/>
          <w:color w:val="000000"/>
          <w:sz w:val="16"/>
          <w:shd w:val="clear" w:color="auto" w:fill="00FF00"/>
        </w:rPr>
        <w:t xml:space="preserve"> </w:t>
      </w:r>
      <w:r w:rsidRPr="00EE0E5B">
        <w:rPr>
          <w:b/>
          <w:bCs/>
          <w:color w:val="000000"/>
          <w:sz w:val="16"/>
        </w:rPr>
        <w:t xml:space="preserve">facile </w:t>
      </w:r>
      <w:r w:rsidRPr="00EE0E5B">
        <w:rPr>
          <w:b/>
          <w:bCs/>
          <w:color w:val="000000"/>
          <w:u w:val="single"/>
          <w:shd w:val="clear" w:color="auto" w:fill="00FF00"/>
        </w:rPr>
        <w:t>cornucopian optimism</w:t>
      </w:r>
      <w:r>
        <w:rPr>
          <w:color w:val="000000"/>
          <w:u w:val="single"/>
        </w:rPr>
        <w:t xml:space="preserve"> or any attempt to downplay the existential challenges that humanity is currently facing </w:t>
      </w:r>
      <w:proofErr w:type="gramStart"/>
      <w:r>
        <w:rPr>
          <w:color w:val="000000"/>
          <w:u w:val="single"/>
        </w:rPr>
        <w:t>with regard to</w:t>
      </w:r>
      <w:proofErr w:type="gramEnd"/>
      <w:r>
        <w:rPr>
          <w:color w:val="000000"/>
          <w:u w:val="single"/>
        </w:rPr>
        <w:t xml:space="preserve"> the natural environment. It is rather the very urgency of those risks that makes it important to </w:t>
      </w:r>
      <w:r w:rsidRPr="00EE0E5B">
        <w:rPr>
          <w:b/>
          <w:bCs/>
          <w:color w:val="000000"/>
          <w:sz w:val="16"/>
        </w:rPr>
        <w:t>contest existing discourses</w:t>
      </w:r>
      <w:r>
        <w:rPr>
          <w:color w:val="000000"/>
          <w:u w:val="single"/>
        </w:rPr>
        <w:t xml:space="preserve"> on the relationship between </w:t>
      </w:r>
      <w:proofErr w:type="spellStart"/>
      <w:r>
        <w:rPr>
          <w:color w:val="000000"/>
          <w:u w:val="single"/>
        </w:rPr>
        <w:t>globalisation</w:t>
      </w:r>
      <w:proofErr w:type="spellEnd"/>
      <w:r>
        <w:rPr>
          <w:color w:val="000000"/>
          <w:u w:val="single"/>
        </w:rPr>
        <w:t xml:space="preserve"> and the environment, both those discourses that reflect </w:t>
      </w:r>
      <w:r w:rsidRPr="00EE0E5B">
        <w:rPr>
          <w:b/>
          <w:bCs/>
          <w:color w:val="000000"/>
          <w:sz w:val="16"/>
        </w:rPr>
        <w:t>Malthusian beliefs</w:t>
      </w:r>
      <w:r w:rsidRPr="00EE0E5B">
        <w:rPr>
          <w:color w:val="000000"/>
          <w:sz w:val="16"/>
        </w:rPr>
        <w:t xml:space="preserve"> (Christoff &amp; Eckersley, 2013) </w:t>
      </w:r>
      <w:r>
        <w:rPr>
          <w:color w:val="000000"/>
          <w:u w:val="single"/>
        </w:rPr>
        <w:t>and those who deny the very reality of global environmental problems such as climate change.</w:t>
      </w:r>
      <w:r w:rsidRPr="00EE0E5B">
        <w:rPr>
          <w:sz w:val="16"/>
        </w:rPr>
        <w:t xml:space="preserve"> </w:t>
      </w:r>
      <w:r w:rsidRPr="00EE0E5B">
        <w:rPr>
          <w:color w:val="000000"/>
          <w:sz w:val="16"/>
        </w:rPr>
        <w:t>The transition fallacies of localism</w:t>
      </w:r>
      <w:r w:rsidRPr="00EE0E5B">
        <w:rPr>
          <w:sz w:val="16"/>
        </w:rPr>
        <w:t xml:space="preserve"> </w:t>
      </w:r>
      <w:r>
        <w:rPr>
          <w:color w:val="000000"/>
          <w:u w:val="single"/>
        </w:rPr>
        <w:t>One long-running theme</w:t>
      </w:r>
      <w:r w:rsidRPr="00EE0E5B">
        <w:rPr>
          <w:color w:val="000000"/>
          <w:sz w:val="16"/>
        </w:rPr>
        <w:t xml:space="preserve"> in the literature on sustainability </w:t>
      </w:r>
      <w:r w:rsidRPr="00EE0E5B">
        <w:rPr>
          <w:b/>
          <w:bCs/>
          <w:color w:val="000000"/>
          <w:sz w:val="16"/>
        </w:rPr>
        <w:t xml:space="preserve">has been the virtues of localism and </w:t>
      </w:r>
      <w:proofErr w:type="spellStart"/>
      <w:r w:rsidRPr="00EE0E5B">
        <w:rPr>
          <w:b/>
          <w:bCs/>
          <w:color w:val="000000"/>
          <w:sz w:val="16"/>
        </w:rPr>
        <w:t>decentralisation</w:t>
      </w:r>
      <w:proofErr w:type="spellEnd"/>
      <w:r w:rsidRPr="00EE0E5B">
        <w:rPr>
          <w:color w:val="000000"/>
          <w:sz w:val="16"/>
        </w:rPr>
        <w:t xml:space="preserve"> (Dobson, 2007:95; </w:t>
      </w:r>
      <w:proofErr w:type="spellStart"/>
      <w:r w:rsidRPr="00EE0E5B">
        <w:rPr>
          <w:color w:val="000000"/>
          <w:sz w:val="16"/>
        </w:rPr>
        <w:t>Goodin</w:t>
      </w:r>
      <w:proofErr w:type="spellEnd"/>
      <w:r w:rsidRPr="00EE0E5B">
        <w:rPr>
          <w:color w:val="000000"/>
          <w:sz w:val="16"/>
        </w:rPr>
        <w:t xml:space="preserve">, 1992:147). </w:t>
      </w:r>
      <w:r>
        <w:rPr>
          <w:color w:val="000000"/>
          <w:u w:val="single"/>
        </w:rPr>
        <w:t>Local economies are thought to be</w:t>
      </w:r>
      <w:r w:rsidRPr="00EE0E5B">
        <w:rPr>
          <w:color w:val="000000"/>
          <w:sz w:val="16"/>
        </w:rPr>
        <w:t xml:space="preserve"> (a) intrinsically </w:t>
      </w:r>
      <w:r>
        <w:rPr>
          <w:color w:val="000000"/>
          <w:u w:val="single"/>
        </w:rPr>
        <w:t>more sustainable</w:t>
      </w:r>
      <w:r w:rsidRPr="00EE0E5B">
        <w:rPr>
          <w:color w:val="000000"/>
          <w:sz w:val="16"/>
        </w:rPr>
        <w:t xml:space="preserve">, (b) </w:t>
      </w:r>
      <w:r>
        <w:rPr>
          <w:color w:val="000000"/>
          <w:u w:val="single"/>
        </w:rPr>
        <w:t>better equipped to cope</w:t>
      </w:r>
      <w:r w:rsidRPr="00EE0E5B">
        <w:rPr>
          <w:color w:val="000000"/>
          <w:sz w:val="16"/>
        </w:rPr>
        <w:t xml:space="preserve"> with resources scarcities, </w:t>
      </w:r>
      <w:r>
        <w:rPr>
          <w:color w:val="000000"/>
          <w:u w:val="single"/>
        </w:rPr>
        <w:t>and</w:t>
      </w:r>
      <w:r w:rsidRPr="00EE0E5B">
        <w:rPr>
          <w:color w:val="000000"/>
          <w:sz w:val="16"/>
        </w:rPr>
        <w:t xml:space="preserve"> (c) </w:t>
      </w:r>
      <w:r>
        <w:rPr>
          <w:color w:val="000000"/>
          <w:u w:val="single"/>
        </w:rPr>
        <w:t>less vulnerable to environmentally catastrophes</w:t>
      </w:r>
      <w:r w:rsidRPr="00EE0E5B">
        <w:rPr>
          <w:color w:val="000000"/>
          <w:sz w:val="16"/>
        </w:rPr>
        <w:t xml:space="preserve">. </w:t>
      </w:r>
      <w:proofErr w:type="gramStart"/>
      <w:r w:rsidRPr="00EE0E5B">
        <w:rPr>
          <w:color w:val="000000"/>
          <w:sz w:val="16"/>
        </w:rPr>
        <w:t>As a consequence</w:t>
      </w:r>
      <w:proofErr w:type="gramEnd"/>
      <w:r w:rsidRPr="00EE0E5B">
        <w:rPr>
          <w:color w:val="000000"/>
          <w:sz w:val="16"/>
        </w:rPr>
        <w:t xml:space="preserve">, the “Transition Town” movement and others have come to see intentional </w:t>
      </w:r>
      <w:proofErr w:type="spellStart"/>
      <w:r w:rsidRPr="00EE0E5B">
        <w:rPr>
          <w:color w:val="000000"/>
          <w:sz w:val="16"/>
        </w:rPr>
        <w:t>localisation</w:t>
      </w:r>
      <w:proofErr w:type="spellEnd"/>
      <w:r w:rsidRPr="00EE0E5B">
        <w:rPr>
          <w:color w:val="000000"/>
          <w:sz w:val="16"/>
        </w:rPr>
        <w:t xml:space="preserve"> as an appropriate response to climate change and other Anthropocene risks (Barry &amp; </w:t>
      </w:r>
      <w:proofErr w:type="spellStart"/>
      <w:r w:rsidRPr="00EE0E5B">
        <w:rPr>
          <w:color w:val="000000"/>
          <w:sz w:val="16"/>
        </w:rPr>
        <w:t>Quilley</w:t>
      </w:r>
      <w:proofErr w:type="spellEnd"/>
      <w:r w:rsidRPr="00EE0E5B">
        <w:rPr>
          <w:color w:val="000000"/>
          <w:sz w:val="16"/>
        </w:rPr>
        <w:t xml:space="preserve">, 2009; North, 2010). While such arguments obviously form part of a much broader discussion on political economy and the future of capitalism, </w:t>
      </w:r>
      <w:r>
        <w:rPr>
          <w:color w:val="000000"/>
          <w:u w:val="single"/>
        </w:rPr>
        <w:t xml:space="preserve">there are many reasons to be </w:t>
      </w:r>
      <w:proofErr w:type="spellStart"/>
      <w:r w:rsidRPr="00EE0E5B">
        <w:rPr>
          <w:b/>
          <w:bCs/>
          <w:color w:val="000000"/>
          <w:sz w:val="16"/>
        </w:rPr>
        <w:t>sceptical</w:t>
      </w:r>
      <w:proofErr w:type="spellEnd"/>
      <w:r w:rsidRPr="00EE0E5B">
        <w:rPr>
          <w:b/>
          <w:bCs/>
          <w:color w:val="000000"/>
          <w:sz w:val="16"/>
        </w:rPr>
        <w:t xml:space="preserve"> of this localist discourse</w:t>
      </w:r>
      <w:r>
        <w:rPr>
          <w:color w:val="000000"/>
          <w:u w:val="single"/>
        </w:rPr>
        <w:t>.</w:t>
      </w:r>
      <w:r w:rsidRPr="00EE0E5B">
        <w:rPr>
          <w:sz w:val="16"/>
        </w:rPr>
        <w:t xml:space="preserve"> </w:t>
      </w:r>
      <w:r w:rsidRPr="00EE0E5B">
        <w:rPr>
          <w:color w:val="000000"/>
          <w:sz w:val="16"/>
        </w:rPr>
        <w:t xml:space="preserve">Starting with the first claim and assuming a basic natural resource point of view, </w:t>
      </w:r>
      <w:proofErr w:type="gramStart"/>
      <w:r>
        <w:rPr>
          <w:color w:val="000000"/>
          <w:u w:val="single"/>
          <w:shd w:val="clear" w:color="auto" w:fill="00FF00"/>
        </w:rPr>
        <w:t>it is clear</w:t>
      </w:r>
      <w:r>
        <w:rPr>
          <w:color w:val="000000"/>
          <w:u w:val="single"/>
        </w:rPr>
        <w:t xml:space="preserve"> that </w:t>
      </w:r>
      <w:r>
        <w:rPr>
          <w:color w:val="000000"/>
          <w:u w:val="single"/>
          <w:shd w:val="clear" w:color="auto" w:fill="00FF00"/>
        </w:rPr>
        <w:t>different</w:t>
      </w:r>
      <w:proofErr w:type="gramEnd"/>
      <w:r>
        <w:rPr>
          <w:color w:val="000000"/>
          <w:u w:val="single"/>
        </w:rPr>
        <w:t xml:space="preserve"> geographical </w:t>
      </w:r>
      <w:r>
        <w:rPr>
          <w:color w:val="000000"/>
          <w:u w:val="single"/>
          <w:shd w:val="clear" w:color="auto" w:fill="00FF00"/>
        </w:rPr>
        <w:t>locations have different</w:t>
      </w:r>
      <w:r>
        <w:rPr>
          <w:color w:val="000000"/>
          <w:u w:val="single"/>
        </w:rPr>
        <w:t xml:space="preserve"> </w:t>
      </w:r>
      <w:r>
        <w:rPr>
          <w:color w:val="000000"/>
          <w:u w:val="single"/>
          <w:shd w:val="clear" w:color="auto" w:fill="00FF00"/>
        </w:rPr>
        <w:t>endowments</w:t>
      </w:r>
      <w:r>
        <w:rPr>
          <w:color w:val="000000"/>
          <w:u w:val="single"/>
        </w:rPr>
        <w:t xml:space="preserve"> of everything from soil types to moisture variability</w:t>
      </w:r>
      <w:r w:rsidRPr="00EE0E5B">
        <w:rPr>
          <w:color w:val="000000"/>
          <w:sz w:val="16"/>
        </w:rPr>
        <w:t xml:space="preserve">. </w:t>
      </w:r>
      <w:r>
        <w:rPr>
          <w:color w:val="000000"/>
          <w:u w:val="single"/>
        </w:rPr>
        <w:t xml:space="preserve">This naturally invites </w:t>
      </w:r>
      <w:proofErr w:type="spellStart"/>
      <w:r>
        <w:rPr>
          <w:color w:val="000000"/>
          <w:u w:val="single"/>
        </w:rPr>
        <w:t>specialisation</w:t>
      </w:r>
      <w:proofErr w:type="spellEnd"/>
      <w:r>
        <w:rPr>
          <w:color w:val="000000"/>
          <w:u w:val="single"/>
        </w:rPr>
        <w:t xml:space="preserve"> and </w:t>
      </w:r>
      <w:r w:rsidRPr="00EE0E5B">
        <w:rPr>
          <w:b/>
          <w:bCs/>
          <w:color w:val="000000"/>
          <w:sz w:val="16"/>
        </w:rPr>
        <w:t>intensification</w:t>
      </w:r>
      <w:r>
        <w:rPr>
          <w:color w:val="000000"/>
          <w:u w:val="single"/>
        </w:rPr>
        <w:t xml:space="preserve"> of production</w:t>
      </w:r>
      <w:r w:rsidRPr="00EE0E5B">
        <w:rPr>
          <w:color w:val="000000"/>
          <w:sz w:val="16"/>
        </w:rPr>
        <w:t xml:space="preserve">. </w:t>
      </w:r>
      <w:r>
        <w:rPr>
          <w:color w:val="000000"/>
          <w:u w:val="single"/>
        </w:rPr>
        <w:t xml:space="preserve">If </w:t>
      </w:r>
      <w:r>
        <w:rPr>
          <w:color w:val="000000"/>
          <w:u w:val="single"/>
          <w:shd w:val="clear" w:color="auto" w:fill="00FF00"/>
        </w:rPr>
        <w:t>each locale were to produce the</w:t>
      </w:r>
      <w:r>
        <w:rPr>
          <w:color w:val="000000"/>
          <w:u w:val="single"/>
        </w:rPr>
        <w:t xml:space="preserve"> full </w:t>
      </w:r>
      <w:r>
        <w:rPr>
          <w:color w:val="000000"/>
          <w:u w:val="single"/>
          <w:shd w:val="clear" w:color="auto" w:fill="00FF00"/>
        </w:rPr>
        <w:t>range of goods necessary</w:t>
      </w:r>
      <w:r>
        <w:rPr>
          <w:color w:val="000000"/>
          <w:u w:val="single"/>
        </w:rPr>
        <w:t xml:space="preserve"> even </w:t>
      </w:r>
      <w:r>
        <w:rPr>
          <w:color w:val="000000"/>
          <w:u w:val="single"/>
          <w:shd w:val="clear" w:color="auto" w:fill="00FF00"/>
        </w:rPr>
        <w:t xml:space="preserve">for meeting </w:t>
      </w:r>
      <w:r w:rsidRPr="00EE0E5B">
        <w:rPr>
          <w:b/>
          <w:bCs/>
          <w:color w:val="000000"/>
          <w:u w:val="single"/>
          <w:shd w:val="clear" w:color="auto" w:fill="00FF00"/>
        </w:rPr>
        <w:t>basic human needs</w:t>
      </w:r>
      <w:r w:rsidRPr="00EE0E5B">
        <w:rPr>
          <w:color w:val="000000"/>
          <w:sz w:val="16"/>
        </w:rPr>
        <w:t xml:space="preserve">, </w:t>
      </w:r>
      <w:r>
        <w:rPr>
          <w:color w:val="000000"/>
          <w:u w:val="single"/>
        </w:rPr>
        <w:t xml:space="preserve">then </w:t>
      </w:r>
      <w:r w:rsidRPr="00EE0E5B">
        <w:rPr>
          <w:b/>
          <w:bCs/>
          <w:color w:val="000000"/>
          <w:u w:val="single"/>
          <w:shd w:val="clear" w:color="auto" w:fill="00FF00"/>
        </w:rPr>
        <w:t>efficiency would be much lower</w:t>
      </w:r>
      <w:r>
        <w:rPr>
          <w:color w:val="000000"/>
          <w:u w:val="single"/>
          <w:shd w:val="clear" w:color="auto" w:fill="00FF00"/>
        </w:rPr>
        <w:t xml:space="preserve"> </w:t>
      </w:r>
      <w:r>
        <w:rPr>
          <w:color w:val="000000"/>
          <w:u w:val="single"/>
        </w:rPr>
        <w:t xml:space="preserve">and </w:t>
      </w:r>
      <w:r w:rsidRPr="00EE0E5B">
        <w:rPr>
          <w:b/>
          <w:bCs/>
          <w:color w:val="000000"/>
          <w:sz w:val="16"/>
        </w:rPr>
        <w:t>land use much higher</w:t>
      </w:r>
      <w:r>
        <w:rPr>
          <w:color w:val="000000"/>
          <w:u w:val="single"/>
        </w:rPr>
        <w:t xml:space="preserve"> than today.</w:t>
      </w:r>
      <w:r w:rsidRPr="00EE0E5B">
        <w:rPr>
          <w:color w:val="000000"/>
          <w:sz w:val="16"/>
        </w:rPr>
        <w:t xml:space="preserve"> </w:t>
      </w:r>
      <w:r>
        <w:rPr>
          <w:color w:val="000000"/>
          <w:u w:val="single"/>
          <w:shd w:val="clear" w:color="auto" w:fill="00FF00"/>
        </w:rPr>
        <w:t>Inefficient</w:t>
      </w:r>
      <w:r>
        <w:rPr>
          <w:color w:val="000000"/>
          <w:u w:val="single"/>
        </w:rPr>
        <w:t xml:space="preserve"> modes of </w:t>
      </w:r>
      <w:r>
        <w:rPr>
          <w:color w:val="000000"/>
          <w:u w:val="single"/>
          <w:shd w:val="clear" w:color="auto" w:fill="00FF00"/>
        </w:rPr>
        <w:t>production would</w:t>
      </w:r>
      <w:r>
        <w:rPr>
          <w:color w:val="000000"/>
          <w:u w:val="single"/>
        </w:rPr>
        <w:t xml:space="preserve"> thus not only require higher inputs of </w:t>
      </w:r>
      <w:proofErr w:type="spellStart"/>
      <w:r>
        <w:rPr>
          <w:color w:val="000000"/>
          <w:u w:val="single"/>
        </w:rPr>
        <w:t>labour</w:t>
      </w:r>
      <w:proofErr w:type="spellEnd"/>
      <w:r>
        <w:rPr>
          <w:color w:val="000000"/>
          <w:u w:val="single"/>
        </w:rPr>
        <w:t xml:space="preserve">, energy, and raw materials but also </w:t>
      </w:r>
      <w:r w:rsidRPr="00EE0E5B">
        <w:rPr>
          <w:b/>
          <w:bCs/>
          <w:color w:val="000000"/>
          <w:u w:val="single"/>
          <w:shd w:val="clear" w:color="auto" w:fill="00FF00"/>
        </w:rPr>
        <w:t>leave less room for nature</w:t>
      </w:r>
      <w:r w:rsidRPr="00EE0E5B">
        <w:rPr>
          <w:color w:val="000000"/>
          <w:sz w:val="16"/>
        </w:rPr>
        <w:t xml:space="preserve"> (Desrochers &amp; Shimizu, 2012). </w:t>
      </w:r>
      <w:r>
        <w:rPr>
          <w:color w:val="000000"/>
          <w:u w:val="single"/>
        </w:rPr>
        <w:t>As agricultural production would be pushed into landscapes of increasingly lower productivity</w:t>
      </w:r>
      <w:r w:rsidRPr="00EE0E5B">
        <w:rPr>
          <w:color w:val="000000"/>
          <w:sz w:val="16"/>
        </w:rPr>
        <w:t xml:space="preserve"> (</w:t>
      </w:r>
      <w:proofErr w:type="gramStart"/>
      <w:r w:rsidRPr="00EE0E5B">
        <w:rPr>
          <w:color w:val="000000"/>
          <w:sz w:val="16"/>
        </w:rPr>
        <w:t>e.g.</w:t>
      </w:r>
      <w:proofErr w:type="gramEnd"/>
      <w:r w:rsidRPr="00EE0E5B">
        <w:rPr>
          <w:color w:val="000000"/>
          <w:sz w:val="16"/>
        </w:rPr>
        <w:t xml:space="preserve"> poorer soils, less </w:t>
      </w:r>
      <w:proofErr w:type="spellStart"/>
      <w:r w:rsidRPr="00EE0E5B">
        <w:rPr>
          <w:color w:val="000000"/>
          <w:sz w:val="16"/>
        </w:rPr>
        <w:t>favourable</w:t>
      </w:r>
      <w:proofErr w:type="spellEnd"/>
      <w:r w:rsidRPr="00EE0E5B">
        <w:rPr>
          <w:color w:val="000000"/>
          <w:sz w:val="16"/>
        </w:rPr>
        <w:t xml:space="preserve"> climatic conditions, and steeper slopes) </w:t>
      </w:r>
      <w:r>
        <w:rPr>
          <w:color w:val="000000"/>
          <w:u w:val="single"/>
        </w:rPr>
        <w:t xml:space="preserve">the result would be </w:t>
      </w:r>
      <w:r w:rsidRPr="00EE0E5B">
        <w:rPr>
          <w:b/>
          <w:bCs/>
          <w:color w:val="000000"/>
          <w:sz w:val="16"/>
        </w:rPr>
        <w:t>lower yields yet again</w:t>
      </w:r>
      <w:r w:rsidRPr="00EE0E5B">
        <w:rPr>
          <w:color w:val="000000"/>
          <w:sz w:val="16"/>
        </w:rPr>
        <w:t xml:space="preserve">. In a field such as metallurgy, even the most rudimentary processes require inputs that are geographically dispersed. To unthink trade is therefore essentially to unthink modern </w:t>
      </w:r>
      <w:proofErr w:type="spellStart"/>
      <w:r w:rsidRPr="00EE0E5B">
        <w:rPr>
          <w:color w:val="000000"/>
          <w:sz w:val="16"/>
        </w:rPr>
        <w:t>civilisation</w:t>
      </w:r>
      <w:proofErr w:type="spellEnd"/>
      <w:r w:rsidRPr="00EE0E5B">
        <w:rPr>
          <w:color w:val="000000"/>
          <w:sz w:val="16"/>
        </w:rPr>
        <w:t xml:space="preserve">. </w:t>
      </w:r>
      <w:r>
        <w:rPr>
          <w:color w:val="000000"/>
          <w:u w:val="single"/>
        </w:rPr>
        <w:t>While this may in fact be the explicit goal of some of the most radical voices</w:t>
      </w:r>
      <w:r w:rsidRPr="00EE0E5B">
        <w:rPr>
          <w:color w:val="000000"/>
          <w:sz w:val="16"/>
        </w:rPr>
        <w:t xml:space="preserve"> (</w:t>
      </w:r>
      <w:proofErr w:type="spellStart"/>
      <w:r w:rsidRPr="00EE0E5B">
        <w:rPr>
          <w:color w:val="000000"/>
          <w:sz w:val="16"/>
        </w:rPr>
        <w:t>Zerzan</w:t>
      </w:r>
      <w:proofErr w:type="spellEnd"/>
      <w:r w:rsidRPr="00EE0E5B">
        <w:rPr>
          <w:color w:val="000000"/>
          <w:sz w:val="16"/>
        </w:rPr>
        <w:t xml:space="preserve">, 2008) </w:t>
      </w:r>
      <w:r>
        <w:rPr>
          <w:color w:val="000000"/>
          <w:u w:val="single"/>
        </w:rPr>
        <w:t xml:space="preserve">there is very little recognition in localist literature for how much of human welfare that </w:t>
      </w:r>
      <w:proofErr w:type="gramStart"/>
      <w:r>
        <w:rPr>
          <w:color w:val="000000"/>
          <w:u w:val="single"/>
        </w:rPr>
        <w:t>actually depends</w:t>
      </w:r>
      <w:proofErr w:type="gramEnd"/>
      <w:r>
        <w:rPr>
          <w:color w:val="000000"/>
          <w:u w:val="single"/>
        </w:rPr>
        <w:t xml:space="preserve"> on economies of scale, </w:t>
      </w:r>
      <w:proofErr w:type="spellStart"/>
      <w:r>
        <w:rPr>
          <w:color w:val="000000"/>
          <w:u w:val="single"/>
        </w:rPr>
        <w:t>specialisation</w:t>
      </w:r>
      <w:proofErr w:type="spellEnd"/>
      <w:r>
        <w:rPr>
          <w:color w:val="000000"/>
          <w:u w:val="single"/>
        </w:rPr>
        <w:t>, and exchange.</w:t>
      </w:r>
      <w:r w:rsidRPr="00EE0E5B">
        <w:rPr>
          <w:color w:val="000000"/>
          <w:sz w:val="16"/>
        </w:rPr>
        <w:t xml:space="preserve"> Yet, it simply </w:t>
      </w:r>
      <w:proofErr w:type="gramStart"/>
      <w:r w:rsidRPr="00EE0E5B">
        <w:rPr>
          <w:color w:val="000000"/>
          <w:sz w:val="16"/>
        </w:rPr>
        <w:t>suffice</w:t>
      </w:r>
      <w:proofErr w:type="gramEnd"/>
      <w:r w:rsidRPr="00EE0E5B">
        <w:rPr>
          <w:color w:val="000000"/>
          <w:sz w:val="16"/>
        </w:rPr>
        <w:t xml:space="preserve"> to consider how little most individuals in advanced economies know of farming, forestry or mining to </w:t>
      </w:r>
      <w:proofErr w:type="spellStart"/>
      <w:r w:rsidRPr="00EE0E5B">
        <w:rPr>
          <w:color w:val="000000"/>
          <w:sz w:val="16"/>
        </w:rPr>
        <w:t>realise</w:t>
      </w:r>
      <w:proofErr w:type="spellEnd"/>
      <w:r w:rsidRPr="00EE0E5B">
        <w:rPr>
          <w:color w:val="000000"/>
          <w:sz w:val="16"/>
        </w:rPr>
        <w:t xml:space="preserve"> what an enormous loss in productivity and knowledge that would follow if these tasks were to be more broadly shared within local communities. Similarly, </w:t>
      </w:r>
      <w:r>
        <w:rPr>
          <w:color w:val="000000"/>
          <w:u w:val="single"/>
          <w:shd w:val="clear" w:color="auto" w:fill="00FF00"/>
        </w:rPr>
        <w:t>the ecological toll that would</w:t>
      </w:r>
      <w:r>
        <w:rPr>
          <w:color w:val="000000"/>
          <w:u w:val="single"/>
        </w:rPr>
        <w:t xml:space="preserve"> </w:t>
      </w:r>
      <w:r>
        <w:rPr>
          <w:color w:val="000000"/>
          <w:u w:val="single"/>
          <w:shd w:val="clear" w:color="auto" w:fill="00FF00"/>
        </w:rPr>
        <w:t>follow if billions</w:t>
      </w:r>
      <w:r>
        <w:rPr>
          <w:color w:val="000000"/>
          <w:u w:val="single"/>
        </w:rPr>
        <w:t xml:space="preserve"> of people would </w:t>
      </w:r>
      <w:r>
        <w:rPr>
          <w:color w:val="000000"/>
          <w:u w:val="single"/>
          <w:shd w:val="clear" w:color="auto" w:fill="00FF00"/>
        </w:rPr>
        <w:t>go out in nature in search for food</w:t>
      </w:r>
      <w:r>
        <w:rPr>
          <w:color w:val="000000"/>
          <w:u w:val="single"/>
        </w:rPr>
        <w:t xml:space="preserve"> and fuel </w:t>
      </w:r>
      <w:r>
        <w:rPr>
          <w:color w:val="000000"/>
          <w:u w:val="single"/>
          <w:shd w:val="clear" w:color="auto" w:fill="00FF00"/>
        </w:rPr>
        <w:t xml:space="preserve">is clearly </w:t>
      </w:r>
      <w:r w:rsidRPr="00EE0E5B">
        <w:rPr>
          <w:b/>
          <w:bCs/>
          <w:color w:val="000000"/>
          <w:sz w:val="16"/>
          <w:shd w:val="clear" w:color="auto" w:fill="00FF00"/>
        </w:rPr>
        <w:t>unfathomable</w:t>
      </w:r>
      <w:r w:rsidRPr="00EE0E5B">
        <w:rPr>
          <w:color w:val="000000"/>
          <w:sz w:val="16"/>
        </w:rPr>
        <w:t xml:space="preserve">. </w:t>
      </w:r>
      <w:r>
        <w:rPr>
          <w:color w:val="000000"/>
          <w:u w:val="single"/>
        </w:rPr>
        <w:t xml:space="preserve">It is thus not surprising that most advocates of localism </w:t>
      </w:r>
      <w:r w:rsidRPr="00EE0E5B">
        <w:rPr>
          <w:b/>
          <w:bCs/>
          <w:color w:val="000000"/>
          <w:sz w:val="16"/>
        </w:rPr>
        <w:t>fall short of endorsing autarky</w:t>
      </w:r>
      <w:r>
        <w:rPr>
          <w:color w:val="000000"/>
          <w:u w:val="single"/>
        </w:rPr>
        <w:t xml:space="preserve"> or complete self-reliance.</w:t>
      </w:r>
      <w:r w:rsidRPr="00EE0E5B">
        <w:rPr>
          <w:color w:val="000000"/>
          <w:sz w:val="16"/>
        </w:rPr>
        <w:t xml:space="preserve"> </w:t>
      </w:r>
      <w:proofErr w:type="gramStart"/>
      <w:r>
        <w:rPr>
          <w:color w:val="000000"/>
          <w:u w:val="single"/>
        </w:rPr>
        <w:t>However</w:t>
      </w:r>
      <w:proofErr w:type="gramEnd"/>
      <w:r>
        <w:rPr>
          <w:color w:val="000000"/>
          <w:u w:val="single"/>
        </w:rPr>
        <w:t xml:space="preserve"> by </w:t>
      </w:r>
      <w:proofErr w:type="spellStart"/>
      <w:r>
        <w:rPr>
          <w:color w:val="000000"/>
          <w:u w:val="single"/>
        </w:rPr>
        <w:t>romanticising</w:t>
      </w:r>
      <w:proofErr w:type="spellEnd"/>
      <w:r>
        <w:rPr>
          <w:color w:val="000000"/>
          <w:u w:val="single"/>
        </w:rPr>
        <w:t xml:space="preserve"> the local and discriminating in </w:t>
      </w:r>
      <w:proofErr w:type="spellStart"/>
      <w:r>
        <w:rPr>
          <w:color w:val="000000"/>
          <w:u w:val="single"/>
        </w:rPr>
        <w:t>favour</w:t>
      </w:r>
      <w:proofErr w:type="spellEnd"/>
      <w:r>
        <w:rPr>
          <w:color w:val="000000"/>
          <w:u w:val="single"/>
        </w:rPr>
        <w:t xml:space="preserve"> of it</w:t>
      </w:r>
      <w:r w:rsidRPr="00EE0E5B">
        <w:rPr>
          <w:color w:val="000000"/>
          <w:sz w:val="16"/>
        </w:rPr>
        <w:t xml:space="preserve"> (</w:t>
      </w:r>
      <w:proofErr w:type="spellStart"/>
      <w:r w:rsidRPr="00EE0E5B">
        <w:rPr>
          <w:color w:val="000000"/>
          <w:sz w:val="16"/>
        </w:rPr>
        <w:t>Woodin</w:t>
      </w:r>
      <w:proofErr w:type="spellEnd"/>
      <w:r w:rsidRPr="00EE0E5B">
        <w:rPr>
          <w:color w:val="000000"/>
          <w:sz w:val="16"/>
        </w:rPr>
        <w:t xml:space="preserve"> &amp; Lucas, 2004:30) </w:t>
      </w:r>
      <w:r>
        <w:rPr>
          <w:color w:val="000000"/>
          <w:u w:val="single"/>
        </w:rPr>
        <w:t>these scholars show little appreciation for the enormous gains in welfare</w:t>
      </w:r>
      <w:r w:rsidRPr="00EE0E5B">
        <w:rPr>
          <w:color w:val="000000"/>
          <w:sz w:val="16"/>
        </w:rPr>
        <w:t xml:space="preserve">, not to mention the formidable progress in science and technology, which have been made possible over the last centuries precisely thanks to </w:t>
      </w:r>
      <w:proofErr w:type="spellStart"/>
      <w:r w:rsidRPr="00EE0E5B">
        <w:rPr>
          <w:color w:val="000000"/>
          <w:sz w:val="16"/>
        </w:rPr>
        <w:t>specialisation</w:t>
      </w:r>
      <w:proofErr w:type="spellEnd"/>
      <w:r w:rsidRPr="00EE0E5B">
        <w:rPr>
          <w:color w:val="000000"/>
          <w:sz w:val="16"/>
        </w:rPr>
        <w:t xml:space="preserve"> and the integration of markets.</w:t>
      </w:r>
      <w:r w:rsidRPr="00EE0E5B">
        <w:rPr>
          <w:sz w:val="16"/>
        </w:rPr>
        <w:t xml:space="preserve"> </w:t>
      </w:r>
      <w:r>
        <w:rPr>
          <w:color w:val="000000"/>
          <w:u w:val="single"/>
          <w:shd w:val="clear" w:color="auto" w:fill="00FF00"/>
        </w:rPr>
        <w:t>Even if pre-modern</w:t>
      </w:r>
      <w:r>
        <w:rPr>
          <w:color w:val="000000"/>
          <w:u w:val="single"/>
        </w:rPr>
        <w:t xml:space="preserve"> human </w:t>
      </w:r>
      <w:r>
        <w:rPr>
          <w:color w:val="000000"/>
          <w:u w:val="single"/>
          <w:shd w:val="clear" w:color="auto" w:fill="00FF00"/>
        </w:rPr>
        <w:t>history was essentially defined by poverty</w:t>
      </w:r>
      <w:r>
        <w:rPr>
          <w:color w:val="000000"/>
          <w:u w:val="single"/>
        </w:rPr>
        <w:t xml:space="preserve">, social domination, </w:t>
      </w:r>
      <w:r>
        <w:rPr>
          <w:color w:val="000000"/>
          <w:u w:val="single"/>
          <w:shd w:val="clear" w:color="auto" w:fill="00FF00"/>
        </w:rPr>
        <w:t>and violent conflict</w:t>
      </w:r>
      <w:r w:rsidRPr="00EE0E5B">
        <w:rPr>
          <w:color w:val="000000"/>
          <w:sz w:val="16"/>
        </w:rPr>
        <w:t xml:space="preserve">, </w:t>
      </w:r>
      <w:r w:rsidRPr="00EE0E5B">
        <w:rPr>
          <w:b/>
          <w:bCs/>
          <w:color w:val="000000"/>
          <w:u w:val="single"/>
          <w:shd w:val="clear" w:color="auto" w:fill="00FF00"/>
        </w:rPr>
        <w:t>it is still common to blame the</w:t>
      </w:r>
      <w:r w:rsidRPr="00EE0E5B">
        <w:rPr>
          <w:b/>
          <w:bCs/>
          <w:color w:val="000000"/>
          <w:u w:val="single"/>
        </w:rPr>
        <w:t xml:space="preserve"> </w:t>
      </w:r>
      <w:r w:rsidRPr="00EE0E5B">
        <w:rPr>
          <w:b/>
          <w:bCs/>
          <w:color w:val="000000"/>
          <w:u w:val="single"/>
          <w:shd w:val="clear" w:color="auto" w:fill="00FF00"/>
        </w:rPr>
        <w:t>prevalence of such ills on modernity</w:t>
      </w:r>
      <w:r w:rsidRPr="00EE0E5B">
        <w:rPr>
          <w:b/>
          <w:bCs/>
          <w:color w:val="000000"/>
          <w:sz w:val="16"/>
        </w:rPr>
        <w:t>.</w:t>
      </w:r>
      <w:r w:rsidRPr="00EE0E5B">
        <w:rPr>
          <w:color w:val="000000"/>
          <w:sz w:val="16"/>
        </w:rPr>
        <w:t xml:space="preserve"> Yet, </w:t>
      </w:r>
      <w:r>
        <w:rPr>
          <w:color w:val="000000"/>
          <w:u w:val="single"/>
        </w:rPr>
        <w:t xml:space="preserve">as many have rightly pointed out, what is difficult to explain is not </w:t>
      </w:r>
      <w:proofErr w:type="gramStart"/>
      <w:r>
        <w:rPr>
          <w:color w:val="000000"/>
          <w:u w:val="single"/>
        </w:rPr>
        <w:t>underdevelopment</w:t>
      </w:r>
      <w:proofErr w:type="gramEnd"/>
      <w:r>
        <w:rPr>
          <w:color w:val="000000"/>
          <w:u w:val="single"/>
        </w:rPr>
        <w:t xml:space="preserve"> but that development was at all possible.</w:t>
      </w:r>
      <w:r w:rsidRPr="00EE0E5B">
        <w:rPr>
          <w:color w:val="000000"/>
          <w:sz w:val="16"/>
        </w:rPr>
        <w:t xml:space="preserve"> According to a progressive reading of history, </w:t>
      </w:r>
      <w:r>
        <w:rPr>
          <w:color w:val="000000"/>
          <w:u w:val="single"/>
        </w:rPr>
        <w:t>the key driver behind the great acceleration of the last centuries has been the emergence of broad social investments</w:t>
      </w:r>
      <w:r w:rsidRPr="00EE0E5B">
        <w:rPr>
          <w:color w:val="000000"/>
          <w:sz w:val="16"/>
        </w:rPr>
        <w:t xml:space="preserve"> (</w:t>
      </w:r>
      <w:proofErr w:type="spellStart"/>
      <w:r w:rsidRPr="00EE0E5B">
        <w:rPr>
          <w:color w:val="000000"/>
          <w:sz w:val="16"/>
        </w:rPr>
        <w:t>Lindert</w:t>
      </w:r>
      <w:proofErr w:type="spellEnd"/>
      <w:r w:rsidRPr="00EE0E5B">
        <w:rPr>
          <w:color w:val="000000"/>
          <w:sz w:val="16"/>
        </w:rPr>
        <w:t xml:space="preserve">,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w:t>
      </w:r>
      <w:proofErr w:type="spellStart"/>
      <w:r w:rsidRPr="00EE0E5B">
        <w:rPr>
          <w:color w:val="000000"/>
          <w:sz w:val="16"/>
        </w:rPr>
        <w:t>globalised</w:t>
      </w:r>
      <w:proofErr w:type="spellEnd"/>
      <w:r w:rsidRPr="00EE0E5B">
        <w:rPr>
          <w:color w:val="000000"/>
          <w:sz w:val="16"/>
        </w:rPr>
        <w:t xml:space="preserve"> economy. Rich countries may benefit in the short run from low consumer prices of imported goods but, for every Bangladesh that becomes a South Korea, the value of rising global demand and new export markets is obviously much greater.</w:t>
      </w:r>
      <w:r w:rsidRPr="00EE0E5B">
        <w:rPr>
          <w:sz w:val="16"/>
        </w:rPr>
        <w:t xml:space="preserve"> </w:t>
      </w:r>
      <w:r>
        <w:rPr>
          <w:color w:val="000000"/>
          <w:u w:val="single"/>
          <w:shd w:val="clear" w:color="auto" w:fill="00FF00"/>
        </w:rPr>
        <w:t>As for the</w:t>
      </w:r>
      <w:r>
        <w:rPr>
          <w:color w:val="000000"/>
          <w:u w:val="single"/>
        </w:rPr>
        <w:t xml:space="preserve"> second </w:t>
      </w:r>
      <w:r>
        <w:rPr>
          <w:color w:val="000000"/>
          <w:u w:val="single"/>
          <w:shd w:val="clear" w:color="auto" w:fill="00FF00"/>
        </w:rPr>
        <w:t>claim</w:t>
      </w:r>
      <w:r>
        <w:rPr>
          <w:color w:val="000000"/>
          <w:u w:val="single"/>
        </w:rPr>
        <w:t xml:space="preserve"> that </w:t>
      </w:r>
      <w:r>
        <w:rPr>
          <w:color w:val="000000"/>
          <w:u w:val="single"/>
          <w:shd w:val="clear" w:color="auto" w:fill="00FF00"/>
        </w:rPr>
        <w:t>localism promotes resilience</w:t>
      </w:r>
      <w:r w:rsidRPr="00EE0E5B">
        <w:rPr>
          <w:color w:val="000000"/>
          <w:sz w:val="16"/>
        </w:rPr>
        <w:t>, t</w:t>
      </w:r>
      <w:r>
        <w:rPr>
          <w:color w:val="000000"/>
          <w:u w:val="single"/>
        </w:rPr>
        <w:t xml:space="preserve">here is a strong intuitive argument that if consumption and production are taking place in </w:t>
      </w:r>
      <w:proofErr w:type="gramStart"/>
      <w:r>
        <w:rPr>
          <w:color w:val="000000"/>
          <w:u w:val="single"/>
        </w:rPr>
        <w:t>close proximity</w:t>
      </w:r>
      <w:proofErr w:type="gramEnd"/>
      <w:r>
        <w:rPr>
          <w:color w:val="000000"/>
          <w:u w:val="single"/>
        </w:rPr>
        <w:t xml:space="preserve">, supply chain interruptions can be </w:t>
      </w:r>
      <w:proofErr w:type="spellStart"/>
      <w:r>
        <w:rPr>
          <w:color w:val="000000"/>
          <w:u w:val="single"/>
        </w:rPr>
        <w:t>minimised</w:t>
      </w:r>
      <w:proofErr w:type="spellEnd"/>
      <w:r w:rsidRPr="00EE0E5B">
        <w:rPr>
          <w:color w:val="000000"/>
          <w:sz w:val="16"/>
        </w:rPr>
        <w:t xml:space="preserve">. Yet, </w:t>
      </w:r>
      <w:r>
        <w:rPr>
          <w:color w:val="000000"/>
          <w:u w:val="single"/>
          <w:shd w:val="clear" w:color="auto" w:fill="00FF00"/>
        </w:rPr>
        <w:t>considering how deeply integrated</w:t>
      </w:r>
      <w:r>
        <w:rPr>
          <w:color w:val="000000"/>
          <w:u w:val="single"/>
        </w:rPr>
        <w:t xml:space="preserve"> global </w:t>
      </w:r>
      <w:r>
        <w:rPr>
          <w:color w:val="000000"/>
          <w:u w:val="single"/>
          <w:shd w:val="clear" w:color="auto" w:fill="00FF00"/>
        </w:rPr>
        <w:t>supply chains have</w:t>
      </w:r>
      <w:r>
        <w:rPr>
          <w:color w:val="000000"/>
          <w:u w:val="single"/>
        </w:rPr>
        <w:t xml:space="preserve"> already </w:t>
      </w:r>
      <w:r>
        <w:rPr>
          <w:color w:val="000000"/>
          <w:u w:val="single"/>
          <w:shd w:val="clear" w:color="auto" w:fill="00FF00"/>
        </w:rPr>
        <w:t>become</w:t>
      </w:r>
      <w:r>
        <w:rPr>
          <w:color w:val="000000"/>
          <w:u w:val="single"/>
        </w:rPr>
        <w:t xml:space="preserve">, </w:t>
      </w:r>
      <w:r w:rsidRPr="00EE0E5B">
        <w:rPr>
          <w:b/>
          <w:bCs/>
          <w:color w:val="000000"/>
          <w:u w:val="single"/>
          <w:shd w:val="clear" w:color="auto" w:fill="00FF00"/>
        </w:rPr>
        <w:t>the opposite may</w:t>
      </w:r>
      <w:r w:rsidRPr="00EE0E5B">
        <w:rPr>
          <w:b/>
          <w:bCs/>
          <w:color w:val="000000"/>
          <w:sz w:val="16"/>
        </w:rPr>
        <w:t xml:space="preserve"> in fact </w:t>
      </w:r>
      <w:r w:rsidRPr="00EE0E5B">
        <w:rPr>
          <w:b/>
          <w:bCs/>
          <w:color w:val="000000"/>
          <w:u w:val="single"/>
          <w:shd w:val="clear" w:color="auto" w:fill="00FF00"/>
        </w:rPr>
        <w:t>be the case</w:t>
      </w:r>
      <w:r w:rsidRPr="00EE0E5B">
        <w:rPr>
          <w:color w:val="000000"/>
          <w:sz w:val="16"/>
        </w:rPr>
        <w:t xml:space="preserve">. </w:t>
      </w:r>
      <w:r>
        <w:rPr>
          <w:color w:val="000000"/>
          <w:u w:val="single"/>
        </w:rPr>
        <w:t xml:space="preserve">This is so because either discrimination in </w:t>
      </w:r>
      <w:proofErr w:type="spellStart"/>
      <w:r>
        <w:rPr>
          <w:color w:val="000000"/>
          <w:u w:val="single"/>
        </w:rPr>
        <w:t>favour</w:t>
      </w:r>
      <w:proofErr w:type="spellEnd"/>
      <w:r>
        <w:rPr>
          <w:color w:val="000000"/>
          <w:u w:val="single"/>
        </w:rPr>
        <w:t xml:space="preserve"> of </w:t>
      </w:r>
      <w:r>
        <w:rPr>
          <w:color w:val="000000"/>
          <w:u w:val="single"/>
          <w:shd w:val="clear" w:color="auto" w:fill="00FF00"/>
        </w:rPr>
        <w:t>local products</w:t>
      </w:r>
      <w:r w:rsidRPr="00EE0E5B">
        <w:rPr>
          <w:color w:val="000000"/>
          <w:sz w:val="16"/>
        </w:rPr>
        <w:t xml:space="preserve"> (1) </w:t>
      </w:r>
      <w:r w:rsidRPr="00EE0E5B">
        <w:rPr>
          <w:color w:val="000000"/>
          <w:u w:val="single"/>
          <w:shd w:val="clear" w:color="auto" w:fill="00FF00"/>
        </w:rPr>
        <w:t>rem</w:t>
      </w:r>
      <w:r w:rsidRPr="00EE0E5B">
        <w:rPr>
          <w:b/>
          <w:bCs/>
          <w:color w:val="000000"/>
          <w:u w:val="single"/>
          <w:shd w:val="clear" w:color="auto" w:fill="00FF00"/>
        </w:rPr>
        <w:t>ains the</w:t>
      </w:r>
      <w:r w:rsidRPr="00EE0E5B">
        <w:rPr>
          <w:b/>
          <w:bCs/>
          <w:color w:val="000000"/>
          <w:sz w:val="16"/>
        </w:rPr>
        <w:t xml:space="preserve"> kind of </w:t>
      </w:r>
      <w:r w:rsidRPr="00EE0E5B">
        <w:rPr>
          <w:b/>
          <w:bCs/>
          <w:color w:val="000000"/>
          <w:u w:val="single"/>
          <w:shd w:val="clear" w:color="auto" w:fill="00FF00"/>
        </w:rPr>
        <w:t>boutique concern for</w:t>
      </w:r>
      <w:r w:rsidRPr="00EE0E5B">
        <w:rPr>
          <w:b/>
          <w:bCs/>
          <w:color w:val="000000"/>
          <w:sz w:val="16"/>
        </w:rPr>
        <w:t xml:space="preserve"> environmental </w:t>
      </w:r>
      <w:r w:rsidRPr="00EE0E5B">
        <w:rPr>
          <w:b/>
          <w:bCs/>
          <w:color w:val="000000"/>
          <w:u w:val="single"/>
          <w:shd w:val="clear" w:color="auto" w:fill="00FF00"/>
        </w:rPr>
        <w:t>elites</w:t>
      </w:r>
      <w:r w:rsidRPr="00EE0E5B">
        <w:rPr>
          <w:color w:val="000000"/>
          <w:sz w:val="16"/>
        </w:rPr>
        <w:t xml:space="preserve"> </w:t>
      </w:r>
      <w:r>
        <w:rPr>
          <w:color w:val="000000"/>
          <w:u w:val="single"/>
        </w:rPr>
        <w:t xml:space="preserve">that it is in the present and then it will not matter much in a situation of global trade disruption </w:t>
      </w:r>
      <w:r>
        <w:rPr>
          <w:color w:val="000000"/>
          <w:u w:val="single"/>
          <w:shd w:val="clear" w:color="auto" w:fill="00FF00"/>
        </w:rPr>
        <w:t>or</w:t>
      </w:r>
      <w:r w:rsidRPr="00EE0E5B">
        <w:rPr>
          <w:color w:val="000000"/>
          <w:sz w:val="16"/>
        </w:rPr>
        <w:t xml:space="preserve"> (2) </w:t>
      </w:r>
      <w:r>
        <w:rPr>
          <w:color w:val="000000"/>
          <w:u w:val="single"/>
          <w:shd w:val="clear" w:color="auto" w:fill="00FF00"/>
        </w:rPr>
        <w:t>it forms part</w:t>
      </w:r>
      <w:r>
        <w:rPr>
          <w:color w:val="000000"/>
          <w:u w:val="single"/>
        </w:rPr>
        <w:t xml:space="preserve"> </w:t>
      </w:r>
      <w:r>
        <w:rPr>
          <w:color w:val="000000"/>
          <w:u w:val="single"/>
          <w:shd w:val="clear" w:color="auto" w:fill="00FF00"/>
        </w:rPr>
        <w:t>of a</w:t>
      </w:r>
      <w:r>
        <w:rPr>
          <w:color w:val="000000"/>
          <w:u w:val="single"/>
        </w:rPr>
        <w:t xml:space="preserve"> comprehensive </w:t>
      </w:r>
      <w:r>
        <w:rPr>
          <w:color w:val="000000"/>
          <w:u w:val="single"/>
          <w:shd w:val="clear" w:color="auto" w:fill="00FF00"/>
        </w:rPr>
        <w:t>protectionist regime</w:t>
      </w:r>
      <w:r>
        <w:rPr>
          <w:color w:val="000000"/>
          <w:u w:val="single"/>
        </w:rPr>
        <w:t xml:space="preserve"> </w:t>
      </w:r>
      <w:r>
        <w:rPr>
          <w:color w:val="000000"/>
          <w:u w:val="single"/>
          <w:shd w:val="clear" w:color="auto" w:fill="00FF00"/>
        </w:rPr>
        <w:t>and</w:t>
      </w:r>
      <w:r>
        <w:rPr>
          <w:color w:val="000000"/>
          <w:u w:val="single"/>
        </w:rPr>
        <w:t xml:space="preserve"> then </w:t>
      </w:r>
      <w:r>
        <w:rPr>
          <w:color w:val="000000"/>
          <w:u w:val="single"/>
          <w:shd w:val="clear" w:color="auto" w:fill="00FF00"/>
        </w:rPr>
        <w:t>it may be the</w:t>
      </w:r>
      <w:r>
        <w:rPr>
          <w:color w:val="000000"/>
          <w:u w:val="single"/>
        </w:rPr>
        <w:t xml:space="preserve"> very </w:t>
      </w:r>
      <w:r>
        <w:rPr>
          <w:color w:val="000000"/>
          <w:u w:val="single"/>
          <w:shd w:val="clear" w:color="auto" w:fill="00FF00"/>
        </w:rPr>
        <w:t xml:space="preserve">thing that </w:t>
      </w:r>
      <w:r w:rsidRPr="00EE0E5B">
        <w:rPr>
          <w:b/>
          <w:bCs/>
          <w:color w:val="000000"/>
          <w:u w:val="single"/>
          <w:shd w:val="clear" w:color="auto" w:fill="00FF00"/>
        </w:rPr>
        <w:t>triggers</w:t>
      </w:r>
      <w:r w:rsidRPr="00EE0E5B">
        <w:rPr>
          <w:b/>
          <w:bCs/>
          <w:color w:val="000000"/>
          <w:sz w:val="16"/>
        </w:rPr>
        <w:t xml:space="preserve"> the </w:t>
      </w:r>
      <w:r w:rsidRPr="00EE0E5B">
        <w:rPr>
          <w:b/>
          <w:bCs/>
          <w:color w:val="000000"/>
          <w:u w:val="single"/>
          <w:shd w:val="clear" w:color="auto" w:fill="00FF00"/>
        </w:rPr>
        <w:t>disruption of</w:t>
      </w:r>
      <w:r w:rsidRPr="00EE0E5B">
        <w:rPr>
          <w:b/>
          <w:bCs/>
          <w:color w:val="000000"/>
          <w:sz w:val="16"/>
        </w:rPr>
        <w:t xml:space="preserve"> global </w:t>
      </w:r>
      <w:r w:rsidRPr="00EE0E5B">
        <w:rPr>
          <w:b/>
          <w:bCs/>
          <w:color w:val="000000"/>
          <w:u w:val="single"/>
          <w:shd w:val="clear" w:color="auto" w:fill="00FF00"/>
        </w:rPr>
        <w:t>trade in the first place</w:t>
      </w:r>
      <w:r w:rsidRPr="00EE0E5B">
        <w:rPr>
          <w:color w:val="000000"/>
          <w:u w:val="single"/>
        </w:rPr>
        <w:t>.</w:t>
      </w:r>
      <w:r w:rsidRPr="00EE0E5B">
        <w:rPr>
          <w:color w:val="000000"/>
          <w:sz w:val="16"/>
        </w:rPr>
        <w:t xml:space="preserve"> </w:t>
      </w:r>
      <w:proofErr w:type="gramStart"/>
      <w:r w:rsidRPr="00EE0E5B">
        <w:rPr>
          <w:color w:val="000000"/>
          <w:sz w:val="16"/>
        </w:rPr>
        <w:t>As a consequence</w:t>
      </w:r>
      <w:proofErr w:type="gramEnd"/>
      <w:r w:rsidRPr="00EE0E5B">
        <w:rPr>
          <w:color w:val="000000"/>
          <w:sz w:val="16"/>
        </w:rPr>
        <w:t>, the best way to mitigate situations of resource scarcity is therefore rather to ensure the existence of a robust world trade system (</w:t>
      </w:r>
      <w:proofErr w:type="spellStart"/>
      <w:r w:rsidRPr="00EE0E5B">
        <w:rPr>
          <w:color w:val="000000"/>
          <w:sz w:val="16"/>
        </w:rPr>
        <w:t>Deudney</w:t>
      </w:r>
      <w:proofErr w:type="spellEnd"/>
      <w:r w:rsidRPr="00EE0E5B">
        <w:rPr>
          <w:color w:val="000000"/>
          <w:sz w:val="16"/>
        </w:rPr>
        <w:t xml:space="preserve">,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w:t>
      </w:r>
      <w:proofErr w:type="gramStart"/>
      <w:r w:rsidRPr="00EE0E5B">
        <w:rPr>
          <w:color w:val="000000"/>
          <w:sz w:val="16"/>
        </w:rPr>
        <w:t>in itself crucial</w:t>
      </w:r>
      <w:proofErr w:type="gramEnd"/>
      <w:r w:rsidRPr="00EE0E5B">
        <w:rPr>
          <w:color w:val="000000"/>
          <w:sz w:val="16"/>
        </w:rPr>
        <w:t xml:space="preserve"> for driving overall growth and making eventual economic convergence possible (Williamson, 1996).</w:t>
      </w:r>
      <w:r w:rsidRPr="00EE0E5B">
        <w:rPr>
          <w:sz w:val="16"/>
        </w:rPr>
        <w:t xml:space="preserve"> </w:t>
      </w:r>
      <w:r w:rsidRPr="00EE0E5B">
        <w:rPr>
          <w:color w:val="000000"/>
          <w:sz w:val="16"/>
        </w:rPr>
        <w:t xml:space="preserve">Finally, </w:t>
      </w:r>
      <w:r>
        <w:rPr>
          <w:color w:val="000000"/>
          <w:u w:val="single"/>
        </w:rPr>
        <w:t xml:space="preserve">as to the third claim, that </w:t>
      </w:r>
      <w:proofErr w:type="spellStart"/>
      <w:r>
        <w:rPr>
          <w:color w:val="000000"/>
          <w:u w:val="single"/>
          <w:shd w:val="clear" w:color="auto" w:fill="00FF00"/>
        </w:rPr>
        <w:t>decentralised</w:t>
      </w:r>
      <w:proofErr w:type="spellEnd"/>
      <w:r>
        <w:rPr>
          <w:color w:val="000000"/>
          <w:u w:val="single"/>
        </w:rPr>
        <w:t xml:space="preserve"> local </w:t>
      </w:r>
      <w:r>
        <w:rPr>
          <w:color w:val="000000"/>
          <w:u w:val="single"/>
          <w:shd w:val="clear" w:color="auto" w:fill="00FF00"/>
        </w:rPr>
        <w:t>communities would be better suited to cope with</w:t>
      </w:r>
      <w:r>
        <w:rPr>
          <w:color w:val="000000"/>
          <w:u w:val="single"/>
        </w:rPr>
        <w:t xml:space="preserve"> environmental </w:t>
      </w:r>
      <w:r>
        <w:rPr>
          <w:color w:val="000000"/>
          <w:u w:val="single"/>
          <w:shd w:val="clear" w:color="auto" w:fill="00FF00"/>
        </w:rPr>
        <w:t>disasters thanks to their</w:t>
      </w:r>
      <w:r>
        <w:rPr>
          <w:color w:val="000000"/>
          <w:u w:val="single"/>
        </w:rPr>
        <w:t xml:space="preserve"> </w:t>
      </w:r>
      <w:r w:rsidRPr="00EE0E5B">
        <w:rPr>
          <w:b/>
          <w:bCs/>
          <w:color w:val="000000"/>
          <w:sz w:val="16"/>
        </w:rPr>
        <w:t>“organic” or “</w:t>
      </w:r>
      <w:r w:rsidRPr="00EE0E5B">
        <w:rPr>
          <w:b/>
          <w:bCs/>
          <w:color w:val="000000"/>
          <w:u w:val="single"/>
          <w:shd w:val="clear" w:color="auto" w:fill="00FF00"/>
        </w:rPr>
        <w:t>embedded</w:t>
      </w:r>
      <w:r w:rsidRPr="00EE0E5B">
        <w:rPr>
          <w:b/>
          <w:bCs/>
          <w:color w:val="000000"/>
          <w:sz w:val="16"/>
        </w:rPr>
        <w:t xml:space="preserve">” </w:t>
      </w:r>
      <w:r w:rsidRPr="00EE0E5B">
        <w:rPr>
          <w:b/>
          <w:bCs/>
          <w:color w:val="000000"/>
          <w:u w:val="single"/>
          <w:shd w:val="clear" w:color="auto" w:fill="00FF00"/>
        </w:rPr>
        <w:t>nature</w:t>
      </w:r>
      <w:r w:rsidRPr="00EE0E5B">
        <w:rPr>
          <w:color w:val="000000"/>
          <w:sz w:val="16"/>
        </w:rPr>
        <w:t xml:space="preserve">, </w:t>
      </w:r>
      <w:r w:rsidRPr="00EE0E5B">
        <w:rPr>
          <w:b/>
          <w:bCs/>
          <w:color w:val="000000"/>
          <w:u w:val="single"/>
          <w:shd w:val="clear" w:color="auto" w:fill="00FF00"/>
        </w:rPr>
        <w:t>the opposite again</w:t>
      </w:r>
      <w:r w:rsidRPr="00EE0E5B">
        <w:rPr>
          <w:b/>
          <w:bCs/>
          <w:color w:val="000000"/>
          <w:sz w:val="16"/>
        </w:rPr>
        <w:t xml:space="preserve"> seems to be the case</w:t>
      </w:r>
      <w:r w:rsidRPr="00EE0E5B">
        <w:rPr>
          <w:color w:val="000000"/>
          <w:sz w:val="16"/>
        </w:rPr>
        <w:t xml:space="preserve">. As the events following the 2004 Boxing Day tsunami clearly illustrate, </w:t>
      </w:r>
      <w:r>
        <w:rPr>
          <w:color w:val="000000"/>
          <w:u w:val="single"/>
        </w:rPr>
        <w:t xml:space="preserve">the existence of </w:t>
      </w:r>
      <w:r>
        <w:rPr>
          <w:color w:val="000000"/>
          <w:u w:val="single"/>
          <w:shd w:val="clear" w:color="auto" w:fill="00FF00"/>
        </w:rPr>
        <w:t>cosmopolitan</w:t>
      </w:r>
      <w:r>
        <w:rPr>
          <w:color w:val="000000"/>
          <w:u w:val="single"/>
        </w:rPr>
        <w:t xml:space="preserve"> norms of </w:t>
      </w:r>
      <w:r>
        <w:rPr>
          <w:color w:val="000000"/>
          <w:u w:val="single"/>
          <w:shd w:val="clear" w:color="auto" w:fill="00FF00"/>
        </w:rPr>
        <w:t>solidarity</w:t>
      </w:r>
      <w:r>
        <w:rPr>
          <w:color w:val="000000"/>
          <w:u w:val="single"/>
        </w:rPr>
        <w:t xml:space="preserve"> abroad and the possibility to bring in resources from unaffected, far-away lands </w:t>
      </w:r>
      <w:r>
        <w:rPr>
          <w:color w:val="000000"/>
          <w:u w:val="single"/>
          <w:shd w:val="clear" w:color="auto" w:fill="00FF00"/>
        </w:rPr>
        <w:t xml:space="preserve">offered </w:t>
      </w:r>
      <w:r w:rsidRPr="00EE0E5B">
        <w:rPr>
          <w:b/>
          <w:bCs/>
          <w:color w:val="000000"/>
          <w:u w:val="single"/>
          <w:shd w:val="clear" w:color="auto" w:fill="00FF00"/>
        </w:rPr>
        <w:t>much better help than</w:t>
      </w:r>
      <w:r w:rsidRPr="00EE0E5B">
        <w:rPr>
          <w:b/>
          <w:bCs/>
          <w:color w:val="000000"/>
          <w:u w:val="single"/>
        </w:rPr>
        <w:t xml:space="preserve"> </w:t>
      </w:r>
      <w:r w:rsidRPr="00EE0E5B">
        <w:rPr>
          <w:b/>
          <w:bCs/>
          <w:color w:val="000000"/>
          <w:sz w:val="16"/>
        </w:rPr>
        <w:t xml:space="preserve">any policy of national </w:t>
      </w:r>
      <w:r w:rsidRPr="00EE0E5B">
        <w:rPr>
          <w:b/>
          <w:bCs/>
          <w:color w:val="000000"/>
          <w:u w:val="single"/>
          <w:shd w:val="clear" w:color="auto" w:fill="00FF00"/>
        </w:rPr>
        <w:t>isolation</w:t>
      </w:r>
      <w:r w:rsidRPr="00EE0E5B">
        <w:rPr>
          <w:color w:val="000000"/>
          <w:sz w:val="16"/>
        </w:rPr>
        <w:t xml:space="preserve">. Likewise, </w:t>
      </w:r>
      <w:r>
        <w:rPr>
          <w:color w:val="000000"/>
          <w:u w:val="single"/>
          <w:shd w:val="clear" w:color="auto" w:fill="00FF00"/>
        </w:rPr>
        <w:t>after</w:t>
      </w:r>
      <w:r>
        <w:rPr>
          <w:color w:val="000000"/>
          <w:u w:val="single"/>
        </w:rPr>
        <w:t xml:space="preserve"> the super </w:t>
      </w:r>
      <w:r>
        <w:rPr>
          <w:color w:val="000000"/>
          <w:u w:val="single"/>
          <w:shd w:val="clear" w:color="auto" w:fill="00FF00"/>
        </w:rPr>
        <w:t>typhoon Haiyan</w:t>
      </w:r>
      <w:r>
        <w:rPr>
          <w:color w:val="000000"/>
          <w:u w:val="single"/>
        </w:rPr>
        <w:t xml:space="preserve"> hit in 2013, </w:t>
      </w:r>
      <w:r>
        <w:rPr>
          <w:color w:val="000000"/>
          <w:u w:val="single"/>
          <w:shd w:val="clear" w:color="auto" w:fill="00FF00"/>
        </w:rPr>
        <w:t>remittances</w:t>
      </w:r>
      <w:r>
        <w:rPr>
          <w:color w:val="000000"/>
          <w:u w:val="single"/>
        </w:rPr>
        <w:t xml:space="preserve"> from people working overseas </w:t>
      </w:r>
      <w:r>
        <w:rPr>
          <w:color w:val="000000"/>
          <w:u w:val="single"/>
          <w:shd w:val="clear" w:color="auto" w:fill="00FF00"/>
        </w:rPr>
        <w:t>and</w:t>
      </w:r>
      <w:r>
        <w:rPr>
          <w:color w:val="000000"/>
          <w:u w:val="single"/>
        </w:rPr>
        <w:t xml:space="preserve"> the help from international </w:t>
      </w:r>
      <w:r>
        <w:rPr>
          <w:color w:val="000000"/>
          <w:u w:val="single"/>
          <w:shd w:val="clear" w:color="auto" w:fill="00FF00"/>
        </w:rPr>
        <w:t>NGOs</w:t>
      </w:r>
      <w:r>
        <w:rPr>
          <w:color w:val="000000"/>
          <w:u w:val="single"/>
        </w:rPr>
        <w:t xml:space="preserve"> </w:t>
      </w:r>
      <w:r>
        <w:rPr>
          <w:color w:val="000000"/>
          <w:u w:val="single"/>
          <w:shd w:val="clear" w:color="auto" w:fill="00FF00"/>
        </w:rPr>
        <w:t>have been essential</w:t>
      </w:r>
      <w:r>
        <w:rPr>
          <w:color w:val="000000"/>
          <w:u w:val="single"/>
        </w:rPr>
        <w:t xml:space="preserve"> for the rebuilding of the city of Tacloban</w:t>
      </w:r>
      <w:r w:rsidRPr="00EE0E5B">
        <w:rPr>
          <w:color w:val="000000"/>
          <w:sz w:val="16"/>
        </w:rPr>
        <w:t xml:space="preserve"> in the Philippines. </w:t>
      </w:r>
      <w:r>
        <w:rPr>
          <w:color w:val="000000"/>
          <w:u w:val="single"/>
        </w:rPr>
        <w:t xml:space="preserve">As these and </w:t>
      </w:r>
      <w:r>
        <w:rPr>
          <w:color w:val="000000"/>
          <w:u w:val="single"/>
          <w:shd w:val="clear" w:color="auto" w:fill="00FF00"/>
        </w:rPr>
        <w:t>many</w:t>
      </w:r>
      <w:r>
        <w:rPr>
          <w:color w:val="000000"/>
          <w:u w:val="single"/>
        </w:rPr>
        <w:t xml:space="preserve"> other similar </w:t>
      </w:r>
      <w:r>
        <w:rPr>
          <w:color w:val="000000"/>
          <w:u w:val="single"/>
          <w:shd w:val="clear" w:color="auto" w:fill="00FF00"/>
        </w:rPr>
        <w:t>cases illustrate</w:t>
      </w:r>
      <w:r>
        <w:rPr>
          <w:color w:val="000000"/>
          <w:u w:val="single"/>
        </w:rPr>
        <w:t xml:space="preserve">, accelerated global </w:t>
      </w:r>
      <w:r>
        <w:rPr>
          <w:color w:val="000000"/>
          <w:u w:val="single"/>
          <w:shd w:val="clear" w:color="auto" w:fill="00FF00"/>
        </w:rPr>
        <w:t xml:space="preserve">integration appears </w:t>
      </w:r>
      <w:r w:rsidRPr="00EE0E5B">
        <w:rPr>
          <w:b/>
          <w:bCs/>
          <w:color w:val="000000"/>
          <w:u w:val="single"/>
          <w:shd w:val="clear" w:color="auto" w:fill="00FF00"/>
        </w:rPr>
        <w:t>far more appropriate</w:t>
      </w:r>
      <w:r>
        <w:rPr>
          <w:color w:val="000000"/>
          <w:u w:val="single"/>
        </w:rPr>
        <w:t xml:space="preserve"> in any real-world scenario of environmental catastrophe </w:t>
      </w:r>
      <w:r>
        <w:rPr>
          <w:color w:val="000000"/>
          <w:u w:val="single"/>
          <w:shd w:val="clear" w:color="auto" w:fill="00FF00"/>
        </w:rPr>
        <w:t>than</w:t>
      </w:r>
      <w:r>
        <w:rPr>
          <w:color w:val="000000"/>
          <w:u w:val="single"/>
        </w:rPr>
        <w:t xml:space="preserve"> traditional environmental visions of </w:t>
      </w:r>
      <w:r w:rsidRPr="00EE0E5B">
        <w:rPr>
          <w:b/>
          <w:bCs/>
          <w:color w:val="000000"/>
          <w:u w:val="single"/>
          <w:shd w:val="clear" w:color="auto" w:fill="00FF00"/>
        </w:rPr>
        <w:t>self- sufficiency</w:t>
      </w:r>
      <w:r w:rsidRPr="00EE0E5B">
        <w:rPr>
          <w:b/>
          <w:bCs/>
          <w:color w:val="000000"/>
          <w:sz w:val="16"/>
        </w:rPr>
        <w:t xml:space="preserve"> and communitarianism</w:t>
      </w:r>
      <w:r w:rsidRPr="00EE0E5B">
        <w:rPr>
          <w:color w:val="000000"/>
          <w:sz w:val="16"/>
        </w:rPr>
        <w:t>.</w:t>
      </w:r>
      <w:r>
        <w:rPr>
          <w:rFonts w:eastAsiaTheme="majorEastAsia" w:cstheme="majorBidi"/>
          <w:b/>
          <w:bCs/>
          <w:sz w:val="32"/>
          <w:szCs w:val="32"/>
          <w:u w:val="single"/>
        </w:rPr>
        <w:t xml:space="preserve"> </w:t>
      </w:r>
    </w:p>
    <w:p w14:paraId="3A36F65B" w14:textId="711DEA6C" w:rsidR="000F5797" w:rsidRDefault="000F5797" w:rsidP="000F5797">
      <w:pPr>
        <w:pStyle w:val="Heading4"/>
        <w:rPr>
          <w:rFonts w:ascii="Times New Roman" w:hAnsi="Times New Roman" w:cs="Times New Roman"/>
          <w:bCs/>
          <w:sz w:val="24"/>
          <w:szCs w:val="24"/>
        </w:rPr>
      </w:pPr>
      <w:r>
        <w:rPr>
          <w:rFonts w:cs="Calibri"/>
          <w:color w:val="000000"/>
          <w:szCs w:val="26"/>
        </w:rPr>
        <w:t xml:space="preserve">Asteroid mining causes </w:t>
      </w:r>
      <w:r>
        <w:rPr>
          <w:rFonts w:cs="Calibri"/>
          <w:color w:val="000000"/>
          <w:szCs w:val="26"/>
          <w:u w:val="single"/>
        </w:rPr>
        <w:t>resource abundance</w:t>
      </w:r>
      <w:r>
        <w:rPr>
          <w:rFonts w:cs="Calibri"/>
          <w:color w:val="000000"/>
          <w:szCs w:val="26"/>
        </w:rPr>
        <w:t xml:space="preserve"> that solves the </w:t>
      </w:r>
      <w:r>
        <w:rPr>
          <w:rFonts w:cs="Calibri"/>
          <w:color w:val="000000"/>
          <w:szCs w:val="26"/>
          <w:u w:val="single"/>
        </w:rPr>
        <w:t>transition</w:t>
      </w:r>
      <w:r>
        <w:rPr>
          <w:rFonts w:cs="Calibri"/>
          <w:color w:val="000000"/>
          <w:szCs w:val="26"/>
        </w:rPr>
        <w:t xml:space="preserve"> to a </w:t>
      </w:r>
      <w:r>
        <w:rPr>
          <w:rFonts w:cs="Calibri"/>
          <w:color w:val="000000"/>
          <w:szCs w:val="26"/>
          <w:u w:val="single"/>
        </w:rPr>
        <w:t>post-scarcity</w:t>
      </w:r>
      <w:r>
        <w:rPr>
          <w:rFonts w:cs="Calibri"/>
          <w:color w:val="000000"/>
          <w:szCs w:val="26"/>
        </w:rPr>
        <w:t xml:space="preserve"> economy – and makes currency </w:t>
      </w:r>
      <w:r>
        <w:rPr>
          <w:rFonts w:cs="Calibri"/>
          <w:color w:val="000000"/>
          <w:szCs w:val="26"/>
          <w:u w:val="single"/>
        </w:rPr>
        <w:t>worthless</w:t>
      </w:r>
    </w:p>
    <w:p w14:paraId="6995D234" w14:textId="77777777" w:rsidR="000F5797" w:rsidRDefault="000F5797" w:rsidP="000F5797">
      <w:pPr>
        <w:pStyle w:val="NormalWeb"/>
        <w:spacing w:before="0" w:beforeAutospacing="0" w:after="160" w:afterAutospacing="0"/>
      </w:pPr>
      <w:r>
        <w:rPr>
          <w:rFonts w:ascii="Calibri" w:hAnsi="Calibri" w:cs="Calibri"/>
          <w:b/>
          <w:bCs/>
          <w:color w:val="000000"/>
          <w:sz w:val="26"/>
          <w:szCs w:val="26"/>
        </w:rPr>
        <w:t>Williams 20</w:t>
      </w:r>
      <w:r>
        <w:rPr>
          <w:rFonts w:ascii="Calibri" w:hAnsi="Calibri" w:cs="Calibri"/>
          <w:color w:val="000000"/>
        </w:rPr>
        <w:t xml:space="preserve"> Matthew S Williams is an author, a writer for Universe Today, and the curator of their Guide to Space section. His works include sci-fi/mystery The </w:t>
      </w:r>
      <w:proofErr w:type="spellStart"/>
      <w:r>
        <w:rPr>
          <w:rFonts w:ascii="Calibri" w:hAnsi="Calibri" w:cs="Calibri"/>
          <w:color w:val="000000"/>
        </w:rPr>
        <w:t>Cronian</w:t>
      </w:r>
      <w:proofErr w:type="spellEnd"/>
      <w:r>
        <w:rPr>
          <w:rFonts w:ascii="Calibri" w:hAnsi="Calibri" w:cs="Calibri"/>
          <w:color w:val="000000"/>
        </w:rPr>
        <w:t xml:space="preserve"> Incident and his articles have been featured in Phys.org, </w:t>
      </w:r>
      <w:proofErr w:type="spellStart"/>
      <w:r>
        <w:rPr>
          <w:rFonts w:ascii="Calibri" w:hAnsi="Calibri" w:cs="Calibri"/>
          <w:color w:val="000000"/>
        </w:rPr>
        <w:t>HeroX</w:t>
      </w:r>
      <w:proofErr w:type="spellEnd"/>
      <w:r>
        <w:rPr>
          <w:rFonts w:ascii="Calibri" w:hAnsi="Calibri" w:cs="Calibri"/>
          <w:color w:val="000000"/>
        </w:rPr>
        <w:t xml:space="preserve">, Popular Mechanics, Business Insider, Gizmodo, and IO9, </w:t>
      </w:r>
      <w:proofErr w:type="spellStart"/>
      <w:r>
        <w:rPr>
          <w:rFonts w:ascii="Calibri" w:hAnsi="Calibri" w:cs="Calibri"/>
          <w:color w:val="000000"/>
        </w:rPr>
        <w:t>ScienceAlert</w:t>
      </w:r>
      <w:proofErr w:type="spellEnd"/>
      <w:r>
        <w:rPr>
          <w:rFonts w:ascii="Calibri" w:hAnsi="Calibri" w:cs="Calibri"/>
          <w:color w:val="000000"/>
        </w:rPr>
        <w:t xml:space="preserve">, </w:t>
      </w:r>
      <w:proofErr w:type="spellStart"/>
      <w:r>
        <w:rPr>
          <w:rFonts w:ascii="Calibri" w:hAnsi="Calibri" w:cs="Calibri"/>
          <w:color w:val="000000"/>
        </w:rPr>
        <w:t>Knowridge</w:t>
      </w:r>
      <w:proofErr w:type="spellEnd"/>
      <w:r>
        <w:rPr>
          <w:rFonts w:ascii="Calibri" w:hAnsi="Calibri" w:cs="Calibri"/>
          <w:color w:val="000000"/>
        </w:rPr>
        <w:t xml:space="preserve"> Science Report, and Real Clear Science, with topics ranging from astronomy and Earth sciences to technological innovation and environmental issues. “Asteroid Mining to Shape the Future of Our Wealth” Nov 06, 2020. [Quality Control] </w:t>
      </w:r>
    </w:p>
    <w:p w14:paraId="33AE0A3B" w14:textId="77777777" w:rsidR="000F5797" w:rsidRDefault="000F5797" w:rsidP="000F5797">
      <w:pPr>
        <w:pStyle w:val="NormalWeb"/>
        <w:spacing w:before="0" w:beforeAutospacing="0" w:after="160" w:afterAutospacing="0"/>
      </w:pPr>
      <w:r>
        <w:rPr>
          <w:rFonts w:ascii="Calibri" w:hAnsi="Calibri" w:cs="Calibri"/>
          <w:color w:val="000000"/>
          <w:sz w:val="22"/>
          <w:szCs w:val="22"/>
          <w:u w:val="single"/>
        </w:rPr>
        <w:t>These recommendations address another important issue</w:t>
      </w:r>
      <w:r>
        <w:rPr>
          <w:rFonts w:ascii="Calibri" w:hAnsi="Calibri" w:cs="Calibri"/>
          <w:color w:val="000000"/>
          <w:sz w:val="16"/>
          <w:szCs w:val="16"/>
        </w:rPr>
        <w:t xml:space="preserve">, </w:t>
      </w:r>
      <w:r>
        <w:rPr>
          <w:rFonts w:ascii="Calibri" w:hAnsi="Calibri" w:cs="Calibri"/>
          <w:color w:val="000000"/>
          <w:sz w:val="22"/>
          <w:szCs w:val="22"/>
          <w:u w:val="single"/>
        </w:rPr>
        <w:t xml:space="preserve">which is the impact that </w:t>
      </w:r>
      <w:r>
        <w:rPr>
          <w:rFonts w:ascii="Calibri" w:hAnsi="Calibri" w:cs="Calibri"/>
          <w:color w:val="000000"/>
          <w:sz w:val="22"/>
          <w:szCs w:val="22"/>
          <w:u w:val="single"/>
          <w:shd w:val="clear" w:color="auto" w:fill="00FFFF"/>
        </w:rPr>
        <w:t>the influx of</w:t>
      </w:r>
      <w:r>
        <w:rPr>
          <w:rFonts w:ascii="Calibri" w:hAnsi="Calibri" w:cs="Calibri"/>
          <w:color w:val="000000"/>
          <w:sz w:val="22"/>
          <w:szCs w:val="22"/>
          <w:u w:val="single"/>
        </w:rPr>
        <w:t xml:space="preserve"> all these </w:t>
      </w:r>
      <w:r>
        <w:rPr>
          <w:rFonts w:ascii="Calibri" w:hAnsi="Calibri" w:cs="Calibri"/>
          <w:color w:val="000000"/>
          <w:sz w:val="22"/>
          <w:szCs w:val="22"/>
          <w:u w:val="single"/>
          <w:shd w:val="clear" w:color="auto" w:fill="00FFFF"/>
        </w:rPr>
        <w:t>resources</w:t>
      </w:r>
      <w:r>
        <w:rPr>
          <w:rFonts w:ascii="Calibri" w:hAnsi="Calibri" w:cs="Calibri"/>
          <w:color w:val="000000"/>
          <w:sz w:val="22"/>
          <w:szCs w:val="22"/>
          <w:u w:val="single"/>
        </w:rPr>
        <w:t xml:space="preserve"> would have on Earth's economy</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By tapping resources that are far more abundant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than</w:t>
      </w:r>
      <w:r>
        <w:rPr>
          <w:rFonts w:ascii="Calibri" w:hAnsi="Calibri" w:cs="Calibri"/>
          <w:color w:val="000000"/>
          <w:sz w:val="22"/>
          <w:szCs w:val="22"/>
          <w:u w:val="single"/>
        </w:rPr>
        <w:t xml:space="preserve"> what exists at </w:t>
      </w:r>
      <w:r>
        <w:rPr>
          <w:rFonts w:ascii="Calibri" w:hAnsi="Calibri" w:cs="Calibri"/>
          <w:color w:val="000000"/>
          <w:sz w:val="22"/>
          <w:szCs w:val="22"/>
          <w:u w:val="single"/>
          <w:shd w:val="clear" w:color="auto" w:fill="00FFFF"/>
        </w:rPr>
        <w:t>home</w:t>
      </w:r>
      <w:r>
        <w:rPr>
          <w:rFonts w:ascii="Calibri" w:hAnsi="Calibri" w:cs="Calibri"/>
          <w:color w:val="000000"/>
          <w:sz w:val="22"/>
          <w:szCs w:val="22"/>
          <w:u w:val="single"/>
        </w:rPr>
        <w:t xml:space="preserve">, </w:t>
      </w:r>
      <w:r>
        <w:rPr>
          <w:rFonts w:ascii="Calibri" w:hAnsi="Calibri" w:cs="Calibri"/>
          <w:b/>
          <w:bCs/>
          <w:color w:val="000000"/>
          <w:u w:val="single"/>
          <w:shd w:val="clear" w:color="auto" w:fill="00FFFF"/>
        </w:rPr>
        <w:t>humanity will be able to transcend its current economic models.</w:t>
      </w:r>
      <w:r>
        <w:rPr>
          <w:rFonts w:ascii="Calibri" w:hAnsi="Calibri" w:cs="Calibri"/>
          <w:b/>
          <w:bCs/>
          <w:color w:val="000000"/>
          <w:u w:val="single"/>
        </w:rPr>
        <w:t xml:space="preserve"> </w:t>
      </w:r>
      <w:r>
        <w:rPr>
          <w:rFonts w:ascii="Calibri" w:hAnsi="Calibri" w:cs="Calibri"/>
          <w:color w:val="000000"/>
          <w:sz w:val="22"/>
          <w:szCs w:val="22"/>
          <w:u w:val="single"/>
          <w:shd w:val="clear" w:color="auto" w:fill="00FFFF"/>
        </w:rPr>
        <w:t>For as long as human</w:t>
      </w:r>
      <w:r>
        <w:rPr>
          <w:rFonts w:ascii="Calibri" w:hAnsi="Calibri" w:cs="Calibri"/>
          <w:color w:val="000000"/>
          <w:sz w:val="22"/>
          <w:szCs w:val="22"/>
          <w:u w:val="single"/>
        </w:rPr>
        <w:t xml:space="preserve"> beings </w:t>
      </w:r>
      <w:r>
        <w:rPr>
          <w:rFonts w:ascii="Calibri" w:hAnsi="Calibri" w:cs="Calibri"/>
          <w:color w:val="000000"/>
          <w:sz w:val="22"/>
          <w:szCs w:val="22"/>
          <w:u w:val="single"/>
          <w:shd w:val="clear" w:color="auto" w:fill="00FFFF"/>
        </w:rPr>
        <w:t>have conducted trade</w:t>
      </w:r>
      <w:r>
        <w:rPr>
          <w:rFonts w:ascii="Calibri" w:hAnsi="Calibri" w:cs="Calibri"/>
          <w:color w:val="000000"/>
          <w:sz w:val="22"/>
          <w:szCs w:val="22"/>
          <w:u w:val="single"/>
        </w:rPr>
        <w:t xml:space="preserve"> and businesses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scarcity has been a crucial element</w:t>
      </w:r>
      <w:r>
        <w:rPr>
          <w:rFonts w:ascii="Calibri" w:hAnsi="Calibri" w:cs="Calibri"/>
          <w:b/>
          <w:bCs/>
          <w:color w:val="000000"/>
          <w:u w:val="single"/>
        </w:rPr>
        <w:t xml:space="preserve">. By </w:t>
      </w:r>
      <w:r>
        <w:rPr>
          <w:rFonts w:ascii="Calibri" w:hAnsi="Calibri" w:cs="Calibri"/>
          <w:b/>
          <w:bCs/>
          <w:color w:val="000000"/>
          <w:u w:val="single"/>
          <w:shd w:val="clear" w:color="auto" w:fill="00FFFF"/>
        </w:rPr>
        <w:t>having abundant sources of necessary resource</w:t>
      </w:r>
      <w:r>
        <w:rPr>
          <w:rFonts w:ascii="Calibri" w:hAnsi="Calibri" w:cs="Calibri"/>
          <w:b/>
          <w:bCs/>
          <w:color w:val="000000"/>
          <w:u w:val="single"/>
        </w:rPr>
        <w:t>s</w:t>
      </w:r>
      <w:r>
        <w:rPr>
          <w:rFonts w:ascii="Calibri" w:hAnsi="Calibri" w:cs="Calibri"/>
          <w:b/>
          <w:bCs/>
          <w:color w:val="000000"/>
          <w:u w:val="single"/>
          <w:shd w:val="clear" w:color="auto" w:fill="00FFFF"/>
        </w:rPr>
        <w:t>, humanity could effectively become a post-scarcity species</w:t>
      </w:r>
      <w:r>
        <w:rPr>
          <w:rFonts w:ascii="Calibri" w:hAnsi="Calibri" w:cs="Calibri"/>
          <w:color w:val="000000"/>
          <w:sz w:val="16"/>
          <w:szCs w:val="16"/>
        </w:rPr>
        <w:t xml:space="preserve">. At the same time, if supply should suddenly exceed demand, </w:t>
      </w:r>
      <w:r>
        <w:rPr>
          <w:rFonts w:ascii="Calibri" w:hAnsi="Calibri" w:cs="Calibri"/>
          <w:color w:val="000000"/>
          <w:sz w:val="22"/>
          <w:szCs w:val="22"/>
          <w:u w:val="single"/>
        </w:rPr>
        <w:t xml:space="preserve">then </w:t>
      </w:r>
      <w:r>
        <w:rPr>
          <w:rFonts w:ascii="Calibri" w:hAnsi="Calibri" w:cs="Calibri"/>
          <w:color w:val="000000"/>
          <w:sz w:val="22"/>
          <w:szCs w:val="22"/>
          <w:u w:val="single"/>
          <w:shd w:val="clear" w:color="auto" w:fill="00FFFF"/>
        </w:rPr>
        <w:t>the value of</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resources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will drop considerably, and </w:t>
      </w:r>
      <w:r>
        <w:rPr>
          <w:rFonts w:ascii="Calibri" w:hAnsi="Calibri" w:cs="Calibri"/>
          <w:b/>
          <w:bCs/>
          <w:color w:val="000000"/>
          <w:u w:val="single"/>
          <w:shd w:val="clear" w:color="auto" w:fill="00FFFF"/>
        </w:rPr>
        <w:t>all the wealth that is measured using them will also suffer.</w:t>
      </w:r>
      <w:r>
        <w:rPr>
          <w:rFonts w:ascii="Calibri" w:hAnsi="Calibri" w:cs="Calibri"/>
          <w:b/>
          <w:bCs/>
          <w:color w:val="000000"/>
          <w:u w:val="single"/>
        </w:rPr>
        <w:t xml:space="preserve"> </w:t>
      </w:r>
      <w:r>
        <w:rPr>
          <w:rFonts w:ascii="Calibri" w:hAnsi="Calibri" w:cs="Calibri"/>
          <w:color w:val="000000"/>
          <w:sz w:val="16"/>
          <w:szCs w:val="16"/>
        </w:rPr>
        <w:t xml:space="preserve">As such, </w:t>
      </w:r>
      <w:r>
        <w:rPr>
          <w:rFonts w:ascii="Calibri" w:hAnsi="Calibri" w:cs="Calibri"/>
          <w:color w:val="000000"/>
          <w:sz w:val="22"/>
          <w:szCs w:val="22"/>
          <w:u w:val="single"/>
        </w:rPr>
        <w:t xml:space="preserve">it is much more likely that </w:t>
      </w:r>
      <w:r>
        <w:rPr>
          <w:rFonts w:ascii="Calibri" w:hAnsi="Calibri" w:cs="Calibri"/>
          <w:color w:val="000000"/>
          <w:sz w:val="22"/>
          <w:szCs w:val="22"/>
          <w:u w:val="single"/>
          <w:shd w:val="clear" w:color="auto" w:fill="00FFFF"/>
        </w:rPr>
        <w:t>asteroid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mining</w:t>
      </w:r>
      <w:r>
        <w:rPr>
          <w:rFonts w:ascii="Calibri" w:hAnsi="Calibri" w:cs="Calibri"/>
          <w:color w:val="000000"/>
          <w:sz w:val="16"/>
          <w:szCs w:val="16"/>
        </w:rPr>
        <w:t xml:space="preserve"> - rather than being a savior to Earth's economy - </w:t>
      </w:r>
      <w:r>
        <w:rPr>
          <w:rFonts w:ascii="Calibri" w:hAnsi="Calibri" w:cs="Calibri"/>
          <w:color w:val="000000"/>
          <w:sz w:val="22"/>
          <w:szCs w:val="22"/>
          <w:u w:val="single"/>
        </w:rPr>
        <w:t xml:space="preserve">will be one of the means through which humanity expands into space. </w:t>
      </w:r>
      <w:r>
        <w:rPr>
          <w:rFonts w:ascii="Calibri" w:hAnsi="Calibri" w:cs="Calibri"/>
          <w:b/>
          <w:bCs/>
          <w:color w:val="000000"/>
          <w:u w:val="single"/>
          <w:shd w:val="clear" w:color="auto" w:fill="00FFFF"/>
        </w:rPr>
        <w:t>Saving planet Earth could very well happen as a result</w:t>
      </w:r>
      <w:r>
        <w:rPr>
          <w:rFonts w:ascii="Calibri" w:hAnsi="Calibri" w:cs="Calibri"/>
          <w:b/>
          <w:bCs/>
          <w:color w:val="000000"/>
          <w:u w:val="single"/>
        </w:rPr>
        <w:t>,</w:t>
      </w:r>
      <w:r>
        <w:rPr>
          <w:rFonts w:ascii="Calibri" w:hAnsi="Calibri" w:cs="Calibri"/>
          <w:color w:val="000000"/>
          <w:sz w:val="22"/>
          <w:szCs w:val="22"/>
          <w:u w:val="single"/>
        </w:rPr>
        <w:t xml:space="preserve"> but only in the long run. </w:t>
      </w:r>
    </w:p>
    <w:p w14:paraId="36CB3E25" w14:textId="77777777" w:rsidR="000F5797" w:rsidRDefault="000F5797" w:rsidP="000F5797">
      <w:pPr>
        <w:pStyle w:val="Heading4"/>
      </w:pPr>
      <w:r>
        <w:rPr>
          <w:rFonts w:cs="Calibri"/>
          <w:color w:val="000000"/>
          <w:szCs w:val="26"/>
        </w:rPr>
        <w:t xml:space="preserve">Space’s lack of </w:t>
      </w:r>
      <w:r>
        <w:rPr>
          <w:rFonts w:cs="Calibri"/>
          <w:color w:val="000000"/>
          <w:szCs w:val="26"/>
          <w:u w:val="single"/>
        </w:rPr>
        <w:t>inhabitants</w:t>
      </w:r>
      <w:r>
        <w:rPr>
          <w:rFonts w:cs="Calibri"/>
          <w:color w:val="000000"/>
          <w:szCs w:val="26"/>
        </w:rPr>
        <w:t xml:space="preserve"> and </w:t>
      </w:r>
      <w:r>
        <w:rPr>
          <w:rFonts w:cs="Calibri"/>
          <w:color w:val="000000"/>
          <w:szCs w:val="26"/>
          <w:u w:val="single"/>
        </w:rPr>
        <w:t>ecological problems</w:t>
      </w:r>
      <w:r>
        <w:rPr>
          <w:rFonts w:cs="Calibri"/>
          <w:color w:val="000000"/>
          <w:szCs w:val="26"/>
        </w:rPr>
        <w:t xml:space="preserve"> solves </w:t>
      </w:r>
      <w:proofErr w:type="gramStart"/>
      <w:r>
        <w:rPr>
          <w:rFonts w:cs="Calibri"/>
          <w:color w:val="000000"/>
          <w:szCs w:val="26"/>
        </w:rPr>
        <w:t>the vast majority of</w:t>
      </w:r>
      <w:proofErr w:type="gramEnd"/>
      <w:r>
        <w:rPr>
          <w:rFonts w:cs="Calibri"/>
          <w:color w:val="000000"/>
          <w:szCs w:val="26"/>
        </w:rPr>
        <w:t xml:space="preserve"> their criticism – but it </w:t>
      </w:r>
      <w:r>
        <w:rPr>
          <w:rFonts w:cs="Calibri"/>
          <w:color w:val="000000"/>
          <w:szCs w:val="26"/>
          <w:u w:val="single"/>
        </w:rPr>
        <w:t>segregates</w:t>
      </w:r>
      <w:r>
        <w:rPr>
          <w:rFonts w:cs="Calibri"/>
          <w:color w:val="000000"/>
          <w:szCs w:val="26"/>
        </w:rPr>
        <w:t xml:space="preserve"> the capitalists </w:t>
      </w:r>
      <w:r>
        <w:rPr>
          <w:rFonts w:cs="Calibri"/>
          <w:color w:val="000000"/>
          <w:szCs w:val="26"/>
          <w:u w:val="single"/>
        </w:rPr>
        <w:t>from ruining Earth</w:t>
      </w:r>
      <w:r>
        <w:rPr>
          <w:rFonts w:cs="Calibri"/>
          <w:color w:val="000000"/>
          <w:szCs w:val="26"/>
        </w:rPr>
        <w:t xml:space="preserve"> and generates enough </w:t>
      </w:r>
      <w:r>
        <w:rPr>
          <w:rFonts w:cs="Calibri"/>
          <w:color w:val="000000"/>
          <w:szCs w:val="26"/>
          <w:u w:val="single"/>
        </w:rPr>
        <w:t>resources</w:t>
      </w:r>
      <w:r>
        <w:rPr>
          <w:rFonts w:cs="Calibri"/>
          <w:color w:val="000000"/>
          <w:szCs w:val="26"/>
        </w:rPr>
        <w:t xml:space="preserve"> to make the planet’s surface into a </w:t>
      </w:r>
      <w:r>
        <w:rPr>
          <w:rFonts w:cs="Calibri"/>
          <w:color w:val="000000"/>
          <w:szCs w:val="26"/>
          <w:u w:val="single"/>
        </w:rPr>
        <w:t>Communist utopia </w:t>
      </w:r>
    </w:p>
    <w:p w14:paraId="2E1BDA93" w14:textId="77777777" w:rsidR="000F5797" w:rsidRDefault="000F5797" w:rsidP="000F5797">
      <w:pPr>
        <w:pStyle w:val="NormalWeb"/>
        <w:spacing w:before="0" w:beforeAutospacing="0" w:after="160" w:afterAutospacing="0"/>
      </w:pPr>
      <w:r>
        <w:rPr>
          <w:rFonts w:ascii="Calibri" w:hAnsi="Calibri" w:cs="Calibri"/>
          <w:b/>
          <w:bCs/>
          <w:color w:val="000000"/>
          <w:sz w:val="26"/>
          <w:szCs w:val="26"/>
        </w:rPr>
        <w:t>Taylor 19</w:t>
      </w:r>
      <w:r>
        <w:rPr>
          <w:rFonts w:ascii="Calibri" w:hAnsi="Calibri" w:cs="Calibri"/>
          <w:color w:val="00000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rFonts w:ascii="Calibri" w:hAnsi="Calibri" w:cs="Calibri"/>
          <w:color w:val="000000"/>
        </w:rPr>
        <w:t>Oxford</w:t>
      </w:r>
      <w:proofErr w:type="gramEnd"/>
      <w:r>
        <w:rPr>
          <w:rFonts w:ascii="Calibri" w:hAnsi="Calibri" w:cs="Calibri"/>
          <w:color w:val="000000"/>
        </w:rPr>
        <w:t xml:space="preserve"> and the Columbia University Graduate School of Journalism. "How asteroid mining will save the Earth — and mint trillionaires." Mashable, 2019, mashable.com/feature/asteroid-mining-space-economy. [Quality Control] </w:t>
      </w:r>
    </w:p>
    <w:p w14:paraId="7D9CF7AA" w14:textId="77777777" w:rsidR="000F5797" w:rsidRPr="00A7645B" w:rsidRDefault="000F5797" w:rsidP="000F5797">
      <w:r>
        <w:rPr>
          <w:color w:val="000000"/>
          <w:sz w:val="16"/>
          <w:szCs w:val="16"/>
        </w:rPr>
        <w:t xml:space="preserve">All in all, </w:t>
      </w:r>
      <w:r>
        <w:rPr>
          <w:color w:val="000000"/>
          <w:u w:val="single"/>
        </w:rPr>
        <w:t xml:space="preserve">it’s starting to sound a damn sight more beneficial to </w:t>
      </w:r>
      <w:proofErr w:type="gramStart"/>
      <w:r>
        <w:rPr>
          <w:color w:val="000000"/>
          <w:u w:val="single"/>
        </w:rPr>
        <w:t>the human race</w:t>
      </w:r>
      <w:proofErr w:type="gramEnd"/>
      <w:r>
        <w:rPr>
          <w:color w:val="000000"/>
          <w:u w:val="single"/>
        </w:rPr>
        <w:t xml:space="preserve"> than the internet economy is.</w:t>
      </w:r>
      <w:r>
        <w:rPr>
          <w:color w:val="000000"/>
          <w:sz w:val="16"/>
          <w:szCs w:val="16"/>
        </w:rPr>
        <w:t xml:space="preserve"> </w:t>
      </w:r>
      <w:r>
        <w:rPr>
          <w:b/>
          <w:bCs/>
          <w:color w:val="000000"/>
          <w:u w:val="single"/>
        </w:rPr>
        <w:t>Not a moment too soon</w:t>
      </w:r>
      <w:r>
        <w:rPr>
          <w:color w:val="000000"/>
          <w:sz w:val="16"/>
          <w:szCs w:val="16"/>
        </w:rPr>
        <w:t xml:space="preserve">. I’ve written encouragingly about </w:t>
      </w:r>
      <w:r>
        <w:rPr>
          <w:color w:val="000000"/>
          <w:u w:val="single"/>
          <w:shd w:val="clear" w:color="auto" w:fill="00FFFF"/>
        </w:rPr>
        <w:t>asteroid mining</w:t>
      </w:r>
      <w:r>
        <w:rPr>
          <w:color w:val="000000"/>
          <w:u w:val="single"/>
        </w:rPr>
        <w:t xml:space="preserve"> several times before,</w:t>
      </w:r>
      <w:r>
        <w:rPr>
          <w:color w:val="000000"/>
          <w:sz w:val="16"/>
          <w:szCs w:val="16"/>
        </w:rPr>
        <w:t xml:space="preserve"> each time touting the massive potential wealth that seems likely to be made. </w:t>
      </w:r>
      <w:r>
        <w:rPr>
          <w:color w:val="000000"/>
          <w:u w:val="single"/>
        </w:rPr>
        <w:t xml:space="preserve">And </w:t>
      </w:r>
      <w:r>
        <w:rPr>
          <w:color w:val="000000"/>
          <w:u w:val="single"/>
          <w:shd w:val="clear" w:color="auto" w:fill="00FFFF"/>
        </w:rPr>
        <w:t>each time there’s been a sense of disquiet</w:t>
      </w:r>
      <w:r>
        <w:rPr>
          <w:color w:val="000000"/>
          <w:u w:val="single"/>
        </w:rPr>
        <w:t xml:space="preserve"> among my readers, </w:t>
      </w:r>
      <w:r>
        <w:rPr>
          <w:color w:val="000000"/>
          <w:u w:val="single"/>
          <w:shd w:val="clear" w:color="auto" w:fill="00FFFF"/>
        </w:rPr>
        <w:t>a sense</w:t>
      </w:r>
      <w:r>
        <w:rPr>
          <w:color w:val="000000"/>
          <w:u w:val="single"/>
        </w:rPr>
        <w:t xml:space="preserve"> that </w:t>
      </w:r>
      <w:r>
        <w:rPr>
          <w:color w:val="000000"/>
          <w:u w:val="single"/>
          <w:shd w:val="clear" w:color="auto" w:fill="00FFFF"/>
        </w:rPr>
        <w:t>we’re</w:t>
      </w:r>
      <w:r>
        <w:rPr>
          <w:color w:val="000000"/>
          <w:u w:val="single"/>
        </w:rPr>
        <w:t xml:space="preserve"> </w:t>
      </w:r>
      <w:r>
        <w:rPr>
          <w:color w:val="000000"/>
          <w:u w:val="single"/>
          <w:shd w:val="clear" w:color="auto" w:fill="00FFFF"/>
        </w:rPr>
        <w:t>taking</w:t>
      </w:r>
      <w:r>
        <w:rPr>
          <w:color w:val="000000"/>
          <w:u w:val="single"/>
        </w:rPr>
        <w:t xml:space="preserve"> </w:t>
      </w:r>
      <w:r>
        <w:rPr>
          <w:color w:val="000000"/>
          <w:u w:val="single"/>
          <w:shd w:val="clear" w:color="auto" w:fill="00FFFF"/>
        </w:rPr>
        <w:t>our</w:t>
      </w:r>
      <w:r>
        <w:rPr>
          <w:color w:val="000000"/>
          <w:u w:val="single"/>
        </w:rPr>
        <w:t xml:space="preserve"> rapacious </w:t>
      </w:r>
      <w:r>
        <w:rPr>
          <w:color w:val="000000"/>
          <w:u w:val="single"/>
          <w:shd w:val="clear" w:color="auto" w:fill="00FFFF"/>
        </w:rPr>
        <w:t>capitalist ways</w:t>
      </w:r>
      <w:r>
        <w:rPr>
          <w:color w:val="000000"/>
          <w:u w:val="single"/>
        </w:rPr>
        <w:t xml:space="preserve"> </w:t>
      </w:r>
      <w:r>
        <w:rPr>
          <w:color w:val="000000"/>
          <w:u w:val="single"/>
          <w:shd w:val="clear" w:color="auto" w:fill="00FFFF"/>
        </w:rPr>
        <w:t>and exploiting space</w:t>
      </w:r>
      <w:r>
        <w:rPr>
          <w:color w:val="000000"/>
          <w:u w:val="single"/>
        </w:rPr>
        <w:t xml:space="preserve">. </w:t>
      </w:r>
      <w:r>
        <w:rPr>
          <w:color w:val="000000"/>
          <w:sz w:val="16"/>
          <w:szCs w:val="16"/>
        </w:rPr>
        <w:t xml:space="preserve">Whereas the truth is, </w:t>
      </w:r>
      <w:r>
        <w:rPr>
          <w:color w:val="000000"/>
          <w:u w:val="single"/>
          <w:shd w:val="clear" w:color="auto" w:fill="00FFFF"/>
        </w:rPr>
        <w:t>this is exactly the version of capitalism</w:t>
      </w:r>
      <w:r>
        <w:rPr>
          <w:color w:val="000000"/>
          <w:u w:val="single"/>
        </w:rPr>
        <w:t xml:space="preserve"> </w:t>
      </w:r>
      <w:r>
        <w:rPr>
          <w:color w:val="000000"/>
          <w:u w:val="single"/>
          <w:shd w:val="clear" w:color="auto" w:fill="00FFFF"/>
        </w:rPr>
        <w:t>humanity has needed</w:t>
      </w:r>
      <w:r>
        <w:rPr>
          <w:color w:val="000000"/>
          <w:u w:val="single"/>
        </w:rPr>
        <w:t xml:space="preserve"> all along</w:t>
      </w:r>
      <w:r>
        <w:rPr>
          <w:color w:val="000000"/>
          <w:sz w:val="16"/>
          <w:szCs w:val="16"/>
        </w:rPr>
        <w:t xml:space="preserve">: </w:t>
      </w:r>
      <w:r>
        <w:rPr>
          <w:color w:val="000000"/>
          <w:u w:val="single"/>
          <w:shd w:val="clear" w:color="auto" w:fill="00FFFF"/>
        </w:rPr>
        <w:t xml:space="preserve">the kind where there is </w:t>
      </w:r>
      <w:r>
        <w:rPr>
          <w:b/>
          <w:bCs/>
          <w:color w:val="000000"/>
          <w:u w:val="single"/>
          <w:shd w:val="clear" w:color="auto" w:fill="00FFFF"/>
        </w:rPr>
        <w:t>no ecosystem to destroy</w:t>
      </w:r>
      <w:r>
        <w:rPr>
          <w:color w:val="000000"/>
          <w:u w:val="single"/>
          <w:shd w:val="clear" w:color="auto" w:fill="00FFFF"/>
        </w:rPr>
        <w:t xml:space="preserve">, </w:t>
      </w:r>
      <w:r>
        <w:rPr>
          <w:b/>
          <w:bCs/>
          <w:color w:val="000000"/>
          <w:u w:val="single"/>
          <w:shd w:val="clear" w:color="auto" w:fill="00FFFF"/>
        </w:rPr>
        <w:t>no marginalized group to make miserable</w:t>
      </w:r>
      <w:r>
        <w:rPr>
          <w:color w:val="000000"/>
          <w:u w:val="single"/>
          <w:shd w:val="clear" w:color="auto" w:fill="00FFFF"/>
        </w:rPr>
        <w:t xml:space="preserve">. A safe, </w:t>
      </w:r>
      <w:r>
        <w:rPr>
          <w:b/>
          <w:bCs/>
          <w:color w:val="000000"/>
          <w:u w:val="single"/>
          <w:shd w:val="clear" w:color="auto" w:fill="00FFFF"/>
        </w:rPr>
        <w:t>dead space</w:t>
      </w:r>
      <w:r>
        <w:rPr>
          <w:color w:val="000000"/>
          <w:u w:val="single"/>
        </w:rPr>
        <w:t xml:space="preserve"> </w:t>
      </w:r>
      <w:r>
        <w:rPr>
          <w:color w:val="000000"/>
          <w:u w:val="single"/>
          <w:shd w:val="clear" w:color="auto" w:fill="00FFFF"/>
        </w:rPr>
        <w:t>where capitalism’s</w:t>
      </w:r>
      <w:r>
        <w:rPr>
          <w:color w:val="000000"/>
          <w:u w:val="single"/>
        </w:rPr>
        <w:t xml:space="preserve"> most enthusiastic </w:t>
      </w:r>
      <w:r>
        <w:rPr>
          <w:color w:val="000000"/>
          <w:u w:val="single"/>
          <w:shd w:val="clear" w:color="auto" w:fill="00FFFF"/>
        </w:rPr>
        <w:t>pioneers</w:t>
      </w:r>
      <w:r>
        <w:rPr>
          <w:color w:val="000000"/>
          <w:u w:val="single"/>
        </w:rPr>
        <w:t xml:space="preserve"> </w:t>
      </w:r>
      <w:r>
        <w:rPr>
          <w:color w:val="000000"/>
          <w:u w:val="single"/>
          <w:shd w:val="clear" w:color="auto" w:fill="00FFFF"/>
        </w:rPr>
        <w:t>can go nuts</w:t>
      </w:r>
      <w:r>
        <w:rPr>
          <w:color w:val="000000"/>
          <w:u w:val="single"/>
        </w:rPr>
        <w:t xml:space="preserve"> to their hearts’ content, </w:t>
      </w:r>
      <w:r>
        <w:rPr>
          <w:b/>
          <w:bCs/>
          <w:color w:val="000000"/>
          <w:u w:val="single"/>
          <w:shd w:val="clear" w:color="auto" w:fill="00FFFF"/>
        </w:rPr>
        <w:t>so long as they clean up their</w:t>
      </w:r>
      <w:r>
        <w:rPr>
          <w:b/>
          <w:bCs/>
          <w:color w:val="000000"/>
          <w:u w:val="single"/>
        </w:rPr>
        <w:t xml:space="preserve"> space </w:t>
      </w:r>
      <w:r>
        <w:rPr>
          <w:b/>
          <w:bCs/>
          <w:color w:val="000000"/>
          <w:u w:val="single"/>
          <w:shd w:val="clear" w:color="auto" w:fill="00FFFF"/>
        </w:rPr>
        <w:t>junk</w:t>
      </w:r>
      <w:r>
        <w:rPr>
          <w:b/>
          <w:bCs/>
          <w:color w:val="000000"/>
          <w:u w:val="single"/>
        </w:rPr>
        <w:t xml:space="preserve">. </w:t>
      </w:r>
      <w:r>
        <w:rPr>
          <w:color w:val="000000"/>
          <w:sz w:val="16"/>
          <w:szCs w:val="16"/>
        </w:rPr>
        <w:t xml:space="preserve">(Space junk is a real problem in orbital space because it has thousands of vulnerable satellites clustered closely together around our little blue rock. The vast emptiness of cislunar space, not so much.) </w:t>
      </w:r>
      <w:r>
        <w:rPr>
          <w:color w:val="000000"/>
          <w:u w:val="single"/>
        </w:rPr>
        <w:t xml:space="preserve">And </w:t>
      </w:r>
      <w:r>
        <w:rPr>
          <w:color w:val="000000"/>
          <w:u w:val="single"/>
          <w:shd w:val="clear" w:color="auto" w:fill="00FFFF"/>
        </w:rPr>
        <w:t>because they’re up there making</w:t>
      </w:r>
      <w:r>
        <w:rPr>
          <w:color w:val="000000"/>
          <w:u w:val="single"/>
        </w:rPr>
        <w:t xml:space="preserve"> all the </w:t>
      </w:r>
      <w:r>
        <w:rPr>
          <w:color w:val="000000"/>
          <w:u w:val="single"/>
          <w:shd w:val="clear" w:color="auto" w:fill="00FFFF"/>
        </w:rPr>
        <w:t>wealth</w:t>
      </w:r>
      <w:r>
        <w:rPr>
          <w:color w:val="000000"/>
          <w:u w:val="single"/>
        </w:rPr>
        <w:t xml:space="preserve"> on their commodities market, we </w:t>
      </w:r>
      <w:r>
        <w:rPr>
          <w:b/>
          <w:bCs/>
          <w:color w:val="000000"/>
          <w:u w:val="single"/>
          <w:shd w:val="clear" w:color="auto" w:fill="00FFFF"/>
        </w:rPr>
        <w:t>down here on Earth can</w:t>
      </w:r>
      <w:r>
        <w:rPr>
          <w:b/>
          <w:bCs/>
          <w:color w:val="000000"/>
          <w:u w:val="single"/>
        </w:rPr>
        <w:t xml:space="preserve"> certainly </w:t>
      </w:r>
      <w:r>
        <w:rPr>
          <w:b/>
          <w:bCs/>
          <w:color w:val="000000"/>
          <w:u w:val="single"/>
          <w:shd w:val="clear" w:color="auto" w:fill="00FFFF"/>
        </w:rPr>
        <w:t>afford to focus less on growing our stock</w:t>
      </w:r>
      <w:r>
        <w:rPr>
          <w:b/>
          <w:bCs/>
          <w:color w:val="000000"/>
          <w:u w:val="single"/>
        </w:rPr>
        <w:t xml:space="preserve"> </w:t>
      </w:r>
      <w:r>
        <w:rPr>
          <w:b/>
          <w:bCs/>
          <w:color w:val="000000"/>
          <w:u w:val="single"/>
          <w:shd w:val="clear" w:color="auto" w:fill="00FFFF"/>
        </w:rPr>
        <w:t>market</w:t>
      </w:r>
      <w:r>
        <w:rPr>
          <w:color w:val="000000"/>
          <w:u w:val="single"/>
        </w:rPr>
        <w:t xml:space="preserve">. Maybe </w:t>
      </w:r>
      <w:r>
        <w:rPr>
          <w:color w:val="000000"/>
          <w:u w:val="single"/>
          <w:shd w:val="clear" w:color="auto" w:fill="00FFFF"/>
        </w:rPr>
        <w:t>even</w:t>
      </w:r>
      <w:r>
        <w:rPr>
          <w:color w:val="000000"/>
          <w:u w:val="single"/>
        </w:rPr>
        <w:t xml:space="preserve">, </w:t>
      </w:r>
      <w:r>
        <w:rPr>
          <w:b/>
          <w:bCs/>
          <w:color w:val="000000"/>
          <w:sz w:val="28"/>
          <w:szCs w:val="28"/>
          <w:u w:val="single"/>
          <w:shd w:val="clear" w:color="auto" w:fill="00FFFF"/>
        </w:rPr>
        <w:t>whisper it low,</w:t>
      </w:r>
      <w:r>
        <w:rPr>
          <w:color w:val="000000"/>
          <w:u w:val="single"/>
        </w:rPr>
        <w:t xml:space="preserve"> we can </w:t>
      </w:r>
      <w:r>
        <w:rPr>
          <w:b/>
          <w:bCs/>
          <w:color w:val="000000"/>
          <w:u w:val="single"/>
          <w:shd w:val="clear" w:color="auto" w:fill="00FFFF"/>
        </w:rPr>
        <w:t>afford a fully functioning social safety ne</w:t>
      </w:r>
      <w:r>
        <w:rPr>
          <w:color w:val="000000"/>
          <w:u w:val="single"/>
          <w:shd w:val="clear" w:color="auto" w:fill="00FFFF"/>
        </w:rPr>
        <w:t>t</w:t>
      </w:r>
      <w:r>
        <w:rPr>
          <w:color w:val="000000"/>
          <w:u w:val="single"/>
        </w:rPr>
        <w:t xml:space="preserve">, </w:t>
      </w:r>
      <w:r>
        <w:rPr>
          <w:b/>
          <w:bCs/>
          <w:color w:val="000000"/>
          <w:u w:val="single"/>
        </w:rPr>
        <w:t xml:space="preserve">plus </w:t>
      </w:r>
      <w:r>
        <w:rPr>
          <w:b/>
          <w:bCs/>
          <w:color w:val="000000"/>
          <w:u w:val="single"/>
          <w:shd w:val="clear" w:color="auto" w:fill="00FFFF"/>
        </w:rPr>
        <w:t xml:space="preserve">free </w:t>
      </w:r>
      <w:proofErr w:type="gramStart"/>
      <w:r>
        <w:rPr>
          <w:b/>
          <w:bCs/>
          <w:color w:val="000000"/>
          <w:u w:val="single"/>
          <w:shd w:val="clear" w:color="auto" w:fill="00FFFF"/>
        </w:rPr>
        <w:t>healthcare</w:t>
      </w:r>
      <w:proofErr w:type="gramEnd"/>
      <w:r>
        <w:rPr>
          <w:b/>
          <w:bCs/>
          <w:color w:val="000000"/>
          <w:u w:val="single"/>
          <w:shd w:val="clear" w:color="auto" w:fill="00FFFF"/>
        </w:rPr>
        <w:t xml:space="preserve"> and free education for everyone on the planet</w:t>
      </w:r>
    </w:p>
    <w:p w14:paraId="09D632CA" w14:textId="77777777" w:rsidR="000F5797" w:rsidRPr="00E963F8" w:rsidRDefault="000F5797" w:rsidP="000F5797"/>
    <w:p w14:paraId="07B380F0" w14:textId="77777777" w:rsidR="000F5797" w:rsidRDefault="000F5797" w:rsidP="000F5797">
      <w:pPr>
        <w:pStyle w:val="Heading4"/>
        <w:rPr>
          <w:rFonts w:ascii="Times New Roman" w:hAnsi="Times New Roman" w:cs="Times New Roman"/>
        </w:rPr>
      </w:pPr>
      <w:r>
        <w:rPr>
          <w:rFonts w:cs="Calibri"/>
          <w:color w:val="000000"/>
          <w:szCs w:val="26"/>
        </w:rPr>
        <w:t>Capitalism does not require growth to sustain itself - this means the aff doesn’t solve.</w:t>
      </w:r>
    </w:p>
    <w:p w14:paraId="0C663276" w14:textId="77777777" w:rsidR="000F5797" w:rsidRDefault="000F5797" w:rsidP="000F5797">
      <w:pPr>
        <w:pStyle w:val="NormalWeb"/>
        <w:spacing w:before="0" w:beforeAutospacing="0" w:after="160" w:afterAutospacing="0"/>
      </w:pPr>
      <w:r>
        <w:rPr>
          <w:rFonts w:ascii="Calibri" w:hAnsi="Calibri" w:cs="Calibri"/>
          <w:b/>
          <w:bCs/>
          <w:color w:val="000000"/>
          <w:sz w:val="26"/>
          <w:szCs w:val="26"/>
        </w:rPr>
        <w:t>Smith '13,</w:t>
      </w:r>
      <w:r>
        <w:rPr>
          <w:rFonts w:ascii="Calibri" w:hAnsi="Calibri" w:cs="Calibri"/>
          <w:color w:val="000000"/>
        </w:rPr>
        <w:t xml:space="preserve"> Noah Smith [</w:t>
      </w:r>
      <w:r>
        <w:rPr>
          <w:rFonts w:ascii="Helvetica Neue" w:hAnsi="Helvetica Neue"/>
          <w:color w:val="000000"/>
          <w:shd w:val="clear" w:color="auto" w:fill="FFFFFF"/>
        </w:rPr>
        <w:t>Noah Smith is an assistant professor of finance at Stony Brook University</w:t>
      </w:r>
      <w:r>
        <w:rPr>
          <w:rFonts w:ascii="Calibri" w:hAnsi="Calibri" w:cs="Calibri"/>
          <w:color w:val="000000"/>
        </w:rPr>
        <w:t>], "The End of Growth Wouldn't Be the End of Capitalism", Atlantic, 2-21-2013, accessed 7-22-2021, https://www.theatlantic.com/business/archive/2013/02/the-end-of-growth-wouldnt-be-the-end-of-capitalism/273367/ Dulles//JL</w:t>
      </w:r>
    </w:p>
    <w:p w14:paraId="47AA7FFB" w14:textId="77777777" w:rsidR="000F5797" w:rsidRDefault="000F5797" w:rsidP="000F5797">
      <w:pPr>
        <w:pStyle w:val="NormalWeb"/>
        <w:spacing w:before="0" w:beforeAutospacing="0" w:after="160" w:afterAutospacing="0"/>
      </w:pPr>
      <w:r>
        <w:rPr>
          <w:rFonts w:ascii="Calibri" w:hAnsi="Calibri" w:cs="Calibri"/>
          <w:color w:val="000000"/>
          <w:sz w:val="12"/>
          <w:szCs w:val="12"/>
        </w:rPr>
        <w:t xml:space="preserve">Everywhere we look, economic stagnation is staring us in the face. The United States seems headed for a "lost decade" (some would say our second in a row), Europe and Japan are doing arguably even worse, and economists like Robert Gordon are proclaiming the "end of growth." David Graeber, the anthropologist sometimes described as the "anti-leader" of Occupy Wall Street, wrote in August 2011, "There is very good reason to believe that, in a generation or so, capitalism itself will no longer exist -- most obviously, as ecologists keep reminding us, because it's impossible to maintain an engine of perpetual growth forever on a finite planet." This is a common refrain. When we bump up against our planet's resource limits, the story goes, capitalism goes bye-bye. But is it true? Maybe, but I have my doubts. First off, </w:t>
      </w:r>
      <w:r>
        <w:rPr>
          <w:rFonts w:ascii="Calibri" w:hAnsi="Calibri" w:cs="Calibri"/>
          <w:color w:val="000000"/>
          <w:u w:val="single"/>
          <w:shd w:val="clear" w:color="auto" w:fill="FFFF00"/>
        </w:rPr>
        <w:t>it's just false that growth requires infinite resources. Economic growth comes in two flavors: (1) "extensive,"</w:t>
      </w:r>
      <w:r>
        <w:rPr>
          <w:rFonts w:ascii="Calibri" w:hAnsi="Calibri" w:cs="Calibri"/>
          <w:color w:val="000000"/>
          <w:u w:val="single"/>
        </w:rPr>
        <w:t xml:space="preserve"> </w:t>
      </w:r>
      <w:r>
        <w:rPr>
          <w:rFonts w:ascii="Calibri" w:hAnsi="Calibri" w:cs="Calibri"/>
          <w:color w:val="000000"/>
          <w:u w:val="single"/>
          <w:shd w:val="clear" w:color="auto" w:fill="FFFF00"/>
        </w:rPr>
        <w:t>where we use more inputs;</w:t>
      </w:r>
      <w:r>
        <w:rPr>
          <w:rFonts w:ascii="Calibri" w:hAnsi="Calibri" w:cs="Calibri"/>
          <w:color w:val="000000"/>
          <w:u w:val="single"/>
        </w:rPr>
        <w:t xml:space="preserve"> </w:t>
      </w:r>
      <w:r>
        <w:rPr>
          <w:rFonts w:ascii="Calibri" w:hAnsi="Calibri" w:cs="Calibri"/>
          <w:color w:val="000000"/>
          <w:u w:val="single"/>
          <w:shd w:val="clear" w:color="auto" w:fill="FFFF00"/>
        </w:rPr>
        <w:t xml:space="preserve">(2) "intensive," where we use inputs in a </w:t>
      </w:r>
      <w:proofErr w:type="gramStart"/>
      <w:r>
        <w:rPr>
          <w:rFonts w:ascii="Calibri" w:hAnsi="Calibri" w:cs="Calibri"/>
          <w:color w:val="000000"/>
          <w:u w:val="single"/>
          <w:shd w:val="clear" w:color="auto" w:fill="FFFF00"/>
        </w:rPr>
        <w:t>more clever</w:t>
      </w:r>
      <w:proofErr w:type="gramEnd"/>
      <w:r>
        <w:rPr>
          <w:rFonts w:ascii="Calibri" w:hAnsi="Calibri" w:cs="Calibri"/>
          <w:color w:val="000000"/>
          <w:u w:val="single"/>
          <w:shd w:val="clear" w:color="auto" w:fill="FFFF00"/>
        </w:rPr>
        <w:t xml:space="preserve"> way</w:t>
      </w:r>
      <w:r>
        <w:rPr>
          <w:rFonts w:ascii="Calibri" w:hAnsi="Calibri" w:cs="Calibri"/>
          <w:color w:val="000000"/>
          <w:u w:val="single"/>
        </w:rPr>
        <w:t xml:space="preserve"> to do more interesting stuff. </w:t>
      </w:r>
      <w:r>
        <w:rPr>
          <w:rFonts w:ascii="Calibri" w:hAnsi="Calibri" w:cs="Calibri"/>
          <w:color w:val="000000"/>
          <w:sz w:val="12"/>
          <w:szCs w:val="12"/>
        </w:rPr>
        <w:t xml:space="preserve">The former must eventually hit a wall. The limits of the latter are completely unknown. </w:t>
      </w:r>
      <w:r>
        <w:rPr>
          <w:rFonts w:ascii="Calibri" w:hAnsi="Calibri" w:cs="Calibri"/>
          <w:color w:val="000000"/>
          <w:u w:val="single"/>
          <w:shd w:val="clear" w:color="auto" w:fill="FFFF00"/>
        </w:rPr>
        <w:t xml:space="preserve">Deride the "information economy" all you want, but it makes people </w:t>
      </w:r>
      <w:proofErr w:type="gramStart"/>
      <w:r>
        <w:rPr>
          <w:rFonts w:ascii="Calibri" w:hAnsi="Calibri" w:cs="Calibri"/>
          <w:color w:val="000000"/>
          <w:u w:val="single"/>
          <w:shd w:val="clear" w:color="auto" w:fill="FFFF00"/>
        </w:rPr>
        <w:t>happy</w:t>
      </w:r>
      <w:proofErr w:type="gramEnd"/>
      <w:r>
        <w:rPr>
          <w:rFonts w:ascii="Calibri" w:hAnsi="Calibri" w:cs="Calibri"/>
          <w:color w:val="000000"/>
          <w:u w:val="single"/>
          <w:shd w:val="clear" w:color="auto" w:fill="FFFF00"/>
        </w:rPr>
        <w:t xml:space="preserve"> and it sucks up a lot less energy than what came before</w:t>
      </w:r>
      <w:r>
        <w:rPr>
          <w:rFonts w:ascii="Calibri" w:hAnsi="Calibri" w:cs="Calibri"/>
          <w:color w:val="000000"/>
          <w:u w:val="single"/>
        </w:rPr>
        <w:t xml:space="preserve"> it. </w:t>
      </w:r>
      <w:r>
        <w:rPr>
          <w:rFonts w:ascii="Calibri" w:hAnsi="Calibri" w:cs="Calibri"/>
          <w:color w:val="000000"/>
          <w:sz w:val="12"/>
          <w:szCs w:val="12"/>
        </w:rPr>
        <w:t>But this is a side point. The real question is: If growth does end, does our economic system go with it? DOES CAPITALISM NEED GROWTH? Ask any economist of the free-market persuasion to justify capitalism, and the word "growth" probably won't even be part of his spiel. The simple Econ 101 theories that are used to justify free markets don't even have growth in them</w:t>
      </w:r>
      <w:r>
        <w:rPr>
          <w:rFonts w:ascii="Calibri" w:hAnsi="Calibri" w:cs="Calibri"/>
          <w:color w:val="000000"/>
          <w:u w:val="single"/>
        </w:rPr>
        <w:t xml:space="preserve">! In Econ 101, </w:t>
      </w:r>
      <w:r>
        <w:rPr>
          <w:rFonts w:ascii="Calibri" w:hAnsi="Calibri" w:cs="Calibri"/>
          <w:color w:val="000000"/>
          <w:u w:val="single"/>
          <w:shd w:val="clear" w:color="auto" w:fill="FFFF00"/>
        </w:rPr>
        <w:t xml:space="preserve">capitalism works because people gain from trade, not because they have more and more to trade over time. </w:t>
      </w:r>
      <w:r>
        <w:rPr>
          <w:rFonts w:ascii="Calibri" w:hAnsi="Calibri" w:cs="Calibri"/>
          <w:b/>
          <w:bCs/>
          <w:color w:val="000000"/>
          <w:u w:val="single"/>
          <w:shd w:val="clear" w:color="auto" w:fill="FFFF00"/>
        </w:rPr>
        <w:t>Efficiency, not growth, is the gold ring.</w:t>
      </w:r>
      <w:r>
        <w:rPr>
          <w:rFonts w:ascii="Calibri" w:hAnsi="Calibri" w:cs="Calibri"/>
          <w:color w:val="000000"/>
          <w:sz w:val="12"/>
          <w:szCs w:val="12"/>
        </w:rPr>
        <w:t xml:space="preserve"> In those simple toy economies, people just keep on cheerfully making their bargains of cattle and grain until the Sun explodes. In fact, some of the earliest challenges to the free-market orthodoxy came from adding growth to the models. Back in the 1950s, Paul Samuelson showed that growth provides a rationale for Social Security. Later, "endogenous growth" theories called for a government role in supporting research and development. But who cares about economic theories, right? What does history tell us? Using the past as a guide to the future has always been the most daunting of challenges. But that said, </w:t>
      </w:r>
      <w:r>
        <w:rPr>
          <w:rFonts w:ascii="Calibri" w:hAnsi="Calibri" w:cs="Calibri"/>
          <w:b/>
          <w:bCs/>
          <w:color w:val="000000"/>
          <w:u w:val="single"/>
          <w:shd w:val="clear" w:color="auto" w:fill="FFFF00"/>
        </w:rPr>
        <w:t>modern history doesn't seem to favor the "end of growth = end of capitalism" thesis</w:t>
      </w:r>
      <w:r>
        <w:rPr>
          <w:rFonts w:ascii="Calibri" w:hAnsi="Calibri" w:cs="Calibri"/>
          <w:color w:val="000000"/>
          <w:u w:val="single"/>
          <w:shd w:val="clear" w:color="auto" w:fill="FFFF00"/>
        </w:rPr>
        <w:t>. After all, middle-class incomes have been stagnating in rich countries on and off since the early 1970s.</w:t>
      </w:r>
      <w:r>
        <w:rPr>
          <w:rFonts w:ascii="Calibri" w:hAnsi="Calibri" w:cs="Calibri"/>
          <w:color w:val="000000"/>
          <w:u w:val="single"/>
        </w:rPr>
        <w:t xml:space="preserve"> </w:t>
      </w:r>
      <w:r>
        <w:rPr>
          <w:rFonts w:ascii="Calibri" w:hAnsi="Calibri" w:cs="Calibri"/>
          <w:color w:val="000000"/>
          <w:sz w:val="12"/>
          <w:szCs w:val="12"/>
        </w:rPr>
        <w:t xml:space="preserve">Energy and water - certainly the most important natural resources - have become scarcer and more expensive. In other words, we really have started hitting our resource limits. And yet in many ways, rich countries like the U.S., Europe, and Japan have become more capitalist since the 70s, with lower taxes, deregulation, widespread privatization, and a bigger role for financial markets (not that this has always worked out well, obviously!). Despite the increasing prices of oil and gasoline and water, people in the developed world have not clamored for capitalism's downfall. In fact, Occupy Wall Street itself - a movement made up mostly of economically successful, educated people - turned out to be mostly just a </w:t>
      </w:r>
      <w:proofErr w:type="gramStart"/>
      <w:r>
        <w:rPr>
          <w:rFonts w:ascii="Calibri" w:hAnsi="Calibri" w:cs="Calibri"/>
          <w:color w:val="000000"/>
          <w:sz w:val="12"/>
          <w:szCs w:val="12"/>
        </w:rPr>
        <w:t>protest against</w:t>
      </w:r>
      <w:proofErr w:type="gramEnd"/>
      <w:r>
        <w:rPr>
          <w:rFonts w:ascii="Calibri" w:hAnsi="Calibri" w:cs="Calibri"/>
          <w:color w:val="000000"/>
          <w:sz w:val="12"/>
          <w:szCs w:val="12"/>
        </w:rPr>
        <w:t xml:space="preserve"> the excesses of the finance industry and the pro-rich policies of the GOP, not the beginning of a global anti-capitalist revolution. Graeber may have given the movement its moniker, but OWS was also known as "Krugman's army." Krugman is no anti-capitalist.</w:t>
      </w:r>
    </w:p>
    <w:p w14:paraId="7DAFBBE8" w14:textId="1E67323F" w:rsidR="00F970F0" w:rsidRPr="0025648B" w:rsidRDefault="00532C03" w:rsidP="00532C03">
      <w:pPr>
        <w:pStyle w:val="Heading3"/>
      </w:pPr>
      <w:r>
        <w:t>Framework</w:t>
      </w:r>
    </w:p>
    <w:p w14:paraId="211C7C88" w14:textId="77777777" w:rsidR="00532C03" w:rsidRPr="00481C7B" w:rsidRDefault="00532C03" w:rsidP="00532C03">
      <w:pPr>
        <w:pStyle w:val="Heading4"/>
      </w:pPr>
      <w:r w:rsidRPr="00481C7B">
        <w:t xml:space="preserve">Extinction outweighs – </w:t>
      </w:r>
    </w:p>
    <w:p w14:paraId="5CE23DCE" w14:textId="77777777" w:rsidR="00532C03" w:rsidRPr="00481C7B" w:rsidRDefault="00532C03" w:rsidP="00532C03">
      <w:pPr>
        <w:pStyle w:val="Heading4"/>
      </w:pPr>
      <w:r>
        <w:t>1] Life</w:t>
      </w:r>
      <w:r w:rsidRPr="00481C7B">
        <w:t xml:space="preserve"> </w:t>
      </w:r>
      <w:proofErr w:type="spellStart"/>
      <w:r w:rsidRPr="00481C7B">
        <w:t>prereq</w:t>
      </w:r>
      <w:proofErr w:type="spellEnd"/>
      <w:r w:rsidRPr="00481C7B">
        <w:t xml:space="preserve"> – even if their advocacy is good there’s no way for us to do it if we’re all dead</w:t>
      </w:r>
      <w:r>
        <w:t xml:space="preserve"> which means our framework is a prerequisite to the aff –</w:t>
      </w:r>
    </w:p>
    <w:p w14:paraId="6E69DDDA" w14:textId="77777777" w:rsidR="00532C03" w:rsidRPr="00481C7B" w:rsidRDefault="00532C03" w:rsidP="00532C03">
      <w:pPr>
        <w:pStyle w:val="Heading4"/>
      </w:pPr>
      <w:r>
        <w:t xml:space="preserve">2] </w:t>
      </w:r>
      <w:r w:rsidRPr="00481C7B">
        <w:t>If there’s any chance of the</w:t>
      </w:r>
      <w:r>
        <w:t>ir ethics being wrong vote for util: extinction precludes the possibility of future generations to determine what is truly moral</w:t>
      </w:r>
    </w:p>
    <w:p w14:paraId="6E70E21D" w14:textId="77777777" w:rsidR="00532C03" w:rsidRPr="00D7474F" w:rsidRDefault="00532C03" w:rsidP="00532C03">
      <w:pPr>
        <w:pStyle w:val="Heading4"/>
        <w:rPr>
          <w:sz w:val="16"/>
        </w:rPr>
      </w:pPr>
      <w:r>
        <w:t>3] Extinction outweighs</w:t>
      </w:r>
    </w:p>
    <w:p w14:paraId="7B9F5E5B" w14:textId="77777777" w:rsidR="00532C03" w:rsidRDefault="00532C03" w:rsidP="00532C03">
      <w:proofErr w:type="spellStart"/>
      <w:r>
        <w:rPr>
          <w:rStyle w:val="Style13ptBold"/>
        </w:rPr>
        <w:t>Pummer</w:t>
      </w:r>
      <w:proofErr w:type="spellEnd"/>
      <w:r>
        <w:rPr>
          <w:rStyle w:val="Style13ptBold"/>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2BF3B196" w14:textId="77777777" w:rsidR="00532C03" w:rsidRPr="00D7474F" w:rsidRDefault="00532C03" w:rsidP="00532C03">
      <w:pPr>
        <w:rPr>
          <w:sz w:val="16"/>
        </w:rPr>
      </w:pPr>
      <w:r>
        <w:rPr>
          <w:rStyle w:val="StyleUnderline"/>
        </w:rPr>
        <w:t>There appears to be lot of disagreement in moral philosophy.</w:t>
      </w:r>
      <w:r>
        <w:rPr>
          <w:sz w:val="16"/>
        </w:rPr>
        <w:t xml:space="preserve"> Whether these many apparent disagreements are deep and irresolvable, I believe </w:t>
      </w:r>
      <w:r>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Style w:val="StyleUnderline"/>
        </w:rPr>
        <w:t xml:space="preserve">. If the happiness or well-being of possible future people is just as important as that of people who already exist, and if they would have good lives, it is not hard to see how </w:t>
      </w:r>
      <w:r>
        <w:rPr>
          <w:rStyle w:val="StyleUnderline"/>
          <w:highlight w:val="yellow"/>
        </w:rPr>
        <w:t>reducing existential risk is</w:t>
      </w:r>
      <w:r>
        <w:rPr>
          <w:rStyle w:val="StyleUnderline"/>
        </w:rPr>
        <w:t xml:space="preserve"> easily </w:t>
      </w:r>
      <w:r>
        <w:rPr>
          <w:rStyle w:val="StyleUnderline"/>
          <w:highlight w:val="yellow"/>
        </w:rPr>
        <w:t>the most important</w:t>
      </w:r>
      <w:r>
        <w:rPr>
          <w:rStyle w:val="StyleUnderline"/>
        </w:rPr>
        <w:t xml:space="preserve"> thing in the whole world. This is for the familiar reason that there are so many people who could exist in the future – </w:t>
      </w:r>
      <w:r>
        <w:rPr>
          <w:rStyle w:val="StyleUnderline"/>
          <w:highlight w:val="yellow"/>
        </w:rPr>
        <w:t>there are</w:t>
      </w:r>
      <w:r>
        <w:rPr>
          <w:rStyle w:val="StyleUnderline"/>
        </w:rPr>
        <w:t xml:space="preserve"> </w:t>
      </w:r>
      <w:r>
        <w:rPr>
          <w:rStyle w:val="StyleUnderline"/>
          <w:highlight w:val="yellow"/>
        </w:rPr>
        <w:t>trillions upon trillions</w:t>
      </w:r>
      <w:r>
        <w:rPr>
          <w:rStyle w:val="StyleUnderline"/>
        </w:rPr>
        <w:t>… upon trillions.</w:t>
      </w:r>
      <w:r>
        <w:rPr>
          <w:sz w:val="16"/>
        </w:rPr>
        <w:t xml:space="preserve"> </w:t>
      </w:r>
      <w:r>
        <w:rPr>
          <w:rStyle w:val="StyleUnderline"/>
        </w:rPr>
        <w:t xml:space="preserve">There are so many possible </w:t>
      </w:r>
      <w:r>
        <w:rPr>
          <w:rStyle w:val="StyleUnderline"/>
          <w:highlight w:val="yellow"/>
        </w:rPr>
        <w:t>future people</w:t>
      </w:r>
      <w:r>
        <w:rPr>
          <w:rStyle w:val="StyleUnderline"/>
        </w:rPr>
        <w:t xml:space="preserve"> that reducing existential risk is arguably the most important thing in the world,</w:t>
      </w:r>
      <w:r>
        <w:rPr>
          <w:sz w:val="16"/>
        </w:rPr>
        <w:t xml:space="preserve"> </w:t>
      </w:r>
      <w:r>
        <w:rPr>
          <w:rStyle w:val="StyleUnderline"/>
          <w:highlight w:val="yellow"/>
        </w:rPr>
        <w:t>even if the well-being</w:t>
      </w:r>
      <w:r>
        <w:rPr>
          <w:rStyle w:val="StyleUnderline"/>
        </w:rPr>
        <w:t xml:space="preserve"> of these possible people </w:t>
      </w:r>
      <w:r>
        <w:rPr>
          <w:rStyle w:val="StyleUnderline"/>
          <w:highlight w:val="yellow"/>
        </w:rPr>
        <w:t>were</w:t>
      </w:r>
      <w:r>
        <w:rPr>
          <w:rStyle w:val="StyleUnderline"/>
        </w:rPr>
        <w:t xml:space="preserve"> </w:t>
      </w:r>
      <w:r>
        <w:rPr>
          <w:rStyle w:val="StyleUnderline"/>
          <w:highlight w:val="yellow"/>
        </w:rPr>
        <w:t>given</w:t>
      </w:r>
      <w:r>
        <w:rPr>
          <w:rStyle w:val="StyleUnderline"/>
        </w:rPr>
        <w:t xml:space="preserve"> only </w:t>
      </w:r>
      <w:r>
        <w:rPr>
          <w:rStyle w:val="StyleUnderline"/>
          <w:highlight w:val="yellow"/>
        </w:rPr>
        <w:t xml:space="preserve">0.001% </w:t>
      </w:r>
      <w:r>
        <w:rPr>
          <w:rStyle w:val="StyleUnderline"/>
        </w:rPr>
        <w:t xml:space="preserve">as much </w:t>
      </w:r>
      <w:r>
        <w:rPr>
          <w:rStyle w:val="StyleUnderline"/>
          <w:highlight w:val="yellow"/>
        </w:rPr>
        <w:t>weight</w:t>
      </w:r>
      <w:r>
        <w:rPr>
          <w:rStyle w:val="StyleUnderline"/>
        </w:rPr>
        <w:t xml:space="preserve"> as that of existing people</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Style w:val="StyleUnderline"/>
        </w:rPr>
        <w:t xml:space="preserve">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rPr>
        <w:t xml:space="preserve">. But that is a huge mistake. </w:t>
      </w:r>
      <w:r>
        <w:rPr>
          <w:rStyle w:val="StyleUnderline"/>
          <w:highlight w:val="yellow"/>
        </w:rPr>
        <w:t xml:space="preserve">Non-consequentialism </w:t>
      </w:r>
      <w:r>
        <w:rPr>
          <w:rStyle w:val="StyleUnderline"/>
        </w:rPr>
        <w:t xml:space="preserve">is the view that there’s more that determines rightness than the goodness of consequences or outcomes; it </w:t>
      </w:r>
      <w:r>
        <w:rPr>
          <w:rStyle w:val="StyleUnderline"/>
          <w:highlight w:val="yellow"/>
        </w:rPr>
        <w:t>is not</w:t>
      </w:r>
      <w:r>
        <w:rPr>
          <w:rStyle w:val="StyleUnderline"/>
        </w:rPr>
        <w:t xml:space="preserve"> the view </w:t>
      </w:r>
      <w:r>
        <w:rPr>
          <w:rStyle w:val="StyleUnderline"/>
          <w:highlight w:val="yellow"/>
        </w:rPr>
        <w:t>that the latter don’t matter</w:t>
      </w:r>
      <w:r>
        <w:rPr>
          <w:rStyle w:val="StyleUnderline"/>
        </w:rPr>
        <w:t xml:space="preserve">. Even John Rawls wrote, “All ethical doctrines worth our attention take consequences into account in judging rightness. One which did not would simply be irrational, crazy.” </w:t>
      </w:r>
      <w:r>
        <w:rPr>
          <w:rStyle w:val="StyleUnderline"/>
          <w:highlight w:val="yellow"/>
        </w:rPr>
        <w:t>Minimally plausible versions of deont</w:t>
      </w:r>
      <w:r>
        <w:rPr>
          <w:rStyle w:val="StyleUnderline"/>
        </w:rPr>
        <w:t xml:space="preserve">ology </w:t>
      </w:r>
      <w:r>
        <w:rPr>
          <w:rStyle w:val="StyleUnderline"/>
          <w:highlight w:val="yellow"/>
        </w:rPr>
        <w:t>and virtue ethics must be concerned</w:t>
      </w:r>
      <w:r>
        <w:rPr>
          <w:rStyle w:val="StyleUnderline"/>
        </w:rPr>
        <w:t xml:space="preserve"> in part </w:t>
      </w:r>
      <w:r>
        <w:rPr>
          <w:rStyle w:val="StyleUnderline"/>
          <w:highlight w:val="yellow"/>
        </w:rPr>
        <w:t>with promoting the good</w:t>
      </w:r>
      <w:r>
        <w:rPr>
          <w:rStyle w:val="StyleUnderline"/>
        </w:rPr>
        <w:t xml:space="preserve">, from an impartial point of view. They’d thus </w:t>
      </w:r>
      <w:r>
        <w:rPr>
          <w:rStyle w:val="StyleUnderline"/>
          <w:highlight w:val="yellow"/>
        </w:rPr>
        <w:t>imply</w:t>
      </w:r>
      <w:r>
        <w:rPr>
          <w:rStyle w:val="StyleUnderline"/>
        </w:rPr>
        <w:t xml:space="preserve"> very </w:t>
      </w:r>
      <w:r>
        <w:rPr>
          <w:rStyle w:val="StyleUnderline"/>
          <w:highlight w:val="yellow"/>
        </w:rPr>
        <w:t>strong reasons to reduce existential risk</w:t>
      </w:r>
      <w:r>
        <w:rPr>
          <w:rStyle w:val="StyleUnderline"/>
        </w:rPr>
        <w:t xml:space="preserve">, </w:t>
      </w:r>
      <w:r>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rPr>
        <w:t>all of</w:t>
      </w:r>
      <w:proofErr w:type="gramEnd"/>
      <w:r>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StyleUnderline"/>
        </w:rPr>
        <w:t xml:space="preserve">We should also </w:t>
      </w:r>
      <w:proofErr w:type="gramStart"/>
      <w:r>
        <w:rPr>
          <w:rStyle w:val="StyleUnderline"/>
        </w:rPr>
        <w:t>take into account</w:t>
      </w:r>
      <w:proofErr w:type="gramEnd"/>
      <w:r>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rPr>
        <w:t>. But even those (hedonistic egoists) who disagree should have a significant level of confidence that they are mistaken, and that one of the above views is correct</w:t>
      </w:r>
      <w:r>
        <w:rPr>
          <w:rStyle w:val="StyleUnderline"/>
        </w:rPr>
        <w:t xml:space="preserve">. </w:t>
      </w:r>
      <w:r>
        <w:rPr>
          <w:rStyle w:val="StyleUnderline"/>
          <w:highlight w:val="yellow"/>
        </w:rPr>
        <w:t xml:space="preserve">Even if they were 90% sure </w:t>
      </w:r>
      <w:r>
        <w:rPr>
          <w:rStyle w:val="StyleUnderline"/>
        </w:rPr>
        <w:t xml:space="preserve">that their view is the correct one (and 10% sure that one of these other ones is correct), </w:t>
      </w:r>
      <w:r>
        <w:rPr>
          <w:rStyle w:val="StyleUnderline"/>
          <w:highlight w:val="yellow"/>
        </w:rPr>
        <w:t xml:space="preserve">they would have </w:t>
      </w:r>
      <w:proofErr w:type="gramStart"/>
      <w:r>
        <w:rPr>
          <w:rStyle w:val="StyleUnderline"/>
        </w:rPr>
        <w:t>pretty strong</w:t>
      </w:r>
      <w:proofErr w:type="gramEnd"/>
      <w:r>
        <w:rPr>
          <w:rStyle w:val="StyleUnderline"/>
        </w:rPr>
        <w:t xml:space="preserve"> </w:t>
      </w:r>
      <w:r>
        <w:rPr>
          <w:rStyle w:val="StyleUnderline"/>
          <w:highlight w:val="yellow"/>
        </w:rPr>
        <w:t xml:space="preserve">reason, from </w:t>
      </w:r>
      <w:r>
        <w:rPr>
          <w:rStyle w:val="StyleUnderline"/>
        </w:rPr>
        <w:t xml:space="preserve">the standpoint of </w:t>
      </w:r>
      <w:r>
        <w:rPr>
          <w:rStyle w:val="StyleUnderline"/>
          <w:highlight w:val="yellow"/>
        </w:rPr>
        <w:t>moral uncertainty, to reduce existential risk</w:t>
      </w:r>
      <w:r>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rPr>
        <w:t xml:space="preserve">. Again, this is largely </w:t>
      </w:r>
      <w:proofErr w:type="gramStart"/>
      <w:r>
        <w:rPr>
          <w:sz w:val="16"/>
        </w:rPr>
        <w:t>for the reason that</w:t>
      </w:r>
      <w:proofErr w:type="gramEnd"/>
      <w:r>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even if things did not go well for our ancestors, I am optimistic that they will overall go fantastically well for our </w:t>
      </w:r>
      <w:proofErr w:type="gramStart"/>
      <w:r>
        <w:rPr>
          <w:sz w:val="16"/>
        </w:rPr>
        <w:t>descendants, if</w:t>
      </w:r>
      <w:proofErr w:type="gramEnd"/>
      <w:r>
        <w:rPr>
          <w:sz w:val="16"/>
        </w:rPr>
        <w:t xml:space="preserve"> we allow them to. I suspect that most of us alive today – at least those of us not suffering from extreme illness or poverty – have lives that are well worth living, and that things will continue to improve. </w:t>
      </w:r>
      <w:r>
        <w:rPr>
          <w:rStyle w:val="StyleUnderline"/>
        </w:rPr>
        <w:t>Derek Parfit, whose work has emphasized future generations as well as agreement in ethics, described our situation clearly and accurately:</w:t>
      </w:r>
      <w:r>
        <w:rPr>
          <w:sz w:val="16"/>
        </w:rPr>
        <w:t xml:space="preserve"> “We live during the hinge of history. </w:t>
      </w:r>
      <w:r>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rPr>
        <w:t xml:space="preserve"> </w:t>
      </w:r>
      <w:r>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rPr>
        <w:t>.” (From chapter 36 of On What Matters)</w:t>
      </w:r>
    </w:p>
    <w:p w14:paraId="7C685204" w14:textId="04C6DDD7" w:rsidR="00A95652" w:rsidRDefault="00F50415" w:rsidP="00F50415">
      <w:pPr>
        <w:pStyle w:val="Heading4"/>
      </w:pPr>
      <w:r>
        <w:t xml:space="preserve">The ROB is to vote for the better debater – anything else is </w:t>
      </w:r>
      <w:r w:rsidR="00FD12FD">
        <w:t>arbitrary</w:t>
      </w:r>
    </w:p>
    <w:p w14:paraId="5C392A51" w14:textId="18193B85" w:rsidR="00C641C6" w:rsidRDefault="00C641C6" w:rsidP="00C641C6"/>
    <w:p w14:paraId="1B0D2BD8" w14:textId="0A5414EA" w:rsidR="00C641C6" w:rsidRDefault="00C641C6" w:rsidP="00C641C6">
      <w:pPr>
        <w:pStyle w:val="Heading3"/>
      </w:pPr>
      <w:r>
        <w:t>2NR</w:t>
      </w:r>
    </w:p>
    <w:p w14:paraId="147B40C4" w14:textId="77777777" w:rsidR="00C641C6" w:rsidRDefault="00C641C6" w:rsidP="00C641C6">
      <w:pPr>
        <w:pStyle w:val="Heading4"/>
      </w:pPr>
      <w:r>
        <w:t xml:space="preserve">Dropping the debater discourages them from engaging in unfair practices in the future and sets a positive norm. Deterrence and norming outweigh – A] scope – their model would cause multiple violations of the </w:t>
      </w:r>
      <w:proofErr w:type="spellStart"/>
      <w:r>
        <w:t>interp</w:t>
      </w:r>
      <w:proofErr w:type="spellEnd"/>
      <w:r>
        <w:t xml:space="preserve"> for strategic purposes which increases abuse in the long term, B] probability – norms like disclosing and a </w:t>
      </w:r>
      <w:proofErr w:type="spellStart"/>
      <w:r>
        <w:t>prioris</w:t>
      </w:r>
      <w:proofErr w:type="spellEnd"/>
      <w:r>
        <w:t xml:space="preserve"> bad have been set over years which proves deterrence is real</w:t>
      </w:r>
    </w:p>
    <w:p w14:paraId="577065A2" w14:textId="77777777" w:rsidR="00C641C6" w:rsidRDefault="00C641C6" w:rsidP="00C641C6"/>
    <w:p w14:paraId="0DF7EE2B" w14:textId="14AF7913" w:rsidR="00C641C6" w:rsidRDefault="00C641C6" w:rsidP="00C641C6">
      <w:pPr>
        <w:pStyle w:val="Heading4"/>
      </w:pPr>
      <w:r>
        <w:t xml:space="preserve">Substance is permanently skewed and drop the </w:t>
      </w:r>
      <w:proofErr w:type="spellStart"/>
      <w:r>
        <w:t>arg</w:t>
      </w:r>
      <w:proofErr w:type="spellEnd"/>
      <w:r>
        <w:t xml:space="preserve"> means they always have the advantage on the rest of the debate. Rectifying the skew outweighs – A] any skew makes it impossible to determine the better debater because of confounding variables which is a jurisdictional question for the judge, B] their warrants presume I can engage on </w:t>
      </w:r>
      <w:proofErr w:type="gramStart"/>
      <w:r>
        <w:t>substance</w:t>
      </w:r>
      <w:proofErr w:type="gramEnd"/>
      <w:r>
        <w:t xml:space="preserve"> but the abuse story proves I couldn’t which means there’s no benefit dropping the </w:t>
      </w:r>
      <w:proofErr w:type="spellStart"/>
      <w:r>
        <w:t>arg</w:t>
      </w:r>
      <w:proofErr w:type="spellEnd"/>
    </w:p>
    <w:p w14:paraId="2AC47A30" w14:textId="4E904453" w:rsidR="00C641C6" w:rsidRDefault="00C641C6" w:rsidP="00C641C6"/>
    <w:p w14:paraId="236C7708" w14:textId="77777777" w:rsidR="00C641C6" w:rsidRDefault="00C641C6" w:rsidP="00C641C6">
      <w:pPr>
        <w:pStyle w:val="Heading3"/>
      </w:pPr>
      <w:r>
        <w:t>AT: Substantive Ed</w:t>
      </w:r>
    </w:p>
    <w:p w14:paraId="131F3278" w14:textId="77777777" w:rsidR="00C641C6" w:rsidRDefault="00C641C6" w:rsidP="00C641C6">
      <w:pPr>
        <w:pStyle w:val="Heading4"/>
      </w:pPr>
      <w:r>
        <w:t>1] Substance is impossible since they’ve skewed the evaluation of it and made it impossible to engage</w:t>
      </w:r>
    </w:p>
    <w:p w14:paraId="2EDFE0CA" w14:textId="77777777" w:rsidR="00C641C6" w:rsidRDefault="00C641C6" w:rsidP="00C641C6">
      <w:pPr>
        <w:pStyle w:val="Heading4"/>
      </w:pPr>
      <w:r>
        <w:t xml:space="preserve">2] Turn – if theory is </w:t>
      </w:r>
      <w:proofErr w:type="gramStart"/>
      <w:r>
        <w:t>drop</w:t>
      </w:r>
      <w:proofErr w:type="gramEnd"/>
      <w:r>
        <w:t xml:space="preserve"> the </w:t>
      </w:r>
      <w:proofErr w:type="spellStart"/>
      <w:r>
        <w:t>arg</w:t>
      </w:r>
      <w:proofErr w:type="spellEnd"/>
      <w:r>
        <w:t>, people will read more theory without fear of the RVI</w:t>
      </w:r>
    </w:p>
    <w:p w14:paraId="5DBF6BE4" w14:textId="77777777" w:rsidR="00C641C6" w:rsidRDefault="00C641C6" w:rsidP="00C641C6">
      <w:pPr>
        <w:pStyle w:val="Heading4"/>
      </w:pPr>
      <w:r>
        <w:t xml:space="preserve">3] Turn – drop the </w:t>
      </w:r>
      <w:proofErr w:type="spellStart"/>
      <w:r>
        <w:t>arg</w:t>
      </w:r>
      <w:proofErr w:type="spellEnd"/>
      <w:r>
        <w:t xml:space="preserve"> means people </w:t>
      </w:r>
      <w:proofErr w:type="gramStart"/>
      <w:r>
        <w:t>have to</w:t>
      </w:r>
      <w:proofErr w:type="gramEnd"/>
      <w:r>
        <w:t xml:space="preserve"> read more theory to gain any advantage which increases the prevalence of </w:t>
      </w:r>
      <w:proofErr w:type="spellStart"/>
      <w:r>
        <w:t>friv</w:t>
      </w:r>
      <w:proofErr w:type="spellEnd"/>
      <w:r>
        <w:t xml:space="preserve"> shells</w:t>
      </w:r>
    </w:p>
    <w:p w14:paraId="139AE0BF" w14:textId="77777777" w:rsidR="00C641C6" w:rsidRDefault="00C641C6" w:rsidP="00C641C6">
      <w:pPr>
        <w:pStyle w:val="Heading4"/>
      </w:pPr>
      <w:r>
        <w:t>4] Turn – people will be far more abusive since theory’s no risk and their opponents need one shell per abusive argument which makes substance worse</w:t>
      </w:r>
    </w:p>
    <w:p w14:paraId="0F9A0989" w14:textId="77777777" w:rsidR="00C641C6" w:rsidRPr="00C641C6" w:rsidRDefault="00C641C6" w:rsidP="00C641C6"/>
    <w:p w14:paraId="2D24844F" w14:textId="77777777" w:rsidR="006143C0" w:rsidRPr="00270AA6" w:rsidRDefault="006143C0" w:rsidP="006143C0">
      <w:pPr>
        <w:pStyle w:val="Heading3"/>
      </w:pPr>
      <w:proofErr w:type="spellStart"/>
      <w:r>
        <w:t>Toplevel</w:t>
      </w:r>
      <w:proofErr w:type="spellEnd"/>
    </w:p>
    <w:p w14:paraId="6CF4903B" w14:textId="77777777" w:rsidR="006143C0" w:rsidRDefault="006143C0" w:rsidP="006143C0">
      <w:pPr>
        <w:pStyle w:val="Heading4"/>
        <w:rPr>
          <w:rFonts w:cs="Times New Roman"/>
        </w:rPr>
      </w:pPr>
      <w:r>
        <w:rPr>
          <w:rFonts w:cs="Times New Roman"/>
        </w:rPr>
        <w:t xml:space="preserve">1] Arbitrary – reasonability </w:t>
      </w:r>
      <w:r w:rsidRPr="001C5FBF">
        <w:rPr>
          <w:rFonts w:cs="Calibri"/>
        </w:rPr>
        <w:t>invites judge intervention</w:t>
      </w:r>
      <w:r>
        <w:rPr>
          <w:rFonts w:cs="Calibri"/>
        </w:rPr>
        <w:t xml:space="preserve"> since we don’t know your bs meter – people set </w:t>
      </w:r>
      <w:proofErr w:type="spellStart"/>
      <w:r>
        <w:rPr>
          <w:rFonts w:cs="Times New Roman"/>
        </w:rPr>
        <w:t>b</w:t>
      </w:r>
      <w:r w:rsidRPr="00FE2B96">
        <w:rPr>
          <w:rFonts w:cs="Times New Roman"/>
        </w:rPr>
        <w:t>rightline</w:t>
      </w:r>
      <w:r>
        <w:rPr>
          <w:rFonts w:cs="Times New Roman"/>
        </w:rPr>
        <w:t>s</w:t>
      </w:r>
      <w:proofErr w:type="spellEnd"/>
      <w:r w:rsidRPr="00FE2B96">
        <w:rPr>
          <w:rFonts w:cs="Times New Roman"/>
        </w:rPr>
        <w:t xml:space="preserve"> that allow </w:t>
      </w:r>
      <w:r>
        <w:rPr>
          <w:rFonts w:cs="Times New Roman"/>
        </w:rPr>
        <w:t xml:space="preserve">them to </w:t>
      </w:r>
      <w:r w:rsidRPr="00FE2B96">
        <w:rPr>
          <w:rFonts w:cs="Times New Roman"/>
        </w:rPr>
        <w:t>get away with abuse.</w:t>
      </w:r>
    </w:p>
    <w:p w14:paraId="7D4E16D9" w14:textId="77777777" w:rsidR="006143C0" w:rsidRDefault="006143C0" w:rsidP="006143C0">
      <w:pPr>
        <w:pStyle w:val="Heading4"/>
        <w:rPr>
          <w:rFonts w:cs="Times New Roman"/>
        </w:rPr>
      </w:pPr>
      <w:r>
        <w:rPr>
          <w:rFonts w:cs="Times New Roman"/>
        </w:rPr>
        <w:t>2] Collapses – r</w:t>
      </w:r>
      <w:r w:rsidRPr="00FE2B96">
        <w:rPr>
          <w:rFonts w:cs="Times New Roman"/>
        </w:rPr>
        <w:t xml:space="preserve">easonability collapses to competing </w:t>
      </w:r>
      <w:proofErr w:type="spellStart"/>
      <w:r w:rsidRPr="00FE2B96">
        <w:rPr>
          <w:rFonts w:cs="Times New Roman"/>
        </w:rPr>
        <w:t>interps</w:t>
      </w:r>
      <w:proofErr w:type="spellEnd"/>
      <w:r w:rsidRPr="00FE2B96">
        <w:rPr>
          <w:rFonts w:cs="Times New Roman"/>
        </w:rPr>
        <w:t xml:space="preserve"> –</w:t>
      </w:r>
      <w:r>
        <w:rPr>
          <w:rFonts w:cs="Times New Roman"/>
        </w:rPr>
        <w:t xml:space="preserve"> you justify two </w:t>
      </w:r>
      <w:proofErr w:type="spellStart"/>
      <w:r>
        <w:rPr>
          <w:rFonts w:cs="Times New Roman"/>
        </w:rPr>
        <w:t>brightlines</w:t>
      </w:r>
      <w:proofErr w:type="spellEnd"/>
      <w:r>
        <w:rPr>
          <w:rFonts w:cs="Times New Roman"/>
        </w:rPr>
        <w:t xml:space="preserve"> in an offense defense manner like two </w:t>
      </w:r>
      <w:proofErr w:type="spellStart"/>
      <w:r>
        <w:rPr>
          <w:rFonts w:cs="Times New Roman"/>
        </w:rPr>
        <w:t>interps</w:t>
      </w:r>
      <w:proofErr w:type="spellEnd"/>
    </w:p>
    <w:p w14:paraId="37CF86EE" w14:textId="77777777" w:rsidR="006143C0" w:rsidRDefault="006143C0" w:rsidP="006143C0">
      <w:pPr>
        <w:pStyle w:val="Heading4"/>
        <w:rPr>
          <w:rFonts w:cs="Times New Roman"/>
        </w:rPr>
      </w:pPr>
      <w:r>
        <w:rPr>
          <w:rFonts w:cs="Times New Roman"/>
        </w:rPr>
        <w:t xml:space="preserve">3] Norm setting – </w:t>
      </w:r>
      <w:r w:rsidRPr="00FE2B96">
        <w:rPr>
          <w:rFonts w:cs="Times New Roman"/>
        </w:rPr>
        <w:t>if you can’t defend why your model of debate is BETTER than your opponents’ model, then you should be held accountable for still using it</w:t>
      </w:r>
      <w:r>
        <w:rPr>
          <w:rFonts w:cs="Times New Roman"/>
        </w:rPr>
        <w:t xml:space="preserve"> – o/w on longevity since people follow rules in the future, not just this round</w:t>
      </w:r>
    </w:p>
    <w:p w14:paraId="2F783B4B" w14:textId="77777777" w:rsidR="006143C0" w:rsidRDefault="006143C0" w:rsidP="006143C0">
      <w:pPr>
        <w:pStyle w:val="Heading4"/>
      </w:pPr>
      <w:r>
        <w:t xml:space="preserve">4] Jurisdiction – even a marginal skew impairs your ability to determine the better debater and only competing </w:t>
      </w:r>
      <w:proofErr w:type="spellStart"/>
      <w:r>
        <w:t>interps</w:t>
      </w:r>
      <w:proofErr w:type="spellEnd"/>
      <w:r>
        <w:t xml:space="preserve"> allows us to determine that via offense defense</w:t>
      </w:r>
    </w:p>
    <w:p w14:paraId="32877620" w14:textId="77777777" w:rsidR="006143C0" w:rsidRDefault="006143C0" w:rsidP="006143C0">
      <w:pPr>
        <w:pStyle w:val="Heading4"/>
        <w:rPr>
          <w:rFonts w:cs="Times New Roman"/>
        </w:rPr>
      </w:pPr>
      <w:r>
        <w:t xml:space="preserve">5] Infinite abuse – unfair practices should be minimized but reasonability allows people to get away with defense, creating </w:t>
      </w:r>
      <w:r w:rsidRPr="00FE2B96">
        <w:rPr>
          <w:rFonts w:cs="Times New Roman"/>
        </w:rPr>
        <w:t>a race to the bottom where debaters try to get away with as much “reasonable” abuse as they can.</w:t>
      </w:r>
    </w:p>
    <w:p w14:paraId="11CB8737" w14:textId="77777777" w:rsidR="006143C0" w:rsidRDefault="006143C0" w:rsidP="006143C0">
      <w:pPr>
        <w:pStyle w:val="Heading4"/>
      </w:pPr>
      <w:r>
        <w:t xml:space="preserve">6] Their indicts are potential abuse claims – if I win abuse on the </w:t>
      </w:r>
      <w:proofErr w:type="spellStart"/>
      <w:r>
        <w:t>interp</w:t>
      </w:r>
      <w:proofErr w:type="spellEnd"/>
      <w:r>
        <w:t xml:space="preserve"> then it isn’t frivolous and proves you’re unreasonable</w:t>
      </w:r>
    </w:p>
    <w:p w14:paraId="383CEDCA" w14:textId="77777777" w:rsidR="00C641C6" w:rsidRPr="00C641C6" w:rsidRDefault="00C641C6" w:rsidP="00C641C6"/>
    <w:sectPr w:rsidR="00C641C6" w:rsidRPr="00C64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altName w:val="Calibri"/>
    <w:panose1 w:val="020B0604020202020204"/>
    <w:charset w:val="00"/>
    <w:family w:val="auto"/>
    <w:pitch w:val="variable"/>
    <w:sig w:usb0="00000003" w:usb1="00000000" w:usb2="00000000" w:usb3="00000000" w:csb0="00000001" w:csb1="00000000"/>
  </w:font>
  <w:font w:name="inheri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altName w:val="Agency FB"/>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075EEF"/>
    <w:multiLevelType w:val="hybridMultilevel"/>
    <w:tmpl w:val="139EE76A"/>
    <w:lvl w:ilvl="0" w:tplc="0DFE20A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3B50F8"/>
    <w:rsid w:val="000139A3"/>
    <w:rsid w:val="0006645C"/>
    <w:rsid w:val="000F5797"/>
    <w:rsid w:val="00100833"/>
    <w:rsid w:val="00104529"/>
    <w:rsid w:val="00105942"/>
    <w:rsid w:val="00107396"/>
    <w:rsid w:val="00144A4C"/>
    <w:rsid w:val="00176AB0"/>
    <w:rsid w:val="00177B7D"/>
    <w:rsid w:val="00180B78"/>
    <w:rsid w:val="0018322D"/>
    <w:rsid w:val="001B5776"/>
    <w:rsid w:val="001E527A"/>
    <w:rsid w:val="001F78CE"/>
    <w:rsid w:val="00222BDD"/>
    <w:rsid w:val="00251FC7"/>
    <w:rsid w:val="002855A7"/>
    <w:rsid w:val="002B146A"/>
    <w:rsid w:val="002B5E17"/>
    <w:rsid w:val="00315690"/>
    <w:rsid w:val="00316B75"/>
    <w:rsid w:val="00325646"/>
    <w:rsid w:val="003460F2"/>
    <w:rsid w:val="00374129"/>
    <w:rsid w:val="0038158C"/>
    <w:rsid w:val="003902BA"/>
    <w:rsid w:val="003A09E2"/>
    <w:rsid w:val="003B50F8"/>
    <w:rsid w:val="003C4BED"/>
    <w:rsid w:val="00407037"/>
    <w:rsid w:val="004605D6"/>
    <w:rsid w:val="004C60E8"/>
    <w:rsid w:val="004E3579"/>
    <w:rsid w:val="004E728B"/>
    <w:rsid w:val="004F39E0"/>
    <w:rsid w:val="00532C03"/>
    <w:rsid w:val="00537BD5"/>
    <w:rsid w:val="0057268A"/>
    <w:rsid w:val="005D2912"/>
    <w:rsid w:val="006065BD"/>
    <w:rsid w:val="006143C0"/>
    <w:rsid w:val="00645FA9"/>
    <w:rsid w:val="00647866"/>
    <w:rsid w:val="00665003"/>
    <w:rsid w:val="006A2AD0"/>
    <w:rsid w:val="006C2375"/>
    <w:rsid w:val="006D4ECC"/>
    <w:rsid w:val="00722258"/>
    <w:rsid w:val="007243E5"/>
    <w:rsid w:val="00766EA0"/>
    <w:rsid w:val="007A2226"/>
    <w:rsid w:val="007E7392"/>
    <w:rsid w:val="007F5B66"/>
    <w:rsid w:val="00823A1C"/>
    <w:rsid w:val="00845B9D"/>
    <w:rsid w:val="00860984"/>
    <w:rsid w:val="008B3ECB"/>
    <w:rsid w:val="008B4E85"/>
    <w:rsid w:val="008C1B2E"/>
    <w:rsid w:val="0091627E"/>
    <w:rsid w:val="0092701B"/>
    <w:rsid w:val="00951E8B"/>
    <w:rsid w:val="0097032B"/>
    <w:rsid w:val="009D2EAD"/>
    <w:rsid w:val="009D54B2"/>
    <w:rsid w:val="009E1922"/>
    <w:rsid w:val="009F3661"/>
    <w:rsid w:val="009F7ED2"/>
    <w:rsid w:val="00A3178F"/>
    <w:rsid w:val="00A93661"/>
    <w:rsid w:val="00A95652"/>
    <w:rsid w:val="00AC0AB8"/>
    <w:rsid w:val="00B33C6D"/>
    <w:rsid w:val="00B4508F"/>
    <w:rsid w:val="00B55AD5"/>
    <w:rsid w:val="00B8057C"/>
    <w:rsid w:val="00BD6238"/>
    <w:rsid w:val="00BF593B"/>
    <w:rsid w:val="00BF773A"/>
    <w:rsid w:val="00BF7E81"/>
    <w:rsid w:val="00C13773"/>
    <w:rsid w:val="00C17CC8"/>
    <w:rsid w:val="00C641C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0415"/>
    <w:rsid w:val="00F6364A"/>
    <w:rsid w:val="00F812FA"/>
    <w:rsid w:val="00F9113A"/>
    <w:rsid w:val="00F970F0"/>
    <w:rsid w:val="00FD12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838A"/>
  <w15:chartTrackingRefBased/>
  <w15:docId w15:val="{8CE424AD-1BA2-46E3-B041-B11F98C5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7392"/>
    <w:rPr>
      <w:rFonts w:ascii="Calibri" w:hAnsi="Calibri" w:cs="Calibri"/>
    </w:rPr>
  </w:style>
  <w:style w:type="paragraph" w:styleId="Heading1">
    <w:name w:val="heading 1"/>
    <w:aliases w:val="Pocket"/>
    <w:basedOn w:val="Normal"/>
    <w:next w:val="Normal"/>
    <w:link w:val="Heading1Char"/>
    <w:qFormat/>
    <w:rsid w:val="007E73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73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E73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3"/>
    <w:unhideWhenUsed/>
    <w:qFormat/>
    <w:rsid w:val="007E73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73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392"/>
  </w:style>
  <w:style w:type="character" w:customStyle="1" w:styleId="Heading1Char">
    <w:name w:val="Heading 1 Char"/>
    <w:aliases w:val="Pocket Char"/>
    <w:basedOn w:val="DefaultParagraphFont"/>
    <w:link w:val="Heading1"/>
    <w:rsid w:val="007E73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7392"/>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7E739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7E739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7E739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7E7392"/>
    <w:rPr>
      <w:b/>
      <w:bCs/>
      <w:sz w:val="26"/>
      <w:u w:val="non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6"/>
    <w:qFormat/>
    <w:rsid w:val="007E7392"/>
    <w:rPr>
      <w:b w:val="0"/>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7E7392"/>
    <w:rPr>
      <w:color w:val="auto"/>
      <w:u w:val="none"/>
    </w:rPr>
  </w:style>
  <w:style w:type="character" w:styleId="FollowedHyperlink">
    <w:name w:val="FollowedHyperlink"/>
    <w:basedOn w:val="DefaultParagraphFont"/>
    <w:uiPriority w:val="99"/>
    <w:semiHidden/>
    <w:unhideWhenUsed/>
    <w:rsid w:val="007E7392"/>
    <w:rPr>
      <w:color w:val="auto"/>
      <w:u w:val="none"/>
    </w:rPr>
  </w:style>
  <w:style w:type="paragraph" w:styleId="ListParagraph">
    <w:name w:val="List Paragraph"/>
    <w:basedOn w:val="Normal"/>
    <w:uiPriority w:val="34"/>
    <w:qFormat/>
    <w:rsid w:val="00F970F0"/>
    <w:pPr>
      <w:ind w:left="720"/>
      <w:contextualSpacing/>
    </w:pPr>
  </w:style>
  <w:style w:type="paragraph" w:styleId="NormalWeb">
    <w:name w:val="Normal (Web)"/>
    <w:basedOn w:val="Normal"/>
    <w:uiPriority w:val="99"/>
    <w:unhideWhenUsed/>
    <w:rsid w:val="000F57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g">
    <w:name w:val="tag"/>
    <w:basedOn w:val="Normal"/>
    <w:next w:val="Normal"/>
    <w:qFormat/>
    <w:rsid w:val="000F5797"/>
    <w:pPr>
      <w:spacing w:after="0" w:line="240" w:lineRule="auto"/>
    </w:pPr>
    <w:rPr>
      <w:rFonts w:ascii="Times New Roman" w:eastAsia="Times New Roman" w:hAnsi="Times New Roman" w:cs="Arial Unicode MS"/>
      <w:b/>
      <w:sz w:val="24"/>
      <w:szCs w:val="20"/>
      <w:lang w:val="x-none" w:eastAsia="x-none" w:bidi="si-LK"/>
    </w:rPr>
  </w:style>
  <w:style w:type="paragraph" w:customStyle="1" w:styleId="card">
    <w:name w:val="card"/>
    <w:basedOn w:val="Normal"/>
    <w:next w:val="Normal"/>
    <w:link w:val="cardChar"/>
    <w:qFormat/>
    <w:rsid w:val="000F5797"/>
    <w:pPr>
      <w:spacing w:after="0" w:line="240" w:lineRule="auto"/>
      <w:ind w:left="288" w:right="288"/>
    </w:pPr>
    <w:rPr>
      <w:rFonts w:ascii="Times New Roman" w:eastAsia="Times New Roman" w:hAnsi="Times New Roman" w:cs="Arial Unicode MS"/>
      <w:sz w:val="20"/>
      <w:szCs w:val="20"/>
      <w:lang w:val="x-none" w:eastAsia="x-none" w:bidi="si-LK"/>
    </w:rPr>
  </w:style>
  <w:style w:type="character" w:customStyle="1" w:styleId="underline">
    <w:name w:val="underline"/>
    <w:qFormat/>
    <w:rsid w:val="000F5797"/>
    <w:rPr>
      <w:b/>
      <w:bCs w:val="0"/>
      <w:u w:val="single"/>
    </w:rPr>
  </w:style>
  <w:style w:type="character" w:customStyle="1" w:styleId="cardChar">
    <w:name w:val="card Char"/>
    <w:link w:val="card"/>
    <w:locked/>
    <w:rsid w:val="000F5797"/>
    <w:rPr>
      <w:rFonts w:ascii="Times New Roman" w:eastAsia="Times New Roman" w:hAnsi="Times New Roman" w:cs="Arial Unicode MS"/>
      <w:sz w:val="20"/>
      <w:szCs w:val="20"/>
      <w:lang w:val="x-none" w:eastAsia="x-none" w:bidi="si-LK"/>
    </w:rPr>
  </w:style>
  <w:style w:type="paragraph" w:customStyle="1" w:styleId="textbold">
    <w:name w:val="text bold"/>
    <w:basedOn w:val="Normal"/>
    <w:link w:val="Emphasis"/>
    <w:uiPriority w:val="7"/>
    <w:qFormat/>
    <w:rsid w:val="0006645C"/>
    <w:pPr>
      <w:ind w:left="720"/>
      <w:jc w:val="both"/>
    </w:pPr>
    <w:rPr>
      <w:b/>
      <w:iCs/>
      <w:sz w:val="26"/>
      <w:u w:val="single"/>
    </w:rPr>
  </w:style>
  <w:style w:type="paragraph" w:customStyle="1" w:styleId="UnderlinePara">
    <w:name w:val="Underline Para"/>
    <w:basedOn w:val="Normal"/>
    <w:uiPriority w:val="6"/>
    <w:qFormat/>
    <w:rsid w:val="0006645C"/>
    <w:pPr>
      <w:widowControl w:val="0"/>
      <w:suppressAutoHyphens/>
      <w:spacing w:after="200" w:line="256" w:lineRule="auto"/>
      <w:contextualSpacing/>
    </w:pPr>
    <w:rPr>
      <w:rFonts w:asciiTheme="minorHAnsi" w:eastAsiaTheme="minorEastAsia" w:hAnsiTheme="minorHAnsi" w:cstheme="minorBidi"/>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hyperlink" Target="https://reason.com/2018/03/12/climate-change-problems-will-be-solved-t" TargetMode="Externa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www.cnn.com/2015/01/14/opinion/co2-crisis-griff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scholar.smu.edu/cgi/viewcontent.cgi?article=1307&amp;context=jal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9160</Words>
  <Characters>52213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2022-01-15T01:09:00Z</dcterms:created>
  <dcterms:modified xsi:type="dcterms:W3CDTF">2022-01-15T01:09:00Z</dcterms:modified>
</cp:coreProperties>
</file>