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8764F" w14:textId="77777777" w:rsidR="00853040" w:rsidRDefault="00853040" w:rsidP="00853040"/>
    <w:p w14:paraId="71F3466E" w14:textId="77777777" w:rsidR="00853040" w:rsidRDefault="00853040" w:rsidP="00853040">
      <w:pPr>
        <w:pStyle w:val="Heading3"/>
      </w:pPr>
      <w:r>
        <w:t>1NC – Space Col DA</w:t>
      </w:r>
    </w:p>
    <w:p w14:paraId="1CE1D257" w14:textId="77777777" w:rsidR="00853040" w:rsidRPr="00251F49" w:rsidRDefault="00853040" w:rsidP="00853040">
      <w:pPr>
        <w:pStyle w:val="Heading4"/>
      </w:pPr>
      <w:r>
        <w:t>Private sector innovation in the commercial space industry is high now.</w:t>
      </w:r>
    </w:p>
    <w:p w14:paraId="1E4F0822" w14:textId="77777777" w:rsidR="00853040" w:rsidRPr="008D4744" w:rsidRDefault="00853040" w:rsidP="00853040">
      <w:r w:rsidRPr="008D4744">
        <w:rPr>
          <w:b/>
          <w:bCs/>
          <w:sz w:val="26"/>
          <w:szCs w:val="26"/>
        </w:rPr>
        <w:t>Smith 18</w:t>
      </w:r>
      <w:r>
        <w:t xml:space="preserve"> [Matthew Smith</w:t>
      </w:r>
      <w:r w:rsidRPr="008D4744">
        <w:t>, 6-11-2018, "Commercialized Space and You," Science in the News, https://sitn.hms.harvard.edu/flash/2018/commercialized-space-and-you/</w:t>
      </w:r>
      <w:r>
        <w:t>]//DDPT</w:t>
      </w:r>
    </w:p>
    <w:p w14:paraId="58F7C07D" w14:textId="77777777" w:rsidR="00853040" w:rsidRDefault="00853040" w:rsidP="00853040">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proofErr w:type="gramStart"/>
      <w:r w:rsidRPr="009C15D3">
        <w:rPr>
          <w:rStyle w:val="StyleUnderline"/>
          <w:highlight w:val="green"/>
        </w:rPr>
        <w:t>appreciated</w:t>
      </w:r>
      <w:r w:rsidRPr="00C71417">
        <w:t xml:space="preserve">, </w:t>
      </w:r>
      <w:r w:rsidRPr="009C15D3">
        <w:rPr>
          <w:highlight w:val="green"/>
        </w:rPr>
        <w:t>but</w:t>
      </w:r>
      <w:proofErr w:type="gramEnd"/>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6"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7"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8"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9"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33A067D5" w14:textId="77777777" w:rsidR="00853040" w:rsidRDefault="00853040" w:rsidP="00853040"/>
    <w:p w14:paraId="2BBC29DA" w14:textId="77777777" w:rsidR="00853040" w:rsidRDefault="00853040" w:rsidP="00853040">
      <w:pPr>
        <w:pStyle w:val="Heading4"/>
      </w:pPr>
      <w:r>
        <w:t>Private space appropriation is uniquely key to ensuring ongoing innovation towards space exploration and colonization.</w:t>
      </w:r>
    </w:p>
    <w:p w14:paraId="6C9E5102" w14:textId="77777777" w:rsidR="00853040" w:rsidRPr="0099080E" w:rsidRDefault="00853040" w:rsidP="00853040">
      <w:r w:rsidRPr="00145086">
        <w:rPr>
          <w:b/>
          <w:bCs/>
          <w:sz w:val="26"/>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10969824" w14:textId="77777777" w:rsidR="00853040" w:rsidRPr="0099080E" w:rsidRDefault="00853040" w:rsidP="00853040">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7C574B75" w14:textId="77777777" w:rsidR="00853040" w:rsidRPr="0099080E" w:rsidRDefault="00853040" w:rsidP="00853040">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3BF6B20D" w14:textId="77777777" w:rsidR="00853040" w:rsidRPr="0099080E" w:rsidRDefault="00853040" w:rsidP="00853040">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021981F4" w14:textId="77777777" w:rsidR="00853040" w:rsidRDefault="00853040" w:rsidP="00853040">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279B3054" w14:textId="77777777" w:rsidR="00853040" w:rsidRDefault="00853040" w:rsidP="00853040"/>
    <w:p w14:paraId="0799D353" w14:textId="77777777" w:rsidR="00853040" w:rsidRDefault="00853040" w:rsidP="00853040">
      <w:pPr>
        <w:pStyle w:val="Heading4"/>
      </w:pPr>
      <w:r>
        <w:t>The private sector is the key internal link to space exploration and colonization.</w:t>
      </w:r>
    </w:p>
    <w:p w14:paraId="334CC23D" w14:textId="77777777" w:rsidR="00853040" w:rsidRDefault="00853040" w:rsidP="00853040">
      <w:r w:rsidRPr="000613B2">
        <w:rPr>
          <w:b/>
          <w:bCs/>
          <w:sz w:val="26"/>
          <w:szCs w:val="26"/>
        </w:rPr>
        <w:t>Sharma 9/7</w:t>
      </w:r>
      <w:r>
        <w:t xml:space="preserve"> [</w:t>
      </w:r>
      <w:proofErr w:type="spellStart"/>
      <w:r w:rsidRPr="00670573">
        <w:t>Maanas</w:t>
      </w:r>
      <w:proofErr w:type="spellEnd"/>
      <w:r w:rsidRPr="00670573">
        <w:t xml:space="preserve"> Sharma, 9-7-2021, "The Space Review: The privatized frontier: the ethical implications and role of private companies in space exploration," </w:t>
      </w:r>
      <w:r>
        <w:t>The Space Review</w:t>
      </w:r>
      <w:r w:rsidRPr="00670573">
        <w:t>, https://www.thespacereview.com/article/4238/1</w:t>
      </w:r>
      <w:r>
        <w:t>]//DDPT</w:t>
      </w:r>
    </w:p>
    <w:p w14:paraId="22C462A6" w14:textId="77777777" w:rsidR="00853040" w:rsidRPr="00C30D30" w:rsidRDefault="00853040" w:rsidP="00853040">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w:t>
      </w:r>
      <w:proofErr w:type="gramStart"/>
      <w:r w:rsidRPr="00C30D30">
        <w:t>exploration as a whole</w:t>
      </w:r>
      <w:proofErr w:type="gramEnd"/>
      <w:r w:rsidRPr="00C30D30">
        <w:t xml:space="preserv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w:t>
      </w:r>
      <w:proofErr w:type="gramStart"/>
      <w:r w:rsidRPr="00C30D30">
        <w:t>general public</w:t>
      </w:r>
      <w:proofErr w:type="gramEnd"/>
      <w:r w:rsidRPr="00C30D30">
        <w:t xml:space="preserve"> on Earth.</w:t>
      </w:r>
    </w:p>
    <w:p w14:paraId="63092E87" w14:textId="77777777" w:rsidR="00853040" w:rsidRPr="00C30D30" w:rsidRDefault="00853040" w:rsidP="00853040">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724AE208" w14:textId="77777777" w:rsidR="00853040" w:rsidRPr="00C30D30" w:rsidRDefault="00853040" w:rsidP="00853040">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C30D30">
        <w:t>Rodhan</w:t>
      </w:r>
      <w:proofErr w:type="spellEnd"/>
      <w:r w:rsidRPr="00C30D30">
        <w:t xml:space="preserve">, Head of the Geneva Centre for Security Policy’s Geopolitics and Global Futures </w:t>
      </w:r>
      <w:proofErr w:type="spellStart"/>
      <w:r w:rsidRPr="00C30D30">
        <w:t>Programme</w:t>
      </w:r>
      <w:proofErr w:type="spellEnd"/>
      <w:r w:rsidRPr="00C30D30">
        <w:t xml:space="preserve">, “because there were no alternatives to government space programs, accidents were seen to some degree as par for the course… By comparison, private companies </w:t>
      </w:r>
      <w:proofErr w:type="gramStart"/>
      <w:r w:rsidRPr="00C30D30">
        <w:t>actually have</w:t>
      </w:r>
      <w:proofErr w:type="gramEnd"/>
      <w:r w:rsidRPr="00C30D30">
        <w:t xml:space="preserve"> a far more difficult set of issues to face in the case of a mishap. In a </w:t>
      </w:r>
      <w:proofErr w:type="gramStart"/>
      <w:r w:rsidRPr="00C30D30">
        <w:t>worst case</w:t>
      </w:r>
      <w:proofErr w:type="gramEnd"/>
      <w:r w:rsidRPr="00C30D30">
        <w:t xml:space="preserve"> scenario, a private company could make an easy scapegoat.” [6]</w:t>
      </w:r>
    </w:p>
    <w:p w14:paraId="3DCE49D0" w14:textId="77777777" w:rsidR="00853040" w:rsidRPr="00C30D30" w:rsidRDefault="00853040" w:rsidP="00853040">
      <w:r w:rsidRPr="00C30D30">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C30D30">
        <w:t>dearMoon</w:t>
      </w:r>
      <w:proofErr w:type="spellEnd"/>
      <w:r w:rsidRPr="00C30D30">
        <w:t>,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2DF2829C" w14:textId="77777777" w:rsidR="00853040" w:rsidRPr="00C30D30" w:rsidRDefault="00853040" w:rsidP="00853040">
      <w:r w:rsidRPr="00C30D30">
        <w:t xml:space="preserve">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C30D30">
        <w:t>Mars.[</w:t>
      </w:r>
      <w:proofErr w:type="gramEnd"/>
      <w:r w:rsidRPr="00C30D30">
        <w:t>7,10]</w:t>
      </w:r>
    </w:p>
    <w:p w14:paraId="4B89708A" w14:textId="77777777" w:rsidR="00853040" w:rsidRPr="00C30D30" w:rsidRDefault="00853040" w:rsidP="00853040">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proofErr w:type="gramStart"/>
      <w:r w:rsidRPr="00C30D30">
        <w:t>.”[</w:t>
      </w:r>
      <w:proofErr w:type="gramEnd"/>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72AF3E1D" w14:textId="77777777" w:rsidR="00853040" w:rsidRPr="00C30D30" w:rsidRDefault="00853040" w:rsidP="00853040">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w:t>
      </w:r>
      <w:proofErr w:type="spellStart"/>
      <w:r w:rsidRPr="0071556D">
        <w:rPr>
          <w:rStyle w:val="StyleUnderline"/>
        </w:rPr>
        <w:t>i</w:t>
      </w:r>
      <w:proofErr w:type="spellEnd"/>
      <w:r w:rsidRPr="0071556D">
        <w:rPr>
          <w:rStyle w:val="StyleUnderline"/>
        </w:rPr>
        <w:t>]</w:t>
      </w:r>
      <w:proofErr w:type="spellStart"/>
      <w:r w:rsidRPr="0071556D">
        <w:rPr>
          <w:rStyle w:val="StyleUnderline"/>
        </w:rPr>
        <w:t>nstead</w:t>
      </w:r>
      <w:proofErr w:type="spellEnd"/>
      <w:r w:rsidRPr="0071556D">
        <w:rPr>
          <w:rStyle w:val="StyleUnderline"/>
        </w:rPr>
        <w:t xml:space="preserve">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w:t>
      </w:r>
      <w:proofErr w:type="gramStart"/>
      <w:r w:rsidRPr="00C30D30">
        <w:t>.”[</w:t>
      </w:r>
      <w:proofErr w:type="gramEnd"/>
      <w:r w:rsidRPr="00C30D30">
        <w:t xml:space="preserve">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C30D30">
        <w:t>ousehold</w:t>
      </w:r>
      <w:proofErr w:type="spellEnd"/>
      <w:r w:rsidRPr="00C30D30">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47EED286" w14:textId="77777777" w:rsidR="00853040" w:rsidRPr="00C71417" w:rsidRDefault="00853040" w:rsidP="00853040">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300F3F6A" w14:textId="77777777" w:rsidR="00853040" w:rsidRDefault="00853040" w:rsidP="00853040"/>
    <w:p w14:paraId="54008C17" w14:textId="77777777" w:rsidR="00853040" w:rsidRDefault="00853040" w:rsidP="00853040">
      <w:pPr>
        <w:pStyle w:val="Heading4"/>
      </w:pPr>
      <w:r>
        <w:t>Space exploration solves</w:t>
      </w:r>
      <w:r w:rsidRPr="00B476B1">
        <w:t xml:space="preserve"> </w:t>
      </w:r>
      <w:r w:rsidRPr="003A6E0F">
        <w:t>extinction</w:t>
      </w:r>
      <w:r>
        <w:t xml:space="preserve"> and </w:t>
      </w:r>
      <w:r w:rsidRPr="003A6E0F">
        <w:t>endless resource wars</w:t>
      </w:r>
      <w:r>
        <w:t>.</w:t>
      </w:r>
    </w:p>
    <w:p w14:paraId="340B2C3E" w14:textId="77777777" w:rsidR="00853040" w:rsidRPr="003A6E0F" w:rsidRDefault="00853040" w:rsidP="00853040">
      <w:pPr>
        <w:rPr>
          <w:b/>
          <w:bCs/>
          <w:sz w:val="26"/>
        </w:rPr>
      </w:pPr>
      <w:r w:rsidRPr="00BD0886">
        <w:rPr>
          <w:rStyle w:val="Style13ptBold"/>
        </w:rPr>
        <w:t>Collins 10</w:t>
      </w:r>
      <w:r>
        <w:rPr>
          <w:rStyle w:val="Style13ptBold"/>
        </w:rPr>
        <w:t xml:space="preserve"> </w:t>
      </w:r>
      <w:r w:rsidRPr="00257ECB">
        <w:rPr>
          <w:rStyle w:val="Style13ptBold"/>
          <w:b w:val="0"/>
          <w:bCs w:val="0"/>
          <w:sz w:val="22"/>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2BAD10DB" w14:textId="77777777" w:rsidR="00853040" w:rsidRPr="009C15D3" w:rsidRDefault="00853040" w:rsidP="00853040">
      <w:pPr>
        <w:rPr>
          <w:rFonts w:asciiTheme="minorHAnsi" w:hAnsiTheme="minorHAnsi" w:cstheme="minorHAnsi"/>
        </w:rPr>
      </w:pPr>
      <w:r w:rsidRPr="009C15D3">
        <w:rPr>
          <w:rFonts w:asciiTheme="minorHAnsi" w:hAnsiTheme="minorHAnsi" w:cstheme="minorHAnsi"/>
        </w:rPr>
        <w:t xml:space="preserve">7. World peace and preservation of human </w:t>
      </w:r>
      <w:proofErr w:type="spellStart"/>
      <w:r w:rsidRPr="009C15D3">
        <w:rPr>
          <w:rFonts w:asciiTheme="minorHAnsi" w:hAnsiTheme="minorHAnsi" w:cstheme="minorHAnsi"/>
        </w:rPr>
        <w:t>civilisation</w:t>
      </w:r>
      <w:proofErr w:type="spellEnd"/>
    </w:p>
    <w:p w14:paraId="296C5C3B" w14:textId="77777777" w:rsidR="00853040" w:rsidRPr="009C15D3" w:rsidRDefault="00853040" w:rsidP="00853040">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BoldUnderline"/>
          <w:rFonts w:asciiTheme="minorHAnsi" w:hAnsiTheme="minorHAnsi" w:cstheme="minorHAnsi"/>
          <w:sz w:val="22"/>
        </w:rPr>
        <w:t xml:space="preserve">always </w:t>
      </w:r>
      <w:r w:rsidRPr="009C15D3">
        <w:rPr>
          <w:rStyle w:val="BoldUnderline"/>
          <w:rFonts w:asciiTheme="minorHAnsi" w:hAnsiTheme="minorHAnsi" w:cstheme="minorHAnsi"/>
          <w:sz w:val="22"/>
          <w:highlight w:val="green"/>
        </w:rPr>
        <w:t>been</w:t>
      </w:r>
      <w:r w:rsidRPr="009C15D3">
        <w:rPr>
          <w:rStyle w:val="BoldUnderline"/>
          <w:rFonts w:asciiTheme="minorHAnsi" w:hAnsiTheme="minorHAnsi" w:cstheme="minorHAnsi"/>
          <w:sz w:val="22"/>
        </w:rPr>
        <w:t xml:space="preserve"> unequal </w:t>
      </w:r>
      <w:r w:rsidRPr="009C15D3">
        <w:rPr>
          <w:rStyle w:val="BoldUnderline"/>
          <w:rFonts w:asciiTheme="minorHAnsi" w:hAnsiTheme="minorHAnsi" w:cstheme="minorHAnsi"/>
          <w:sz w:val="22"/>
          <w:highlight w:val="green"/>
        </w:rPr>
        <w:t>access to resources</w:t>
      </w:r>
      <w:r w:rsidRPr="009C15D3">
        <w:rPr>
          <w:rStyle w:val="BoldUnderline"/>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BoldUnderline"/>
          <w:rFonts w:asciiTheme="minorHAnsi" w:hAnsiTheme="minorHAnsi" w:cstheme="minorHAnsi"/>
          <w:sz w:val="22"/>
        </w:rPr>
        <w:t xml:space="preserve">natural </w:t>
      </w:r>
      <w:r w:rsidRPr="009C15D3">
        <w:rPr>
          <w:rStyle w:val="BoldUnderline"/>
          <w:rFonts w:asciiTheme="minorHAnsi" w:hAnsiTheme="minorHAnsi" w:cstheme="minorHAnsi"/>
          <w:sz w:val="22"/>
          <w:highlight w:val="green"/>
        </w:rPr>
        <w:t>resources of Earth are limited</w:t>
      </w:r>
      <w:r w:rsidRPr="009C15D3">
        <w:rPr>
          <w:rStyle w:val="BoldUnderline"/>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 xml:space="preserve">if the </w:t>
      </w:r>
      <w:proofErr w:type="gramStart"/>
      <w:r w:rsidRPr="009C15D3">
        <w:rPr>
          <w:rStyle w:val="StyleUnderline"/>
          <w:rFonts w:asciiTheme="minorHAnsi" w:hAnsiTheme="minorHAnsi" w:cstheme="minorHAnsi"/>
        </w:rPr>
        <w:t>general public</w:t>
      </w:r>
      <w:proofErr w:type="gramEnd"/>
      <w:r w:rsidRPr="009C15D3">
        <w:rPr>
          <w:rStyle w:val="StyleUnderline"/>
          <w:rFonts w:asciiTheme="minorHAnsi" w:hAnsiTheme="minorHAnsi" w:cstheme="minorHAnsi"/>
        </w:rPr>
        <w:t xml:space="preserve"> can be persuaded to support them</w:t>
      </w:r>
      <w:r w:rsidRPr="009C15D3">
        <w:rPr>
          <w:rFonts w:asciiTheme="minorHAnsi" w:hAnsiTheme="minorHAnsi" w:cstheme="minorHAnsi"/>
        </w:rPr>
        <w:t xml:space="preserve">, </w:t>
      </w:r>
      <w:r w:rsidRPr="009C15D3">
        <w:rPr>
          <w:rStyle w:val="BoldUnderline"/>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3D1AFF87" w14:textId="77777777" w:rsidR="00853040" w:rsidRPr="009C15D3" w:rsidRDefault="00853040" w:rsidP="00853040">
      <w:pPr>
        <w:rPr>
          <w:rFonts w:asciiTheme="minorHAnsi" w:hAnsiTheme="minorHAnsi" w:cstheme="minorHAnsi"/>
        </w:rPr>
      </w:pPr>
      <w:r w:rsidRPr="009C15D3">
        <w:rPr>
          <w:rFonts w:asciiTheme="minorHAnsi" w:hAnsiTheme="minorHAnsi" w:cstheme="minorHAnsi"/>
        </w:rPr>
        <w:t xml:space="preserve">7.1. </w:t>
      </w:r>
      <w:r w:rsidRPr="009C15D3">
        <w:rPr>
          <w:rStyle w:val="BoldUnderline"/>
          <w:rFonts w:asciiTheme="minorHAnsi" w:hAnsiTheme="minorHAnsi" w:cstheme="minorHAnsi"/>
          <w:sz w:val="22"/>
          <w:highlight w:val="green"/>
        </w:rPr>
        <w:t>Expansion into</w:t>
      </w:r>
      <w:r w:rsidRPr="009C15D3">
        <w:rPr>
          <w:rStyle w:val="BoldUnderline"/>
          <w:rFonts w:asciiTheme="minorHAnsi" w:hAnsiTheme="minorHAnsi" w:cstheme="minorHAnsi"/>
          <w:sz w:val="22"/>
        </w:rPr>
        <w:t xml:space="preserve"> near-Earth </w:t>
      </w:r>
      <w:r w:rsidRPr="009C15D3">
        <w:rPr>
          <w:rStyle w:val="BoldUnderline"/>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4FC9AB71" w14:textId="77777777" w:rsidR="00853040" w:rsidRPr="009C15D3" w:rsidRDefault="00853040" w:rsidP="00853040">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clearly facilitate world peace</w:t>
      </w:r>
      <w:r w:rsidRPr="009C15D3">
        <w:rPr>
          <w:rStyle w:val="BoldUnderline"/>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BoldUnderline"/>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BoldUnderline"/>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06C3003F" w14:textId="77777777" w:rsidR="00853040" w:rsidRPr="009C15D3" w:rsidRDefault="00853040" w:rsidP="00853040">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BoldUnderline"/>
          <w:rFonts w:asciiTheme="minorHAnsi" w:hAnsiTheme="minorHAnsi" w:cstheme="minorHAnsi"/>
          <w:sz w:val="22"/>
          <w:highlight w:val="green"/>
        </w:rPr>
        <w:t xml:space="preserve"> using known tech</w:t>
      </w:r>
      <w:r w:rsidRPr="009C15D3">
        <w:rPr>
          <w:rFonts w:asciiTheme="minorHAnsi" w:hAnsiTheme="minorHAnsi" w:cstheme="minorHAnsi"/>
        </w:rPr>
        <w:t xml:space="preserve">nology </w:t>
      </w:r>
      <w:r w:rsidRPr="009C15D3">
        <w:rPr>
          <w:rStyle w:val="BoldUnderline"/>
          <w:rFonts w:asciiTheme="minorHAnsi" w:hAnsiTheme="minorHAnsi" w:cstheme="minorHAnsi"/>
          <w:sz w:val="22"/>
          <w:highlight w:val="green"/>
        </w:rPr>
        <w:t>is the surest way of ending the threat</w:t>
      </w:r>
      <w:r w:rsidRPr="009C15D3">
        <w:rPr>
          <w:rStyle w:val="BoldUnderline"/>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BoldUnderline"/>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BoldUnderline"/>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this</w:t>
      </w:r>
      <w:r w:rsidRPr="009C15D3">
        <w:rPr>
          <w:rStyle w:val="BoldUnderline"/>
          <w:rFonts w:asciiTheme="minorHAnsi" w:hAnsiTheme="minorHAnsi" w:cstheme="minorHAnsi"/>
          <w:sz w:val="22"/>
        </w:rPr>
        <w:t xml:space="preserve"> not only </w:t>
      </w:r>
      <w:r w:rsidRPr="009C15D3">
        <w:rPr>
          <w:rStyle w:val="BoldUnderline"/>
          <w:rFonts w:asciiTheme="minorHAnsi" w:hAnsiTheme="minorHAnsi" w:cstheme="minorHAnsi"/>
          <w:sz w:val="22"/>
          <w:highlight w:val="green"/>
        </w:rPr>
        <w:t>eliminates the need for</w:t>
      </w:r>
      <w:r w:rsidRPr="009C15D3">
        <w:rPr>
          <w:rStyle w:val="BoldUnderline"/>
          <w:rFonts w:asciiTheme="minorHAnsi" w:hAnsiTheme="minorHAnsi" w:cstheme="minorHAnsi"/>
          <w:sz w:val="22"/>
        </w:rPr>
        <w:t xml:space="preserve"> resource </w:t>
      </w:r>
      <w:r w:rsidRPr="009C15D3">
        <w:rPr>
          <w:rStyle w:val="BoldUnderline"/>
          <w:rFonts w:asciiTheme="minorHAnsi" w:hAnsiTheme="minorHAnsi" w:cstheme="minorHAnsi"/>
          <w:sz w:val="22"/>
          <w:highlight w:val="green"/>
        </w:rPr>
        <w:t>wars</w:t>
      </w:r>
      <w:r w:rsidRPr="009C15D3">
        <w:rPr>
          <w:rFonts w:asciiTheme="minorHAnsi" w:hAnsiTheme="minorHAnsi" w:cstheme="minorHAnsi"/>
        </w:rPr>
        <w:t xml:space="preserve">, </w:t>
      </w:r>
      <w:proofErr w:type="gramStart"/>
      <w:r w:rsidRPr="009C15D3">
        <w:rPr>
          <w:rFonts w:asciiTheme="minorHAnsi" w:hAnsiTheme="minorHAnsi" w:cstheme="minorHAnsi"/>
        </w:rPr>
        <w:t>it</w:t>
      </w:r>
      <w:proofErr w:type="gramEnd"/>
      <w:r w:rsidRPr="009C15D3">
        <w:rPr>
          <w:rFonts w:asciiTheme="minorHAnsi" w:hAnsiTheme="minorHAnsi" w:cstheme="minorHAnsi"/>
        </w:rPr>
        <w:t xml:space="preserve">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w:t>
      </w:r>
      <w:proofErr w:type="gramStart"/>
      <w:r w:rsidRPr="009C15D3">
        <w:rPr>
          <w:rFonts w:asciiTheme="minorHAnsi" w:hAnsiTheme="minorHAnsi" w:cstheme="minorHAnsi"/>
        </w:rPr>
        <w:t>Middle-East</w:t>
      </w:r>
      <w:proofErr w:type="gramEnd"/>
      <w:r w:rsidRPr="009C15D3">
        <w:rPr>
          <w:rFonts w:asciiTheme="minorHAnsi" w:hAnsiTheme="minorHAnsi" w:cstheme="minorHAnsi"/>
        </w:rPr>
        <w:t xml:space="preserve"> in the 21st century is orders of magnitude more than the public investment needed to aid companies sufficiently to start the commercial use of space resources.</w:t>
      </w:r>
    </w:p>
    <w:p w14:paraId="01ED1D79" w14:textId="77777777" w:rsidR="00853040" w:rsidRPr="009C15D3" w:rsidRDefault="00853040" w:rsidP="00853040">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BoldUnderline"/>
          <w:rFonts w:asciiTheme="minorHAnsi" w:hAnsiTheme="minorHAnsi" w:cstheme="minorHAnsi"/>
          <w:sz w:val="22"/>
        </w:rPr>
        <w:t xml:space="preserve">these </w:t>
      </w:r>
      <w:r w:rsidRPr="009C15D3">
        <w:rPr>
          <w:rStyle w:val="BoldUnderline"/>
          <w:rFonts w:asciiTheme="minorHAnsi" w:hAnsiTheme="minorHAnsi" w:cstheme="minorHAnsi"/>
          <w:sz w:val="22"/>
          <w:highlight w:val="green"/>
        </w:rPr>
        <w:t>groups</w:t>
      </w:r>
      <w:r w:rsidRPr="009C15D3">
        <w:rPr>
          <w:rStyle w:val="BoldUnderline"/>
          <w:rFonts w:asciiTheme="minorHAnsi" w:hAnsiTheme="minorHAnsi" w:cstheme="minorHAnsi"/>
          <w:sz w:val="22"/>
        </w:rPr>
        <w:t xml:space="preserve">’ continuing </w:t>
      </w:r>
      <w:r w:rsidRPr="009C15D3">
        <w:rPr>
          <w:rStyle w:val="BoldUnderline"/>
          <w:rFonts w:asciiTheme="minorHAnsi" w:hAnsiTheme="minorHAnsi" w:cstheme="minorHAnsi"/>
          <w:sz w:val="22"/>
          <w:highlight w:val="green"/>
        </w:rPr>
        <w:t>profits are</w:t>
      </w:r>
      <w:r w:rsidRPr="009C15D3">
        <w:rPr>
          <w:rStyle w:val="BoldUnderline"/>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 xml:space="preserve">only by maintaining the </w:t>
      </w:r>
      <w:proofErr w:type="spellStart"/>
      <w:r w:rsidRPr="009C15D3">
        <w:rPr>
          <w:rStyle w:val="BoldUnderline"/>
          <w:rFonts w:asciiTheme="minorHAnsi" w:hAnsiTheme="minorHAnsi" w:cstheme="minorHAnsi"/>
          <w:sz w:val="22"/>
          <w:highlight w:val="green"/>
        </w:rPr>
        <w:t>pretence</w:t>
      </w:r>
      <w:proofErr w:type="spellEnd"/>
      <w:r w:rsidRPr="009C15D3">
        <w:rPr>
          <w:rStyle w:val="BoldUnderline"/>
          <w:rFonts w:asciiTheme="minorHAnsi" w:hAnsiTheme="minorHAnsi" w:cstheme="minorHAnsi"/>
          <w:sz w:val="22"/>
        </w:rPr>
        <w:t xml:space="preserve"> that </w:t>
      </w:r>
      <w:r w:rsidRPr="009C15D3">
        <w:rPr>
          <w:rStyle w:val="BoldUnderline"/>
          <w:rFonts w:asciiTheme="minorHAnsi" w:hAnsiTheme="minorHAnsi" w:cstheme="minorHAnsi"/>
          <w:sz w:val="22"/>
          <w:highlight w:val="green"/>
        </w:rPr>
        <w:t>use of space resources is not feasible</w:t>
      </w:r>
      <w:r w:rsidRPr="009C15D3">
        <w:rPr>
          <w:rStyle w:val="BoldUnderline"/>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BoldUnderline"/>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0090615C" w14:textId="77777777" w:rsidR="00853040" w:rsidRPr="009C15D3" w:rsidRDefault="00853040" w:rsidP="00853040">
      <w:pPr>
        <w:rPr>
          <w:rFonts w:asciiTheme="minorHAnsi" w:hAnsiTheme="minorHAnsi" w:cstheme="minorHAnsi"/>
        </w:rPr>
      </w:pPr>
      <w:r w:rsidRPr="009C15D3">
        <w:rPr>
          <w:rFonts w:asciiTheme="minorHAnsi" w:hAnsiTheme="minorHAnsi" w:cstheme="minorHAnsi"/>
        </w:rPr>
        <w:t>7.2. High return in safety from extra-terrestrial settlement</w:t>
      </w:r>
    </w:p>
    <w:p w14:paraId="3DF3B4F5" w14:textId="77777777" w:rsidR="00853040" w:rsidRPr="009C15D3" w:rsidRDefault="00853040" w:rsidP="00853040">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BoldUnderline"/>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BoldUnderline"/>
          <w:rFonts w:asciiTheme="minorHAnsi" w:hAnsiTheme="minorHAnsi" w:cstheme="minorHAnsi"/>
          <w:sz w:val="22"/>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4971DDC2" w14:textId="7DBD3E85" w:rsidR="00853040" w:rsidRDefault="00853040" w:rsidP="00853040">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BoldUnderline"/>
          <w:rFonts w:asciiTheme="minorHAnsi" w:hAnsiTheme="minorHAnsi" w:cstheme="minorHAnsi"/>
          <w:sz w:val="22"/>
          <w:highlight w:val="green"/>
        </w:rPr>
        <w:t>reduc</w:t>
      </w:r>
      <w:r w:rsidRPr="009C15D3">
        <w:rPr>
          <w:rStyle w:val="BoldUnderline"/>
          <w:rFonts w:asciiTheme="minorHAnsi" w:hAnsiTheme="minorHAnsi" w:cstheme="minorHAnsi"/>
          <w:sz w:val="22"/>
        </w:rPr>
        <w:t xml:space="preserve">ing </w:t>
      </w:r>
      <w:r w:rsidRPr="009C15D3">
        <w:rPr>
          <w:rStyle w:val="BoldUnderline"/>
          <w:rFonts w:asciiTheme="minorHAnsi" w:hAnsiTheme="minorHAnsi" w:cstheme="minorHAnsi"/>
          <w:sz w:val="22"/>
          <w:highlight w:val="green"/>
        </w:rPr>
        <w:t>the danger of human extinction due</w:t>
      </w:r>
      <w:r w:rsidRPr="009C15D3">
        <w:rPr>
          <w:rStyle w:val="BoldUnderline"/>
          <w:rFonts w:asciiTheme="minorHAnsi" w:hAnsiTheme="minorHAnsi" w:cstheme="minorHAnsi"/>
          <w:sz w:val="22"/>
        </w:rPr>
        <w:t xml:space="preserve"> to </w:t>
      </w:r>
      <w:r w:rsidRPr="009C15D3">
        <w:rPr>
          <w:rStyle w:val="BoldUnderline"/>
          <w:rFonts w:asciiTheme="minorHAnsi" w:hAnsiTheme="minorHAnsi" w:cstheme="minorHAnsi"/>
          <w:sz w:val="22"/>
          <w:highlight w:val="green"/>
        </w:rPr>
        <w:t>planet-wide</w:t>
      </w:r>
      <w:r w:rsidRPr="009C15D3">
        <w:rPr>
          <w:rStyle w:val="BoldUnderline"/>
          <w:rFonts w:asciiTheme="minorHAnsi" w:hAnsiTheme="minorHAnsi" w:cstheme="minorHAnsi"/>
          <w:sz w:val="22"/>
        </w:rPr>
        <w:t xml:space="preserve"> or cosmic </w:t>
      </w:r>
      <w:r w:rsidRPr="009C15D3">
        <w:rPr>
          <w:rStyle w:val="BoldUnderline"/>
          <w:rFonts w:asciiTheme="minorHAnsi" w:hAnsiTheme="minorHAnsi" w:cstheme="minorHAnsi"/>
          <w:sz w:val="22"/>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BoldUnderline"/>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BoldUnderline"/>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BoldUnderline"/>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BoldUnderline"/>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BoldUnderline"/>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60147F62" w14:textId="77137A4E" w:rsidR="004F5908" w:rsidRPr="009C15D3" w:rsidRDefault="004F5908" w:rsidP="004F5908">
      <w:pPr>
        <w:pStyle w:val="Heading3"/>
      </w:pPr>
      <w:r>
        <w:t>Space Mining Da</w:t>
      </w:r>
    </w:p>
    <w:p w14:paraId="7E291B1C" w14:textId="77777777" w:rsidR="00B94A7E" w:rsidRPr="001C7A49" w:rsidRDefault="00B94A7E" w:rsidP="00B94A7E">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0A020426" w14:textId="77777777" w:rsidR="00B94A7E" w:rsidRPr="00EA57CB" w:rsidRDefault="00B94A7E" w:rsidP="00B94A7E">
      <w:pPr>
        <w:rPr>
          <w:rStyle w:val="Style13ptBold"/>
          <w:b w:val="0"/>
          <w:bCs w:val="0"/>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0A65ECC4" w14:textId="77777777" w:rsidR="00B94A7E" w:rsidRPr="00060E64" w:rsidRDefault="00B94A7E" w:rsidP="00B94A7E">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highlight w:val="green"/>
        </w:rPr>
        <w:t xml:space="preserve">mining on the Moon, </w:t>
      </w:r>
      <w:proofErr w:type="gramStart"/>
      <w:r w:rsidRPr="004B04AE">
        <w:rPr>
          <w:rStyle w:val="StyleUnderline"/>
          <w:highlight w:val="green"/>
        </w:rPr>
        <w:t>Mars</w:t>
      </w:r>
      <w:proofErr w:type="gramEnd"/>
      <w:r w:rsidRPr="004B04AE">
        <w:rPr>
          <w:rStyle w:val="StyleUnderline"/>
          <w:highlight w:val="green"/>
        </w:rPr>
        <w:t xml:space="preserve">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10"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 xml:space="preserve">As every fan of science fiction knows, the resources of the solar system appear virtually unlimited compared to those on Earth. There are whole other planets, dozens of moons, thousands of massive </w:t>
      </w:r>
      <w:proofErr w:type="gramStart"/>
      <w:r w:rsidRPr="00060E64">
        <w:rPr>
          <w:color w:val="000000" w:themeColor="text1"/>
          <w:sz w:val="16"/>
          <w:szCs w:val="16"/>
        </w:rPr>
        <w:t>asteroids</w:t>
      </w:r>
      <w:proofErr w:type="gramEnd"/>
      <w:r w:rsidRPr="00060E64">
        <w:rPr>
          <w:color w:val="000000" w:themeColor="text1"/>
          <w:sz w:val="16"/>
          <w:szCs w:val="16"/>
        </w:rPr>
        <w:t xml:space="preserve">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11"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rPr>
        <w:t xml:space="preserve">With limited demand for materials in space itself and the need for huge amounts of energy to return materials to Earth, creating a viable industry will turn on major advances in technology, </w:t>
      </w:r>
      <w:proofErr w:type="gramStart"/>
      <w:r w:rsidRPr="004B04AE">
        <w:rPr>
          <w:rStyle w:val="StyleUnderline"/>
          <w:sz w:val="16"/>
          <w:szCs w:val="16"/>
        </w:rPr>
        <w:t>finance</w:t>
      </w:r>
      <w:proofErr w:type="gramEnd"/>
      <w:r w:rsidRPr="004B04AE">
        <w:rPr>
          <w:rStyle w:val="StyleUnderline"/>
          <w:sz w:val="16"/>
          <w:szCs w:val="16"/>
        </w:rPr>
        <w:t xml:space="preserv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 xml:space="preserve">Potential economic, </w:t>
      </w:r>
      <w:proofErr w:type="gramStart"/>
      <w:r w:rsidRPr="00060E64">
        <w:rPr>
          <w:rStyle w:val="StyleUnderline"/>
          <w:highlight w:val="green"/>
        </w:rPr>
        <w:t>scientific</w:t>
      </w:r>
      <w:proofErr w:type="gramEnd"/>
      <w:r w:rsidRPr="00060E64">
        <w:rPr>
          <w:rStyle w:val="StyleUnderline"/>
          <w:highlight w:val="green"/>
        </w:rPr>
        <w:t xml:space="preserve">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 xml:space="preserve">first </w:t>
      </w:r>
      <w:proofErr w:type="spellStart"/>
      <w:r w:rsidRPr="00060E64">
        <w:rPr>
          <w:rStyle w:val="StyleUnderline"/>
          <w:highlight w:val="green"/>
        </w:rPr>
        <w:t>spaceresources</w:t>
      </w:r>
      <w:proofErr w:type="spellEnd"/>
      <w:r w:rsidRPr="00060E64">
        <w:rPr>
          <w:rStyle w:val="StyleUnderline"/>
          <w:highlight w:val="green"/>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060E64">
        <w:rPr>
          <w:color w:val="000000" w:themeColor="text1"/>
          <w:sz w:val="16"/>
          <w:szCs w:val="16"/>
        </w:rPr>
        <w:t>India</w:t>
      </w:r>
      <w:proofErr w:type="gramEnd"/>
      <w:r w:rsidRPr="00060E64">
        <w:rPr>
          <w:color w:val="000000" w:themeColor="text1"/>
          <w:sz w:val="16"/>
          <w:szCs w:val="16"/>
        </w:rPr>
        <w:t xml:space="preserve"> and the European Space Agency all harbor space-mining ambitions of their own. Governing these emerging interests is an outdated treaty framework from the Cold War. Sooner rather than later, we’ll need </w:t>
      </w:r>
      <w:hyperlink r:id="rId12"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0338CF35" w14:textId="77777777" w:rsidR="00B94A7E" w:rsidRDefault="00B94A7E" w:rsidP="00B94A7E">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hyperlink r:id="rId13" w:tgtFrame="_blank" w:history="1">
        <w:r w:rsidRPr="00B42CD2">
          <w:rPr>
            <w:rStyle w:val="StyleUnderline"/>
          </w:rPr>
          <w:t>permanently shadowed craters</w:t>
        </w:r>
      </w:hyperlink>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r w:rsidRPr="00B42CD2">
        <w:rPr>
          <w:rStyle w:val="StyleUnderline"/>
        </w:rPr>
        <w:t xml:space="preserve">Asteroids are another near-term </w:t>
      </w:r>
      <w:hyperlink r:id="rId14" w:tgtFrame="_blank" w:history="1">
        <w:r w:rsidRPr="00B42CD2">
          <w:rPr>
            <w:rStyle w:val="StyleUnderline"/>
          </w:rPr>
          <w:t>mining target</w:t>
        </w:r>
      </w:hyperlink>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r w:rsidRPr="00B42CD2">
        <w:rPr>
          <w:rStyle w:val="StyleUnderline"/>
        </w:rPr>
        <w:t xml:space="preserve"> across the space industry. The rise of </w:t>
      </w:r>
      <w:r w:rsidRPr="00352666">
        <w:rPr>
          <w:rStyle w:val="StyleUnderline"/>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highlight w:val="green"/>
        </w:rPr>
        <w:t>costs</w:t>
      </w:r>
      <w:r w:rsidRPr="00B42CD2">
        <w:rPr>
          <w:rStyle w:val="StyleUnderline"/>
        </w:rPr>
        <w:t xml:space="preserve">. Once limited to government contract missions and the delivery of telecom satellites to orbit, </w:t>
      </w:r>
      <w:r w:rsidRPr="00352666">
        <w:rPr>
          <w:rStyle w:val="StyleUnderline"/>
          <w:highlight w:val="green"/>
        </w:rPr>
        <w:t>private firms are</w:t>
      </w:r>
      <w:r w:rsidRPr="00B42CD2">
        <w:rPr>
          <w:rStyle w:val="StyleUnderline"/>
        </w:rPr>
        <w:t xml:space="preserve"> now emerging as </w:t>
      </w:r>
      <w:r w:rsidRPr="00352666">
        <w:rPr>
          <w:rStyle w:val="StyleUnderline"/>
          <w:highlight w:val="green"/>
        </w:rPr>
        <w:t>leaders in</w:t>
      </w:r>
      <w:r w:rsidRPr="00B42CD2">
        <w:rPr>
          <w:rStyle w:val="StyleUnderline"/>
        </w:rPr>
        <w:t xml:space="preserve"> developing “</w:t>
      </w:r>
      <w:proofErr w:type="spellStart"/>
      <w:r w:rsidRPr="00B42CD2">
        <w:rPr>
          <w:rStyle w:val="StyleUnderline"/>
          <w:highlight w:val="green"/>
        </w:rPr>
        <w:t>NewSpace</w:t>
      </w:r>
      <w:proofErr w:type="spellEnd"/>
      <w:r w:rsidRPr="00B42CD2">
        <w:rPr>
          <w:rStyle w:val="StyleUnderline"/>
          <w:highlight w:val="green"/>
        </w:rPr>
        <w:t>”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specialized services. The space sector, with a market capitalization of $400 billion, could grow to as much as $1 trillion by 2040 as private investment soars.</w:t>
      </w:r>
    </w:p>
    <w:p w14:paraId="3571D9FA" w14:textId="77777777" w:rsidR="00B94A7E" w:rsidRDefault="00B94A7E" w:rsidP="00B94A7E"/>
    <w:p w14:paraId="6BC42EBA" w14:textId="77777777" w:rsidR="00B94A7E" w:rsidRPr="00753E77" w:rsidRDefault="00B94A7E" w:rsidP="00B94A7E"/>
    <w:p w14:paraId="60417D6B" w14:textId="77777777" w:rsidR="00B94A7E" w:rsidRDefault="00B94A7E" w:rsidP="00B94A7E">
      <w:pPr>
        <w:pStyle w:val="Heading4"/>
      </w:pPr>
      <w:r>
        <w:t xml:space="preserve">OST defines appropriation as </w:t>
      </w:r>
      <w:r w:rsidRPr="00D6269D">
        <w:rPr>
          <w:u w:val="single"/>
        </w:rPr>
        <w:t>occupation, use, or any other means</w:t>
      </w:r>
      <w:r>
        <w:t xml:space="preserve"> – the aff </w:t>
      </w:r>
      <w:proofErr w:type="gramStart"/>
      <w:r>
        <w:t>definitely links</w:t>
      </w:r>
      <w:proofErr w:type="gramEnd"/>
    </w:p>
    <w:p w14:paraId="4B7568C8" w14:textId="77777777" w:rsidR="00B94A7E" w:rsidRPr="00D6269D" w:rsidRDefault="00B94A7E" w:rsidP="00B94A7E">
      <w:pPr>
        <w:spacing w:line="0" w:lineRule="atLeast"/>
        <w:textAlignment w:val="baseline"/>
        <w:rPr>
          <w:rFonts w:eastAsia="Times New Roman"/>
          <w:color w:val="000000"/>
          <w:spacing w:val="2"/>
          <w:sz w:val="16"/>
          <w:szCs w:val="16"/>
        </w:rPr>
      </w:pPr>
      <w:r>
        <w:rPr>
          <w:rStyle w:val="Style13ptBold"/>
        </w:rPr>
        <w:t xml:space="preserve">Mallick and Rajagopalan 19, </w:t>
      </w:r>
      <w:r>
        <w:rPr>
          <w:rStyle w:val="Style13ptBold"/>
          <w:b w:val="0"/>
          <w:sz w:val="16"/>
          <w:szCs w:val="16"/>
        </w:rPr>
        <w:t>(</w:t>
      </w:r>
      <w:proofErr w:type="spellStart"/>
      <w:r w:rsidRPr="00D6269D">
        <w:rPr>
          <w:rFonts w:eastAsia="Times New Roman"/>
          <w:color w:val="333333"/>
          <w:spacing w:val="8"/>
          <w:sz w:val="16"/>
          <w:szCs w:val="16"/>
          <w:shd w:val="clear" w:color="auto" w:fill="FFFFFF"/>
        </w:rPr>
        <w:t>Senjuti</w:t>
      </w:r>
      <w:proofErr w:type="spellEnd"/>
      <w:r w:rsidRPr="00D6269D">
        <w:rPr>
          <w:rFonts w:eastAsia="Times New Roman"/>
          <w:color w:val="333333"/>
          <w:spacing w:val="8"/>
          <w:sz w:val="16"/>
          <w:szCs w:val="16"/>
          <w:shd w:val="clear" w:color="auto" w:fill="FFFFFF"/>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D6269D">
        <w:rPr>
          <w:rFonts w:eastAsia="Times New Roman"/>
          <w:color w:val="333333"/>
          <w:spacing w:val="8"/>
          <w:sz w:val="16"/>
          <w:szCs w:val="16"/>
          <w:shd w:val="clear" w:color="auto" w:fill="FFFFFF"/>
        </w:rPr>
        <w:t>, in particular, Space</w:t>
      </w:r>
      <w:proofErr w:type="gramEnd"/>
      <w:r w:rsidRPr="00D6269D">
        <w:rPr>
          <w:rFonts w:eastAsia="Times New Roman"/>
          <w:color w:val="333333"/>
          <w:spacing w:val="8"/>
          <w:sz w:val="16"/>
          <w:szCs w:val="16"/>
          <w:shd w:val="clear" w:color="auto" w:fill="FFFFFF"/>
        </w:rPr>
        <w:t xml:space="preserve"> debris mitigation and removal, and the law of the commons. She has published articles on Space Law in the </w:t>
      </w:r>
      <w:proofErr w:type="gramStart"/>
      <w:r w:rsidRPr="00D6269D">
        <w:rPr>
          <w:rFonts w:eastAsia="Times New Roman"/>
          <w:color w:val="333333"/>
          <w:spacing w:val="8"/>
          <w:sz w:val="16"/>
          <w:szCs w:val="16"/>
          <w:shd w:val="clear" w:color="auto" w:fill="FFFFFF"/>
        </w:rPr>
        <w:t>All India</w:t>
      </w:r>
      <w:proofErr w:type="gramEnd"/>
      <w:r w:rsidRPr="00D6269D">
        <w:rPr>
          <w:rFonts w:eastAsia="Times New Roman"/>
          <w:color w:val="333333"/>
          <w:spacing w:val="8"/>
          <w:sz w:val="16"/>
          <w:szCs w:val="16"/>
          <w:shd w:val="clear" w:color="auto" w:fill="FFFFFF"/>
        </w:rPr>
        <w:t xml:space="preserve"> Reporter Law Journal and The Hindu.</w:t>
      </w:r>
      <w:r w:rsidRPr="00D6269D">
        <w:rPr>
          <w:color w:val="000000"/>
          <w:spacing w:val="2"/>
          <w:sz w:val="16"/>
          <w:szCs w:val="16"/>
        </w:rPr>
        <w:t xml:space="preserve"> Dr Rajeswari (Raji) Pillai Rajagopalan is the Director of the Centre for Security, Strategy and Technology (CSST) at the Observer Research Foundation, New Delhi.</w:t>
      </w:r>
      <w:r>
        <w:rPr>
          <w:color w:val="000000"/>
          <w:spacing w:val="2"/>
          <w:sz w:val="16"/>
          <w:szCs w:val="16"/>
        </w:rPr>
        <w:t xml:space="preserve"> </w:t>
      </w:r>
      <w:r w:rsidRPr="00D6269D">
        <w:rPr>
          <w:color w:val="000000"/>
          <w:spacing w:val="2"/>
          <w:sz w:val="16"/>
          <w:szCs w:val="16"/>
        </w:rPr>
        <w:t>Dr Rajagopalan was the Technical Advisor to the United Nations Group of Governmental Experts (GGE) on Prevention of Arms Race in Outer Space (PAROS) (July 2018-July 2019).</w:t>
      </w:r>
      <w:r>
        <w:rPr>
          <w:color w:val="000000"/>
          <w:spacing w:val="2"/>
          <w:sz w:val="16"/>
          <w:szCs w:val="16"/>
        </w:rPr>
        <w:t xml:space="preserve"> </w:t>
      </w:r>
      <w:r w:rsidRPr="00D6269D">
        <w:rPr>
          <w:color w:val="000000"/>
          <w:spacing w:val="2"/>
          <w:sz w:val="16"/>
          <w:szCs w:val="16"/>
        </w:rPr>
        <w:t xml:space="preserve">She was also a Non-Resident Indo-Pacific Fellow at the Perth </w:t>
      </w:r>
      <w:proofErr w:type="spellStart"/>
      <w:r w:rsidRPr="00D6269D">
        <w:rPr>
          <w:color w:val="000000"/>
          <w:spacing w:val="2"/>
          <w:sz w:val="16"/>
          <w:szCs w:val="16"/>
        </w:rPr>
        <w:t>USAsia</w:t>
      </w:r>
      <w:proofErr w:type="spellEnd"/>
      <w:r w:rsidRPr="00D6269D">
        <w:rPr>
          <w:color w:val="000000"/>
          <w:spacing w:val="2"/>
          <w:sz w:val="16"/>
          <w:szCs w:val="16"/>
        </w:rPr>
        <w:t xml:space="preserve"> Centre from April-December 2020.</w:t>
      </w:r>
      <w:r>
        <w:rPr>
          <w:color w:val="000000"/>
          <w:spacing w:val="2"/>
          <w:sz w:val="16"/>
          <w:szCs w:val="16"/>
        </w:rPr>
        <w:t xml:space="preserve"> </w:t>
      </w:r>
      <w:r w:rsidRPr="00D6269D">
        <w:rPr>
          <w:color w:val="000000"/>
          <w:spacing w:val="2"/>
          <w:sz w:val="16"/>
          <w:szCs w:val="16"/>
        </w:rPr>
        <w:t xml:space="preserve">As a senior Asia </w:t>
      </w:r>
      <w:proofErr w:type="spellStart"/>
      <w:r w:rsidRPr="00D6269D">
        <w:rPr>
          <w:color w:val="000000"/>
          <w:spacing w:val="2"/>
          <w:sz w:val="16"/>
          <w:szCs w:val="16"/>
        </w:rPr>
        <w:t>defence</w:t>
      </w:r>
      <w:proofErr w:type="spellEnd"/>
      <w:r w:rsidRPr="00D6269D">
        <w:rPr>
          <w:color w:val="000000"/>
          <w:spacing w:val="2"/>
          <w:sz w:val="16"/>
          <w:szCs w:val="16"/>
        </w:rPr>
        <w:t xml:space="preserve"> writer for</w:t>
      </w:r>
      <w:r>
        <w:rPr>
          <w:color w:val="000000"/>
          <w:spacing w:val="2"/>
          <w:sz w:val="16"/>
          <w:szCs w:val="16"/>
        </w:rPr>
        <w:t xml:space="preserve"> </w:t>
      </w:r>
      <w:r w:rsidRPr="00D6269D">
        <w:rPr>
          <w:rFonts w:ascii="inherit" w:eastAsia="Times New Roman" w:hAnsi="inherit"/>
          <w:i/>
          <w:iCs/>
          <w:color w:val="000000"/>
          <w:spacing w:val="2"/>
          <w:sz w:val="16"/>
          <w:szCs w:val="16"/>
        </w:rPr>
        <w:t>The Diplomat</w:t>
      </w:r>
      <w:r w:rsidRPr="00D6269D">
        <w:rPr>
          <w:color w:val="000000"/>
          <w:spacing w:val="2"/>
          <w:sz w:val="16"/>
          <w:szCs w:val="16"/>
        </w:rPr>
        <w:t>, she writes a weekly column on Asian strategic issues.</w:t>
      </w:r>
      <w:r>
        <w:rPr>
          <w:color w:val="000000"/>
          <w:spacing w:val="2"/>
          <w:sz w:val="16"/>
          <w:szCs w:val="16"/>
        </w:rPr>
        <w:t xml:space="preserve"> </w:t>
      </w:r>
      <w:r w:rsidRPr="00D6269D">
        <w:rPr>
          <w:rFonts w:eastAsia="Times New Roman"/>
          <w:color w:val="000000"/>
          <w:spacing w:val="2"/>
          <w:sz w:val="16"/>
          <w:szCs w:val="16"/>
        </w:rPr>
        <w:t>Dr Rajagopalan joined ORF after a five-year stint at the National Security Council Secretariat (2003-2007), Government of India, where she was an Assistant Director.</w:t>
      </w:r>
      <w:r>
        <w:rPr>
          <w:rFonts w:eastAsia="Times New Roman"/>
          <w:color w:val="000000"/>
          <w:spacing w:val="2"/>
          <w:sz w:val="16"/>
          <w:szCs w:val="16"/>
        </w:rPr>
        <w:t xml:space="preserve"> </w:t>
      </w:r>
      <w:r w:rsidRPr="00D6269D">
        <w:rPr>
          <w:rFonts w:eastAsia="Times New Roman"/>
          <w:color w:val="000000"/>
          <w:spacing w:val="2"/>
          <w:sz w:val="16"/>
          <w:szCs w:val="16"/>
        </w:rPr>
        <w:t xml:space="preserve">Prior to joining the NSCS, she was Research Officer at the Institute of </w:t>
      </w:r>
      <w:proofErr w:type="spellStart"/>
      <w:r w:rsidRPr="00D6269D">
        <w:rPr>
          <w:rFonts w:eastAsia="Times New Roman"/>
          <w:color w:val="000000"/>
          <w:spacing w:val="2"/>
          <w:sz w:val="16"/>
          <w:szCs w:val="16"/>
        </w:rPr>
        <w:t>Defence</w:t>
      </w:r>
      <w:proofErr w:type="spellEnd"/>
      <w:r w:rsidRPr="00D6269D">
        <w:rPr>
          <w:rFonts w:eastAsia="Times New Roman"/>
          <w:color w:val="000000"/>
          <w:spacing w:val="2"/>
          <w:sz w:val="16"/>
          <w:szCs w:val="16"/>
        </w:rPr>
        <w:t xml:space="preserve"> Studies and Analyses, New Delhi.</w:t>
      </w:r>
      <w:r>
        <w:rPr>
          <w:rFonts w:eastAsia="Times New Roman"/>
          <w:color w:val="000000"/>
          <w:spacing w:val="2"/>
          <w:sz w:val="16"/>
          <w:szCs w:val="16"/>
        </w:rPr>
        <w:t xml:space="preserve"> </w:t>
      </w:r>
      <w:r w:rsidRPr="00D6269D">
        <w:rPr>
          <w:rFonts w:eastAsia="Times New Roman"/>
          <w:color w:val="000000"/>
          <w:spacing w:val="2"/>
          <w:sz w:val="16"/>
          <w:szCs w:val="16"/>
        </w:rPr>
        <w:t xml:space="preserve">She was also a Visiting Professor at the Graduate Institute of International Politics, National Chung </w:t>
      </w:r>
      <w:proofErr w:type="spellStart"/>
      <w:r w:rsidRPr="00D6269D">
        <w:rPr>
          <w:rFonts w:eastAsia="Times New Roman"/>
          <w:color w:val="000000"/>
          <w:spacing w:val="2"/>
          <w:sz w:val="16"/>
          <w:szCs w:val="16"/>
        </w:rPr>
        <w:t>Hsing</w:t>
      </w:r>
      <w:proofErr w:type="spellEnd"/>
      <w:r w:rsidRPr="00D6269D">
        <w:rPr>
          <w:rFonts w:eastAsia="Times New Roman"/>
          <w:color w:val="000000"/>
          <w:spacing w:val="2"/>
          <w:sz w:val="16"/>
          <w:szCs w:val="16"/>
        </w:rPr>
        <w:t xml:space="preserve"> University, Taiwan in 2012</w:t>
      </w:r>
      <w:r>
        <w:rPr>
          <w:rFonts w:eastAsia="Times New Roman"/>
          <w:color w:val="000000"/>
          <w:spacing w:val="2"/>
          <w:sz w:val="16"/>
          <w:szCs w:val="16"/>
        </w:rPr>
        <w:t xml:space="preserve">, “If Space is the ‘province of mankind’, who owns its resources?”), 1-24-19, Observer Research Foundation, </w:t>
      </w:r>
      <w:r w:rsidRPr="00937329">
        <w:rPr>
          <w:rFonts w:eastAsia="Times New Roman"/>
          <w:color w:val="000000"/>
          <w:spacing w:val="2"/>
          <w:sz w:val="16"/>
          <w:szCs w:val="16"/>
        </w:rPr>
        <w:t>https://www.orfonline.org/research/if-space-is-the-province-of-mankind-who-owns-its-resources-47561/</w:t>
      </w:r>
      <w:r>
        <w:rPr>
          <w:rFonts w:eastAsia="Times New Roman"/>
          <w:color w:val="000000"/>
          <w:spacing w:val="2"/>
          <w:sz w:val="16"/>
          <w:szCs w:val="16"/>
        </w:rPr>
        <w:t xml:space="preserve"> // MNHS NL</w:t>
      </w:r>
    </w:p>
    <w:p w14:paraId="7241A49C" w14:textId="77777777" w:rsidR="00B94A7E" w:rsidRPr="00D6269D" w:rsidRDefault="00B94A7E" w:rsidP="00B94A7E">
      <w:pPr>
        <w:rPr>
          <w:rFonts w:eastAsia="Times New Roman"/>
          <w:sz w:val="24"/>
        </w:rPr>
      </w:pPr>
    </w:p>
    <w:p w14:paraId="5B54DA59" w14:textId="77777777" w:rsidR="00B94A7E" w:rsidRPr="005871BE" w:rsidRDefault="00B94A7E" w:rsidP="00B94A7E">
      <w:r w:rsidRPr="005871BE">
        <w:rPr>
          <w:color w:val="000000"/>
          <w:spacing w:val="3"/>
          <w:shd w:val="clear" w:color="auto" w:fill="FFFFFF"/>
        </w:rPr>
        <w:t>Based on the premise of ‘</w:t>
      </w:r>
      <w:r w:rsidRPr="005871BE">
        <w:rPr>
          <w:rStyle w:val="Emphasis"/>
          <w:color w:val="000000"/>
          <w:spacing w:val="3"/>
          <w:shd w:val="clear" w:color="auto" w:fill="FFFFFF"/>
        </w:rPr>
        <w:t>res communis</w:t>
      </w:r>
      <w:r w:rsidRPr="005871BE">
        <w:rPr>
          <w:color w:val="000000"/>
          <w:spacing w:val="3"/>
          <w:shd w:val="clear" w:color="auto" w:fill="FFFFFF"/>
        </w:rPr>
        <w:t>’, the magna carta of space law, the OST, illustrates outer space as “the province of all mankind”.</w:t>
      </w:r>
      <w:r w:rsidRPr="005871BE">
        <w:rPr>
          <w:spacing w:val="3"/>
          <w:shd w:val="clear" w:color="auto" w:fill="FFFFFF"/>
          <w:vertAlign w:val="superscript"/>
        </w:rPr>
        <w:t>[l]</w:t>
      </w:r>
      <w:r w:rsidRPr="005871BE">
        <w:rPr>
          <w:color w:val="000000"/>
          <w:spacing w:val="3"/>
          <w:shd w:val="clear" w:color="auto" w:fill="FFFFFF"/>
        </w:rPr>
        <w:t xml:space="preserve"> Under Article I, </w:t>
      </w:r>
      <w:r w:rsidRPr="005871BE">
        <w:rPr>
          <w:rStyle w:val="StyleUnderline"/>
        </w:rPr>
        <w:t>States are free to explore and use outer space and to access all celestial bodies “on the basis of equality and in accordance with international law.”[l</w:t>
      </w:r>
      <w:r w:rsidRPr="005871BE">
        <w:rPr>
          <w:spacing w:val="3"/>
          <w:shd w:val="clear" w:color="auto" w:fill="FFFFFF"/>
          <w:vertAlign w:val="superscript"/>
        </w:rPr>
        <w:t>i]</w:t>
      </w:r>
      <w:r w:rsidRPr="005871BE">
        <w:rPr>
          <w:color w:val="000000"/>
          <w:spacing w:val="3"/>
          <w:shd w:val="clear" w:color="auto" w:fill="FFFFFF"/>
        </w:rPr>
        <w:t xml:space="preserve"> Although the </w:t>
      </w:r>
      <w:r w:rsidRPr="005871BE">
        <w:rPr>
          <w:rStyle w:val="StyleUnderline"/>
          <w:highlight w:val="green"/>
        </w:rPr>
        <w:t>OST does not explicitly mention “mining” activities</w:t>
      </w:r>
      <w:r w:rsidRPr="005871BE">
        <w:rPr>
          <w:rStyle w:val="StyleUnderline"/>
        </w:rPr>
        <w:t xml:space="preserve">, under Article II, </w:t>
      </w:r>
      <w:r w:rsidRPr="005871BE">
        <w:rPr>
          <w:rStyle w:val="StyleUnderline"/>
          <w:highlight w:val="green"/>
        </w:rPr>
        <w:t>outer space</w:t>
      </w:r>
      <w:r w:rsidRPr="005871BE">
        <w:rPr>
          <w:rStyle w:val="StyleUnderline"/>
        </w:rPr>
        <w:t xml:space="preserve"> </w:t>
      </w:r>
      <w:r w:rsidRPr="005871BE">
        <w:rPr>
          <w:rStyle w:val="StyleUnderline"/>
          <w:highlight w:val="green"/>
        </w:rPr>
        <w:t>including the Moon and other</w:t>
      </w:r>
      <w:r w:rsidRPr="005871BE">
        <w:rPr>
          <w:rStyle w:val="StyleUnderline"/>
        </w:rPr>
        <w:t xml:space="preserve"> celestial </w:t>
      </w:r>
      <w:r w:rsidRPr="005871BE">
        <w:rPr>
          <w:rStyle w:val="StyleUnderline"/>
          <w:highlight w:val="green"/>
        </w:rPr>
        <w:t>bodies are “not subject to</w:t>
      </w:r>
      <w:r w:rsidRPr="005871BE">
        <w:rPr>
          <w:rStyle w:val="StyleUnderline"/>
        </w:rPr>
        <w:t xml:space="preserve"> national </w:t>
      </w:r>
      <w:r w:rsidRPr="005871BE">
        <w:rPr>
          <w:rStyle w:val="StyleUnderline"/>
          <w:highlight w:val="green"/>
        </w:rPr>
        <w:t>appropriation</w:t>
      </w:r>
      <w:r w:rsidRPr="005871BE">
        <w:rPr>
          <w:rStyle w:val="StyleUnderline"/>
        </w:rPr>
        <w:t xml:space="preserve"> by claim of sovereignty” </w:t>
      </w:r>
      <w:r w:rsidRPr="00D6269D">
        <w:rPr>
          <w:rStyle w:val="StyleUnderline"/>
          <w:highlight w:val="green"/>
        </w:rPr>
        <w:t>throu</w:t>
      </w:r>
      <w:r w:rsidRPr="005871BE">
        <w:rPr>
          <w:rStyle w:val="StyleUnderline"/>
          <w:highlight w:val="green"/>
        </w:rPr>
        <w:t>gh use, occupation or any other means.</w:t>
      </w:r>
      <w:r w:rsidRPr="005871BE">
        <w:rPr>
          <w:rStyle w:val="StyleUnderline"/>
        </w:rPr>
        <w:t>[lii]</w:t>
      </w:r>
      <w:r w:rsidRPr="005871BE">
        <w:rPr>
          <w:color w:val="000000"/>
          <w:spacing w:val="3"/>
          <w:shd w:val="clear" w:color="auto" w:fill="FFFFFF"/>
        </w:rPr>
        <w:t>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5871BE">
        <w:rPr>
          <w:spacing w:val="3"/>
          <w:shd w:val="clear" w:color="auto" w:fill="FFFFFF"/>
          <w:vertAlign w:val="superscript"/>
        </w:rPr>
        <w:t>[liii]</w:t>
      </w:r>
    </w:p>
    <w:p w14:paraId="614974E7" w14:textId="77777777" w:rsidR="00B94A7E" w:rsidRDefault="00B94A7E" w:rsidP="00B94A7E"/>
    <w:p w14:paraId="5A16A353" w14:textId="77777777" w:rsidR="00B94A7E" w:rsidRDefault="00B94A7E" w:rsidP="00B94A7E"/>
    <w:p w14:paraId="31848616" w14:textId="77777777" w:rsidR="00B94A7E" w:rsidRPr="00A22B0A" w:rsidRDefault="00B94A7E" w:rsidP="00B94A7E">
      <w:pPr>
        <w:pStyle w:val="Heading4"/>
        <w:rPr>
          <w:rFonts w:cs="Arial"/>
        </w:rPr>
      </w:pPr>
      <w:proofErr w:type="spellStart"/>
      <w:r>
        <w:rPr>
          <w:rFonts w:cs="Arial"/>
        </w:rPr>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14:paraId="4418D927" w14:textId="77777777" w:rsidR="00B94A7E" w:rsidRPr="00C435A1" w:rsidRDefault="00B94A7E" w:rsidP="00B94A7E">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5" w:history="1">
        <w:r w:rsidRPr="00FB3F77">
          <w:rPr>
            <w:rStyle w:val="Hyperlink"/>
            <w:sz w:val="16"/>
            <w:szCs w:val="16"/>
          </w:rPr>
          <w:t>https://scholar.smu.edu/cgi/viewcontent.cgi?article=1307&amp;context=jalc</w:t>
        </w:r>
      </w:hyperlink>
      <w:r w:rsidRPr="00FB3F77">
        <w:rPr>
          <w:sz w:val="16"/>
          <w:szCs w:val="16"/>
        </w:rPr>
        <w:t xml:space="preserve">  // recut MNHS NL</w:t>
      </w:r>
    </w:p>
    <w:p w14:paraId="084F7ADF" w14:textId="77777777" w:rsidR="00B94A7E" w:rsidRDefault="00B94A7E" w:rsidP="00B94A7E">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6C297E59" w14:textId="77777777" w:rsidR="00B94A7E" w:rsidRDefault="00B94A7E" w:rsidP="00B94A7E"/>
    <w:p w14:paraId="0EE10529" w14:textId="77777777" w:rsidR="00B94A7E" w:rsidRDefault="00B94A7E" w:rsidP="00B94A7E">
      <w:pPr>
        <w:pStyle w:val="Heading4"/>
      </w:pPr>
      <w:r>
        <w:t>Space mining is the only way to solve climate change</w:t>
      </w:r>
    </w:p>
    <w:p w14:paraId="698FADDD" w14:textId="77777777" w:rsidR="00B94A7E" w:rsidRPr="00CF428C" w:rsidRDefault="00B94A7E" w:rsidP="00B94A7E">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rPr>
        <w:t>https://mexicobusiness.news/mining/news/space-mining-best-option-face-climate-change //</w:t>
      </w:r>
      <w:r>
        <w:rPr>
          <w:rStyle w:val="StyleUnderline"/>
          <w:sz w:val="16"/>
          <w:szCs w:val="16"/>
        </w:rPr>
        <w:t xml:space="preserve"> MNHS NL</w:t>
      </w:r>
    </w:p>
    <w:p w14:paraId="480DEB6D" w14:textId="77777777" w:rsidR="00B94A7E" w:rsidRPr="00E638ED" w:rsidRDefault="00B94A7E" w:rsidP="00B94A7E">
      <w:pPr>
        <w:pStyle w:val="NormalWeb"/>
        <w:shd w:val="clear" w:color="auto" w:fill="FFFFFF"/>
        <w:spacing w:before="0" w:beforeAutospacing="0" w:after="0" w:afterAutospacing="0"/>
        <w:textAlignment w:val="baseline"/>
        <w:rPr>
          <w:rStyle w:val="StyleUnderline"/>
        </w:rPr>
      </w:pPr>
    </w:p>
    <w:p w14:paraId="590D7CE7" w14:textId="77777777" w:rsidR="00B94A7E" w:rsidRPr="00927FAF" w:rsidRDefault="00B94A7E" w:rsidP="00B94A7E">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proofErr w:type="gramStart"/>
      <w:r w:rsidRPr="00E638ED">
        <w:rPr>
          <w:rStyle w:val="StyleUnderline"/>
        </w:rPr>
        <w:t>copper</w:t>
      </w:r>
      <w:proofErr w:type="gramEnd"/>
      <w:r w:rsidRPr="00E638ED">
        <w:rPr>
          <w:rStyle w:val="StyleUnderline"/>
        </w:rPr>
        <w:t xml:space="preserve"> and </w:t>
      </w:r>
      <w:r w:rsidRPr="00260670">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highlight w:val="green"/>
        </w:rPr>
        <w:t xml:space="preserve">metals </w:t>
      </w:r>
      <w:proofErr w:type="spellStart"/>
      <w:r w:rsidRPr="00260670">
        <w:rPr>
          <w:rStyle w:val="StyleUnderline"/>
          <w:highlight w:val="green"/>
        </w:rPr>
        <w:t>supercycle</w:t>
      </w:r>
      <w:proofErr w:type="spellEnd"/>
      <w:r w:rsidRPr="00260670">
        <w:rPr>
          <w:rStyle w:val="StyleUnderline"/>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highlight w:val="green"/>
        </w:rPr>
        <w:t>fight</w:t>
      </w:r>
      <w:r w:rsidRPr="00E638ED">
        <w:rPr>
          <w:rStyle w:val="StyleUnderline"/>
        </w:rPr>
        <w:t xml:space="preserve"> against </w:t>
      </w:r>
      <w:r w:rsidRPr="00260670">
        <w:rPr>
          <w:rStyle w:val="StyleUnderline"/>
          <w:highlight w:val="green"/>
        </w:rPr>
        <w:t>climate</w:t>
      </w:r>
      <w:r w:rsidRPr="00E638ED">
        <w:rPr>
          <w:rStyle w:val="StyleUnderline"/>
          <w:highlight w:val="green"/>
        </w:rPr>
        <w:t xml:space="preserve"> </w:t>
      </w:r>
      <w:r w:rsidRPr="00260670">
        <w:rPr>
          <w:rStyle w:val="StyleUnderline"/>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silver, </w:t>
      </w:r>
      <w:proofErr w:type="gramStart"/>
      <w:r w:rsidRPr="00E638ED">
        <w:rPr>
          <w:rStyle w:val="StyleUnderline"/>
        </w:rPr>
        <w:t>copper</w:t>
      </w:r>
      <w:proofErr w:type="gramEnd"/>
      <w:r w:rsidRPr="00E638ED">
        <w:rPr>
          <w:rStyle w:val="StyleUnderline"/>
        </w:rPr>
        <w:t xml:space="preserve">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757D8E9E" w14:textId="77777777" w:rsidR="00B94A7E" w:rsidRPr="00FC7448" w:rsidRDefault="00B94A7E" w:rsidP="00B94A7E">
      <w:pPr>
        <w:pStyle w:val="Heading4"/>
        <w:rPr>
          <w:rFonts w:cs="Times New Roman"/>
        </w:rPr>
      </w:pPr>
      <w:r w:rsidRPr="00FC7448">
        <w:rPr>
          <w:rFonts w:cs="Times New Roman"/>
        </w:rPr>
        <w:t>Anthropogenic warming causes extinction --- mitigation efforts now are key</w:t>
      </w:r>
    </w:p>
    <w:p w14:paraId="6CD54865" w14:textId="77777777" w:rsidR="00B94A7E" w:rsidRPr="00FC7448" w:rsidRDefault="00B94A7E" w:rsidP="00B94A7E">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6" w:history="1">
        <w:r w:rsidRPr="00FC7448">
          <w:rPr>
            <w:rStyle w:val="Hyperlink"/>
            <w:sz w:val="16"/>
          </w:rPr>
          <w:t>http://www.cnn.com/2015/01/14/opinion/co2-crisis-griffin/</w:t>
        </w:r>
      </w:hyperlink>
      <w:r w:rsidRPr="00FC7448">
        <w:rPr>
          <w:sz w:val="16"/>
        </w:rPr>
        <w:t xml:space="preserve"> )</w:t>
      </w:r>
    </w:p>
    <w:p w14:paraId="4D47346A" w14:textId="77777777" w:rsidR="00B94A7E" w:rsidRPr="00FC7448" w:rsidRDefault="00B94A7E" w:rsidP="00B94A7E">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30554281" w14:textId="77777777" w:rsidR="00853040" w:rsidRDefault="00853040" w:rsidP="00853040"/>
    <w:p w14:paraId="30E27841" w14:textId="77777777" w:rsidR="007526AA" w:rsidRDefault="007526AA" w:rsidP="007526AA">
      <w:pPr>
        <w:pStyle w:val="Heading4"/>
        <w:rPr>
          <w:rFonts w:ascii="Times New Roman" w:hAnsi="Times New Roman" w:cs="Times New Roman"/>
          <w:bCs/>
          <w:sz w:val="24"/>
          <w:szCs w:val="24"/>
        </w:rPr>
      </w:pPr>
      <w:r>
        <w:rPr>
          <w:rFonts w:cs="Calibri"/>
          <w:color w:val="000000"/>
          <w:szCs w:val="26"/>
        </w:rPr>
        <w:t xml:space="preserve">Asteroid mining causes </w:t>
      </w:r>
      <w:r>
        <w:rPr>
          <w:rFonts w:cs="Calibri"/>
          <w:color w:val="000000"/>
          <w:szCs w:val="26"/>
          <w:u w:val="single"/>
        </w:rPr>
        <w:t>resource abundance</w:t>
      </w:r>
      <w:r>
        <w:rPr>
          <w:rFonts w:cs="Calibri"/>
          <w:color w:val="000000"/>
          <w:szCs w:val="26"/>
        </w:rPr>
        <w:t xml:space="preserve"> that solves the </w:t>
      </w:r>
      <w:r>
        <w:rPr>
          <w:rFonts w:cs="Calibri"/>
          <w:color w:val="000000"/>
          <w:szCs w:val="26"/>
          <w:u w:val="single"/>
        </w:rPr>
        <w:t>transition</w:t>
      </w:r>
      <w:r>
        <w:rPr>
          <w:rFonts w:cs="Calibri"/>
          <w:color w:val="000000"/>
          <w:szCs w:val="26"/>
        </w:rPr>
        <w:t xml:space="preserve"> to a </w:t>
      </w:r>
      <w:r>
        <w:rPr>
          <w:rFonts w:cs="Calibri"/>
          <w:color w:val="000000"/>
          <w:szCs w:val="26"/>
          <w:u w:val="single"/>
        </w:rPr>
        <w:t>post-scarcity</w:t>
      </w:r>
      <w:r>
        <w:rPr>
          <w:rFonts w:cs="Calibri"/>
          <w:color w:val="000000"/>
          <w:szCs w:val="26"/>
        </w:rPr>
        <w:t xml:space="preserve"> economy – and makes currency </w:t>
      </w:r>
      <w:r>
        <w:rPr>
          <w:rFonts w:cs="Calibri"/>
          <w:color w:val="000000"/>
          <w:szCs w:val="26"/>
          <w:u w:val="single"/>
        </w:rPr>
        <w:t>worthless</w:t>
      </w:r>
    </w:p>
    <w:p w14:paraId="7B2C348B" w14:textId="77777777" w:rsidR="007526AA" w:rsidRDefault="007526AA" w:rsidP="007526AA">
      <w:pPr>
        <w:pStyle w:val="NormalWeb"/>
        <w:spacing w:before="0" w:beforeAutospacing="0" w:after="160" w:afterAutospacing="0"/>
      </w:pPr>
      <w:r>
        <w:rPr>
          <w:rFonts w:ascii="Calibri" w:hAnsi="Calibri" w:cs="Calibri"/>
          <w:b/>
          <w:bCs/>
          <w:color w:val="000000"/>
          <w:sz w:val="26"/>
          <w:szCs w:val="26"/>
        </w:rPr>
        <w:t>Williams 20</w:t>
      </w:r>
      <w:r>
        <w:rPr>
          <w:rFonts w:ascii="Calibri" w:hAnsi="Calibri" w:cs="Calibri"/>
          <w:color w:val="000000"/>
        </w:rPr>
        <w:t xml:space="preserve"> Matthew S Williams is an author, a writer for Universe Today, and the curator of their Guide to Space section. His works include sci-fi/mystery The </w:t>
      </w:r>
      <w:proofErr w:type="spellStart"/>
      <w:r>
        <w:rPr>
          <w:rFonts w:ascii="Calibri" w:hAnsi="Calibri" w:cs="Calibri"/>
          <w:color w:val="000000"/>
        </w:rPr>
        <w:t>Cronian</w:t>
      </w:r>
      <w:proofErr w:type="spellEnd"/>
      <w:r>
        <w:rPr>
          <w:rFonts w:ascii="Calibri" w:hAnsi="Calibri" w:cs="Calibri"/>
          <w:color w:val="000000"/>
        </w:rPr>
        <w:t xml:space="preserve"> Incident and his articles have been featured in Phys.org, </w:t>
      </w:r>
      <w:proofErr w:type="spellStart"/>
      <w:r>
        <w:rPr>
          <w:rFonts w:ascii="Calibri" w:hAnsi="Calibri" w:cs="Calibri"/>
          <w:color w:val="000000"/>
        </w:rPr>
        <w:t>HeroX</w:t>
      </w:r>
      <w:proofErr w:type="spellEnd"/>
      <w:r>
        <w:rPr>
          <w:rFonts w:ascii="Calibri" w:hAnsi="Calibri" w:cs="Calibri"/>
          <w:color w:val="000000"/>
        </w:rPr>
        <w:t xml:space="preserve">, Popular Mechanics, Business Insider, Gizmodo, and IO9, </w:t>
      </w:r>
      <w:proofErr w:type="spellStart"/>
      <w:r>
        <w:rPr>
          <w:rFonts w:ascii="Calibri" w:hAnsi="Calibri" w:cs="Calibri"/>
          <w:color w:val="000000"/>
        </w:rPr>
        <w:t>ScienceAlert</w:t>
      </w:r>
      <w:proofErr w:type="spellEnd"/>
      <w:r>
        <w:rPr>
          <w:rFonts w:ascii="Calibri" w:hAnsi="Calibri" w:cs="Calibri"/>
          <w:color w:val="000000"/>
        </w:rPr>
        <w:t xml:space="preserve">, </w:t>
      </w:r>
      <w:proofErr w:type="spellStart"/>
      <w:r>
        <w:rPr>
          <w:rFonts w:ascii="Calibri" w:hAnsi="Calibri" w:cs="Calibri"/>
          <w:color w:val="000000"/>
        </w:rPr>
        <w:t>Knowridge</w:t>
      </w:r>
      <w:proofErr w:type="spellEnd"/>
      <w:r>
        <w:rPr>
          <w:rFonts w:ascii="Calibri" w:hAnsi="Calibri" w:cs="Calibri"/>
          <w:color w:val="000000"/>
        </w:rPr>
        <w:t xml:space="preserve"> Science Report, and Real Clear Science, with topics ranging from astronomy and Earth sciences to technological innovation and environmental issues. “Asteroid Mining to Shape the Future of Our Wealth” Nov 06, 2020. [Quality Control] </w:t>
      </w:r>
    </w:p>
    <w:p w14:paraId="69E8BE04" w14:textId="77777777" w:rsidR="007526AA" w:rsidRDefault="007526AA" w:rsidP="007526AA">
      <w:pPr>
        <w:pStyle w:val="NormalWeb"/>
        <w:spacing w:before="0" w:beforeAutospacing="0" w:after="160" w:afterAutospacing="0"/>
      </w:pPr>
      <w:r>
        <w:rPr>
          <w:rFonts w:ascii="Calibri" w:hAnsi="Calibri" w:cs="Calibri"/>
          <w:color w:val="000000"/>
          <w:sz w:val="22"/>
          <w:szCs w:val="22"/>
          <w:u w:val="single"/>
        </w:rPr>
        <w:t>These recommendations address another important issue</w:t>
      </w:r>
      <w:r>
        <w:rPr>
          <w:rFonts w:ascii="Calibri" w:hAnsi="Calibri" w:cs="Calibri"/>
          <w:color w:val="000000"/>
          <w:sz w:val="16"/>
          <w:szCs w:val="16"/>
        </w:rPr>
        <w:t xml:space="preserve">, </w:t>
      </w:r>
      <w:r>
        <w:rPr>
          <w:rFonts w:ascii="Calibri" w:hAnsi="Calibri" w:cs="Calibri"/>
          <w:color w:val="000000"/>
          <w:sz w:val="22"/>
          <w:szCs w:val="22"/>
          <w:u w:val="single"/>
        </w:rPr>
        <w:t xml:space="preserve">which is the impact that </w:t>
      </w:r>
      <w:r>
        <w:rPr>
          <w:rFonts w:ascii="Calibri" w:hAnsi="Calibri" w:cs="Calibri"/>
          <w:color w:val="000000"/>
          <w:sz w:val="22"/>
          <w:szCs w:val="22"/>
          <w:u w:val="single"/>
          <w:shd w:val="clear" w:color="auto" w:fill="00FFFF"/>
        </w:rPr>
        <w:t>the influx of</w:t>
      </w:r>
      <w:r>
        <w:rPr>
          <w:rFonts w:ascii="Calibri" w:hAnsi="Calibri" w:cs="Calibri"/>
          <w:color w:val="000000"/>
          <w:sz w:val="22"/>
          <w:szCs w:val="22"/>
          <w:u w:val="single"/>
        </w:rPr>
        <w:t xml:space="preserve"> all these </w:t>
      </w:r>
      <w:r>
        <w:rPr>
          <w:rFonts w:ascii="Calibri" w:hAnsi="Calibri" w:cs="Calibri"/>
          <w:color w:val="000000"/>
          <w:sz w:val="22"/>
          <w:szCs w:val="22"/>
          <w:u w:val="single"/>
          <w:shd w:val="clear" w:color="auto" w:fill="00FFFF"/>
        </w:rPr>
        <w:t>resources</w:t>
      </w:r>
      <w:r>
        <w:rPr>
          <w:rFonts w:ascii="Calibri" w:hAnsi="Calibri" w:cs="Calibri"/>
          <w:color w:val="000000"/>
          <w:sz w:val="22"/>
          <w:szCs w:val="22"/>
          <w:u w:val="single"/>
        </w:rPr>
        <w:t xml:space="preserve"> would have on Earth's economy</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By tapping resources that are far more abundant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than</w:t>
      </w:r>
      <w:r>
        <w:rPr>
          <w:rFonts w:ascii="Calibri" w:hAnsi="Calibri" w:cs="Calibri"/>
          <w:color w:val="000000"/>
          <w:sz w:val="22"/>
          <w:szCs w:val="22"/>
          <w:u w:val="single"/>
        </w:rPr>
        <w:t xml:space="preserve"> what exists at </w:t>
      </w:r>
      <w:r>
        <w:rPr>
          <w:rFonts w:ascii="Calibri" w:hAnsi="Calibri" w:cs="Calibri"/>
          <w:color w:val="000000"/>
          <w:sz w:val="22"/>
          <w:szCs w:val="22"/>
          <w:u w:val="single"/>
          <w:shd w:val="clear" w:color="auto" w:fill="00FFFF"/>
        </w:rPr>
        <w:t>home</w:t>
      </w:r>
      <w:r>
        <w:rPr>
          <w:rFonts w:ascii="Calibri" w:hAnsi="Calibri" w:cs="Calibri"/>
          <w:color w:val="000000"/>
          <w:sz w:val="22"/>
          <w:szCs w:val="22"/>
          <w:u w:val="single"/>
        </w:rPr>
        <w:t xml:space="preserve">, </w:t>
      </w:r>
      <w:r>
        <w:rPr>
          <w:rFonts w:ascii="Calibri" w:hAnsi="Calibri" w:cs="Calibri"/>
          <w:b/>
          <w:bCs/>
          <w:color w:val="000000"/>
          <w:u w:val="single"/>
          <w:shd w:val="clear" w:color="auto" w:fill="00FFFF"/>
        </w:rPr>
        <w:t>humanity will be able to transcend its current economic models.</w:t>
      </w:r>
      <w:r>
        <w:rPr>
          <w:rFonts w:ascii="Calibri" w:hAnsi="Calibri" w:cs="Calibri"/>
          <w:b/>
          <w:bCs/>
          <w:color w:val="000000"/>
          <w:u w:val="single"/>
        </w:rPr>
        <w:t xml:space="preserve"> </w:t>
      </w:r>
      <w:r>
        <w:rPr>
          <w:rFonts w:ascii="Calibri" w:hAnsi="Calibri" w:cs="Calibri"/>
          <w:color w:val="000000"/>
          <w:sz w:val="22"/>
          <w:szCs w:val="22"/>
          <w:u w:val="single"/>
          <w:shd w:val="clear" w:color="auto" w:fill="00FFFF"/>
        </w:rPr>
        <w:t>For as long as human</w:t>
      </w:r>
      <w:r>
        <w:rPr>
          <w:rFonts w:ascii="Calibri" w:hAnsi="Calibri" w:cs="Calibri"/>
          <w:color w:val="000000"/>
          <w:sz w:val="22"/>
          <w:szCs w:val="22"/>
          <w:u w:val="single"/>
        </w:rPr>
        <w:t xml:space="preserve"> beings </w:t>
      </w:r>
      <w:r>
        <w:rPr>
          <w:rFonts w:ascii="Calibri" w:hAnsi="Calibri" w:cs="Calibri"/>
          <w:color w:val="000000"/>
          <w:sz w:val="22"/>
          <w:szCs w:val="22"/>
          <w:u w:val="single"/>
          <w:shd w:val="clear" w:color="auto" w:fill="00FFFF"/>
        </w:rPr>
        <w:t>have conducted trade</w:t>
      </w:r>
      <w:r>
        <w:rPr>
          <w:rFonts w:ascii="Calibri" w:hAnsi="Calibri" w:cs="Calibri"/>
          <w:color w:val="000000"/>
          <w:sz w:val="22"/>
          <w:szCs w:val="22"/>
          <w:u w:val="single"/>
        </w:rPr>
        <w:t xml:space="preserve"> and businesses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scarcity has been a crucial element</w:t>
      </w:r>
      <w:r>
        <w:rPr>
          <w:rFonts w:ascii="Calibri" w:hAnsi="Calibri" w:cs="Calibri"/>
          <w:b/>
          <w:bCs/>
          <w:color w:val="000000"/>
          <w:u w:val="single"/>
        </w:rPr>
        <w:t xml:space="preserve">. By </w:t>
      </w:r>
      <w:r>
        <w:rPr>
          <w:rFonts w:ascii="Calibri" w:hAnsi="Calibri" w:cs="Calibri"/>
          <w:b/>
          <w:bCs/>
          <w:color w:val="000000"/>
          <w:u w:val="single"/>
          <w:shd w:val="clear" w:color="auto" w:fill="00FFFF"/>
        </w:rPr>
        <w:t>having abundant sources of necessary resource</w:t>
      </w:r>
      <w:r>
        <w:rPr>
          <w:rFonts w:ascii="Calibri" w:hAnsi="Calibri" w:cs="Calibri"/>
          <w:b/>
          <w:bCs/>
          <w:color w:val="000000"/>
          <w:u w:val="single"/>
        </w:rPr>
        <w:t>s</w:t>
      </w:r>
      <w:r>
        <w:rPr>
          <w:rFonts w:ascii="Calibri" w:hAnsi="Calibri" w:cs="Calibri"/>
          <w:b/>
          <w:bCs/>
          <w:color w:val="000000"/>
          <w:u w:val="single"/>
          <w:shd w:val="clear" w:color="auto" w:fill="00FFFF"/>
        </w:rPr>
        <w:t>, humanity could effectively become a post-scarcity species</w:t>
      </w:r>
      <w:r>
        <w:rPr>
          <w:rFonts w:ascii="Calibri" w:hAnsi="Calibri" w:cs="Calibri"/>
          <w:color w:val="000000"/>
          <w:sz w:val="16"/>
          <w:szCs w:val="16"/>
        </w:rPr>
        <w:t xml:space="preserve">. At the same time, if supply should suddenly exceed demand, </w:t>
      </w:r>
      <w:r>
        <w:rPr>
          <w:rFonts w:ascii="Calibri" w:hAnsi="Calibri" w:cs="Calibri"/>
          <w:color w:val="000000"/>
          <w:sz w:val="22"/>
          <w:szCs w:val="22"/>
          <w:u w:val="single"/>
        </w:rPr>
        <w:t xml:space="preserve">then </w:t>
      </w:r>
      <w:r>
        <w:rPr>
          <w:rFonts w:ascii="Calibri" w:hAnsi="Calibri" w:cs="Calibri"/>
          <w:color w:val="000000"/>
          <w:sz w:val="22"/>
          <w:szCs w:val="22"/>
          <w:u w:val="single"/>
          <w:shd w:val="clear" w:color="auto" w:fill="00FFFF"/>
        </w:rPr>
        <w:t>the value of</w:t>
      </w:r>
      <w:r>
        <w:rPr>
          <w:rFonts w:ascii="Calibri" w:hAnsi="Calibri" w:cs="Calibri"/>
          <w:color w:val="000000"/>
          <w:sz w:val="22"/>
          <w:szCs w:val="22"/>
          <w:u w:val="single"/>
        </w:rPr>
        <w:t xml:space="preserve"> these </w:t>
      </w:r>
      <w:r>
        <w:rPr>
          <w:rFonts w:ascii="Calibri" w:hAnsi="Calibri" w:cs="Calibri"/>
          <w:color w:val="000000"/>
          <w:sz w:val="22"/>
          <w:szCs w:val="22"/>
          <w:u w:val="single"/>
          <w:shd w:val="clear" w:color="auto" w:fill="00FFFF"/>
        </w:rPr>
        <w:t>resources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will drop considerably, and </w:t>
      </w:r>
      <w:r>
        <w:rPr>
          <w:rFonts w:ascii="Calibri" w:hAnsi="Calibri" w:cs="Calibri"/>
          <w:b/>
          <w:bCs/>
          <w:color w:val="000000"/>
          <w:u w:val="single"/>
          <w:shd w:val="clear" w:color="auto" w:fill="00FFFF"/>
        </w:rPr>
        <w:t>all the wealth that is measured using them will also suffer.</w:t>
      </w:r>
      <w:r>
        <w:rPr>
          <w:rFonts w:ascii="Calibri" w:hAnsi="Calibri" w:cs="Calibri"/>
          <w:b/>
          <w:bCs/>
          <w:color w:val="000000"/>
          <w:u w:val="single"/>
        </w:rPr>
        <w:t xml:space="preserve"> </w:t>
      </w:r>
      <w:r>
        <w:rPr>
          <w:rFonts w:ascii="Calibri" w:hAnsi="Calibri" w:cs="Calibri"/>
          <w:color w:val="000000"/>
          <w:sz w:val="16"/>
          <w:szCs w:val="16"/>
        </w:rPr>
        <w:t xml:space="preserve">As such, </w:t>
      </w:r>
      <w:r>
        <w:rPr>
          <w:rFonts w:ascii="Calibri" w:hAnsi="Calibri" w:cs="Calibri"/>
          <w:color w:val="000000"/>
          <w:sz w:val="22"/>
          <w:szCs w:val="22"/>
          <w:u w:val="single"/>
        </w:rPr>
        <w:t xml:space="preserve">it is much more likely that </w:t>
      </w:r>
      <w:r>
        <w:rPr>
          <w:rFonts w:ascii="Calibri" w:hAnsi="Calibri" w:cs="Calibri"/>
          <w:color w:val="000000"/>
          <w:sz w:val="22"/>
          <w:szCs w:val="22"/>
          <w:u w:val="single"/>
          <w:shd w:val="clear" w:color="auto" w:fill="00FFFF"/>
        </w:rPr>
        <w:t>asteroid</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mining</w:t>
      </w:r>
      <w:r>
        <w:rPr>
          <w:rFonts w:ascii="Calibri" w:hAnsi="Calibri" w:cs="Calibri"/>
          <w:color w:val="000000"/>
          <w:sz w:val="16"/>
          <w:szCs w:val="16"/>
        </w:rPr>
        <w:t xml:space="preserve"> - rather than being a savior to Earth's economy - </w:t>
      </w:r>
      <w:r>
        <w:rPr>
          <w:rFonts w:ascii="Calibri" w:hAnsi="Calibri" w:cs="Calibri"/>
          <w:color w:val="000000"/>
          <w:sz w:val="22"/>
          <w:szCs w:val="22"/>
          <w:u w:val="single"/>
        </w:rPr>
        <w:t xml:space="preserve">will be one of the means through which humanity expands into space. </w:t>
      </w:r>
      <w:r>
        <w:rPr>
          <w:rFonts w:ascii="Calibri" w:hAnsi="Calibri" w:cs="Calibri"/>
          <w:b/>
          <w:bCs/>
          <w:color w:val="000000"/>
          <w:u w:val="single"/>
          <w:shd w:val="clear" w:color="auto" w:fill="00FFFF"/>
        </w:rPr>
        <w:t>Saving planet Earth could very well happen as a result</w:t>
      </w:r>
      <w:r>
        <w:rPr>
          <w:rFonts w:ascii="Calibri" w:hAnsi="Calibri" w:cs="Calibri"/>
          <w:b/>
          <w:bCs/>
          <w:color w:val="000000"/>
          <w:u w:val="single"/>
        </w:rPr>
        <w:t>,</w:t>
      </w:r>
      <w:r>
        <w:rPr>
          <w:rFonts w:ascii="Calibri" w:hAnsi="Calibri" w:cs="Calibri"/>
          <w:color w:val="000000"/>
          <w:sz w:val="22"/>
          <w:szCs w:val="22"/>
          <w:u w:val="single"/>
        </w:rPr>
        <w:t xml:space="preserve"> but only in the long run. </w:t>
      </w:r>
    </w:p>
    <w:p w14:paraId="20CE93AB" w14:textId="77777777" w:rsidR="007526AA" w:rsidRDefault="007526AA" w:rsidP="007526AA">
      <w:pPr>
        <w:pStyle w:val="Heading4"/>
      </w:pPr>
      <w:r>
        <w:rPr>
          <w:rFonts w:cs="Calibri"/>
          <w:color w:val="000000"/>
          <w:szCs w:val="26"/>
        </w:rPr>
        <w:t xml:space="preserve">Space’s lack of </w:t>
      </w:r>
      <w:r>
        <w:rPr>
          <w:rFonts w:cs="Calibri"/>
          <w:color w:val="000000"/>
          <w:szCs w:val="26"/>
          <w:u w:val="single"/>
        </w:rPr>
        <w:t>inhabitants</w:t>
      </w:r>
      <w:r>
        <w:rPr>
          <w:rFonts w:cs="Calibri"/>
          <w:color w:val="000000"/>
          <w:szCs w:val="26"/>
        </w:rPr>
        <w:t xml:space="preserve"> and </w:t>
      </w:r>
      <w:r>
        <w:rPr>
          <w:rFonts w:cs="Calibri"/>
          <w:color w:val="000000"/>
          <w:szCs w:val="26"/>
          <w:u w:val="single"/>
        </w:rPr>
        <w:t>ecological problems</w:t>
      </w:r>
      <w:r>
        <w:rPr>
          <w:rFonts w:cs="Calibri"/>
          <w:color w:val="000000"/>
          <w:szCs w:val="26"/>
        </w:rPr>
        <w:t xml:space="preserve"> solves </w:t>
      </w:r>
      <w:proofErr w:type="gramStart"/>
      <w:r>
        <w:rPr>
          <w:rFonts w:cs="Calibri"/>
          <w:color w:val="000000"/>
          <w:szCs w:val="26"/>
        </w:rPr>
        <w:t>the vast majority of</w:t>
      </w:r>
      <w:proofErr w:type="gramEnd"/>
      <w:r>
        <w:rPr>
          <w:rFonts w:cs="Calibri"/>
          <w:color w:val="000000"/>
          <w:szCs w:val="26"/>
        </w:rPr>
        <w:t xml:space="preserve"> their criticism – but it </w:t>
      </w:r>
      <w:r>
        <w:rPr>
          <w:rFonts w:cs="Calibri"/>
          <w:color w:val="000000"/>
          <w:szCs w:val="26"/>
          <w:u w:val="single"/>
        </w:rPr>
        <w:t>segregates</w:t>
      </w:r>
      <w:r>
        <w:rPr>
          <w:rFonts w:cs="Calibri"/>
          <w:color w:val="000000"/>
          <w:szCs w:val="26"/>
        </w:rPr>
        <w:t xml:space="preserve"> the capitalists </w:t>
      </w:r>
      <w:r>
        <w:rPr>
          <w:rFonts w:cs="Calibri"/>
          <w:color w:val="000000"/>
          <w:szCs w:val="26"/>
          <w:u w:val="single"/>
        </w:rPr>
        <w:t>from ruining Earth</w:t>
      </w:r>
      <w:r>
        <w:rPr>
          <w:rFonts w:cs="Calibri"/>
          <w:color w:val="000000"/>
          <w:szCs w:val="26"/>
        </w:rPr>
        <w:t xml:space="preserve"> and generates enough </w:t>
      </w:r>
      <w:r>
        <w:rPr>
          <w:rFonts w:cs="Calibri"/>
          <w:color w:val="000000"/>
          <w:szCs w:val="26"/>
          <w:u w:val="single"/>
        </w:rPr>
        <w:t>resources</w:t>
      </w:r>
      <w:r>
        <w:rPr>
          <w:rFonts w:cs="Calibri"/>
          <w:color w:val="000000"/>
          <w:szCs w:val="26"/>
        </w:rPr>
        <w:t xml:space="preserve"> to make the planet’s surface into a </w:t>
      </w:r>
      <w:r>
        <w:rPr>
          <w:rFonts w:cs="Calibri"/>
          <w:color w:val="000000"/>
          <w:szCs w:val="26"/>
          <w:u w:val="single"/>
        </w:rPr>
        <w:t>Communist utopia </w:t>
      </w:r>
    </w:p>
    <w:p w14:paraId="3003D666" w14:textId="77777777" w:rsidR="007526AA" w:rsidRDefault="007526AA" w:rsidP="007526AA">
      <w:pPr>
        <w:pStyle w:val="NormalWeb"/>
        <w:spacing w:before="0" w:beforeAutospacing="0" w:after="160" w:afterAutospacing="0"/>
      </w:pPr>
      <w:r>
        <w:rPr>
          <w:rFonts w:ascii="Calibri" w:hAnsi="Calibri" w:cs="Calibri"/>
          <w:b/>
          <w:bCs/>
          <w:color w:val="000000"/>
          <w:sz w:val="26"/>
          <w:szCs w:val="26"/>
        </w:rPr>
        <w:t>Taylor 19</w:t>
      </w:r>
      <w:r>
        <w:rPr>
          <w:rFonts w:ascii="Calibri" w:hAnsi="Calibri" w:cs="Calibri"/>
          <w:color w:val="000000"/>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rPr>
          <w:rFonts w:ascii="Calibri" w:hAnsi="Calibri" w:cs="Calibri"/>
          <w:color w:val="000000"/>
        </w:rPr>
        <w:t>Oxford</w:t>
      </w:r>
      <w:proofErr w:type="gramEnd"/>
      <w:r>
        <w:rPr>
          <w:rFonts w:ascii="Calibri" w:hAnsi="Calibri" w:cs="Calibri"/>
          <w:color w:val="000000"/>
        </w:rPr>
        <w:t xml:space="preserve"> and the Columbia University Graduate School of Journalism. "How asteroid mining will save the Earth — and mint trillionaires." Mashable, 2019, mashable.com/feature/asteroid-mining-space-economy. [Quality Control] </w:t>
      </w:r>
    </w:p>
    <w:p w14:paraId="1E44C147" w14:textId="77777777" w:rsidR="007526AA" w:rsidRPr="00A7645B" w:rsidRDefault="007526AA" w:rsidP="007526AA">
      <w:r>
        <w:rPr>
          <w:color w:val="000000"/>
          <w:sz w:val="16"/>
          <w:szCs w:val="16"/>
        </w:rPr>
        <w:t xml:space="preserve">All in all, </w:t>
      </w:r>
      <w:r>
        <w:rPr>
          <w:color w:val="000000"/>
          <w:u w:val="single"/>
        </w:rPr>
        <w:t xml:space="preserve">it’s starting to sound a damn sight more beneficial to </w:t>
      </w:r>
      <w:proofErr w:type="gramStart"/>
      <w:r>
        <w:rPr>
          <w:color w:val="000000"/>
          <w:u w:val="single"/>
        </w:rPr>
        <w:t>the human race</w:t>
      </w:r>
      <w:proofErr w:type="gramEnd"/>
      <w:r>
        <w:rPr>
          <w:color w:val="000000"/>
          <w:u w:val="single"/>
        </w:rPr>
        <w:t xml:space="preserve"> than the internet economy is.</w:t>
      </w:r>
      <w:r>
        <w:rPr>
          <w:color w:val="000000"/>
          <w:sz w:val="16"/>
          <w:szCs w:val="16"/>
        </w:rPr>
        <w:t xml:space="preserve"> </w:t>
      </w:r>
      <w:r>
        <w:rPr>
          <w:b/>
          <w:bCs/>
          <w:color w:val="000000"/>
          <w:u w:val="single"/>
        </w:rPr>
        <w:t>Not a moment too soon</w:t>
      </w:r>
      <w:r>
        <w:rPr>
          <w:color w:val="000000"/>
          <w:sz w:val="16"/>
          <w:szCs w:val="16"/>
        </w:rPr>
        <w:t xml:space="preserve">. I’ve written encouragingly about </w:t>
      </w:r>
      <w:r>
        <w:rPr>
          <w:color w:val="000000"/>
          <w:u w:val="single"/>
          <w:shd w:val="clear" w:color="auto" w:fill="00FFFF"/>
        </w:rPr>
        <w:t>asteroid mining</w:t>
      </w:r>
      <w:r>
        <w:rPr>
          <w:color w:val="000000"/>
          <w:u w:val="single"/>
        </w:rPr>
        <w:t xml:space="preserve"> several times before,</w:t>
      </w:r>
      <w:r>
        <w:rPr>
          <w:color w:val="000000"/>
          <w:sz w:val="16"/>
          <w:szCs w:val="16"/>
        </w:rPr>
        <w:t xml:space="preserve"> each time touting the massive potential wealth that seems likely to be made. </w:t>
      </w:r>
      <w:r>
        <w:rPr>
          <w:color w:val="000000"/>
          <w:u w:val="single"/>
        </w:rPr>
        <w:t xml:space="preserve">And </w:t>
      </w:r>
      <w:r>
        <w:rPr>
          <w:color w:val="000000"/>
          <w:u w:val="single"/>
          <w:shd w:val="clear" w:color="auto" w:fill="00FFFF"/>
        </w:rPr>
        <w:t>each time there’s been a sense of disquiet</w:t>
      </w:r>
      <w:r>
        <w:rPr>
          <w:color w:val="000000"/>
          <w:u w:val="single"/>
        </w:rPr>
        <w:t xml:space="preserve"> among my readers, </w:t>
      </w:r>
      <w:r>
        <w:rPr>
          <w:color w:val="000000"/>
          <w:u w:val="single"/>
          <w:shd w:val="clear" w:color="auto" w:fill="00FFFF"/>
        </w:rPr>
        <w:t>a sense</w:t>
      </w:r>
      <w:r>
        <w:rPr>
          <w:color w:val="000000"/>
          <w:u w:val="single"/>
        </w:rPr>
        <w:t xml:space="preserve"> that </w:t>
      </w:r>
      <w:r>
        <w:rPr>
          <w:color w:val="000000"/>
          <w:u w:val="single"/>
          <w:shd w:val="clear" w:color="auto" w:fill="00FFFF"/>
        </w:rPr>
        <w:t>we’re</w:t>
      </w:r>
      <w:r>
        <w:rPr>
          <w:color w:val="000000"/>
          <w:u w:val="single"/>
        </w:rPr>
        <w:t xml:space="preserve"> </w:t>
      </w:r>
      <w:r>
        <w:rPr>
          <w:color w:val="000000"/>
          <w:u w:val="single"/>
          <w:shd w:val="clear" w:color="auto" w:fill="00FFFF"/>
        </w:rPr>
        <w:t>taking</w:t>
      </w:r>
      <w:r>
        <w:rPr>
          <w:color w:val="000000"/>
          <w:u w:val="single"/>
        </w:rPr>
        <w:t xml:space="preserve"> </w:t>
      </w:r>
      <w:r>
        <w:rPr>
          <w:color w:val="000000"/>
          <w:u w:val="single"/>
          <w:shd w:val="clear" w:color="auto" w:fill="00FFFF"/>
        </w:rPr>
        <w:t>our</w:t>
      </w:r>
      <w:r>
        <w:rPr>
          <w:color w:val="000000"/>
          <w:u w:val="single"/>
        </w:rPr>
        <w:t xml:space="preserve"> rapacious </w:t>
      </w:r>
      <w:r>
        <w:rPr>
          <w:color w:val="000000"/>
          <w:u w:val="single"/>
          <w:shd w:val="clear" w:color="auto" w:fill="00FFFF"/>
        </w:rPr>
        <w:t>capitalist ways</w:t>
      </w:r>
      <w:r>
        <w:rPr>
          <w:color w:val="000000"/>
          <w:u w:val="single"/>
        </w:rPr>
        <w:t xml:space="preserve"> </w:t>
      </w:r>
      <w:r>
        <w:rPr>
          <w:color w:val="000000"/>
          <w:u w:val="single"/>
          <w:shd w:val="clear" w:color="auto" w:fill="00FFFF"/>
        </w:rPr>
        <w:t>and exploiting space</w:t>
      </w:r>
      <w:r>
        <w:rPr>
          <w:color w:val="000000"/>
          <w:u w:val="single"/>
        </w:rPr>
        <w:t xml:space="preserve">. </w:t>
      </w:r>
      <w:r>
        <w:rPr>
          <w:color w:val="000000"/>
          <w:sz w:val="16"/>
          <w:szCs w:val="16"/>
        </w:rPr>
        <w:t xml:space="preserve">Whereas the truth is, </w:t>
      </w:r>
      <w:r>
        <w:rPr>
          <w:color w:val="000000"/>
          <w:u w:val="single"/>
          <w:shd w:val="clear" w:color="auto" w:fill="00FFFF"/>
        </w:rPr>
        <w:t>this is exactly the version of capitalism</w:t>
      </w:r>
      <w:r>
        <w:rPr>
          <w:color w:val="000000"/>
          <w:u w:val="single"/>
        </w:rPr>
        <w:t xml:space="preserve"> </w:t>
      </w:r>
      <w:r>
        <w:rPr>
          <w:color w:val="000000"/>
          <w:u w:val="single"/>
          <w:shd w:val="clear" w:color="auto" w:fill="00FFFF"/>
        </w:rPr>
        <w:t>humanity has needed</w:t>
      </w:r>
      <w:r>
        <w:rPr>
          <w:color w:val="000000"/>
          <w:u w:val="single"/>
        </w:rPr>
        <w:t xml:space="preserve"> all along</w:t>
      </w:r>
      <w:r>
        <w:rPr>
          <w:color w:val="000000"/>
          <w:sz w:val="16"/>
          <w:szCs w:val="16"/>
        </w:rPr>
        <w:t xml:space="preserve">: </w:t>
      </w:r>
      <w:r>
        <w:rPr>
          <w:color w:val="000000"/>
          <w:u w:val="single"/>
          <w:shd w:val="clear" w:color="auto" w:fill="00FFFF"/>
        </w:rPr>
        <w:t xml:space="preserve">the kind where there is </w:t>
      </w:r>
      <w:r>
        <w:rPr>
          <w:b/>
          <w:bCs/>
          <w:color w:val="000000"/>
          <w:u w:val="single"/>
          <w:shd w:val="clear" w:color="auto" w:fill="00FFFF"/>
        </w:rPr>
        <w:t>no ecosystem to destroy</w:t>
      </w:r>
      <w:r>
        <w:rPr>
          <w:color w:val="000000"/>
          <w:u w:val="single"/>
          <w:shd w:val="clear" w:color="auto" w:fill="00FFFF"/>
        </w:rPr>
        <w:t xml:space="preserve">, </w:t>
      </w:r>
      <w:r>
        <w:rPr>
          <w:b/>
          <w:bCs/>
          <w:color w:val="000000"/>
          <w:u w:val="single"/>
          <w:shd w:val="clear" w:color="auto" w:fill="00FFFF"/>
        </w:rPr>
        <w:t>no marginalized group to make miserable</w:t>
      </w:r>
      <w:r>
        <w:rPr>
          <w:color w:val="000000"/>
          <w:u w:val="single"/>
          <w:shd w:val="clear" w:color="auto" w:fill="00FFFF"/>
        </w:rPr>
        <w:t xml:space="preserve">. A safe, </w:t>
      </w:r>
      <w:r>
        <w:rPr>
          <w:b/>
          <w:bCs/>
          <w:color w:val="000000"/>
          <w:u w:val="single"/>
          <w:shd w:val="clear" w:color="auto" w:fill="00FFFF"/>
        </w:rPr>
        <w:t>dead space</w:t>
      </w:r>
      <w:r>
        <w:rPr>
          <w:color w:val="000000"/>
          <w:u w:val="single"/>
        </w:rPr>
        <w:t xml:space="preserve"> </w:t>
      </w:r>
      <w:r>
        <w:rPr>
          <w:color w:val="000000"/>
          <w:u w:val="single"/>
          <w:shd w:val="clear" w:color="auto" w:fill="00FFFF"/>
        </w:rPr>
        <w:t>where capitalism’s</w:t>
      </w:r>
      <w:r>
        <w:rPr>
          <w:color w:val="000000"/>
          <w:u w:val="single"/>
        </w:rPr>
        <w:t xml:space="preserve"> most enthusiastic </w:t>
      </w:r>
      <w:r>
        <w:rPr>
          <w:color w:val="000000"/>
          <w:u w:val="single"/>
          <w:shd w:val="clear" w:color="auto" w:fill="00FFFF"/>
        </w:rPr>
        <w:t>pioneers</w:t>
      </w:r>
      <w:r>
        <w:rPr>
          <w:color w:val="000000"/>
          <w:u w:val="single"/>
        </w:rPr>
        <w:t xml:space="preserve"> </w:t>
      </w:r>
      <w:r>
        <w:rPr>
          <w:color w:val="000000"/>
          <w:u w:val="single"/>
          <w:shd w:val="clear" w:color="auto" w:fill="00FFFF"/>
        </w:rPr>
        <w:t>can go nuts</w:t>
      </w:r>
      <w:r>
        <w:rPr>
          <w:color w:val="000000"/>
          <w:u w:val="single"/>
        </w:rPr>
        <w:t xml:space="preserve"> to their hearts’ content, </w:t>
      </w:r>
      <w:r>
        <w:rPr>
          <w:b/>
          <w:bCs/>
          <w:color w:val="000000"/>
          <w:u w:val="single"/>
          <w:shd w:val="clear" w:color="auto" w:fill="00FFFF"/>
        </w:rPr>
        <w:t>so long as they clean up their</w:t>
      </w:r>
      <w:r>
        <w:rPr>
          <w:b/>
          <w:bCs/>
          <w:color w:val="000000"/>
          <w:u w:val="single"/>
        </w:rPr>
        <w:t xml:space="preserve"> space </w:t>
      </w:r>
      <w:r>
        <w:rPr>
          <w:b/>
          <w:bCs/>
          <w:color w:val="000000"/>
          <w:u w:val="single"/>
          <w:shd w:val="clear" w:color="auto" w:fill="00FFFF"/>
        </w:rPr>
        <w:t>junk</w:t>
      </w:r>
      <w:r>
        <w:rPr>
          <w:b/>
          <w:bCs/>
          <w:color w:val="000000"/>
          <w:u w:val="single"/>
        </w:rPr>
        <w:t xml:space="preserve">. </w:t>
      </w:r>
      <w:r>
        <w:rPr>
          <w:color w:val="000000"/>
          <w:sz w:val="16"/>
          <w:szCs w:val="16"/>
        </w:rPr>
        <w:t xml:space="preserve">(Space junk is a real problem in orbital space because it has thousands of vulnerable satellites clustered closely together around our little blue rock. The vast emptiness of cislunar space, not so much.) </w:t>
      </w:r>
      <w:r>
        <w:rPr>
          <w:color w:val="000000"/>
          <w:u w:val="single"/>
        </w:rPr>
        <w:t xml:space="preserve">And </w:t>
      </w:r>
      <w:r>
        <w:rPr>
          <w:color w:val="000000"/>
          <w:u w:val="single"/>
          <w:shd w:val="clear" w:color="auto" w:fill="00FFFF"/>
        </w:rPr>
        <w:t>because they’re up there making</w:t>
      </w:r>
      <w:r>
        <w:rPr>
          <w:color w:val="000000"/>
          <w:u w:val="single"/>
        </w:rPr>
        <w:t xml:space="preserve"> all the </w:t>
      </w:r>
      <w:r>
        <w:rPr>
          <w:color w:val="000000"/>
          <w:u w:val="single"/>
          <w:shd w:val="clear" w:color="auto" w:fill="00FFFF"/>
        </w:rPr>
        <w:t>wealth</w:t>
      </w:r>
      <w:r>
        <w:rPr>
          <w:color w:val="000000"/>
          <w:u w:val="single"/>
        </w:rPr>
        <w:t xml:space="preserve"> on their commodities market, we </w:t>
      </w:r>
      <w:r>
        <w:rPr>
          <w:b/>
          <w:bCs/>
          <w:color w:val="000000"/>
          <w:u w:val="single"/>
          <w:shd w:val="clear" w:color="auto" w:fill="00FFFF"/>
        </w:rPr>
        <w:t>down here on Earth can</w:t>
      </w:r>
      <w:r>
        <w:rPr>
          <w:b/>
          <w:bCs/>
          <w:color w:val="000000"/>
          <w:u w:val="single"/>
        </w:rPr>
        <w:t xml:space="preserve"> certainly </w:t>
      </w:r>
      <w:r>
        <w:rPr>
          <w:b/>
          <w:bCs/>
          <w:color w:val="000000"/>
          <w:u w:val="single"/>
          <w:shd w:val="clear" w:color="auto" w:fill="00FFFF"/>
        </w:rPr>
        <w:t>afford to focus less on growing our stock</w:t>
      </w:r>
      <w:r>
        <w:rPr>
          <w:b/>
          <w:bCs/>
          <w:color w:val="000000"/>
          <w:u w:val="single"/>
        </w:rPr>
        <w:t xml:space="preserve"> </w:t>
      </w:r>
      <w:r>
        <w:rPr>
          <w:b/>
          <w:bCs/>
          <w:color w:val="000000"/>
          <w:u w:val="single"/>
          <w:shd w:val="clear" w:color="auto" w:fill="00FFFF"/>
        </w:rPr>
        <w:t>market</w:t>
      </w:r>
      <w:r>
        <w:rPr>
          <w:color w:val="000000"/>
          <w:u w:val="single"/>
        </w:rPr>
        <w:t xml:space="preserve">. Maybe </w:t>
      </w:r>
      <w:r>
        <w:rPr>
          <w:color w:val="000000"/>
          <w:u w:val="single"/>
          <w:shd w:val="clear" w:color="auto" w:fill="00FFFF"/>
        </w:rPr>
        <w:t>even</w:t>
      </w:r>
      <w:r>
        <w:rPr>
          <w:color w:val="000000"/>
          <w:u w:val="single"/>
        </w:rPr>
        <w:t xml:space="preserve">, </w:t>
      </w:r>
      <w:r>
        <w:rPr>
          <w:b/>
          <w:bCs/>
          <w:color w:val="000000"/>
          <w:sz w:val="28"/>
          <w:szCs w:val="28"/>
          <w:u w:val="single"/>
          <w:shd w:val="clear" w:color="auto" w:fill="00FFFF"/>
        </w:rPr>
        <w:t>whisper it low,</w:t>
      </w:r>
      <w:r>
        <w:rPr>
          <w:color w:val="000000"/>
          <w:u w:val="single"/>
        </w:rPr>
        <w:t xml:space="preserve"> we can </w:t>
      </w:r>
      <w:r>
        <w:rPr>
          <w:b/>
          <w:bCs/>
          <w:color w:val="000000"/>
          <w:u w:val="single"/>
          <w:shd w:val="clear" w:color="auto" w:fill="00FFFF"/>
        </w:rPr>
        <w:t>afford a fully functioning social safety ne</w:t>
      </w:r>
      <w:r>
        <w:rPr>
          <w:color w:val="000000"/>
          <w:u w:val="single"/>
          <w:shd w:val="clear" w:color="auto" w:fill="00FFFF"/>
        </w:rPr>
        <w:t>t</w:t>
      </w:r>
      <w:r>
        <w:rPr>
          <w:color w:val="000000"/>
          <w:u w:val="single"/>
        </w:rPr>
        <w:t xml:space="preserve">, </w:t>
      </w:r>
      <w:r>
        <w:rPr>
          <w:b/>
          <w:bCs/>
          <w:color w:val="000000"/>
          <w:u w:val="single"/>
        </w:rPr>
        <w:t xml:space="preserve">plus </w:t>
      </w:r>
      <w:r>
        <w:rPr>
          <w:b/>
          <w:bCs/>
          <w:color w:val="000000"/>
          <w:u w:val="single"/>
          <w:shd w:val="clear" w:color="auto" w:fill="00FFFF"/>
        </w:rPr>
        <w:t xml:space="preserve">free </w:t>
      </w:r>
      <w:proofErr w:type="gramStart"/>
      <w:r>
        <w:rPr>
          <w:b/>
          <w:bCs/>
          <w:color w:val="000000"/>
          <w:u w:val="single"/>
          <w:shd w:val="clear" w:color="auto" w:fill="00FFFF"/>
        </w:rPr>
        <w:t>healthcare</w:t>
      </w:r>
      <w:proofErr w:type="gramEnd"/>
      <w:r>
        <w:rPr>
          <w:b/>
          <w:bCs/>
          <w:color w:val="000000"/>
          <w:u w:val="single"/>
          <w:shd w:val="clear" w:color="auto" w:fill="00FFFF"/>
        </w:rPr>
        <w:t xml:space="preserve"> and free education for everyone on the planet</w:t>
      </w:r>
    </w:p>
    <w:p w14:paraId="4EB77970" w14:textId="77777777" w:rsidR="007526AA" w:rsidRDefault="007526AA" w:rsidP="007526AA"/>
    <w:p w14:paraId="1B5634F7" w14:textId="58277B97" w:rsidR="00853040" w:rsidRDefault="00853040" w:rsidP="00853040">
      <w:pPr>
        <w:pStyle w:val="BodyText"/>
        <w:rPr>
          <w:rStyle w:val="Emphasis"/>
        </w:rPr>
      </w:pPr>
    </w:p>
    <w:sectPr w:rsidR="00853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0665C1"/>
    <w:multiLevelType w:val="hybridMultilevel"/>
    <w:tmpl w:val="A072B256"/>
    <w:lvl w:ilvl="0" w:tplc="4D22911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637DB2"/>
    <w:multiLevelType w:val="hybridMultilevel"/>
    <w:tmpl w:val="B7327EEA"/>
    <w:lvl w:ilvl="0" w:tplc="24AAF8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58350B"/>
    <w:multiLevelType w:val="hybridMultilevel"/>
    <w:tmpl w:val="CDF2360E"/>
    <w:lvl w:ilvl="0" w:tplc="CF46650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van Li"/>
    <w:docVar w:name="RibbonPointer" w:val="150407768"/>
    <w:docVar w:name="VerbatimVersion" w:val="5.1"/>
  </w:docVars>
  <w:rsids>
    <w:rsidRoot w:val="00462B7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2B76"/>
    <w:rsid w:val="004C60E8"/>
    <w:rsid w:val="004E3579"/>
    <w:rsid w:val="004E728B"/>
    <w:rsid w:val="004F39E0"/>
    <w:rsid w:val="004F5908"/>
    <w:rsid w:val="00537BD5"/>
    <w:rsid w:val="0057268A"/>
    <w:rsid w:val="005D2912"/>
    <w:rsid w:val="006065BD"/>
    <w:rsid w:val="00645FA9"/>
    <w:rsid w:val="00647866"/>
    <w:rsid w:val="00665003"/>
    <w:rsid w:val="006A2AD0"/>
    <w:rsid w:val="006C2375"/>
    <w:rsid w:val="006D4ECC"/>
    <w:rsid w:val="00722258"/>
    <w:rsid w:val="007243E5"/>
    <w:rsid w:val="007526AA"/>
    <w:rsid w:val="00766EA0"/>
    <w:rsid w:val="007A2226"/>
    <w:rsid w:val="007F5B66"/>
    <w:rsid w:val="00823A1C"/>
    <w:rsid w:val="00845B9D"/>
    <w:rsid w:val="00853040"/>
    <w:rsid w:val="00860984"/>
    <w:rsid w:val="008B3ECB"/>
    <w:rsid w:val="008B4E85"/>
    <w:rsid w:val="008C1B2E"/>
    <w:rsid w:val="0091627E"/>
    <w:rsid w:val="00951E8B"/>
    <w:rsid w:val="0097032B"/>
    <w:rsid w:val="009D2EAD"/>
    <w:rsid w:val="009D54B2"/>
    <w:rsid w:val="009E1922"/>
    <w:rsid w:val="009F7ED2"/>
    <w:rsid w:val="00A93661"/>
    <w:rsid w:val="00A95652"/>
    <w:rsid w:val="00AC0AB8"/>
    <w:rsid w:val="00B33C6D"/>
    <w:rsid w:val="00B4508F"/>
    <w:rsid w:val="00B55AD5"/>
    <w:rsid w:val="00B8057C"/>
    <w:rsid w:val="00B8162E"/>
    <w:rsid w:val="00B94A7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70A4"/>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BE634"/>
  <w15:chartTrackingRefBased/>
  <w15:docId w15:val="{ED88F9CB-AF96-48B1-B745-983A83CDD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5908"/>
    <w:rPr>
      <w:rFonts w:ascii="Calibri" w:hAnsi="Calibri" w:cs="Calibri"/>
    </w:rPr>
  </w:style>
  <w:style w:type="paragraph" w:styleId="Heading1">
    <w:name w:val="heading 1"/>
    <w:aliases w:val="Pocket"/>
    <w:basedOn w:val="Normal"/>
    <w:next w:val="Normal"/>
    <w:link w:val="Heading1Char"/>
    <w:qFormat/>
    <w:rsid w:val="004F59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590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3: Cite,Index Headers,Bold Cite,Heading 3 Char1 Char Char,No Underline,Text 7,unread card,Char1,Char1 Char,First line:  0 cm,Heading 3 Char Char,Char Char"/>
    <w:basedOn w:val="Normal"/>
    <w:next w:val="Normal"/>
    <w:link w:val="Heading3Char"/>
    <w:uiPriority w:val="2"/>
    <w:unhideWhenUsed/>
    <w:qFormat/>
    <w:rsid w:val="004F590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Heading 2 Char1 Char Char"/>
    <w:basedOn w:val="Normal"/>
    <w:next w:val="Normal"/>
    <w:link w:val="Heading4Char"/>
    <w:uiPriority w:val="3"/>
    <w:unhideWhenUsed/>
    <w:qFormat/>
    <w:rsid w:val="004F590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F59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5908"/>
  </w:style>
  <w:style w:type="character" w:customStyle="1" w:styleId="Heading1Char">
    <w:name w:val="Heading 1 Char"/>
    <w:aliases w:val="Pocket Char"/>
    <w:basedOn w:val="DefaultParagraphFont"/>
    <w:link w:val="Heading1"/>
    <w:rsid w:val="004F590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590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3: Cite Char,Index Headers Char,Bold Cite Char,Heading 3 Char1 Char Char Char,No Underline Char,Text 7 Char,unread card Char"/>
    <w:basedOn w:val="DefaultParagraphFont"/>
    <w:link w:val="Heading3"/>
    <w:uiPriority w:val="2"/>
    <w:rsid w:val="004F590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3"/>
    <w:rsid w:val="004F590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7"/>
    <w:qFormat/>
    <w:rsid w:val="004F5908"/>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F5908"/>
    <w:rPr>
      <w:b/>
      <w:bCs/>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uiPriority w:val="6"/>
    <w:qFormat/>
    <w:rsid w:val="004F5908"/>
    <w:rPr>
      <w:b w:val="0"/>
      <w:sz w:val="26"/>
      <w:u w:val="singl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
    <w:basedOn w:val="DefaultParagraphFont"/>
    <w:uiPriority w:val="99"/>
    <w:unhideWhenUsed/>
    <w:rsid w:val="004F5908"/>
    <w:rPr>
      <w:color w:val="auto"/>
      <w:u w:val="none"/>
    </w:rPr>
  </w:style>
  <w:style w:type="character" w:styleId="FollowedHyperlink">
    <w:name w:val="FollowedHyperlink"/>
    <w:basedOn w:val="DefaultParagraphFont"/>
    <w:uiPriority w:val="99"/>
    <w:semiHidden/>
    <w:unhideWhenUsed/>
    <w:rsid w:val="004F5908"/>
    <w:rPr>
      <w:color w:val="auto"/>
      <w:u w:val="none"/>
    </w:rPr>
  </w:style>
  <w:style w:type="paragraph" w:styleId="NormalWeb">
    <w:name w:val="Normal (Web)"/>
    <w:basedOn w:val="Normal"/>
    <w:uiPriority w:val="99"/>
    <w:unhideWhenUsed/>
    <w:rsid w:val="0085304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53040"/>
    <w:rPr>
      <w:b/>
      <w:bCs/>
    </w:rPr>
  </w:style>
  <w:style w:type="character" w:styleId="UnresolvedMention">
    <w:name w:val="Unresolved Mention"/>
    <w:basedOn w:val="DefaultParagraphFont"/>
    <w:uiPriority w:val="99"/>
    <w:semiHidden/>
    <w:unhideWhenUsed/>
    <w:rsid w:val="00853040"/>
    <w:rPr>
      <w:color w:val="605E5C"/>
      <w:shd w:val="clear" w:color="auto" w:fill="E1DFDD"/>
    </w:rPr>
  </w:style>
  <w:style w:type="character" w:customStyle="1" w:styleId="smallcaps">
    <w:name w:val="smallcaps"/>
    <w:basedOn w:val="DefaultParagraphFont"/>
    <w:rsid w:val="00853040"/>
  </w:style>
  <w:style w:type="character" w:customStyle="1" w:styleId="article-header-backgrounderauthor">
    <w:name w:val="article-header-backgrounder__author"/>
    <w:basedOn w:val="DefaultParagraphFont"/>
    <w:rsid w:val="00853040"/>
  </w:style>
  <w:style w:type="paragraph" w:customStyle="1" w:styleId="font-copy">
    <w:name w:val="font-copy"/>
    <w:basedOn w:val="Normal"/>
    <w:rsid w:val="0085304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99"/>
    <w:unhideWhenUsed/>
    <w:qFormat/>
    <w:rsid w:val="00853040"/>
    <w:pPr>
      <w:ind w:left="720"/>
      <w:contextualSpacing/>
    </w:pPr>
  </w:style>
  <w:style w:type="character" w:customStyle="1" w:styleId="BoldUnderline">
    <w:name w:val="Bold Underline"/>
    <w:basedOn w:val="DefaultParagraphFont"/>
    <w:uiPriority w:val="1"/>
    <w:qFormat/>
    <w:rsid w:val="00853040"/>
    <w:rPr>
      <w:rFonts w:ascii="Arial" w:hAnsi="Arial"/>
      <w:b/>
      <w:sz w:val="20"/>
      <w:u w:val="single"/>
    </w:rPr>
  </w:style>
  <w:style w:type="paragraph" w:customStyle="1" w:styleId="textbold">
    <w:name w:val="text bold"/>
    <w:basedOn w:val="Normal"/>
    <w:link w:val="Emphasis"/>
    <w:uiPriority w:val="7"/>
    <w:qFormat/>
    <w:rsid w:val="0085304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rPr>
  </w:style>
  <w:style w:type="paragraph" w:styleId="BodyText">
    <w:name w:val="Body Text"/>
    <w:basedOn w:val="Normal"/>
    <w:link w:val="BodyTextChar"/>
    <w:rsid w:val="00853040"/>
    <w:pPr>
      <w:spacing w:after="140" w:line="276" w:lineRule="auto"/>
    </w:pPr>
  </w:style>
  <w:style w:type="character" w:customStyle="1" w:styleId="BodyTextChar">
    <w:name w:val="Body Text Char"/>
    <w:basedOn w:val="DefaultParagraphFont"/>
    <w:link w:val="BodyText"/>
    <w:rsid w:val="00853040"/>
    <w:rPr>
      <w:rFonts w:ascii="Calibri" w:hAnsi="Calibri" w:cs="Calibri"/>
    </w:rPr>
  </w:style>
  <w:style w:type="paragraph" w:customStyle="1" w:styleId="Emphasize">
    <w:name w:val="Emphasize"/>
    <w:basedOn w:val="Normal"/>
    <w:autoRedefine/>
    <w:uiPriority w:val="7"/>
    <w:qFormat/>
    <w:rsid w:val="00853040"/>
    <w:pPr>
      <w:pBdr>
        <w:top w:val="single" w:sz="18" w:space="0" w:color="auto"/>
        <w:left w:val="single" w:sz="18" w:space="0" w:color="auto"/>
        <w:bottom w:val="single" w:sz="18" w:space="0" w:color="auto"/>
        <w:right w:val="single" w:sz="18" w:space="0" w:color="auto"/>
      </w:pBdr>
      <w:spacing w:after="0" w:line="256" w:lineRule="auto"/>
      <w:ind w:left="720"/>
      <w:jc w:val="both"/>
    </w:pPr>
    <w:rPr>
      <w:b/>
      <w:iCs/>
      <w:sz w:val="26"/>
      <w:u w:val="single"/>
    </w:rPr>
  </w:style>
  <w:style w:type="paragraph" w:customStyle="1" w:styleId="UnderlinePara">
    <w:name w:val="Underline Para"/>
    <w:basedOn w:val="Normal"/>
    <w:uiPriority w:val="6"/>
    <w:qFormat/>
    <w:rsid w:val="00B94A7E"/>
    <w:pPr>
      <w:widowControl w:val="0"/>
      <w:suppressAutoHyphens/>
      <w:spacing w:after="200" w:line="256" w:lineRule="auto"/>
      <w:contextualSpacing/>
    </w:pPr>
    <w:rPr>
      <w:rFonts w:asciiTheme="minorHAnsi" w:eastAsiaTheme="minorEastAsia" w:hAnsiTheme="minorHAnsi" w:cstheme="minorBidi"/>
      <w:sz w:val="26"/>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13" Type="http://schemas.openxmlformats.org/officeDocument/2006/relationships/hyperlink" Target="http://lroc.sese.asu.edu/posts/110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itn.hms.harvard.edu/flash/2018/spacex-launches-falcon-heavy-rocket-successfully/" TargetMode="External"/><Relationship Id="rId12" Type="http://schemas.openxmlformats.org/officeDocument/2006/relationships/hyperlink" Target="https://issues.org/new-policies-needed-to-advance-space-minin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nn.com/2015/01/14/opinion/co2-crisis-griffin/" TargetMode="External"/><Relationship Id="rId1" Type="http://schemas.openxmlformats.org/officeDocument/2006/relationships/customXml" Target="../customXml/item1.xml"/><Relationship Id="rId6" Type="http://schemas.openxmlformats.org/officeDocument/2006/relationships/hyperlink" Target="https://www.geekwire.com/2018/jeff-bezos-blue-origin-space-venture-go-moon-settlements/" TargetMode="External"/><Relationship Id="rId11" Type="http://schemas.openxmlformats.org/officeDocument/2006/relationships/hyperlink" Target="https://www.fastcompany.com/90347364/jeff-bezos-wants-to-save-earth-by-moving-industry-to-space" TargetMode="External"/><Relationship Id="rId5" Type="http://schemas.openxmlformats.org/officeDocument/2006/relationships/webSettings" Target="webSettings.xml"/><Relationship Id="rId15" Type="http://schemas.openxmlformats.org/officeDocument/2006/relationships/hyperlink" Target="https://scholar.smu.edu/cgi/viewcontent.cgi?article=1307&amp;context=jalc" TargetMode="External"/><Relationship Id="rId10" Type="http://schemas.openxmlformats.org/officeDocument/2006/relationships/hyperlink" Target="https://payneinstitute.mines.edu/wp-content/uploads/sites/149/2020/09/Payne-Institute-Commentary-The-Era-of-Commercial-Space-Mining-Begins.pdf" TargetMode="External"/><Relationship Id="rId4" Type="http://schemas.openxmlformats.org/officeDocument/2006/relationships/settings" Target="settings.xml"/><Relationship Id="rId9" Type="http://schemas.openxmlformats.org/officeDocument/2006/relationships/hyperlink" Target="https://www.forbes.com/sites/alexknapp/2018/04/10/nearly-1-billion-was-invested-in-space-startups-in-1q2018-new-report-says/" TargetMode="External"/><Relationship Id="rId14" Type="http://schemas.openxmlformats.org/officeDocument/2006/relationships/hyperlink" Target="https://foreignpolicy.com/2016/04/28/the-asteroid-miners-guide-to-the-galaxy-space-race-mining-asteroids-planetary-research-deep-space-industr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v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6938</Words>
  <Characters>39549</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Li</dc:creator>
  <cp:keywords>5.1.1</cp:keywords>
  <dc:description/>
  <cp:lastModifiedBy>Evan Li</cp:lastModifiedBy>
  <cp:revision>2</cp:revision>
  <dcterms:created xsi:type="dcterms:W3CDTF">2021-12-19T14:36:00Z</dcterms:created>
  <dcterms:modified xsi:type="dcterms:W3CDTF">2021-12-19T14:36:00Z</dcterms:modified>
</cp:coreProperties>
</file>