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D997" w14:textId="630D6EE3" w:rsidR="00020383" w:rsidRDefault="00020383" w:rsidP="00020383">
      <w:pPr>
        <w:pStyle w:val="Heading2"/>
      </w:pPr>
      <w:r>
        <w:t>1</w:t>
      </w:r>
      <w:r w:rsidRPr="00020383">
        <w:rPr>
          <w:vertAlign w:val="superscript"/>
        </w:rPr>
        <w:t>st</w:t>
      </w:r>
      <w:r>
        <w:t xml:space="preserve"> Off</w:t>
      </w:r>
    </w:p>
    <w:p w14:paraId="5B7ADA3D" w14:textId="77777777" w:rsidR="00020383" w:rsidRPr="00020383" w:rsidRDefault="00020383" w:rsidP="00020383">
      <w:pPr>
        <w:rPr>
          <w:rStyle w:val="Style13ptBold"/>
        </w:rPr>
      </w:pPr>
      <w:r w:rsidRPr="00020383">
        <w:rPr>
          <w:rStyle w:val="Style13ptBold"/>
        </w:rPr>
        <w:t>There is an energy crisis and its only going to get worse in the next couple months</w:t>
      </w:r>
    </w:p>
    <w:p w14:paraId="13133D44" w14:textId="77777777" w:rsidR="00020383" w:rsidRDefault="00020383" w:rsidP="00020383">
      <w:pPr>
        <w:pStyle w:val="Heading4"/>
        <w:spacing w:before="0" w:after="160"/>
      </w:pPr>
      <w:r>
        <w:rPr>
          <w:rFonts w:cs="Calibri"/>
          <w:color w:val="000000"/>
        </w:rPr>
        <w:t>Horowitz 21 </w:t>
      </w:r>
    </w:p>
    <w:p w14:paraId="64220AC7" w14:textId="77777777" w:rsidR="00020383" w:rsidRDefault="00020383" w:rsidP="00020383">
      <w:pPr>
        <w:pStyle w:val="NormalWeb"/>
        <w:spacing w:before="0" w:beforeAutospacing="0" w:after="160" w:afterAutospacing="0"/>
      </w:pPr>
      <w:r>
        <w:rPr>
          <w:rFonts w:ascii="Calibri" w:hAnsi="Calibri" w:cs="Calibri"/>
          <w:color w:val="000000"/>
          <w:sz w:val="20"/>
          <w:szCs w:val="20"/>
        </w:rPr>
        <w:t>(Julia Horowitz, a senior writer. She leads CNN Business international coverage of global markets and business , October 7th, 2021, A global energy crisis is coming. There's no quick fix, CNN Business,</w:t>
      </w:r>
      <w:hyperlink r:id="rId9" w:history="1">
        <w:r>
          <w:rPr>
            <w:rStyle w:val="Hyperlink"/>
            <w:rFonts w:ascii="Calibri" w:hAnsi="Calibri" w:cs="Calibri"/>
            <w:color w:val="000000"/>
            <w:sz w:val="20"/>
            <w:szCs w:val="20"/>
          </w:rPr>
          <w:t xml:space="preserve"> </w:t>
        </w:r>
        <w:r>
          <w:rPr>
            <w:rStyle w:val="Hyperlink"/>
            <w:rFonts w:ascii="Calibri" w:hAnsi="Calibri" w:cs="Calibri"/>
            <w:color w:val="0563C1"/>
            <w:sz w:val="20"/>
            <w:szCs w:val="20"/>
          </w:rPr>
          <w:t>https://www.cnn.com/2021/10/07/business/global-energy-crisis/index.html</w:t>
        </w:r>
      </w:hyperlink>
      <w:r>
        <w:rPr>
          <w:rFonts w:ascii="Calibri" w:hAnsi="Calibri" w:cs="Calibri"/>
          <w:color w:val="000000"/>
          <w:sz w:val="20"/>
          <w:szCs w:val="20"/>
        </w:rPr>
        <w:t>) SJ</w:t>
      </w:r>
    </w:p>
    <w:p w14:paraId="09047386" w14:textId="77777777" w:rsidR="00020383" w:rsidRDefault="00020383" w:rsidP="00020383">
      <w:pPr>
        <w:pStyle w:val="NormalWeb"/>
        <w:spacing w:before="0" w:beforeAutospacing="0" w:after="160" w:afterAutospacing="0"/>
      </w:pPr>
      <w:r>
        <w:rPr>
          <w:rFonts w:ascii="Calibri" w:hAnsi="Calibri" w:cs="Calibri"/>
          <w:b/>
          <w:bCs/>
          <w:color w:val="000000"/>
          <w:sz w:val="26"/>
          <w:szCs w:val="26"/>
          <w:u w:val="single"/>
          <w:shd w:val="clear" w:color="auto" w:fill="FFFF00"/>
        </w:rPr>
        <w:t xml:space="preserve">A global energy crunch </w:t>
      </w:r>
      <w:r>
        <w:rPr>
          <w:rFonts w:ascii="Calibri" w:hAnsi="Calibri" w:cs="Calibri"/>
          <w:b/>
          <w:bCs/>
          <w:color w:val="000000"/>
          <w:sz w:val="16"/>
          <w:szCs w:val="16"/>
          <w:u w:val="single"/>
        </w:rPr>
        <w:t xml:space="preserve">caused by weather and a resurgence in demand </w:t>
      </w:r>
      <w:r>
        <w:rPr>
          <w:rFonts w:ascii="Calibri" w:hAnsi="Calibri" w:cs="Calibri"/>
          <w:b/>
          <w:bCs/>
          <w:color w:val="000000"/>
          <w:sz w:val="26"/>
          <w:szCs w:val="26"/>
          <w:u w:val="single"/>
          <w:shd w:val="clear" w:color="auto" w:fill="FFFF00"/>
        </w:rPr>
        <w:t>is getting worse,</w:t>
      </w:r>
      <w:r>
        <w:rPr>
          <w:rFonts w:ascii="Calibri" w:hAnsi="Calibri" w:cs="Calibri"/>
          <w:b/>
          <w:bCs/>
          <w:color w:val="000000"/>
          <w:sz w:val="16"/>
          <w:szCs w:val="16"/>
          <w:u w:val="single"/>
        </w:rPr>
        <w:t xml:space="preserve"> stirring alarm </w:t>
      </w:r>
      <w:r>
        <w:rPr>
          <w:rFonts w:ascii="Calibri" w:hAnsi="Calibri" w:cs="Calibri"/>
          <w:b/>
          <w:bCs/>
          <w:color w:val="000000"/>
          <w:sz w:val="26"/>
          <w:szCs w:val="26"/>
          <w:u w:val="single"/>
          <w:shd w:val="clear" w:color="auto" w:fill="FFFF00"/>
        </w:rPr>
        <w:t xml:space="preserve">ahead of </w:t>
      </w:r>
      <w:r>
        <w:rPr>
          <w:rFonts w:ascii="Calibri" w:hAnsi="Calibri" w:cs="Calibri"/>
          <w:b/>
          <w:bCs/>
          <w:color w:val="000000"/>
          <w:sz w:val="16"/>
          <w:szCs w:val="16"/>
          <w:u w:val="single"/>
        </w:rPr>
        <w:t>the</w:t>
      </w:r>
      <w:r>
        <w:rPr>
          <w:rFonts w:ascii="Calibri" w:hAnsi="Calibri" w:cs="Calibri"/>
          <w:b/>
          <w:bCs/>
          <w:color w:val="000000"/>
          <w:sz w:val="26"/>
          <w:szCs w:val="26"/>
          <w:u w:val="single"/>
          <w:shd w:val="clear" w:color="auto" w:fill="FFFF00"/>
        </w:rPr>
        <w:t xml:space="preserve"> winter, when more energy is needed</w:t>
      </w:r>
      <w:r>
        <w:rPr>
          <w:rFonts w:ascii="Calibri" w:hAnsi="Calibri" w:cs="Calibri"/>
          <w:b/>
          <w:bCs/>
          <w:color w:val="000000"/>
          <w:sz w:val="16"/>
          <w:szCs w:val="16"/>
          <w:u w:val="single"/>
        </w:rPr>
        <w:t xml:space="preserve"> to light and heat homes</w:t>
      </w:r>
      <w:r>
        <w:rPr>
          <w:rFonts w:ascii="Calibri" w:hAnsi="Calibri" w:cs="Calibri"/>
          <w:color w:val="000000"/>
          <w:sz w:val="16"/>
          <w:szCs w:val="16"/>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Pr>
          <w:rFonts w:ascii="Calibri" w:hAnsi="Calibri" w:cs="Calibri"/>
          <w:b/>
          <w:bCs/>
          <w:color w:val="000000"/>
          <w:sz w:val="16"/>
          <w:szCs w:val="16"/>
          <w:u w:val="single"/>
        </w:rPr>
        <w:t>In China,</w:t>
      </w:r>
      <w:hyperlink r:id="rId10" w:history="1">
        <w:r>
          <w:rPr>
            <w:rStyle w:val="Hyperlink"/>
            <w:rFonts w:ascii="Calibri" w:hAnsi="Calibri" w:cs="Calibri"/>
            <w:b/>
            <w:bCs/>
            <w:color w:val="000000"/>
            <w:sz w:val="16"/>
            <w:szCs w:val="16"/>
          </w:rPr>
          <w:t xml:space="preserve"> </w:t>
        </w:r>
        <w:r>
          <w:rPr>
            <w:rStyle w:val="Hyperlink"/>
            <w:rFonts w:ascii="Calibri" w:hAnsi="Calibri" w:cs="Calibri"/>
            <w:b/>
            <w:bCs/>
            <w:color w:val="0563C1"/>
            <w:sz w:val="16"/>
            <w:szCs w:val="16"/>
          </w:rPr>
          <w:t>rolling blackouts</w:t>
        </w:r>
      </w:hyperlink>
      <w:r>
        <w:rPr>
          <w:rFonts w:ascii="Calibri" w:hAnsi="Calibri" w:cs="Calibri"/>
          <w:b/>
          <w:bCs/>
          <w:color w:val="000000"/>
          <w:sz w:val="16"/>
          <w:szCs w:val="16"/>
          <w:u w:val="single"/>
        </w:rPr>
        <w:t xml:space="preserve"> for residents have already begun, while in India power stations are scrambling for coal.</w:t>
      </w:r>
      <w:hyperlink r:id="rId11" w:history="1">
        <w:r>
          <w:rPr>
            <w:rStyle w:val="Hyperlink"/>
            <w:rFonts w:ascii="Calibri" w:hAnsi="Calibri" w:cs="Calibri"/>
            <w:b/>
            <w:bCs/>
            <w:color w:val="000000"/>
            <w:sz w:val="16"/>
            <w:szCs w:val="16"/>
          </w:rPr>
          <w:t xml:space="preserve"> </w:t>
        </w:r>
        <w:r>
          <w:rPr>
            <w:rStyle w:val="Hyperlink"/>
            <w:rFonts w:ascii="Calibri" w:hAnsi="Calibri" w:cs="Calibri"/>
            <w:b/>
            <w:bCs/>
            <w:color w:val="0563C1"/>
            <w:sz w:val="16"/>
            <w:szCs w:val="16"/>
          </w:rPr>
          <w:t>Consumer advocates in Europe</w:t>
        </w:r>
      </w:hyperlink>
      <w:r>
        <w:rPr>
          <w:rFonts w:ascii="Calibri" w:hAnsi="Calibri" w:cs="Calibri"/>
          <w:b/>
          <w:bCs/>
          <w:color w:val="000000"/>
          <w:sz w:val="16"/>
          <w:szCs w:val="16"/>
          <w:u w:val="single"/>
        </w:rPr>
        <w:t xml:space="preserve"> are calling for a ban on disconnections if customers can't promptly settle what they owe</w:t>
      </w:r>
      <w:r>
        <w:rPr>
          <w:rFonts w:ascii="Calibri" w:hAnsi="Calibri" w:cs="Calibri"/>
          <w:color w:val="000000"/>
          <w:sz w:val="16"/>
          <w:szCs w:val="16"/>
        </w:rPr>
        <w:t xml:space="preserve">. </w:t>
      </w:r>
      <w:r>
        <w:rPr>
          <w:rFonts w:ascii="Calibri" w:hAnsi="Calibri" w:cs="Calibri"/>
          <w:b/>
          <w:bCs/>
          <w:color w:val="000000"/>
          <w:sz w:val="16"/>
          <w:szCs w:val="16"/>
          <w:u w:val="single"/>
        </w:rPr>
        <w:t xml:space="preserve">"This price shock is an unexpected crisis at a critical juncture," EU energy chief Kadri Simson said Wednesday, confirming the bloc will outline its longer-term policy response next week. </w:t>
      </w:r>
      <w:r>
        <w:rPr>
          <w:rFonts w:ascii="Calibri" w:hAnsi="Calibri" w:cs="Calibri"/>
          <w:color w:val="000000"/>
          <w:sz w:val="16"/>
          <w:szCs w:val="16"/>
        </w:rPr>
        <w:t xml:space="preserve">"The immediate priority should be to mitigate social impacts and protect vulnerable households." </w:t>
      </w:r>
      <w:r>
        <w:rPr>
          <w:rFonts w:ascii="Calibri" w:hAnsi="Calibri" w:cs="Calibri"/>
          <w:b/>
          <w:bCs/>
          <w:color w:val="000000"/>
          <w:sz w:val="16"/>
          <w:szCs w:val="16"/>
          <w:u w:val="single"/>
        </w:rPr>
        <w:t xml:space="preserve">In Europe, </w:t>
      </w:r>
      <w:r>
        <w:rPr>
          <w:rFonts w:ascii="Calibri" w:hAnsi="Calibri" w:cs="Calibri"/>
          <w:b/>
          <w:bCs/>
          <w:color w:val="000000"/>
          <w:sz w:val="26"/>
          <w:szCs w:val="26"/>
          <w:u w:val="single"/>
          <w:shd w:val="clear" w:color="auto" w:fill="FFFF00"/>
        </w:rPr>
        <w:t>natural gas is now trading</w:t>
      </w:r>
      <w:r>
        <w:rPr>
          <w:rFonts w:ascii="Calibri" w:hAnsi="Calibri" w:cs="Calibri"/>
          <w:b/>
          <w:bCs/>
          <w:color w:val="000000"/>
          <w:sz w:val="16"/>
          <w:szCs w:val="16"/>
          <w:u w:val="single"/>
        </w:rPr>
        <w:t xml:space="preserve"> at the equivalent of $230 per barrel, in oil terms — </w:t>
      </w:r>
      <w:r>
        <w:rPr>
          <w:rFonts w:ascii="Calibri" w:hAnsi="Calibri" w:cs="Calibri"/>
          <w:b/>
          <w:bCs/>
          <w:color w:val="000000"/>
          <w:sz w:val="26"/>
          <w:szCs w:val="26"/>
          <w:u w:val="single"/>
          <w:shd w:val="clear" w:color="auto" w:fill="FFFF00"/>
        </w:rPr>
        <w:t>up more than 130% since</w:t>
      </w:r>
      <w:r>
        <w:rPr>
          <w:rFonts w:ascii="Calibri" w:hAnsi="Calibri" w:cs="Calibri"/>
          <w:b/>
          <w:bCs/>
          <w:color w:val="000000"/>
          <w:sz w:val="16"/>
          <w:szCs w:val="16"/>
          <w:u w:val="single"/>
        </w:rPr>
        <w:t xml:space="preserve"> the beginning of </w:t>
      </w:r>
      <w:r>
        <w:rPr>
          <w:rFonts w:ascii="Calibri" w:hAnsi="Calibri" w:cs="Calibri"/>
          <w:b/>
          <w:bCs/>
          <w:color w:val="000000"/>
          <w:sz w:val="26"/>
          <w:szCs w:val="26"/>
          <w:u w:val="single"/>
          <w:shd w:val="clear" w:color="auto" w:fill="FFFF00"/>
        </w:rPr>
        <w:t>September</w:t>
      </w:r>
      <w:r>
        <w:rPr>
          <w:rFonts w:ascii="Calibri" w:hAnsi="Calibri" w:cs="Calibri"/>
          <w:b/>
          <w:bCs/>
          <w:color w:val="000000"/>
          <w:sz w:val="16"/>
          <w:szCs w:val="16"/>
          <w:u w:val="single"/>
        </w:rPr>
        <w:t xml:space="preserve"> and more than eight times higher than the same point last year, according to data from Independent Commodity Intelligence Services.</w:t>
      </w:r>
      <w:r>
        <w:rPr>
          <w:rFonts w:ascii="Calibri" w:hAnsi="Calibri" w:cs="Calibri"/>
          <w:color w:val="000000"/>
          <w:sz w:val="16"/>
          <w:szCs w:val="16"/>
        </w:rPr>
        <w:t xml:space="preserve"> </w:t>
      </w:r>
      <w:r>
        <w:rPr>
          <w:rFonts w:ascii="Calibri" w:hAnsi="Calibri" w:cs="Calibri"/>
          <w:b/>
          <w:bCs/>
          <w:color w:val="000000"/>
          <w:sz w:val="16"/>
          <w:szCs w:val="16"/>
          <w:u w:val="single"/>
        </w:rPr>
        <w:t>In East Asia, the cost of natural gas is up 85% since the start of September, hitting roughly $204 per barrel in oil terms.</w:t>
      </w:r>
      <w:r>
        <w:rPr>
          <w:rFonts w:ascii="Calibri" w:hAnsi="Calibri" w:cs="Calibri"/>
          <w:color w:val="000000"/>
          <w:sz w:val="16"/>
          <w:szCs w:val="16"/>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Pr>
          <w:rFonts w:ascii="Calibri" w:hAnsi="Calibri" w:cs="Calibri"/>
          <w:b/>
          <w:bCs/>
          <w:color w:val="000000"/>
          <w:sz w:val="16"/>
          <w:szCs w:val="16"/>
          <w:u w:val="single"/>
        </w:rPr>
        <w:t xml:space="preserve">The frenzy to secure natural gas is also pushing up the price of coal and oil, which can be used as substitutes in some cases, but are even worse for the climate. </w:t>
      </w:r>
      <w:r>
        <w:rPr>
          <w:rFonts w:ascii="Calibri" w:hAnsi="Calibri" w:cs="Calibri"/>
          <w:color w:val="000000"/>
          <w:sz w:val="16"/>
          <w:szCs w:val="16"/>
        </w:rPr>
        <w:t>India, which remains extremely dependent on coal, said this week that as many as 63 of its 135 coal-fired power plants have</w:t>
      </w:r>
      <w:hyperlink r:id="rId12"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two days or less</w:t>
        </w:r>
      </w:hyperlink>
      <w:r>
        <w:rPr>
          <w:rFonts w:ascii="Calibri" w:hAnsi="Calibri" w:cs="Calibri"/>
          <w:color w:val="000000"/>
          <w:sz w:val="16"/>
          <w:szCs w:val="16"/>
        </w:rPr>
        <w:t xml:space="preserve"> of supplies. The circumstances are causing central banks and investors to worry. </w:t>
      </w:r>
      <w:r>
        <w:rPr>
          <w:rFonts w:ascii="Calibri" w:hAnsi="Calibri" w:cs="Calibri"/>
          <w:color w:val="000000"/>
          <w:sz w:val="20"/>
          <w:szCs w:val="20"/>
          <w:u w:val="single"/>
        </w:rPr>
        <w:t>Rising</w:t>
      </w:r>
      <w:r>
        <w:rPr>
          <w:rFonts w:ascii="Calibri" w:hAnsi="Calibri" w:cs="Calibri"/>
          <w:b/>
          <w:bCs/>
          <w:color w:val="000000"/>
          <w:sz w:val="26"/>
          <w:szCs w:val="26"/>
          <w:u w:val="single"/>
          <w:shd w:val="clear" w:color="auto" w:fill="FFFF00"/>
        </w:rPr>
        <w:t xml:space="preserve"> energy prices are contributing to inflation</w:t>
      </w:r>
      <w:r>
        <w:rPr>
          <w:rFonts w:ascii="Calibri" w:hAnsi="Calibri" w:cs="Calibri"/>
          <w:color w:val="000000"/>
          <w:sz w:val="20"/>
          <w:szCs w:val="20"/>
          <w:u w:val="single"/>
        </w:rPr>
        <w:t xml:space="preserve">, which already was a major concern as the global economy tries to shake off the lingering effects of Covid-19. Dynamics over the </w:t>
      </w:r>
      <w:r>
        <w:rPr>
          <w:rFonts w:ascii="Calibri" w:hAnsi="Calibri" w:cs="Calibri"/>
          <w:b/>
          <w:bCs/>
          <w:color w:val="000000"/>
          <w:sz w:val="26"/>
          <w:szCs w:val="26"/>
          <w:u w:val="single"/>
          <w:shd w:val="clear" w:color="auto" w:fill="FFFF00"/>
        </w:rPr>
        <w:t>winter could make matters worse.</w:t>
      </w:r>
    </w:p>
    <w:p w14:paraId="0AD09F7E" w14:textId="77777777" w:rsidR="00020383" w:rsidRDefault="00020383" w:rsidP="00020383"/>
    <w:p w14:paraId="00836704" w14:textId="77777777" w:rsidR="00020383" w:rsidRPr="00020383" w:rsidRDefault="00020383" w:rsidP="00020383">
      <w:pPr>
        <w:pStyle w:val="Heading4"/>
        <w:rPr>
          <w:rStyle w:val="Style13ptBold"/>
        </w:rPr>
      </w:pPr>
      <w:r w:rsidRPr="00020383">
        <w:rPr>
          <w:rStyle w:val="Style13ptBold"/>
        </w:rPr>
        <w:t>Government space programs are ineffective at innovating</w:t>
      </w:r>
    </w:p>
    <w:p w14:paraId="4C13A772" w14:textId="77777777" w:rsidR="00020383" w:rsidRDefault="00020383" w:rsidP="00020383">
      <w:pPr>
        <w:pStyle w:val="Heading4"/>
        <w:spacing w:before="0" w:after="160"/>
      </w:pPr>
      <w:r>
        <w:rPr>
          <w:rFonts w:cs="Calibri"/>
          <w:color w:val="000000"/>
        </w:rPr>
        <w:t>Stossel 20</w:t>
      </w:r>
    </w:p>
    <w:p w14:paraId="290B9396" w14:textId="77777777" w:rsidR="00020383" w:rsidRDefault="00020383" w:rsidP="00020383">
      <w:pPr>
        <w:pStyle w:val="NormalWeb"/>
        <w:spacing w:before="0" w:beforeAutospacing="0" w:after="160" w:afterAutospacing="0"/>
      </w:pPr>
      <w:r>
        <w:rPr>
          <w:rFonts w:ascii="Calibri" w:hAnsi="Calibri" w:cs="Calibri"/>
          <w:color w:val="000000"/>
          <w:sz w:val="22"/>
          <w:szCs w:val="22"/>
        </w:rPr>
        <w:t> (John Stossel, July 29, 2020, The Private Space Race,</w:t>
      </w:r>
      <w:hyperlink r:id="rId13" w:history="1">
        <w:r>
          <w:rPr>
            <w:rStyle w:val="Hyperlink"/>
            <w:rFonts w:ascii="Calibri" w:hAnsi="Calibri" w:cs="Calibri"/>
            <w:color w:val="000000"/>
            <w:sz w:val="22"/>
            <w:szCs w:val="22"/>
          </w:rPr>
          <w:t xml:space="preserve"> </w:t>
        </w:r>
        <w:r>
          <w:rPr>
            <w:rStyle w:val="Hyperlink"/>
            <w:rFonts w:ascii="Calibri" w:hAnsi="Calibri" w:cs="Calibri"/>
            <w:color w:val="0563C1"/>
            <w:sz w:val="22"/>
            <w:szCs w:val="22"/>
          </w:rPr>
          <w:t>https://www.capitalismmagazine.com/2020/07/the-private-space-race/</w:t>
        </w:r>
      </w:hyperlink>
      <w:r>
        <w:rPr>
          <w:rFonts w:ascii="Calibri" w:hAnsi="Calibri" w:cs="Calibri"/>
          <w:color w:val="000000"/>
          <w:sz w:val="22"/>
          <w:szCs w:val="22"/>
        </w:rPr>
        <w:t>) SJ</w:t>
      </w:r>
    </w:p>
    <w:p w14:paraId="3C29B842" w14:textId="77777777" w:rsidR="00020383" w:rsidRDefault="00020383" w:rsidP="00020383">
      <w:pPr>
        <w:pStyle w:val="NormalWeb"/>
        <w:spacing w:before="0" w:beforeAutospacing="0" w:after="160" w:afterAutospacing="0"/>
      </w:pPr>
      <w:r>
        <w:rPr>
          <w:rFonts w:ascii="Calibri" w:hAnsi="Calibri" w:cs="Calibri"/>
          <w:b/>
          <w:bCs/>
          <w:color w:val="000000"/>
          <w:sz w:val="16"/>
          <w:szCs w:val="16"/>
          <w:u w:val="single"/>
        </w:rPr>
        <w:t xml:space="preserve">An Obama administration committee had concluded that launching such a vehicle would take 12 years and cost $36 billion. But this rocket was finished in half that time — for less than $1 billion (1/36th the predicted cost). That’s because it was built by Elon Musk’s private company, </w:t>
      </w:r>
      <w:r>
        <w:rPr>
          <w:rFonts w:ascii="Calibri" w:hAnsi="Calibri" w:cs="Calibri"/>
          <w:b/>
          <w:bCs/>
          <w:color w:val="000000"/>
          <w:sz w:val="26"/>
          <w:szCs w:val="26"/>
          <w:u w:val="single"/>
          <w:shd w:val="clear" w:color="auto" w:fill="FFFF00"/>
        </w:rPr>
        <w:t>Space X</w:t>
      </w:r>
      <w:r>
        <w:rPr>
          <w:rFonts w:ascii="Calibri" w:hAnsi="Calibri" w:cs="Calibri"/>
          <w:b/>
          <w:bCs/>
          <w:color w:val="000000"/>
          <w:sz w:val="16"/>
          <w:szCs w:val="16"/>
          <w:u w:val="single"/>
        </w:rPr>
        <w:t xml:space="preserve">. He </w:t>
      </w:r>
      <w:r>
        <w:rPr>
          <w:rFonts w:ascii="Calibri" w:hAnsi="Calibri" w:cs="Calibri"/>
          <w:b/>
          <w:bCs/>
          <w:color w:val="000000"/>
          <w:sz w:val="26"/>
          <w:szCs w:val="26"/>
          <w:u w:val="single"/>
          <w:shd w:val="clear" w:color="auto" w:fill="FFFF00"/>
        </w:rPr>
        <w:t xml:space="preserve">does things faster and cheaper </w:t>
      </w:r>
      <w:r>
        <w:rPr>
          <w:rFonts w:ascii="Calibri" w:hAnsi="Calibri" w:cs="Calibri"/>
          <w:b/>
          <w:bCs/>
          <w:color w:val="000000"/>
          <w:sz w:val="16"/>
          <w:szCs w:val="16"/>
          <w:u w:val="single"/>
        </w:rPr>
        <w:t xml:space="preserve">because he spends his own money. </w:t>
      </w:r>
      <w:r>
        <w:rPr>
          <w:rFonts w:ascii="Calibri" w:hAnsi="Calibri" w:cs="Calibri"/>
          <w:color w:val="000000"/>
          <w:sz w:val="16"/>
          <w:szCs w:val="16"/>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Pr>
          <w:rFonts w:ascii="Calibri" w:hAnsi="Calibri" w:cs="Calibri"/>
          <w:b/>
          <w:bCs/>
          <w:color w:val="000000"/>
          <w:sz w:val="16"/>
          <w:szCs w:val="16"/>
          <w:u w:val="single"/>
        </w:rPr>
        <w:t xml:space="preserve">But in the 50 years since then, </w:t>
      </w:r>
      <w:r>
        <w:rPr>
          <w:rFonts w:ascii="Calibri" w:hAnsi="Calibri" w:cs="Calibri"/>
          <w:b/>
          <w:bCs/>
          <w:color w:val="000000"/>
          <w:sz w:val="26"/>
          <w:szCs w:val="26"/>
          <w:u w:val="single"/>
          <w:shd w:val="clear" w:color="auto" w:fill="FFFF00"/>
        </w:rPr>
        <w:t xml:space="preserve">as transportation improved </w:t>
      </w:r>
      <w:r>
        <w:rPr>
          <w:rFonts w:ascii="Calibri" w:hAnsi="Calibri" w:cs="Calibri"/>
          <w:color w:val="000000"/>
          <w:sz w:val="20"/>
          <w:szCs w:val="20"/>
          <w:u w:val="single"/>
        </w:rPr>
        <w:t xml:space="preserve">and computers got smaller and cheaper, </w:t>
      </w:r>
      <w:r>
        <w:rPr>
          <w:rFonts w:ascii="Calibri" w:hAnsi="Calibri" w:cs="Calibri"/>
          <w:b/>
          <w:bCs/>
          <w:color w:val="000000"/>
          <w:sz w:val="26"/>
          <w:szCs w:val="26"/>
          <w:u w:val="single"/>
          <w:shd w:val="clear" w:color="auto" w:fill="FFFF00"/>
        </w:rPr>
        <w:t>NASA made little progress</w:t>
      </w:r>
      <w:r>
        <w:rPr>
          <w:rFonts w:ascii="Calibri" w:hAnsi="Calibri" w:cs="Calibri"/>
          <w:b/>
          <w:bCs/>
          <w:color w:val="000000"/>
          <w:sz w:val="16"/>
          <w:szCs w:val="16"/>
          <w:u w:val="single"/>
        </w:rPr>
        <w:t xml:space="preserve">. </w:t>
      </w:r>
      <w:r>
        <w:rPr>
          <w:rFonts w:ascii="Calibri" w:hAnsi="Calibri" w:cs="Calibri"/>
          <w:color w:val="000000"/>
          <w:sz w:val="16"/>
          <w:szCs w:val="16"/>
        </w:rPr>
        <w:t xml:space="preserve">Fortunately, President Obama gave private companies permission to compete in space, saying, “We can’t keep doing the same old things as before.” </w:t>
      </w:r>
      <w:r>
        <w:rPr>
          <w:rFonts w:ascii="Calibri" w:hAnsi="Calibri" w:cs="Calibri"/>
          <w:b/>
          <w:bCs/>
          <w:color w:val="000000"/>
          <w:sz w:val="26"/>
          <w:szCs w:val="26"/>
          <w:u w:val="single"/>
          <w:shd w:val="clear" w:color="auto" w:fill="FFFF00"/>
        </w:rPr>
        <w:t>Competition</w:t>
      </w:r>
      <w:r>
        <w:rPr>
          <w:rFonts w:ascii="Calibri" w:hAnsi="Calibri" w:cs="Calibri"/>
          <w:b/>
          <w:bCs/>
          <w:color w:val="000000"/>
          <w:sz w:val="16"/>
          <w:szCs w:val="16"/>
          <w:u w:val="single"/>
        </w:rPr>
        <w:t xml:space="preserve"> then </w:t>
      </w:r>
      <w:r>
        <w:rPr>
          <w:rFonts w:ascii="Calibri" w:hAnsi="Calibri" w:cs="Calibri"/>
          <w:b/>
          <w:bCs/>
          <w:color w:val="000000"/>
          <w:sz w:val="26"/>
          <w:szCs w:val="26"/>
          <w:u w:val="single"/>
          <w:shd w:val="clear" w:color="auto" w:fill="FFFF00"/>
        </w:rPr>
        <w:t>cut the cost of space travel to a fraction</w:t>
      </w:r>
      <w:r>
        <w:rPr>
          <w:rFonts w:ascii="Calibri" w:hAnsi="Calibri" w:cs="Calibri"/>
          <w:b/>
          <w:bCs/>
          <w:color w:val="000000"/>
          <w:sz w:val="16"/>
          <w:szCs w:val="16"/>
          <w:u w:val="single"/>
        </w:rPr>
        <w:t xml:space="preserve"> of what it was. </w:t>
      </w:r>
      <w:r>
        <w:rPr>
          <w:rFonts w:ascii="Calibri" w:hAnsi="Calibri" w:cs="Calibri"/>
          <w:color w:val="000000"/>
          <w:sz w:val="16"/>
          <w:szCs w:val="16"/>
        </w:rPr>
        <w:t>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w:t>
      </w:r>
      <w:r>
        <w:rPr>
          <w:rFonts w:ascii="Calibri" w:hAnsi="Calibri" w:cs="Calibri"/>
          <w:b/>
          <w:bCs/>
          <w:color w:val="000000"/>
          <w:sz w:val="26"/>
          <w:szCs w:val="26"/>
          <w:u w:val="single"/>
          <w:shd w:val="clear" w:color="auto" w:fill="FFFF00"/>
        </w:rPr>
        <w:t xml:space="preserve"> </w:t>
      </w:r>
      <w:r>
        <w:rPr>
          <w:rFonts w:ascii="Calibri" w:hAnsi="Calibri" w:cs="Calibri"/>
          <w:color w:val="000000"/>
          <w:sz w:val="20"/>
          <w:szCs w:val="20"/>
          <w:u w:val="single"/>
        </w:rPr>
        <w:t xml:space="preserve">Nor is NASA good at innovating. </w:t>
      </w:r>
      <w:r>
        <w:rPr>
          <w:rFonts w:ascii="Calibri" w:hAnsi="Calibri" w:cs="Calibri"/>
          <w:b/>
          <w:bCs/>
          <w:color w:val="000000"/>
          <w:sz w:val="16"/>
          <w:szCs w:val="16"/>
          <w:u w:val="single"/>
        </w:rPr>
        <w:t xml:space="preserve">Their technology was so out of date, says Zubrin, that “astronauts brought their laptops with them into space — because shuttle computers were obsolete.” </w:t>
      </w:r>
      <w:r>
        <w:rPr>
          <w:rFonts w:ascii="Calibri" w:hAnsi="Calibri" w:cs="Calibri"/>
          <w:color w:val="000000"/>
          <w:sz w:val="16"/>
          <w:szCs w:val="16"/>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Pr>
          <w:rFonts w:ascii="Calibri" w:hAnsi="Calibri" w:cs="Calibri"/>
          <w:b/>
          <w:bCs/>
          <w:color w:val="000000"/>
          <w:sz w:val="16"/>
          <w:szCs w:val="16"/>
          <w:u w:val="single"/>
        </w:rPr>
        <w:t xml:space="preserve">Thankfully, now that self-interested entrepreneurs compete, space travel will get cheaper. Musk can’t waste a dollar. Space X must compete with Jeff Bezos’ Blue Origin, Richard Branson’s Virgin Galactic, Boeing, Lockheed Martin and others.The </w:t>
      </w:r>
      <w:r>
        <w:rPr>
          <w:rFonts w:ascii="Calibri" w:hAnsi="Calibri" w:cs="Calibri"/>
          <w:b/>
          <w:bCs/>
          <w:color w:val="000000"/>
          <w:sz w:val="26"/>
          <w:szCs w:val="26"/>
          <w:u w:val="single"/>
          <w:shd w:val="clear" w:color="auto" w:fill="FFFF00"/>
        </w:rPr>
        <w:t xml:space="preserve">private sector always comes up with ways to do things that politicians cannot imagine. </w:t>
      </w:r>
      <w:r>
        <w:rPr>
          <w:rFonts w:ascii="Calibri" w:hAnsi="Calibri" w:cs="Calibri"/>
          <w:b/>
          <w:bCs/>
          <w:color w:val="000000"/>
          <w:sz w:val="16"/>
          <w:szCs w:val="16"/>
          <w:u w:val="single"/>
        </w:rPr>
        <w:t xml:space="preserve">Government didn’t invent affordable cars, airplanes, iPhones, etc. It took competing entrepreneurs, pursuing profit, to nurture them into the good things we have now. </w:t>
      </w:r>
      <w:r>
        <w:rPr>
          <w:rFonts w:ascii="Calibri" w:hAnsi="Calibri" w:cs="Calibri"/>
          <w:color w:val="000000"/>
          <w:sz w:val="16"/>
          <w:szCs w:val="16"/>
        </w:rPr>
        <w:t>Get rid of government monopolies.</w:t>
      </w:r>
    </w:p>
    <w:p w14:paraId="278EA2DB" w14:textId="77777777" w:rsidR="00020383" w:rsidRDefault="00020383" w:rsidP="00020383">
      <w:pPr>
        <w:pStyle w:val="NormalWeb"/>
        <w:spacing w:before="0" w:beforeAutospacing="0" w:after="160" w:afterAutospacing="0"/>
      </w:pPr>
      <w:r>
        <w:rPr>
          <w:rFonts w:ascii="Calibri" w:hAnsi="Calibri" w:cs="Calibri"/>
          <w:color w:val="000000"/>
          <w:sz w:val="22"/>
          <w:szCs w:val="22"/>
        </w:rPr>
        <w:t> </w:t>
      </w:r>
    </w:p>
    <w:p w14:paraId="260A6E19" w14:textId="77777777" w:rsidR="00020383" w:rsidRDefault="00020383" w:rsidP="00020383">
      <w:pPr>
        <w:pStyle w:val="NormalWeb"/>
        <w:spacing w:before="0" w:beforeAutospacing="0" w:after="160" w:afterAutospacing="0"/>
      </w:pPr>
      <w:r>
        <w:rPr>
          <w:rFonts w:ascii="Calibri" w:hAnsi="Calibri" w:cs="Calibri"/>
          <w:color w:val="000000"/>
          <w:sz w:val="22"/>
          <w:szCs w:val="22"/>
        </w:rPr>
        <w:t> </w:t>
      </w:r>
    </w:p>
    <w:p w14:paraId="792E73F2" w14:textId="77777777" w:rsidR="00020383" w:rsidRDefault="00020383" w:rsidP="00020383">
      <w:pPr>
        <w:pStyle w:val="Heading4"/>
      </w:pPr>
      <w:r>
        <w:t>Solar power satellites solves the energy crisis</w:t>
      </w:r>
    </w:p>
    <w:p w14:paraId="0622F3F8" w14:textId="77777777" w:rsidR="00020383" w:rsidRDefault="00020383" w:rsidP="00020383">
      <w:pPr>
        <w:pStyle w:val="Heading4"/>
        <w:spacing w:before="0" w:after="160"/>
      </w:pPr>
      <w:r>
        <w:rPr>
          <w:rFonts w:cs="Calibri"/>
          <w:color w:val="000000"/>
        </w:rPr>
        <w:t>Snowden 19</w:t>
      </w:r>
    </w:p>
    <w:p w14:paraId="05F617B0" w14:textId="77777777" w:rsidR="00020383" w:rsidRDefault="00020383" w:rsidP="00020383">
      <w:pPr>
        <w:pStyle w:val="NormalWeb"/>
        <w:spacing w:before="0" w:beforeAutospacing="0" w:after="160" w:afterAutospacing="0"/>
      </w:pPr>
      <w:r>
        <w:rPr>
          <w:rFonts w:ascii="Calibri" w:hAnsi="Calibri" w:cs="Calibri"/>
          <w:color w:val="000000"/>
          <w:sz w:val="22"/>
          <w:szCs w:val="22"/>
        </w:rPr>
        <w:t> (Scott Snowden, Mar 12, 2019, has written about science and technology for 20 years for publications around the world, Solar Power Stations In Space Could Supply The World With Limitless Energy, Forbes,</w:t>
      </w:r>
      <w:hyperlink r:id="rId14" w:history="1">
        <w:r>
          <w:rPr>
            <w:rStyle w:val="Hyperlink"/>
            <w:rFonts w:ascii="Calibri" w:hAnsi="Calibri" w:cs="Calibri"/>
            <w:color w:val="000000"/>
            <w:sz w:val="22"/>
            <w:szCs w:val="22"/>
          </w:rPr>
          <w:t xml:space="preserve"> </w:t>
        </w:r>
        <w:r>
          <w:rPr>
            <w:rStyle w:val="Hyperlink"/>
            <w:rFonts w:ascii="Calibri" w:hAnsi="Calibri" w:cs="Calibri"/>
            <w:color w:val="0563C1"/>
            <w:sz w:val="22"/>
            <w:szCs w:val="22"/>
          </w:rPr>
          <w:t>https://www.forbes.com/sites/scottsnowden/2019/03/12/solar-power-stations-in-space-could-supply-the-world-with-limitless-energy/?sh=23471fec4386</w:t>
        </w:r>
      </w:hyperlink>
      <w:r>
        <w:rPr>
          <w:rFonts w:ascii="Calibri" w:hAnsi="Calibri" w:cs="Calibri"/>
          <w:color w:val="000000"/>
          <w:sz w:val="22"/>
          <w:szCs w:val="22"/>
        </w:rPr>
        <w:t xml:space="preserve"> ) SJ</w:t>
      </w:r>
    </w:p>
    <w:p w14:paraId="4CF75CF4" w14:textId="77777777" w:rsidR="00020383" w:rsidRDefault="00020383" w:rsidP="00020383">
      <w:pPr>
        <w:pStyle w:val="NormalWeb"/>
        <w:spacing w:before="0" w:beforeAutospacing="0" w:after="160" w:afterAutospacing="0"/>
      </w:pPr>
      <w:r>
        <w:rPr>
          <w:rFonts w:ascii="Calibri" w:hAnsi="Calibri" w:cs="Calibri"/>
          <w:b/>
          <w:bCs/>
          <w:color w:val="000000"/>
          <w:sz w:val="16"/>
          <w:szCs w:val="16"/>
          <w:u w:val="single"/>
        </w:rPr>
        <w:t xml:space="preserve">While on the surface of the Earth, society still struggles to adopt solar energy solutions, many scientists maintain that giant, </w:t>
      </w:r>
      <w:r>
        <w:rPr>
          <w:rFonts w:ascii="Calibri" w:hAnsi="Calibri" w:cs="Calibri"/>
          <w:b/>
          <w:bCs/>
          <w:color w:val="000000"/>
          <w:sz w:val="26"/>
          <w:szCs w:val="26"/>
          <w:u w:val="single"/>
          <w:shd w:val="clear" w:color="auto" w:fill="FFFF00"/>
        </w:rPr>
        <w:t>space-based solar farms could provide an environmentally-friendly answer to the world's energy crisis.</w:t>
      </w:r>
      <w:r>
        <w:rPr>
          <w:rFonts w:ascii="Calibri" w:hAnsi="Calibri" w:cs="Calibri"/>
          <w:b/>
          <w:bCs/>
          <w:color w:val="000000"/>
          <w:sz w:val="16"/>
          <w:szCs w:val="16"/>
          <w:u w:val="single"/>
        </w:rPr>
        <w:t xml:space="preserve"> </w:t>
      </w:r>
      <w:r>
        <w:rPr>
          <w:rFonts w:ascii="Calibri" w:hAnsi="Calibri" w:cs="Calibri"/>
          <w:color w:val="000000"/>
          <w:sz w:val="16"/>
          <w:szCs w:val="16"/>
        </w:rPr>
        <w:t>Only last week, we reported that China</w:t>
      </w:r>
      <w:hyperlink r:id="rId15" w:anchor="51f7f9c35c94"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was planning to</w:t>
        </w:r>
      </w:hyperlink>
      <w:r>
        <w:rPr>
          <w:rFonts w:ascii="Calibri" w:hAnsi="Calibri" w:cs="Calibri"/>
          <w:color w:val="000000"/>
          <w:sz w:val="16"/>
          <w:szCs w:val="16"/>
        </w:rPr>
        <w:t xml:space="preserve"> build the world's first solar power station to be positioned in Earth's orbit. </w:t>
      </w:r>
      <w:r>
        <w:rPr>
          <w:rFonts w:ascii="Calibri" w:hAnsi="Calibri" w:cs="Calibri"/>
          <w:b/>
          <w:bCs/>
          <w:color w:val="000000"/>
          <w:sz w:val="16"/>
          <w:szCs w:val="16"/>
          <w:u w:val="single"/>
        </w:rPr>
        <w:t xml:space="preserve">Because the sun always shines in space, an </w:t>
      </w:r>
      <w:r>
        <w:rPr>
          <w:rFonts w:ascii="Calibri" w:hAnsi="Calibri" w:cs="Calibri"/>
          <w:b/>
          <w:bCs/>
          <w:color w:val="000000"/>
          <w:sz w:val="26"/>
          <w:szCs w:val="26"/>
          <w:u w:val="single"/>
          <w:shd w:val="clear" w:color="auto" w:fill="FFFF00"/>
        </w:rPr>
        <w:t xml:space="preserve">orbital solar </w:t>
      </w:r>
      <w:r>
        <w:rPr>
          <w:rFonts w:ascii="Calibri" w:hAnsi="Calibri" w:cs="Calibri"/>
          <w:color w:val="000000"/>
          <w:sz w:val="20"/>
          <w:szCs w:val="20"/>
          <w:u w:val="single"/>
        </w:rPr>
        <w:t>power station</w:t>
      </w:r>
      <w:r>
        <w:rPr>
          <w:rFonts w:ascii="Calibri" w:hAnsi="Calibri" w:cs="Calibri"/>
          <w:b/>
          <w:bCs/>
          <w:color w:val="000000"/>
          <w:sz w:val="26"/>
          <w:szCs w:val="26"/>
          <w:u w:val="single"/>
          <w:shd w:val="clear" w:color="auto" w:fill="FFFF00"/>
        </w:rPr>
        <w:t xml:space="preserve"> is seen as an inexhaustible source of clean energy. </w:t>
      </w:r>
      <w:r>
        <w:rPr>
          <w:rFonts w:ascii="Calibri" w:hAnsi="Calibri" w:cs="Calibri"/>
          <w:color w:val="000000"/>
          <w:sz w:val="16"/>
          <w:szCs w:val="16"/>
        </w:rPr>
        <w:t>"Above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w:t>
      </w:r>
      <w:hyperlink r:id="rId16"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Space Solar Power Project</w:t>
        </w:r>
      </w:hyperlink>
      <w:r>
        <w:rPr>
          <w:rFonts w:ascii="Calibri" w:hAnsi="Calibri" w:cs="Calibri"/>
          <w:color w:val="000000"/>
          <w:sz w:val="16"/>
          <w:szCs w:val="16"/>
        </w:rPr>
        <w:t>. Collecting solar power in space and wirelessly transmitting was first described by Isaac Asimov in 1941 in his short story Reason. In 1968, American aerospace engineer Peter Glaser published the first technical article on the concept – Power From The Sun: Its Future in the journal</w:t>
      </w:r>
      <w:hyperlink r:id="rId17"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Science</w:t>
        </w:r>
      </w:hyperlink>
      <w:r>
        <w:rPr>
          <w:rFonts w:ascii="Calibri" w:hAnsi="Calibri" w:cs="Calibri"/>
          <w:color w:val="000000"/>
          <w:sz w:val="16"/>
          <w:szCs w:val="16"/>
        </w:rPr>
        <w:t xml:space="preserve">. Space-based solar power attracted considerable attention in the 1970s as the necessary individual technical components – in essence, photovoltaic cells, satellite technology and wireless power transmission – were developed. </w:t>
      </w:r>
      <w:r>
        <w:rPr>
          <w:rFonts w:ascii="Calibri" w:hAnsi="Calibri" w:cs="Calibri"/>
          <w:color w:val="000000"/>
          <w:sz w:val="20"/>
          <w:szCs w:val="20"/>
          <w:u w:val="single"/>
        </w:rPr>
        <w:t>Despite</w:t>
      </w:r>
      <w:r>
        <w:rPr>
          <w:rFonts w:ascii="Calibri" w:hAnsi="Calibri" w:cs="Calibri"/>
          <w:b/>
          <w:bCs/>
          <w:color w:val="000000"/>
          <w:sz w:val="26"/>
          <w:szCs w:val="26"/>
          <w:u w:val="single"/>
          <w:shd w:val="clear" w:color="auto" w:fill="FFFF00"/>
        </w:rPr>
        <w:t xml:space="preserve"> the concept</w:t>
      </w:r>
      <w:r>
        <w:rPr>
          <w:rFonts w:ascii="Calibri" w:hAnsi="Calibri" w:cs="Calibri"/>
          <w:color w:val="000000"/>
          <w:sz w:val="20"/>
          <w:szCs w:val="20"/>
          <w:u w:val="single"/>
        </w:rPr>
        <w:t xml:space="preserve"> being technically feasible, it </w:t>
      </w:r>
      <w:r>
        <w:rPr>
          <w:rFonts w:ascii="Calibri" w:hAnsi="Calibri" w:cs="Calibri"/>
          <w:b/>
          <w:bCs/>
          <w:color w:val="000000"/>
          <w:sz w:val="26"/>
          <w:szCs w:val="26"/>
          <w:u w:val="single"/>
          <w:shd w:val="clear" w:color="auto" w:fill="FFFF00"/>
        </w:rPr>
        <w:t>was considered economically unrealistic</w:t>
      </w:r>
      <w:r>
        <w:rPr>
          <w:rFonts w:ascii="Calibri" w:hAnsi="Calibri" w:cs="Calibri"/>
          <w:color w:val="000000"/>
          <w:sz w:val="20"/>
          <w:szCs w:val="20"/>
          <w:u w:val="single"/>
        </w:rPr>
        <w:t xml:space="preserve"> at the time</w:t>
      </w:r>
      <w:r>
        <w:rPr>
          <w:rFonts w:ascii="Calibri" w:hAnsi="Calibri" w:cs="Calibri"/>
          <w:color w:val="000000"/>
          <w:sz w:val="16"/>
          <w:szCs w:val="16"/>
          <w:u w:val="single"/>
        </w:rPr>
        <w:t xml:space="preserve"> </w:t>
      </w:r>
      <w:r>
        <w:rPr>
          <w:rFonts w:ascii="Calibri" w:hAnsi="Calibri" w:cs="Calibri"/>
          <w:b/>
          <w:bCs/>
          <w:color w:val="000000"/>
          <w:sz w:val="16"/>
          <w:szCs w:val="16"/>
          <w:u w:val="single"/>
        </w:rPr>
        <w:t>and research ultimately stalled. “The idea seems to be going through a resurgence and it’s probably because the technology exists to make it happen,” said John Mankins, a former NASA scientist who was at the forefront of this field in the 1990s, before it was abandoned. Global energy demands are only going to grow, says Hajimiri. The global population is expected to reach a staggering 9.6 billion by 2050, according to a</w:t>
      </w:r>
      <w:hyperlink r:id="rId18" w:history="1">
        <w:r>
          <w:rPr>
            <w:rStyle w:val="Hyperlink"/>
            <w:rFonts w:ascii="Calibri" w:hAnsi="Calibri" w:cs="Calibri"/>
            <w:b/>
            <w:bCs/>
            <w:color w:val="000000"/>
            <w:sz w:val="16"/>
            <w:szCs w:val="16"/>
          </w:rPr>
          <w:t xml:space="preserve"> </w:t>
        </w:r>
        <w:r>
          <w:rPr>
            <w:rStyle w:val="Hyperlink"/>
            <w:rFonts w:ascii="Calibri" w:hAnsi="Calibri" w:cs="Calibri"/>
            <w:b/>
            <w:bCs/>
            <w:color w:val="0563C1"/>
            <w:sz w:val="16"/>
            <w:szCs w:val="16"/>
          </w:rPr>
          <w:t>United Nations report</w:t>
        </w:r>
      </w:hyperlink>
      <w:r>
        <w:rPr>
          <w:rFonts w:ascii="Calibri" w:hAnsi="Calibri" w:cs="Calibri"/>
          <w:b/>
          <w:bCs/>
          <w:color w:val="000000"/>
          <w:sz w:val="16"/>
          <w:szCs w:val="16"/>
          <w:u w:val="single"/>
        </w:rPr>
        <w:t xml:space="preserve">, so methods of generating large quantities of clean energy must be found. </w:t>
      </w:r>
      <w:r>
        <w:rPr>
          <w:rFonts w:ascii="Calibri" w:hAnsi="Calibri" w:cs="Calibri"/>
          <w:color w:val="000000"/>
          <w:sz w:val="16"/>
          <w:szCs w:val="16"/>
        </w:rPr>
        <w:t>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w:t>
      </w:r>
      <w:hyperlink r:id="rId19"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were announced</w:t>
        </w:r>
      </w:hyperlink>
      <w:r>
        <w:rPr>
          <w:rFonts w:ascii="Calibri" w:hAnsi="Calibri" w:cs="Calibri"/>
          <w:color w:val="000000"/>
          <w:sz w:val="16"/>
          <w:szCs w:val="16"/>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Pr>
          <w:rFonts w:ascii="Calibri" w:hAnsi="Calibri" w:cs="Calibri"/>
          <w:b/>
          <w:bCs/>
          <w:color w:val="000000"/>
          <w:sz w:val="26"/>
          <w:szCs w:val="26"/>
          <w:u w:val="single"/>
          <w:shd w:val="clear" w:color="auto" w:fill="FFFF00"/>
        </w:rPr>
        <w:t xml:space="preserve">.However, with SpaceX and Blue Origin </w:t>
      </w:r>
      <w:r>
        <w:rPr>
          <w:rFonts w:ascii="Calibri" w:hAnsi="Calibri" w:cs="Calibri"/>
          <w:color w:val="000000"/>
          <w:sz w:val="20"/>
          <w:szCs w:val="20"/>
          <w:u w:val="single"/>
        </w:rPr>
        <w:t>slowly</w:t>
      </w:r>
      <w:r>
        <w:rPr>
          <w:rFonts w:ascii="Calibri" w:hAnsi="Calibri" w:cs="Calibri"/>
          <w:b/>
          <w:bCs/>
          <w:color w:val="000000"/>
          <w:sz w:val="26"/>
          <w:szCs w:val="26"/>
          <w:u w:val="single"/>
          <w:shd w:val="clear" w:color="auto" w:fill="FFFF00"/>
        </w:rPr>
        <w:t xml:space="preserve"> driving the cost of orbital delivery down, </w:t>
      </w:r>
      <w:r>
        <w:rPr>
          <w:rFonts w:ascii="Calibri" w:hAnsi="Calibri" w:cs="Calibri"/>
          <w:color w:val="000000"/>
          <w:sz w:val="20"/>
          <w:szCs w:val="20"/>
          <w:u w:val="single"/>
        </w:rPr>
        <w:t>suddenly</w:t>
      </w:r>
      <w:r>
        <w:rPr>
          <w:rFonts w:ascii="Calibri" w:hAnsi="Calibri" w:cs="Calibri"/>
          <w:b/>
          <w:bCs/>
          <w:color w:val="000000"/>
          <w:sz w:val="26"/>
          <w:szCs w:val="26"/>
          <w:u w:val="single"/>
          <w:shd w:val="clear" w:color="auto" w:fill="FFFF00"/>
        </w:rPr>
        <w:t xml:space="preserve"> the concept seems </w:t>
      </w:r>
      <w:r>
        <w:rPr>
          <w:rFonts w:ascii="Calibri" w:hAnsi="Calibri" w:cs="Calibri"/>
          <w:color w:val="000000"/>
          <w:sz w:val="20"/>
          <w:szCs w:val="20"/>
          <w:u w:val="single"/>
        </w:rPr>
        <w:t>a</w:t>
      </w:r>
      <w:r>
        <w:rPr>
          <w:rFonts w:ascii="Calibri" w:hAnsi="Calibri" w:cs="Calibri"/>
          <w:b/>
          <w:bCs/>
          <w:color w:val="000000"/>
          <w:sz w:val="26"/>
          <w:szCs w:val="26"/>
          <w:u w:val="single"/>
          <w:shd w:val="clear" w:color="auto" w:fill="FFFF00"/>
        </w:rPr>
        <w:t xml:space="preserve"> </w:t>
      </w:r>
      <w:r>
        <w:rPr>
          <w:rFonts w:ascii="Calibri" w:hAnsi="Calibri" w:cs="Calibri"/>
          <w:color w:val="000000"/>
          <w:sz w:val="20"/>
          <w:szCs w:val="20"/>
          <w:u w:val="single"/>
        </w:rPr>
        <w:t xml:space="preserve">little </w:t>
      </w:r>
      <w:r>
        <w:rPr>
          <w:rFonts w:ascii="Calibri" w:hAnsi="Calibri" w:cs="Calibri"/>
          <w:b/>
          <w:bCs/>
          <w:color w:val="000000"/>
          <w:sz w:val="26"/>
          <w:szCs w:val="26"/>
          <w:u w:val="single"/>
          <w:shd w:val="clear" w:color="auto" w:fill="FFFF00"/>
        </w:rPr>
        <w:t>closer</w:t>
      </w:r>
      <w:r>
        <w:rPr>
          <w:rFonts w:ascii="Calibri" w:hAnsi="Calibri" w:cs="Calibri"/>
          <w:color w:val="000000"/>
          <w:sz w:val="20"/>
          <w:szCs w:val="20"/>
          <w:u w:val="single"/>
        </w:rPr>
        <w:t xml:space="preserve"> </w:t>
      </w:r>
      <w:r>
        <w:rPr>
          <w:rFonts w:ascii="Calibri" w:hAnsi="Calibri" w:cs="Calibri"/>
          <w:b/>
          <w:bCs/>
          <w:color w:val="000000"/>
          <w:sz w:val="26"/>
          <w:szCs w:val="26"/>
          <w:u w:val="single"/>
          <w:shd w:val="clear" w:color="auto" w:fill="FFFF00"/>
        </w:rPr>
        <w:t>to</w:t>
      </w:r>
      <w:r>
        <w:rPr>
          <w:rFonts w:ascii="Calibri" w:hAnsi="Calibri" w:cs="Calibri"/>
          <w:color w:val="000000"/>
          <w:sz w:val="20"/>
          <w:szCs w:val="20"/>
          <w:u w:val="single"/>
        </w:rPr>
        <w:t xml:space="preserve"> </w:t>
      </w:r>
      <w:r>
        <w:rPr>
          <w:rFonts w:ascii="Calibri" w:hAnsi="Calibri" w:cs="Calibri"/>
          <w:b/>
          <w:bCs/>
          <w:color w:val="000000"/>
          <w:sz w:val="26"/>
          <w:szCs w:val="26"/>
          <w:u w:val="single"/>
          <w:shd w:val="clear" w:color="auto" w:fill="FFFF00"/>
        </w:rPr>
        <w:t xml:space="preserve">reality. </w:t>
      </w:r>
      <w:r>
        <w:rPr>
          <w:rFonts w:ascii="Calibri" w:hAnsi="Calibri" w:cs="Calibri"/>
          <w:color w:val="000000"/>
          <w:sz w:val="16"/>
          <w:szCs w:val="16"/>
        </w:rPr>
        <w:t>"Going to modular systems to allow mass production, I believe was the answer to how to get solar power satellite costs down to something more reasonable," said Mankins.</w:t>
      </w:r>
    </w:p>
    <w:p w14:paraId="48B5E850" w14:textId="77777777" w:rsidR="00020383" w:rsidRDefault="00020383" w:rsidP="00020383">
      <w:pPr>
        <w:pStyle w:val="NormalWeb"/>
        <w:spacing w:before="0" w:beforeAutospacing="0" w:after="160" w:afterAutospacing="0"/>
      </w:pPr>
      <w:r>
        <w:rPr>
          <w:rFonts w:ascii="Calibri" w:hAnsi="Calibri" w:cs="Calibri"/>
          <w:color w:val="000000"/>
          <w:sz w:val="22"/>
          <w:szCs w:val="22"/>
        </w:rPr>
        <w:t> </w:t>
      </w:r>
    </w:p>
    <w:p w14:paraId="059E1F94" w14:textId="77777777" w:rsidR="00020383" w:rsidRDefault="00020383" w:rsidP="00020383">
      <w:pPr>
        <w:pStyle w:val="Heading4"/>
      </w:pPr>
      <w:r>
        <w:t>Energy crisis results in war</w:t>
      </w:r>
    </w:p>
    <w:p w14:paraId="1E2E346E" w14:textId="77777777" w:rsidR="00020383" w:rsidRDefault="00020383" w:rsidP="00020383">
      <w:pPr>
        <w:pStyle w:val="Heading4"/>
        <w:spacing w:before="0" w:after="160"/>
      </w:pPr>
      <w:r>
        <w:rPr>
          <w:rFonts w:cs="Calibri"/>
          <w:color w:val="000000"/>
        </w:rPr>
        <w:t>Klare 14 </w:t>
      </w:r>
    </w:p>
    <w:p w14:paraId="6D9E1442" w14:textId="77777777" w:rsidR="00020383" w:rsidRDefault="00020383" w:rsidP="00020383">
      <w:pPr>
        <w:pStyle w:val="NormalWeb"/>
        <w:spacing w:before="0" w:beforeAutospacing="0" w:after="160" w:afterAutospacing="0"/>
      </w:pPr>
      <w:r>
        <w:rPr>
          <w:rFonts w:ascii="Calibri" w:hAnsi="Calibri" w:cs="Calibri"/>
          <w:color w:val="000000"/>
          <w:sz w:val="22"/>
          <w:szCs w:val="22"/>
        </w:rPr>
        <w:t>(Micheal T Klare, July 15, 2014, Twenty-first century energy wars: how oil and gas are fuelling global conflicts, a Five Colleges professor of Peace and World Security Studies,</w:t>
      </w:r>
      <w:hyperlink r:id="rId20" w:history="1">
        <w:r>
          <w:rPr>
            <w:rStyle w:val="Hyperlink"/>
            <w:rFonts w:ascii="Calibri" w:hAnsi="Calibri" w:cs="Calibri"/>
            <w:color w:val="000000"/>
            <w:sz w:val="22"/>
            <w:szCs w:val="22"/>
          </w:rPr>
          <w:t xml:space="preserve"> </w:t>
        </w:r>
        <w:r>
          <w:rPr>
            <w:rStyle w:val="Hyperlink"/>
            <w:rFonts w:ascii="Calibri" w:hAnsi="Calibri" w:cs="Calibri"/>
            <w:color w:val="0563C1"/>
            <w:sz w:val="22"/>
            <w:szCs w:val="22"/>
          </w:rPr>
          <w:t>https://energypost.eu/twenty-first-century-energy-wars-oil-gas-fuelling-global-conflicts/</w:t>
        </w:r>
      </w:hyperlink>
      <w:r>
        <w:rPr>
          <w:rFonts w:ascii="Calibri" w:hAnsi="Calibri" w:cs="Calibri"/>
          <w:color w:val="000000"/>
          <w:sz w:val="22"/>
          <w:szCs w:val="22"/>
        </w:rPr>
        <w:t>) SJ</w:t>
      </w:r>
    </w:p>
    <w:p w14:paraId="647C1FEF" w14:textId="77777777" w:rsidR="00020383" w:rsidRDefault="00020383" w:rsidP="00020383">
      <w:pPr>
        <w:pStyle w:val="NormalWeb"/>
        <w:spacing w:before="0" w:beforeAutospacing="0" w:after="160" w:afterAutospacing="0"/>
      </w:pPr>
      <w:r>
        <w:rPr>
          <w:rFonts w:ascii="Calibri" w:hAnsi="Calibri" w:cs="Calibri"/>
          <w:b/>
          <w:bCs/>
          <w:color w:val="000000"/>
          <w:sz w:val="16"/>
          <w:szCs w:val="16"/>
          <w:u w:val="single"/>
        </w:rPr>
        <w:t xml:space="preserve">As these conflicts and others like them suggest, </w:t>
      </w:r>
      <w:r>
        <w:rPr>
          <w:rFonts w:ascii="Calibri" w:hAnsi="Calibri" w:cs="Calibri"/>
          <w:b/>
          <w:bCs/>
          <w:color w:val="000000"/>
          <w:sz w:val="26"/>
          <w:szCs w:val="26"/>
          <w:u w:val="single"/>
          <w:shd w:val="clear" w:color="auto" w:fill="FFFF00"/>
        </w:rPr>
        <w:t>fighting for control over</w:t>
      </w:r>
      <w:r>
        <w:rPr>
          <w:rFonts w:ascii="Calibri" w:hAnsi="Calibri" w:cs="Calibri"/>
          <w:b/>
          <w:bCs/>
          <w:color w:val="000000"/>
          <w:sz w:val="16"/>
          <w:szCs w:val="16"/>
          <w:u w:val="single"/>
        </w:rPr>
        <w:t xml:space="preserve"> key </w:t>
      </w:r>
      <w:r>
        <w:rPr>
          <w:rFonts w:ascii="Calibri" w:hAnsi="Calibri" w:cs="Calibri"/>
          <w:b/>
          <w:bCs/>
          <w:color w:val="000000"/>
          <w:sz w:val="26"/>
          <w:szCs w:val="26"/>
          <w:u w:val="single"/>
          <w:shd w:val="clear" w:color="auto" w:fill="FFFF00"/>
        </w:rPr>
        <w:t>energy</w:t>
      </w:r>
      <w:r>
        <w:rPr>
          <w:rFonts w:ascii="Calibri" w:hAnsi="Calibri" w:cs="Calibri"/>
          <w:b/>
          <w:bCs/>
          <w:color w:val="000000"/>
          <w:sz w:val="16"/>
          <w:szCs w:val="16"/>
          <w:u w:val="single"/>
        </w:rPr>
        <w:t xml:space="preserve"> assets </w:t>
      </w:r>
      <w:r>
        <w:rPr>
          <w:rFonts w:ascii="Calibri" w:hAnsi="Calibri" w:cs="Calibri"/>
          <w:b/>
          <w:bCs/>
          <w:color w:val="000000"/>
          <w:sz w:val="26"/>
          <w:szCs w:val="26"/>
          <w:u w:val="single"/>
          <w:shd w:val="clear" w:color="auto" w:fill="FFFF00"/>
        </w:rPr>
        <w:t>or</w:t>
      </w:r>
      <w:r>
        <w:rPr>
          <w:rFonts w:ascii="Calibri" w:hAnsi="Calibri" w:cs="Calibri"/>
          <w:b/>
          <w:bCs/>
          <w:color w:val="000000"/>
          <w:sz w:val="16"/>
          <w:szCs w:val="16"/>
          <w:u w:val="single"/>
        </w:rPr>
        <w:t xml:space="preserve"> the distribution of </w:t>
      </w:r>
      <w:r>
        <w:rPr>
          <w:rFonts w:ascii="Calibri" w:hAnsi="Calibri" w:cs="Calibri"/>
          <w:b/>
          <w:bCs/>
          <w:color w:val="000000"/>
          <w:sz w:val="26"/>
          <w:szCs w:val="26"/>
          <w:u w:val="single"/>
          <w:shd w:val="clear" w:color="auto" w:fill="FFFF00"/>
        </w:rPr>
        <w:t>oil</w:t>
      </w:r>
      <w:r>
        <w:rPr>
          <w:rFonts w:ascii="Calibri" w:hAnsi="Calibri" w:cs="Calibri"/>
          <w:b/>
          <w:bCs/>
          <w:color w:val="000000"/>
          <w:sz w:val="16"/>
          <w:szCs w:val="16"/>
          <w:u w:val="single"/>
        </w:rPr>
        <w:t xml:space="preserve"> revenues </w:t>
      </w:r>
      <w:r>
        <w:rPr>
          <w:rFonts w:ascii="Calibri" w:hAnsi="Calibri" w:cs="Calibri"/>
          <w:b/>
          <w:bCs/>
          <w:color w:val="000000"/>
          <w:sz w:val="26"/>
          <w:szCs w:val="26"/>
          <w:u w:val="single"/>
          <w:shd w:val="clear" w:color="auto" w:fill="FFFF00"/>
        </w:rPr>
        <w:t xml:space="preserve">is a critical factor in most contemporary warfare. </w:t>
      </w:r>
      <w:r>
        <w:rPr>
          <w:rFonts w:ascii="Calibri" w:hAnsi="Calibri" w:cs="Calibri"/>
          <w:b/>
          <w:bCs/>
          <w:color w:val="000000"/>
          <w:sz w:val="16"/>
          <w:szCs w:val="16"/>
          <w:u w:val="single"/>
        </w:rPr>
        <w:t xml:space="preserve">While ethnic and religious divisions may provide the political and ideological fuel for these battles, it is the potential for mammoth oil profits that keeps the struggles alive. Without the promise of such resources, many of these conflicts would eventually die out for lack of funds to buy arms and pay troops. </w:t>
      </w:r>
      <w:r>
        <w:rPr>
          <w:rFonts w:ascii="Calibri" w:hAnsi="Calibri" w:cs="Calibri"/>
          <w:color w:val="000000"/>
          <w:sz w:val="16"/>
          <w:szCs w:val="16"/>
        </w:rPr>
        <w:t xml:space="preserve">So long as the oil keeps flowing, however, the belligerents have both the means and incentive to keep fighting. </w:t>
      </w:r>
      <w:r>
        <w:rPr>
          <w:rFonts w:ascii="Calibri" w:hAnsi="Calibri" w:cs="Calibri"/>
          <w:b/>
          <w:bCs/>
          <w:color w:val="000000"/>
          <w:sz w:val="16"/>
          <w:szCs w:val="16"/>
          <w:u w:val="single"/>
        </w:rPr>
        <w:t xml:space="preserve">In a fossil-fuel world, </w:t>
      </w:r>
      <w:r>
        <w:rPr>
          <w:rFonts w:ascii="Calibri" w:hAnsi="Calibri" w:cs="Calibri"/>
          <w:b/>
          <w:bCs/>
          <w:color w:val="000000"/>
          <w:sz w:val="26"/>
          <w:szCs w:val="26"/>
          <w:u w:val="single"/>
          <w:shd w:val="clear" w:color="auto" w:fill="FFFF00"/>
        </w:rPr>
        <w:t>control over oil and gas reserves is an essential component of national power.</w:t>
      </w:r>
      <w:r>
        <w:rPr>
          <w:rFonts w:ascii="Calibri" w:hAnsi="Calibri" w:cs="Calibri"/>
          <w:color w:val="000000"/>
          <w:sz w:val="16"/>
          <w:szCs w:val="16"/>
        </w:rPr>
        <w:t xml:space="preserve"> “Oil fuels more than automobiles and airplanes,” Robert Ebel of the Center for Strategic and International Studies</w:t>
      </w:r>
      <w:hyperlink r:id="rId21" w:history="1">
        <w:r>
          <w:rPr>
            <w:rStyle w:val="Hyperlink"/>
            <w:rFonts w:ascii="Calibri" w:hAnsi="Calibri" w:cs="Calibri"/>
            <w:color w:val="000000"/>
            <w:sz w:val="16"/>
            <w:szCs w:val="16"/>
          </w:rPr>
          <w:t xml:space="preserve"> </w:t>
        </w:r>
        <w:r>
          <w:rPr>
            <w:rStyle w:val="Hyperlink"/>
            <w:rFonts w:ascii="Calibri" w:hAnsi="Calibri" w:cs="Calibri"/>
            <w:b/>
            <w:bCs/>
            <w:color w:val="0563C1"/>
            <w:sz w:val="16"/>
            <w:szCs w:val="16"/>
          </w:rPr>
          <w:t>told</w:t>
        </w:r>
      </w:hyperlink>
      <w:r>
        <w:rPr>
          <w:rFonts w:ascii="Calibri" w:hAnsi="Calibri" w:cs="Calibri"/>
          <w:color w:val="000000"/>
          <w:sz w:val="16"/>
          <w:szCs w:val="16"/>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Pr>
          <w:rFonts w:ascii="Calibri" w:hAnsi="Calibri" w:cs="Calibri"/>
          <w:b/>
          <w:bCs/>
          <w:color w:val="000000"/>
          <w:sz w:val="16"/>
          <w:szCs w:val="16"/>
          <w:u w:val="single"/>
        </w:rPr>
        <w:t xml:space="preserve">. Someday, perhaps, </w:t>
      </w:r>
      <w:r>
        <w:rPr>
          <w:rFonts w:ascii="Calibri" w:hAnsi="Calibri" w:cs="Calibri"/>
          <w:b/>
          <w:bCs/>
          <w:color w:val="000000"/>
          <w:sz w:val="26"/>
          <w:szCs w:val="26"/>
          <w:u w:val="single"/>
          <w:shd w:val="clear" w:color="auto" w:fill="FFFF00"/>
        </w:rPr>
        <w:t>the development of renewable sources of energy may invalidate this dictum.</w:t>
      </w:r>
      <w:r>
        <w:rPr>
          <w:rFonts w:ascii="Calibri" w:hAnsi="Calibri" w:cs="Calibri"/>
          <w:b/>
          <w:bCs/>
          <w:color w:val="000000"/>
          <w:sz w:val="16"/>
          <w:szCs w:val="16"/>
          <w:u w:val="single"/>
        </w:rPr>
        <w:t xml:space="preserve"> But in our present world, if you see a conflict developing, look for the energy. It’ll be there somewhere on this fossil-fueled planet of ours.</w:t>
      </w:r>
    </w:p>
    <w:p w14:paraId="08E20CB0" w14:textId="1563E816" w:rsidR="00020383" w:rsidRDefault="00020383" w:rsidP="00020383"/>
    <w:p w14:paraId="34CB63DE" w14:textId="18702C59" w:rsidR="00020383" w:rsidRDefault="00020383" w:rsidP="00020383">
      <w:pPr>
        <w:pStyle w:val="Heading2"/>
      </w:pPr>
      <w:r>
        <w:t>2</w:t>
      </w:r>
      <w:r w:rsidRPr="00020383">
        <w:rPr>
          <w:vertAlign w:val="superscript"/>
        </w:rPr>
        <w:t>nd</w:t>
      </w:r>
      <w:r>
        <w:t xml:space="preserve"> Off</w:t>
      </w:r>
    </w:p>
    <w:p w14:paraId="3AAEF4A4" w14:textId="77777777" w:rsidR="00020383" w:rsidRDefault="00020383" w:rsidP="00020383">
      <w:pPr>
        <w:pStyle w:val="Heading4"/>
        <w:spacing w:before="240" w:after="40"/>
        <w:rPr>
          <w:rFonts w:ascii="Times New Roman" w:hAnsi="Times New Roman"/>
          <w:sz w:val="24"/>
        </w:rPr>
      </w:pPr>
      <w:r>
        <w:rPr>
          <w:rFonts w:cs="Calibri"/>
          <w:color w:val="000000"/>
        </w:rPr>
        <w:t>Mining solves Water Shortages</w:t>
      </w:r>
    </w:p>
    <w:p w14:paraId="64EC0607" w14:textId="77777777" w:rsidR="00020383" w:rsidRDefault="00020383" w:rsidP="00020383">
      <w:pPr>
        <w:pStyle w:val="NormalWeb"/>
        <w:spacing w:before="0" w:beforeAutospacing="0" w:after="160" w:afterAutospacing="0"/>
      </w:pPr>
      <w:r>
        <w:rPr>
          <w:rFonts w:ascii="Calibri" w:hAnsi="Calibri" w:cs="Calibri"/>
          <w:b/>
          <w:bCs/>
          <w:color w:val="000000"/>
          <w:sz w:val="26"/>
          <w:szCs w:val="26"/>
        </w:rPr>
        <w:t>Kean 15</w:t>
      </w:r>
      <w:r>
        <w:rPr>
          <w:rFonts w:ascii="Calibri" w:hAnsi="Calibri" w:cs="Calibri"/>
          <w:color w:val="000000"/>
          <w:sz w:val="22"/>
          <w:szCs w:val="22"/>
        </w:rPr>
        <w:t xml:space="preserve"> Sam Kean December 2015 "The End of Thirst"</w:t>
      </w:r>
      <w:hyperlink r:id="rId22"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https://www.theatlantic.com/magazine/archive/2015/12/the-end-of-thirst/413176/</w:t>
        </w:r>
      </w:hyperlink>
      <w:r>
        <w:rPr>
          <w:rFonts w:ascii="Calibri" w:hAnsi="Calibri" w:cs="Calibri"/>
          <w:color w:val="000000"/>
          <w:sz w:val="22"/>
          <w:szCs w:val="22"/>
        </w:rPr>
        <w:t xml:space="preserve"> (writer based in Washington DC for the Atlantic)//Elmer</w:t>
      </w:r>
    </w:p>
    <w:p w14:paraId="4DB01B33" w14:textId="77777777" w:rsidR="00020383" w:rsidRDefault="00020383" w:rsidP="00020383">
      <w:pPr>
        <w:pStyle w:val="NormalWeb"/>
        <w:spacing w:before="0" w:beforeAutospacing="0" w:after="160" w:afterAutospacing="0"/>
      </w:pPr>
      <w:r>
        <w:rPr>
          <w:rFonts w:ascii="Calibri" w:hAnsi="Calibri" w:cs="Calibri"/>
          <w:b/>
          <w:bCs/>
          <w:color w:val="000000"/>
          <w:sz w:val="22"/>
          <w:szCs w:val="22"/>
          <w:u w:val="single"/>
          <w:shd w:val="clear" w:color="auto" w:fill="00FF00"/>
        </w:rPr>
        <w:t xml:space="preserve">Imagine turning on your tap and seeing no water </w:t>
      </w:r>
      <w:r>
        <w:rPr>
          <w:rFonts w:ascii="Calibri" w:hAnsi="Calibri" w:cs="Calibri"/>
          <w:b/>
          <w:bCs/>
          <w:color w:val="000000"/>
          <w:sz w:val="22"/>
          <w:szCs w:val="22"/>
          <w:u w:val="single"/>
        </w:rPr>
        <w:t>come out</w:t>
      </w:r>
      <w:r>
        <w:rPr>
          <w:rFonts w:ascii="Calibri" w:hAnsi="Calibri" w:cs="Calibri"/>
          <w:color w:val="000000"/>
          <w:sz w:val="22"/>
          <w:szCs w:val="22"/>
          <w:u w:val="single"/>
        </w:rPr>
        <w:t xml:space="preserve">. Or looking down into your village’s only well and finding it dust-dry. Much of </w:t>
      </w:r>
      <w:r>
        <w:rPr>
          <w:rFonts w:ascii="Calibri" w:hAnsi="Calibri" w:cs="Calibri"/>
          <w:b/>
          <w:bCs/>
          <w:color w:val="000000"/>
          <w:sz w:val="22"/>
          <w:szCs w:val="22"/>
          <w:u w:val="single"/>
          <w:shd w:val="clear" w:color="auto" w:fill="00FF00"/>
        </w:rPr>
        <w:t>the developing world</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could</w:t>
      </w:r>
      <w:r>
        <w:rPr>
          <w:rFonts w:ascii="Calibri" w:hAnsi="Calibri" w:cs="Calibri"/>
          <w:color w:val="000000"/>
          <w:sz w:val="22"/>
          <w:szCs w:val="22"/>
          <w:u w:val="single"/>
        </w:rPr>
        <w:t xml:space="preserve"> soon </w:t>
      </w:r>
      <w:r>
        <w:rPr>
          <w:rFonts w:ascii="Calibri" w:hAnsi="Calibri" w:cs="Calibri"/>
          <w:b/>
          <w:bCs/>
          <w:color w:val="000000"/>
          <w:sz w:val="22"/>
          <w:szCs w:val="22"/>
          <w:u w:val="single"/>
          <w:shd w:val="clear" w:color="auto" w:fill="00FF00"/>
        </w:rPr>
        <w:t>face such a scenario.</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According to the United Nations, </w:t>
      </w:r>
      <w:r>
        <w:rPr>
          <w:rFonts w:ascii="Calibri" w:hAnsi="Calibri" w:cs="Calibri"/>
          <w:b/>
          <w:bCs/>
          <w:color w:val="000000"/>
          <w:sz w:val="22"/>
          <w:szCs w:val="22"/>
          <w:u w:val="single"/>
          <w:shd w:val="clear" w:color="auto" w:fill="00FF00"/>
        </w:rPr>
        <w:t>1.2 billion</w:t>
      </w:r>
      <w:r>
        <w:rPr>
          <w:rFonts w:ascii="Calibri" w:hAnsi="Calibri" w:cs="Calibri"/>
          <w:color w:val="000000"/>
          <w:sz w:val="22"/>
          <w:szCs w:val="22"/>
          <w:u w:val="single"/>
        </w:rPr>
        <w:t xml:space="preserve"> people already </w:t>
      </w:r>
      <w:r>
        <w:rPr>
          <w:rFonts w:ascii="Calibri" w:hAnsi="Calibri" w:cs="Calibri"/>
          <w:b/>
          <w:bCs/>
          <w:color w:val="000000"/>
          <w:sz w:val="22"/>
          <w:szCs w:val="22"/>
          <w:u w:val="single"/>
          <w:shd w:val="clear" w:color="auto" w:fill="00FF00"/>
        </w:rPr>
        <w:t>suffer from</w:t>
      </w:r>
      <w:r>
        <w:rPr>
          <w:rFonts w:ascii="Calibri" w:hAnsi="Calibri" w:cs="Calibri"/>
          <w:color w:val="000000"/>
          <w:sz w:val="22"/>
          <w:szCs w:val="22"/>
          <w:u w:val="single"/>
        </w:rPr>
        <w:t xml:space="preserve"> severe </w:t>
      </w:r>
      <w:r>
        <w:rPr>
          <w:rFonts w:ascii="Calibri" w:hAnsi="Calibri" w:cs="Calibri"/>
          <w:b/>
          <w:bCs/>
          <w:color w:val="000000"/>
          <w:sz w:val="22"/>
          <w:szCs w:val="22"/>
          <w:u w:val="single"/>
          <w:shd w:val="clear" w:color="auto" w:fill="00FF00"/>
        </w:rPr>
        <w:t>water shortages</w:t>
      </w:r>
      <w:r>
        <w:rPr>
          <w:rFonts w:ascii="Calibri" w:hAnsi="Calibri" w:cs="Calibri"/>
          <w:color w:val="000000"/>
          <w:sz w:val="22"/>
          <w:szCs w:val="22"/>
          <w:u w:val="single"/>
        </w:rPr>
        <w:t xml:space="preserve">, and that number is </w:t>
      </w:r>
      <w:r>
        <w:rPr>
          <w:rFonts w:ascii="Calibri" w:hAnsi="Calibri" w:cs="Calibri"/>
          <w:b/>
          <w:bCs/>
          <w:color w:val="000000"/>
          <w:sz w:val="22"/>
          <w:szCs w:val="22"/>
          <w:u w:val="single"/>
          <w:shd w:val="clear" w:color="auto" w:fill="00FF00"/>
        </w:rPr>
        <w:t>expected to increase to 1.8 billion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over the next decade</w:t>
      </w:r>
      <w:r>
        <w:rPr>
          <w:rFonts w:ascii="Calibri" w:hAnsi="Calibri" w:cs="Calibri"/>
          <w:color w:val="000000"/>
          <w:sz w:val="22"/>
          <w:szCs w:val="22"/>
          <w:u w:val="single"/>
        </w:rPr>
        <w:t>,</w:t>
      </w:r>
      <w:r>
        <w:rPr>
          <w:rFonts w:ascii="Calibri" w:hAnsi="Calibri" w:cs="Calibri"/>
          <w:color w:val="000000"/>
          <w:sz w:val="16"/>
          <w:szCs w:val="16"/>
        </w:rPr>
        <w:t xml:space="preserve"> in part because of climate change. </w:t>
      </w:r>
      <w:r>
        <w:rPr>
          <w:rFonts w:ascii="Calibri" w:hAnsi="Calibri" w:cs="Calibri"/>
          <w:b/>
          <w:bCs/>
          <w:color w:val="000000"/>
          <w:sz w:val="22"/>
          <w:szCs w:val="22"/>
          <w:u w:val="single"/>
          <w:shd w:val="clear" w:color="auto" w:fill="00FF00"/>
        </w:rPr>
        <w:t>Developed countries probably won’t be immune</w:t>
      </w:r>
      <w:r>
        <w:rPr>
          <w:rFonts w:ascii="Calibri" w:hAnsi="Calibri" w:cs="Calibri"/>
          <w:color w:val="000000"/>
          <w:sz w:val="16"/>
          <w:szCs w:val="16"/>
        </w:rPr>
        <w:t xml:space="preserve">. </w:t>
      </w:r>
      <w:r>
        <w:rPr>
          <w:rFonts w:ascii="Calibri" w:hAnsi="Calibri" w:cs="Calibri"/>
          <w:color w:val="000000"/>
          <w:sz w:val="22"/>
          <w:szCs w:val="22"/>
          <w:u w:val="single"/>
        </w:rPr>
        <w:t xml:space="preserve">California and other states in the western U.S. are already experiencing extreme drought, and </w:t>
      </w:r>
      <w:r>
        <w:rPr>
          <w:rFonts w:ascii="Calibri" w:hAnsi="Calibri" w:cs="Calibri"/>
          <w:b/>
          <w:bCs/>
          <w:color w:val="000000"/>
          <w:sz w:val="22"/>
          <w:szCs w:val="22"/>
          <w:u w:val="single"/>
          <w:shd w:val="clear" w:color="auto" w:fill="00FF00"/>
        </w:rPr>
        <w:t>climate experts warn of</w:t>
      </w:r>
      <w:r>
        <w:rPr>
          <w:rFonts w:ascii="Calibri" w:hAnsi="Calibri" w:cs="Calibri"/>
          <w:color w:val="000000"/>
          <w:sz w:val="22"/>
          <w:szCs w:val="22"/>
          <w:u w:val="single"/>
        </w:rPr>
        <w:t xml:space="preserve"> even worse to come—multi-decade </w:t>
      </w:r>
      <w:r>
        <w:rPr>
          <w:rFonts w:ascii="Calibri" w:hAnsi="Calibri" w:cs="Calibri"/>
          <w:b/>
          <w:bCs/>
          <w:color w:val="000000"/>
          <w:sz w:val="22"/>
          <w:szCs w:val="22"/>
          <w:u w:val="single"/>
          <w:shd w:val="clear" w:color="auto" w:fill="00FF00"/>
        </w:rPr>
        <w:t>megadroughts</w:t>
      </w:r>
      <w:r>
        <w:rPr>
          <w:rFonts w:ascii="Calibri" w:hAnsi="Calibri" w:cs="Calibri"/>
          <w:color w:val="000000"/>
          <w:sz w:val="16"/>
          <w:szCs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Pr>
          <w:rFonts w:ascii="Calibri" w:hAnsi="Calibri" w:cs="Calibri"/>
          <w:color w:val="000000"/>
          <w:sz w:val="22"/>
          <w:szCs w:val="22"/>
          <w:u w:val="single"/>
        </w:rPr>
        <w:t xml:space="preserve">But </w:t>
      </w:r>
      <w:r>
        <w:rPr>
          <w:rFonts w:ascii="Calibri" w:hAnsi="Calibri" w:cs="Calibri"/>
          <w:b/>
          <w:bCs/>
          <w:color w:val="000000"/>
          <w:sz w:val="22"/>
          <w:szCs w:val="22"/>
          <w:u w:val="single"/>
          <w:shd w:val="clear" w:color="auto" w:fill="00FF00"/>
        </w:rPr>
        <w:t>conservation</w:t>
      </w:r>
      <w:r>
        <w:rPr>
          <w:rFonts w:ascii="Calibri" w:hAnsi="Calibri" w:cs="Calibri"/>
          <w:color w:val="000000"/>
          <w:sz w:val="22"/>
          <w:szCs w:val="22"/>
          <w:u w:val="single"/>
        </w:rPr>
        <w:t xml:space="preserve"> and maintenance </w:t>
      </w:r>
      <w:r>
        <w:rPr>
          <w:rFonts w:ascii="Calibri" w:hAnsi="Calibri" w:cs="Calibri"/>
          <w:b/>
          <w:bCs/>
          <w:color w:val="000000"/>
          <w:sz w:val="22"/>
          <w:szCs w:val="22"/>
          <w:u w:val="single"/>
          <w:shd w:val="clear" w:color="auto" w:fill="00FF00"/>
        </w:rPr>
        <w:t>won’t solve</w:t>
      </w:r>
      <w:r>
        <w:rPr>
          <w:rFonts w:ascii="Calibri" w:hAnsi="Calibri" w:cs="Calibri"/>
          <w:color w:val="000000"/>
          <w:sz w:val="22"/>
          <w:szCs w:val="22"/>
          <w:u w:val="single"/>
        </w:rPr>
        <w:t xml:space="preserve"> all our water woes, especially as the planet warms and people continue to pack into cities</w:t>
      </w:r>
      <w:r>
        <w:rPr>
          <w:rFonts w:ascii="Calibri" w:hAnsi="Calibri" w:cs="Calibri"/>
          <w:color w:val="000000"/>
          <w:sz w:val="16"/>
          <w:szCs w:val="16"/>
        </w:rPr>
        <w:t xml:space="preserve">. As a result, governments around the world are investing in new water-recycling and water-harvesting technologies. Here’s what the future of water might look like. 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6. </w:t>
      </w:r>
      <w:r>
        <w:rPr>
          <w:rFonts w:ascii="Calibri" w:hAnsi="Calibri" w:cs="Calibri"/>
          <w:color w:val="000000"/>
          <w:sz w:val="22"/>
          <w:szCs w:val="22"/>
          <w:u w:val="single"/>
        </w:rPr>
        <w:t>The Moon Shot I</w:t>
      </w:r>
      <w:r>
        <w:rPr>
          <w:rFonts w:ascii="Calibri" w:hAnsi="Calibri" w:cs="Calibri"/>
          <w:b/>
          <w:bCs/>
          <w:color w:val="000000"/>
          <w:sz w:val="22"/>
          <w:szCs w:val="22"/>
          <w:u w:val="single"/>
          <w:shd w:val="clear" w:color="auto" w:fill="00FF00"/>
        </w:rPr>
        <w:t>f Earth</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does </w:t>
      </w:r>
      <w:r>
        <w:rPr>
          <w:rFonts w:ascii="Calibri" w:hAnsi="Calibri" w:cs="Calibri"/>
          <w:b/>
          <w:bCs/>
          <w:color w:val="000000"/>
          <w:sz w:val="22"/>
          <w:szCs w:val="22"/>
          <w:u w:val="single"/>
          <w:shd w:val="clear" w:color="auto" w:fill="00FF00"/>
        </w:rPr>
        <w:t>run dry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we might</w:t>
      </w:r>
      <w:r>
        <w:rPr>
          <w:rFonts w:ascii="Calibri" w:hAnsi="Calibri" w:cs="Calibri"/>
          <w:color w:val="000000"/>
          <w:sz w:val="22"/>
          <w:szCs w:val="22"/>
          <w:u w:val="single"/>
        </w:rPr>
        <w:t xml:space="preserve"> be able to </w:t>
      </w:r>
      <w:r>
        <w:rPr>
          <w:rFonts w:ascii="Calibri" w:hAnsi="Calibri" w:cs="Calibri"/>
          <w:b/>
          <w:bCs/>
          <w:color w:val="000000"/>
          <w:sz w:val="22"/>
          <w:szCs w:val="22"/>
          <w:u w:val="single"/>
          <w:shd w:val="clear" w:color="auto" w:fill="00FF00"/>
        </w:rPr>
        <w:t>save ourselves by mining water from asteroids</w:t>
      </w:r>
      <w:r>
        <w:rPr>
          <w:rFonts w:ascii="Calibri" w:hAnsi="Calibri" w:cs="Calibri"/>
          <w:color w:val="000000"/>
          <w:sz w:val="22"/>
          <w:szCs w:val="22"/>
          <w:u w:val="singl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Pr>
          <w:rFonts w:ascii="Calibri" w:hAnsi="Calibri" w:cs="Calibri"/>
          <w:b/>
          <w:bCs/>
          <w:color w:val="000000"/>
          <w:sz w:val="22"/>
          <w:szCs w:val="22"/>
          <w:u w:val="single"/>
          <w:shd w:val="clear" w:color="auto" w:fill="00FF00"/>
        </w:rPr>
        <w:t>a single 1,600-foot-wide asteroid could yield</w:t>
      </w:r>
      <w:r>
        <w:rPr>
          <w:rFonts w:ascii="Calibri" w:hAnsi="Calibri" w:cs="Calibri"/>
          <w:color w:val="000000"/>
          <w:sz w:val="22"/>
          <w:szCs w:val="22"/>
          <w:u w:val="single"/>
        </w:rPr>
        <w:t xml:space="preserve"> more platinum than has ever been mined in human history. But </w:t>
      </w:r>
      <w:r>
        <w:rPr>
          <w:rFonts w:ascii="Calibri" w:hAnsi="Calibri" w:cs="Calibri"/>
          <w:b/>
          <w:bCs/>
          <w:color w:val="000000"/>
          <w:sz w:val="22"/>
          <w:szCs w:val="22"/>
          <w:u w:val="single"/>
          <w:shd w:val="clear" w:color="auto" w:fill="00FF00"/>
        </w:rPr>
        <w:t>water</w:t>
      </w:r>
      <w:r>
        <w:rPr>
          <w:rFonts w:ascii="Calibri" w:hAnsi="Calibri" w:cs="Calibri"/>
          <w:color w:val="000000"/>
          <w:sz w:val="22"/>
          <w:szCs w:val="22"/>
          <w:u w:val="single"/>
        </w:rPr>
        <w:t xml:space="preserve"> could prove to be the real prize for space-mining companies. Some astronomers believe that </w:t>
      </w:r>
      <w:r>
        <w:rPr>
          <w:rFonts w:ascii="Calibri" w:hAnsi="Calibri" w:cs="Calibri"/>
          <w:b/>
          <w:bCs/>
          <w:color w:val="000000"/>
          <w:sz w:val="22"/>
          <w:szCs w:val="22"/>
          <w:u w:val="single"/>
          <w:shd w:val="clear" w:color="auto" w:fill="00FF00"/>
        </w:rPr>
        <w:t>the asteroid Ceres</w:t>
      </w:r>
      <w:r>
        <w:rPr>
          <w:rFonts w:ascii="Calibri" w:hAnsi="Calibri" w:cs="Calibri"/>
          <w:color w:val="000000"/>
          <w:sz w:val="22"/>
          <w:szCs w:val="22"/>
          <w:u w:val="single"/>
        </w:rPr>
        <w:t xml:space="preserve">, which sits between Jupiter and Mars, may </w:t>
      </w:r>
      <w:r>
        <w:rPr>
          <w:rFonts w:ascii="Calibri" w:hAnsi="Calibri" w:cs="Calibri"/>
          <w:b/>
          <w:bCs/>
          <w:color w:val="000000"/>
          <w:sz w:val="22"/>
          <w:szCs w:val="22"/>
          <w:u w:val="single"/>
          <w:shd w:val="clear" w:color="auto" w:fill="00FF00"/>
        </w:rPr>
        <w:t>contain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more freshwater</w:t>
      </w:r>
      <w:r>
        <w:rPr>
          <w:rFonts w:ascii="Calibri" w:hAnsi="Calibri" w:cs="Calibri"/>
          <w:color w:val="000000"/>
          <w:sz w:val="22"/>
          <w:szCs w:val="22"/>
          <w:u w:val="single"/>
        </w:rPr>
        <w:t xml:space="preserve"> (as ice) </w:t>
      </w:r>
      <w:r>
        <w:rPr>
          <w:rFonts w:ascii="Calibri" w:hAnsi="Calibri" w:cs="Calibri"/>
          <w:b/>
          <w:bCs/>
          <w:color w:val="000000"/>
          <w:sz w:val="22"/>
          <w:szCs w:val="22"/>
          <w:u w:val="single"/>
          <w:shd w:val="clear" w:color="auto" w:fill="00FF00"/>
        </w:rPr>
        <w:t>than all of Earth does.</w:t>
      </w:r>
      <w:r>
        <w:rPr>
          <w:rFonts w:ascii="Calibri" w:hAnsi="Calibri" w:cs="Calibri"/>
          <w:b/>
          <w:bCs/>
          <w:color w:val="000000"/>
          <w:sz w:val="22"/>
          <w:szCs w:val="22"/>
          <w:u w:val="single"/>
        </w:rPr>
        <w:t xml:space="preserve"> </w:t>
      </w:r>
      <w:r>
        <w:rPr>
          <w:rFonts w:ascii="Calibri" w:hAnsi="Calibri" w:cs="Calibri"/>
          <w:color w:val="000000"/>
          <w:sz w:val="22"/>
          <w:szCs w:val="22"/>
          <w:u w:val="single"/>
        </w:rPr>
        <w:t>In addition to quenching people’s thirst, this water could be turned into fuel for interplanetary spaceships. In that case, an ample supply of water would be the key to a happy future not just down here on the ground, but up among the stars as well.</w:t>
      </w:r>
    </w:p>
    <w:p w14:paraId="78105980" w14:textId="77777777" w:rsidR="00020383" w:rsidRDefault="00020383" w:rsidP="00020383">
      <w:pPr>
        <w:pStyle w:val="Heading4"/>
        <w:spacing w:before="240" w:after="40"/>
      </w:pPr>
      <w:r>
        <w:rPr>
          <w:rFonts w:cs="Calibri"/>
          <w:color w:val="000000"/>
        </w:rPr>
        <w:t>Water Wars cause:</w:t>
      </w:r>
    </w:p>
    <w:p w14:paraId="26468BDF" w14:textId="77777777" w:rsidR="00020383" w:rsidRDefault="00020383" w:rsidP="00020383">
      <w:pPr>
        <w:pStyle w:val="Heading4"/>
        <w:spacing w:before="240" w:after="40"/>
      </w:pPr>
      <w:r>
        <w:rPr>
          <w:rFonts w:cs="Calibri"/>
          <w:color w:val="000000"/>
        </w:rPr>
        <w:t>a] Indo-Pak War – goes Nuclear</w:t>
      </w:r>
    </w:p>
    <w:p w14:paraId="7B70B3F6" w14:textId="77777777" w:rsidR="00020383" w:rsidRDefault="00020383" w:rsidP="00020383">
      <w:pPr>
        <w:pStyle w:val="NormalWeb"/>
        <w:spacing w:before="0" w:beforeAutospacing="0" w:after="160" w:afterAutospacing="0"/>
      </w:pPr>
      <w:r>
        <w:rPr>
          <w:rFonts w:ascii="Calibri" w:hAnsi="Calibri" w:cs="Calibri"/>
          <w:b/>
          <w:bCs/>
          <w:color w:val="000000"/>
          <w:sz w:val="26"/>
          <w:szCs w:val="26"/>
        </w:rPr>
        <w:t xml:space="preserve">Klare 20 </w:t>
      </w:r>
      <w:r>
        <w:rPr>
          <w:rFonts w:ascii="Calibri" w:hAnsi="Calibri" w:cs="Calibri"/>
          <w:color w:val="000000"/>
          <w:sz w:val="22"/>
          <w:szCs w:val="22"/>
        </w:rP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2DB4EF49" w14:textId="77777777" w:rsidR="00020383" w:rsidRDefault="00020383" w:rsidP="00020383">
      <w:pPr>
        <w:pStyle w:val="NormalWeb"/>
        <w:spacing w:before="0" w:beforeAutospacing="0" w:after="160" w:afterAutospacing="0"/>
      </w:pPr>
      <w:r>
        <w:rPr>
          <w:rFonts w:ascii="Calibri" w:hAnsi="Calibri" w:cs="Calibri"/>
          <w:color w:val="000000"/>
          <w:sz w:val="22"/>
          <w:szCs w:val="22"/>
          <w:u w:val="single"/>
        </w:rPr>
        <w:t xml:space="preserve">Interstate </w:t>
      </w:r>
      <w:r>
        <w:rPr>
          <w:rFonts w:ascii="Calibri" w:hAnsi="Calibri" w:cs="Calibri"/>
          <w:color w:val="000000"/>
          <w:sz w:val="22"/>
          <w:szCs w:val="22"/>
          <w:u w:val="single"/>
          <w:shd w:val="clear" w:color="auto" w:fill="00FF00"/>
        </w:rPr>
        <w:t>conflict over water</w:t>
      </w:r>
      <w:r>
        <w:rPr>
          <w:rFonts w:ascii="Calibri" w:hAnsi="Calibri" w:cs="Calibri"/>
          <w:color w:val="000000"/>
          <w:sz w:val="16"/>
          <w:szCs w:val="16"/>
        </w:rPr>
        <w:t xml:space="preserve"> might </w:t>
      </w:r>
      <w:r>
        <w:rPr>
          <w:rFonts w:ascii="Calibri" w:hAnsi="Calibri" w:cs="Calibri"/>
          <w:color w:val="000000"/>
          <w:sz w:val="22"/>
          <w:szCs w:val="22"/>
          <w:u w:val="single"/>
          <w:shd w:val="clear" w:color="auto" w:fill="00FF00"/>
        </w:rPr>
        <w:t>occur</w:t>
      </w:r>
      <w:r>
        <w:rPr>
          <w:rFonts w:ascii="Calibri" w:hAnsi="Calibri" w:cs="Calibri"/>
          <w:color w:val="000000"/>
          <w:sz w:val="16"/>
          <w:szCs w:val="16"/>
        </w:rPr>
        <w:t xml:space="preserve">, the ICA indicated, </w:t>
      </w:r>
      <w:r>
        <w:rPr>
          <w:rFonts w:ascii="Calibri" w:hAnsi="Calibri" w:cs="Calibri"/>
          <w:color w:val="000000"/>
          <w:sz w:val="22"/>
          <w:szCs w:val="22"/>
          <w:u w:val="single"/>
        </w:rPr>
        <w:t>when several states rely</w:t>
      </w:r>
      <w:r>
        <w:rPr>
          <w:rFonts w:ascii="Calibri" w:hAnsi="Calibri" w:cs="Calibri"/>
          <w:color w:val="000000"/>
          <w:sz w:val="16"/>
          <w:szCs w:val="16"/>
        </w:rPr>
        <w:t xml:space="preserve"> on a shared river system for much of their water supply and one or more of the riparian states sought to maximize the river’s flow for their own benefit at the expense of other states in the basin, </w:t>
      </w:r>
      <w:r>
        <w:rPr>
          <w:rFonts w:ascii="Calibri" w:hAnsi="Calibri" w:cs="Calibri"/>
          <w:color w:val="000000"/>
          <w:sz w:val="22"/>
          <w:szCs w:val="22"/>
          <w:u w:val="single"/>
          <w:shd w:val="clear" w:color="auto" w:fill="00FF00"/>
        </w:rPr>
        <w:t>amplifying</w:t>
      </w:r>
      <w:r>
        <w:rPr>
          <w:rFonts w:ascii="Calibri" w:hAnsi="Calibri" w:cs="Calibri"/>
          <w:color w:val="000000"/>
          <w:sz w:val="16"/>
          <w:szCs w:val="16"/>
        </w:rPr>
        <w:t xml:space="preserve"> any </w:t>
      </w:r>
      <w:r>
        <w:rPr>
          <w:rFonts w:ascii="Calibri" w:hAnsi="Calibri" w:cs="Calibri"/>
          <w:color w:val="000000"/>
          <w:sz w:val="22"/>
          <w:szCs w:val="22"/>
          <w:u w:val="single"/>
          <w:shd w:val="clear" w:color="auto" w:fill="00FF00"/>
        </w:rPr>
        <w:t xml:space="preserve">scarcities </w:t>
      </w:r>
      <w:r>
        <w:rPr>
          <w:rFonts w:ascii="Calibri" w:hAnsi="Calibri" w:cs="Calibri"/>
          <w:color w:val="000000"/>
          <w:sz w:val="22"/>
          <w:szCs w:val="22"/>
          <w:u w:val="single"/>
        </w:rPr>
        <w:t xml:space="preserve">already </w:t>
      </w:r>
      <w:r>
        <w:rPr>
          <w:rFonts w:ascii="Calibri" w:hAnsi="Calibri" w:cs="Calibri"/>
          <w:color w:val="000000"/>
          <w:sz w:val="22"/>
          <w:szCs w:val="22"/>
          <w:u w:val="single"/>
          <w:shd w:val="clear" w:color="auto" w:fill="00FF00"/>
        </w:rPr>
        <w:t>present</w:t>
      </w:r>
      <w:r>
        <w:rPr>
          <w:rFonts w:ascii="Calibri" w:hAnsi="Calibri" w:cs="Calibri"/>
          <w:color w:val="000000"/>
          <w:sz w:val="16"/>
          <w:szCs w:val="16"/>
        </w:rPr>
        <w:t xml:space="preserve"> there. “We judge that </w:t>
      </w:r>
      <w:r>
        <w:rPr>
          <w:rFonts w:ascii="Calibri" w:hAnsi="Calibri" w:cs="Calibri"/>
          <w:color w:val="000000"/>
          <w:sz w:val="22"/>
          <w:szCs w:val="22"/>
          <w:u w:val="single"/>
          <w:shd w:val="clear" w:color="auto" w:fill="00FF00"/>
        </w:rPr>
        <w:t xml:space="preserve">as </w:t>
      </w:r>
      <w:r>
        <w:rPr>
          <w:rFonts w:ascii="Calibri" w:hAnsi="Calibri" w:cs="Calibri"/>
          <w:color w:val="000000"/>
          <w:sz w:val="22"/>
          <w:szCs w:val="22"/>
          <w:u w:val="single"/>
        </w:rPr>
        <w:t xml:space="preserve">water </w:t>
      </w:r>
      <w:r>
        <w:rPr>
          <w:rFonts w:ascii="Calibri" w:hAnsi="Calibri" w:cs="Calibri"/>
          <w:color w:val="000000"/>
          <w:sz w:val="22"/>
          <w:szCs w:val="22"/>
          <w:u w:val="single"/>
          <w:shd w:val="clear" w:color="auto" w:fill="00FF00"/>
        </w:rPr>
        <w:t>shortages become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more </w:t>
      </w:r>
      <w:r>
        <w:rPr>
          <w:rFonts w:ascii="Calibri" w:hAnsi="Calibri" w:cs="Calibri"/>
          <w:b/>
          <w:bCs/>
          <w:color w:val="000000"/>
          <w:sz w:val="22"/>
          <w:szCs w:val="22"/>
          <w:u w:val="single"/>
          <w:shd w:val="clear" w:color="auto" w:fill="00FF00"/>
        </w:rPr>
        <w:t>acute</w:t>
      </w:r>
      <w:r>
        <w:rPr>
          <w:rFonts w:ascii="Calibri" w:hAnsi="Calibri" w:cs="Calibri"/>
          <w:color w:val="000000"/>
          <w:sz w:val="16"/>
          <w:szCs w:val="16"/>
        </w:rPr>
        <w:t xml:space="preserve"> beyond the next ten years, </w:t>
      </w:r>
      <w:r>
        <w:rPr>
          <w:rFonts w:ascii="Calibri" w:hAnsi="Calibri" w:cs="Calibri"/>
          <w:color w:val="000000"/>
          <w:sz w:val="22"/>
          <w:szCs w:val="22"/>
          <w:u w:val="single"/>
          <w:shd w:val="clear" w:color="auto" w:fill="00FF00"/>
        </w:rPr>
        <w:t>water</w:t>
      </w:r>
      <w:r>
        <w:rPr>
          <w:rFonts w:ascii="Calibri" w:hAnsi="Calibri" w:cs="Calibri"/>
          <w:color w:val="000000"/>
          <w:sz w:val="16"/>
          <w:szCs w:val="16"/>
        </w:rPr>
        <w:t xml:space="preserve"> in shared basins </w:t>
      </w:r>
      <w:r>
        <w:rPr>
          <w:rFonts w:ascii="Calibri" w:hAnsi="Calibri" w:cs="Calibri"/>
          <w:color w:val="000000"/>
          <w:sz w:val="22"/>
          <w:szCs w:val="22"/>
          <w:u w:val="single"/>
        </w:rPr>
        <w:t xml:space="preserve">will </w:t>
      </w:r>
      <w:r>
        <w:rPr>
          <w:rFonts w:ascii="Calibri" w:hAnsi="Calibri" w:cs="Calibri"/>
          <w:b/>
          <w:bCs/>
          <w:color w:val="000000"/>
          <w:sz w:val="22"/>
          <w:szCs w:val="22"/>
          <w:u w:val="single"/>
        </w:rPr>
        <w:t xml:space="preserve">increasingly be </w:t>
      </w:r>
      <w:r>
        <w:rPr>
          <w:rFonts w:ascii="Calibri" w:hAnsi="Calibri" w:cs="Calibri"/>
          <w:b/>
          <w:bCs/>
          <w:color w:val="000000"/>
          <w:sz w:val="22"/>
          <w:szCs w:val="22"/>
          <w:u w:val="single"/>
          <w:shd w:val="clear" w:color="auto" w:fill="00FF00"/>
        </w:rPr>
        <w:t>used</w:t>
      </w:r>
      <w:r>
        <w:rPr>
          <w:rFonts w:ascii="Calibri" w:hAnsi="Calibri" w:cs="Calibri"/>
          <w:color w:val="000000"/>
          <w:sz w:val="22"/>
          <w:szCs w:val="22"/>
          <w:u w:val="single"/>
        </w:rPr>
        <w:t xml:space="preserve"> as leverage</w:t>
      </w:r>
      <w:r>
        <w:rPr>
          <w:rFonts w:ascii="Calibri" w:hAnsi="Calibri" w:cs="Calibri"/>
          <w:color w:val="000000"/>
          <w:sz w:val="16"/>
          <w:szCs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Fonts w:ascii="Calibri" w:hAnsi="Calibri" w:cs="Calibri"/>
          <w:color w:val="000000"/>
          <w:sz w:val="22"/>
          <w:szCs w:val="22"/>
          <w:u w:val="single"/>
        </w:rPr>
        <w:t>states will</w:t>
      </w:r>
      <w:r>
        <w:rPr>
          <w:rFonts w:ascii="Calibri" w:hAnsi="Calibri" w:cs="Calibri"/>
          <w:color w:val="000000"/>
          <w:sz w:val="16"/>
          <w:szCs w:val="16"/>
        </w:rPr>
        <w:t xml:space="preserve"> also </w:t>
      </w:r>
      <w:r>
        <w:rPr>
          <w:rFonts w:ascii="Calibri" w:hAnsi="Calibri" w:cs="Calibri"/>
          <w:color w:val="000000"/>
          <w:sz w:val="22"/>
          <w:szCs w:val="22"/>
          <w:u w:val="single"/>
        </w:rPr>
        <w:t xml:space="preserve">use their </w:t>
      </w:r>
      <w:r>
        <w:rPr>
          <w:rFonts w:ascii="Calibri" w:hAnsi="Calibri" w:cs="Calibri"/>
          <w:b/>
          <w:bCs/>
          <w:color w:val="000000"/>
          <w:sz w:val="22"/>
          <w:szCs w:val="22"/>
          <w:u w:val="single"/>
        </w:rPr>
        <w:t>inherent ability</w:t>
      </w:r>
      <w:r>
        <w:rPr>
          <w:rFonts w:ascii="Calibri" w:hAnsi="Calibri" w:cs="Calibri"/>
          <w:color w:val="000000"/>
          <w:sz w:val="22"/>
          <w:szCs w:val="22"/>
          <w:u w:val="single"/>
        </w:rPr>
        <w:t xml:space="preserve"> to construct</w:t>
      </w:r>
      <w:r>
        <w:rPr>
          <w:rFonts w:ascii="Calibri" w:hAnsi="Calibri" w:cs="Calibri"/>
          <w:color w:val="000000"/>
          <w:sz w:val="16"/>
          <w:szCs w:val="16"/>
        </w:rPr>
        <w:t xml:space="preserve"> and support </w:t>
      </w:r>
      <w:r>
        <w:rPr>
          <w:rFonts w:ascii="Calibri" w:hAnsi="Calibri" w:cs="Calibri"/>
          <w:color w:val="000000"/>
          <w:sz w:val="22"/>
          <w:szCs w:val="22"/>
          <w:u w:val="single"/>
        </w:rPr>
        <w:t xml:space="preserve">major water projects </w:t>
      </w:r>
      <w:r>
        <w:rPr>
          <w:rFonts w:ascii="Calibri" w:hAnsi="Calibri" w:cs="Calibri"/>
          <w:color w:val="000000"/>
          <w:sz w:val="22"/>
          <w:szCs w:val="22"/>
          <w:u w:val="single"/>
          <w:shd w:val="clear" w:color="auto" w:fill="00FF00"/>
        </w:rPr>
        <w:t xml:space="preserve">to obtain </w:t>
      </w:r>
      <w:r>
        <w:rPr>
          <w:rFonts w:ascii="Calibri" w:hAnsi="Calibri" w:cs="Calibri"/>
          <w:b/>
          <w:bCs/>
          <w:color w:val="000000"/>
          <w:sz w:val="22"/>
          <w:szCs w:val="22"/>
          <w:u w:val="single"/>
        </w:rPr>
        <w:t xml:space="preserve">regional </w:t>
      </w:r>
      <w:r>
        <w:rPr>
          <w:rFonts w:ascii="Calibri" w:hAnsi="Calibri" w:cs="Calibri"/>
          <w:b/>
          <w:bCs/>
          <w:color w:val="000000"/>
          <w:sz w:val="22"/>
          <w:szCs w:val="22"/>
          <w:u w:val="single"/>
          <w:shd w:val="clear" w:color="auto" w:fill="00FF00"/>
        </w:rPr>
        <w:t>influence</w:t>
      </w:r>
      <w:r>
        <w:rPr>
          <w:rFonts w:ascii="Calibri" w:hAnsi="Calibri" w:cs="Calibri"/>
          <w:color w:val="000000"/>
          <w:sz w:val="16"/>
          <w:szCs w:val="16"/>
        </w:rPr>
        <w:t xml:space="preserve"> or preserve their water interests.”16</w:t>
      </w:r>
    </w:p>
    <w:p w14:paraId="114C945F"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The </w:t>
      </w:r>
      <w:r>
        <w:rPr>
          <w:rFonts w:ascii="Calibri" w:hAnsi="Calibri" w:cs="Calibri"/>
          <w:color w:val="000000"/>
          <w:sz w:val="22"/>
          <w:szCs w:val="22"/>
          <w:u w:val="single"/>
          <w:shd w:val="clear" w:color="auto" w:fill="00FF00"/>
        </w:rPr>
        <w:t>utilization of a state’s</w:t>
      </w:r>
      <w:r>
        <w:rPr>
          <w:rFonts w:ascii="Calibri" w:hAnsi="Calibri" w:cs="Calibri"/>
          <w:color w:val="000000"/>
          <w:sz w:val="22"/>
          <w:szCs w:val="22"/>
          <w:u w:val="single"/>
        </w:rPr>
        <w:t xml:space="preserve"> superior </w:t>
      </w:r>
      <w:r>
        <w:rPr>
          <w:rFonts w:ascii="Calibri" w:hAnsi="Calibri" w:cs="Calibri"/>
          <w:color w:val="000000"/>
          <w:sz w:val="22"/>
          <w:szCs w:val="22"/>
          <w:u w:val="single"/>
          <w:shd w:val="clear" w:color="auto" w:fill="00FF00"/>
        </w:rPr>
        <w:t>position</w:t>
      </w:r>
      <w:r>
        <w:rPr>
          <w:rFonts w:ascii="Calibri" w:hAnsi="Calibri" w:cs="Calibri"/>
          <w:color w:val="000000"/>
          <w:sz w:val="16"/>
          <w:szCs w:val="16"/>
        </w:rPr>
        <w:t xml:space="preserve"> in a shared river system to extract political or economic advantage can </w:t>
      </w:r>
      <w:r>
        <w:rPr>
          <w:rFonts w:ascii="Calibri" w:hAnsi="Calibri" w:cs="Calibri"/>
          <w:color w:val="000000"/>
          <w:sz w:val="22"/>
          <w:szCs w:val="22"/>
          <w:u w:val="single"/>
          <w:shd w:val="clear" w:color="auto" w:fill="00FF00"/>
        </w:rPr>
        <w:t>prove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especially </w:t>
      </w:r>
      <w:r>
        <w:rPr>
          <w:rFonts w:ascii="Calibri" w:hAnsi="Calibri" w:cs="Calibri"/>
          <w:b/>
          <w:bCs/>
          <w:color w:val="000000"/>
          <w:sz w:val="22"/>
          <w:szCs w:val="22"/>
          <w:u w:val="single"/>
          <w:shd w:val="clear" w:color="auto" w:fill="00FF00"/>
        </w:rPr>
        <w:t>destabilizing</w:t>
      </w:r>
      <w:r>
        <w:rPr>
          <w:rFonts w:ascii="Calibri" w:hAnsi="Calibri" w:cs="Calibri"/>
          <w:color w:val="000000"/>
          <w:sz w:val="16"/>
          <w:szCs w:val="16"/>
        </w:rPr>
        <w:t xml:space="preserve">, the ICA suggested, </w:t>
      </w:r>
      <w:r>
        <w:rPr>
          <w:rFonts w:ascii="Calibri" w:hAnsi="Calibri" w:cs="Calibri"/>
          <w:color w:val="000000"/>
          <w:sz w:val="22"/>
          <w:szCs w:val="22"/>
          <w:u w:val="single"/>
          <w:shd w:val="clear" w:color="auto" w:fill="00FF00"/>
        </w:rPr>
        <w:t>when</w:t>
      </w:r>
      <w:r>
        <w:rPr>
          <w:rFonts w:ascii="Calibri" w:hAnsi="Calibri" w:cs="Calibri"/>
          <w:color w:val="000000"/>
          <w:sz w:val="16"/>
          <w:szCs w:val="16"/>
        </w:rPr>
        <w:t xml:space="preserve"> weaker </w:t>
      </w:r>
      <w:r>
        <w:rPr>
          <w:rFonts w:ascii="Calibri" w:hAnsi="Calibri" w:cs="Calibri"/>
          <w:color w:val="000000"/>
          <w:sz w:val="22"/>
          <w:szCs w:val="22"/>
          <w:u w:val="single"/>
          <w:shd w:val="clear" w:color="auto" w:fill="00FF00"/>
        </w:rPr>
        <w:t>states</w:t>
      </w:r>
      <w:r>
        <w:rPr>
          <w:rFonts w:ascii="Calibri" w:hAnsi="Calibri" w:cs="Calibri"/>
          <w:color w:val="000000"/>
          <w:sz w:val="16"/>
          <w:szCs w:val="16"/>
        </w:rPr>
        <w:t xml:space="preserve"> in the system (typically the downstream countries) </w:t>
      </w:r>
      <w:r>
        <w:rPr>
          <w:rFonts w:ascii="Calibri" w:hAnsi="Calibri" w:cs="Calibri"/>
          <w:color w:val="000000"/>
          <w:sz w:val="22"/>
          <w:szCs w:val="22"/>
          <w:u w:val="single"/>
          <w:shd w:val="clear" w:color="auto" w:fill="00FF00"/>
        </w:rPr>
        <w:t>are</w:t>
      </w:r>
      <w:r>
        <w:rPr>
          <w:rFonts w:ascii="Calibri" w:hAnsi="Calibri" w:cs="Calibri"/>
          <w:color w:val="000000"/>
          <w:sz w:val="16"/>
          <w:szCs w:val="16"/>
        </w:rPr>
        <w:t xml:space="preserve"> especially </w:t>
      </w:r>
      <w:r>
        <w:rPr>
          <w:rFonts w:ascii="Calibri" w:hAnsi="Calibri" w:cs="Calibri"/>
          <w:color w:val="000000"/>
          <w:sz w:val="22"/>
          <w:szCs w:val="22"/>
          <w:u w:val="single"/>
          <w:shd w:val="clear" w:color="auto" w:fill="00FF00"/>
        </w:rPr>
        <w:t>vulnerable to</w:t>
      </w:r>
      <w:r>
        <w:rPr>
          <w:rFonts w:ascii="Calibri" w:hAnsi="Calibri" w:cs="Calibri"/>
          <w:color w:val="000000"/>
          <w:sz w:val="22"/>
          <w:szCs w:val="22"/>
          <w:u w:val="single"/>
        </w:rPr>
        <w:t xml:space="preserve"> water </w:t>
      </w:r>
      <w:r>
        <w:rPr>
          <w:rFonts w:ascii="Calibri" w:hAnsi="Calibri" w:cs="Calibri"/>
          <w:color w:val="000000"/>
          <w:sz w:val="22"/>
          <w:szCs w:val="22"/>
          <w:u w:val="single"/>
          <w:shd w:val="clear" w:color="auto" w:fill="00FF00"/>
        </w:rPr>
        <w:t>scarcity</w:t>
      </w:r>
      <w:r>
        <w:rPr>
          <w:rFonts w:ascii="Calibri" w:hAnsi="Calibri" w:cs="Calibri"/>
          <w:color w:val="000000"/>
          <w:sz w:val="16"/>
          <w:szCs w:val="16"/>
        </w:rPr>
        <w:t xml:space="preserve"> because of long-standing social, economic, and political conditions. Without identifying any particular states by name, the study suggested that </w:t>
      </w:r>
      <w:r>
        <w:rPr>
          <w:rFonts w:ascii="Calibri" w:hAnsi="Calibri" w:cs="Calibri"/>
          <w:color w:val="000000"/>
          <w:sz w:val="22"/>
          <w:szCs w:val="22"/>
          <w:u w:val="single"/>
        </w:rPr>
        <w:t>this</w:t>
      </w:r>
      <w:r>
        <w:rPr>
          <w:rFonts w:ascii="Calibri" w:hAnsi="Calibri" w:cs="Calibri"/>
          <w:color w:val="000000"/>
          <w:sz w:val="16"/>
          <w:szCs w:val="16"/>
        </w:rPr>
        <w:t xml:space="preserve"> could </w:t>
      </w:r>
      <w:r>
        <w:rPr>
          <w:rFonts w:ascii="Calibri" w:hAnsi="Calibri" w:cs="Calibri"/>
          <w:color w:val="000000"/>
          <w:sz w:val="22"/>
          <w:szCs w:val="22"/>
          <w:u w:val="single"/>
        </w:rPr>
        <w:t>occur when downstream states suffer from</w:t>
      </w:r>
      <w:r>
        <w:rPr>
          <w:rFonts w:ascii="Calibri" w:hAnsi="Calibri" w:cs="Calibri"/>
          <w:color w:val="000000"/>
          <w:sz w:val="16"/>
          <w:szCs w:val="16"/>
        </w:rPr>
        <w:t xml:space="preserve"> endemic corruption, </w:t>
      </w:r>
      <w:r>
        <w:rPr>
          <w:rFonts w:ascii="Calibri" w:hAnsi="Calibri" w:cs="Calibri"/>
          <w:color w:val="000000"/>
          <w:sz w:val="22"/>
          <w:szCs w:val="22"/>
          <w:u w:val="single"/>
        </w:rPr>
        <w:t>poor water management practices</w:t>
      </w:r>
      <w:r>
        <w:rPr>
          <w:rFonts w:ascii="Calibri" w:hAnsi="Calibri" w:cs="Calibri"/>
          <w:color w:val="000000"/>
          <w:sz w:val="16"/>
          <w:szCs w:val="16"/>
        </w:rPr>
        <w:t xml:space="preserve">, and systemic favoritism when it comes to the allocation of scarce water supplies. In such cases, </w:t>
      </w:r>
      <w:r>
        <w:rPr>
          <w:rFonts w:ascii="Calibri" w:hAnsi="Calibri" w:cs="Calibri"/>
          <w:color w:val="000000"/>
          <w:sz w:val="22"/>
          <w:szCs w:val="22"/>
          <w:u w:val="single"/>
          <w:shd w:val="clear" w:color="auto" w:fill="00FF00"/>
        </w:rPr>
        <w:t>any reduction</w:t>
      </w:r>
      <w:r>
        <w:rPr>
          <w:rFonts w:ascii="Calibri" w:hAnsi="Calibri" w:cs="Calibri"/>
          <w:color w:val="000000"/>
          <w:sz w:val="16"/>
          <w:szCs w:val="16"/>
        </w:rPr>
        <w:t xml:space="preserve"> in the flow of water by an upstream country </w:t>
      </w:r>
      <w:r>
        <w:rPr>
          <w:rFonts w:ascii="Calibri" w:hAnsi="Calibri" w:cs="Calibri"/>
          <w:color w:val="000000"/>
          <w:sz w:val="22"/>
          <w:szCs w:val="22"/>
          <w:u w:val="single"/>
        </w:rPr>
        <w:t>could easily combine</w:t>
      </w:r>
      <w:r>
        <w:rPr>
          <w:rFonts w:ascii="Calibri" w:hAnsi="Calibri" w:cs="Calibri"/>
          <w:color w:val="000000"/>
          <w:sz w:val="16"/>
          <w:szCs w:val="16"/>
        </w:rPr>
        <w:t xml:space="preserve"> with internal factors in a downstream country </w:t>
      </w:r>
      <w:r>
        <w:rPr>
          <w:rFonts w:ascii="Calibri" w:hAnsi="Calibri" w:cs="Calibri"/>
          <w:color w:val="000000"/>
          <w:sz w:val="22"/>
          <w:szCs w:val="22"/>
          <w:u w:val="single"/>
          <w:shd w:val="clear" w:color="auto" w:fill="00FF00"/>
        </w:rPr>
        <w:t>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provoke </w:t>
      </w:r>
      <w:r>
        <w:rPr>
          <w:rFonts w:ascii="Calibri" w:hAnsi="Calibri" w:cs="Calibri"/>
          <w:b/>
          <w:bCs/>
          <w:color w:val="000000"/>
          <w:sz w:val="22"/>
          <w:szCs w:val="22"/>
          <w:u w:val="single"/>
          <w:shd w:val="clear" w:color="auto" w:fill="00FF00"/>
        </w:rPr>
        <w:t>widespread</w:t>
      </w:r>
      <w:r>
        <w:rPr>
          <w:rFonts w:ascii="Calibri" w:hAnsi="Calibri" w:cs="Calibri"/>
          <w:b/>
          <w:bCs/>
          <w:color w:val="000000"/>
          <w:sz w:val="22"/>
          <w:szCs w:val="22"/>
          <w:u w:val="single"/>
        </w:rPr>
        <w:t xml:space="preserve"> unrest</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 “</w:t>
      </w:r>
      <w:r>
        <w:rPr>
          <w:rFonts w:ascii="Calibri" w:hAnsi="Calibri" w:cs="Calibri"/>
          <w:color w:val="000000"/>
          <w:sz w:val="22"/>
          <w:szCs w:val="22"/>
          <w:u w:val="single"/>
        </w:rPr>
        <w:t xml:space="preserve">Water </w:t>
      </w:r>
      <w:r>
        <w:rPr>
          <w:rFonts w:ascii="Calibri" w:hAnsi="Calibri" w:cs="Calibri"/>
          <w:color w:val="000000"/>
          <w:sz w:val="22"/>
          <w:szCs w:val="22"/>
          <w:u w:val="single"/>
          <w:shd w:val="clear" w:color="auto" w:fill="00FF00"/>
        </w:rPr>
        <w:t>shortages</w:t>
      </w:r>
      <w:r>
        <w:rPr>
          <w:rFonts w:ascii="Calibri" w:hAnsi="Calibri" w:cs="Calibri"/>
          <w:color w:val="000000"/>
          <w:sz w:val="16"/>
          <w:szCs w:val="16"/>
        </w:rPr>
        <w:t xml:space="preserve">, and government failures to manage them, are likely to </w:t>
      </w:r>
      <w:r>
        <w:rPr>
          <w:rFonts w:ascii="Calibri" w:hAnsi="Calibri" w:cs="Calibri"/>
          <w:color w:val="000000"/>
          <w:sz w:val="22"/>
          <w:szCs w:val="22"/>
          <w:u w:val="single"/>
        </w:rPr>
        <w:t>lead to</w:t>
      </w:r>
      <w:r>
        <w:rPr>
          <w:rFonts w:ascii="Calibri" w:hAnsi="Calibri" w:cs="Calibri"/>
          <w:color w:val="000000"/>
          <w:sz w:val="16"/>
          <w:szCs w:val="16"/>
        </w:rPr>
        <w:t xml:space="preserve"> social disruptions, </w:t>
      </w:r>
      <w:r>
        <w:rPr>
          <w:rFonts w:ascii="Calibri" w:hAnsi="Calibri" w:cs="Calibri"/>
          <w:color w:val="000000"/>
          <w:sz w:val="22"/>
          <w:szCs w:val="22"/>
          <w:u w:val="single"/>
          <w:shd w:val="clear" w:color="auto" w:fill="00FF00"/>
        </w:rPr>
        <w:t>pressure</w:t>
      </w:r>
      <w:r>
        <w:rPr>
          <w:rFonts w:ascii="Calibri" w:hAnsi="Calibri" w:cs="Calibri"/>
          <w:color w:val="000000"/>
          <w:sz w:val="22"/>
          <w:szCs w:val="22"/>
          <w:u w:val="single"/>
        </w:rPr>
        <w:t xml:space="preserve"> on national</w:t>
      </w:r>
      <w:r>
        <w:rPr>
          <w:rFonts w:ascii="Calibri" w:hAnsi="Calibri" w:cs="Calibri"/>
          <w:color w:val="000000"/>
          <w:sz w:val="16"/>
          <w:szCs w:val="16"/>
        </w:rPr>
        <w:t xml:space="preserve"> and local </w:t>
      </w:r>
      <w:r>
        <w:rPr>
          <w:rFonts w:ascii="Calibri" w:hAnsi="Calibri" w:cs="Calibri"/>
          <w:color w:val="000000"/>
          <w:sz w:val="22"/>
          <w:szCs w:val="22"/>
          <w:u w:val="single"/>
          <w:shd w:val="clear" w:color="auto" w:fill="00FF00"/>
        </w:rPr>
        <w:t>leaders</w:t>
      </w:r>
      <w:r>
        <w:rPr>
          <w:rFonts w:ascii="Calibri" w:hAnsi="Calibri" w:cs="Calibri"/>
          <w:color w:val="000000"/>
          <w:sz w:val="22"/>
          <w:szCs w:val="22"/>
          <w:u w:val="single"/>
        </w:rPr>
        <w:t>, and</w:t>
      </w:r>
      <w:r>
        <w:rPr>
          <w:rFonts w:ascii="Calibri" w:hAnsi="Calibri" w:cs="Calibri"/>
          <w:color w:val="000000"/>
          <w:sz w:val="16"/>
          <w:szCs w:val="16"/>
        </w:rPr>
        <w:t xml:space="preserve"> potentially </w:t>
      </w:r>
      <w:r>
        <w:rPr>
          <w:rFonts w:ascii="Calibri" w:hAnsi="Calibri" w:cs="Calibri"/>
          <w:color w:val="000000"/>
          <w:sz w:val="22"/>
          <w:szCs w:val="22"/>
          <w:u w:val="single"/>
        </w:rPr>
        <w:t>political instability</w:t>
      </w:r>
      <w:r>
        <w:rPr>
          <w:rFonts w:ascii="Calibri" w:hAnsi="Calibri" w:cs="Calibri"/>
          <w:color w:val="000000"/>
          <w:sz w:val="16"/>
          <w:szCs w:val="16"/>
        </w:rPr>
        <w:t>,” the report noted.17</w:t>
      </w:r>
    </w:p>
    <w:p w14:paraId="41E4B39D" w14:textId="77777777" w:rsidR="00020383" w:rsidRDefault="00020383" w:rsidP="00020383">
      <w:pPr>
        <w:pStyle w:val="NormalWeb"/>
        <w:spacing w:before="0" w:beforeAutospacing="0" w:after="160" w:afterAutospacing="0"/>
      </w:pPr>
      <w:r>
        <w:rPr>
          <w:rFonts w:ascii="Calibri" w:hAnsi="Calibri" w:cs="Calibri"/>
          <w:color w:val="000000"/>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7DCB633A" w14:textId="77777777" w:rsidR="00020383" w:rsidRDefault="00020383" w:rsidP="00020383">
      <w:pPr>
        <w:pStyle w:val="NormalWeb"/>
        <w:spacing w:before="0" w:beforeAutospacing="0" w:after="160" w:afterAutospacing="0"/>
      </w:pPr>
      <w:r>
        <w:rPr>
          <w:rFonts w:ascii="Calibri" w:hAnsi="Calibri" w:cs="Calibri"/>
          <w:color w:val="000000"/>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EAA9610" w14:textId="77777777" w:rsidR="00020383" w:rsidRDefault="00020383" w:rsidP="00020383">
      <w:pPr>
        <w:pStyle w:val="NormalWeb"/>
        <w:spacing w:before="0" w:beforeAutospacing="0" w:after="160" w:afterAutospacing="0"/>
      </w:pPr>
      <w:r>
        <w:rPr>
          <w:rFonts w:ascii="Calibri" w:hAnsi="Calibri" w:cs="Calibri"/>
          <w:color w:val="000000"/>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14BD686" w14:textId="77777777" w:rsidR="00020383" w:rsidRDefault="00020383" w:rsidP="00020383">
      <w:pPr>
        <w:pStyle w:val="NormalWeb"/>
        <w:spacing w:before="0" w:beforeAutospacing="0" w:after="160" w:afterAutospacing="0"/>
      </w:pPr>
      <w:r>
        <w:rPr>
          <w:rFonts w:ascii="Calibri" w:hAnsi="Calibri" w:cs="Calibri"/>
          <w:color w:val="000000"/>
          <w:sz w:val="16"/>
          <w:szCs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Fonts w:ascii="Calibri" w:hAnsi="Calibri" w:cs="Calibri"/>
          <w:color w:val="000000"/>
          <w:sz w:val="22"/>
          <w:szCs w:val="22"/>
          <w:u w:val="single"/>
          <w:shd w:val="clear" w:color="auto" w:fill="00FF00"/>
        </w:rPr>
        <w:t>Pakistan</w:t>
      </w:r>
      <w:r>
        <w:rPr>
          <w:rFonts w:ascii="Calibri" w:hAnsi="Calibri" w:cs="Calibri"/>
          <w:color w:val="000000"/>
          <w:sz w:val="22"/>
          <w:szCs w:val="22"/>
          <w:u w:val="single"/>
        </w:rPr>
        <w:t xml:space="preserve"> presents a </w:t>
      </w:r>
      <w:r>
        <w:rPr>
          <w:rFonts w:ascii="Calibri" w:hAnsi="Calibri" w:cs="Calibri"/>
          <w:b/>
          <w:bCs/>
          <w:color w:val="000000"/>
          <w:sz w:val="22"/>
          <w:szCs w:val="22"/>
          <w:u w:val="single"/>
          <w:shd w:val="clear" w:color="auto" w:fill="00FF00"/>
        </w:rPr>
        <w:t>clear example</w:t>
      </w:r>
      <w:r>
        <w:rPr>
          <w:rFonts w:ascii="Calibri" w:hAnsi="Calibri" w:cs="Calibri"/>
          <w:color w:val="000000"/>
          <w:sz w:val="22"/>
          <w:szCs w:val="22"/>
          <w:u w:val="single"/>
        </w:rPr>
        <w:t xml:space="preserve"> of</w:t>
      </w:r>
      <w:r>
        <w:rPr>
          <w:rFonts w:ascii="Calibri" w:hAnsi="Calibri" w:cs="Calibri"/>
          <w:color w:val="000000"/>
          <w:sz w:val="16"/>
          <w:szCs w:val="16"/>
        </w:rPr>
        <w:t xml:space="preserve"> a </w:t>
      </w:r>
      <w:r>
        <w:rPr>
          <w:rFonts w:ascii="Calibri" w:hAnsi="Calibri" w:cs="Calibri"/>
          <w:color w:val="000000"/>
          <w:sz w:val="22"/>
          <w:szCs w:val="22"/>
          <w:u w:val="single"/>
        </w:rPr>
        <w:t xml:space="preserve">country </w:t>
      </w:r>
      <w:r>
        <w:rPr>
          <w:rFonts w:ascii="Calibri" w:hAnsi="Calibri" w:cs="Calibri"/>
          <w:color w:val="000000"/>
          <w:sz w:val="22"/>
          <w:szCs w:val="22"/>
          <w:u w:val="single"/>
          <w:shd w:val="clear" w:color="auto" w:fill="00FF00"/>
        </w:rPr>
        <w:t>where</w:t>
      </w:r>
      <w:r>
        <w:rPr>
          <w:rFonts w:ascii="Calibri" w:hAnsi="Calibri" w:cs="Calibri"/>
          <w:color w:val="000000"/>
          <w:sz w:val="22"/>
          <w:szCs w:val="22"/>
          <w:u w:val="single"/>
        </w:rPr>
        <w:t xml:space="preserve"> social </w:t>
      </w:r>
      <w:r>
        <w:rPr>
          <w:rFonts w:ascii="Calibri" w:hAnsi="Calibri" w:cs="Calibri"/>
          <w:color w:val="000000"/>
          <w:sz w:val="22"/>
          <w:szCs w:val="22"/>
          <w:u w:val="single"/>
          <w:shd w:val="clear" w:color="auto" w:fill="00FF00"/>
        </w:rPr>
        <w:t>dynamics</w:t>
      </w:r>
      <w:r>
        <w:rPr>
          <w:rFonts w:ascii="Calibri" w:hAnsi="Calibri" w:cs="Calibri"/>
          <w:color w:val="000000"/>
          <w:sz w:val="16"/>
          <w:szCs w:val="16"/>
        </w:rPr>
        <w:t xml:space="preserve"> and susceptibility to harm from climate events combine to </w:t>
      </w:r>
      <w:r>
        <w:rPr>
          <w:rFonts w:ascii="Calibri" w:hAnsi="Calibri" w:cs="Calibri"/>
          <w:color w:val="000000"/>
          <w:sz w:val="22"/>
          <w:szCs w:val="22"/>
          <w:u w:val="single"/>
          <w:shd w:val="clear" w:color="auto" w:fill="00FF00"/>
        </w:rPr>
        <w:t>create a</w:t>
      </w:r>
      <w:r>
        <w:rPr>
          <w:rFonts w:ascii="Calibri" w:hAnsi="Calibri" w:cs="Calibri"/>
          <w:color w:val="000000"/>
          <w:sz w:val="16"/>
          <w:szCs w:val="16"/>
        </w:rPr>
        <w:t xml:space="preserve"> potentially </w:t>
      </w:r>
      <w:r>
        <w:rPr>
          <w:rFonts w:ascii="Calibri" w:hAnsi="Calibri" w:cs="Calibri"/>
          <w:color w:val="000000"/>
          <w:sz w:val="22"/>
          <w:szCs w:val="22"/>
          <w:u w:val="single"/>
          <w:shd w:val="clear" w:color="auto" w:fill="00FF00"/>
        </w:rPr>
        <w:t>unstable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situation</w:t>
      </w:r>
      <w:r>
        <w:rPr>
          <w:rFonts w:ascii="Calibri" w:hAnsi="Calibri" w:cs="Calibri"/>
          <w:color w:val="000000"/>
          <w:sz w:val="16"/>
          <w:szCs w:val="16"/>
        </w:rPr>
        <w:t xml:space="preserve">.”21 </w:t>
      </w:r>
      <w:r>
        <w:rPr>
          <w:rFonts w:ascii="Calibri" w:hAnsi="Calibri" w:cs="Calibri"/>
          <w:color w:val="000000"/>
          <w:sz w:val="22"/>
          <w:szCs w:val="22"/>
          <w:u w:val="single"/>
        </w:rPr>
        <w:t>Pakistan</w:t>
      </w:r>
      <w:r>
        <w:rPr>
          <w:rFonts w:ascii="Calibri" w:hAnsi="Calibri" w:cs="Calibri"/>
          <w:color w:val="000000"/>
          <w:sz w:val="16"/>
          <w:szCs w:val="16"/>
        </w:rPr>
        <w:t xml:space="preserve"> was said to </w:t>
      </w:r>
      <w:r>
        <w:rPr>
          <w:rFonts w:ascii="Calibri" w:hAnsi="Calibri" w:cs="Calibri"/>
          <w:color w:val="000000"/>
          <w:sz w:val="22"/>
          <w:szCs w:val="22"/>
          <w:u w:val="single"/>
        </w:rPr>
        <w:t xml:space="preserve">suffer from </w:t>
      </w:r>
      <w:r>
        <w:rPr>
          <w:rFonts w:ascii="Calibri" w:hAnsi="Calibri" w:cs="Calibri"/>
          <w:b/>
          <w:bCs/>
          <w:color w:val="000000"/>
          <w:sz w:val="22"/>
          <w:szCs w:val="22"/>
          <w:u w:val="single"/>
        </w:rPr>
        <w:t>multiple risk factors</w:t>
      </w:r>
      <w:r>
        <w:rPr>
          <w:rFonts w:ascii="Calibri" w:hAnsi="Calibri" w:cs="Calibri"/>
          <w:color w:val="000000"/>
          <w:sz w:val="16"/>
          <w:szCs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Fonts w:ascii="Calibri" w:hAnsi="Calibri" w:cs="Calibri"/>
          <w:color w:val="000000"/>
          <w:sz w:val="22"/>
          <w:szCs w:val="22"/>
          <w:u w:val="single"/>
        </w:rPr>
        <w:t>conditions</w:t>
      </w:r>
      <w:r>
        <w:rPr>
          <w:rFonts w:ascii="Calibri" w:hAnsi="Calibri" w:cs="Calibri"/>
          <w:color w:val="000000"/>
          <w:sz w:val="16"/>
          <w:szCs w:val="16"/>
        </w:rPr>
        <w:t xml:space="preserve"> have </w:t>
      </w:r>
      <w:r>
        <w:rPr>
          <w:rFonts w:ascii="Calibri" w:hAnsi="Calibri" w:cs="Calibri"/>
          <w:color w:val="000000"/>
          <w:sz w:val="22"/>
          <w:szCs w:val="22"/>
          <w:u w:val="single"/>
          <w:shd w:val="clear" w:color="auto" w:fill="00FF00"/>
        </w:rPr>
        <w:t>led</w:t>
      </w:r>
      <w:r>
        <w:rPr>
          <w:rFonts w:ascii="Calibri" w:hAnsi="Calibri" w:cs="Calibri"/>
          <w:color w:val="000000"/>
          <w:sz w:val="16"/>
          <w:szCs w:val="16"/>
        </w:rPr>
        <w:t xml:space="preserve">, in the past, </w:t>
      </w:r>
      <w:r>
        <w:rPr>
          <w:rFonts w:ascii="Calibri" w:hAnsi="Calibri" w:cs="Calibri"/>
          <w:color w:val="000000"/>
          <w:sz w:val="22"/>
          <w:szCs w:val="22"/>
          <w:u w:val="single"/>
          <w:shd w:val="clear" w:color="auto" w:fill="00FF00"/>
        </w:rPr>
        <w:t>to</w:t>
      </w:r>
      <w:r>
        <w:rPr>
          <w:rFonts w:ascii="Calibri" w:hAnsi="Calibri" w:cs="Calibri"/>
          <w:color w:val="000000"/>
          <w:sz w:val="22"/>
          <w:szCs w:val="22"/>
          <w:u w:val="single"/>
        </w:rPr>
        <w:t xml:space="preserve"> internal squabbles</w:t>
      </w:r>
      <w:r>
        <w:rPr>
          <w:rFonts w:ascii="Calibri" w:hAnsi="Calibri" w:cs="Calibri"/>
          <w:color w:val="000000"/>
          <w:sz w:val="16"/>
          <w:szCs w:val="16"/>
        </w:rPr>
        <w:t xml:space="preserve"> over water rights </w:t>
      </w:r>
      <w:r>
        <w:rPr>
          <w:rFonts w:ascii="Calibri" w:hAnsi="Calibri" w:cs="Calibri"/>
          <w:color w:val="000000"/>
          <w:sz w:val="22"/>
          <w:szCs w:val="22"/>
          <w:u w:val="single"/>
        </w:rPr>
        <w:t>and</w:t>
      </w:r>
      <w:r>
        <w:rPr>
          <w:rFonts w:ascii="Calibri" w:hAnsi="Calibri" w:cs="Calibri"/>
          <w:color w:val="000000"/>
          <w:sz w:val="16"/>
          <w:szCs w:val="16"/>
        </w:rPr>
        <w:t xml:space="preserve"> to </w:t>
      </w:r>
      <w:r>
        <w:rPr>
          <w:rFonts w:ascii="Calibri" w:hAnsi="Calibri" w:cs="Calibri"/>
          <w:color w:val="000000"/>
          <w:sz w:val="22"/>
          <w:szCs w:val="22"/>
          <w:u w:val="single"/>
          <w:shd w:val="clear" w:color="auto" w:fill="00FF00"/>
        </w:rPr>
        <w:t>tensions with India</w:t>
      </w:r>
      <w:r>
        <w:rPr>
          <w:rFonts w:ascii="Calibri" w:hAnsi="Calibri" w:cs="Calibri"/>
          <w:color w:val="000000"/>
          <w:sz w:val="16"/>
          <w:szCs w:val="16"/>
        </w:rPr>
        <w:t xml:space="preserve"> over control of the Indus; now, with the likelihood of diminished meltwater from the Himalayan glaciers, the </w:t>
      </w:r>
      <w:r>
        <w:rPr>
          <w:rFonts w:ascii="Calibri" w:hAnsi="Calibri" w:cs="Calibri"/>
          <w:color w:val="000000"/>
          <w:sz w:val="22"/>
          <w:szCs w:val="22"/>
          <w:u w:val="single"/>
          <w:shd w:val="clear" w:color="auto" w:fill="00FF00"/>
        </w:rPr>
        <w:t>risk of</w:t>
      </w:r>
      <w:r>
        <w:rPr>
          <w:rFonts w:ascii="Calibri" w:hAnsi="Calibri" w:cs="Calibri"/>
          <w:color w:val="000000"/>
          <w:sz w:val="22"/>
          <w:szCs w:val="22"/>
          <w:u w:val="single"/>
        </w:rPr>
        <w:t xml:space="preserve"> water </w:t>
      </w:r>
      <w:r>
        <w:rPr>
          <w:rFonts w:ascii="Calibri" w:hAnsi="Calibri" w:cs="Calibri"/>
          <w:color w:val="000000"/>
          <w:sz w:val="22"/>
          <w:szCs w:val="22"/>
          <w:u w:val="single"/>
          <w:shd w:val="clear" w:color="auto" w:fill="00FF00"/>
        </w:rPr>
        <w:t>scarcity triggering</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violent </w:t>
      </w:r>
      <w:r>
        <w:rPr>
          <w:rFonts w:ascii="Calibri" w:hAnsi="Calibri" w:cs="Calibri"/>
          <w:b/>
          <w:bCs/>
          <w:color w:val="000000"/>
          <w:sz w:val="22"/>
          <w:szCs w:val="22"/>
          <w:u w:val="single"/>
          <w:shd w:val="clear" w:color="auto" w:fill="00FF00"/>
        </w:rPr>
        <w:t>conflict</w:t>
      </w:r>
      <w:r>
        <w:rPr>
          <w:rFonts w:ascii="Calibri" w:hAnsi="Calibri" w:cs="Calibri"/>
          <w:color w:val="000000"/>
          <w:sz w:val="16"/>
          <w:szCs w:val="16"/>
        </w:rPr>
        <w:t xml:space="preserve"> of one sort or another </w:t>
      </w:r>
      <w:r>
        <w:rPr>
          <w:rFonts w:ascii="Calibri" w:hAnsi="Calibri" w:cs="Calibri"/>
          <w:color w:val="000000"/>
          <w:sz w:val="22"/>
          <w:szCs w:val="22"/>
          <w:u w:val="single"/>
          <w:shd w:val="clear" w:color="auto" w:fill="00FF00"/>
        </w:rPr>
        <w:t>becomes</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00"/>
        </w:rPr>
        <w:t>much greater</w:t>
      </w:r>
      <w:r>
        <w:rPr>
          <w:rFonts w:ascii="Calibri" w:hAnsi="Calibri" w:cs="Calibri"/>
          <w:color w:val="000000"/>
          <w:sz w:val="16"/>
          <w:szCs w:val="16"/>
        </w:rPr>
        <w:t>.22</w:t>
      </w:r>
    </w:p>
    <w:p w14:paraId="0571D67C" w14:textId="77777777" w:rsidR="00020383" w:rsidRDefault="00020383" w:rsidP="00020383">
      <w:pPr>
        <w:pStyle w:val="NormalWeb"/>
        <w:spacing w:before="0" w:beforeAutospacing="0" w:after="160" w:afterAutospacing="0"/>
      </w:pPr>
      <w:r>
        <w:rPr>
          <w:rFonts w:ascii="Calibri" w:hAnsi="Calibri" w:cs="Calibri"/>
          <w:color w:val="000000"/>
          <w:sz w:val="16"/>
          <w:szCs w:val="16"/>
        </w:rPr>
        <w:t>Pakistan, the Indus, and U.S. Security</w:t>
      </w:r>
    </w:p>
    <w:p w14:paraId="7B3DF3A3"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Fonts w:ascii="Calibri" w:hAnsi="Calibri" w:cs="Calibri"/>
          <w:color w:val="000000"/>
          <w:sz w:val="22"/>
          <w:szCs w:val="22"/>
          <w:u w:val="single"/>
          <w:shd w:val="clear" w:color="auto" w:fill="00FF00"/>
        </w:rPr>
        <w:t>Pakistan</w:t>
      </w:r>
      <w:r>
        <w:rPr>
          <w:rFonts w:ascii="Calibri" w:hAnsi="Calibri" w:cs="Calibri"/>
          <w:color w:val="000000"/>
          <w:sz w:val="16"/>
          <w:szCs w:val="16"/>
        </w:rPr>
        <w:t xml:space="preserve"> a critical—if not always wholehearted—partner in the global war on terror, but it also </w:t>
      </w:r>
      <w:r>
        <w:rPr>
          <w:rFonts w:ascii="Calibri" w:hAnsi="Calibri" w:cs="Calibri"/>
          <w:color w:val="000000"/>
          <w:sz w:val="22"/>
          <w:szCs w:val="22"/>
          <w:u w:val="single"/>
          <w:shd w:val="clear" w:color="auto" w:fill="00FF00"/>
        </w:rPr>
        <w:t>possesses</w:t>
      </w:r>
      <w:r>
        <w:rPr>
          <w:rFonts w:ascii="Calibri" w:hAnsi="Calibri" w:cs="Calibri"/>
          <w:color w:val="000000"/>
          <w:sz w:val="22"/>
          <w:szCs w:val="22"/>
          <w:u w:val="single"/>
        </w:rPr>
        <w:t xml:space="preserve"> a </w:t>
      </w:r>
      <w:r>
        <w:rPr>
          <w:rFonts w:ascii="Calibri" w:hAnsi="Calibri" w:cs="Calibri"/>
          <w:b/>
          <w:bCs/>
          <w:color w:val="000000"/>
          <w:sz w:val="22"/>
          <w:szCs w:val="22"/>
          <w:u w:val="single"/>
          <w:shd w:val="clear" w:color="auto" w:fill="00FF00"/>
        </w:rPr>
        <w:t xml:space="preserve">substantial </w:t>
      </w:r>
      <w:r>
        <w:rPr>
          <w:rFonts w:ascii="Calibri" w:hAnsi="Calibri" w:cs="Calibri"/>
          <w:b/>
          <w:bCs/>
          <w:color w:val="000000"/>
          <w:sz w:val="22"/>
          <w:szCs w:val="22"/>
          <w:u w:val="single"/>
        </w:rPr>
        <w:t>arsenal</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nuc</w:t>
      </w:r>
      <w:r>
        <w:rPr>
          <w:rFonts w:ascii="Calibri" w:hAnsi="Calibri" w:cs="Calibri"/>
          <w:color w:val="000000"/>
          <w:sz w:val="22"/>
          <w:szCs w:val="22"/>
          <w:u w:val="single"/>
        </w:rPr>
        <w:t>lear weapon</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whose security is a matter of </w:t>
      </w:r>
      <w:r>
        <w:rPr>
          <w:rFonts w:ascii="Calibri" w:hAnsi="Calibri" w:cs="Calibri"/>
          <w:b/>
          <w:bCs/>
          <w:color w:val="000000"/>
          <w:sz w:val="22"/>
          <w:szCs w:val="22"/>
          <w:u w:val="single"/>
        </w:rPr>
        <w:t>enormous concern</w:t>
      </w:r>
      <w:r>
        <w:rPr>
          <w:rFonts w:ascii="Calibri" w:hAnsi="Calibri" w:cs="Calibri"/>
          <w:color w:val="000000"/>
          <w:sz w:val="16"/>
          <w:szCs w:val="16"/>
        </w:rPr>
        <w:t xml:space="preserve"> to American leaders.23 Should those munitions wind up with rogue elements of the Pakistani military (some of whose members are believed to maintain clandestine links to radical Islamic organizations), or even worse, </w:t>
      </w:r>
      <w:r>
        <w:rPr>
          <w:rFonts w:ascii="Calibri" w:hAnsi="Calibri" w:cs="Calibri"/>
          <w:color w:val="000000"/>
          <w:sz w:val="22"/>
          <w:szCs w:val="22"/>
          <w:u w:val="single"/>
        </w:rPr>
        <w:t xml:space="preserve">should </w:t>
      </w:r>
      <w:r>
        <w:rPr>
          <w:rFonts w:ascii="Calibri" w:hAnsi="Calibri" w:cs="Calibri"/>
          <w:color w:val="000000"/>
          <w:sz w:val="22"/>
          <w:szCs w:val="22"/>
          <w:u w:val="single"/>
          <w:shd w:val="clear" w:color="auto" w:fill="00FF00"/>
        </w:rPr>
        <w:t>Pakistan descend into</w:t>
      </w:r>
      <w:r>
        <w:rPr>
          <w:rFonts w:ascii="Calibri" w:hAnsi="Calibri" w:cs="Calibri"/>
          <w:color w:val="000000"/>
          <w:sz w:val="16"/>
          <w:szCs w:val="16"/>
        </w:rPr>
        <w:t xml:space="preserve"> civil </w:t>
      </w:r>
      <w:r>
        <w:rPr>
          <w:rFonts w:ascii="Calibri" w:hAnsi="Calibri" w:cs="Calibri"/>
          <w:color w:val="000000"/>
          <w:sz w:val="22"/>
          <w:szCs w:val="22"/>
          <w:u w:val="single"/>
          <w:shd w:val="clear" w:color="auto" w:fill="00FF00"/>
        </w:rPr>
        <w:t>war</w:t>
      </w:r>
      <w:r>
        <w:rPr>
          <w:rFonts w:ascii="Calibri" w:hAnsi="Calibri" w:cs="Calibri"/>
          <w:color w:val="000000"/>
          <w:sz w:val="16"/>
          <w:szCs w:val="16"/>
        </w:rPr>
        <w:t xml:space="preserve"> and the weapons fall into untrustworthy or hostile hands, the </w:t>
      </w:r>
      <w:r>
        <w:rPr>
          <w:rFonts w:ascii="Calibri" w:hAnsi="Calibri" w:cs="Calibri"/>
          <w:color w:val="000000"/>
          <w:sz w:val="22"/>
          <w:szCs w:val="22"/>
          <w:u w:val="single"/>
        </w:rPr>
        <w:t>safety of India</w:t>
      </w:r>
      <w:r>
        <w:rPr>
          <w:rFonts w:ascii="Calibri" w:hAnsi="Calibri" w:cs="Calibri"/>
          <w:color w:val="000000"/>
          <w:sz w:val="16"/>
          <w:szCs w:val="16"/>
        </w:rPr>
        <w:t xml:space="preserve"> and other US allies—as well as of American forces deployed in the region—</w:t>
      </w:r>
      <w:r>
        <w:rPr>
          <w:rFonts w:ascii="Calibri" w:hAnsi="Calibri" w:cs="Calibri"/>
          <w:color w:val="000000"/>
          <w:sz w:val="22"/>
          <w:szCs w:val="22"/>
          <w:u w:val="single"/>
          <w:shd w:val="clear" w:color="auto" w:fill="00FF00"/>
        </w:rPr>
        <w:t xml:space="preserve">would be at </w:t>
      </w:r>
      <w:r>
        <w:rPr>
          <w:rFonts w:ascii="Calibri" w:hAnsi="Calibri" w:cs="Calibri"/>
          <w:b/>
          <w:bCs/>
          <w:color w:val="000000"/>
          <w:sz w:val="22"/>
          <w:szCs w:val="22"/>
          <w:u w:val="single"/>
          <w:shd w:val="clear" w:color="auto" w:fill="00FF00"/>
        </w:rPr>
        <w:t>grave risk</w:t>
      </w:r>
      <w:r>
        <w:rPr>
          <w:rFonts w:ascii="Calibri" w:hAnsi="Calibri" w:cs="Calibri"/>
          <w:color w:val="000000"/>
          <w:sz w:val="16"/>
          <w:szCs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2B8B4F2"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As noted, </w:t>
      </w:r>
      <w:r>
        <w:rPr>
          <w:rFonts w:ascii="Calibri" w:hAnsi="Calibri" w:cs="Calibri"/>
          <w:color w:val="000000"/>
          <w:sz w:val="22"/>
          <w:szCs w:val="22"/>
          <w:u w:val="single"/>
        </w:rPr>
        <w:t>farming is the principal economic activity</w:t>
      </w:r>
      <w:r>
        <w:rPr>
          <w:rFonts w:ascii="Calibri" w:hAnsi="Calibri" w:cs="Calibri"/>
          <w:color w:val="000000"/>
          <w:sz w:val="16"/>
          <w:szCs w:val="16"/>
        </w:rPr>
        <w:t xml:space="preserve"> in Pakistan, and </w:t>
      </w:r>
      <w:r>
        <w:rPr>
          <w:rFonts w:ascii="Calibri" w:hAnsi="Calibri" w:cs="Calibri"/>
          <w:color w:val="000000"/>
          <w:sz w:val="22"/>
          <w:szCs w:val="22"/>
          <w:u w:val="single"/>
          <w:shd w:val="clear" w:color="auto" w:fill="00FF00"/>
        </w:rPr>
        <w:t xml:space="preserve">ensuring </w:t>
      </w:r>
      <w:r>
        <w:rPr>
          <w:rFonts w:ascii="Calibri" w:hAnsi="Calibri" w:cs="Calibri"/>
          <w:color w:val="000000"/>
          <w:sz w:val="22"/>
          <w:szCs w:val="22"/>
          <w:u w:val="single"/>
        </w:rPr>
        <w:t xml:space="preserve">access to </w:t>
      </w:r>
      <w:r>
        <w:rPr>
          <w:rFonts w:ascii="Calibri" w:hAnsi="Calibri" w:cs="Calibri"/>
          <w:color w:val="000000"/>
          <w:sz w:val="22"/>
          <w:szCs w:val="22"/>
          <w:u w:val="single"/>
          <w:shd w:val="clear" w:color="auto" w:fill="00FF00"/>
        </w:rPr>
        <w:t>water is an overarching</w:t>
      </w:r>
      <w:r>
        <w:rPr>
          <w:rFonts w:ascii="Calibri" w:hAnsi="Calibri" w:cs="Calibri"/>
          <w:color w:val="000000"/>
          <w:sz w:val="22"/>
          <w:szCs w:val="22"/>
          <w:u w:val="single"/>
        </w:rPr>
        <w:t xml:space="preserve"> public and </w:t>
      </w:r>
      <w:r>
        <w:rPr>
          <w:rFonts w:ascii="Calibri" w:hAnsi="Calibri" w:cs="Calibri"/>
          <w:b/>
          <w:bCs/>
          <w:color w:val="000000"/>
          <w:sz w:val="22"/>
          <w:szCs w:val="22"/>
          <w:u w:val="single"/>
        </w:rPr>
        <w:t xml:space="preserve">government </w:t>
      </w:r>
      <w:r>
        <w:rPr>
          <w:rFonts w:ascii="Calibri" w:hAnsi="Calibri" w:cs="Calibri"/>
          <w:b/>
          <w:bCs/>
          <w:color w:val="000000"/>
          <w:sz w:val="22"/>
          <w:szCs w:val="22"/>
          <w:u w:val="single"/>
          <w:shd w:val="clear" w:color="auto" w:fill="00FF00"/>
        </w:rPr>
        <w:t>concern</w:t>
      </w:r>
      <w:r>
        <w:rPr>
          <w:rFonts w:ascii="Calibri" w:hAnsi="Calibri" w:cs="Calibri"/>
          <w:color w:val="000000"/>
          <w:sz w:val="22"/>
          <w:szCs w:val="22"/>
          <w:u w:val="single"/>
        </w:rPr>
        <w:t>. This means</w:t>
      </w:r>
      <w:r>
        <w:rPr>
          <w:rFonts w:ascii="Calibri" w:hAnsi="Calibri" w:cs="Calibri"/>
          <w:color w:val="000000"/>
          <w:sz w:val="16"/>
          <w:szCs w:val="16"/>
        </w:rPr>
        <w:t xml:space="preserve">, above all, </w:t>
      </w:r>
      <w:r>
        <w:rPr>
          <w:rFonts w:ascii="Calibri" w:hAnsi="Calibri" w:cs="Calibri"/>
          <w:b/>
          <w:bCs/>
          <w:color w:val="000000"/>
          <w:sz w:val="22"/>
          <w:szCs w:val="22"/>
          <w:u w:val="single"/>
        </w:rPr>
        <w:t>managing the use</w:t>
      </w:r>
      <w:r>
        <w:rPr>
          <w:rFonts w:ascii="Calibri" w:hAnsi="Calibri" w:cs="Calibri"/>
          <w:color w:val="000000"/>
          <w:sz w:val="22"/>
          <w:szCs w:val="22"/>
          <w:u w:val="single"/>
        </w:rPr>
        <w:t xml:space="preserve"> of</w:t>
      </w:r>
      <w:r>
        <w:rPr>
          <w:rFonts w:ascii="Calibri" w:hAnsi="Calibri" w:cs="Calibri"/>
          <w:color w:val="000000"/>
          <w:sz w:val="16"/>
          <w:szCs w:val="16"/>
        </w:rPr>
        <w:t xml:space="preserve"> the Indus—the country’s main source of </w:t>
      </w:r>
      <w:r>
        <w:rPr>
          <w:rFonts w:ascii="Calibri" w:hAnsi="Calibri" w:cs="Calibri"/>
          <w:color w:val="000000"/>
          <w:sz w:val="22"/>
          <w:szCs w:val="22"/>
          <w:u w:val="single"/>
        </w:rPr>
        <w:t>water for irrigation and</w:t>
      </w:r>
      <w:r>
        <w:rPr>
          <w:rFonts w:ascii="Calibri" w:hAnsi="Calibri" w:cs="Calibri"/>
          <w:color w:val="000000"/>
          <w:sz w:val="16"/>
          <w:szCs w:val="16"/>
        </w:rPr>
        <w:t xml:space="preserve"> its </w:t>
      </w:r>
      <w:r>
        <w:rPr>
          <w:rFonts w:ascii="Calibri" w:hAnsi="Calibri" w:cs="Calibri"/>
          <w:b/>
          <w:bCs/>
          <w:color w:val="000000"/>
          <w:sz w:val="22"/>
          <w:szCs w:val="22"/>
          <w:u w:val="single"/>
        </w:rPr>
        <w:t>major source</w:t>
      </w:r>
      <w:r>
        <w:rPr>
          <w:rFonts w:ascii="Calibri" w:hAnsi="Calibri" w:cs="Calibri"/>
          <w:color w:val="000000"/>
          <w:sz w:val="22"/>
          <w:szCs w:val="22"/>
          <w:u w:val="single"/>
        </w:rPr>
        <w:t xml:space="preserve"> of</w:t>
      </w:r>
      <w:r>
        <w:rPr>
          <w:rFonts w:ascii="Calibri" w:hAnsi="Calibri" w:cs="Calibri"/>
          <w:color w:val="000000"/>
          <w:sz w:val="16"/>
          <w:szCs w:val="16"/>
        </w:rPr>
        <w:t xml:space="preserve"> power for </w:t>
      </w:r>
      <w:r>
        <w:rPr>
          <w:rFonts w:ascii="Calibri" w:hAnsi="Calibri" w:cs="Calibri"/>
          <w:color w:val="000000"/>
          <w:sz w:val="22"/>
          <w:szCs w:val="22"/>
          <w:u w:val="single"/>
        </w:rPr>
        <w:t>electricity generation</w:t>
      </w:r>
      <w:r>
        <w:rPr>
          <w:rFonts w:ascii="Calibri" w:hAnsi="Calibri" w:cs="Calibri"/>
          <w:color w:val="000000"/>
          <w:sz w:val="16"/>
          <w:szCs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53025DC9" w14:textId="77777777" w:rsidR="00020383" w:rsidRDefault="00020383" w:rsidP="00020383">
      <w:pPr>
        <w:pStyle w:val="NormalWeb"/>
        <w:spacing w:before="0" w:beforeAutospacing="0" w:after="160" w:afterAutospacing="0"/>
      </w:pPr>
      <w:r>
        <w:rPr>
          <w:rFonts w:ascii="Calibri" w:hAnsi="Calibri" w:cs="Calibri"/>
          <w:color w:val="000000"/>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1CD4D8DD" w14:textId="77777777" w:rsidR="00020383" w:rsidRDefault="00020383" w:rsidP="00020383">
      <w:pPr>
        <w:pStyle w:val="NormalWeb"/>
        <w:spacing w:before="0" w:beforeAutospacing="0" w:after="160" w:afterAutospacing="0"/>
      </w:pPr>
      <w:r>
        <w:rPr>
          <w:rFonts w:ascii="Calibri" w:hAnsi="Calibri" w:cs="Calibri"/>
          <w:color w:val="000000"/>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2C905EE4"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Another </w:t>
      </w:r>
      <w:r>
        <w:rPr>
          <w:rFonts w:ascii="Calibri" w:hAnsi="Calibri" w:cs="Calibri"/>
          <w:color w:val="000000"/>
          <w:sz w:val="22"/>
          <w:szCs w:val="22"/>
          <w:u w:val="single"/>
        </w:rPr>
        <w:t>scenario that has</w:t>
      </w:r>
      <w:r>
        <w:rPr>
          <w:rFonts w:ascii="Calibri" w:hAnsi="Calibri" w:cs="Calibri"/>
          <w:color w:val="000000"/>
          <w:sz w:val="16"/>
          <w:szCs w:val="16"/>
        </w:rPr>
        <w:t xml:space="preserve"> some </w:t>
      </w:r>
      <w:r>
        <w:rPr>
          <w:rFonts w:ascii="Calibri" w:hAnsi="Calibri" w:cs="Calibri"/>
          <w:color w:val="000000"/>
          <w:sz w:val="22"/>
          <w:szCs w:val="22"/>
          <w:u w:val="single"/>
        </w:rPr>
        <w:t>analysts worried is</w:t>
      </w:r>
      <w:r>
        <w:rPr>
          <w:rFonts w:ascii="Calibri" w:hAnsi="Calibri" w:cs="Calibri"/>
          <w:color w:val="000000"/>
          <w:sz w:val="16"/>
          <w:szCs w:val="16"/>
        </w:rPr>
        <w:t xml:space="preserve"> the </w:t>
      </w:r>
      <w:r>
        <w:rPr>
          <w:rFonts w:ascii="Calibri" w:hAnsi="Calibri" w:cs="Calibri"/>
          <w:color w:val="000000"/>
          <w:sz w:val="22"/>
          <w:szCs w:val="22"/>
          <w:u w:val="single"/>
        </w:rPr>
        <w:t>possibility that</w:t>
      </w:r>
      <w:r>
        <w:rPr>
          <w:rFonts w:ascii="Calibri" w:hAnsi="Calibri" w:cs="Calibri"/>
          <w:color w:val="000000"/>
          <w:sz w:val="16"/>
          <w:szCs w:val="16"/>
        </w:rPr>
        <w:t xml:space="preserve"> a time of </w:t>
      </w:r>
      <w:r>
        <w:rPr>
          <w:rFonts w:ascii="Calibri" w:hAnsi="Calibri" w:cs="Calibri"/>
          <w:b/>
          <w:bCs/>
          <w:color w:val="000000"/>
          <w:sz w:val="22"/>
          <w:szCs w:val="22"/>
          <w:u w:val="single"/>
        </w:rPr>
        <w:t xml:space="preserve">sharply </w:t>
      </w:r>
      <w:r>
        <w:rPr>
          <w:rFonts w:ascii="Calibri" w:hAnsi="Calibri" w:cs="Calibri"/>
          <w:b/>
          <w:bCs/>
          <w:color w:val="000000"/>
          <w:sz w:val="22"/>
          <w:szCs w:val="22"/>
          <w:u w:val="single"/>
          <w:shd w:val="clear" w:color="auto" w:fill="00FF00"/>
        </w:rPr>
        <w:t>reduced</w:t>
      </w:r>
      <w:r>
        <w:rPr>
          <w:rFonts w:ascii="Calibri" w:hAnsi="Calibri" w:cs="Calibri"/>
          <w:color w:val="000000"/>
          <w:sz w:val="22"/>
          <w:szCs w:val="22"/>
          <w:u w:val="single"/>
          <w:shd w:val="clear" w:color="auto" w:fill="00FF00"/>
        </w:rPr>
        <w:t xml:space="preserve"> water</w:t>
      </w:r>
      <w:r>
        <w:rPr>
          <w:rFonts w:ascii="Calibri" w:hAnsi="Calibri" w:cs="Calibri"/>
          <w:color w:val="000000"/>
          <w:sz w:val="16"/>
          <w:szCs w:val="16"/>
          <w:u w:val="single"/>
        </w:rPr>
        <w:t xml:space="preserve"> </w:t>
      </w:r>
      <w:r>
        <w:rPr>
          <w:rFonts w:ascii="Calibri" w:hAnsi="Calibri" w:cs="Calibri"/>
          <w:color w:val="000000"/>
          <w:sz w:val="16"/>
          <w:szCs w:val="16"/>
        </w:rPr>
        <w:t xml:space="preserve">flow through the Indus will </w:t>
      </w:r>
      <w:r>
        <w:rPr>
          <w:rFonts w:ascii="Calibri" w:hAnsi="Calibri" w:cs="Calibri"/>
          <w:color w:val="000000"/>
          <w:sz w:val="22"/>
          <w:szCs w:val="22"/>
          <w:u w:val="single"/>
          <w:shd w:val="clear" w:color="auto" w:fill="00FF00"/>
        </w:rPr>
        <w:t>coincide with</w:t>
      </w:r>
      <w:r>
        <w:rPr>
          <w:rFonts w:ascii="Calibri" w:hAnsi="Calibri" w:cs="Calibri"/>
          <w:color w:val="000000"/>
          <w:sz w:val="22"/>
          <w:szCs w:val="22"/>
          <w:u w:val="single"/>
        </w:rPr>
        <w:t xml:space="preserve"> efforts by </w:t>
      </w:r>
      <w:r>
        <w:rPr>
          <w:rFonts w:ascii="Calibri" w:hAnsi="Calibri" w:cs="Calibri"/>
          <w:color w:val="000000"/>
          <w:sz w:val="22"/>
          <w:szCs w:val="22"/>
          <w:u w:val="single"/>
          <w:shd w:val="clear" w:color="auto" w:fill="00FF00"/>
        </w:rPr>
        <w:t>India</w:t>
      </w:r>
      <w:r>
        <w:rPr>
          <w:rFonts w:ascii="Calibri" w:hAnsi="Calibri" w:cs="Calibri"/>
          <w:color w:val="000000"/>
          <w:sz w:val="16"/>
          <w:szCs w:val="16"/>
        </w:rPr>
        <w:t xml:space="preserve"> to </w:t>
      </w:r>
      <w:r>
        <w:rPr>
          <w:rFonts w:ascii="Calibri" w:hAnsi="Calibri" w:cs="Calibri"/>
          <w:color w:val="000000"/>
          <w:sz w:val="22"/>
          <w:szCs w:val="22"/>
          <w:u w:val="single"/>
          <w:shd w:val="clear" w:color="auto" w:fill="00FF00"/>
        </w:rPr>
        <w:t>exploit its advantage</w:t>
      </w:r>
      <w:r>
        <w:rPr>
          <w:rFonts w:ascii="Calibri" w:hAnsi="Calibri" w:cs="Calibri"/>
          <w:color w:val="000000"/>
          <w:sz w:val="22"/>
          <w:szCs w:val="22"/>
          <w:u w:val="single"/>
        </w:rPr>
        <w:t>ous</w:t>
      </w:r>
      <w:r>
        <w:rPr>
          <w:rFonts w:ascii="Calibri" w:hAnsi="Calibri" w:cs="Calibri"/>
          <w:color w:val="000000"/>
          <w:sz w:val="16"/>
          <w:szCs w:val="16"/>
        </w:rPr>
        <w:t xml:space="preserve"> position as the upper riparian on three key tributaries of the Indus—the Ravi, the Beas, and the Sutlej—to divert water for its own use, thereby depriving downstream Pakistan of vital supplies and </w:t>
      </w:r>
      <w:r>
        <w:rPr>
          <w:rFonts w:ascii="Calibri" w:hAnsi="Calibri" w:cs="Calibri"/>
          <w:color w:val="000000"/>
          <w:sz w:val="22"/>
          <w:szCs w:val="22"/>
          <w:u w:val="single"/>
          <w:shd w:val="clear" w:color="auto" w:fill="00FF00"/>
        </w:rPr>
        <w:t>provoking</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00"/>
        </w:rPr>
        <w:t>war</w:t>
      </w:r>
      <w:r>
        <w:rPr>
          <w:rFonts w:ascii="Calibri" w:hAnsi="Calibri" w:cs="Calibri"/>
          <w:color w:val="000000"/>
          <w:sz w:val="22"/>
          <w:szCs w:val="22"/>
          <w:u w:val="single"/>
        </w:rPr>
        <w:t xml:space="preserve"> between these two countries</w:t>
      </w:r>
      <w:r>
        <w:rPr>
          <w:rFonts w:ascii="Calibri" w:hAnsi="Calibri" w:cs="Calibri"/>
          <w:color w:val="000000"/>
          <w:sz w:val="16"/>
          <w:szCs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Fonts w:ascii="Calibri" w:hAnsi="Calibri" w:cs="Calibri"/>
          <w:color w:val="000000"/>
          <w:sz w:val="22"/>
          <w:szCs w:val="22"/>
          <w:u w:val="single"/>
          <w:shd w:val="clear" w:color="auto" w:fill="00FF00"/>
        </w:rPr>
        <w:t>India, possessing</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superior </w:t>
      </w:r>
      <w:r>
        <w:rPr>
          <w:rFonts w:ascii="Calibri" w:hAnsi="Calibri" w:cs="Calibri"/>
          <w:b/>
          <w:bCs/>
          <w:color w:val="000000"/>
          <w:sz w:val="22"/>
          <w:szCs w:val="22"/>
          <w:u w:val="single"/>
          <w:shd w:val="clear" w:color="auto" w:fill="00FF00"/>
        </w:rPr>
        <w:t>conventional forces</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00"/>
        </w:rPr>
        <w:t>overpower Pakistan</w:t>
      </w:r>
      <w:r>
        <w:rPr>
          <w:rFonts w:ascii="Calibri" w:hAnsi="Calibri" w:cs="Calibri"/>
          <w:color w:val="000000"/>
          <w:sz w:val="22"/>
          <w:szCs w:val="22"/>
          <w:u w:val="single"/>
        </w:rPr>
        <w:t>’s</w:t>
      </w:r>
      <w:r>
        <w:rPr>
          <w:rFonts w:ascii="Calibri" w:hAnsi="Calibri" w:cs="Calibri"/>
          <w:color w:val="000000"/>
          <w:sz w:val="16"/>
          <w:szCs w:val="16"/>
        </w:rPr>
        <w:t xml:space="preserve"> equivalent </w:t>
      </w:r>
      <w:r>
        <w:rPr>
          <w:rFonts w:ascii="Calibri" w:hAnsi="Calibri" w:cs="Calibri"/>
          <w:color w:val="000000"/>
          <w:sz w:val="22"/>
          <w:szCs w:val="22"/>
          <w:u w:val="single"/>
        </w:rPr>
        <w:t xml:space="preserve">armies, </w:t>
      </w:r>
      <w:r>
        <w:rPr>
          <w:rFonts w:ascii="Calibri" w:hAnsi="Calibri" w:cs="Calibri"/>
          <w:color w:val="000000"/>
          <w:sz w:val="22"/>
          <w:szCs w:val="22"/>
          <w:u w:val="single"/>
          <w:shd w:val="clear" w:color="auto" w:fill="00FF00"/>
        </w:rPr>
        <w:t>leading</w:t>
      </w:r>
      <w:r>
        <w:rPr>
          <w:rFonts w:ascii="Calibri" w:hAnsi="Calibri" w:cs="Calibri"/>
          <w:color w:val="000000"/>
          <w:sz w:val="22"/>
          <w:szCs w:val="22"/>
          <w:u w:val="single"/>
        </w:rPr>
        <w:t xml:space="preserve"> Pakistan’s </w:t>
      </w:r>
      <w:r>
        <w:rPr>
          <w:rFonts w:ascii="Calibri" w:hAnsi="Calibri" w:cs="Calibri"/>
          <w:color w:val="000000"/>
          <w:sz w:val="22"/>
          <w:szCs w:val="22"/>
          <w:u w:val="single"/>
          <w:shd w:val="clear" w:color="auto" w:fill="00FF00"/>
        </w:rPr>
        <w:t>leaders to</w:t>
      </w:r>
      <w:r>
        <w:rPr>
          <w:rFonts w:ascii="Calibri" w:hAnsi="Calibri" w:cs="Calibri"/>
          <w:color w:val="000000"/>
          <w:sz w:val="16"/>
          <w:szCs w:val="16"/>
        </w:rPr>
        <w:t xml:space="preserve"> order the </w:t>
      </w:r>
      <w:r>
        <w:rPr>
          <w:rFonts w:ascii="Calibri" w:hAnsi="Calibri" w:cs="Calibri"/>
          <w:color w:val="000000"/>
          <w:sz w:val="22"/>
          <w:szCs w:val="22"/>
          <w:u w:val="single"/>
          <w:shd w:val="clear" w:color="auto" w:fill="00FF00"/>
        </w:rPr>
        <w:t>use</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nuclear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weapons</w:t>
      </w:r>
      <w:r>
        <w:rPr>
          <w:rFonts w:ascii="Calibri" w:hAnsi="Calibri" w:cs="Calibri"/>
          <w:color w:val="000000"/>
          <w:sz w:val="16"/>
          <w:szCs w:val="16"/>
        </w:rPr>
        <w:t xml:space="preserve"> against India, </w:t>
      </w:r>
      <w:r>
        <w:rPr>
          <w:rFonts w:ascii="Calibri" w:hAnsi="Calibri" w:cs="Calibri"/>
          <w:color w:val="000000"/>
          <w:sz w:val="22"/>
          <w:szCs w:val="22"/>
          <w:u w:val="single"/>
          <w:shd w:val="clear" w:color="auto" w:fill="00FF00"/>
        </w:rPr>
        <w:t>igniting</w:t>
      </w:r>
      <w:r>
        <w:rPr>
          <w:rFonts w:ascii="Calibri" w:hAnsi="Calibri" w:cs="Calibri"/>
          <w:color w:val="000000"/>
          <w:sz w:val="16"/>
          <w:szCs w:val="16"/>
        </w:rPr>
        <w:t xml:space="preserve"> a regional </w:t>
      </w:r>
      <w:r>
        <w:rPr>
          <w:rFonts w:ascii="Calibri" w:hAnsi="Calibri" w:cs="Calibri"/>
          <w:color w:val="000000"/>
          <w:sz w:val="22"/>
          <w:szCs w:val="22"/>
          <w:u w:val="single"/>
          <w:shd w:val="clear" w:color="auto" w:fill="00FF00"/>
        </w:rPr>
        <w:t>nuclear war</w:t>
      </w:r>
      <w:r>
        <w:rPr>
          <w:rFonts w:ascii="Calibri" w:hAnsi="Calibri" w:cs="Calibri"/>
          <w:color w:val="000000"/>
          <w:sz w:val="16"/>
          <w:szCs w:val="16"/>
        </w:rPr>
        <w:t xml:space="preserve">. Such a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 xml:space="preserve">, scientists have calculated, would result in 50 to 125 million fatalities, and </w:t>
      </w:r>
      <w:r>
        <w:rPr>
          <w:rFonts w:ascii="Calibri" w:hAnsi="Calibri" w:cs="Calibri"/>
          <w:color w:val="000000"/>
          <w:sz w:val="22"/>
          <w:szCs w:val="22"/>
          <w:u w:val="single"/>
          <w:shd w:val="clear" w:color="auto" w:fill="00FF00"/>
        </w:rPr>
        <w:t>produce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dust </w:t>
      </w:r>
      <w:r>
        <w:rPr>
          <w:rFonts w:ascii="Calibri" w:hAnsi="Calibri" w:cs="Calibri"/>
          <w:b/>
          <w:bCs/>
          <w:color w:val="000000"/>
          <w:sz w:val="22"/>
          <w:szCs w:val="22"/>
          <w:u w:val="single"/>
          <w:shd w:val="clear" w:color="auto" w:fill="00FF00"/>
        </w:rPr>
        <w:t>cloud</w:t>
      </w:r>
      <w:r>
        <w:rPr>
          <w:rFonts w:ascii="Calibri" w:hAnsi="Calibri" w:cs="Calibri"/>
          <w:color w:val="000000"/>
          <w:sz w:val="22"/>
          <w:szCs w:val="22"/>
          <w:u w:val="single"/>
          <w:shd w:val="clear" w:color="auto" w:fill="00FF00"/>
        </w:rPr>
        <w:t xml:space="preserve"> covering</w:t>
      </w:r>
      <w:r>
        <w:rPr>
          <w:rFonts w:ascii="Calibri" w:hAnsi="Calibri" w:cs="Calibri"/>
          <w:color w:val="000000"/>
          <w:sz w:val="16"/>
          <w:szCs w:val="16"/>
        </w:rPr>
        <w:t xml:space="preserve"> much of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Earth</w:t>
      </w:r>
      <w:r>
        <w:rPr>
          <w:rFonts w:ascii="Calibri" w:hAnsi="Calibri" w:cs="Calibri"/>
          <w:color w:val="000000"/>
          <w:sz w:val="22"/>
          <w:szCs w:val="22"/>
          <w:u w:val="single"/>
        </w:rPr>
        <w:t xml:space="preserve">, decimating </w:t>
      </w:r>
      <w:r>
        <w:rPr>
          <w:rFonts w:ascii="Calibri" w:hAnsi="Calibri" w:cs="Calibri"/>
          <w:b/>
          <w:bCs/>
          <w:color w:val="000000"/>
          <w:sz w:val="22"/>
          <w:szCs w:val="22"/>
          <w:u w:val="single"/>
        </w:rPr>
        <w:t>global agriculture</w:t>
      </w:r>
      <w:r>
        <w:rPr>
          <w:rFonts w:ascii="Calibri" w:hAnsi="Calibri" w:cs="Calibri"/>
          <w:color w:val="000000"/>
          <w:sz w:val="16"/>
          <w:szCs w:val="16"/>
        </w:rPr>
        <w:t>—an outcome with enormous implications for American national security.30</w:t>
      </w:r>
    </w:p>
    <w:p w14:paraId="39952B0B" w14:textId="77777777" w:rsidR="00020383" w:rsidRDefault="00020383" w:rsidP="00020383">
      <w:pPr>
        <w:pStyle w:val="Heading4"/>
        <w:spacing w:before="240" w:after="40"/>
      </w:pPr>
      <w:r>
        <w:rPr>
          <w:rFonts w:cs="Calibri"/>
          <w:color w:val="000000"/>
        </w:rPr>
        <w:t>b] Sino-India Conflict – goes Nuclear</w:t>
      </w:r>
    </w:p>
    <w:p w14:paraId="2AA11326" w14:textId="77777777" w:rsidR="00020383" w:rsidRDefault="00020383" w:rsidP="00020383">
      <w:pPr>
        <w:pStyle w:val="NormalWeb"/>
        <w:spacing w:before="0" w:beforeAutospacing="0" w:after="160" w:afterAutospacing="0"/>
      </w:pPr>
      <w:r>
        <w:rPr>
          <w:rFonts w:ascii="Calibri" w:hAnsi="Calibri" w:cs="Calibri"/>
          <w:b/>
          <w:bCs/>
          <w:color w:val="000000"/>
          <w:sz w:val="26"/>
          <w:szCs w:val="26"/>
        </w:rPr>
        <w:t xml:space="preserve">Klare 20 </w:t>
      </w:r>
      <w:r>
        <w:rPr>
          <w:rFonts w:ascii="Calibri" w:hAnsi="Calibri" w:cs="Calibri"/>
          <w:color w:val="000000"/>
          <w:sz w:val="22"/>
          <w:szCs w:val="22"/>
        </w:rP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00685D98" w14:textId="77777777" w:rsidR="00020383" w:rsidRDefault="00020383" w:rsidP="00020383">
      <w:pPr>
        <w:pStyle w:val="NormalWeb"/>
        <w:spacing w:before="0" w:beforeAutospacing="0" w:after="160" w:afterAutospacing="0"/>
      </w:pPr>
      <w:r>
        <w:rPr>
          <w:rFonts w:ascii="Calibri" w:hAnsi="Calibri" w:cs="Calibri"/>
          <w:color w:val="000000"/>
          <w:sz w:val="16"/>
          <w:szCs w:val="16"/>
        </w:rPr>
        <w:t>China, India, and the Brahmaputra River</w:t>
      </w:r>
    </w:p>
    <w:p w14:paraId="3EDB39F4"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The </w:t>
      </w:r>
      <w:r>
        <w:rPr>
          <w:rFonts w:ascii="Calibri" w:hAnsi="Calibri" w:cs="Calibri"/>
          <w:color w:val="000000"/>
          <w:sz w:val="22"/>
          <w:szCs w:val="22"/>
          <w:u w:val="single"/>
          <w:shd w:val="clear" w:color="auto" w:fill="00FF00"/>
        </w:rPr>
        <w:t>potential for</w:t>
      </w:r>
      <w:r>
        <w:rPr>
          <w:rFonts w:ascii="Calibri" w:hAnsi="Calibri" w:cs="Calibri"/>
          <w:color w:val="000000"/>
          <w:sz w:val="22"/>
          <w:szCs w:val="22"/>
          <w:u w:val="single"/>
        </w:rPr>
        <w:t xml:space="preserve"> interstate conflict</w:t>
      </w:r>
      <w:r>
        <w:rPr>
          <w:rFonts w:ascii="Calibri" w:hAnsi="Calibri" w:cs="Calibri"/>
          <w:color w:val="000000"/>
          <w:sz w:val="16"/>
          <w:szCs w:val="16"/>
        </w:rPr>
        <w:t xml:space="preserve">—even </w:t>
      </w:r>
      <w:r>
        <w:rPr>
          <w:rFonts w:ascii="Calibri" w:hAnsi="Calibri" w:cs="Calibri"/>
          <w:color w:val="000000"/>
          <w:sz w:val="22"/>
          <w:szCs w:val="22"/>
          <w:u w:val="single"/>
          <w:shd w:val="clear" w:color="auto" w:fill="00FF00"/>
        </w:rPr>
        <w:t>nuclear conflict—over</w:t>
      </w:r>
      <w:r>
        <w:rPr>
          <w:rFonts w:ascii="Calibri" w:hAnsi="Calibri" w:cs="Calibri"/>
          <w:color w:val="000000"/>
          <w:sz w:val="16"/>
          <w:szCs w:val="16"/>
        </w:rPr>
        <w:t xml:space="preserve"> shared </w:t>
      </w:r>
      <w:r>
        <w:rPr>
          <w:rFonts w:ascii="Calibri" w:hAnsi="Calibri" w:cs="Calibri"/>
          <w:color w:val="000000"/>
          <w:sz w:val="22"/>
          <w:szCs w:val="22"/>
          <w:u w:val="single"/>
          <w:shd w:val="clear" w:color="auto" w:fill="00FF00"/>
        </w:rPr>
        <w:t>water</w:t>
      </w:r>
      <w:r>
        <w:rPr>
          <w:rFonts w:ascii="Calibri" w:hAnsi="Calibri" w:cs="Calibri"/>
          <w:color w:val="000000"/>
          <w:sz w:val="16"/>
          <w:szCs w:val="16"/>
        </w:rPr>
        <w:t xml:space="preserve"> supplies </w:t>
      </w:r>
      <w:r>
        <w:rPr>
          <w:rFonts w:ascii="Calibri" w:hAnsi="Calibri" w:cs="Calibri"/>
          <w:color w:val="000000"/>
          <w:sz w:val="22"/>
          <w:szCs w:val="22"/>
          <w:u w:val="single"/>
          <w:shd w:val="clear" w:color="auto" w:fill="00FF00"/>
        </w:rPr>
        <w:t>arises in the case of a</w:t>
      </w:r>
      <w:r>
        <w:rPr>
          <w:rFonts w:ascii="Calibri" w:hAnsi="Calibri" w:cs="Calibri"/>
          <w:color w:val="000000"/>
          <w:sz w:val="22"/>
          <w:szCs w:val="22"/>
          <w:u w:val="single"/>
        </w:rPr>
        <w:t xml:space="preserve">nother </w:t>
      </w:r>
      <w:r>
        <w:rPr>
          <w:rFonts w:ascii="Calibri" w:hAnsi="Calibri" w:cs="Calibri"/>
          <w:b/>
          <w:bCs/>
          <w:color w:val="000000"/>
          <w:sz w:val="22"/>
          <w:szCs w:val="22"/>
          <w:u w:val="single"/>
          <w:shd w:val="clear" w:color="auto" w:fill="00FF00"/>
        </w:rPr>
        <w:t>major river</w:t>
      </w:r>
      <w:r>
        <w:rPr>
          <w:rFonts w:ascii="Calibri" w:hAnsi="Calibri" w:cs="Calibri"/>
          <w:color w:val="000000"/>
          <w:sz w:val="16"/>
          <w:szCs w:val="16"/>
        </w:rPr>
        <w:t xml:space="preserve"> at risk from climate change: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Brahmaputra</w:t>
      </w:r>
      <w:r>
        <w:rPr>
          <w:rFonts w:ascii="Calibri" w:hAnsi="Calibri" w:cs="Calibri"/>
          <w:color w:val="000000"/>
          <w:sz w:val="16"/>
          <w:szCs w:val="16"/>
        </w:rPr>
        <w:t xml:space="preserve">, which </w:t>
      </w:r>
      <w:r>
        <w:rPr>
          <w:rFonts w:ascii="Calibri" w:hAnsi="Calibri" w:cs="Calibri"/>
          <w:color w:val="000000"/>
          <w:sz w:val="22"/>
          <w:szCs w:val="22"/>
          <w:u w:val="single"/>
          <w:shd w:val="clear" w:color="auto" w:fill="00FF00"/>
        </w:rPr>
        <w:t>originates in China and traverses</w:t>
      </w:r>
      <w:r>
        <w:rPr>
          <w:rFonts w:ascii="Calibri" w:hAnsi="Calibri" w:cs="Calibri"/>
          <w:color w:val="000000"/>
          <w:sz w:val="22"/>
          <w:szCs w:val="22"/>
          <w:u w:val="single"/>
        </w:rPr>
        <w:t xml:space="preserve"> much of</w:t>
      </w:r>
      <w:r>
        <w:rPr>
          <w:rFonts w:ascii="Calibri" w:hAnsi="Calibri" w:cs="Calibri"/>
          <w:color w:val="000000"/>
          <w:sz w:val="16"/>
          <w:szCs w:val="16"/>
        </w:rPr>
        <w:t xml:space="preserve"> northeastern </w:t>
      </w:r>
      <w:r>
        <w:rPr>
          <w:rFonts w:ascii="Calibri" w:hAnsi="Calibri" w:cs="Calibri"/>
          <w:color w:val="000000"/>
          <w:sz w:val="22"/>
          <w:szCs w:val="22"/>
          <w:u w:val="single"/>
          <w:shd w:val="clear" w:color="auto" w:fill="00FF00"/>
        </w:rPr>
        <w:t>India</w:t>
      </w:r>
      <w:r>
        <w:rPr>
          <w:rFonts w:ascii="Calibri" w:hAnsi="Calibri" w:cs="Calibri"/>
          <w:color w:val="000000"/>
          <w:sz w:val="16"/>
          <w:szCs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Pr>
          <w:rFonts w:ascii="Calibri" w:hAnsi="Calibri" w:cs="Calibri"/>
          <w:color w:val="000000"/>
          <w:sz w:val="22"/>
          <w:szCs w:val="22"/>
          <w:u w:val="single"/>
        </w:rPr>
        <w:t>For</w:t>
      </w:r>
      <w:r>
        <w:rPr>
          <w:rFonts w:ascii="Calibri" w:hAnsi="Calibri" w:cs="Calibri"/>
          <w:color w:val="000000"/>
          <w:sz w:val="16"/>
          <w:szCs w:val="16"/>
        </w:rPr>
        <w:t xml:space="preserve"> the </w:t>
      </w:r>
      <w:r>
        <w:rPr>
          <w:rFonts w:ascii="Calibri" w:hAnsi="Calibri" w:cs="Calibri"/>
          <w:color w:val="000000"/>
          <w:sz w:val="22"/>
          <w:szCs w:val="22"/>
          <w:u w:val="single"/>
        </w:rPr>
        <w:t>Chinese</w:t>
      </w:r>
      <w:r>
        <w:rPr>
          <w:rFonts w:ascii="Calibri" w:hAnsi="Calibri" w:cs="Calibri"/>
          <w:color w:val="000000"/>
          <w:sz w:val="16"/>
          <w:szCs w:val="16"/>
        </w:rPr>
        <w:t xml:space="preserve">, the </w:t>
      </w:r>
      <w:r>
        <w:rPr>
          <w:rFonts w:ascii="Calibri" w:hAnsi="Calibri" w:cs="Calibri"/>
          <w:color w:val="000000"/>
          <w:sz w:val="22"/>
          <w:szCs w:val="22"/>
          <w:u w:val="single"/>
        </w:rPr>
        <w:t xml:space="preserve">Brahmaputra is an </w:t>
      </w:r>
      <w:r>
        <w:rPr>
          <w:rFonts w:ascii="Calibri" w:hAnsi="Calibri" w:cs="Calibri"/>
          <w:b/>
          <w:bCs/>
          <w:color w:val="000000"/>
          <w:sz w:val="22"/>
          <w:szCs w:val="22"/>
          <w:u w:val="single"/>
        </w:rPr>
        <w:t>important engine</w:t>
      </w:r>
      <w:r>
        <w:rPr>
          <w:rFonts w:ascii="Calibri" w:hAnsi="Calibri" w:cs="Calibri"/>
          <w:color w:val="000000"/>
          <w:sz w:val="22"/>
          <w:szCs w:val="22"/>
          <w:u w:val="single"/>
        </w:rPr>
        <w:t xml:space="preserve"> of hydroelectric power</w:t>
      </w:r>
      <w:r>
        <w:rPr>
          <w:rFonts w:ascii="Calibri" w:hAnsi="Calibri" w:cs="Calibri"/>
          <w:color w:val="000000"/>
          <w:sz w:val="16"/>
          <w:szCs w:val="16"/>
        </w:rPr>
        <w:t xml:space="preserve">; they have already installed one dam on the river, at Zangmu, and have announced plans for at least three more. </w:t>
      </w:r>
      <w:r>
        <w:rPr>
          <w:rFonts w:ascii="Calibri" w:hAnsi="Calibri" w:cs="Calibri"/>
          <w:color w:val="000000"/>
          <w:sz w:val="22"/>
          <w:szCs w:val="22"/>
          <w:u w:val="single"/>
        </w:rPr>
        <w:t>For</w:t>
      </w:r>
      <w:r>
        <w:rPr>
          <w:rFonts w:ascii="Calibri" w:hAnsi="Calibri" w:cs="Calibri"/>
          <w:color w:val="000000"/>
          <w:sz w:val="16"/>
          <w:szCs w:val="16"/>
        </w:rPr>
        <w:t xml:space="preserve"> the </w:t>
      </w:r>
      <w:r>
        <w:rPr>
          <w:rFonts w:ascii="Calibri" w:hAnsi="Calibri" w:cs="Calibri"/>
          <w:color w:val="000000"/>
          <w:sz w:val="22"/>
          <w:szCs w:val="22"/>
          <w:u w:val="single"/>
        </w:rPr>
        <w:t xml:space="preserve">Indians, it is a </w:t>
      </w:r>
      <w:r>
        <w:rPr>
          <w:rFonts w:ascii="Calibri" w:hAnsi="Calibri" w:cs="Calibri"/>
          <w:b/>
          <w:bCs/>
          <w:color w:val="000000"/>
          <w:sz w:val="22"/>
          <w:szCs w:val="22"/>
          <w:u w:val="single"/>
        </w:rPr>
        <w:t>valuable source</w:t>
      </w:r>
      <w:r>
        <w:rPr>
          <w:rFonts w:ascii="Calibri" w:hAnsi="Calibri" w:cs="Calibri"/>
          <w:color w:val="000000"/>
          <w:sz w:val="22"/>
          <w:szCs w:val="22"/>
          <w:u w:val="single"/>
        </w:rPr>
        <w:t xml:space="preserve"> of irrigation water, especially in agriculture-dependent regions</w:t>
      </w:r>
      <w:r>
        <w:rPr>
          <w:rFonts w:ascii="Calibri" w:hAnsi="Calibri" w:cs="Calibri"/>
          <w:color w:val="000000"/>
          <w:sz w:val="16"/>
          <w:szCs w:val="16"/>
        </w:rPr>
        <w:t xml:space="preserve"> of the northeast. </w:t>
      </w:r>
      <w:r>
        <w:rPr>
          <w:rFonts w:ascii="Calibri" w:hAnsi="Calibri" w:cs="Calibri"/>
          <w:color w:val="000000"/>
          <w:sz w:val="22"/>
          <w:szCs w:val="22"/>
          <w:u w:val="single"/>
        </w:rPr>
        <w:t xml:space="preserve">Leaders of both countries are </w:t>
      </w:r>
      <w:r>
        <w:rPr>
          <w:rFonts w:ascii="Calibri" w:hAnsi="Calibri" w:cs="Calibri"/>
          <w:b/>
          <w:bCs/>
          <w:color w:val="000000"/>
          <w:sz w:val="22"/>
          <w:szCs w:val="22"/>
          <w:u w:val="single"/>
        </w:rPr>
        <w:t>fully aware</w:t>
      </w:r>
      <w:r>
        <w:rPr>
          <w:rFonts w:ascii="Calibri" w:hAnsi="Calibri" w:cs="Calibri"/>
          <w:color w:val="000000"/>
          <w:sz w:val="22"/>
          <w:szCs w:val="22"/>
          <w:u w:val="single"/>
        </w:rPr>
        <w:t xml:space="preserve"> of their counterparts’</w:t>
      </w:r>
      <w:r>
        <w:rPr>
          <w:rFonts w:ascii="Calibri" w:hAnsi="Calibri" w:cs="Calibri"/>
          <w:color w:val="000000"/>
          <w:sz w:val="16"/>
          <w:szCs w:val="16"/>
        </w:rPr>
        <w:t xml:space="preserve"> interests and </w:t>
      </w:r>
      <w:r>
        <w:rPr>
          <w:rFonts w:ascii="Calibri" w:hAnsi="Calibri" w:cs="Calibri"/>
          <w:color w:val="000000"/>
          <w:sz w:val="22"/>
          <w:szCs w:val="22"/>
          <w:u w:val="single"/>
        </w:rPr>
        <w:t>concerns over the river</w:t>
      </w:r>
      <w:r>
        <w:rPr>
          <w:rFonts w:ascii="Calibri" w:hAnsi="Calibri" w:cs="Calibri"/>
          <w:color w:val="000000"/>
          <w:sz w:val="16"/>
          <w:szCs w:val="16"/>
        </w:rPr>
        <w:t xml:space="preserve"> but have made little effort to reach a mutual understanding—let alone any formal agreements—regarding its future development.31</w:t>
      </w:r>
    </w:p>
    <w:p w14:paraId="7B4B2625"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Several factors make the future status of the </w:t>
      </w:r>
      <w:r>
        <w:rPr>
          <w:rFonts w:ascii="Calibri" w:hAnsi="Calibri" w:cs="Calibri"/>
          <w:color w:val="000000"/>
          <w:sz w:val="22"/>
          <w:szCs w:val="22"/>
          <w:u w:val="single"/>
        </w:rPr>
        <w:t xml:space="preserve">Brahmaputra </w:t>
      </w:r>
      <w:r>
        <w:rPr>
          <w:rFonts w:ascii="Calibri" w:hAnsi="Calibri" w:cs="Calibri"/>
          <w:color w:val="000000"/>
          <w:sz w:val="22"/>
          <w:szCs w:val="22"/>
          <w:u w:val="single"/>
          <w:shd w:val="clear" w:color="auto" w:fill="00FF00"/>
        </w:rPr>
        <w:t>a matter of</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deep </w:t>
      </w:r>
      <w:r>
        <w:rPr>
          <w:rFonts w:ascii="Calibri" w:hAnsi="Calibri" w:cs="Calibri"/>
          <w:b/>
          <w:bCs/>
          <w:color w:val="000000"/>
          <w:sz w:val="22"/>
          <w:szCs w:val="22"/>
          <w:u w:val="single"/>
          <w:shd w:val="clear" w:color="auto" w:fill="00FF00"/>
        </w:rPr>
        <w:t>concern</w:t>
      </w:r>
      <w:r>
        <w:rPr>
          <w:rFonts w:ascii="Calibri" w:hAnsi="Calibri" w:cs="Calibri"/>
          <w:color w:val="000000"/>
          <w:sz w:val="22"/>
          <w:szCs w:val="22"/>
          <w:u w:val="single"/>
        </w:rPr>
        <w:t xml:space="preserve"> </w:t>
      </w:r>
      <w:r>
        <w:rPr>
          <w:rFonts w:ascii="Calibri" w:hAnsi="Calibri" w:cs="Calibri"/>
          <w:color w:val="000000"/>
          <w:sz w:val="16"/>
          <w:szCs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Pr>
          <w:rFonts w:ascii="Calibri" w:hAnsi="Calibri" w:cs="Calibri"/>
          <w:color w:val="000000"/>
          <w:sz w:val="22"/>
          <w:szCs w:val="22"/>
          <w:u w:val="single"/>
        </w:rPr>
        <w:t xml:space="preserve">To this day, </w:t>
      </w:r>
      <w:r>
        <w:rPr>
          <w:rFonts w:ascii="Calibri" w:hAnsi="Calibri" w:cs="Calibri"/>
          <w:color w:val="000000"/>
          <w:sz w:val="22"/>
          <w:szCs w:val="22"/>
          <w:u w:val="single"/>
          <w:shd w:val="clear" w:color="auto" w:fill="00FF00"/>
        </w:rPr>
        <w:t>discord</w:t>
      </w:r>
      <w:r>
        <w:rPr>
          <w:rFonts w:ascii="Calibri" w:hAnsi="Calibri" w:cs="Calibri"/>
          <w:color w:val="000000"/>
          <w:sz w:val="16"/>
          <w:szCs w:val="16"/>
        </w:rPr>
        <w:t xml:space="preserve"> over Arunachal Pradesh </w:t>
      </w:r>
      <w:r>
        <w:rPr>
          <w:rFonts w:ascii="Calibri" w:hAnsi="Calibri" w:cs="Calibri"/>
          <w:color w:val="000000"/>
          <w:sz w:val="22"/>
          <w:szCs w:val="22"/>
          <w:u w:val="single"/>
          <w:shd w:val="clear" w:color="auto" w:fill="00FF00"/>
        </w:rPr>
        <w:t>remains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continuing </w:t>
      </w:r>
      <w:r>
        <w:rPr>
          <w:rFonts w:ascii="Calibri" w:hAnsi="Calibri" w:cs="Calibri"/>
          <w:b/>
          <w:bCs/>
          <w:color w:val="000000"/>
          <w:sz w:val="22"/>
          <w:szCs w:val="22"/>
          <w:u w:val="single"/>
          <w:shd w:val="clear" w:color="auto" w:fill="00FF00"/>
        </w:rPr>
        <w:t>source</w:t>
      </w:r>
      <w:r>
        <w:rPr>
          <w:rFonts w:ascii="Calibri" w:hAnsi="Calibri" w:cs="Calibri"/>
          <w:color w:val="000000"/>
          <w:sz w:val="22"/>
          <w:szCs w:val="22"/>
          <w:u w:val="single"/>
          <w:shd w:val="clear" w:color="auto" w:fill="00FF00"/>
        </w:rPr>
        <w:t xml:space="preserve"> of friction</w:t>
      </w:r>
      <w:r>
        <w:rPr>
          <w:rFonts w:ascii="Calibri" w:hAnsi="Calibri" w:cs="Calibri"/>
          <w:color w:val="000000"/>
          <w:sz w:val="22"/>
          <w:szCs w:val="22"/>
          <w:u w:val="single"/>
        </w:rPr>
        <w:t xml:space="preserve"> in Sino-Indian</w:t>
      </w:r>
      <w:r>
        <w:rPr>
          <w:rFonts w:ascii="Calibri" w:hAnsi="Calibri" w:cs="Calibri"/>
          <w:color w:val="000000"/>
          <w:sz w:val="16"/>
          <w:szCs w:val="16"/>
        </w:rPr>
        <w:t xml:space="preserve"> relations </w:t>
      </w:r>
      <w:r>
        <w:rPr>
          <w:rFonts w:ascii="Calibri" w:hAnsi="Calibri" w:cs="Calibri"/>
          <w:color w:val="000000"/>
          <w:sz w:val="22"/>
          <w:szCs w:val="22"/>
          <w:u w:val="single"/>
          <w:shd w:val="clear" w:color="auto" w:fill="00FF00"/>
        </w:rPr>
        <w:t>and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potential </w:t>
      </w:r>
      <w:r>
        <w:rPr>
          <w:rFonts w:ascii="Calibri" w:hAnsi="Calibri" w:cs="Calibri"/>
          <w:b/>
          <w:bCs/>
          <w:color w:val="000000"/>
          <w:sz w:val="22"/>
          <w:szCs w:val="22"/>
          <w:u w:val="single"/>
          <w:shd w:val="clear" w:color="auto" w:fill="00FF00"/>
        </w:rPr>
        <w:t>spark</w:t>
      </w:r>
      <w:r>
        <w:rPr>
          <w:rFonts w:ascii="Calibri" w:hAnsi="Calibri" w:cs="Calibri"/>
          <w:color w:val="000000"/>
          <w:sz w:val="22"/>
          <w:szCs w:val="22"/>
          <w:u w:val="single"/>
          <w:shd w:val="clear" w:color="auto" w:fill="00FF00"/>
        </w:rPr>
        <w:t xml:space="preserve"> for</w:t>
      </w:r>
      <w:r>
        <w:rPr>
          <w:rFonts w:ascii="Calibri" w:hAnsi="Calibri" w:cs="Calibri"/>
          <w:color w:val="000000"/>
          <w:sz w:val="22"/>
          <w:szCs w:val="22"/>
          <w:u w:val="single"/>
        </w:rPr>
        <w:t xml:space="preserve"> violent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.32</w:t>
      </w:r>
    </w:p>
    <w:p w14:paraId="0D03663C" w14:textId="77777777" w:rsidR="00020383" w:rsidRDefault="00020383" w:rsidP="00020383">
      <w:pPr>
        <w:pStyle w:val="NormalWeb"/>
        <w:spacing w:before="0" w:beforeAutospacing="0" w:after="160" w:afterAutospacing="0"/>
      </w:pPr>
      <w:r>
        <w:rPr>
          <w:rFonts w:ascii="Calibri" w:hAnsi="Calibri" w:cs="Calibri"/>
          <w:color w:val="000000"/>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5675CAF6"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Pr>
          <w:rFonts w:ascii="Calibri" w:hAnsi="Calibri" w:cs="Calibri"/>
          <w:color w:val="000000"/>
          <w:sz w:val="22"/>
          <w:szCs w:val="22"/>
          <w:u w:val="single"/>
          <w:shd w:val="clear" w:color="auto" w:fill="00FF00"/>
        </w:rPr>
        <w:t>Brahmaputra</w:t>
      </w:r>
      <w:r>
        <w:rPr>
          <w:rFonts w:ascii="Calibri" w:hAnsi="Calibri" w:cs="Calibri"/>
          <w:color w:val="000000"/>
          <w:sz w:val="16"/>
          <w:szCs w:val="16"/>
        </w:rPr>
        <w:t xml:space="preserve">, like the Indus, </w:t>
      </w:r>
      <w:r>
        <w:rPr>
          <w:rFonts w:ascii="Calibri" w:hAnsi="Calibri" w:cs="Calibri"/>
          <w:color w:val="000000"/>
          <w:sz w:val="22"/>
          <w:szCs w:val="22"/>
          <w:u w:val="single"/>
        </w:rPr>
        <w:t>draws much of its flow</w:t>
      </w:r>
      <w:r>
        <w:rPr>
          <w:rFonts w:ascii="Calibri" w:hAnsi="Calibri" w:cs="Calibri"/>
          <w:color w:val="000000"/>
          <w:sz w:val="16"/>
          <w:szCs w:val="16"/>
        </w:rPr>
        <w:t xml:space="preserve"> during dry seasons </w:t>
      </w:r>
      <w:r>
        <w:rPr>
          <w:rFonts w:ascii="Calibri" w:hAnsi="Calibri" w:cs="Calibri"/>
          <w:color w:val="000000"/>
          <w:sz w:val="22"/>
          <w:szCs w:val="22"/>
          <w:u w:val="single"/>
        </w:rPr>
        <w:t>from</w:t>
      </w:r>
      <w:r>
        <w:rPr>
          <w:rFonts w:ascii="Calibri" w:hAnsi="Calibri" w:cs="Calibri"/>
          <w:color w:val="000000"/>
          <w:sz w:val="16"/>
          <w:szCs w:val="16"/>
        </w:rPr>
        <w:t xml:space="preserve"> the </w:t>
      </w:r>
      <w:r>
        <w:rPr>
          <w:rFonts w:ascii="Calibri" w:hAnsi="Calibri" w:cs="Calibri"/>
          <w:color w:val="000000"/>
          <w:sz w:val="22"/>
          <w:szCs w:val="22"/>
          <w:u w:val="single"/>
        </w:rPr>
        <w:t>melting of Himalayan glaciers—and these</w:t>
      </w:r>
      <w:r>
        <w:rPr>
          <w:rFonts w:ascii="Calibri" w:hAnsi="Calibri" w:cs="Calibri"/>
          <w:color w:val="000000"/>
          <w:sz w:val="16"/>
          <w:szCs w:val="16"/>
        </w:rPr>
        <w:t xml:space="preserve">, as has already been noted, are melting as a result of climate change, and </w:t>
      </w:r>
      <w:r>
        <w:rPr>
          <w:rFonts w:ascii="Calibri" w:hAnsi="Calibri" w:cs="Calibri"/>
          <w:color w:val="000000"/>
          <w:sz w:val="22"/>
          <w:szCs w:val="22"/>
          <w:u w:val="single"/>
          <w:shd w:val="clear" w:color="auto" w:fill="00FF00"/>
        </w:rPr>
        <w:t>could</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eventually </w:t>
      </w:r>
      <w:r>
        <w:rPr>
          <w:rFonts w:ascii="Calibri" w:hAnsi="Calibri" w:cs="Calibri"/>
          <w:b/>
          <w:bCs/>
          <w:color w:val="000000"/>
          <w:sz w:val="22"/>
          <w:szCs w:val="22"/>
          <w:u w:val="single"/>
          <w:shd w:val="clear" w:color="auto" w:fill="00FF00"/>
        </w:rPr>
        <w:t>disappear</w:t>
      </w:r>
      <w:r>
        <w:rPr>
          <w:rFonts w:ascii="Calibri" w:hAnsi="Calibri" w:cs="Calibri"/>
          <w:color w:val="000000"/>
          <w:sz w:val="22"/>
          <w:szCs w:val="22"/>
          <w:u w:val="single"/>
        </w:rPr>
        <w:t>. For</w:t>
      </w:r>
      <w:r>
        <w:rPr>
          <w:rFonts w:ascii="Calibri" w:hAnsi="Calibri" w:cs="Calibri"/>
          <w:color w:val="000000"/>
          <w:sz w:val="16"/>
          <w:szCs w:val="16"/>
        </w:rPr>
        <w:t xml:space="preserve"> both </w:t>
      </w:r>
      <w:r>
        <w:rPr>
          <w:rFonts w:ascii="Calibri" w:hAnsi="Calibri" w:cs="Calibri"/>
          <w:color w:val="000000"/>
          <w:sz w:val="22"/>
          <w:szCs w:val="22"/>
          <w:u w:val="single"/>
        </w:rPr>
        <w:t>China and India</w:t>
      </w:r>
      <w:r>
        <w:rPr>
          <w:rFonts w:ascii="Calibri" w:hAnsi="Calibri" w:cs="Calibri"/>
          <w:color w:val="000000"/>
          <w:sz w:val="16"/>
          <w:szCs w:val="16"/>
        </w:rPr>
        <w:t xml:space="preserve">, the </w:t>
      </w:r>
      <w:r>
        <w:rPr>
          <w:rFonts w:ascii="Calibri" w:hAnsi="Calibri" w:cs="Calibri"/>
          <w:color w:val="000000"/>
          <w:sz w:val="22"/>
          <w:szCs w:val="22"/>
          <w:u w:val="single"/>
        </w:rPr>
        <w:t xml:space="preserve">melting of the </w:t>
      </w:r>
      <w:r>
        <w:rPr>
          <w:rFonts w:ascii="Calibri" w:hAnsi="Calibri" w:cs="Calibri"/>
          <w:color w:val="000000"/>
          <w:sz w:val="16"/>
          <w:szCs w:val="16"/>
        </w:rPr>
        <w:t xml:space="preserve">Himalayan </w:t>
      </w:r>
      <w:r>
        <w:rPr>
          <w:rFonts w:ascii="Calibri" w:hAnsi="Calibri" w:cs="Calibri"/>
          <w:color w:val="000000"/>
          <w:sz w:val="22"/>
          <w:szCs w:val="22"/>
          <w:u w:val="single"/>
        </w:rPr>
        <w:t xml:space="preserve">glaciers will have </w:t>
      </w:r>
      <w:r>
        <w:rPr>
          <w:rFonts w:ascii="Calibri" w:hAnsi="Calibri" w:cs="Calibri"/>
          <w:b/>
          <w:bCs/>
          <w:color w:val="000000"/>
          <w:sz w:val="22"/>
          <w:szCs w:val="22"/>
          <w:u w:val="single"/>
          <w:shd w:val="clear" w:color="auto" w:fill="00FF00"/>
        </w:rPr>
        <w:t>momentous consequences</w:t>
      </w:r>
      <w:r>
        <w:rPr>
          <w:rFonts w:ascii="Calibri" w:hAnsi="Calibri" w:cs="Calibri"/>
          <w:color w:val="000000"/>
          <w:sz w:val="22"/>
          <w:szCs w:val="22"/>
          <w:u w:val="single"/>
          <w:shd w:val="clear" w:color="auto" w:fill="00FF00"/>
        </w:rPr>
        <w:t>. Given</w:t>
      </w:r>
      <w:r>
        <w:rPr>
          <w:rFonts w:ascii="Calibri" w:hAnsi="Calibri" w:cs="Calibri"/>
          <w:color w:val="000000"/>
          <w:sz w:val="16"/>
          <w:szCs w:val="16"/>
        </w:rPr>
        <w:t xml:space="preserve"> the </w:t>
      </w:r>
      <w:r>
        <w:rPr>
          <w:rFonts w:ascii="Calibri" w:hAnsi="Calibri" w:cs="Calibri"/>
          <w:color w:val="000000"/>
          <w:sz w:val="22"/>
          <w:szCs w:val="22"/>
          <w:u w:val="single"/>
        </w:rPr>
        <w:t xml:space="preserve">Brahmaputra’s </w:t>
      </w:r>
      <w:r>
        <w:rPr>
          <w:rFonts w:ascii="Calibri" w:hAnsi="Calibri" w:cs="Calibri"/>
          <w:b/>
          <w:bCs/>
          <w:color w:val="000000"/>
          <w:sz w:val="22"/>
          <w:szCs w:val="22"/>
          <w:u w:val="single"/>
          <w:shd w:val="clear" w:color="auto" w:fill="00FF00"/>
        </w:rPr>
        <w:t>critical importance</w:t>
      </w:r>
      <w:r>
        <w:rPr>
          <w:rFonts w:ascii="Calibri" w:hAnsi="Calibri" w:cs="Calibri"/>
          <w:color w:val="000000"/>
          <w:sz w:val="16"/>
          <w:szCs w:val="16"/>
        </w:rPr>
        <w:t xml:space="preserve"> to agriculture and economic activity </w:t>
      </w:r>
      <w:r>
        <w:rPr>
          <w:rFonts w:ascii="Calibri" w:hAnsi="Calibri" w:cs="Calibri"/>
          <w:color w:val="000000"/>
          <w:sz w:val="22"/>
          <w:szCs w:val="22"/>
          <w:u w:val="single"/>
        </w:rPr>
        <w:t>in both countries, any</w:t>
      </w:r>
      <w:r>
        <w:rPr>
          <w:rFonts w:ascii="Calibri" w:hAnsi="Calibri" w:cs="Calibri"/>
          <w:color w:val="000000"/>
          <w:sz w:val="16"/>
          <w:szCs w:val="16"/>
        </w:rPr>
        <w:t xml:space="preserve"> significant long-term </w:t>
      </w:r>
      <w:r>
        <w:rPr>
          <w:rFonts w:ascii="Calibri" w:hAnsi="Calibri" w:cs="Calibri"/>
          <w:color w:val="000000"/>
          <w:sz w:val="22"/>
          <w:szCs w:val="22"/>
          <w:u w:val="single"/>
          <w:shd w:val="clear" w:color="auto" w:fill="00FF00"/>
        </w:rPr>
        <w:t>decline</w:t>
      </w:r>
      <w:r>
        <w:rPr>
          <w:rFonts w:ascii="Calibri" w:hAnsi="Calibri" w:cs="Calibri"/>
          <w:color w:val="000000"/>
          <w:sz w:val="16"/>
          <w:szCs w:val="16"/>
        </w:rPr>
        <w:t xml:space="preserve"> in its flow </w:t>
      </w:r>
      <w:r>
        <w:rPr>
          <w:rFonts w:ascii="Calibri" w:hAnsi="Calibri" w:cs="Calibri"/>
          <w:color w:val="000000"/>
          <w:sz w:val="22"/>
          <w:szCs w:val="22"/>
          <w:u w:val="single"/>
          <w:shd w:val="clear" w:color="auto" w:fill="00FF00"/>
        </w:rPr>
        <w:t>would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highly </w:t>
      </w:r>
      <w:r>
        <w:rPr>
          <w:rFonts w:ascii="Calibri" w:hAnsi="Calibri" w:cs="Calibri"/>
          <w:b/>
          <w:bCs/>
          <w:color w:val="000000"/>
          <w:sz w:val="22"/>
          <w:szCs w:val="22"/>
          <w:u w:val="single"/>
          <w:shd w:val="clear" w:color="auto" w:fill="00FF00"/>
        </w:rPr>
        <w:t>disruptive</w:t>
      </w:r>
      <w:r>
        <w:rPr>
          <w:rFonts w:ascii="Calibri" w:hAnsi="Calibri" w:cs="Calibri"/>
          <w:color w:val="000000"/>
          <w:sz w:val="22"/>
          <w:szCs w:val="22"/>
          <w:u w:val="single"/>
          <w:shd w:val="clear" w:color="auto" w:fill="00FF00"/>
        </w:rPr>
        <w:t>, causing widespread</w:t>
      </w:r>
      <w:r>
        <w:rPr>
          <w:rFonts w:ascii="Calibri" w:hAnsi="Calibri" w:cs="Calibri"/>
          <w:color w:val="000000"/>
          <w:sz w:val="22"/>
          <w:szCs w:val="22"/>
          <w:u w:val="single"/>
        </w:rPr>
        <w:t xml:space="preserve"> hardship and social </w:t>
      </w:r>
      <w:r>
        <w:rPr>
          <w:rFonts w:ascii="Calibri" w:hAnsi="Calibri" w:cs="Calibri"/>
          <w:color w:val="000000"/>
          <w:sz w:val="22"/>
          <w:szCs w:val="22"/>
          <w:u w:val="single"/>
          <w:shd w:val="clear" w:color="auto" w:fill="00FF00"/>
        </w:rPr>
        <w:t>unrest</w:t>
      </w:r>
      <w:r>
        <w:rPr>
          <w:rFonts w:ascii="Calibri" w:hAnsi="Calibri" w:cs="Calibri"/>
          <w:color w:val="000000"/>
          <w:sz w:val="16"/>
          <w:szCs w:val="16"/>
        </w:rPr>
        <w:t>.35</w:t>
      </w:r>
    </w:p>
    <w:p w14:paraId="7FF81DEC" w14:textId="77777777" w:rsidR="00020383" w:rsidRDefault="00020383" w:rsidP="00020383">
      <w:pPr>
        <w:pStyle w:val="NormalWeb"/>
        <w:spacing w:before="0" w:beforeAutospacing="0" w:after="160" w:afterAutospacing="0"/>
      </w:pPr>
      <w:r>
        <w:rPr>
          <w:rFonts w:ascii="Calibri" w:hAnsi="Calibri" w:cs="Calibri"/>
          <w:color w:val="000000"/>
          <w:sz w:val="22"/>
          <w:szCs w:val="22"/>
          <w:u w:val="single"/>
          <w:shd w:val="clear" w:color="auto" w:fill="00FF00"/>
        </w:rPr>
        <w:t>Under these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more stressful </w:t>
      </w:r>
      <w:r>
        <w:rPr>
          <w:rFonts w:ascii="Calibri" w:hAnsi="Calibri" w:cs="Calibri"/>
          <w:b/>
          <w:bCs/>
          <w:color w:val="000000"/>
          <w:sz w:val="22"/>
          <w:szCs w:val="22"/>
          <w:u w:val="single"/>
          <w:shd w:val="clear" w:color="auto" w:fill="00FF00"/>
        </w:rPr>
        <w:t>conditions</w:t>
      </w:r>
      <w:r>
        <w:rPr>
          <w:rFonts w:ascii="Calibri" w:hAnsi="Calibri" w:cs="Calibri"/>
          <w:color w:val="000000"/>
          <w:sz w:val="16"/>
          <w:szCs w:val="16"/>
        </w:rPr>
        <w:t xml:space="preserve">, the </w:t>
      </w:r>
      <w:r>
        <w:rPr>
          <w:rFonts w:ascii="Calibri" w:hAnsi="Calibri" w:cs="Calibri"/>
          <w:color w:val="000000"/>
          <w:sz w:val="22"/>
          <w:szCs w:val="22"/>
          <w:u w:val="single"/>
          <w:shd w:val="clear" w:color="auto" w:fill="00FF00"/>
        </w:rPr>
        <w:t>Chinese leadership</w:t>
      </w:r>
      <w:r>
        <w:rPr>
          <w:rFonts w:ascii="Calibri" w:hAnsi="Calibri" w:cs="Calibri"/>
          <w:color w:val="000000"/>
          <w:sz w:val="22"/>
          <w:szCs w:val="22"/>
          <w:u w:val="single"/>
        </w:rPr>
        <w:t>, desperate to provide</w:t>
      </w:r>
      <w:r>
        <w:rPr>
          <w:rFonts w:ascii="Calibri" w:hAnsi="Calibri" w:cs="Calibri"/>
          <w:color w:val="000000"/>
          <w:sz w:val="16"/>
          <w:szCs w:val="16"/>
        </w:rPr>
        <w:t xml:space="preserve"> additional </w:t>
      </w:r>
      <w:r>
        <w:rPr>
          <w:rFonts w:ascii="Calibri" w:hAnsi="Calibri" w:cs="Calibri"/>
          <w:color w:val="000000"/>
          <w:sz w:val="22"/>
          <w:szCs w:val="22"/>
          <w:u w:val="single"/>
        </w:rPr>
        <w:t>supply to China’s water-starved northeast</w:t>
      </w:r>
      <w:r>
        <w:rPr>
          <w:rFonts w:ascii="Calibri" w:hAnsi="Calibri" w:cs="Calibri"/>
          <w:color w:val="000000"/>
          <w:sz w:val="16"/>
          <w:szCs w:val="16"/>
        </w:rPr>
        <w:t xml:space="preserve">, might be more </w:t>
      </w:r>
      <w:r>
        <w:rPr>
          <w:rFonts w:ascii="Calibri" w:hAnsi="Calibri" w:cs="Calibri"/>
          <w:color w:val="000000"/>
          <w:sz w:val="22"/>
          <w:szCs w:val="22"/>
          <w:u w:val="single"/>
          <w:shd w:val="clear" w:color="auto" w:fill="00FF00"/>
        </w:rPr>
        <w:t>inclined to proceed with water diversion</w:t>
      </w:r>
      <w:r>
        <w:rPr>
          <w:rFonts w:ascii="Calibri" w:hAnsi="Calibri" w:cs="Calibri"/>
          <w:color w:val="000000"/>
          <w:sz w:val="16"/>
          <w:szCs w:val="16"/>
        </w:rPr>
        <w:t xml:space="preserve"> projects on the Brahmaputra and other shared river systems.36 Coming at a time of equivalent water scarcity in India, such an </w:t>
      </w:r>
      <w:r>
        <w:rPr>
          <w:rFonts w:ascii="Calibri" w:hAnsi="Calibri" w:cs="Calibri"/>
          <w:color w:val="000000"/>
          <w:sz w:val="22"/>
          <w:szCs w:val="22"/>
          <w:u w:val="single"/>
          <w:shd w:val="clear" w:color="auto" w:fill="00FF00"/>
        </w:rPr>
        <w:t>effort</w:t>
      </w:r>
      <w:r>
        <w:rPr>
          <w:rFonts w:ascii="Calibri" w:hAnsi="Calibri" w:cs="Calibri"/>
          <w:color w:val="000000"/>
          <w:sz w:val="16"/>
          <w:szCs w:val="16"/>
        </w:rPr>
        <w:t xml:space="preserve"> is almost </w:t>
      </w:r>
      <w:r>
        <w:rPr>
          <w:rFonts w:ascii="Calibri" w:hAnsi="Calibri" w:cs="Calibri"/>
          <w:color w:val="000000"/>
          <w:sz w:val="22"/>
          <w:szCs w:val="22"/>
          <w:u w:val="single"/>
        </w:rPr>
        <w:t xml:space="preserve">certain to </w:t>
      </w:r>
      <w:r>
        <w:rPr>
          <w:rFonts w:ascii="Calibri" w:hAnsi="Calibri" w:cs="Calibri"/>
          <w:color w:val="000000"/>
          <w:sz w:val="22"/>
          <w:szCs w:val="22"/>
          <w:u w:val="single"/>
          <w:shd w:val="clear" w:color="auto" w:fill="00FF00"/>
        </w:rPr>
        <w:t>trigger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harsh </w:t>
      </w:r>
      <w:r>
        <w:rPr>
          <w:rFonts w:ascii="Calibri" w:hAnsi="Calibri" w:cs="Calibri"/>
          <w:b/>
          <w:bCs/>
          <w:color w:val="000000"/>
          <w:sz w:val="22"/>
          <w:szCs w:val="22"/>
          <w:u w:val="single"/>
          <w:shd w:val="clear" w:color="auto" w:fill="00FF00"/>
        </w:rPr>
        <w:t>Indian response</w:t>
      </w:r>
      <w:r>
        <w:rPr>
          <w:rFonts w:ascii="Calibri" w:hAnsi="Calibri" w:cs="Calibri"/>
          <w:color w:val="000000"/>
          <w:sz w:val="16"/>
          <w:szCs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Pr>
          <w:rFonts w:ascii="Calibri" w:hAnsi="Calibri" w:cs="Calibri"/>
          <w:color w:val="000000"/>
          <w:sz w:val="22"/>
          <w:szCs w:val="22"/>
          <w:u w:val="single"/>
          <w:shd w:val="clear" w:color="auto" w:fill="00FF00"/>
        </w:rPr>
        <w:t>become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major </w:t>
      </w:r>
      <w:r>
        <w:rPr>
          <w:rFonts w:ascii="Calibri" w:hAnsi="Calibri" w:cs="Calibri"/>
          <w:b/>
          <w:bCs/>
          <w:color w:val="000000"/>
          <w:sz w:val="22"/>
          <w:szCs w:val="22"/>
          <w:u w:val="single"/>
          <w:shd w:val="clear" w:color="auto" w:fill="00FF00"/>
        </w:rPr>
        <w:t>element</w:t>
      </w:r>
      <w:r>
        <w:rPr>
          <w:rFonts w:ascii="Calibri" w:hAnsi="Calibri" w:cs="Calibri"/>
          <w:color w:val="000000"/>
          <w:sz w:val="22"/>
          <w:szCs w:val="22"/>
          <w:u w:val="single"/>
        </w:rPr>
        <w:t xml:space="preserve"> in </w:t>
      </w:r>
      <w:r>
        <w:rPr>
          <w:rFonts w:ascii="Calibri" w:hAnsi="Calibri" w:cs="Calibri"/>
          <w:color w:val="000000"/>
          <w:sz w:val="22"/>
          <w:szCs w:val="22"/>
          <w:u w:val="single"/>
          <w:shd w:val="clear" w:color="auto" w:fill="00FF00"/>
        </w:rPr>
        <w:t>push</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China and India towards</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00"/>
        </w:rPr>
        <w:t>adversarial</w:t>
      </w:r>
      <w:r>
        <w:rPr>
          <w:rFonts w:ascii="Calibri" w:hAnsi="Calibri" w:cs="Calibri"/>
          <w:color w:val="000000"/>
          <w:sz w:val="16"/>
          <w:szCs w:val="16"/>
        </w:rPr>
        <w:t xml:space="preserve"> rather than simply a competitive </w:t>
      </w:r>
      <w:r>
        <w:rPr>
          <w:rFonts w:ascii="Calibri" w:hAnsi="Calibri" w:cs="Calibri"/>
          <w:color w:val="000000"/>
          <w:sz w:val="22"/>
          <w:szCs w:val="22"/>
          <w:u w:val="single"/>
          <w:shd w:val="clear" w:color="auto" w:fill="00FF00"/>
        </w:rPr>
        <w:t>relationship</w:t>
      </w:r>
      <w:r>
        <w:rPr>
          <w:rFonts w:ascii="Calibri" w:hAnsi="Calibri" w:cs="Calibri"/>
          <w:color w:val="000000"/>
          <w:sz w:val="16"/>
          <w:szCs w:val="16"/>
        </w:rPr>
        <w:t>. Border clashes related to control of the rivers are not out of the question.”37</w:t>
      </w:r>
    </w:p>
    <w:p w14:paraId="6CA0EFC7"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Pr>
          <w:rFonts w:ascii="Calibri" w:hAnsi="Calibri" w:cs="Calibri"/>
          <w:color w:val="000000"/>
          <w:sz w:val="22"/>
          <w:szCs w:val="22"/>
          <w:u w:val="single"/>
        </w:rPr>
        <w:t xml:space="preserve">once fighting breaks out, it is </w:t>
      </w:r>
      <w:r>
        <w:rPr>
          <w:rFonts w:ascii="Calibri" w:hAnsi="Calibri" w:cs="Calibri"/>
          <w:color w:val="000000"/>
          <w:sz w:val="22"/>
          <w:szCs w:val="22"/>
          <w:u w:val="single"/>
          <w:shd w:val="clear" w:color="auto" w:fill="00FF00"/>
        </w:rPr>
        <w:t>impossible to predict</w:t>
      </w:r>
      <w:r>
        <w:rPr>
          <w:rFonts w:ascii="Calibri" w:hAnsi="Calibri" w:cs="Calibri"/>
          <w:color w:val="000000"/>
          <w:sz w:val="16"/>
          <w:szCs w:val="16"/>
        </w:rPr>
        <w:t xml:space="preserve"> the </w:t>
      </w:r>
      <w:r>
        <w:rPr>
          <w:rFonts w:ascii="Calibri" w:hAnsi="Calibri" w:cs="Calibri"/>
          <w:b/>
          <w:bCs/>
          <w:color w:val="000000"/>
          <w:sz w:val="22"/>
          <w:szCs w:val="22"/>
          <w:u w:val="single"/>
        </w:rPr>
        <w:t xml:space="preserve">succeeding </w:t>
      </w:r>
      <w:r>
        <w:rPr>
          <w:rFonts w:ascii="Calibri" w:hAnsi="Calibri" w:cs="Calibri"/>
          <w:b/>
          <w:bCs/>
          <w:color w:val="000000"/>
          <w:sz w:val="22"/>
          <w:szCs w:val="22"/>
          <w:u w:val="single"/>
          <w:shd w:val="clear" w:color="auto" w:fill="00FF00"/>
        </w:rPr>
        <w:t>chain</w:t>
      </w:r>
      <w:r>
        <w:rPr>
          <w:rFonts w:ascii="Calibri" w:hAnsi="Calibri" w:cs="Calibri"/>
          <w:color w:val="000000"/>
          <w:sz w:val="22"/>
          <w:szCs w:val="22"/>
          <w:u w:val="single"/>
          <w:shd w:val="clear" w:color="auto" w:fill="00FF00"/>
        </w:rPr>
        <w:t xml:space="preserve"> of events</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any outcome</w:t>
      </w:r>
      <w:r>
        <w:rPr>
          <w:rFonts w:ascii="Calibri" w:hAnsi="Calibri" w:cs="Calibri"/>
          <w:color w:val="000000"/>
          <w:sz w:val="22"/>
          <w:szCs w:val="22"/>
          <w:u w:val="single"/>
        </w:rPr>
        <w:t xml:space="preserve"> is </w:t>
      </w:r>
      <w:r>
        <w:rPr>
          <w:rFonts w:ascii="Calibri" w:hAnsi="Calibri" w:cs="Calibri"/>
          <w:color w:val="000000"/>
          <w:sz w:val="22"/>
          <w:szCs w:val="22"/>
          <w:u w:val="single"/>
          <w:shd w:val="clear" w:color="auto" w:fill="00FF00"/>
        </w:rPr>
        <w:t>conceivable</w:t>
      </w:r>
      <w:r>
        <w:rPr>
          <w:rFonts w:ascii="Calibri" w:hAnsi="Calibri" w:cs="Calibri"/>
          <w:color w:val="000000"/>
          <w:sz w:val="16"/>
          <w:szCs w:val="16"/>
        </w:rPr>
        <w:t xml:space="preserve">. A minor skirmish along the Indo-Chinese border might not be a cause for alarm in the United States, but a larger war between those two countries undoubtedly would be. </w:t>
      </w:r>
      <w:r>
        <w:rPr>
          <w:rFonts w:ascii="Calibri" w:hAnsi="Calibri" w:cs="Calibri"/>
          <w:color w:val="000000"/>
          <w:sz w:val="22"/>
          <w:szCs w:val="22"/>
          <w:u w:val="single"/>
          <w:shd w:val="clear" w:color="auto" w:fill="00FF00"/>
        </w:rPr>
        <w:t>Both</w:t>
      </w:r>
      <w:r>
        <w:rPr>
          <w:rFonts w:ascii="Calibri" w:hAnsi="Calibri" w:cs="Calibri"/>
          <w:color w:val="000000"/>
          <w:sz w:val="22"/>
          <w:szCs w:val="22"/>
          <w:u w:val="single"/>
        </w:rPr>
        <w:t xml:space="preserve"> are </w:t>
      </w:r>
      <w:r>
        <w:rPr>
          <w:rFonts w:ascii="Calibri" w:hAnsi="Calibri" w:cs="Calibri"/>
          <w:color w:val="000000"/>
          <w:sz w:val="22"/>
          <w:szCs w:val="22"/>
          <w:u w:val="single"/>
          <w:shd w:val="clear" w:color="auto" w:fill="00FF00"/>
        </w:rPr>
        <w:t>armed with nuc</w:t>
      </w:r>
      <w:r>
        <w:rPr>
          <w:rFonts w:ascii="Calibri" w:hAnsi="Calibri" w:cs="Calibri"/>
          <w:color w:val="000000"/>
          <w:sz w:val="22"/>
          <w:szCs w:val="22"/>
          <w:u w:val="single"/>
        </w:rPr>
        <w:t>lear weapon</w:t>
      </w:r>
      <w:r>
        <w:rPr>
          <w:rFonts w:ascii="Calibri" w:hAnsi="Calibri" w:cs="Calibri"/>
          <w:color w:val="000000"/>
          <w:sz w:val="22"/>
          <w:szCs w:val="22"/>
          <w:u w:val="single"/>
          <w:shd w:val="clear" w:color="auto" w:fill="00FF00"/>
        </w:rPr>
        <w:t>s, and Washington views India as a</w:t>
      </w:r>
      <w:r>
        <w:rPr>
          <w:rFonts w:ascii="Calibri" w:hAnsi="Calibri" w:cs="Calibri"/>
          <w:color w:val="000000"/>
          <w:sz w:val="22"/>
          <w:szCs w:val="22"/>
          <w:u w:val="single"/>
        </w:rPr>
        <w:t xml:space="preserve"> strategic </w:t>
      </w:r>
      <w:r>
        <w:rPr>
          <w:rFonts w:ascii="Calibri" w:hAnsi="Calibri" w:cs="Calibri"/>
          <w:color w:val="000000"/>
          <w:sz w:val="22"/>
          <w:szCs w:val="22"/>
          <w:u w:val="single"/>
          <w:shd w:val="clear" w:color="auto" w:fill="00FF00"/>
        </w:rPr>
        <w:t>counterweight</w:t>
      </w:r>
      <w:r>
        <w:rPr>
          <w:rFonts w:ascii="Calibri" w:hAnsi="Calibri" w:cs="Calibri"/>
          <w:color w:val="000000"/>
          <w:sz w:val="22"/>
          <w:szCs w:val="22"/>
          <w:u w:val="single"/>
        </w:rPr>
        <w:t xml:space="preserve"> to China</w:t>
      </w:r>
      <w:r>
        <w:rPr>
          <w:rFonts w:ascii="Calibri" w:hAnsi="Calibri" w:cs="Calibri"/>
          <w:color w:val="000000"/>
          <w:sz w:val="16"/>
          <w:szCs w:val="16"/>
        </w:rPr>
        <w:t xml:space="preserve">.38 A crushing </w:t>
      </w:r>
      <w:r>
        <w:rPr>
          <w:rFonts w:ascii="Calibri" w:hAnsi="Calibri" w:cs="Calibri"/>
          <w:color w:val="000000"/>
          <w:sz w:val="22"/>
          <w:szCs w:val="22"/>
          <w:u w:val="single"/>
        </w:rPr>
        <w:t xml:space="preserve">defeat of India would be viewed as a </w:t>
      </w:r>
      <w:r>
        <w:rPr>
          <w:rFonts w:ascii="Calibri" w:hAnsi="Calibri" w:cs="Calibri"/>
          <w:b/>
          <w:bCs/>
          <w:color w:val="000000"/>
          <w:sz w:val="22"/>
          <w:szCs w:val="22"/>
          <w:u w:val="single"/>
        </w:rPr>
        <w:t>potential threat</w:t>
      </w:r>
      <w:r>
        <w:rPr>
          <w:rFonts w:ascii="Calibri" w:hAnsi="Calibri" w:cs="Calibri"/>
          <w:color w:val="000000"/>
          <w:sz w:val="22"/>
          <w:szCs w:val="22"/>
          <w:u w:val="single"/>
        </w:rPr>
        <w:t xml:space="preserve"> to American</w:t>
      </w:r>
      <w:r>
        <w:rPr>
          <w:rFonts w:ascii="Calibri" w:hAnsi="Calibri" w:cs="Calibri"/>
          <w:color w:val="000000"/>
          <w:sz w:val="16"/>
          <w:szCs w:val="16"/>
        </w:rPr>
        <w:t xml:space="preserve"> national </w:t>
      </w:r>
      <w:r>
        <w:rPr>
          <w:rFonts w:ascii="Calibri" w:hAnsi="Calibri" w:cs="Calibri"/>
          <w:color w:val="000000"/>
          <w:sz w:val="22"/>
          <w:szCs w:val="22"/>
          <w:u w:val="single"/>
        </w:rPr>
        <w:t>interests and</w:t>
      </w:r>
      <w:r>
        <w:rPr>
          <w:rFonts w:ascii="Calibri" w:hAnsi="Calibri" w:cs="Calibri"/>
          <w:color w:val="000000"/>
          <w:sz w:val="16"/>
          <w:szCs w:val="16"/>
        </w:rPr>
        <w:t xml:space="preserve"> might conceivably </w:t>
      </w:r>
      <w:r>
        <w:rPr>
          <w:rFonts w:ascii="Calibri" w:hAnsi="Calibri" w:cs="Calibri"/>
          <w:color w:val="000000"/>
          <w:sz w:val="22"/>
          <w:szCs w:val="22"/>
          <w:u w:val="single"/>
          <w:shd w:val="clear" w:color="auto" w:fill="00FF00"/>
        </w:rPr>
        <w:t>precipitate U.S.</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military </w:t>
      </w:r>
      <w:r>
        <w:rPr>
          <w:rFonts w:ascii="Calibri" w:hAnsi="Calibri" w:cs="Calibri"/>
          <w:b/>
          <w:bCs/>
          <w:color w:val="000000"/>
          <w:sz w:val="22"/>
          <w:szCs w:val="22"/>
          <w:u w:val="single"/>
          <w:shd w:val="clear" w:color="auto" w:fill="00FF00"/>
        </w:rPr>
        <w:t>intervention</w:t>
      </w:r>
      <w:r>
        <w:rPr>
          <w:rFonts w:ascii="Calibri" w:hAnsi="Calibri" w:cs="Calibri"/>
          <w:color w:val="000000"/>
          <w:sz w:val="16"/>
          <w:szCs w:val="16"/>
        </w:rPr>
        <w:t>. Where that might lead is anyone’s guess, but the mere possibility of such combat has made this scenario a matter of deep concern for security analysts in Washington.39</w:t>
      </w:r>
    </w:p>
    <w:p w14:paraId="751B87AC" w14:textId="77777777" w:rsidR="00020383" w:rsidRDefault="00020383" w:rsidP="00020383">
      <w:pPr>
        <w:pStyle w:val="Heading4"/>
        <w:spacing w:before="240" w:after="40"/>
      </w:pPr>
      <w:r>
        <w:rPr>
          <w:rFonts w:cs="Calibri"/>
          <w:color w:val="000000"/>
        </w:rPr>
        <w:t xml:space="preserve">Nuke war causes extinction AND outweighs </w:t>
      </w:r>
      <w:r>
        <w:rPr>
          <w:rFonts w:cs="Calibri"/>
          <w:color w:val="000000"/>
          <w:u w:val="single"/>
        </w:rPr>
        <w:t>other</w:t>
      </w:r>
      <w:r>
        <w:rPr>
          <w:rFonts w:cs="Calibri"/>
          <w:color w:val="000000"/>
        </w:rPr>
        <w:t xml:space="preserve"> existential risks</w:t>
      </w:r>
    </w:p>
    <w:p w14:paraId="3C30BE5B" w14:textId="77777777" w:rsidR="00020383" w:rsidRDefault="00020383" w:rsidP="00020383">
      <w:pPr>
        <w:pStyle w:val="NormalWeb"/>
        <w:spacing w:before="0" w:beforeAutospacing="0" w:after="160" w:afterAutospacing="0"/>
        <w:ind w:left="720"/>
      </w:pPr>
      <w:r>
        <w:rPr>
          <w:rFonts w:ascii="Calibri" w:hAnsi="Calibri" w:cs="Calibri"/>
          <w:color w:val="000000"/>
          <w:sz w:val="22"/>
          <w:szCs w:val="22"/>
        </w:rPr>
        <w:t>-</w:t>
      </w:r>
      <w:r>
        <w:rPr>
          <w:color w:val="000000"/>
          <w:sz w:val="14"/>
          <w:szCs w:val="14"/>
        </w:rPr>
        <w:t xml:space="preserve">    </w:t>
      </w:r>
      <w:r>
        <w:rPr>
          <w:rStyle w:val="apple-tab-span"/>
          <w:color w:val="000000"/>
          <w:sz w:val="14"/>
          <w:szCs w:val="14"/>
        </w:rPr>
        <w:tab/>
      </w:r>
      <w:r>
        <w:rPr>
          <w:rFonts w:ascii="Calibri" w:hAnsi="Calibri" w:cs="Calibri"/>
          <w:color w:val="000000"/>
          <w:sz w:val="22"/>
          <w:szCs w:val="22"/>
        </w:rPr>
        <w:t>Checked</w:t>
      </w:r>
    </w:p>
    <w:p w14:paraId="3503800D" w14:textId="77777777" w:rsidR="00020383" w:rsidRDefault="00020383" w:rsidP="00020383">
      <w:pPr>
        <w:pStyle w:val="NormalWeb"/>
        <w:spacing w:before="0" w:beforeAutospacing="0" w:after="160" w:afterAutospacing="0"/>
      </w:pPr>
      <w:r>
        <w:rPr>
          <w:rFonts w:ascii="Calibri" w:hAnsi="Calibri" w:cs="Calibri"/>
          <w:b/>
          <w:bCs/>
          <w:color w:val="000000"/>
          <w:sz w:val="26"/>
          <w:szCs w:val="26"/>
        </w:rPr>
        <w:t>PND 16</w:t>
      </w:r>
      <w:r>
        <w:rPr>
          <w:rFonts w:ascii="Calibri" w:hAnsi="Calibri" w:cs="Calibri"/>
          <w:color w:val="000000"/>
          <w:sz w:val="22"/>
          <w:szCs w:val="22"/>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w:t>
      </w:r>
      <w:hyperlink r:id="rId23"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http://www.reachingcriticalwill.org/images/documents/Disarmament-fora/OEWG/2016/Documents/NGO13.pdf</w:t>
        </w:r>
      </w:hyperlink>
      <w:r>
        <w:rPr>
          <w:rFonts w:ascii="Calibri" w:hAnsi="Calibri" w:cs="Calibri"/>
          <w:color w:val="000000"/>
          <w:sz w:val="22"/>
          <w:szCs w:val="22"/>
        </w:rPr>
        <w:t xml:space="preserve"> //Re-cut by Elmer</w:t>
      </w:r>
    </w:p>
    <w:p w14:paraId="62544824" w14:textId="77777777" w:rsidR="00020383" w:rsidRDefault="00020383" w:rsidP="00020383">
      <w:pPr>
        <w:pStyle w:val="NormalWeb"/>
        <w:spacing w:before="0" w:beforeAutospacing="0" w:after="160" w:afterAutospacing="0"/>
      </w:pPr>
      <w:r>
        <w:rPr>
          <w:rFonts w:ascii="Calibri" w:hAnsi="Calibri" w:cs="Calibri"/>
          <w:color w:val="000000"/>
          <w:sz w:val="16"/>
          <w:szCs w:val="16"/>
        </w:rPr>
        <w:t xml:space="preserve">Consequences human survival 12. </w:t>
      </w:r>
      <w:r>
        <w:rPr>
          <w:rFonts w:ascii="Calibri" w:hAnsi="Calibri" w:cs="Calibri"/>
          <w:color w:val="000000"/>
          <w:u w:val="single"/>
          <w:shd w:val="clear" w:color="auto" w:fill="00FF00"/>
        </w:rPr>
        <w:t>Even if the 'other'</w:t>
      </w:r>
      <w:r>
        <w:rPr>
          <w:rFonts w:ascii="Calibri" w:hAnsi="Calibri" w:cs="Calibri"/>
          <w:color w:val="000000"/>
          <w:u w:val="single"/>
        </w:rPr>
        <w:t xml:space="preserve"> side </w:t>
      </w:r>
      <w:r>
        <w:rPr>
          <w:rFonts w:ascii="Calibri" w:hAnsi="Calibri" w:cs="Calibri"/>
          <w:color w:val="000000"/>
          <w:u w:val="single"/>
          <w:shd w:val="clear" w:color="auto" w:fill="00FF00"/>
        </w:rPr>
        <w:t>does NOT launch</w:t>
      </w:r>
      <w:r>
        <w:rPr>
          <w:rFonts w:ascii="Calibri" w:hAnsi="Calibri" w:cs="Calibri"/>
          <w:color w:val="000000"/>
          <w:u w:val="single"/>
        </w:rPr>
        <w:t xml:space="preserve"> in response the smoke</w:t>
      </w:r>
      <w:r>
        <w:rPr>
          <w:rFonts w:ascii="Calibri" w:hAnsi="Calibri" w:cs="Calibri"/>
          <w:color w:val="000000"/>
          <w:sz w:val="16"/>
          <w:szCs w:val="16"/>
        </w:rPr>
        <w:t xml:space="preserve"> from 'their' burning cities (incinerated by 'us') </w:t>
      </w:r>
      <w:r>
        <w:rPr>
          <w:rFonts w:ascii="Calibri" w:hAnsi="Calibri" w:cs="Calibri"/>
          <w:color w:val="000000"/>
          <w:u w:val="single"/>
          <w:shd w:val="clear" w:color="auto" w:fill="00FF00"/>
        </w:rPr>
        <w:t>will still make</w:t>
      </w:r>
      <w:r>
        <w:rPr>
          <w:rFonts w:ascii="Calibri" w:hAnsi="Calibri" w:cs="Calibri"/>
          <w:color w:val="000000"/>
          <w:sz w:val="16"/>
          <w:szCs w:val="16"/>
        </w:rPr>
        <w:t xml:space="preserve"> 'our' country (and </w:t>
      </w:r>
      <w:r>
        <w:rPr>
          <w:rFonts w:ascii="Calibri" w:hAnsi="Calibri" w:cs="Calibri"/>
          <w:color w:val="000000"/>
          <w:u w:val="single"/>
        </w:rPr>
        <w:t xml:space="preserve">the rest of </w:t>
      </w:r>
      <w:r>
        <w:rPr>
          <w:rFonts w:ascii="Calibri" w:hAnsi="Calibri" w:cs="Calibri"/>
          <w:color w:val="000000"/>
          <w:u w:val="single"/>
          <w:shd w:val="clear" w:color="auto" w:fill="00FF00"/>
        </w:rPr>
        <w:t>the world</w:t>
      </w:r>
      <w:r>
        <w:rPr>
          <w:rFonts w:ascii="Calibri" w:hAnsi="Calibri" w:cs="Calibri"/>
          <w:color w:val="000000"/>
          <w:sz w:val="16"/>
          <w:szCs w:val="16"/>
        </w:rPr>
        <w:t xml:space="preserve">) </w:t>
      </w:r>
      <w:r>
        <w:rPr>
          <w:rFonts w:ascii="Calibri" w:hAnsi="Calibri" w:cs="Calibri"/>
          <w:b/>
          <w:bCs/>
          <w:color w:val="000000"/>
          <w:u w:val="single"/>
          <w:shd w:val="clear" w:color="auto" w:fill="00FF00"/>
        </w:rPr>
        <w:t>uninhabitable</w:t>
      </w:r>
      <w:r>
        <w:rPr>
          <w:rFonts w:ascii="Calibri" w:hAnsi="Calibri" w:cs="Calibri"/>
          <w:color w:val="000000"/>
          <w:sz w:val="16"/>
          <w:szCs w:val="16"/>
        </w:rPr>
        <w:t xml:space="preserve">, potentially </w:t>
      </w:r>
      <w:r>
        <w:rPr>
          <w:rFonts w:ascii="Calibri" w:hAnsi="Calibri" w:cs="Calibri"/>
          <w:color w:val="000000"/>
          <w:u w:val="single"/>
          <w:shd w:val="clear" w:color="auto" w:fill="00FF00"/>
        </w:rPr>
        <w:t>inducing global famine lasting</w:t>
      </w:r>
      <w:r>
        <w:rPr>
          <w:rFonts w:ascii="Calibri" w:hAnsi="Calibri" w:cs="Calibri"/>
          <w:color w:val="000000"/>
          <w:sz w:val="16"/>
          <w:szCs w:val="16"/>
        </w:rPr>
        <w:t xml:space="preserve"> up to </w:t>
      </w:r>
      <w:r>
        <w:rPr>
          <w:rFonts w:ascii="Calibri" w:hAnsi="Calibri" w:cs="Calibri"/>
          <w:b/>
          <w:bCs/>
          <w:color w:val="000000"/>
          <w:u w:val="single"/>
          <w:shd w:val="clear" w:color="auto" w:fill="00FF00"/>
        </w:rPr>
        <w:t>decades</w:t>
      </w:r>
      <w:r>
        <w:rPr>
          <w:rFonts w:ascii="Calibri" w:hAnsi="Calibri" w:cs="Calibri"/>
          <w:color w:val="000000"/>
          <w:sz w:val="16"/>
          <w:szCs w:val="16"/>
        </w:rPr>
        <w:t xml:space="preserve">. </w:t>
      </w:r>
      <w:r>
        <w:rPr>
          <w:rFonts w:ascii="Calibri" w:hAnsi="Calibri" w:cs="Calibri"/>
          <w:b/>
          <w:bCs/>
          <w:color w:val="000000"/>
          <w:u w:val="single"/>
        </w:rPr>
        <w:t>Toon and Robock</w:t>
      </w:r>
      <w:r>
        <w:rPr>
          <w:rFonts w:ascii="Calibri" w:hAnsi="Calibri" w:cs="Calibri"/>
          <w:color w:val="000000"/>
          <w:u w:val="single"/>
        </w:rPr>
        <w:t xml:space="preserve"> note</w:t>
      </w:r>
      <w:r>
        <w:rPr>
          <w:rFonts w:ascii="Calibri" w:hAnsi="Calibri" w:cs="Calibri"/>
          <w:color w:val="000000"/>
          <w:sz w:val="16"/>
          <w:szCs w:val="16"/>
        </w:rPr>
        <w:t xml:space="preserve"> in ‘Self Assured Destruction’, in the Bulletin of Atomic Scientists 68/5, 2012, that: 13. “</w:t>
      </w:r>
      <w:r>
        <w:rPr>
          <w:rFonts w:ascii="Calibri" w:hAnsi="Calibri" w:cs="Calibri"/>
          <w:color w:val="000000"/>
          <w:sz w:val="22"/>
          <w:szCs w:val="22"/>
          <w:u w:val="single"/>
          <w:shd w:val="clear" w:color="auto" w:fill="00FF00"/>
        </w:rPr>
        <w:t xml:space="preserve">A nuclear war </w:t>
      </w:r>
      <w:r>
        <w:rPr>
          <w:rFonts w:ascii="Calibri" w:hAnsi="Calibri" w:cs="Calibri"/>
          <w:color w:val="000000"/>
          <w:sz w:val="22"/>
          <w:szCs w:val="22"/>
          <w:u w:val="single"/>
        </w:rPr>
        <w:t xml:space="preserve">between Russia and the United States, even after the arsenal reductions planned under New START, </w:t>
      </w:r>
      <w:r>
        <w:rPr>
          <w:rFonts w:ascii="Calibri" w:hAnsi="Calibri" w:cs="Calibri"/>
          <w:color w:val="000000"/>
          <w:sz w:val="22"/>
          <w:szCs w:val="22"/>
          <w:u w:val="single"/>
          <w:shd w:val="clear" w:color="auto" w:fill="00FF00"/>
        </w:rPr>
        <w:t>could produce a nuclear winter</w:t>
      </w:r>
      <w:r>
        <w:rPr>
          <w:rFonts w:ascii="Calibri" w:hAnsi="Calibri" w:cs="Calibri"/>
          <w:color w:val="000000"/>
          <w:sz w:val="16"/>
          <w:szCs w:val="16"/>
        </w:rPr>
        <w:t xml:space="preserve">. Hence, an attack by either side could be suicidal, </w:t>
      </w:r>
      <w:r>
        <w:rPr>
          <w:rFonts w:ascii="Calibri" w:hAnsi="Calibri" w:cs="Calibri"/>
          <w:color w:val="000000"/>
          <w:u w:val="single"/>
          <w:shd w:val="clear" w:color="auto" w:fill="00FF00"/>
        </w:rPr>
        <w:t xml:space="preserve">resulting in </w:t>
      </w:r>
      <w:r>
        <w:rPr>
          <w:rFonts w:ascii="Calibri" w:hAnsi="Calibri" w:cs="Calibri"/>
          <w:b/>
          <w:bCs/>
          <w:color w:val="000000"/>
          <w:u w:val="single"/>
          <w:shd w:val="clear" w:color="auto" w:fill="00FF00"/>
        </w:rPr>
        <w:t>self assured destruction</w:t>
      </w:r>
      <w:r>
        <w:rPr>
          <w:rFonts w:ascii="Calibri" w:hAnsi="Calibri" w:cs="Calibri"/>
          <w:color w:val="000000"/>
          <w:u w:val="single"/>
          <w:shd w:val="clear" w:color="auto" w:fill="00FF00"/>
        </w:rPr>
        <w:t xml:space="preserve">. </w:t>
      </w:r>
      <w:r>
        <w:rPr>
          <w:rFonts w:ascii="Calibri" w:hAnsi="Calibri" w:cs="Calibri"/>
          <w:color w:val="000000"/>
          <w:u w:val="single"/>
        </w:rPr>
        <w:t xml:space="preserve">Even </w:t>
      </w:r>
      <w:r>
        <w:rPr>
          <w:rFonts w:ascii="Calibri" w:hAnsi="Calibri" w:cs="Calibri"/>
          <w:color w:val="000000"/>
          <w:u w:val="single"/>
          <w:shd w:val="clear" w:color="auto" w:fill="00FF00"/>
        </w:rPr>
        <w:t xml:space="preserve">a 'small' nuclear war </w:t>
      </w:r>
      <w:r>
        <w:rPr>
          <w:rFonts w:ascii="Calibri" w:hAnsi="Calibri" w:cs="Calibri"/>
          <w:color w:val="000000"/>
          <w:sz w:val="16"/>
          <w:szCs w:val="16"/>
        </w:rPr>
        <w:t xml:space="preserve">between India and Pakistan, with each country detonating 50 Hiroshima-size atom bombs--only about 0.03 percent of the global nuclear arsenal's explosive power--as air bursts in urban areas, </w:t>
      </w:r>
      <w:r>
        <w:rPr>
          <w:rFonts w:ascii="Calibri" w:hAnsi="Calibri" w:cs="Calibri"/>
          <w:color w:val="000000"/>
          <w:u w:val="single"/>
        </w:rPr>
        <w:t xml:space="preserve">could </w:t>
      </w:r>
      <w:r>
        <w:rPr>
          <w:rFonts w:ascii="Calibri" w:hAnsi="Calibri" w:cs="Calibri"/>
          <w:color w:val="000000"/>
          <w:u w:val="single"/>
          <w:shd w:val="clear" w:color="auto" w:fill="00FF00"/>
        </w:rPr>
        <w:t>produce</w:t>
      </w:r>
      <w:r>
        <w:rPr>
          <w:rFonts w:ascii="Calibri" w:hAnsi="Calibri" w:cs="Calibri"/>
          <w:color w:val="000000"/>
          <w:u w:val="single"/>
        </w:rPr>
        <w:t xml:space="preserve"> so much </w:t>
      </w:r>
      <w:r>
        <w:rPr>
          <w:rFonts w:ascii="Calibri" w:hAnsi="Calibri" w:cs="Calibri"/>
          <w:color w:val="000000"/>
          <w:u w:val="single"/>
          <w:shd w:val="clear" w:color="auto" w:fill="00FF00"/>
        </w:rPr>
        <w:t>smoke</w:t>
      </w:r>
      <w:r>
        <w:rPr>
          <w:rFonts w:ascii="Calibri" w:hAnsi="Calibri" w:cs="Calibri"/>
          <w:color w:val="000000"/>
          <w:u w:val="single"/>
        </w:rPr>
        <w:t xml:space="preserve"> that temperatures would fall below those </w:t>
      </w:r>
      <w:r>
        <w:rPr>
          <w:rFonts w:ascii="Calibri" w:hAnsi="Calibri" w:cs="Calibri"/>
          <w:color w:val="000000"/>
          <w:u w:val="single"/>
          <w:shd w:val="clear" w:color="auto" w:fill="00FF00"/>
        </w:rPr>
        <w:t xml:space="preserve">of the </w:t>
      </w:r>
      <w:r>
        <w:rPr>
          <w:rFonts w:ascii="Calibri" w:hAnsi="Calibri" w:cs="Calibri"/>
          <w:color w:val="000000"/>
          <w:u w:val="single"/>
        </w:rPr>
        <w:t xml:space="preserve">Little </w:t>
      </w:r>
      <w:r>
        <w:rPr>
          <w:rFonts w:ascii="Calibri" w:hAnsi="Calibri" w:cs="Calibri"/>
          <w:color w:val="000000"/>
          <w:u w:val="single"/>
          <w:shd w:val="clear" w:color="auto" w:fill="00FF00"/>
        </w:rPr>
        <w:t>Ice Age</w:t>
      </w:r>
      <w:r>
        <w:rPr>
          <w:rFonts w:ascii="Calibri" w:hAnsi="Calibri" w:cs="Calibri"/>
          <w:color w:val="000000"/>
          <w:sz w:val="16"/>
          <w:szCs w:val="16"/>
        </w:rPr>
        <w:t xml:space="preserve"> of the fourteenth to nineteenth centuries, </w:t>
      </w:r>
      <w:r>
        <w:rPr>
          <w:rFonts w:ascii="Calibri" w:hAnsi="Calibri" w:cs="Calibri"/>
          <w:color w:val="000000"/>
          <w:u w:val="single"/>
        </w:rPr>
        <w:t>shortening the growing season around the world and threatening the global food supply</w:t>
      </w:r>
      <w:r>
        <w:rPr>
          <w:rFonts w:ascii="Calibri" w:hAnsi="Calibri" w:cs="Calibri"/>
          <w:color w:val="000000"/>
          <w:sz w:val="16"/>
          <w:szCs w:val="16"/>
        </w:rPr>
        <w:t xml:space="preserve">. Furthermore, there would be </w:t>
      </w:r>
      <w:r>
        <w:rPr>
          <w:rFonts w:ascii="Calibri" w:hAnsi="Calibri" w:cs="Calibri"/>
          <w:color w:val="000000"/>
          <w:u w:val="single"/>
        </w:rPr>
        <w:t xml:space="preserve">massive ozone depletion, </w:t>
      </w:r>
      <w:r>
        <w:rPr>
          <w:rFonts w:ascii="Calibri" w:hAnsi="Calibri" w:cs="Calibri"/>
          <w:color w:val="000000"/>
          <w:u w:val="single"/>
          <w:shd w:val="clear" w:color="auto" w:fill="00FF00"/>
        </w:rPr>
        <w:t xml:space="preserve">allowing </w:t>
      </w:r>
      <w:r>
        <w:rPr>
          <w:rFonts w:ascii="Calibri" w:hAnsi="Calibri" w:cs="Calibri"/>
          <w:color w:val="000000"/>
          <w:u w:val="single"/>
        </w:rPr>
        <w:t xml:space="preserve">more </w:t>
      </w:r>
      <w:r>
        <w:rPr>
          <w:rFonts w:ascii="Calibri" w:hAnsi="Calibri" w:cs="Calibri"/>
          <w:b/>
          <w:bCs/>
          <w:color w:val="000000"/>
          <w:u w:val="single"/>
          <w:shd w:val="clear" w:color="auto" w:fill="00FF00"/>
        </w:rPr>
        <w:t>ultraviolet</w:t>
      </w:r>
      <w:r>
        <w:rPr>
          <w:rFonts w:ascii="Calibri" w:hAnsi="Calibri" w:cs="Calibri"/>
          <w:color w:val="000000"/>
          <w:u w:val="single"/>
        </w:rPr>
        <w:t xml:space="preserve"> </w:t>
      </w:r>
      <w:r>
        <w:rPr>
          <w:rFonts w:ascii="Calibri" w:hAnsi="Calibri" w:cs="Calibri"/>
          <w:color w:val="000000"/>
          <w:u w:val="single"/>
          <w:shd w:val="clear" w:color="auto" w:fill="00FF00"/>
        </w:rPr>
        <w:t>radiation</w:t>
      </w:r>
      <w:r>
        <w:rPr>
          <w:rFonts w:ascii="Calibri" w:hAnsi="Calibri" w:cs="Calibri"/>
          <w:color w:val="000000"/>
          <w:sz w:val="16"/>
          <w:szCs w:val="16"/>
        </w:rPr>
        <w:t xml:space="preserve"> to reach Earth's surface. </w:t>
      </w:r>
      <w:r>
        <w:rPr>
          <w:rFonts w:ascii="Calibri" w:hAnsi="Calibri" w:cs="Calibri"/>
          <w:b/>
          <w:bCs/>
          <w:color w:val="000000"/>
          <w:u w:val="single"/>
        </w:rPr>
        <w:t xml:space="preserve">Recent </w:t>
      </w:r>
      <w:r>
        <w:rPr>
          <w:rFonts w:ascii="Calibri" w:hAnsi="Calibri" w:cs="Calibri"/>
          <w:b/>
          <w:bCs/>
          <w:color w:val="000000"/>
          <w:u w:val="single"/>
          <w:shd w:val="clear" w:color="auto" w:fill="00FF00"/>
        </w:rPr>
        <w:t>studies</w:t>
      </w:r>
      <w:r>
        <w:rPr>
          <w:rFonts w:ascii="Calibri" w:hAnsi="Calibri" w:cs="Calibri"/>
          <w:color w:val="000000"/>
          <w:u w:val="single"/>
          <w:shd w:val="clear" w:color="auto" w:fill="00FF00"/>
        </w:rPr>
        <w:t xml:space="preserve"> predict </w:t>
      </w:r>
      <w:r>
        <w:rPr>
          <w:rFonts w:ascii="Calibri" w:hAnsi="Calibri" w:cs="Calibri"/>
          <w:color w:val="000000"/>
          <w:u w:val="single"/>
        </w:rPr>
        <w:t xml:space="preserve">that </w:t>
      </w:r>
      <w:r>
        <w:rPr>
          <w:rFonts w:ascii="Calibri" w:hAnsi="Calibri" w:cs="Calibri"/>
          <w:color w:val="000000"/>
          <w:u w:val="single"/>
          <w:shd w:val="clear" w:color="auto" w:fill="00FF00"/>
        </w:rPr>
        <w:t>agricultural production</w:t>
      </w:r>
      <w:r>
        <w:rPr>
          <w:rFonts w:ascii="Calibri" w:hAnsi="Calibri" w:cs="Calibri"/>
          <w:color w:val="000000"/>
          <w:u w:val="single"/>
        </w:rPr>
        <w:t xml:space="preserve"> in parts of the </w:t>
      </w:r>
      <w:r>
        <w:rPr>
          <w:rFonts w:ascii="Calibri" w:hAnsi="Calibri" w:cs="Calibri"/>
          <w:b/>
          <w:bCs/>
          <w:color w:val="000000"/>
          <w:u w:val="single"/>
        </w:rPr>
        <w:t>U</w:t>
      </w:r>
      <w:r>
        <w:rPr>
          <w:rFonts w:ascii="Calibri" w:hAnsi="Calibri" w:cs="Calibri"/>
          <w:color w:val="000000"/>
          <w:sz w:val="16"/>
          <w:szCs w:val="16"/>
        </w:rPr>
        <w:t xml:space="preserve">nited </w:t>
      </w:r>
      <w:r>
        <w:rPr>
          <w:rFonts w:ascii="Calibri" w:hAnsi="Calibri" w:cs="Calibri"/>
          <w:b/>
          <w:bCs/>
          <w:color w:val="000000"/>
          <w:u w:val="single"/>
        </w:rPr>
        <w:t>S</w:t>
      </w:r>
      <w:r>
        <w:rPr>
          <w:rFonts w:ascii="Calibri" w:hAnsi="Calibri" w:cs="Calibri"/>
          <w:color w:val="000000"/>
          <w:sz w:val="16"/>
          <w:szCs w:val="16"/>
        </w:rPr>
        <w:t xml:space="preserve">tates </w:t>
      </w:r>
      <w:r>
        <w:rPr>
          <w:rFonts w:ascii="Calibri" w:hAnsi="Calibri" w:cs="Calibri"/>
          <w:color w:val="000000"/>
          <w:u w:val="single"/>
        </w:rPr>
        <w:t xml:space="preserve">and </w:t>
      </w:r>
      <w:r>
        <w:rPr>
          <w:rFonts w:ascii="Calibri" w:hAnsi="Calibri" w:cs="Calibri"/>
          <w:b/>
          <w:bCs/>
          <w:color w:val="000000"/>
          <w:u w:val="single"/>
        </w:rPr>
        <w:t>China</w:t>
      </w:r>
      <w:r>
        <w:rPr>
          <w:rFonts w:ascii="Calibri" w:hAnsi="Calibri" w:cs="Calibri"/>
          <w:color w:val="000000"/>
          <w:u w:val="single"/>
        </w:rPr>
        <w:t xml:space="preserve"> </w:t>
      </w:r>
      <w:r>
        <w:rPr>
          <w:rFonts w:ascii="Calibri" w:hAnsi="Calibri" w:cs="Calibri"/>
          <w:color w:val="000000"/>
          <w:u w:val="single"/>
          <w:shd w:val="clear" w:color="auto" w:fill="00FF00"/>
        </w:rPr>
        <w:t>would decline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by </w:t>
      </w:r>
      <w:r>
        <w:rPr>
          <w:rFonts w:ascii="Calibri" w:hAnsi="Calibri" w:cs="Calibri"/>
          <w:color w:val="000000"/>
          <w:sz w:val="22"/>
          <w:szCs w:val="22"/>
          <w:u w:val="single"/>
        </w:rPr>
        <w:t xml:space="preserve">about </w:t>
      </w:r>
      <w:r>
        <w:rPr>
          <w:rFonts w:ascii="Calibri" w:hAnsi="Calibri" w:cs="Calibri"/>
          <w:b/>
          <w:bCs/>
          <w:color w:val="000000"/>
          <w:sz w:val="22"/>
          <w:szCs w:val="22"/>
          <w:u w:val="single"/>
          <w:shd w:val="clear" w:color="auto" w:fill="00FF00"/>
        </w:rPr>
        <w:t>20 percent</w:t>
      </w:r>
      <w:r>
        <w:rPr>
          <w:rFonts w:ascii="Calibri" w:hAnsi="Calibri" w:cs="Calibri"/>
          <w:color w:val="000000"/>
          <w:sz w:val="16"/>
          <w:szCs w:val="16"/>
        </w:rPr>
        <w:t xml:space="preserve"> for four years, and by 10 percent for a decade.” 14. A conflagration involving USA/NATO forces and those of Russian federation would </w:t>
      </w:r>
      <w:r>
        <w:rPr>
          <w:rFonts w:ascii="Calibri" w:hAnsi="Calibri" w:cs="Calibri"/>
          <w:color w:val="000000"/>
          <w:u w:val="single"/>
        </w:rPr>
        <w:t xml:space="preserve">most likely </w:t>
      </w:r>
      <w:r>
        <w:rPr>
          <w:rFonts w:ascii="Calibri" w:hAnsi="Calibri" w:cs="Calibri"/>
          <w:color w:val="000000"/>
          <w:u w:val="single"/>
          <w:shd w:val="clear" w:color="auto" w:fill="00FF00"/>
        </w:rPr>
        <w:t>cause the deaths of</w:t>
      </w:r>
      <w:r>
        <w:rPr>
          <w:rFonts w:ascii="Calibri" w:hAnsi="Calibri" w:cs="Calibri"/>
          <w:color w:val="000000"/>
          <w:u w:val="single"/>
        </w:rPr>
        <w:t xml:space="preserve"> most/nearly all/</w:t>
      </w:r>
      <w:r>
        <w:rPr>
          <w:rFonts w:ascii="Calibri" w:hAnsi="Calibri" w:cs="Calibri"/>
          <w:b/>
          <w:bCs/>
          <w:color w:val="000000"/>
          <w:u w:val="single"/>
          <w:shd w:val="clear" w:color="auto" w:fill="00FF00"/>
        </w:rPr>
        <w:t>all humans</w:t>
      </w:r>
      <w:r>
        <w:rPr>
          <w:rFonts w:ascii="Calibri" w:hAnsi="Calibri" w:cs="Calibri"/>
          <w:color w:val="000000"/>
          <w:u w:val="single"/>
        </w:rPr>
        <w:t xml:space="preserve"> (</w:t>
      </w:r>
      <w:r>
        <w:rPr>
          <w:rFonts w:ascii="Calibri" w:hAnsi="Calibri" w:cs="Calibri"/>
          <w:color w:val="000000"/>
          <w:u w:val="single"/>
          <w:shd w:val="clear" w:color="auto" w:fill="00FF00"/>
        </w:rPr>
        <w:t>and</w:t>
      </w:r>
      <w:r>
        <w:rPr>
          <w:rFonts w:ascii="Calibri" w:hAnsi="Calibri" w:cs="Calibri"/>
          <w:color w:val="000000"/>
          <w:u w:val="single"/>
        </w:rPr>
        <w:t xml:space="preserve"> severely impact/extinguish </w:t>
      </w:r>
      <w:r>
        <w:rPr>
          <w:rFonts w:ascii="Calibri" w:hAnsi="Calibri" w:cs="Calibri"/>
          <w:b/>
          <w:bCs/>
          <w:color w:val="000000"/>
          <w:u w:val="single"/>
          <w:shd w:val="clear" w:color="auto" w:fill="00FF00"/>
        </w:rPr>
        <w:t>other species</w:t>
      </w:r>
      <w:r>
        <w:rPr>
          <w:rFonts w:ascii="Calibri" w:hAnsi="Calibri" w:cs="Calibri"/>
          <w:color w:val="000000"/>
          <w:u w:val="singl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Pr>
          <w:rFonts w:ascii="Calibri" w:hAnsi="Calibri" w:cs="Calibri"/>
          <w:color w:val="000000"/>
          <w:sz w:val="16"/>
          <w:szCs w:val="16"/>
        </w:rPr>
        <w:t xml:space="preserve">. 15. </w:t>
      </w:r>
      <w:r>
        <w:rPr>
          <w:rFonts w:ascii="Calibri" w:hAnsi="Calibri" w:cs="Calibri"/>
          <w:color w:val="000000"/>
          <w:u w:val="single"/>
        </w:rPr>
        <w:t>Though human ingenuity and resilience shouldn't be underestimated, human survival itself is arguably problematic</w:t>
      </w:r>
      <w:r>
        <w:rPr>
          <w:rFonts w:ascii="Calibri" w:hAnsi="Calibri" w:cs="Calibri"/>
          <w:color w:val="000000"/>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ascii="Calibri" w:hAnsi="Calibri" w:cs="Calibri"/>
          <w:b/>
          <w:bCs/>
          <w:color w:val="000000"/>
          <w:u w:val="single"/>
        </w:rPr>
        <w:t>Gareth Evans</w:t>
      </w:r>
      <w:r>
        <w:rPr>
          <w:rFonts w:ascii="Calibri" w:hAnsi="Calibri" w:cs="Calibri"/>
          <w:color w:val="000000"/>
          <w:u w:val="single"/>
        </w:rPr>
        <w:t xml:space="preserve">’ ICNND (International Commission on Nuclear Non-proliferation and Disarmament) Report made it clear that it saw the threat posed by </w:t>
      </w:r>
      <w:r>
        <w:rPr>
          <w:rFonts w:ascii="Calibri" w:hAnsi="Calibri" w:cs="Calibri"/>
          <w:color w:val="000000"/>
          <w:u w:val="single"/>
          <w:shd w:val="clear" w:color="auto" w:fill="00FF00"/>
        </w:rPr>
        <w:t>nuclear weapons use</w:t>
      </w:r>
      <w:r>
        <w:rPr>
          <w:rFonts w:ascii="Calibri" w:hAnsi="Calibri" w:cs="Calibri"/>
          <w:color w:val="000000"/>
          <w:u w:val="single"/>
        </w:rPr>
        <w:t xml:space="preserve"> as one that</w:t>
      </w:r>
      <w:r>
        <w:rPr>
          <w:rFonts w:ascii="Calibri" w:hAnsi="Calibri" w:cs="Calibri"/>
          <w:color w:val="000000"/>
          <w:sz w:val="16"/>
          <w:szCs w:val="16"/>
        </w:rPr>
        <w:t xml:space="preserve"> at least threatens what we now call 'civilization' and that potentially </w:t>
      </w:r>
      <w:r>
        <w:rPr>
          <w:rFonts w:ascii="Calibri" w:hAnsi="Calibri" w:cs="Calibri"/>
          <w:b/>
          <w:bCs/>
          <w:color w:val="000000"/>
          <w:u w:val="single"/>
          <w:shd w:val="clear" w:color="auto" w:fill="00FF00"/>
        </w:rPr>
        <w:t>threatens human survival with an immediacy that even climate change does not</w:t>
      </w:r>
      <w:r>
        <w:rPr>
          <w:rFonts w:ascii="Calibri" w:hAnsi="Calibri" w:cs="Calibri"/>
          <w:color w:val="000000"/>
          <w:sz w:val="16"/>
          <w:szCs w:val="16"/>
        </w:rPr>
        <w:t>, though we can see the results of climate change here and now and of course the immediate post-nuclear results for Hiroshima and Nagasaki as well.</w:t>
      </w:r>
    </w:p>
    <w:p w14:paraId="5660699D" w14:textId="77777777" w:rsidR="00020383" w:rsidRDefault="00020383" w:rsidP="00020383"/>
    <w:p w14:paraId="22621266" w14:textId="77777777" w:rsidR="00020383" w:rsidRPr="00020383" w:rsidRDefault="00020383" w:rsidP="00020383"/>
    <w:p w14:paraId="7C2E2AD6" w14:textId="77777777" w:rsidR="00020383" w:rsidRPr="00020383" w:rsidRDefault="00020383" w:rsidP="00020383"/>
    <w:sectPr w:rsidR="00020383" w:rsidRPr="000203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383"/>
    <w:rsid w:val="000029E3"/>
    <w:rsid w:val="000029E8"/>
    <w:rsid w:val="00004225"/>
    <w:rsid w:val="000066CA"/>
    <w:rsid w:val="00007264"/>
    <w:rsid w:val="000076A9"/>
    <w:rsid w:val="00014FAD"/>
    <w:rsid w:val="00015D2A"/>
    <w:rsid w:val="0002038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DF20D"/>
  <w14:defaultImageDpi w14:val="300"/>
  <w15:docId w15:val="{8601B8E9-1E92-E247-B8E4-BF31E31A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03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03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03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03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203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0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383"/>
  </w:style>
  <w:style w:type="character" w:customStyle="1" w:styleId="Heading1Char">
    <w:name w:val="Heading 1 Char"/>
    <w:aliases w:val="Pocket Char"/>
    <w:basedOn w:val="DefaultParagraphFont"/>
    <w:link w:val="Heading1"/>
    <w:uiPriority w:val="9"/>
    <w:rsid w:val="000203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03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038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2038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20383"/>
    <w:rPr>
      <w:b/>
      <w:sz w:val="26"/>
      <w:u w:val="none"/>
    </w:rPr>
  </w:style>
  <w:style w:type="character" w:customStyle="1" w:styleId="StyleUnderline">
    <w:name w:val="Style Underline"/>
    <w:aliases w:val="Underline"/>
    <w:basedOn w:val="DefaultParagraphFont"/>
    <w:uiPriority w:val="1"/>
    <w:qFormat/>
    <w:rsid w:val="00020383"/>
    <w:rPr>
      <w:b w:val="0"/>
      <w:sz w:val="22"/>
      <w:u w:val="single"/>
    </w:rPr>
  </w:style>
  <w:style w:type="character" w:styleId="Emphasis">
    <w:name w:val="Emphasis"/>
    <w:basedOn w:val="DefaultParagraphFont"/>
    <w:uiPriority w:val="20"/>
    <w:qFormat/>
    <w:rsid w:val="000203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0383"/>
    <w:rPr>
      <w:color w:val="auto"/>
      <w:u w:val="none"/>
    </w:rPr>
  </w:style>
  <w:style w:type="character" w:styleId="Hyperlink">
    <w:name w:val="Hyperlink"/>
    <w:basedOn w:val="DefaultParagraphFont"/>
    <w:uiPriority w:val="99"/>
    <w:semiHidden/>
    <w:unhideWhenUsed/>
    <w:rsid w:val="00020383"/>
    <w:rPr>
      <w:color w:val="auto"/>
      <w:u w:val="none"/>
    </w:rPr>
  </w:style>
  <w:style w:type="paragraph" w:styleId="DocumentMap">
    <w:name w:val="Document Map"/>
    <w:basedOn w:val="Normal"/>
    <w:link w:val="DocumentMapChar"/>
    <w:uiPriority w:val="99"/>
    <w:semiHidden/>
    <w:unhideWhenUsed/>
    <w:rsid w:val="000203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0383"/>
    <w:rPr>
      <w:rFonts w:ascii="Lucida Grande" w:hAnsi="Lucida Grande" w:cs="Lucida Grande"/>
    </w:rPr>
  </w:style>
  <w:style w:type="paragraph" w:styleId="NormalWeb">
    <w:name w:val="Normal (Web)"/>
    <w:basedOn w:val="Normal"/>
    <w:uiPriority w:val="99"/>
    <w:semiHidden/>
    <w:unhideWhenUsed/>
    <w:rsid w:val="00020383"/>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020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81355">
      <w:bodyDiv w:val="1"/>
      <w:marLeft w:val="0"/>
      <w:marRight w:val="0"/>
      <w:marTop w:val="0"/>
      <w:marBottom w:val="0"/>
      <w:divBdr>
        <w:top w:val="none" w:sz="0" w:space="0" w:color="auto"/>
        <w:left w:val="none" w:sz="0" w:space="0" w:color="auto"/>
        <w:bottom w:val="none" w:sz="0" w:space="0" w:color="auto"/>
        <w:right w:val="none" w:sz="0" w:space="0" w:color="auto"/>
      </w:divBdr>
    </w:div>
    <w:div w:id="960918056">
      <w:bodyDiv w:val="1"/>
      <w:marLeft w:val="0"/>
      <w:marRight w:val="0"/>
      <w:marTop w:val="0"/>
      <w:marBottom w:val="0"/>
      <w:divBdr>
        <w:top w:val="none" w:sz="0" w:space="0" w:color="auto"/>
        <w:left w:val="none" w:sz="0" w:space="0" w:color="auto"/>
        <w:bottom w:val="none" w:sz="0" w:space="0" w:color="auto"/>
        <w:right w:val="none" w:sz="0" w:space="0" w:color="auto"/>
      </w:divBdr>
    </w:div>
    <w:div w:id="10455627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pitalismmagazine.com/2020/07/the-private-space-race/" TargetMode="External"/><Relationship Id="rId18" Type="http://schemas.openxmlformats.org/officeDocument/2006/relationships/hyperlink" Target="http://www.un.org/en/development/desa/news/population/un-report-world-population-projected-to-reach-9-6-billion-by-2050.html" TargetMode="External"/><Relationship Id="rId3" Type="http://schemas.openxmlformats.org/officeDocument/2006/relationships/customXml" Target="../customXml/item3.xml"/><Relationship Id="rId21" Type="http://schemas.openxmlformats.org/officeDocument/2006/relationships/hyperlink" Target="http://2001-2009.state.gov/s/p/of/proc/tr/10187.htm" TargetMode="External"/><Relationship Id="rId7" Type="http://schemas.openxmlformats.org/officeDocument/2006/relationships/settings" Target="settings.xml"/><Relationship Id="rId12" Type="http://schemas.openxmlformats.org/officeDocument/2006/relationships/hyperlink" Target="https://edition.cnn.com/2021/10/06/energy/india-energy-crisis-coal-hnk-intl/index.html" TargetMode="External"/><Relationship Id="rId17" Type="http://schemas.openxmlformats.org/officeDocument/2006/relationships/hyperlink" Target="http://www.sciencemag.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solar.caltech.edu/" TargetMode="External"/><Relationship Id="rId20" Type="http://schemas.openxmlformats.org/officeDocument/2006/relationships/hyperlink" Target="https://energypost.eu/twenty-first-century-energy-wars-oil-gas-fuelling-global-confli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beuc/status/1445702126336761865?s=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bes.com/sites/scottsnowden/2019/03/05/china-plans-to-build-the-worlds-first-solar-power-station-in-space/" TargetMode="External"/><Relationship Id="rId23"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edition.cnn.com/2021/09/28/economy/china-power-shortage-gdp-supply-chain-intl-hnk/index.html" TargetMode="External"/><Relationship Id="rId19" Type="http://schemas.openxmlformats.org/officeDocument/2006/relationships/hyperlink" Target="https://phys.org/news/2009-11-japan-eyes-solar-station-space.html" TargetMode="External"/><Relationship Id="rId4" Type="http://schemas.openxmlformats.org/officeDocument/2006/relationships/customXml" Target="../customXml/item4.xml"/><Relationship Id="rId9" Type="http://schemas.openxmlformats.org/officeDocument/2006/relationships/hyperlink" Target="https://www.cnn.com/2021/10/07/business/global-energy-crisis/index.html" TargetMode="External"/><Relationship Id="rId14" Type="http://schemas.openxmlformats.org/officeDocument/2006/relationships/hyperlink" Target="https://www.forbes.com/sites/scottsnowden/2019/03/12/solar-power-stations-in-space-could-supply-the-world-with-limitless-energy/?sh=23471fec4386" TargetMode="External"/><Relationship Id="rId22" Type="http://schemas.openxmlformats.org/officeDocument/2006/relationships/hyperlink" Target="https://www.theatlantic.com/magazine/archive/2015/12/the-end-of-thirst/413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6788</Words>
  <Characters>38695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2022-02-09T02:22:00Z</dcterms:created>
  <dcterms:modified xsi:type="dcterms:W3CDTF">2022-02-09T02:24:00Z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