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0A474A" w14:textId="77777777" w:rsidR="00A20181" w:rsidRDefault="00A20181" w:rsidP="00A20181">
      <w:pPr>
        <w:rPr>
          <w:rFonts w:ascii="Calibri" w:eastAsia="Calibri" w:hAnsi="Calibri" w:cs="Calibri"/>
          <w:sz w:val="28"/>
          <w:szCs w:val="28"/>
        </w:rPr>
      </w:pPr>
    </w:p>
    <w:tbl>
      <w:tblPr>
        <w:tblW w:w="1708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086"/>
      </w:tblGrid>
      <w:tr w:rsidR="00A20181" w14:paraId="0DCA5580" w14:textId="77777777" w:rsidTr="00D46359">
        <w:trPr>
          <w:trHeight w:val="874"/>
        </w:trPr>
        <w:tc>
          <w:tcPr>
            <w:tcW w:w="17086" w:type="dxa"/>
            <w:tcBorders>
              <w:top w:val="single" w:sz="24" w:space="0" w:color="000000"/>
              <w:left w:val="single" w:sz="24" w:space="0" w:color="000000"/>
              <w:bottom w:val="single" w:sz="24" w:space="0" w:color="000000"/>
              <w:right w:val="single" w:sz="24" w:space="0" w:color="000000"/>
            </w:tcBorders>
            <w:shd w:val="clear" w:color="auto" w:fill="auto"/>
            <w:tcMar>
              <w:top w:w="100" w:type="dxa"/>
              <w:left w:w="100" w:type="dxa"/>
              <w:bottom w:w="100" w:type="dxa"/>
              <w:right w:w="100" w:type="dxa"/>
            </w:tcMar>
          </w:tcPr>
          <w:p w14:paraId="5C5D992E" w14:textId="77777777" w:rsidR="00A20181" w:rsidRDefault="00A20181" w:rsidP="00D46359">
            <w:pPr>
              <w:widowControl w:val="0"/>
              <w:pBdr>
                <w:top w:val="nil"/>
                <w:left w:val="nil"/>
                <w:bottom w:val="nil"/>
                <w:right w:val="nil"/>
                <w:between w:val="nil"/>
              </w:pBdr>
              <w:spacing w:line="240" w:lineRule="auto"/>
              <w:jc w:val="center"/>
              <w:rPr>
                <w:rFonts w:ascii="Calibri" w:eastAsia="Calibri" w:hAnsi="Calibri" w:cs="Calibri"/>
                <w:b/>
                <w:sz w:val="72"/>
                <w:szCs w:val="72"/>
                <w:u w:val="single"/>
              </w:rPr>
            </w:pPr>
            <w:r>
              <w:rPr>
                <w:rFonts w:ascii="Calibri" w:eastAsia="Calibri" w:hAnsi="Calibri" w:cs="Calibri"/>
                <w:b/>
                <w:sz w:val="72"/>
                <w:szCs w:val="72"/>
                <w:u w:val="single"/>
              </w:rPr>
              <w:t>Chaminade Flyers *pennsbury edition*</w:t>
            </w:r>
          </w:p>
        </w:tc>
      </w:tr>
    </w:tbl>
    <w:p w14:paraId="263ED689" w14:textId="77777777" w:rsidR="00A20181" w:rsidRDefault="00A20181" w:rsidP="00A20181">
      <w:pPr>
        <w:rPr>
          <w:rFonts w:ascii="Calibri" w:eastAsia="Calibri" w:hAnsi="Calibri" w:cs="Calibri"/>
          <w:sz w:val="28"/>
          <w:szCs w:val="28"/>
        </w:rPr>
      </w:pPr>
      <w:r>
        <w:rPr>
          <w:rFonts w:ascii="Calibri" w:eastAsia="Calibri" w:hAnsi="Calibri" w:cs="Calibri"/>
          <w:sz w:val="28"/>
          <w:szCs w:val="28"/>
        </w:rPr>
        <w:t xml:space="preserve">I affirm Resolved: the appropriation of outer space by private entities is unjust. </w:t>
      </w:r>
    </w:p>
    <w:p w14:paraId="53B900BD" w14:textId="77777777" w:rsidR="00A20181" w:rsidRDefault="007E6AE1" w:rsidP="00A20181">
      <w:pPr>
        <w:rPr>
          <w:rFonts w:ascii="Calibri" w:eastAsia="Calibri" w:hAnsi="Calibri" w:cs="Calibri"/>
          <w:sz w:val="28"/>
          <w:szCs w:val="28"/>
        </w:rPr>
      </w:pPr>
      <w:r>
        <w:rPr>
          <w:noProof/>
        </w:rPr>
        <w:pict w14:anchorId="61384331">
          <v:rect id="_x0000_i1029" alt="" style="width:468pt;height:.05pt;mso-width-percent:0;mso-height-percent:0;mso-width-percent:0;mso-height-percent:0" o:hralign="center" o:hrstd="t" o:hr="t" fillcolor="#a0a0a0" stroked="f"/>
        </w:pict>
      </w:r>
    </w:p>
    <w:p w14:paraId="7B5E2A9F" w14:textId="77777777" w:rsidR="00A20181" w:rsidRDefault="00A20181" w:rsidP="00A20181">
      <w:pPr>
        <w:rPr>
          <w:rFonts w:ascii="Calibri" w:eastAsia="Calibri" w:hAnsi="Calibri" w:cs="Calibri"/>
          <w:sz w:val="28"/>
          <w:szCs w:val="28"/>
        </w:rPr>
      </w:pPr>
      <w:r>
        <w:rPr>
          <w:rFonts w:ascii="Calibri" w:eastAsia="Calibri" w:hAnsi="Calibri" w:cs="Calibri"/>
          <w:sz w:val="28"/>
          <w:szCs w:val="28"/>
        </w:rPr>
        <w:t xml:space="preserve">The value is </w:t>
      </w:r>
      <w:r>
        <w:rPr>
          <w:rFonts w:ascii="Calibri" w:eastAsia="Calibri" w:hAnsi="Calibri" w:cs="Calibri"/>
          <w:b/>
          <w:sz w:val="28"/>
          <w:szCs w:val="28"/>
        </w:rPr>
        <w:t xml:space="preserve">morality </w:t>
      </w:r>
      <w:r>
        <w:rPr>
          <w:rFonts w:ascii="Calibri" w:eastAsia="Calibri" w:hAnsi="Calibri" w:cs="Calibri"/>
          <w:sz w:val="28"/>
          <w:szCs w:val="28"/>
        </w:rPr>
        <w:t xml:space="preserve">and the value criterion is </w:t>
      </w:r>
      <w:r>
        <w:rPr>
          <w:rFonts w:ascii="Calibri" w:eastAsia="Calibri" w:hAnsi="Calibri" w:cs="Calibri"/>
          <w:b/>
          <w:sz w:val="28"/>
          <w:szCs w:val="28"/>
        </w:rPr>
        <w:t>utilitarianism</w:t>
      </w:r>
      <w:r>
        <w:rPr>
          <w:rFonts w:ascii="Calibri" w:eastAsia="Calibri" w:hAnsi="Calibri" w:cs="Calibri"/>
          <w:sz w:val="28"/>
          <w:szCs w:val="28"/>
        </w:rPr>
        <w:t>, defined as maximizing pleasure and minimizing pain through the consequences of actions. Prefer utilitarianism for the following reasons:</w:t>
      </w:r>
    </w:p>
    <w:p w14:paraId="66961F67" w14:textId="77777777" w:rsidR="00A20181" w:rsidRDefault="00A20181" w:rsidP="00A20181">
      <w:pPr>
        <w:rPr>
          <w:rFonts w:ascii="Calibri" w:eastAsia="Calibri" w:hAnsi="Calibri" w:cs="Calibri"/>
          <w:b/>
          <w:sz w:val="28"/>
          <w:szCs w:val="28"/>
        </w:rPr>
      </w:pPr>
      <w:r>
        <w:rPr>
          <w:rFonts w:ascii="Calibri" w:eastAsia="Calibri" w:hAnsi="Calibri" w:cs="Calibri"/>
          <w:b/>
          <w:sz w:val="28"/>
          <w:szCs w:val="28"/>
        </w:rPr>
        <w:t>1. Consequentialism is key.</w:t>
      </w:r>
    </w:p>
    <w:p w14:paraId="283FA62F" w14:textId="77777777" w:rsidR="00A20181" w:rsidRDefault="00A20181" w:rsidP="00A20181">
      <w:pPr>
        <w:rPr>
          <w:rFonts w:ascii="Calibri" w:eastAsia="Calibri" w:hAnsi="Calibri" w:cs="Calibri"/>
          <w:b/>
          <w:color w:val="1A1A1A"/>
          <w:sz w:val="28"/>
          <w:szCs w:val="28"/>
        </w:rPr>
      </w:pPr>
      <w:r>
        <w:rPr>
          <w:rFonts w:ascii="Calibri" w:eastAsia="Calibri" w:hAnsi="Calibri" w:cs="Calibri"/>
          <w:b/>
          <w:color w:val="1A1A1A"/>
          <w:sz w:val="28"/>
          <w:szCs w:val="28"/>
        </w:rPr>
        <w:t>Sinnot-Armstrong 19</w:t>
      </w:r>
    </w:p>
    <w:p w14:paraId="2CD724E7" w14:textId="77777777" w:rsidR="00A20181" w:rsidRDefault="00A20181" w:rsidP="00A20181">
      <w:pPr>
        <w:rPr>
          <w:rFonts w:ascii="Calibri" w:eastAsia="Calibri" w:hAnsi="Calibri" w:cs="Calibri"/>
          <w:sz w:val="20"/>
          <w:szCs w:val="20"/>
        </w:rPr>
      </w:pPr>
      <w:r>
        <w:rPr>
          <w:rFonts w:ascii="Calibri" w:eastAsia="Calibri" w:hAnsi="Calibri" w:cs="Calibri"/>
          <w:color w:val="1A1A1A"/>
          <w:sz w:val="20"/>
          <w:szCs w:val="20"/>
        </w:rPr>
        <w:t xml:space="preserve">Sinnott-Armstrong, Walter, "Consequentialism", </w:t>
      </w:r>
      <w:r>
        <w:rPr>
          <w:rFonts w:ascii="Calibri" w:eastAsia="Calibri" w:hAnsi="Calibri" w:cs="Calibri"/>
          <w:i/>
          <w:color w:val="1A1A1A"/>
          <w:sz w:val="20"/>
          <w:szCs w:val="20"/>
        </w:rPr>
        <w:t xml:space="preserve">The Stanford Encyclopedia of Philosophy </w:t>
      </w:r>
      <w:r>
        <w:rPr>
          <w:rFonts w:ascii="Calibri" w:eastAsia="Calibri" w:hAnsi="Calibri" w:cs="Calibri"/>
          <w:color w:val="1A1A1A"/>
          <w:sz w:val="20"/>
          <w:szCs w:val="20"/>
        </w:rPr>
        <w:t>(Summer 2019 Edition), Edward N. Zalta (ed.), URL = &lt;</w:t>
      </w:r>
      <w:hyperlink r:id="rId9">
        <w:r>
          <w:rPr>
            <w:rFonts w:ascii="Calibri" w:eastAsia="Calibri" w:hAnsi="Calibri" w:cs="Calibri"/>
            <w:color w:val="1155CC"/>
            <w:sz w:val="20"/>
            <w:szCs w:val="20"/>
            <w:u w:val="single"/>
          </w:rPr>
          <w:t>https://plato.stanford.edu/archives/sum2019/entries/consequentialism/</w:t>
        </w:r>
      </w:hyperlink>
      <w:r>
        <w:rPr>
          <w:rFonts w:ascii="Calibri" w:eastAsia="Calibri" w:hAnsi="Calibri" w:cs="Calibri"/>
          <w:color w:val="1A1A1A"/>
          <w:sz w:val="20"/>
          <w:szCs w:val="20"/>
        </w:rPr>
        <w:t>&gt;. [Chaminade ZS]</w:t>
      </w:r>
    </w:p>
    <w:p w14:paraId="54AF84DD" w14:textId="77777777" w:rsidR="00A20181" w:rsidRDefault="00A20181" w:rsidP="00A20181">
      <w:pPr>
        <w:rPr>
          <w:rFonts w:ascii="Calibri" w:eastAsia="Calibri" w:hAnsi="Calibri" w:cs="Calibri"/>
          <w:color w:val="1A1A1A"/>
          <w:sz w:val="16"/>
          <w:szCs w:val="16"/>
          <w:highlight w:val="white"/>
        </w:rPr>
      </w:pPr>
      <w:r>
        <w:rPr>
          <w:rFonts w:ascii="Calibri" w:eastAsia="Calibri" w:hAnsi="Calibri" w:cs="Calibri"/>
          <w:sz w:val="16"/>
          <w:szCs w:val="16"/>
        </w:rPr>
        <w:t>​​</w:t>
      </w:r>
      <w:r>
        <w:rPr>
          <w:rFonts w:ascii="Calibri" w:eastAsia="Calibri" w:hAnsi="Calibri" w:cs="Calibri"/>
          <w:color w:val="1A1A1A"/>
          <w:sz w:val="16"/>
          <w:szCs w:val="16"/>
          <w:highlight w:val="white"/>
        </w:rPr>
        <w:t xml:space="preserve">Consequentialism also might be supported by an </w:t>
      </w:r>
      <w:r>
        <w:rPr>
          <w:rFonts w:ascii="Calibri" w:eastAsia="Calibri" w:hAnsi="Calibri" w:cs="Calibri"/>
          <w:i/>
          <w:color w:val="1A1A1A"/>
          <w:sz w:val="16"/>
          <w:szCs w:val="16"/>
          <w:highlight w:val="white"/>
        </w:rPr>
        <w:t>inference to the best explanation</w:t>
      </w:r>
      <w:r>
        <w:rPr>
          <w:rFonts w:ascii="Calibri" w:eastAsia="Calibri" w:hAnsi="Calibri" w:cs="Calibri"/>
          <w:color w:val="1A1A1A"/>
          <w:sz w:val="16"/>
          <w:szCs w:val="16"/>
          <w:highlight w:val="white"/>
        </w:rPr>
        <w:t xml:space="preserve"> of our moral intuitions. This argument might surprise those who think of consequentialism as counterintuitive, but in fact consequentialists can explain many moral intuitions that trouble deontological theories. Moderate </w:t>
      </w:r>
      <w:r>
        <w:rPr>
          <w:rFonts w:ascii="Calibri" w:eastAsia="Calibri" w:hAnsi="Calibri" w:cs="Calibri"/>
          <w:b/>
          <w:color w:val="1A1A1A"/>
          <w:sz w:val="25"/>
          <w:szCs w:val="25"/>
          <w:highlight w:val="yellow"/>
          <w:u w:val="single"/>
        </w:rPr>
        <w:t>deontologists</w:t>
      </w:r>
      <w:r>
        <w:rPr>
          <w:rFonts w:ascii="Calibri" w:eastAsia="Calibri" w:hAnsi="Calibri" w:cs="Calibri"/>
          <w:color w:val="1A1A1A"/>
          <w:sz w:val="16"/>
          <w:szCs w:val="16"/>
          <w:highlight w:val="white"/>
        </w:rPr>
        <w:t xml:space="preserve">, for example, often </w:t>
      </w:r>
      <w:r>
        <w:rPr>
          <w:rFonts w:ascii="Calibri" w:eastAsia="Calibri" w:hAnsi="Calibri" w:cs="Calibri"/>
          <w:b/>
          <w:color w:val="1A1A1A"/>
          <w:sz w:val="25"/>
          <w:szCs w:val="25"/>
          <w:highlight w:val="yellow"/>
          <w:u w:val="single"/>
        </w:rPr>
        <w:t>judge that it is morally wrong to kill one person to save five but not morally wrong to kill one person to save a million.</w:t>
      </w:r>
      <w:r>
        <w:rPr>
          <w:rFonts w:ascii="Calibri" w:eastAsia="Calibri" w:hAnsi="Calibri" w:cs="Calibri"/>
          <w:color w:val="1A1A1A"/>
          <w:sz w:val="16"/>
          <w:szCs w:val="16"/>
          <w:highlight w:val="white"/>
        </w:rPr>
        <w:t xml:space="preserve"> </w:t>
      </w:r>
      <w:r>
        <w:rPr>
          <w:rFonts w:ascii="Calibri" w:eastAsia="Calibri" w:hAnsi="Calibri" w:cs="Calibri"/>
          <w:b/>
          <w:color w:val="1A1A1A"/>
          <w:sz w:val="25"/>
          <w:szCs w:val="25"/>
          <w:highlight w:val="yellow"/>
          <w:u w:val="single"/>
        </w:rPr>
        <w:t>They never specify the line between what is morally wrong and what is not morally wrong, and it is hard to imagine any non-arbitrary way for deontologists to justify a cutoff point. In contrast, consequentialists can simply say that the line belongs wherever the benefits outweigh the costs</w:t>
      </w:r>
      <w:r>
        <w:rPr>
          <w:rFonts w:ascii="Calibri" w:eastAsia="Calibri" w:hAnsi="Calibri" w:cs="Calibri"/>
          <w:color w:val="1A1A1A"/>
          <w:sz w:val="16"/>
          <w:szCs w:val="16"/>
          <w:highlight w:val="white"/>
        </w:rPr>
        <w:t xml:space="preserve"> (including any bad side effects). Similarly, when two promises conflict, it often seems clear which one we should keep, and that intuition can often be explained by the amount of harm that would be caused by breaking each promise. In contrast, deontologists are hard pressed to explain which promise is overriding if the reason to keep each promise is simply that it was made (Sinnott-Armstrong 2009). If consequentialists can better explain more common moral intuitions, then consequentialism might have more explanatory coherence overall, despite being counterintuitive in some cases. (Compare Sidgwick 1907, Book IV, Chap. III; and Sverdlik 2011.) And even if act consequentialists cannot argue in this way, it still might work for rule consequentialists (such as Hooker 2000).</w:t>
      </w:r>
    </w:p>
    <w:p w14:paraId="6C88EF0B" w14:textId="77777777" w:rsidR="00A20181" w:rsidRDefault="00A20181" w:rsidP="00A20181">
      <w:pPr>
        <w:ind w:left="720"/>
        <w:rPr>
          <w:rFonts w:ascii="Calibri" w:eastAsia="Calibri" w:hAnsi="Calibri" w:cs="Calibri"/>
          <w:color w:val="1A1A1A"/>
          <w:sz w:val="16"/>
          <w:szCs w:val="16"/>
          <w:highlight w:val="white"/>
        </w:rPr>
      </w:pPr>
    </w:p>
    <w:p w14:paraId="5C477440" w14:textId="77777777" w:rsidR="00A20181" w:rsidRDefault="00A20181" w:rsidP="00A20181">
      <w:pPr>
        <w:rPr>
          <w:rFonts w:ascii="Calibri" w:eastAsia="Calibri" w:hAnsi="Calibri" w:cs="Calibri"/>
          <w:sz w:val="28"/>
          <w:szCs w:val="28"/>
        </w:rPr>
      </w:pPr>
    </w:p>
    <w:p w14:paraId="3C43B3CF" w14:textId="77777777" w:rsidR="00A20181" w:rsidRDefault="00A20181" w:rsidP="00A20181">
      <w:pPr>
        <w:pStyle w:val="Heading3"/>
      </w:pPr>
      <w:bookmarkStart w:id="0" w:name="_ec5gx5cu3p3x" w:colFirst="0" w:colLast="0"/>
      <w:bookmarkEnd w:id="0"/>
      <w:r>
        <w:t xml:space="preserve">2. The actors of the resolution are </w:t>
      </w:r>
      <w:r w:rsidRPr="00A20181">
        <w:t>governments</w:t>
      </w:r>
      <w:r>
        <w:t xml:space="preserve"> and governments must be practical and cannot concern itself with metaphysical questions – its only role is to protect citizens’ interests</w:t>
      </w:r>
    </w:p>
    <w:p w14:paraId="0C55F002" w14:textId="77777777" w:rsidR="00A20181" w:rsidRDefault="00A20181" w:rsidP="00A20181">
      <w:pPr>
        <w:pStyle w:val="Heading4"/>
        <w:spacing w:before="0" w:after="120"/>
        <w:rPr>
          <w:color w:val="000000"/>
        </w:rPr>
      </w:pPr>
      <w:bookmarkStart w:id="1" w:name="_owynsaz3wjir" w:colFirst="0" w:colLast="0"/>
      <w:bookmarkEnd w:id="1"/>
      <w:r>
        <w:rPr>
          <w:rFonts w:ascii="Calibri" w:eastAsia="Calibri" w:hAnsi="Calibri" w:cs="Calibri"/>
          <w:color w:val="000000"/>
        </w:rPr>
        <w:t>Rhonheimer 05</w:t>
      </w:r>
    </w:p>
    <w:p w14:paraId="57E52E1A" w14:textId="77777777" w:rsidR="00A20181" w:rsidRDefault="00A20181" w:rsidP="00A20181">
      <w:pPr>
        <w:spacing w:after="120"/>
        <w:rPr>
          <w:rFonts w:ascii="Calibri" w:eastAsia="Calibri" w:hAnsi="Calibri" w:cs="Calibri"/>
          <w:sz w:val="20"/>
          <w:szCs w:val="20"/>
        </w:rPr>
      </w:pPr>
      <w:r>
        <w:rPr>
          <w:rFonts w:ascii="Calibri" w:eastAsia="Calibri" w:hAnsi="Calibri" w:cs="Calibri"/>
          <w:b/>
          <w:sz w:val="20"/>
          <w:szCs w:val="20"/>
        </w:rPr>
        <w:t xml:space="preserve"> </w:t>
      </w:r>
      <w:r>
        <w:rPr>
          <w:rFonts w:ascii="Calibri" w:eastAsia="Calibri" w:hAnsi="Calibri" w:cs="Calibri"/>
          <w:sz w:val="20"/>
          <w:szCs w:val="20"/>
        </w:rPr>
        <w:t>[(Martin, Prof Of Philosophy at The Pontifical University of the Holy Cross in Rome). “THE POLITICAL ETHOS OF CONSTITUTIONAL DEMOCRACY AND THE PLACE OF NATURAL LAW IN PUBLIC REASON: RAWLS’S “POLITICAL LIBERALISM” REVISITED” The American Journal of Jurisprudence vol. 50 (2005), pp. 1-70] [Chaminade AS]</w:t>
      </w:r>
    </w:p>
    <w:p w14:paraId="0E269030" w14:textId="77777777" w:rsidR="00A20181" w:rsidRDefault="00A20181" w:rsidP="00A20181">
      <w:pPr>
        <w:spacing w:after="120"/>
        <w:rPr>
          <w:rFonts w:ascii="Calibri" w:eastAsia="Calibri" w:hAnsi="Calibri" w:cs="Calibri"/>
          <w:sz w:val="28"/>
          <w:szCs w:val="28"/>
        </w:rPr>
      </w:pPr>
      <w:r>
        <w:rPr>
          <w:rFonts w:ascii="Calibri" w:eastAsia="Calibri" w:hAnsi="Calibri" w:cs="Calibri"/>
          <w:sz w:val="16"/>
          <w:szCs w:val="16"/>
        </w:rPr>
        <w:t xml:space="preserve">It is a fundamental feature of political philosophy to be part of practical philosophy. </w:t>
      </w:r>
      <w:r>
        <w:rPr>
          <w:rFonts w:ascii="Calibri" w:eastAsia="Calibri" w:hAnsi="Calibri" w:cs="Calibri"/>
          <w:b/>
          <w:sz w:val="26"/>
          <w:szCs w:val="26"/>
          <w:highlight w:val="yellow"/>
          <w:u w:val="single"/>
        </w:rPr>
        <w:t>Political philosophy</w:t>
      </w:r>
      <w:r>
        <w:rPr>
          <w:rFonts w:ascii="Calibri" w:eastAsia="Calibri" w:hAnsi="Calibri" w:cs="Calibri"/>
          <w:sz w:val="12"/>
          <w:szCs w:val="12"/>
          <w:shd w:val="clear" w:color="auto" w:fill="23FF06"/>
        </w:rPr>
        <w:t xml:space="preserve"> </w:t>
      </w:r>
      <w:r>
        <w:rPr>
          <w:rFonts w:ascii="Calibri" w:eastAsia="Calibri" w:hAnsi="Calibri" w:cs="Calibri"/>
          <w:sz w:val="16"/>
          <w:szCs w:val="16"/>
        </w:rPr>
        <w:t>belongs to ethics, which</w:t>
      </w:r>
      <w:r>
        <w:rPr>
          <w:rFonts w:ascii="Calibri" w:eastAsia="Calibri" w:hAnsi="Calibri" w:cs="Calibri"/>
          <w:b/>
          <w:sz w:val="21"/>
          <w:szCs w:val="21"/>
          <w:u w:val="single"/>
        </w:rPr>
        <w:t xml:space="preserve"> </w:t>
      </w:r>
      <w:r>
        <w:rPr>
          <w:rFonts w:ascii="Calibri" w:eastAsia="Calibri" w:hAnsi="Calibri" w:cs="Calibri"/>
          <w:b/>
          <w:sz w:val="26"/>
          <w:szCs w:val="26"/>
          <w:highlight w:val="yellow"/>
          <w:u w:val="single"/>
        </w:rPr>
        <w:t xml:space="preserve">is practical, for it </w:t>
      </w:r>
      <w:r>
        <w:rPr>
          <w:rFonts w:ascii="Calibri" w:eastAsia="Calibri" w:hAnsi="Calibri" w:cs="Calibri"/>
          <w:sz w:val="16"/>
          <w:szCs w:val="16"/>
        </w:rPr>
        <w:t>both</w:t>
      </w:r>
      <w:r>
        <w:rPr>
          <w:rFonts w:ascii="Calibri" w:eastAsia="Calibri" w:hAnsi="Calibri" w:cs="Calibri"/>
          <w:b/>
          <w:sz w:val="21"/>
          <w:szCs w:val="21"/>
          <w:u w:val="single"/>
        </w:rPr>
        <w:t xml:space="preserve"> </w:t>
      </w:r>
      <w:r>
        <w:rPr>
          <w:rFonts w:ascii="Calibri" w:eastAsia="Calibri" w:hAnsi="Calibri" w:cs="Calibri"/>
          <w:sz w:val="16"/>
          <w:szCs w:val="16"/>
        </w:rPr>
        <w:t xml:space="preserve">reflects on practical  knowledge and </w:t>
      </w:r>
      <w:r>
        <w:rPr>
          <w:rFonts w:ascii="Calibri" w:eastAsia="Calibri" w:hAnsi="Calibri" w:cs="Calibri"/>
          <w:b/>
          <w:sz w:val="26"/>
          <w:szCs w:val="26"/>
          <w:highlight w:val="yellow"/>
          <w:u w:val="single"/>
        </w:rPr>
        <w:t xml:space="preserve">aims at action. </w:t>
      </w:r>
      <w:r>
        <w:rPr>
          <w:rFonts w:ascii="Calibri" w:eastAsia="Calibri" w:hAnsi="Calibri" w:cs="Calibri"/>
          <w:b/>
          <w:sz w:val="21"/>
          <w:szCs w:val="21"/>
          <w:u w:val="single"/>
        </w:rPr>
        <w:t>Therefore, it is not only normative, but must consider the concrete conditions of realization. The rationale of political institutions</w:t>
      </w:r>
      <w:r>
        <w:rPr>
          <w:rFonts w:ascii="Calibri" w:eastAsia="Calibri" w:hAnsi="Calibri" w:cs="Calibri"/>
          <w:b/>
          <w:sz w:val="15"/>
          <w:szCs w:val="15"/>
          <w:u w:val="single"/>
        </w:rPr>
        <w:t xml:space="preserve"> </w:t>
      </w:r>
      <w:r>
        <w:rPr>
          <w:rFonts w:ascii="Calibri" w:eastAsia="Calibri" w:hAnsi="Calibri" w:cs="Calibri"/>
          <w:sz w:val="16"/>
          <w:szCs w:val="16"/>
        </w:rPr>
        <w:t>and action</w:t>
      </w:r>
      <w:r>
        <w:rPr>
          <w:rFonts w:ascii="Calibri" w:eastAsia="Calibri" w:hAnsi="Calibri" w:cs="Calibri"/>
          <w:b/>
          <w:sz w:val="15"/>
          <w:szCs w:val="15"/>
          <w:u w:val="single"/>
        </w:rPr>
        <w:t xml:space="preserve"> </w:t>
      </w:r>
      <w:r>
        <w:rPr>
          <w:rFonts w:ascii="Calibri" w:eastAsia="Calibri" w:hAnsi="Calibri" w:cs="Calibri"/>
          <w:b/>
          <w:sz w:val="21"/>
          <w:szCs w:val="21"/>
          <w:u w:val="single"/>
        </w:rPr>
        <w:t>must be</w:t>
      </w:r>
      <w:r>
        <w:rPr>
          <w:rFonts w:ascii="Calibri" w:eastAsia="Calibri" w:hAnsi="Calibri" w:cs="Calibri"/>
          <w:b/>
          <w:sz w:val="15"/>
          <w:szCs w:val="15"/>
          <w:u w:val="single"/>
        </w:rPr>
        <w:t xml:space="preserve"> </w:t>
      </w:r>
      <w:r>
        <w:rPr>
          <w:rFonts w:ascii="Calibri" w:eastAsia="Calibri" w:hAnsi="Calibri" w:cs="Calibri"/>
          <w:sz w:val="16"/>
          <w:szCs w:val="16"/>
        </w:rPr>
        <w:t>understood as</w:t>
      </w:r>
      <w:r>
        <w:rPr>
          <w:rFonts w:ascii="Calibri" w:eastAsia="Calibri" w:hAnsi="Calibri" w:cs="Calibri"/>
          <w:b/>
          <w:sz w:val="15"/>
          <w:szCs w:val="15"/>
          <w:u w:val="single"/>
        </w:rPr>
        <w:t xml:space="preserve"> </w:t>
      </w:r>
      <w:r>
        <w:rPr>
          <w:rFonts w:ascii="Calibri" w:eastAsia="Calibri" w:hAnsi="Calibri" w:cs="Calibri"/>
          <w:b/>
          <w:sz w:val="21"/>
          <w:szCs w:val="21"/>
          <w:u w:val="single"/>
        </w:rPr>
        <w:t>embedded in concrete</w:t>
      </w:r>
      <w:r>
        <w:rPr>
          <w:rFonts w:ascii="Calibri" w:eastAsia="Calibri" w:hAnsi="Calibri" w:cs="Calibri"/>
          <w:b/>
          <w:sz w:val="15"/>
          <w:szCs w:val="15"/>
          <w:u w:val="single"/>
        </w:rPr>
        <w:t xml:space="preserve"> </w:t>
      </w:r>
      <w:r>
        <w:rPr>
          <w:rFonts w:ascii="Calibri" w:eastAsia="Calibri" w:hAnsi="Calibri" w:cs="Calibri"/>
          <w:sz w:val="16"/>
          <w:szCs w:val="16"/>
        </w:rPr>
        <w:t>cultural and, therefore, historical</w:t>
      </w:r>
      <w:r>
        <w:rPr>
          <w:rFonts w:ascii="Calibri" w:eastAsia="Calibri" w:hAnsi="Calibri" w:cs="Calibri"/>
          <w:b/>
          <w:sz w:val="15"/>
          <w:szCs w:val="15"/>
          <w:u w:val="single"/>
        </w:rPr>
        <w:t xml:space="preserve"> </w:t>
      </w:r>
      <w:r>
        <w:rPr>
          <w:rFonts w:ascii="Calibri" w:eastAsia="Calibri" w:hAnsi="Calibri" w:cs="Calibri"/>
          <w:b/>
          <w:sz w:val="21"/>
          <w:szCs w:val="21"/>
          <w:u w:val="single"/>
        </w:rPr>
        <w:t>contexts</w:t>
      </w:r>
      <w:r>
        <w:rPr>
          <w:rFonts w:ascii="Calibri" w:eastAsia="Calibri" w:hAnsi="Calibri" w:cs="Calibri"/>
          <w:b/>
          <w:sz w:val="15"/>
          <w:szCs w:val="15"/>
          <w:u w:val="single"/>
        </w:rPr>
        <w:t xml:space="preserve"> </w:t>
      </w:r>
      <w:r>
        <w:rPr>
          <w:rFonts w:ascii="Calibri" w:eastAsia="Calibri" w:hAnsi="Calibri" w:cs="Calibri"/>
          <w:sz w:val="16"/>
          <w:szCs w:val="16"/>
        </w:rPr>
        <w:t xml:space="preserve">and as meeting with problems that only in these contexts are understandable. </w:t>
      </w:r>
      <w:r>
        <w:rPr>
          <w:rFonts w:ascii="Calibri" w:eastAsia="Calibri" w:hAnsi="Calibri" w:cs="Calibri"/>
          <w:b/>
          <w:sz w:val="26"/>
          <w:szCs w:val="26"/>
          <w:highlight w:val="yellow"/>
          <w:u w:val="single"/>
        </w:rPr>
        <w:t>A</w:t>
      </w:r>
      <w:r>
        <w:rPr>
          <w:rFonts w:ascii="Calibri" w:eastAsia="Calibri" w:hAnsi="Calibri" w:cs="Calibri"/>
          <w:b/>
          <w:sz w:val="15"/>
          <w:szCs w:val="15"/>
          <w:u w:val="single"/>
        </w:rPr>
        <w:t xml:space="preserve"> </w:t>
      </w:r>
      <w:r>
        <w:rPr>
          <w:rFonts w:ascii="Calibri" w:eastAsia="Calibri" w:hAnsi="Calibri" w:cs="Calibri"/>
          <w:sz w:val="16"/>
          <w:szCs w:val="16"/>
        </w:rPr>
        <w:t xml:space="preserve">normative political </w:t>
      </w:r>
      <w:r>
        <w:rPr>
          <w:rFonts w:ascii="Calibri" w:eastAsia="Calibri" w:hAnsi="Calibri" w:cs="Calibri"/>
          <w:b/>
          <w:sz w:val="26"/>
          <w:szCs w:val="26"/>
          <w:highlight w:val="yellow"/>
          <w:u w:val="single"/>
        </w:rPr>
        <w:t>philosophy which would abstract from the conditions of  realizability</w:t>
      </w:r>
      <w:r>
        <w:rPr>
          <w:rFonts w:ascii="Calibri" w:eastAsia="Calibri" w:hAnsi="Calibri" w:cs="Calibri"/>
          <w:b/>
          <w:sz w:val="21"/>
          <w:szCs w:val="21"/>
          <w:u w:val="single"/>
        </w:rPr>
        <w:t xml:space="preserve"> </w:t>
      </w:r>
      <w:r>
        <w:rPr>
          <w:rFonts w:ascii="Calibri" w:eastAsia="Calibri" w:hAnsi="Calibri" w:cs="Calibri"/>
          <w:sz w:val="16"/>
          <w:szCs w:val="16"/>
        </w:rPr>
        <w:t>would</w:t>
      </w:r>
      <w:r>
        <w:rPr>
          <w:rFonts w:ascii="Calibri" w:eastAsia="Calibri" w:hAnsi="Calibri" w:cs="Calibri"/>
          <w:b/>
          <w:sz w:val="15"/>
          <w:szCs w:val="15"/>
          <w:u w:val="single"/>
        </w:rPr>
        <w:t xml:space="preserve"> </w:t>
      </w:r>
      <w:r>
        <w:rPr>
          <w:rFonts w:ascii="Calibri" w:eastAsia="Calibri" w:hAnsi="Calibri" w:cs="Calibri"/>
          <w:sz w:val="16"/>
          <w:szCs w:val="16"/>
        </w:rPr>
        <w:t xml:space="preserve">be  trying to establish norms for realizing the “idea of the good” or of “the just” (as Plato, in  fact, tried to do in his Republic). Such a purely metaphysical view, however, </w:t>
      </w:r>
      <w:r>
        <w:rPr>
          <w:rFonts w:ascii="Calibri" w:eastAsia="Calibri" w:hAnsi="Calibri" w:cs="Calibri"/>
          <w:b/>
          <w:sz w:val="26"/>
          <w:szCs w:val="26"/>
          <w:highlight w:val="yellow"/>
          <w:u w:val="single"/>
        </w:rPr>
        <w:t>is</w:t>
      </w:r>
      <w:r>
        <w:rPr>
          <w:rFonts w:ascii="Calibri" w:eastAsia="Calibri" w:hAnsi="Calibri" w:cs="Calibri"/>
          <w:b/>
          <w:sz w:val="21"/>
          <w:szCs w:val="21"/>
          <w:u w:val="single"/>
        </w:rPr>
        <w:t xml:space="preserve"> </w:t>
      </w:r>
      <w:r>
        <w:rPr>
          <w:rFonts w:ascii="Calibri" w:eastAsia="Calibri" w:hAnsi="Calibri" w:cs="Calibri"/>
          <w:b/>
          <w:sz w:val="26"/>
          <w:szCs w:val="26"/>
          <w:highlight w:val="yellow"/>
          <w:u w:val="single"/>
        </w:rPr>
        <w:t>doomed to fail</w:t>
      </w:r>
      <w:r>
        <w:rPr>
          <w:rFonts w:ascii="Calibri" w:eastAsia="Calibri" w:hAnsi="Calibri" w:cs="Calibri"/>
          <w:sz w:val="16"/>
          <w:szCs w:val="16"/>
        </w:rPr>
        <w:t>ure</w:t>
      </w:r>
      <w:r>
        <w:rPr>
          <w:rFonts w:ascii="Calibri" w:eastAsia="Calibri" w:hAnsi="Calibri" w:cs="Calibri"/>
          <w:b/>
          <w:sz w:val="15"/>
          <w:szCs w:val="15"/>
          <w:u w:val="single"/>
        </w:rPr>
        <w:t xml:space="preserve">. </w:t>
      </w:r>
      <w:r>
        <w:rPr>
          <w:rFonts w:ascii="Calibri" w:eastAsia="Calibri" w:hAnsi="Calibri" w:cs="Calibri"/>
          <w:sz w:val="16"/>
          <w:szCs w:val="16"/>
        </w:rPr>
        <w:t xml:space="preserve">As a theory of political praxis, political philosophy must include in its reflection the concrete historical context, historical experiences and the corresponding knowledge of the proper logic of the political. 14 Briefly: political philosophy is not metaphysics, which contemplates the necessary order of being, but practical philosophy, which  deals with partly contingent matters and aims at action.  Moreover, </w:t>
      </w:r>
      <w:r>
        <w:rPr>
          <w:rFonts w:ascii="Calibri" w:eastAsia="Calibri" w:hAnsi="Calibri" w:cs="Calibri"/>
          <w:b/>
          <w:sz w:val="21"/>
          <w:szCs w:val="21"/>
          <w:u w:val="single"/>
        </w:rPr>
        <w:t xml:space="preserve">unlike moral norms </w:t>
      </w:r>
      <w:r>
        <w:rPr>
          <w:rFonts w:ascii="Calibri" w:eastAsia="Calibri" w:hAnsi="Calibri" w:cs="Calibri"/>
          <w:b/>
          <w:sz w:val="15"/>
          <w:szCs w:val="15"/>
          <w:u w:val="single"/>
        </w:rPr>
        <w:t>in general</w:t>
      </w:r>
      <w:r>
        <w:rPr>
          <w:rFonts w:ascii="Calibri" w:eastAsia="Calibri" w:hAnsi="Calibri" w:cs="Calibri"/>
          <w:sz w:val="16"/>
          <w:szCs w:val="16"/>
        </w:rPr>
        <w:t xml:space="preserve">—natural law included,—which rule the  actions of a person—“my acting” and pursuing the good—, </w:t>
      </w:r>
      <w:r>
        <w:rPr>
          <w:rFonts w:ascii="Calibri" w:eastAsia="Calibri" w:hAnsi="Calibri" w:cs="Calibri"/>
          <w:b/>
          <w:sz w:val="26"/>
          <w:szCs w:val="26"/>
          <w:highlight w:val="yellow"/>
          <w:u w:val="single"/>
        </w:rPr>
        <w:t xml:space="preserve">the </w:t>
      </w:r>
      <w:r>
        <w:rPr>
          <w:rFonts w:ascii="Calibri" w:eastAsia="Calibri" w:hAnsi="Calibri" w:cs="Calibri"/>
          <w:sz w:val="16"/>
          <w:szCs w:val="16"/>
        </w:rPr>
        <w:t>logic of the</w:t>
      </w:r>
      <w:r>
        <w:rPr>
          <w:rFonts w:ascii="Calibri" w:eastAsia="Calibri" w:hAnsi="Calibri" w:cs="Calibri"/>
          <w:b/>
          <w:sz w:val="19"/>
          <w:szCs w:val="19"/>
          <w:u w:val="single"/>
        </w:rPr>
        <w:t xml:space="preserve"> </w:t>
      </w:r>
      <w:r>
        <w:rPr>
          <w:rFonts w:ascii="Calibri" w:eastAsia="Calibri" w:hAnsi="Calibri" w:cs="Calibri"/>
          <w:b/>
          <w:sz w:val="26"/>
          <w:szCs w:val="26"/>
          <w:highlight w:val="yellow"/>
          <w:u w:val="single"/>
        </w:rPr>
        <w:t xml:space="preserve">political is characterized by </w:t>
      </w:r>
      <w:r>
        <w:rPr>
          <w:rFonts w:ascii="Calibri" w:eastAsia="Calibri" w:hAnsi="Calibri" w:cs="Calibri"/>
          <w:b/>
          <w:sz w:val="21"/>
          <w:szCs w:val="21"/>
          <w:u w:val="single"/>
        </w:rPr>
        <w:t xml:space="preserve">acts like </w:t>
      </w:r>
      <w:r>
        <w:rPr>
          <w:rFonts w:ascii="Calibri" w:eastAsia="Calibri" w:hAnsi="Calibri" w:cs="Calibri"/>
          <w:b/>
          <w:sz w:val="26"/>
          <w:szCs w:val="26"/>
          <w:highlight w:val="yellow"/>
          <w:u w:val="single"/>
        </w:rPr>
        <w:t xml:space="preserve">framing institutions </w:t>
      </w:r>
      <w:r>
        <w:rPr>
          <w:rFonts w:ascii="Calibri" w:eastAsia="Calibri" w:hAnsi="Calibri" w:cs="Calibri"/>
          <w:sz w:val="16"/>
          <w:szCs w:val="16"/>
        </w:rPr>
        <w:t>and establishing legal rules</w:t>
      </w:r>
      <w:r>
        <w:rPr>
          <w:rFonts w:ascii="Calibri" w:eastAsia="Calibri" w:hAnsi="Calibri" w:cs="Calibri"/>
          <w:b/>
          <w:sz w:val="19"/>
          <w:szCs w:val="19"/>
          <w:u w:val="single"/>
        </w:rPr>
        <w:t xml:space="preserve"> </w:t>
      </w:r>
      <w:r>
        <w:rPr>
          <w:rFonts w:ascii="Calibri" w:eastAsia="Calibri" w:hAnsi="Calibri" w:cs="Calibri"/>
          <w:b/>
          <w:sz w:val="26"/>
          <w:szCs w:val="26"/>
          <w:highlight w:val="yellow"/>
          <w:u w:val="single"/>
        </w:rPr>
        <w:t xml:space="preserve">by which </w:t>
      </w:r>
      <w:r>
        <w:rPr>
          <w:rFonts w:ascii="Calibri" w:eastAsia="Calibri" w:hAnsi="Calibri" w:cs="Calibri"/>
          <w:sz w:val="16"/>
          <w:szCs w:val="16"/>
        </w:rPr>
        <w:t xml:space="preserve">not only personal actions but the actions of </w:t>
      </w:r>
      <w:r>
        <w:rPr>
          <w:rFonts w:ascii="Calibri" w:eastAsia="Calibri" w:hAnsi="Calibri" w:cs="Calibri"/>
          <w:b/>
          <w:sz w:val="26"/>
          <w:szCs w:val="26"/>
          <w:highlight w:val="yellow"/>
          <w:u w:val="single"/>
        </w:rPr>
        <w:t>a multitude</w:t>
      </w:r>
      <w:r>
        <w:rPr>
          <w:rFonts w:ascii="Calibri" w:eastAsia="Calibri" w:hAnsi="Calibri" w:cs="Calibri"/>
          <w:sz w:val="16"/>
          <w:szCs w:val="16"/>
        </w:rPr>
        <w:t xml:space="preserve"> of persons </w:t>
      </w:r>
      <w:r>
        <w:rPr>
          <w:rFonts w:ascii="Calibri" w:eastAsia="Calibri" w:hAnsi="Calibri" w:cs="Calibri"/>
          <w:b/>
          <w:sz w:val="26"/>
          <w:szCs w:val="26"/>
          <w:highlight w:val="yellow"/>
          <w:u w:val="single"/>
        </w:rPr>
        <w:t xml:space="preserve">are regulated </w:t>
      </w:r>
      <w:r>
        <w:rPr>
          <w:rFonts w:ascii="Calibri" w:eastAsia="Calibri" w:hAnsi="Calibri" w:cs="Calibri"/>
          <w:sz w:val="16"/>
          <w:szCs w:val="16"/>
        </w:rPr>
        <w:t xml:space="preserve">by the coercive force of state power, and by which a part of citizens exercises power over others.  </w:t>
      </w:r>
      <w:r>
        <w:rPr>
          <w:rFonts w:ascii="Calibri" w:eastAsia="Calibri" w:hAnsi="Calibri" w:cs="Calibri"/>
          <w:b/>
          <w:sz w:val="21"/>
          <w:szCs w:val="21"/>
          <w:u w:val="single"/>
        </w:rPr>
        <w:t>Political actions are</w:t>
      </w:r>
      <w:r>
        <w:rPr>
          <w:rFonts w:ascii="Calibri" w:eastAsia="Calibri" w:hAnsi="Calibri" w:cs="Calibri"/>
          <w:sz w:val="16"/>
          <w:szCs w:val="16"/>
        </w:rPr>
        <w:t>, thus, both actions of</w:t>
      </w:r>
      <w:r>
        <w:rPr>
          <w:rFonts w:ascii="Calibri" w:eastAsia="Calibri" w:hAnsi="Calibri" w:cs="Calibri"/>
          <w:b/>
          <w:sz w:val="15"/>
          <w:szCs w:val="15"/>
          <w:u w:val="single"/>
        </w:rPr>
        <w:t xml:space="preserve"> </w:t>
      </w:r>
      <w:r>
        <w:rPr>
          <w:rFonts w:ascii="Calibri" w:eastAsia="Calibri" w:hAnsi="Calibri" w:cs="Calibri"/>
          <w:b/>
          <w:sz w:val="21"/>
          <w:szCs w:val="21"/>
          <w:u w:val="single"/>
        </w:rPr>
        <w:t>the</w:t>
      </w:r>
      <w:r>
        <w:rPr>
          <w:rFonts w:ascii="Calibri" w:eastAsia="Calibri" w:hAnsi="Calibri" w:cs="Calibri"/>
          <w:b/>
          <w:sz w:val="15"/>
          <w:szCs w:val="15"/>
          <w:u w:val="single"/>
        </w:rPr>
        <w:t xml:space="preserve"> </w:t>
      </w:r>
      <w:r>
        <w:rPr>
          <w:rFonts w:ascii="Calibri" w:eastAsia="Calibri" w:hAnsi="Calibri" w:cs="Calibri"/>
          <w:b/>
          <w:sz w:val="21"/>
          <w:szCs w:val="21"/>
          <w:u w:val="single"/>
        </w:rPr>
        <w:t xml:space="preserve">whole </w:t>
      </w:r>
      <w:r>
        <w:rPr>
          <w:rFonts w:ascii="Calibri" w:eastAsia="Calibri" w:hAnsi="Calibri" w:cs="Calibri"/>
          <w:sz w:val="16"/>
          <w:szCs w:val="16"/>
        </w:rPr>
        <w:t>of the</w:t>
      </w:r>
      <w:r>
        <w:rPr>
          <w:rFonts w:ascii="Calibri" w:eastAsia="Calibri" w:hAnsi="Calibri" w:cs="Calibri"/>
          <w:b/>
          <w:sz w:val="15"/>
          <w:szCs w:val="15"/>
          <w:u w:val="single"/>
        </w:rPr>
        <w:t xml:space="preserve"> </w:t>
      </w:r>
      <w:r>
        <w:rPr>
          <w:rFonts w:ascii="Calibri" w:eastAsia="Calibri" w:hAnsi="Calibri" w:cs="Calibri"/>
          <w:b/>
          <w:sz w:val="21"/>
          <w:szCs w:val="21"/>
          <w:u w:val="single"/>
        </w:rPr>
        <w:t>body politic</w:t>
      </w:r>
      <w:r>
        <w:rPr>
          <w:rFonts w:ascii="Calibri" w:eastAsia="Calibri" w:hAnsi="Calibri" w:cs="Calibri"/>
          <w:sz w:val="16"/>
          <w:szCs w:val="16"/>
        </w:rPr>
        <w:t xml:space="preserve"> and referring to  the whole of the community of citizens. 15 </w:t>
      </w:r>
      <w:r>
        <w:rPr>
          <w:rFonts w:ascii="Calibri" w:eastAsia="Calibri" w:hAnsi="Calibri" w:cs="Calibri"/>
          <w:b/>
          <w:sz w:val="21"/>
          <w:szCs w:val="21"/>
          <w:u w:val="single"/>
        </w:rPr>
        <w:t xml:space="preserve">Unless </w:t>
      </w:r>
      <w:r>
        <w:rPr>
          <w:rFonts w:ascii="Calibri" w:eastAsia="Calibri" w:hAnsi="Calibri" w:cs="Calibri"/>
          <w:sz w:val="16"/>
          <w:szCs w:val="16"/>
        </w:rPr>
        <w:t>we</w:t>
      </w:r>
      <w:r>
        <w:rPr>
          <w:rFonts w:ascii="Calibri" w:eastAsia="Calibri" w:hAnsi="Calibri" w:cs="Calibri"/>
          <w:b/>
          <w:sz w:val="10"/>
          <w:szCs w:val="10"/>
          <w:u w:val="single"/>
        </w:rPr>
        <w:t xml:space="preserve"> </w:t>
      </w:r>
      <w:r>
        <w:rPr>
          <w:rFonts w:ascii="Calibri" w:eastAsia="Calibri" w:hAnsi="Calibri" w:cs="Calibri"/>
          <w:sz w:val="16"/>
          <w:szCs w:val="16"/>
        </w:rPr>
        <w:t xml:space="preserve">wish to espouse a platonic view according to which </w:t>
      </w:r>
      <w:r>
        <w:rPr>
          <w:rFonts w:ascii="Calibri" w:eastAsia="Calibri" w:hAnsi="Calibri" w:cs="Calibri"/>
          <w:b/>
          <w:sz w:val="21"/>
          <w:szCs w:val="21"/>
          <w:u w:val="single"/>
        </w:rPr>
        <w:t>some</w:t>
      </w:r>
      <w:r>
        <w:rPr>
          <w:rFonts w:ascii="Calibri" w:eastAsia="Calibri" w:hAnsi="Calibri" w:cs="Calibri"/>
          <w:sz w:val="16"/>
          <w:szCs w:val="16"/>
        </w:rPr>
        <w:t xml:space="preserve"> persons</w:t>
      </w:r>
      <w:r>
        <w:rPr>
          <w:rFonts w:ascii="Calibri" w:eastAsia="Calibri" w:hAnsi="Calibri" w:cs="Calibri"/>
          <w:b/>
          <w:sz w:val="21"/>
          <w:szCs w:val="21"/>
          <w:u w:val="single"/>
        </w:rPr>
        <w:t xml:space="preserve"> are </w:t>
      </w:r>
      <w:r>
        <w:rPr>
          <w:rFonts w:ascii="Calibri" w:eastAsia="Calibri" w:hAnsi="Calibri" w:cs="Calibri"/>
          <w:sz w:val="16"/>
          <w:szCs w:val="16"/>
        </w:rPr>
        <w:t>by  nature</w:t>
      </w:r>
      <w:r>
        <w:rPr>
          <w:rFonts w:ascii="Calibri" w:eastAsia="Calibri" w:hAnsi="Calibri" w:cs="Calibri"/>
          <w:b/>
          <w:sz w:val="19"/>
          <w:szCs w:val="19"/>
          <w:u w:val="single"/>
        </w:rPr>
        <w:t xml:space="preserve"> </w:t>
      </w:r>
      <w:r>
        <w:rPr>
          <w:rFonts w:ascii="Calibri" w:eastAsia="Calibri" w:hAnsi="Calibri" w:cs="Calibri"/>
          <w:b/>
          <w:sz w:val="21"/>
          <w:szCs w:val="21"/>
          <w:u w:val="single"/>
        </w:rPr>
        <w:t xml:space="preserve">rulers while others are </w:t>
      </w:r>
      <w:r>
        <w:rPr>
          <w:rFonts w:ascii="Calibri" w:eastAsia="Calibri" w:hAnsi="Calibri" w:cs="Calibri"/>
          <w:sz w:val="16"/>
          <w:szCs w:val="16"/>
        </w:rPr>
        <w:t>by nature</w:t>
      </w:r>
      <w:r>
        <w:rPr>
          <w:rFonts w:ascii="Calibri" w:eastAsia="Calibri" w:hAnsi="Calibri" w:cs="Calibri"/>
          <w:b/>
          <w:sz w:val="19"/>
          <w:szCs w:val="19"/>
          <w:u w:val="single"/>
        </w:rPr>
        <w:t xml:space="preserve"> </w:t>
      </w:r>
      <w:r>
        <w:rPr>
          <w:rFonts w:ascii="Calibri" w:eastAsia="Calibri" w:hAnsi="Calibri" w:cs="Calibri"/>
          <w:b/>
          <w:sz w:val="21"/>
          <w:szCs w:val="21"/>
          <w:u w:val="single"/>
        </w:rPr>
        <w:t>subjects</w:t>
      </w:r>
      <w:r>
        <w:rPr>
          <w:rFonts w:ascii="Calibri" w:eastAsia="Calibri" w:hAnsi="Calibri" w:cs="Calibri"/>
          <w:sz w:val="16"/>
          <w:szCs w:val="16"/>
        </w:rPr>
        <w:t>, we will stick to the Aristotelian differentiation between the “domestic” and the “political” kind of rule 16 : unlike domestic rule,  which is over people with a common interest and harmoniously striving after the same good [despotism]</w:t>
      </w:r>
      <w:r>
        <w:rPr>
          <w:rFonts w:ascii="Calibri" w:eastAsia="Calibri" w:hAnsi="Calibri" w:cs="Calibri"/>
          <w:b/>
          <w:sz w:val="15"/>
          <w:szCs w:val="15"/>
          <w:u w:val="single"/>
        </w:rPr>
        <w:t xml:space="preserve"> </w:t>
      </w:r>
      <w:r>
        <w:rPr>
          <w:rFonts w:ascii="Calibri" w:eastAsia="Calibri" w:hAnsi="Calibri" w:cs="Calibri"/>
          <w:sz w:val="16"/>
          <w:szCs w:val="16"/>
        </w:rPr>
        <w:t>and, therefore, according to Aristotle is essentially “despotic,” political</w:t>
      </w:r>
      <w:r>
        <w:rPr>
          <w:rFonts w:ascii="Calibri" w:eastAsia="Calibri" w:hAnsi="Calibri" w:cs="Calibri"/>
          <w:b/>
          <w:sz w:val="21"/>
          <w:szCs w:val="21"/>
          <w:u w:val="single"/>
        </w:rPr>
        <w:t xml:space="preserve"> rule is </w:t>
      </w:r>
      <w:r>
        <w:rPr>
          <w:rFonts w:ascii="Calibri" w:eastAsia="Calibri" w:hAnsi="Calibri" w:cs="Calibri"/>
          <w:sz w:val="16"/>
          <w:szCs w:val="16"/>
        </w:rPr>
        <w:t>exercised</w:t>
      </w:r>
      <w:r>
        <w:rPr>
          <w:rFonts w:ascii="Calibri" w:eastAsia="Calibri" w:hAnsi="Calibri" w:cs="Calibri"/>
          <w:b/>
          <w:sz w:val="21"/>
          <w:szCs w:val="21"/>
          <w:u w:val="single"/>
        </w:rPr>
        <w:t xml:space="preserve"> over free </w:t>
      </w:r>
      <w:r>
        <w:rPr>
          <w:rFonts w:ascii="Calibri" w:eastAsia="Calibri" w:hAnsi="Calibri" w:cs="Calibri"/>
          <w:b/>
          <w:sz w:val="26"/>
          <w:szCs w:val="26"/>
          <w:highlight w:val="yellow"/>
          <w:u w:val="single"/>
        </w:rPr>
        <w:t xml:space="preserve">persons </w:t>
      </w:r>
      <w:r>
        <w:rPr>
          <w:rFonts w:ascii="Calibri" w:eastAsia="Calibri" w:hAnsi="Calibri" w:cs="Calibri"/>
          <w:b/>
          <w:sz w:val="21"/>
          <w:szCs w:val="21"/>
          <w:u w:val="single"/>
        </w:rPr>
        <w:t xml:space="preserve">who </w:t>
      </w:r>
      <w:r>
        <w:rPr>
          <w:rFonts w:ascii="Calibri" w:eastAsia="Calibri" w:hAnsi="Calibri" w:cs="Calibri"/>
          <w:b/>
          <w:sz w:val="26"/>
          <w:szCs w:val="26"/>
          <w:highlight w:val="yellow"/>
          <w:u w:val="single"/>
        </w:rPr>
        <w:t>represent a plurality of interests and</w:t>
      </w:r>
      <w:r>
        <w:rPr>
          <w:rFonts w:ascii="Calibri" w:eastAsia="Calibri" w:hAnsi="Calibri" w:cs="Calibri"/>
          <w:sz w:val="16"/>
          <w:szCs w:val="16"/>
        </w:rPr>
        <w:t xml:space="preserve"> pursue, in the common context of the polis, different goods. The exercise of </w:t>
      </w:r>
      <w:r>
        <w:rPr>
          <w:rFonts w:ascii="Calibri" w:eastAsia="Calibri" w:hAnsi="Calibri" w:cs="Calibri"/>
          <w:b/>
          <w:sz w:val="21"/>
          <w:szCs w:val="21"/>
          <w:u w:val="single"/>
        </w:rPr>
        <w:t xml:space="preserve">such political rule, </w:t>
      </w:r>
      <w:r>
        <w:rPr>
          <w:rFonts w:ascii="Calibri" w:eastAsia="Calibri" w:hAnsi="Calibri" w:cs="Calibri"/>
          <w:b/>
          <w:sz w:val="26"/>
          <w:szCs w:val="26"/>
          <w:highlight w:val="yellow"/>
          <w:u w:val="single"/>
        </w:rPr>
        <w:t>therefore, need</w:t>
      </w:r>
      <w:r>
        <w:rPr>
          <w:rFonts w:ascii="Calibri" w:eastAsia="Calibri" w:hAnsi="Calibri" w:cs="Calibri"/>
          <w:b/>
          <w:sz w:val="16"/>
          <w:szCs w:val="16"/>
          <w:u w:val="single"/>
        </w:rPr>
        <w:t>s</w:t>
      </w:r>
      <w:r>
        <w:rPr>
          <w:rFonts w:ascii="Calibri" w:eastAsia="Calibri" w:hAnsi="Calibri" w:cs="Calibri"/>
          <w:b/>
          <w:sz w:val="26"/>
          <w:szCs w:val="26"/>
          <w:highlight w:val="yellow"/>
          <w:u w:val="single"/>
        </w:rPr>
        <w:t xml:space="preserve"> justification</w:t>
      </w:r>
      <w:r>
        <w:rPr>
          <w:rFonts w:ascii="Calibri" w:eastAsia="Calibri" w:hAnsi="Calibri" w:cs="Calibri"/>
          <w:b/>
          <w:sz w:val="15"/>
          <w:szCs w:val="15"/>
          <w:u w:val="single"/>
        </w:rPr>
        <w:t xml:space="preserve"> </w:t>
      </w:r>
      <w:r>
        <w:rPr>
          <w:rFonts w:ascii="Calibri" w:eastAsia="Calibri" w:hAnsi="Calibri" w:cs="Calibri"/>
          <w:b/>
          <w:sz w:val="21"/>
          <w:szCs w:val="21"/>
          <w:u w:val="single"/>
        </w:rPr>
        <w:t>and is</w:t>
      </w:r>
      <w:r>
        <w:rPr>
          <w:rFonts w:ascii="Calibri" w:eastAsia="Calibri" w:hAnsi="Calibri" w:cs="Calibri"/>
          <w:sz w:val="16"/>
          <w:szCs w:val="16"/>
        </w:rPr>
        <w:t xml:space="preserve"> continuously </w:t>
      </w:r>
      <w:r>
        <w:rPr>
          <w:rFonts w:ascii="Calibri" w:eastAsia="Calibri" w:hAnsi="Calibri" w:cs="Calibri"/>
          <w:b/>
          <w:sz w:val="21"/>
          <w:szCs w:val="21"/>
          <w:u w:val="single"/>
        </w:rPr>
        <w:t>in search of  consent among those</w:t>
      </w:r>
      <w:r>
        <w:rPr>
          <w:rFonts w:ascii="Calibri" w:eastAsia="Calibri" w:hAnsi="Calibri" w:cs="Calibri"/>
          <w:sz w:val="16"/>
          <w:szCs w:val="16"/>
        </w:rPr>
        <w:t xml:space="preserve"> who are</w:t>
      </w:r>
      <w:r>
        <w:rPr>
          <w:rFonts w:ascii="Calibri" w:eastAsia="Calibri" w:hAnsi="Calibri" w:cs="Calibri"/>
          <w:b/>
          <w:sz w:val="15"/>
          <w:szCs w:val="15"/>
          <w:u w:val="single"/>
        </w:rPr>
        <w:t xml:space="preserve">  </w:t>
      </w:r>
      <w:r>
        <w:rPr>
          <w:rFonts w:ascii="Calibri" w:eastAsia="Calibri" w:hAnsi="Calibri" w:cs="Calibri"/>
          <w:b/>
          <w:sz w:val="21"/>
          <w:szCs w:val="21"/>
          <w:u w:val="single"/>
        </w:rPr>
        <w:t>ruled</w:t>
      </w:r>
      <w:r>
        <w:rPr>
          <w:rFonts w:ascii="Calibri" w:eastAsia="Calibri" w:hAnsi="Calibri" w:cs="Calibri"/>
          <w:sz w:val="16"/>
          <w:szCs w:val="16"/>
        </w:rPr>
        <w:t>, but who potentially at the same time are also the rulers.</w:t>
      </w:r>
    </w:p>
    <w:p w14:paraId="787634C3" w14:textId="77777777" w:rsidR="00A20181" w:rsidRDefault="00A20181" w:rsidP="00A20181">
      <w:pPr>
        <w:pStyle w:val="Heading3"/>
        <w:spacing w:after="160"/>
        <w:rPr>
          <w:color w:val="000000"/>
        </w:rPr>
      </w:pPr>
      <w:bookmarkStart w:id="2" w:name="_kyqmwtkmpi2d" w:colFirst="0" w:colLast="0"/>
      <w:bookmarkEnd w:id="2"/>
      <w:r>
        <w:rPr>
          <w:color w:val="000000"/>
        </w:rPr>
        <w:t xml:space="preserve">3. Moral uncertainty means any risk of extinction outweighs under any framework </w:t>
      </w:r>
    </w:p>
    <w:p w14:paraId="69D306F0" w14:textId="77777777" w:rsidR="00A20181" w:rsidRDefault="00A20181" w:rsidP="00A20181">
      <w:pPr>
        <w:pStyle w:val="Heading4"/>
        <w:spacing w:before="0" w:after="160" w:line="259" w:lineRule="auto"/>
        <w:rPr>
          <w:color w:val="000000"/>
        </w:rPr>
      </w:pPr>
      <w:bookmarkStart w:id="3" w:name="_uwj14di9bwsh" w:colFirst="0" w:colLast="0"/>
      <w:bookmarkEnd w:id="3"/>
      <w:r>
        <w:rPr>
          <w:rFonts w:ascii="Calibri" w:eastAsia="Calibri" w:hAnsi="Calibri" w:cs="Calibri"/>
          <w:color w:val="000000"/>
        </w:rPr>
        <w:t>Bostrom 13</w:t>
      </w:r>
    </w:p>
    <w:p w14:paraId="5FBE06D1" w14:textId="77777777" w:rsidR="00A20181" w:rsidRDefault="00A20181" w:rsidP="00A20181">
      <w:pPr>
        <w:spacing w:after="160" w:line="259" w:lineRule="auto"/>
        <w:rPr>
          <w:rFonts w:ascii="Calibri" w:eastAsia="Calibri" w:hAnsi="Calibri" w:cs="Calibri"/>
          <w:sz w:val="20"/>
          <w:szCs w:val="20"/>
        </w:rPr>
      </w:pPr>
      <w:r>
        <w:rPr>
          <w:rFonts w:ascii="Calibri" w:eastAsia="Calibri" w:hAnsi="Calibri" w:cs="Calibri"/>
          <w:sz w:val="20"/>
          <w:szCs w:val="20"/>
        </w:rPr>
        <w:t>Nick. "Existential risk prevention as global priority." Global Policy 4.1 (2013): 15-31. (Faculty of Philosophy and Oxford Martin School University of Oxford)// Elmer recut by SHS/JS</w:t>
      </w:r>
    </w:p>
    <w:p w14:paraId="181873C5" w14:textId="77777777" w:rsidR="00A20181" w:rsidRDefault="00A20181" w:rsidP="00A20181">
      <w:pPr>
        <w:spacing w:after="160" w:line="259" w:lineRule="auto"/>
        <w:rPr>
          <w:rFonts w:ascii="Calibri" w:eastAsia="Calibri" w:hAnsi="Calibri" w:cs="Calibri"/>
          <w:sz w:val="23"/>
          <w:szCs w:val="23"/>
          <w:u w:val="single"/>
        </w:rPr>
      </w:pPr>
      <w:r>
        <w:rPr>
          <w:rFonts w:ascii="Calibri" w:eastAsia="Calibri" w:hAnsi="Calibri" w:cs="Calibri"/>
          <w:sz w:val="16"/>
          <w:szCs w:val="16"/>
        </w:rPr>
        <w:t>These reflections on moral uncertainty suggest an alternative, complementary way of looking at existential risk; they also suggest a new way of thinking about the ideal of sustainability. Let me elaborate. Our present understanding of axiology might well be confused.</w:t>
      </w:r>
      <w:r>
        <w:rPr>
          <w:rFonts w:ascii="Calibri" w:eastAsia="Calibri" w:hAnsi="Calibri" w:cs="Calibri"/>
          <w:sz w:val="23"/>
          <w:szCs w:val="23"/>
          <w:u w:val="single"/>
        </w:rPr>
        <w:t xml:space="preserve"> </w:t>
      </w:r>
      <w:r>
        <w:rPr>
          <w:rFonts w:ascii="Calibri" w:eastAsia="Calibri" w:hAnsi="Calibri" w:cs="Calibri"/>
          <w:b/>
          <w:sz w:val="26"/>
          <w:szCs w:val="26"/>
          <w:highlight w:val="yellow"/>
          <w:u w:val="single"/>
        </w:rPr>
        <w:t>We may not now know</w:t>
      </w:r>
      <w:r>
        <w:rPr>
          <w:rFonts w:ascii="Calibri" w:eastAsia="Calibri" w:hAnsi="Calibri" w:cs="Calibri"/>
          <w:b/>
          <w:sz w:val="23"/>
          <w:szCs w:val="23"/>
          <w:u w:val="single"/>
        </w:rPr>
        <w:t xml:space="preserve"> — at least not in concrete detail — </w:t>
      </w:r>
      <w:r>
        <w:rPr>
          <w:rFonts w:ascii="Calibri" w:eastAsia="Calibri" w:hAnsi="Calibri" w:cs="Calibri"/>
          <w:b/>
          <w:sz w:val="26"/>
          <w:szCs w:val="26"/>
          <w:highlight w:val="yellow"/>
          <w:u w:val="single"/>
        </w:rPr>
        <w:t>what outcomes</w:t>
      </w:r>
      <w:r>
        <w:rPr>
          <w:rFonts w:ascii="Calibri" w:eastAsia="Calibri" w:hAnsi="Calibri" w:cs="Calibri"/>
          <w:b/>
          <w:sz w:val="23"/>
          <w:szCs w:val="23"/>
          <w:u w:val="single"/>
        </w:rPr>
        <w:t xml:space="preserve"> would </w:t>
      </w:r>
      <w:r>
        <w:rPr>
          <w:rFonts w:ascii="Calibri" w:eastAsia="Calibri" w:hAnsi="Calibri" w:cs="Calibri"/>
          <w:b/>
          <w:sz w:val="26"/>
          <w:szCs w:val="26"/>
          <w:highlight w:val="yellow"/>
          <w:u w:val="single"/>
        </w:rPr>
        <w:t>count</w:t>
      </w:r>
      <w:r>
        <w:rPr>
          <w:rFonts w:ascii="Calibri" w:eastAsia="Calibri" w:hAnsi="Calibri" w:cs="Calibri"/>
          <w:b/>
          <w:sz w:val="23"/>
          <w:szCs w:val="23"/>
          <w:u w:val="single"/>
        </w:rPr>
        <w:t xml:space="preserve"> </w:t>
      </w:r>
      <w:r>
        <w:rPr>
          <w:rFonts w:ascii="Calibri" w:eastAsia="Calibri" w:hAnsi="Calibri" w:cs="Calibri"/>
          <w:b/>
          <w:sz w:val="26"/>
          <w:szCs w:val="26"/>
          <w:highlight w:val="yellow"/>
          <w:u w:val="single"/>
        </w:rPr>
        <w:t>as a</w:t>
      </w:r>
      <w:r>
        <w:rPr>
          <w:rFonts w:ascii="Calibri" w:eastAsia="Calibri" w:hAnsi="Calibri" w:cs="Calibri"/>
          <w:b/>
          <w:sz w:val="23"/>
          <w:szCs w:val="23"/>
          <w:u w:val="single"/>
        </w:rPr>
        <w:t xml:space="preserve"> big </w:t>
      </w:r>
      <w:r>
        <w:rPr>
          <w:rFonts w:ascii="Calibri" w:eastAsia="Calibri" w:hAnsi="Calibri" w:cs="Calibri"/>
          <w:b/>
          <w:sz w:val="26"/>
          <w:szCs w:val="26"/>
          <w:highlight w:val="yellow"/>
          <w:u w:val="single"/>
        </w:rPr>
        <w:t>win for humanity</w:t>
      </w:r>
      <w:r>
        <w:rPr>
          <w:rFonts w:ascii="Calibri" w:eastAsia="Calibri" w:hAnsi="Calibri" w:cs="Calibri"/>
          <w:sz w:val="23"/>
          <w:szCs w:val="23"/>
          <w:u w:val="single"/>
        </w:rPr>
        <w:t>; we might not even yet be able to imagine the best ends of our journey.</w:t>
      </w:r>
      <w:r>
        <w:rPr>
          <w:rFonts w:ascii="Calibri" w:eastAsia="Calibri" w:hAnsi="Calibri" w:cs="Calibri"/>
          <w:sz w:val="23"/>
          <w:szCs w:val="23"/>
        </w:rPr>
        <w:t xml:space="preserve"> </w:t>
      </w:r>
      <w:r>
        <w:rPr>
          <w:rFonts w:ascii="Calibri" w:eastAsia="Calibri" w:hAnsi="Calibri" w:cs="Calibri"/>
          <w:sz w:val="16"/>
          <w:szCs w:val="16"/>
        </w:rPr>
        <w:t xml:space="preserve">If we are indeed profoundly uncertain about our ultimate aims, then we should recognize that there is a great option value in preserving — and ideally improving — our ability to recognize value and to steer the future accordingly. </w:t>
      </w:r>
      <w:r>
        <w:rPr>
          <w:rFonts w:ascii="Calibri" w:eastAsia="Calibri" w:hAnsi="Calibri" w:cs="Calibri"/>
          <w:b/>
          <w:sz w:val="26"/>
          <w:szCs w:val="26"/>
          <w:highlight w:val="yellow"/>
          <w:u w:val="single"/>
        </w:rPr>
        <w:t xml:space="preserve">Ensuring </w:t>
      </w:r>
      <w:r>
        <w:rPr>
          <w:rFonts w:ascii="Calibri" w:eastAsia="Calibri" w:hAnsi="Calibri" w:cs="Calibri"/>
          <w:b/>
          <w:sz w:val="23"/>
          <w:szCs w:val="23"/>
          <w:u w:val="single"/>
        </w:rPr>
        <w:t xml:space="preserve">that there will be </w:t>
      </w:r>
      <w:r>
        <w:rPr>
          <w:rFonts w:ascii="Calibri" w:eastAsia="Calibri" w:hAnsi="Calibri" w:cs="Calibri"/>
          <w:b/>
          <w:sz w:val="26"/>
          <w:szCs w:val="26"/>
          <w:highlight w:val="yellow"/>
          <w:u w:val="single"/>
        </w:rPr>
        <w:t xml:space="preserve">a future version of humanity </w:t>
      </w:r>
      <w:r>
        <w:rPr>
          <w:rFonts w:ascii="Calibri" w:eastAsia="Calibri" w:hAnsi="Calibri" w:cs="Calibri"/>
          <w:sz w:val="23"/>
          <w:szCs w:val="23"/>
          <w:u w:val="single"/>
        </w:rPr>
        <w:t xml:space="preserve">with great powers and a propensity to use them wisely </w:t>
      </w:r>
      <w:r>
        <w:rPr>
          <w:rFonts w:ascii="Calibri" w:eastAsia="Calibri" w:hAnsi="Calibri" w:cs="Calibri"/>
          <w:b/>
          <w:sz w:val="26"/>
          <w:szCs w:val="26"/>
          <w:highlight w:val="yellow"/>
          <w:u w:val="single"/>
        </w:rPr>
        <w:t>is</w:t>
      </w:r>
      <w:r>
        <w:rPr>
          <w:rFonts w:ascii="Calibri" w:eastAsia="Calibri" w:hAnsi="Calibri" w:cs="Calibri"/>
          <w:b/>
          <w:sz w:val="23"/>
          <w:szCs w:val="23"/>
          <w:u w:val="single"/>
        </w:rPr>
        <w:t xml:space="preserve"> plausibly </w:t>
      </w:r>
      <w:r>
        <w:rPr>
          <w:rFonts w:ascii="Calibri" w:eastAsia="Calibri" w:hAnsi="Calibri" w:cs="Calibri"/>
          <w:b/>
          <w:sz w:val="26"/>
          <w:szCs w:val="26"/>
          <w:highlight w:val="yellow"/>
          <w:u w:val="single"/>
        </w:rPr>
        <w:t xml:space="preserve">the best way </w:t>
      </w:r>
      <w:r>
        <w:rPr>
          <w:rFonts w:ascii="Calibri" w:eastAsia="Calibri" w:hAnsi="Calibri" w:cs="Calibri"/>
          <w:b/>
          <w:sz w:val="23"/>
          <w:szCs w:val="23"/>
          <w:u w:val="single"/>
        </w:rPr>
        <w:t xml:space="preserve">available to us </w:t>
      </w:r>
      <w:r>
        <w:rPr>
          <w:rFonts w:ascii="Calibri" w:eastAsia="Calibri" w:hAnsi="Calibri" w:cs="Calibri"/>
          <w:b/>
          <w:sz w:val="26"/>
          <w:szCs w:val="26"/>
          <w:highlight w:val="yellow"/>
          <w:u w:val="single"/>
        </w:rPr>
        <w:t xml:space="preserve">to increase </w:t>
      </w:r>
      <w:r>
        <w:rPr>
          <w:rFonts w:ascii="Calibri" w:eastAsia="Calibri" w:hAnsi="Calibri" w:cs="Calibri"/>
          <w:b/>
          <w:sz w:val="23"/>
          <w:szCs w:val="23"/>
          <w:u w:val="single"/>
        </w:rPr>
        <w:t xml:space="preserve">the </w:t>
      </w:r>
      <w:r>
        <w:rPr>
          <w:rFonts w:ascii="Calibri" w:eastAsia="Calibri" w:hAnsi="Calibri" w:cs="Calibri"/>
          <w:b/>
          <w:sz w:val="26"/>
          <w:szCs w:val="26"/>
          <w:highlight w:val="yellow"/>
          <w:u w:val="single"/>
        </w:rPr>
        <w:t>probability</w:t>
      </w:r>
      <w:r>
        <w:rPr>
          <w:rFonts w:ascii="Calibri" w:eastAsia="Calibri" w:hAnsi="Calibri" w:cs="Calibri"/>
          <w:b/>
          <w:sz w:val="23"/>
          <w:szCs w:val="23"/>
          <w:u w:val="single"/>
        </w:rPr>
        <w:t xml:space="preserve"> that </w:t>
      </w:r>
      <w:r>
        <w:rPr>
          <w:rFonts w:ascii="Calibri" w:eastAsia="Calibri" w:hAnsi="Calibri" w:cs="Calibri"/>
          <w:b/>
          <w:sz w:val="26"/>
          <w:szCs w:val="26"/>
          <w:highlight w:val="yellow"/>
          <w:u w:val="single"/>
        </w:rPr>
        <w:t xml:space="preserve">the future will contain </w:t>
      </w:r>
      <w:r>
        <w:rPr>
          <w:rFonts w:ascii="Calibri" w:eastAsia="Calibri" w:hAnsi="Calibri" w:cs="Calibri"/>
          <w:b/>
          <w:sz w:val="23"/>
          <w:szCs w:val="23"/>
          <w:u w:val="single"/>
        </w:rPr>
        <w:t xml:space="preserve">a lot of </w:t>
      </w:r>
      <w:r>
        <w:rPr>
          <w:rFonts w:ascii="Calibri" w:eastAsia="Calibri" w:hAnsi="Calibri" w:cs="Calibri"/>
          <w:b/>
          <w:sz w:val="26"/>
          <w:szCs w:val="26"/>
          <w:highlight w:val="yellow"/>
          <w:u w:val="single"/>
        </w:rPr>
        <w:t>value.</w:t>
      </w:r>
      <w:r>
        <w:rPr>
          <w:rFonts w:ascii="Calibri" w:eastAsia="Calibri" w:hAnsi="Calibri" w:cs="Calibri"/>
          <w:b/>
          <w:sz w:val="23"/>
          <w:szCs w:val="23"/>
          <w:u w:val="single"/>
        </w:rPr>
        <w:t xml:space="preserve"> To do this, </w:t>
      </w:r>
      <w:r>
        <w:rPr>
          <w:rFonts w:ascii="Calibri" w:eastAsia="Calibri" w:hAnsi="Calibri" w:cs="Calibri"/>
          <w:b/>
          <w:sz w:val="26"/>
          <w:szCs w:val="26"/>
          <w:highlight w:val="yellow"/>
          <w:u w:val="single"/>
        </w:rPr>
        <w:t>we must prevent any existential catastrophe</w:t>
      </w:r>
      <w:r>
        <w:rPr>
          <w:rFonts w:ascii="Calibri" w:eastAsia="Calibri" w:hAnsi="Calibri" w:cs="Calibri"/>
          <w:sz w:val="23"/>
          <w:szCs w:val="23"/>
          <w:u w:val="single"/>
        </w:rPr>
        <w:t>.</w:t>
      </w:r>
    </w:p>
    <w:p w14:paraId="7D1DF8FF" w14:textId="77777777" w:rsidR="00A20181" w:rsidRDefault="00A20181" w:rsidP="00A20181">
      <w:pPr>
        <w:spacing w:after="160" w:line="259" w:lineRule="auto"/>
        <w:rPr>
          <w:rFonts w:ascii="Calibri" w:eastAsia="Calibri" w:hAnsi="Calibri" w:cs="Calibri"/>
          <w:b/>
          <w:sz w:val="28"/>
          <w:szCs w:val="28"/>
        </w:rPr>
      </w:pPr>
      <w:r>
        <w:rPr>
          <w:rFonts w:ascii="Calibri" w:eastAsia="Calibri" w:hAnsi="Calibri" w:cs="Calibri"/>
          <w:b/>
          <w:sz w:val="28"/>
          <w:szCs w:val="28"/>
        </w:rPr>
        <w:t>With that, let’s move to the case.</w:t>
      </w:r>
    </w:p>
    <w:p w14:paraId="01E643D4" w14:textId="77777777" w:rsidR="00A20181" w:rsidRDefault="007E6AE1" w:rsidP="00A20181">
      <w:pPr>
        <w:spacing w:after="160" w:line="259" w:lineRule="auto"/>
        <w:rPr>
          <w:rFonts w:ascii="Calibri" w:eastAsia="Calibri" w:hAnsi="Calibri" w:cs="Calibri"/>
          <w:b/>
          <w:sz w:val="28"/>
          <w:szCs w:val="28"/>
        </w:rPr>
      </w:pPr>
      <w:r>
        <w:rPr>
          <w:noProof/>
        </w:rPr>
        <w:pict w14:anchorId="4E41F7C8">
          <v:rect id="_x0000_i1028" alt="" style="width:468pt;height:.05pt;mso-width-percent:0;mso-height-percent:0;mso-width-percent:0;mso-height-percent:0" o:hralign="center" o:hrstd="t" o:hr="t" fillcolor="#a0a0a0" stroked="f"/>
        </w:pict>
      </w:r>
    </w:p>
    <w:p w14:paraId="79C4D2C9" w14:textId="77777777" w:rsidR="00A20181" w:rsidRDefault="00A20181" w:rsidP="00A20181">
      <w:pPr>
        <w:pStyle w:val="Heading2"/>
      </w:pPr>
      <w:r>
        <w:t>Contention 1 - Debris</w:t>
      </w:r>
    </w:p>
    <w:p w14:paraId="0ED760C3" w14:textId="77777777" w:rsidR="00A20181" w:rsidRDefault="00A20181" w:rsidP="00A20181">
      <w:pPr>
        <w:pStyle w:val="Heading3"/>
      </w:pPr>
      <w:bookmarkStart w:id="4" w:name="_5zvldzrpperr" w:colFirst="0" w:colLast="0"/>
      <w:bookmarkEnd w:id="4"/>
      <w:r>
        <w:t>Rocket Launches, Satellites and Human Activity all inevitably create space debris</w:t>
      </w:r>
    </w:p>
    <w:p w14:paraId="77A7C711" w14:textId="77777777" w:rsidR="00A20181" w:rsidRDefault="00A20181" w:rsidP="00A20181">
      <w:pPr>
        <w:pStyle w:val="Heading4"/>
      </w:pPr>
      <w:bookmarkStart w:id="5" w:name="_ko83acik576v" w:colFirst="0" w:colLast="0"/>
      <w:bookmarkEnd w:id="5"/>
      <w:r>
        <w:t>Polyakov 21</w:t>
      </w:r>
    </w:p>
    <w:p w14:paraId="7A8CDA26" w14:textId="77777777" w:rsidR="00A20181" w:rsidRDefault="00A20181" w:rsidP="00A20181">
      <w:pPr>
        <w:spacing w:after="120"/>
        <w:rPr>
          <w:rFonts w:ascii="Calibri" w:eastAsia="Calibri" w:hAnsi="Calibri" w:cs="Calibri"/>
          <w:sz w:val="20"/>
          <w:szCs w:val="20"/>
        </w:rPr>
      </w:pPr>
      <w:r>
        <w:rPr>
          <w:rFonts w:ascii="Calibri" w:eastAsia="Calibri" w:hAnsi="Calibri" w:cs="Calibri"/>
          <w:sz w:val="20"/>
          <w:szCs w:val="20"/>
        </w:rPr>
        <w:t>Polyakov, M. (2021, May 5). Where does space junk come from – and how do we clean it up? World Economic Forum. Retrieved December 6, 2021, from</w:t>
      </w:r>
      <w:hyperlink r:id="rId10">
        <w:r>
          <w:rPr>
            <w:rFonts w:ascii="Calibri" w:eastAsia="Calibri" w:hAnsi="Calibri" w:cs="Calibri"/>
            <w:sz w:val="20"/>
            <w:szCs w:val="20"/>
          </w:rPr>
          <w:t xml:space="preserve"> </w:t>
        </w:r>
      </w:hyperlink>
      <w:hyperlink r:id="rId11">
        <w:r>
          <w:rPr>
            <w:rFonts w:ascii="Calibri" w:eastAsia="Calibri" w:hAnsi="Calibri" w:cs="Calibri"/>
            <w:color w:val="1155CC"/>
            <w:sz w:val="20"/>
            <w:szCs w:val="20"/>
            <w:u w:val="single"/>
          </w:rPr>
          <w:t>https://www.weforum.org/agenda/2021/05/why-we-need-to-clean-up-space-junk-debris-low-earth-orbit-pollution-satellite-rocket-noosphere-firefly/</w:t>
        </w:r>
      </w:hyperlink>
      <w:r>
        <w:rPr>
          <w:rFonts w:ascii="Calibri" w:eastAsia="Calibri" w:hAnsi="Calibri" w:cs="Calibri"/>
          <w:sz w:val="20"/>
          <w:szCs w:val="20"/>
        </w:rPr>
        <w:t xml:space="preserve"> //ear Dr. Max Polyakov is the Founder of Noosphere Ventures, Firefly Aerospace, and EOS Data Analytics</w:t>
      </w:r>
    </w:p>
    <w:p w14:paraId="0899D121" w14:textId="77777777" w:rsidR="00A20181" w:rsidRDefault="00A20181" w:rsidP="00A20181">
      <w:pPr>
        <w:spacing w:after="120"/>
        <w:rPr>
          <w:rFonts w:ascii="Calibri" w:eastAsia="Calibri" w:hAnsi="Calibri" w:cs="Calibri"/>
          <w:sz w:val="17"/>
          <w:szCs w:val="17"/>
        </w:rPr>
      </w:pPr>
      <w:r>
        <w:rPr>
          <w:rFonts w:ascii="Calibri" w:eastAsia="Calibri" w:hAnsi="Calibri" w:cs="Calibri"/>
          <w:b/>
          <w:sz w:val="26"/>
          <w:szCs w:val="26"/>
          <w:highlight w:val="yellow"/>
          <w:u w:val="single"/>
        </w:rPr>
        <w:t>As long as humans launch objects into orbit</w:t>
      </w:r>
      <w:r>
        <w:rPr>
          <w:rFonts w:ascii="Calibri" w:eastAsia="Calibri" w:hAnsi="Calibri" w:cs="Calibri"/>
          <w:b/>
          <w:sz w:val="17"/>
          <w:szCs w:val="17"/>
          <w:u w:val="single"/>
        </w:rPr>
        <w:t xml:space="preserve">, </w:t>
      </w:r>
      <w:r>
        <w:rPr>
          <w:rFonts w:ascii="Calibri" w:eastAsia="Calibri" w:hAnsi="Calibri" w:cs="Calibri"/>
          <w:b/>
          <w:sz w:val="26"/>
          <w:szCs w:val="26"/>
          <w:highlight w:val="yellow"/>
          <w:u w:val="single"/>
        </w:rPr>
        <w:t>space debris is inevitable</w:t>
      </w:r>
      <w:r>
        <w:rPr>
          <w:rFonts w:ascii="Calibri" w:eastAsia="Calibri" w:hAnsi="Calibri" w:cs="Calibri"/>
          <w:sz w:val="17"/>
          <w:szCs w:val="17"/>
        </w:rPr>
        <w:t xml:space="preserve">. </w:t>
      </w:r>
      <w:r>
        <w:rPr>
          <w:rFonts w:ascii="Calibri" w:eastAsia="Calibri" w:hAnsi="Calibri" w:cs="Calibri"/>
          <w:b/>
          <w:sz w:val="26"/>
          <w:szCs w:val="26"/>
          <w:highlight w:val="yellow"/>
          <w:u w:val="single"/>
        </w:rPr>
        <w:t>Rocket launches leave</w:t>
      </w:r>
      <w:r>
        <w:rPr>
          <w:rFonts w:ascii="Calibri" w:eastAsia="Calibri" w:hAnsi="Calibri" w:cs="Calibri"/>
          <w:b/>
          <w:sz w:val="17"/>
          <w:szCs w:val="17"/>
          <w:u w:val="single"/>
        </w:rPr>
        <w:t xml:space="preserve"> boosters, fairings, interstages, and other </w:t>
      </w:r>
      <w:r>
        <w:rPr>
          <w:rFonts w:ascii="Calibri" w:eastAsia="Calibri" w:hAnsi="Calibri" w:cs="Calibri"/>
          <w:b/>
          <w:sz w:val="26"/>
          <w:szCs w:val="26"/>
          <w:highlight w:val="yellow"/>
          <w:u w:val="single"/>
        </w:rPr>
        <w:t>debris in LEO</w:t>
      </w:r>
      <w:r>
        <w:rPr>
          <w:rFonts w:ascii="Calibri" w:eastAsia="Calibri" w:hAnsi="Calibri" w:cs="Calibri"/>
          <w:b/>
          <w:sz w:val="17"/>
          <w:szCs w:val="17"/>
          <w:u w:val="single"/>
        </w:rPr>
        <w:t>.</w:t>
      </w:r>
      <w:r>
        <w:rPr>
          <w:rFonts w:ascii="Calibri" w:eastAsia="Calibri" w:hAnsi="Calibri" w:cs="Calibri"/>
          <w:sz w:val="17"/>
          <w:szCs w:val="17"/>
        </w:rPr>
        <w:t xml:space="preserve"> </w:t>
      </w:r>
      <w:r>
        <w:rPr>
          <w:rFonts w:ascii="Calibri" w:eastAsia="Calibri" w:hAnsi="Calibri" w:cs="Calibri"/>
          <w:b/>
          <w:sz w:val="17"/>
          <w:szCs w:val="17"/>
          <w:u w:val="single"/>
        </w:rPr>
        <w:t xml:space="preserve">So do rocket explosions, which currently account for seven of the top 10 debris-creating events. </w:t>
      </w:r>
      <w:r>
        <w:rPr>
          <w:rFonts w:ascii="Calibri" w:eastAsia="Calibri" w:hAnsi="Calibri" w:cs="Calibri"/>
          <w:b/>
          <w:sz w:val="26"/>
          <w:szCs w:val="26"/>
          <w:highlight w:val="yellow"/>
          <w:u w:val="single"/>
        </w:rPr>
        <w:t>Human presence also creates orbital flotsam</w:t>
      </w:r>
      <w:r>
        <w:rPr>
          <w:rFonts w:ascii="Calibri" w:eastAsia="Calibri" w:hAnsi="Calibri" w:cs="Calibri"/>
          <w:sz w:val="17"/>
          <w:szCs w:val="17"/>
        </w:rPr>
        <w:t xml:space="preserve"> – such as cameras, pliers, an astronaut’s glove, a wrench, a spatula, even a tool bag lost during space walks. </w:t>
      </w:r>
      <w:r>
        <w:rPr>
          <w:rFonts w:ascii="Calibri" w:eastAsia="Calibri" w:hAnsi="Calibri" w:cs="Calibri"/>
          <w:b/>
          <w:sz w:val="17"/>
          <w:szCs w:val="17"/>
          <w:u w:val="single"/>
        </w:rPr>
        <w:t>Some debris is created naturally from the impacts of micrometeoroids</w:t>
      </w:r>
      <w:r>
        <w:rPr>
          <w:rFonts w:ascii="Calibri" w:eastAsia="Calibri" w:hAnsi="Calibri" w:cs="Calibri"/>
          <w:sz w:val="17"/>
          <w:szCs w:val="17"/>
        </w:rPr>
        <w:t xml:space="preserve"> – dust-sized fragments of asteroids and comets. </w:t>
      </w:r>
      <w:r>
        <w:rPr>
          <w:rFonts w:ascii="Calibri" w:eastAsia="Calibri" w:hAnsi="Calibri" w:cs="Calibri"/>
          <w:b/>
          <w:sz w:val="26"/>
          <w:szCs w:val="26"/>
          <w:highlight w:val="yellow"/>
          <w:u w:val="single"/>
        </w:rPr>
        <w:t>With limited lifetimes, operational satellites</w:t>
      </w:r>
      <w:r>
        <w:rPr>
          <w:rFonts w:ascii="Calibri" w:eastAsia="Calibri" w:hAnsi="Calibri" w:cs="Calibri"/>
          <w:b/>
          <w:sz w:val="17"/>
          <w:szCs w:val="17"/>
          <w:u w:val="single"/>
        </w:rPr>
        <w:t xml:space="preserve"> can </w:t>
      </w:r>
      <w:r>
        <w:rPr>
          <w:rFonts w:ascii="Calibri" w:eastAsia="Calibri" w:hAnsi="Calibri" w:cs="Calibri"/>
          <w:b/>
          <w:sz w:val="26"/>
          <w:szCs w:val="26"/>
          <w:highlight w:val="yellow"/>
          <w:u w:val="single"/>
        </w:rPr>
        <w:t>become space debris</w:t>
      </w:r>
      <w:r>
        <w:rPr>
          <w:rFonts w:ascii="Calibri" w:eastAsia="Calibri" w:hAnsi="Calibri" w:cs="Calibri"/>
          <w:b/>
          <w:sz w:val="17"/>
          <w:szCs w:val="17"/>
          <w:u w:val="single"/>
        </w:rPr>
        <w:t xml:space="preserve">. Satellites run out of maneuvering fuel, batteries wear out, solar panels degrade – </w:t>
      </w:r>
      <w:r>
        <w:rPr>
          <w:rFonts w:ascii="Calibri" w:eastAsia="Calibri" w:hAnsi="Calibri" w:cs="Calibri"/>
          <w:b/>
          <w:sz w:val="26"/>
          <w:szCs w:val="26"/>
          <w:highlight w:val="yellow"/>
          <w:u w:val="single"/>
        </w:rPr>
        <w:t>causing an orbital debris feedback loop, in which the problem is exacerbated when solar panels are sandblasted by</w:t>
      </w:r>
      <w:r>
        <w:rPr>
          <w:rFonts w:ascii="Calibri" w:eastAsia="Calibri" w:hAnsi="Calibri" w:cs="Calibri"/>
          <w:b/>
          <w:sz w:val="17"/>
          <w:szCs w:val="17"/>
          <w:u w:val="single"/>
        </w:rPr>
        <w:t xml:space="preserve"> micrometeoroids and </w:t>
      </w:r>
      <w:r>
        <w:rPr>
          <w:rFonts w:ascii="Calibri" w:eastAsia="Calibri" w:hAnsi="Calibri" w:cs="Calibri"/>
          <w:b/>
          <w:sz w:val="26"/>
          <w:szCs w:val="26"/>
          <w:highlight w:val="yellow"/>
          <w:u w:val="single"/>
        </w:rPr>
        <w:t>tiny debris</w:t>
      </w:r>
      <w:r>
        <w:rPr>
          <w:rFonts w:ascii="Calibri" w:eastAsia="Calibri" w:hAnsi="Calibri" w:cs="Calibri"/>
          <w:sz w:val="17"/>
          <w:szCs w:val="17"/>
        </w:rPr>
        <w:t xml:space="preserve">. </w:t>
      </w:r>
      <w:r>
        <w:rPr>
          <w:rFonts w:ascii="Calibri" w:eastAsia="Calibri" w:hAnsi="Calibri" w:cs="Calibri"/>
          <w:b/>
          <w:sz w:val="17"/>
          <w:szCs w:val="17"/>
          <w:u w:val="single"/>
        </w:rPr>
        <w:t>As with rocket debris, spent satellites eventually re-enter Earth’s atmosphere and burn up, but the process can take years</w:t>
      </w:r>
      <w:r>
        <w:rPr>
          <w:rFonts w:ascii="Calibri" w:eastAsia="Calibri" w:hAnsi="Calibri" w:cs="Calibri"/>
          <w:sz w:val="17"/>
          <w:szCs w:val="17"/>
        </w:rPr>
        <w:t xml:space="preserve"> – </w:t>
      </w:r>
      <w:r>
        <w:rPr>
          <w:rFonts w:ascii="Calibri" w:eastAsia="Calibri" w:hAnsi="Calibri" w:cs="Calibri"/>
          <w:b/>
          <w:sz w:val="17"/>
          <w:szCs w:val="17"/>
          <w:u w:val="single"/>
        </w:rPr>
        <w:t>and the higher they orbit above Earth, the longer those orbits take to decay</w:t>
      </w:r>
      <w:r>
        <w:rPr>
          <w:rFonts w:ascii="Calibri" w:eastAsia="Calibri" w:hAnsi="Calibri" w:cs="Calibri"/>
          <w:sz w:val="17"/>
          <w:szCs w:val="17"/>
        </w:rPr>
        <w:t>.</w:t>
      </w:r>
    </w:p>
    <w:p w14:paraId="0FF89311" w14:textId="77777777" w:rsidR="00A20181" w:rsidRDefault="00A20181" w:rsidP="00A20181">
      <w:pPr>
        <w:pStyle w:val="Heading3"/>
      </w:pPr>
      <w:bookmarkStart w:id="6" w:name="_sapq096a4ef" w:colFirst="0" w:colLast="0"/>
      <w:bookmarkEnd w:id="6"/>
      <w:r>
        <w:t>Space Debris infinitely cascades due to the Kessler effect, making entire orbits unusable</w:t>
      </w:r>
    </w:p>
    <w:p w14:paraId="4E2EAFDE" w14:textId="77777777" w:rsidR="00A20181" w:rsidRDefault="00A20181" w:rsidP="00A20181">
      <w:pPr>
        <w:pStyle w:val="Heading4"/>
      </w:pPr>
      <w:bookmarkStart w:id="7" w:name="_gtvilqvkzkt7" w:colFirst="0" w:colLast="0"/>
      <w:bookmarkEnd w:id="7"/>
      <w:r>
        <w:t>Matignon 18</w:t>
      </w:r>
    </w:p>
    <w:p w14:paraId="701DB66E" w14:textId="77777777" w:rsidR="00A20181" w:rsidRDefault="00A20181" w:rsidP="00A20181">
      <w:pPr>
        <w:spacing w:after="120"/>
        <w:rPr>
          <w:rFonts w:ascii="Calibri" w:eastAsia="Calibri" w:hAnsi="Calibri" w:cs="Calibri"/>
          <w:sz w:val="20"/>
          <w:szCs w:val="20"/>
        </w:rPr>
      </w:pPr>
      <w:r>
        <w:rPr>
          <w:rFonts w:ascii="Calibri" w:eastAsia="Calibri" w:hAnsi="Calibri" w:cs="Calibri"/>
          <w:sz w:val="20"/>
          <w:szCs w:val="20"/>
        </w:rPr>
        <w:t>Matignon, L. D. G. (2019, June 18). The Kessler syndrome and space debris. Space Legal Issues. //ear</w:t>
      </w:r>
      <w:hyperlink r:id="rId12">
        <w:r>
          <w:rPr>
            <w:rFonts w:ascii="Calibri" w:eastAsia="Calibri" w:hAnsi="Calibri" w:cs="Calibri"/>
            <w:sz w:val="20"/>
            <w:szCs w:val="20"/>
          </w:rPr>
          <w:t xml:space="preserve"> </w:t>
        </w:r>
      </w:hyperlink>
      <w:hyperlink r:id="rId13">
        <w:r>
          <w:rPr>
            <w:rFonts w:ascii="Calibri" w:eastAsia="Calibri" w:hAnsi="Calibri" w:cs="Calibri"/>
            <w:color w:val="1155CC"/>
            <w:sz w:val="20"/>
            <w:szCs w:val="20"/>
            <w:u w:val="single"/>
          </w:rPr>
          <w:t>https://www.spacelegalissues.com/space-law-the-kessler-syndrome/</w:t>
        </w:r>
      </w:hyperlink>
      <w:r>
        <w:rPr>
          <w:rFonts w:ascii="Calibri" w:eastAsia="Calibri" w:hAnsi="Calibri" w:cs="Calibri"/>
          <w:sz w:val="20"/>
          <w:szCs w:val="20"/>
        </w:rPr>
        <w:t xml:space="preserve"> Louis de Gouyon Matignon has a PhD in space law (co-supervised by both Philippe Delebecque, from Université Paris 1 Panthéon-Sorbonne, France, and Christopher D. Johnson, from Georgetown University, Washington D.C.);</w:t>
      </w:r>
    </w:p>
    <w:p w14:paraId="3EEC918C" w14:textId="77777777" w:rsidR="00A20181" w:rsidRDefault="00A20181" w:rsidP="00A20181">
      <w:pPr>
        <w:spacing w:after="120"/>
        <w:rPr>
          <w:rFonts w:ascii="Calibri" w:eastAsia="Calibri" w:hAnsi="Calibri" w:cs="Calibri"/>
          <w:sz w:val="17"/>
          <w:szCs w:val="17"/>
        </w:rPr>
      </w:pPr>
      <w:r>
        <w:rPr>
          <w:rFonts w:ascii="Calibri" w:eastAsia="Calibri" w:hAnsi="Calibri" w:cs="Calibri"/>
          <w:b/>
          <w:sz w:val="26"/>
          <w:szCs w:val="26"/>
          <w:highlight w:val="yellow"/>
          <w:u w:val="single"/>
        </w:rPr>
        <w:t>The Kessler syndrome is a theory</w:t>
      </w:r>
      <w:r>
        <w:rPr>
          <w:rFonts w:ascii="Calibri" w:eastAsia="Calibri" w:hAnsi="Calibri" w:cs="Calibri"/>
          <w:sz w:val="17"/>
          <w:szCs w:val="17"/>
        </w:rPr>
        <w:t xml:space="preserve"> proposed by NASA scientist Donald J. Kessler in 1978, </w:t>
      </w:r>
      <w:r>
        <w:rPr>
          <w:rFonts w:ascii="Calibri" w:eastAsia="Calibri" w:hAnsi="Calibri" w:cs="Calibri"/>
          <w:b/>
          <w:sz w:val="26"/>
          <w:szCs w:val="26"/>
          <w:highlight w:val="yellow"/>
          <w:u w:val="single"/>
        </w:rPr>
        <w:t>used to describe a self-sustaining cascading collision of space debris in LEO</w:t>
      </w:r>
      <w:r>
        <w:rPr>
          <w:rFonts w:ascii="Calibri" w:eastAsia="Calibri" w:hAnsi="Calibri" w:cs="Calibri"/>
          <w:sz w:val="17"/>
          <w:szCs w:val="17"/>
        </w:rPr>
        <w:t xml:space="preserve">. In an article published on June 1, 1978 in the American Journal of Geophysical Research, a peer-reviewed – the evaluation of work by one or more people with similar competences as the producers of the work – scientific journal, containing original research on the physical, chemical, and biological processes that contribute to the understanding of the Earth, Sun, and Solar System, </w:t>
      </w:r>
      <w:r>
        <w:rPr>
          <w:rFonts w:ascii="Calibri" w:eastAsia="Calibri" w:hAnsi="Calibri" w:cs="Calibri"/>
          <w:b/>
          <w:sz w:val="17"/>
          <w:szCs w:val="17"/>
          <w:u w:val="single"/>
        </w:rPr>
        <w:t>authors Donald J. Kessler and Burton G. Cour-Palais, two NASA experts, identified the risk of an exponential increase in the number of space debris or orbital debris under the effect of mutual collisions</w:t>
      </w:r>
      <w:r>
        <w:rPr>
          <w:rFonts w:ascii="Calibri" w:eastAsia="Calibri" w:hAnsi="Calibri" w:cs="Calibri"/>
          <w:sz w:val="17"/>
          <w:szCs w:val="17"/>
        </w:rPr>
        <w:t xml:space="preserve">. </w:t>
      </w:r>
      <w:r>
        <w:rPr>
          <w:rFonts w:ascii="Calibri" w:eastAsia="Calibri" w:hAnsi="Calibri" w:cs="Calibri"/>
          <w:b/>
          <w:sz w:val="17"/>
          <w:szCs w:val="17"/>
          <w:u w:val="single"/>
        </w:rPr>
        <w:t>The two authors believed that a belt formed by these objects or fragments of objects around the Earth would soon form. Eventually threatening space activities, this phenomenon will be popularized a few years later under the name of Kessler syndrome</w:t>
      </w:r>
      <w:r>
        <w:rPr>
          <w:rFonts w:ascii="Calibri" w:eastAsia="Calibri" w:hAnsi="Calibri" w:cs="Calibri"/>
          <w:sz w:val="17"/>
          <w:szCs w:val="17"/>
        </w:rPr>
        <w:t xml:space="preserve">. </w:t>
      </w:r>
      <w:r>
        <w:rPr>
          <w:rFonts w:ascii="Calibri" w:eastAsia="Calibri" w:hAnsi="Calibri" w:cs="Calibri"/>
          <w:b/>
          <w:sz w:val="17"/>
          <w:szCs w:val="17"/>
          <w:u w:val="single"/>
        </w:rPr>
        <w:t xml:space="preserve">The Kessler syndrome, also called the Kessler effect, collisional cascading or ablation cascade, is </w:t>
      </w:r>
      <w:r>
        <w:rPr>
          <w:rFonts w:ascii="Calibri" w:eastAsia="Calibri" w:hAnsi="Calibri" w:cs="Calibri"/>
          <w:b/>
          <w:sz w:val="26"/>
          <w:szCs w:val="26"/>
          <w:highlight w:val="yellow"/>
          <w:u w:val="single"/>
        </w:rPr>
        <w:t>a scenario in which the density of objects in</w:t>
      </w:r>
      <w:r>
        <w:rPr>
          <w:rFonts w:ascii="Calibri" w:eastAsia="Calibri" w:hAnsi="Calibri" w:cs="Calibri"/>
          <w:b/>
          <w:sz w:val="17"/>
          <w:szCs w:val="17"/>
          <w:u w:val="single"/>
        </w:rPr>
        <w:t xml:space="preserve"> Low Earth Orbit (</w:t>
      </w:r>
      <w:r>
        <w:rPr>
          <w:rFonts w:ascii="Calibri" w:eastAsia="Calibri" w:hAnsi="Calibri" w:cs="Calibri"/>
          <w:b/>
          <w:sz w:val="26"/>
          <w:szCs w:val="26"/>
          <w:highlight w:val="yellow"/>
          <w:u w:val="single"/>
        </w:rPr>
        <w:t>LEO</w:t>
      </w:r>
      <w:r>
        <w:rPr>
          <w:rFonts w:ascii="Calibri" w:eastAsia="Calibri" w:hAnsi="Calibri" w:cs="Calibri"/>
          <w:b/>
          <w:sz w:val="17"/>
          <w:szCs w:val="17"/>
          <w:u w:val="single"/>
        </w:rPr>
        <w:t xml:space="preserve">) </w:t>
      </w:r>
      <w:r>
        <w:rPr>
          <w:rFonts w:ascii="Calibri" w:eastAsia="Calibri" w:hAnsi="Calibri" w:cs="Calibri"/>
          <w:b/>
          <w:sz w:val="26"/>
          <w:szCs w:val="26"/>
          <w:highlight w:val="yellow"/>
          <w:u w:val="single"/>
        </w:rPr>
        <w:t>is high enough that collisions between objects could cause a cascade where each collision generates space debris that increases the likelihood of further collisions</w:t>
      </w:r>
      <w:r>
        <w:rPr>
          <w:rFonts w:ascii="Calibri" w:eastAsia="Calibri" w:hAnsi="Calibri" w:cs="Calibri"/>
          <w:sz w:val="17"/>
          <w:szCs w:val="17"/>
        </w:rPr>
        <w:t xml:space="preserve">. </w:t>
      </w:r>
      <w:r>
        <w:rPr>
          <w:rFonts w:ascii="Calibri" w:eastAsia="Calibri" w:hAnsi="Calibri" w:cs="Calibri"/>
          <w:b/>
          <w:sz w:val="26"/>
          <w:szCs w:val="26"/>
          <w:highlight w:val="yellow"/>
          <w:u w:val="single"/>
        </w:rPr>
        <w:t>One implication is that the distribution of debris in orbit could render space activities</w:t>
      </w:r>
      <w:r>
        <w:rPr>
          <w:rFonts w:ascii="Calibri" w:eastAsia="Calibri" w:hAnsi="Calibri" w:cs="Calibri"/>
          <w:b/>
          <w:sz w:val="17"/>
          <w:szCs w:val="17"/>
          <w:u w:val="single"/>
        </w:rPr>
        <w:t xml:space="preserve"> and the use of satellites in specific orbital ranges </w:t>
      </w:r>
      <w:r>
        <w:rPr>
          <w:rFonts w:ascii="Calibri" w:eastAsia="Calibri" w:hAnsi="Calibri" w:cs="Calibri"/>
          <w:b/>
          <w:sz w:val="26"/>
          <w:szCs w:val="26"/>
          <w:highlight w:val="yellow"/>
          <w:u w:val="single"/>
        </w:rPr>
        <w:t>impractical for many generations</w:t>
      </w:r>
      <w:r>
        <w:rPr>
          <w:rFonts w:ascii="Calibri" w:eastAsia="Calibri" w:hAnsi="Calibri" w:cs="Calibri"/>
          <w:b/>
          <w:sz w:val="17"/>
          <w:szCs w:val="17"/>
          <w:u w:val="single"/>
        </w:rPr>
        <w:t>.</w:t>
      </w:r>
      <w:r>
        <w:rPr>
          <w:rFonts w:ascii="Calibri" w:eastAsia="Calibri" w:hAnsi="Calibri" w:cs="Calibri"/>
          <w:sz w:val="17"/>
          <w:szCs w:val="17"/>
        </w:rPr>
        <w:t xml:space="preserve"> </w:t>
      </w:r>
      <w:r>
        <w:rPr>
          <w:rFonts w:ascii="Calibri" w:eastAsia="Calibri" w:hAnsi="Calibri" w:cs="Calibri"/>
          <w:b/>
          <w:sz w:val="17"/>
          <w:szCs w:val="17"/>
          <w:u w:val="single"/>
        </w:rPr>
        <w:t>Every satellite, space probe, and manned mission has the potential to produce space debris</w:t>
      </w:r>
      <w:r>
        <w:rPr>
          <w:rFonts w:ascii="Calibri" w:eastAsia="Calibri" w:hAnsi="Calibri" w:cs="Calibri"/>
          <w:sz w:val="17"/>
          <w:szCs w:val="17"/>
        </w:rPr>
        <w:t xml:space="preserve">. </w:t>
      </w:r>
      <w:r>
        <w:rPr>
          <w:rFonts w:ascii="Calibri" w:eastAsia="Calibri" w:hAnsi="Calibri" w:cs="Calibri"/>
          <w:b/>
          <w:sz w:val="17"/>
          <w:szCs w:val="17"/>
          <w:u w:val="single"/>
        </w:rPr>
        <w:t>A cascading Kessler syndrome becomes more likely as satellites in orbit increase in number.</w:t>
      </w:r>
      <w:r>
        <w:rPr>
          <w:rFonts w:ascii="Calibri" w:eastAsia="Calibri" w:hAnsi="Calibri" w:cs="Calibri"/>
          <w:sz w:val="17"/>
          <w:szCs w:val="17"/>
        </w:rPr>
        <w:t xml:space="preserve"> The most commonly used orbits for both manned and unmanned space vehicles are Low Earth Orbit (LEO). </w:t>
      </w:r>
      <w:r>
        <w:rPr>
          <w:rFonts w:ascii="Calibri" w:eastAsia="Calibri" w:hAnsi="Calibri" w:cs="Calibri"/>
          <w:b/>
          <w:sz w:val="26"/>
          <w:szCs w:val="26"/>
          <w:highlight w:val="yellow"/>
          <w:u w:val="single"/>
        </w:rPr>
        <w:t>Clearly, the number of space debris that</w:t>
      </w:r>
      <w:r>
        <w:rPr>
          <w:rFonts w:ascii="Calibri" w:eastAsia="Calibri" w:hAnsi="Calibri" w:cs="Calibri"/>
          <w:b/>
          <w:sz w:val="17"/>
          <w:szCs w:val="17"/>
          <w:u w:val="single"/>
        </w:rPr>
        <w:t xml:space="preserve"> naturally </w:t>
      </w:r>
      <w:r>
        <w:rPr>
          <w:rFonts w:ascii="Calibri" w:eastAsia="Calibri" w:hAnsi="Calibri" w:cs="Calibri"/>
          <w:b/>
          <w:sz w:val="26"/>
          <w:szCs w:val="26"/>
          <w:highlight w:val="yellow"/>
          <w:u w:val="single"/>
        </w:rPr>
        <w:t>falls back into the atmosphere is less than the number</w:t>
      </w:r>
      <w:r>
        <w:rPr>
          <w:rFonts w:ascii="Calibri" w:eastAsia="Calibri" w:hAnsi="Calibri" w:cs="Calibri"/>
          <w:b/>
          <w:sz w:val="17"/>
          <w:szCs w:val="17"/>
          <w:u w:val="single"/>
        </w:rPr>
        <w:t xml:space="preserve"> of those </w:t>
      </w:r>
      <w:r>
        <w:rPr>
          <w:rFonts w:ascii="Calibri" w:eastAsia="Calibri" w:hAnsi="Calibri" w:cs="Calibri"/>
          <w:b/>
          <w:sz w:val="26"/>
          <w:szCs w:val="26"/>
          <w:highlight w:val="yellow"/>
          <w:u w:val="single"/>
        </w:rPr>
        <w:t>generated by the collision of existing</w:t>
      </w:r>
      <w:r>
        <w:rPr>
          <w:rFonts w:ascii="Calibri" w:eastAsia="Calibri" w:hAnsi="Calibri" w:cs="Calibri"/>
          <w:b/>
          <w:sz w:val="17"/>
          <w:szCs w:val="17"/>
          <w:u w:val="single"/>
        </w:rPr>
        <w:t xml:space="preserve"> space </w:t>
      </w:r>
      <w:r>
        <w:rPr>
          <w:rFonts w:ascii="Calibri" w:eastAsia="Calibri" w:hAnsi="Calibri" w:cs="Calibri"/>
          <w:b/>
          <w:sz w:val="26"/>
          <w:szCs w:val="26"/>
          <w:highlight w:val="yellow"/>
          <w:u w:val="single"/>
        </w:rPr>
        <w:t>debris</w:t>
      </w:r>
      <w:r>
        <w:rPr>
          <w:rFonts w:ascii="Calibri" w:eastAsia="Calibri" w:hAnsi="Calibri" w:cs="Calibri"/>
          <w:b/>
          <w:sz w:val="17"/>
          <w:szCs w:val="17"/>
          <w:u w:val="single"/>
        </w:rPr>
        <w:t>.</w:t>
      </w:r>
      <w:r>
        <w:rPr>
          <w:rFonts w:ascii="Calibri" w:eastAsia="Calibri" w:hAnsi="Calibri" w:cs="Calibri"/>
          <w:sz w:val="17"/>
          <w:szCs w:val="17"/>
        </w:rPr>
        <w:t xml:space="preserve"> Even if all space activity and launch were halted tomorrow, the debris population would continue to increase exponentially, leading to a situation in which some orbits would become impassable in the long run. “As the number of artificial satellites in earth orbit increases, the probability of collisions between satellites also increases. </w:t>
      </w:r>
      <w:r>
        <w:rPr>
          <w:rFonts w:ascii="Calibri" w:eastAsia="Calibri" w:hAnsi="Calibri" w:cs="Calibri"/>
          <w:b/>
          <w:sz w:val="17"/>
          <w:szCs w:val="17"/>
          <w:u w:val="single"/>
        </w:rPr>
        <w:t>Satellite collisions would produce orbiting fragments, each of which would increase the probability of further collisions, leading to the growth of a belt of debris around the earth</w:t>
      </w:r>
      <w:r>
        <w:rPr>
          <w:rFonts w:ascii="Calibri" w:eastAsia="Calibri" w:hAnsi="Calibri" w:cs="Calibri"/>
          <w:sz w:val="17"/>
          <w:szCs w:val="17"/>
        </w:rPr>
        <w:t>. This process parallels certain theories concerning the growth of the asteroid belt. The debris flux in such an earth-orbiting belt could exceed the natural meteoroid flux, affecting future spacecraft designs. A</w:t>
      </w:r>
      <w:r>
        <w:rPr>
          <w:rFonts w:ascii="Calibri" w:eastAsia="Calibri" w:hAnsi="Calibri" w:cs="Calibri"/>
          <w:b/>
          <w:sz w:val="17"/>
          <w:szCs w:val="17"/>
          <w:u w:val="single"/>
        </w:rPr>
        <w:t xml:space="preserve"> </w:t>
      </w:r>
      <w:r>
        <w:rPr>
          <w:rFonts w:ascii="Calibri" w:eastAsia="Calibri" w:hAnsi="Calibri" w:cs="Calibri"/>
          <w:sz w:val="17"/>
          <w:szCs w:val="17"/>
        </w:rPr>
        <w:t>mathematical model was used to predict the rate at which such a belt might form. Under certain conditions the belt could begin to form within this century and could be a significant problem during the next century. The possibility that numerous unobserved fragments already exist from spacecraft explosions would decrease this time interval. However, early implementation of specialized launch constraints and operational procedures could significantly delay the formation of the belt” – Collision frequency of artificial satellites: The creation of a debris belt, Journal of Geophysical Research, Volume 83, Issue A6, p. 2637-2646 (1978).</w:t>
      </w:r>
    </w:p>
    <w:p w14:paraId="14987DCE" w14:textId="77777777" w:rsidR="00A20181" w:rsidRDefault="00A20181" w:rsidP="00A20181">
      <w:pPr>
        <w:pStyle w:val="Heading3"/>
      </w:pPr>
      <w:bookmarkStart w:id="8" w:name="_sj84qdzoyd2" w:colFirst="0" w:colLast="0"/>
      <w:bookmarkEnd w:id="8"/>
      <w:r>
        <w:t>Space Debris would destroy internet and GPS access worldwide</w:t>
      </w:r>
    </w:p>
    <w:p w14:paraId="391F086D" w14:textId="77777777" w:rsidR="00A20181" w:rsidRDefault="00A20181" w:rsidP="00A20181">
      <w:pPr>
        <w:pStyle w:val="Heading4"/>
        <w:spacing w:after="120"/>
      </w:pPr>
      <w:bookmarkStart w:id="9" w:name="_q4voa5ytrhd1" w:colFirst="0" w:colLast="0"/>
      <w:bookmarkEnd w:id="9"/>
      <w:r>
        <w:t>Iberdrola 21</w:t>
      </w:r>
    </w:p>
    <w:p w14:paraId="76930719" w14:textId="77777777" w:rsidR="00A20181" w:rsidRDefault="00A20181" w:rsidP="00A20181">
      <w:pPr>
        <w:spacing w:after="120"/>
        <w:rPr>
          <w:rFonts w:ascii="Calibri" w:eastAsia="Calibri" w:hAnsi="Calibri" w:cs="Calibri"/>
          <w:sz w:val="20"/>
          <w:szCs w:val="20"/>
        </w:rPr>
      </w:pPr>
      <w:r>
        <w:rPr>
          <w:rFonts w:ascii="Calibri" w:eastAsia="Calibri" w:hAnsi="Calibri" w:cs="Calibri"/>
          <w:sz w:val="20"/>
          <w:szCs w:val="20"/>
        </w:rPr>
        <w:t>IBERDROLA. (2021, June 30). Space Debris. Retrieved December 7, 2021, //ear from</w:t>
      </w:r>
      <w:hyperlink r:id="rId14">
        <w:r>
          <w:rPr>
            <w:rFonts w:ascii="Calibri" w:eastAsia="Calibri" w:hAnsi="Calibri" w:cs="Calibri"/>
            <w:sz w:val="20"/>
            <w:szCs w:val="20"/>
          </w:rPr>
          <w:t xml:space="preserve"> </w:t>
        </w:r>
      </w:hyperlink>
      <w:hyperlink r:id="rId15">
        <w:r>
          <w:rPr>
            <w:rFonts w:ascii="Calibri" w:eastAsia="Calibri" w:hAnsi="Calibri" w:cs="Calibri"/>
            <w:color w:val="1155CC"/>
            <w:sz w:val="20"/>
            <w:szCs w:val="20"/>
            <w:u w:val="single"/>
          </w:rPr>
          <w:t>https://www.iberdrola.com/sustainability/space-debris</w:t>
        </w:r>
      </w:hyperlink>
      <w:r>
        <w:rPr>
          <w:rFonts w:ascii="Calibri" w:eastAsia="Calibri" w:hAnsi="Calibri" w:cs="Calibri"/>
          <w:sz w:val="20"/>
          <w:szCs w:val="20"/>
        </w:rPr>
        <w:t xml:space="preserve"> //ear Iberdrola SA is a holding company, which engages in the generation, distribution, trading, and marketing of electricity. It operates through the following businesses: Networks, Liberalized, Renewables and Other Businesses.</w:t>
      </w:r>
    </w:p>
    <w:p w14:paraId="0184518E" w14:textId="77777777" w:rsidR="00A20181" w:rsidRDefault="00A20181" w:rsidP="00A20181">
      <w:pPr>
        <w:spacing w:after="120"/>
        <w:rPr>
          <w:rFonts w:ascii="Calibri" w:eastAsia="Calibri" w:hAnsi="Calibri" w:cs="Calibri"/>
          <w:sz w:val="17"/>
          <w:szCs w:val="17"/>
        </w:rPr>
      </w:pPr>
      <w:r>
        <w:rPr>
          <w:rFonts w:ascii="Calibri" w:eastAsia="Calibri" w:hAnsi="Calibri" w:cs="Calibri"/>
          <w:sz w:val="17"/>
          <w:szCs w:val="17"/>
        </w:rPr>
        <w:t xml:space="preserve">According to the ESA, since 1961 there have been more than 560 fragmentation incidents, most of them caused by fuel explosions in rocket stages. As for direct collisions, there have only been seven, the most serious of which destroyed an inactive Russian satellite called Kosmos 2251 and the operational satellite Iridium 33. However, </w:t>
      </w:r>
      <w:r>
        <w:rPr>
          <w:rFonts w:ascii="Calibri" w:eastAsia="Calibri" w:hAnsi="Calibri" w:cs="Calibri"/>
          <w:b/>
          <w:sz w:val="26"/>
          <w:szCs w:val="26"/>
          <w:highlight w:val="yellow"/>
          <w:u w:val="single"/>
        </w:rPr>
        <w:t>it is the small fragments that pose the greatest danger</w:t>
      </w:r>
      <w:r>
        <w:rPr>
          <w:rFonts w:ascii="Calibri" w:eastAsia="Calibri" w:hAnsi="Calibri" w:cs="Calibri"/>
          <w:sz w:val="17"/>
          <w:szCs w:val="17"/>
          <w:shd w:val="clear" w:color="auto" w:fill="23FF06"/>
        </w:rPr>
        <w:t xml:space="preserve">. </w:t>
      </w:r>
      <w:r>
        <w:rPr>
          <w:rFonts w:ascii="Calibri" w:eastAsia="Calibri" w:hAnsi="Calibri" w:cs="Calibri"/>
          <w:b/>
          <w:sz w:val="26"/>
          <w:szCs w:val="26"/>
          <w:highlight w:val="yellow"/>
          <w:u w:val="single"/>
        </w:rPr>
        <w:t>Micrometeorites</w:t>
      </w:r>
      <w:r>
        <w:rPr>
          <w:rFonts w:ascii="Calibri" w:eastAsia="Calibri" w:hAnsi="Calibri" w:cs="Calibri"/>
          <w:sz w:val="17"/>
          <w:szCs w:val="17"/>
        </w:rPr>
        <w:t xml:space="preserve"> like paint flakes and solidified droplets of antifreeze </w:t>
      </w:r>
      <w:r>
        <w:rPr>
          <w:rFonts w:ascii="Calibri" w:eastAsia="Calibri" w:hAnsi="Calibri" w:cs="Calibri"/>
          <w:b/>
          <w:sz w:val="26"/>
          <w:szCs w:val="26"/>
          <w:highlight w:val="yellow"/>
          <w:u w:val="single"/>
        </w:rPr>
        <w:t>can damage</w:t>
      </w:r>
      <w:r>
        <w:rPr>
          <w:rFonts w:ascii="Calibri" w:eastAsia="Calibri" w:hAnsi="Calibri" w:cs="Calibri"/>
          <w:sz w:val="17"/>
          <w:szCs w:val="17"/>
        </w:rPr>
        <w:t xml:space="preserve"> solar panels on </w:t>
      </w:r>
      <w:r>
        <w:rPr>
          <w:rFonts w:ascii="Calibri" w:eastAsia="Calibri" w:hAnsi="Calibri" w:cs="Calibri"/>
          <w:b/>
          <w:sz w:val="26"/>
          <w:szCs w:val="26"/>
          <w:highlight w:val="yellow"/>
          <w:u w:val="single"/>
        </w:rPr>
        <w:t>active satellites</w:t>
      </w:r>
      <w:r>
        <w:rPr>
          <w:rFonts w:ascii="Calibri" w:eastAsia="Calibri" w:hAnsi="Calibri" w:cs="Calibri"/>
          <w:sz w:val="17"/>
          <w:szCs w:val="17"/>
        </w:rPr>
        <w:t xml:space="preserve">. </w:t>
      </w:r>
      <w:r>
        <w:rPr>
          <w:rFonts w:ascii="Calibri" w:eastAsia="Calibri" w:hAnsi="Calibri" w:cs="Calibri"/>
          <w:b/>
          <w:sz w:val="17"/>
          <w:szCs w:val="17"/>
          <w:u w:val="single"/>
        </w:rPr>
        <w:t>Other dangerous debris includes vestiges of solid fuel which float about</w:t>
      </w:r>
      <w:r>
        <w:rPr>
          <w:rFonts w:ascii="Calibri" w:eastAsia="Calibri" w:hAnsi="Calibri" w:cs="Calibri"/>
          <w:sz w:val="17"/>
          <w:szCs w:val="17"/>
        </w:rPr>
        <w:t xml:space="preserve"> in space </w:t>
      </w:r>
      <w:r>
        <w:rPr>
          <w:rFonts w:ascii="Calibri" w:eastAsia="Calibri" w:hAnsi="Calibri" w:cs="Calibri"/>
          <w:b/>
          <w:sz w:val="17"/>
          <w:szCs w:val="17"/>
          <w:u w:val="single"/>
        </w:rPr>
        <w:t>and are highly flammabl</w:t>
      </w:r>
      <w:r>
        <w:rPr>
          <w:rFonts w:ascii="Calibri" w:eastAsia="Calibri" w:hAnsi="Calibri" w:cs="Calibri"/>
          <w:sz w:val="17"/>
          <w:szCs w:val="17"/>
        </w:rPr>
        <w:t xml:space="preserve">e. They can cause damage and disperse pollutants into the atmosphere if they explode. Some Russian satellites contain nuclear batteries with radioactive material that could cause dangerous contamination if they returned to Earth. In any case, the heat of reentry destroys the majority of this space debris before it reaches the Earth. On rare occasions, larger fragments have reached the surface and caused considerable damage. SOLUTIONS TO SPACE DEBRIS </w:t>
      </w:r>
      <w:r>
        <w:rPr>
          <w:rFonts w:ascii="Calibri" w:eastAsia="Calibri" w:hAnsi="Calibri" w:cs="Calibri"/>
          <w:b/>
          <w:sz w:val="26"/>
          <w:szCs w:val="26"/>
          <w:highlight w:val="yellow"/>
          <w:u w:val="single"/>
        </w:rPr>
        <w:t>The main challenge is not to produce more space waste, particularly since swarms of small satellites are now circulating at low orbits to give high-speed internet access all over the planet</w:t>
      </w:r>
      <w:r>
        <w:rPr>
          <w:rFonts w:ascii="Calibri" w:eastAsia="Calibri" w:hAnsi="Calibri" w:cs="Calibri"/>
          <w:b/>
          <w:sz w:val="17"/>
          <w:szCs w:val="17"/>
          <w:u w:val="single"/>
        </w:rPr>
        <w:t>.</w:t>
      </w:r>
      <w:r>
        <w:rPr>
          <w:rFonts w:ascii="Calibri" w:eastAsia="Calibri" w:hAnsi="Calibri" w:cs="Calibri"/>
          <w:sz w:val="17"/>
          <w:szCs w:val="17"/>
        </w:rPr>
        <w:t xml:space="preserve"> When it comes to the debris already in orbit, many satellites, as well as the International Space Station, are equipped with Whipple Shields, an outer shell that protects the walls of the object from a possible collision. Here are some of the other strategies used to avoid this problem:</w:t>
      </w:r>
    </w:p>
    <w:p w14:paraId="4C3977A5" w14:textId="77777777" w:rsidR="00A20181" w:rsidRDefault="00A20181" w:rsidP="00A20181">
      <w:pPr>
        <w:rPr>
          <w:rFonts w:ascii="Calibri" w:eastAsia="Calibri" w:hAnsi="Calibri" w:cs="Calibri"/>
          <w:b/>
          <w:sz w:val="20"/>
          <w:szCs w:val="20"/>
        </w:rPr>
      </w:pPr>
      <w:r>
        <w:rPr>
          <w:rFonts w:ascii="Calibri" w:eastAsia="Calibri" w:hAnsi="Calibri" w:cs="Calibri"/>
          <w:b/>
          <w:sz w:val="20"/>
          <w:szCs w:val="20"/>
        </w:rPr>
        <w:t xml:space="preserve">Space Debris contaminates environments on earth </w:t>
      </w:r>
    </w:p>
    <w:p w14:paraId="53AFE496" w14:textId="77777777" w:rsidR="00A20181" w:rsidRDefault="00A20181" w:rsidP="00A20181">
      <w:pPr>
        <w:spacing w:after="120"/>
        <w:rPr>
          <w:rFonts w:ascii="Calibri" w:eastAsia="Calibri" w:hAnsi="Calibri" w:cs="Calibri"/>
          <w:sz w:val="17"/>
          <w:szCs w:val="17"/>
        </w:rPr>
      </w:pPr>
      <w:r>
        <w:rPr>
          <w:rFonts w:ascii="Calibri" w:eastAsia="Calibri" w:hAnsi="Calibri" w:cs="Calibri"/>
          <w:b/>
          <w:sz w:val="20"/>
          <w:szCs w:val="20"/>
        </w:rPr>
        <w:t>Luke</w:t>
      </w:r>
      <w:r>
        <w:rPr>
          <w:rFonts w:ascii="Calibri" w:eastAsia="Calibri" w:hAnsi="Calibri" w:cs="Calibri"/>
          <w:sz w:val="17"/>
          <w:szCs w:val="17"/>
        </w:rPr>
        <w:t>, C. (20</w:t>
      </w:r>
      <w:r>
        <w:rPr>
          <w:rFonts w:ascii="Calibri" w:eastAsia="Calibri" w:hAnsi="Calibri" w:cs="Calibri"/>
          <w:b/>
          <w:sz w:val="20"/>
          <w:szCs w:val="20"/>
        </w:rPr>
        <w:t>21</w:t>
      </w:r>
      <w:r>
        <w:rPr>
          <w:rFonts w:ascii="Calibri" w:eastAsia="Calibri" w:hAnsi="Calibri" w:cs="Calibri"/>
          <w:sz w:val="17"/>
          <w:szCs w:val="17"/>
        </w:rPr>
        <w:t xml:space="preserve">, </w:t>
      </w:r>
      <w:r>
        <w:rPr>
          <w:rFonts w:ascii="Calibri" w:eastAsia="Calibri" w:hAnsi="Calibri" w:cs="Calibri"/>
          <w:b/>
          <w:sz w:val="20"/>
          <w:szCs w:val="20"/>
        </w:rPr>
        <w:t>September 6</w:t>
      </w:r>
      <w:r>
        <w:rPr>
          <w:rFonts w:ascii="Calibri" w:eastAsia="Calibri" w:hAnsi="Calibri" w:cs="Calibri"/>
          <w:sz w:val="17"/>
          <w:szCs w:val="17"/>
        </w:rPr>
        <w:t>). What is Space Junk and How Does It Affect the Environment? Earth.Org - Past | Present | Future. Retrieved December 6, 2021, from</w:t>
      </w:r>
      <w:hyperlink r:id="rId16">
        <w:r>
          <w:rPr>
            <w:rFonts w:ascii="Calibri" w:eastAsia="Calibri" w:hAnsi="Calibri" w:cs="Calibri"/>
            <w:sz w:val="17"/>
            <w:szCs w:val="17"/>
          </w:rPr>
          <w:t xml:space="preserve"> </w:t>
        </w:r>
      </w:hyperlink>
      <w:hyperlink r:id="rId17">
        <w:r>
          <w:rPr>
            <w:rFonts w:ascii="Calibri" w:eastAsia="Calibri" w:hAnsi="Calibri" w:cs="Calibri"/>
            <w:color w:val="1155CC"/>
            <w:sz w:val="17"/>
            <w:szCs w:val="17"/>
            <w:u w:val="single"/>
          </w:rPr>
          <w:t>https://earth.org/space-junk-what-is-it-what-can-we-do-about-it/</w:t>
        </w:r>
      </w:hyperlink>
      <w:r>
        <w:rPr>
          <w:rFonts w:ascii="Calibri" w:eastAsia="Calibri" w:hAnsi="Calibri" w:cs="Calibri"/>
          <w:sz w:val="17"/>
          <w:szCs w:val="17"/>
        </w:rPr>
        <w:t xml:space="preserve"> //ear Earth.Org is a not-for-profit environmental organization based in Hong Kong. Their aim is to bring attention to what is happening to natural ecosystems worldwide. ... Climate change and environmental degradation create existential risks, caused by our decision to gamble on the outcomes of unsustainable activity.</w:t>
      </w:r>
    </w:p>
    <w:p w14:paraId="1DE12629" w14:textId="77777777" w:rsidR="00A20181" w:rsidRDefault="00A20181" w:rsidP="00A20181">
      <w:pPr>
        <w:spacing w:after="120"/>
        <w:rPr>
          <w:rFonts w:ascii="Calibri" w:eastAsia="Calibri" w:hAnsi="Calibri" w:cs="Calibri"/>
          <w:b/>
          <w:sz w:val="17"/>
          <w:szCs w:val="17"/>
          <w:u w:val="single"/>
        </w:rPr>
      </w:pPr>
      <w:r>
        <w:rPr>
          <w:rFonts w:ascii="Calibri" w:eastAsia="Calibri" w:hAnsi="Calibri" w:cs="Calibri"/>
          <w:sz w:val="17"/>
          <w:szCs w:val="17"/>
        </w:rPr>
        <w:t>The &gt;4700 launches that have been conducted across the globe since Sputnik 1 in 1957</w:t>
      </w:r>
      <w:hyperlink r:id="rId18">
        <w:r>
          <w:rPr>
            <w:rFonts w:ascii="Calibri" w:eastAsia="Calibri" w:hAnsi="Calibri" w:cs="Calibri"/>
            <w:sz w:val="17"/>
            <w:szCs w:val="17"/>
          </w:rPr>
          <w:t xml:space="preserve"> </w:t>
        </w:r>
      </w:hyperlink>
      <w:hyperlink r:id="rId19">
        <w:r>
          <w:rPr>
            <w:rFonts w:ascii="Calibri" w:eastAsia="Calibri" w:hAnsi="Calibri" w:cs="Calibri"/>
            <w:color w:val="1155CC"/>
            <w:sz w:val="17"/>
            <w:szCs w:val="17"/>
            <w:u w:val="single"/>
          </w:rPr>
          <w:t>have resulted in a steep upward trend in material mass in Earth orbit</w:t>
        </w:r>
      </w:hyperlink>
      <w:r>
        <w:rPr>
          <w:rFonts w:ascii="Calibri" w:eastAsia="Calibri" w:hAnsi="Calibri" w:cs="Calibri"/>
          <w:sz w:val="17"/>
          <w:szCs w:val="17"/>
        </w:rPr>
        <w:t>, which has exceeded 700 metric tons and shows no signs of relenting. According to computer simulations focusing on the next 200 years, over this time</w:t>
      </w:r>
      <w:hyperlink r:id="rId20">
        <w:r>
          <w:rPr>
            <w:rFonts w:ascii="Calibri" w:eastAsia="Calibri" w:hAnsi="Calibri" w:cs="Calibri"/>
            <w:sz w:val="17"/>
            <w:szCs w:val="17"/>
          </w:rPr>
          <w:t xml:space="preserve"> </w:t>
        </w:r>
      </w:hyperlink>
      <w:hyperlink r:id="rId21">
        <w:r>
          <w:rPr>
            <w:rFonts w:ascii="Calibri" w:eastAsia="Calibri" w:hAnsi="Calibri" w:cs="Calibri"/>
            <w:color w:val="1155CC"/>
            <w:sz w:val="17"/>
            <w:szCs w:val="17"/>
            <w:u w:val="single"/>
          </w:rPr>
          <w:t>debris larger than approximately 20 cm across will multiply 1.5 times</w:t>
        </w:r>
      </w:hyperlink>
      <w:r>
        <w:rPr>
          <w:rFonts w:ascii="Calibri" w:eastAsia="Calibri" w:hAnsi="Calibri" w:cs="Calibri"/>
          <w:sz w:val="17"/>
          <w:szCs w:val="17"/>
        </w:rPr>
        <w:t>. Debris between 10 inches and 20 cm is set to multiply 3.2 times, and debris smaller than 10 cm will increase by a factor of 13 to 20. The risk this poses to satellites such as the ISS,</w:t>
      </w:r>
      <w:hyperlink r:id="rId22">
        <w:r>
          <w:rPr>
            <w:rFonts w:ascii="Calibri" w:eastAsia="Calibri" w:hAnsi="Calibri" w:cs="Calibri"/>
            <w:sz w:val="17"/>
            <w:szCs w:val="17"/>
          </w:rPr>
          <w:t xml:space="preserve"> </w:t>
        </w:r>
      </w:hyperlink>
      <w:hyperlink r:id="rId23">
        <w:r>
          <w:rPr>
            <w:rFonts w:ascii="Calibri" w:eastAsia="Calibri" w:hAnsi="Calibri" w:cs="Calibri"/>
            <w:color w:val="1155CC"/>
            <w:sz w:val="17"/>
            <w:szCs w:val="17"/>
            <w:u w:val="single"/>
          </w:rPr>
          <w:t>which as of 2016 has had to perform 25 debris collision avoidance manoeuvres since 1999,</w:t>
        </w:r>
      </w:hyperlink>
      <w:r>
        <w:rPr>
          <w:rFonts w:ascii="Calibri" w:eastAsia="Calibri" w:hAnsi="Calibri" w:cs="Calibri"/>
          <w:sz w:val="17"/>
          <w:szCs w:val="17"/>
        </w:rPr>
        <w:t xml:space="preserve"> is considerable. </w:t>
      </w:r>
      <w:r>
        <w:rPr>
          <w:rFonts w:ascii="Calibri" w:eastAsia="Calibri" w:hAnsi="Calibri" w:cs="Calibri"/>
          <w:b/>
          <w:sz w:val="26"/>
          <w:szCs w:val="26"/>
          <w:highlight w:val="yellow"/>
          <w:u w:val="single"/>
        </w:rPr>
        <w:t>The problem is not confined to the risk posed to space exploration</w:t>
      </w:r>
      <w:r>
        <w:rPr>
          <w:rFonts w:ascii="Calibri" w:eastAsia="Calibri" w:hAnsi="Calibri" w:cs="Calibri"/>
          <w:b/>
          <w:sz w:val="17"/>
          <w:szCs w:val="17"/>
          <w:u w:val="single"/>
        </w:rPr>
        <w:t xml:space="preserve">. </w:t>
      </w:r>
      <w:r>
        <w:rPr>
          <w:rFonts w:ascii="Calibri" w:eastAsia="Calibri" w:hAnsi="Calibri" w:cs="Calibri"/>
          <w:b/>
          <w:sz w:val="26"/>
          <w:szCs w:val="26"/>
          <w:highlight w:val="yellow"/>
          <w:u w:val="single"/>
        </w:rPr>
        <w:t>A proportion of</w:t>
      </w:r>
      <w:r>
        <w:rPr>
          <w:rFonts w:ascii="Calibri" w:eastAsia="Calibri" w:hAnsi="Calibri" w:cs="Calibri"/>
          <w:b/>
          <w:sz w:val="17"/>
          <w:szCs w:val="17"/>
          <w:u w:val="single"/>
        </w:rPr>
        <w:t xml:space="preserve"> the space junk in low Earth orbit</w:t>
      </w:r>
      <w:hyperlink r:id="rId24">
        <w:r>
          <w:rPr>
            <w:rFonts w:ascii="Calibri" w:eastAsia="Calibri" w:hAnsi="Calibri" w:cs="Calibri"/>
            <w:b/>
            <w:sz w:val="17"/>
            <w:szCs w:val="17"/>
            <w:u w:val="single"/>
          </w:rPr>
          <w:t xml:space="preserve"> </w:t>
        </w:r>
      </w:hyperlink>
      <w:hyperlink r:id="rId25">
        <w:r>
          <w:rPr>
            <w:rFonts w:ascii="Calibri" w:eastAsia="Calibri" w:hAnsi="Calibri" w:cs="Calibri"/>
            <w:b/>
            <w:color w:val="1155CC"/>
            <w:sz w:val="17"/>
            <w:szCs w:val="17"/>
            <w:u w:val="single"/>
          </w:rPr>
          <w:t>will gradually lose altitude and burn up in Earth’s atmosphere</w:t>
        </w:r>
      </w:hyperlink>
      <w:r>
        <w:rPr>
          <w:rFonts w:ascii="Calibri" w:eastAsia="Calibri" w:hAnsi="Calibri" w:cs="Calibri"/>
          <w:b/>
          <w:sz w:val="17"/>
          <w:szCs w:val="17"/>
          <w:u w:val="single"/>
        </w:rPr>
        <w:t xml:space="preserve">; </w:t>
      </w:r>
      <w:r>
        <w:rPr>
          <w:rFonts w:ascii="Calibri" w:eastAsia="Calibri" w:hAnsi="Calibri" w:cs="Calibri"/>
          <w:b/>
          <w:sz w:val="26"/>
          <w:szCs w:val="26"/>
          <w:highlight w:val="yellow"/>
          <w:u w:val="single"/>
        </w:rPr>
        <w:t>larger debris</w:t>
      </w:r>
      <w:r>
        <w:rPr>
          <w:rFonts w:ascii="Calibri" w:eastAsia="Calibri" w:hAnsi="Calibri" w:cs="Calibri"/>
          <w:b/>
          <w:sz w:val="17"/>
          <w:szCs w:val="17"/>
          <w:u w:val="single"/>
        </w:rPr>
        <w:t xml:space="preserve">, however, </w:t>
      </w:r>
      <w:r>
        <w:rPr>
          <w:rFonts w:ascii="Calibri" w:eastAsia="Calibri" w:hAnsi="Calibri" w:cs="Calibri"/>
          <w:b/>
          <w:sz w:val="26"/>
          <w:szCs w:val="26"/>
          <w:highlight w:val="yellow"/>
          <w:u w:val="single"/>
        </w:rPr>
        <w:t xml:space="preserve">can </w:t>
      </w:r>
      <w:r>
        <w:rPr>
          <w:rFonts w:ascii="Calibri" w:eastAsia="Calibri" w:hAnsi="Calibri" w:cs="Calibri"/>
          <w:b/>
          <w:sz w:val="17"/>
          <w:szCs w:val="17"/>
          <w:u w:val="single"/>
        </w:rPr>
        <w:t xml:space="preserve">occasionally </w:t>
      </w:r>
      <w:r>
        <w:rPr>
          <w:rFonts w:ascii="Calibri" w:eastAsia="Calibri" w:hAnsi="Calibri" w:cs="Calibri"/>
          <w:b/>
          <w:sz w:val="26"/>
          <w:szCs w:val="26"/>
          <w:highlight w:val="yellow"/>
          <w:u w:val="single"/>
        </w:rPr>
        <w:t>impact with Earth and have detrimental effects on the environment</w:t>
      </w:r>
      <w:r>
        <w:rPr>
          <w:rFonts w:ascii="Calibri" w:eastAsia="Calibri" w:hAnsi="Calibri" w:cs="Calibri"/>
          <w:b/>
          <w:sz w:val="17"/>
          <w:szCs w:val="17"/>
          <w:u w:val="single"/>
        </w:rPr>
        <w:t xml:space="preserve">. </w:t>
      </w:r>
      <w:r>
        <w:rPr>
          <w:rFonts w:ascii="Calibri" w:eastAsia="Calibri" w:hAnsi="Calibri" w:cs="Calibri"/>
          <w:b/>
          <w:sz w:val="26"/>
          <w:szCs w:val="26"/>
          <w:highlight w:val="yellow"/>
          <w:u w:val="single"/>
        </w:rPr>
        <w:t>For example, debris from Russian</w:t>
      </w:r>
      <w:r>
        <w:rPr>
          <w:rFonts w:ascii="Calibri" w:eastAsia="Calibri" w:hAnsi="Calibri" w:cs="Calibri"/>
          <w:b/>
          <w:sz w:val="17"/>
          <w:szCs w:val="17"/>
          <w:u w:val="single"/>
        </w:rPr>
        <w:t xml:space="preserve"> Proton </w:t>
      </w:r>
      <w:r>
        <w:rPr>
          <w:rFonts w:ascii="Calibri" w:eastAsia="Calibri" w:hAnsi="Calibri" w:cs="Calibri"/>
          <w:b/>
          <w:sz w:val="26"/>
          <w:szCs w:val="26"/>
          <w:highlight w:val="yellow"/>
          <w:u w:val="single"/>
        </w:rPr>
        <w:t>rockets</w:t>
      </w:r>
      <w:r>
        <w:rPr>
          <w:rFonts w:ascii="Calibri" w:eastAsia="Calibri" w:hAnsi="Calibri" w:cs="Calibri"/>
          <w:b/>
          <w:sz w:val="17"/>
          <w:szCs w:val="17"/>
          <w:u w:val="single"/>
        </w:rPr>
        <w:t>,</w:t>
      </w:r>
      <w:r>
        <w:rPr>
          <w:rFonts w:ascii="Calibri" w:eastAsia="Calibri" w:hAnsi="Calibri" w:cs="Calibri"/>
          <w:sz w:val="17"/>
          <w:szCs w:val="17"/>
        </w:rPr>
        <w:t xml:space="preserve"> launched from the Baikonur cosmodrome in Kazakhstan, </w:t>
      </w:r>
      <w:r>
        <w:rPr>
          <w:rFonts w:ascii="Calibri" w:eastAsia="Calibri" w:hAnsi="Calibri" w:cs="Calibri"/>
          <w:b/>
          <w:sz w:val="26"/>
          <w:szCs w:val="26"/>
          <w:highlight w:val="yellow"/>
          <w:u w:val="single"/>
        </w:rPr>
        <w:t>litters the Altai region of eastern</w:t>
      </w:r>
      <w:r>
        <w:rPr>
          <w:rFonts w:ascii="Calibri" w:eastAsia="Calibri" w:hAnsi="Calibri" w:cs="Calibri"/>
          <w:sz w:val="17"/>
          <w:szCs w:val="17"/>
          <w:shd w:val="clear" w:color="auto" w:fill="23FF06"/>
        </w:rPr>
        <w:t xml:space="preserve"> </w:t>
      </w:r>
      <w:r>
        <w:rPr>
          <w:rFonts w:ascii="Calibri" w:eastAsia="Calibri" w:hAnsi="Calibri" w:cs="Calibri"/>
          <w:b/>
          <w:sz w:val="26"/>
          <w:szCs w:val="26"/>
          <w:highlight w:val="yellow"/>
          <w:u w:val="single"/>
        </w:rPr>
        <w:t>Siberia.</w:t>
      </w:r>
      <w:r>
        <w:rPr>
          <w:rFonts w:ascii="Calibri" w:eastAsia="Calibri" w:hAnsi="Calibri" w:cs="Calibri"/>
          <w:sz w:val="17"/>
          <w:szCs w:val="17"/>
        </w:rPr>
        <w:t xml:space="preserve"> </w:t>
      </w:r>
      <w:r>
        <w:rPr>
          <w:rFonts w:ascii="Calibri" w:eastAsia="Calibri" w:hAnsi="Calibri" w:cs="Calibri"/>
          <w:b/>
          <w:sz w:val="17"/>
          <w:szCs w:val="17"/>
          <w:u w:val="single"/>
        </w:rPr>
        <w:t xml:space="preserve">This includes debris from old fuel tanks </w:t>
      </w:r>
      <w:r>
        <w:rPr>
          <w:rFonts w:ascii="Calibri" w:eastAsia="Calibri" w:hAnsi="Calibri" w:cs="Calibri"/>
          <w:b/>
          <w:sz w:val="26"/>
          <w:szCs w:val="26"/>
          <w:highlight w:val="yellow"/>
          <w:u w:val="single"/>
        </w:rPr>
        <w:t>containing highly toxic fuel residue</w:t>
      </w:r>
      <w:r>
        <w:rPr>
          <w:rFonts w:ascii="Calibri" w:eastAsia="Calibri" w:hAnsi="Calibri" w:cs="Calibri"/>
          <w:b/>
          <w:sz w:val="17"/>
          <w:szCs w:val="17"/>
          <w:u w:val="single"/>
        </w:rPr>
        <w:t>,</w:t>
      </w:r>
      <w:r>
        <w:rPr>
          <w:rFonts w:ascii="Calibri" w:eastAsia="Calibri" w:hAnsi="Calibri" w:cs="Calibri"/>
          <w:sz w:val="17"/>
          <w:szCs w:val="17"/>
        </w:rPr>
        <w:t xml:space="preserve"> unsymmetrical dimethylhydrazine (UDMH), </w:t>
      </w:r>
      <w:r>
        <w:rPr>
          <w:rFonts w:ascii="Calibri" w:eastAsia="Calibri" w:hAnsi="Calibri" w:cs="Calibri"/>
          <w:b/>
          <w:sz w:val="26"/>
          <w:szCs w:val="26"/>
          <w:highlight w:val="yellow"/>
          <w:u w:val="single"/>
        </w:rPr>
        <w:t>a carcinogen</w:t>
      </w:r>
      <w:r>
        <w:rPr>
          <w:rFonts w:ascii="Calibri" w:eastAsia="Calibri" w:hAnsi="Calibri" w:cs="Calibri"/>
          <w:b/>
          <w:sz w:val="17"/>
          <w:szCs w:val="17"/>
          <w:u w:val="single"/>
        </w:rPr>
        <w:t xml:space="preserve"> which is harmful to plants and animals</w:t>
      </w:r>
      <w:r>
        <w:rPr>
          <w:rFonts w:ascii="Calibri" w:eastAsia="Calibri" w:hAnsi="Calibri" w:cs="Calibri"/>
          <w:sz w:val="17"/>
          <w:szCs w:val="17"/>
        </w:rPr>
        <w:t>. While efforts are made to contain fallout from launches within a specified area,</w:t>
      </w:r>
      <w:hyperlink r:id="rId26">
        <w:r>
          <w:rPr>
            <w:rFonts w:ascii="Calibri" w:eastAsia="Calibri" w:hAnsi="Calibri" w:cs="Calibri"/>
            <w:sz w:val="17"/>
            <w:szCs w:val="17"/>
          </w:rPr>
          <w:t xml:space="preserve"> </w:t>
        </w:r>
      </w:hyperlink>
      <w:hyperlink r:id="rId27">
        <w:r>
          <w:rPr>
            <w:rFonts w:ascii="Calibri" w:eastAsia="Calibri" w:hAnsi="Calibri" w:cs="Calibri"/>
            <w:color w:val="1155CC"/>
            <w:sz w:val="17"/>
            <w:szCs w:val="17"/>
            <w:u w:val="single"/>
          </w:rPr>
          <w:t>it is extremely difficult to achieve completely</w:t>
        </w:r>
      </w:hyperlink>
      <w:r>
        <w:rPr>
          <w:rFonts w:ascii="Calibri" w:eastAsia="Calibri" w:hAnsi="Calibri" w:cs="Calibri"/>
          <w:sz w:val="17"/>
          <w:szCs w:val="17"/>
        </w:rPr>
        <w:t>. Anatoly Kuzin, deputy director of Khrunichev State Research and Production Space Centre, which manufactures Proton rockets,</w:t>
      </w:r>
      <w:hyperlink r:id="rId28">
        <w:r>
          <w:rPr>
            <w:rFonts w:ascii="Calibri" w:eastAsia="Calibri" w:hAnsi="Calibri" w:cs="Calibri"/>
            <w:sz w:val="17"/>
            <w:szCs w:val="17"/>
          </w:rPr>
          <w:t xml:space="preserve"> </w:t>
        </w:r>
      </w:hyperlink>
      <w:hyperlink r:id="rId29">
        <w:r>
          <w:rPr>
            <w:rFonts w:ascii="Calibri" w:eastAsia="Calibri" w:hAnsi="Calibri" w:cs="Calibri"/>
            <w:color w:val="1155CC"/>
            <w:sz w:val="17"/>
            <w:szCs w:val="17"/>
            <w:u w:val="single"/>
          </w:rPr>
          <w:t>maintains that thorough testing shows no correlation between reported illnesses in affected areas and the rocket launches</w:t>
        </w:r>
      </w:hyperlink>
      <w:r>
        <w:rPr>
          <w:rFonts w:ascii="Calibri" w:eastAsia="Calibri" w:hAnsi="Calibri" w:cs="Calibri"/>
          <w:sz w:val="17"/>
          <w:szCs w:val="17"/>
        </w:rPr>
        <w:t xml:space="preserve">. </w:t>
      </w:r>
      <w:r>
        <w:rPr>
          <w:rFonts w:ascii="Calibri" w:eastAsia="Calibri" w:hAnsi="Calibri" w:cs="Calibri"/>
          <w:b/>
          <w:sz w:val="26"/>
          <w:szCs w:val="26"/>
          <w:highlight w:val="yellow"/>
          <w:u w:val="single"/>
        </w:rPr>
        <w:t>Testimonies from locals</w:t>
      </w:r>
      <w:r>
        <w:rPr>
          <w:rFonts w:ascii="Calibri" w:eastAsia="Calibri" w:hAnsi="Calibri" w:cs="Calibri"/>
          <w:b/>
          <w:sz w:val="17"/>
          <w:szCs w:val="17"/>
          <w:u w:val="single"/>
        </w:rPr>
        <w:t xml:space="preserve">, however, </w:t>
      </w:r>
      <w:r>
        <w:rPr>
          <w:rFonts w:ascii="Calibri" w:eastAsia="Calibri" w:hAnsi="Calibri" w:cs="Calibri"/>
          <w:b/>
          <w:sz w:val="26"/>
          <w:szCs w:val="26"/>
          <w:highlight w:val="yellow"/>
          <w:u w:val="single"/>
        </w:rPr>
        <w:t>refer to a disproportionate number of cancer cases in the area</w:t>
      </w:r>
      <w:r>
        <w:rPr>
          <w:rFonts w:ascii="Calibri" w:eastAsia="Calibri" w:hAnsi="Calibri" w:cs="Calibri"/>
          <w:b/>
          <w:sz w:val="17"/>
          <w:szCs w:val="17"/>
          <w:u w:val="single"/>
        </w:rPr>
        <w:t xml:space="preserve"> </w:t>
      </w:r>
      <w:r>
        <w:rPr>
          <w:rFonts w:ascii="Calibri" w:eastAsia="Calibri" w:hAnsi="Calibri" w:cs="Calibri"/>
          <w:b/>
          <w:sz w:val="26"/>
          <w:szCs w:val="26"/>
          <w:highlight w:val="yellow"/>
          <w:u w:val="single"/>
        </w:rPr>
        <w:t>which</w:t>
      </w:r>
      <w:r>
        <w:rPr>
          <w:rFonts w:ascii="Calibri" w:eastAsia="Calibri" w:hAnsi="Calibri" w:cs="Calibri"/>
          <w:b/>
          <w:sz w:val="17"/>
          <w:szCs w:val="17"/>
          <w:u w:val="single"/>
        </w:rPr>
        <w:t xml:space="preserve"> many believe </w:t>
      </w:r>
      <w:r>
        <w:rPr>
          <w:rFonts w:ascii="Calibri" w:eastAsia="Calibri" w:hAnsi="Calibri" w:cs="Calibri"/>
          <w:b/>
          <w:sz w:val="26"/>
          <w:szCs w:val="26"/>
          <w:highlight w:val="yellow"/>
          <w:u w:val="single"/>
        </w:rPr>
        <w:t>is related to the</w:t>
      </w:r>
      <w:r>
        <w:rPr>
          <w:rFonts w:ascii="Calibri" w:eastAsia="Calibri" w:hAnsi="Calibri" w:cs="Calibri"/>
          <w:b/>
          <w:sz w:val="17"/>
          <w:szCs w:val="17"/>
          <w:u w:val="single"/>
        </w:rPr>
        <w:t xml:space="preserve"> UDMH in the </w:t>
      </w:r>
      <w:r>
        <w:rPr>
          <w:rFonts w:ascii="Calibri" w:eastAsia="Calibri" w:hAnsi="Calibri" w:cs="Calibri"/>
          <w:b/>
          <w:sz w:val="26"/>
          <w:szCs w:val="26"/>
          <w:highlight w:val="yellow"/>
          <w:u w:val="single"/>
        </w:rPr>
        <w:t>fuel tank debris</w:t>
      </w:r>
      <w:r>
        <w:rPr>
          <w:rFonts w:ascii="Calibri" w:eastAsia="Calibri" w:hAnsi="Calibri" w:cs="Calibri"/>
          <w:sz w:val="17"/>
          <w:szCs w:val="17"/>
        </w:rPr>
        <w:t xml:space="preserve">; </w:t>
      </w:r>
      <w:r>
        <w:rPr>
          <w:rFonts w:ascii="Calibri" w:eastAsia="Calibri" w:hAnsi="Calibri" w:cs="Calibri"/>
          <w:b/>
          <w:sz w:val="17"/>
          <w:szCs w:val="17"/>
          <w:u w:val="single"/>
        </w:rPr>
        <w:t>in 2007, 27 people</w:t>
      </w:r>
      <w:hyperlink r:id="rId30">
        <w:r>
          <w:rPr>
            <w:rFonts w:ascii="Calibri" w:eastAsia="Calibri" w:hAnsi="Calibri" w:cs="Calibri"/>
            <w:b/>
            <w:sz w:val="17"/>
            <w:szCs w:val="17"/>
            <w:u w:val="single"/>
          </w:rPr>
          <w:t xml:space="preserve"> </w:t>
        </w:r>
      </w:hyperlink>
      <w:hyperlink r:id="rId31">
        <w:r>
          <w:rPr>
            <w:rFonts w:ascii="Calibri" w:eastAsia="Calibri" w:hAnsi="Calibri" w:cs="Calibri"/>
            <w:b/>
            <w:color w:val="1155CC"/>
            <w:sz w:val="17"/>
            <w:szCs w:val="17"/>
            <w:u w:val="single"/>
          </w:rPr>
          <w:t>were hospitalised</w:t>
        </w:r>
      </w:hyperlink>
      <w:r>
        <w:rPr>
          <w:rFonts w:ascii="Calibri" w:eastAsia="Calibri" w:hAnsi="Calibri" w:cs="Calibri"/>
          <w:b/>
          <w:sz w:val="17"/>
          <w:szCs w:val="17"/>
          <w:u w:val="single"/>
        </w:rPr>
        <w:t xml:space="preserve"> in the Ust-Kansky District of Altai with cancer-related complications, many of them citing the rocket fuel as the suspected cause.</w:t>
      </w:r>
    </w:p>
    <w:p w14:paraId="6181BA4D" w14:textId="77777777" w:rsidR="00A20181" w:rsidRDefault="00A20181" w:rsidP="00A20181">
      <w:pPr>
        <w:spacing w:after="120"/>
        <w:rPr>
          <w:rFonts w:ascii="Calibri" w:eastAsia="Calibri" w:hAnsi="Calibri" w:cs="Calibri"/>
          <w:b/>
          <w:sz w:val="30"/>
          <w:szCs w:val="30"/>
        </w:rPr>
      </w:pPr>
    </w:p>
    <w:p w14:paraId="48D4F9C8" w14:textId="77777777" w:rsidR="00A20181" w:rsidRDefault="007E6AE1" w:rsidP="00A20181">
      <w:pPr>
        <w:spacing w:after="120"/>
        <w:rPr>
          <w:rFonts w:ascii="Calibri" w:eastAsia="Calibri" w:hAnsi="Calibri" w:cs="Calibri"/>
          <w:b/>
          <w:sz w:val="21"/>
          <w:szCs w:val="21"/>
          <w:u w:val="single"/>
        </w:rPr>
      </w:pPr>
      <w:r>
        <w:rPr>
          <w:noProof/>
        </w:rPr>
        <w:pict w14:anchorId="43E60876">
          <v:rect id="_x0000_i1027" alt="" style="width:468pt;height:.05pt;mso-width-percent:0;mso-height-percent:0;mso-width-percent:0;mso-height-percent:0" o:hralign="center" o:hrstd="t" o:hr="t" fillcolor="#a0a0a0" stroked="f"/>
        </w:pict>
      </w:r>
    </w:p>
    <w:p w14:paraId="2D7F5762" w14:textId="77777777" w:rsidR="00A20181" w:rsidRDefault="00A20181" w:rsidP="00A20181">
      <w:pPr>
        <w:pStyle w:val="Heading2"/>
      </w:pPr>
      <w:r>
        <w:t>Contention 2 - Africa</w:t>
      </w:r>
    </w:p>
    <w:p w14:paraId="09480965" w14:textId="77777777" w:rsidR="00A20181" w:rsidRDefault="00A20181" w:rsidP="00A20181">
      <w:pPr>
        <w:pStyle w:val="Heading3"/>
        <w:rPr>
          <w:color w:val="000000"/>
        </w:rPr>
      </w:pPr>
      <w:bookmarkStart w:id="10" w:name="_v6k7l2sb3aqk" w:colFirst="0" w:colLast="0"/>
      <w:bookmarkEnd w:id="10"/>
      <w:r>
        <w:rPr>
          <w:color w:val="000000"/>
        </w:rPr>
        <w:t xml:space="preserve">Space mining destroys the African economy </w:t>
      </w:r>
    </w:p>
    <w:p w14:paraId="2B9D2369" w14:textId="77777777" w:rsidR="00A20181" w:rsidRDefault="00A20181" w:rsidP="00A20181">
      <w:pPr>
        <w:pStyle w:val="Heading4"/>
        <w:spacing w:before="0" w:after="120"/>
        <w:rPr>
          <w:color w:val="000000"/>
        </w:rPr>
      </w:pPr>
      <w:bookmarkStart w:id="11" w:name="_ns6aydzck5ri" w:colFirst="0" w:colLast="0"/>
      <w:bookmarkEnd w:id="11"/>
      <w:r>
        <w:rPr>
          <w:rFonts w:ascii="Calibri" w:eastAsia="Calibri" w:hAnsi="Calibri" w:cs="Calibri"/>
          <w:color w:val="000000"/>
        </w:rPr>
        <w:t>Oni 19</w:t>
      </w:r>
    </w:p>
    <w:p w14:paraId="46644411" w14:textId="77777777" w:rsidR="00A20181" w:rsidRDefault="00A20181" w:rsidP="00A20181">
      <w:pPr>
        <w:spacing w:after="120"/>
        <w:rPr>
          <w:rFonts w:ascii="Calibri" w:eastAsia="Calibri" w:hAnsi="Calibri" w:cs="Calibri"/>
          <w:sz w:val="20"/>
          <w:szCs w:val="20"/>
        </w:rPr>
      </w:pPr>
      <w:r>
        <w:rPr>
          <w:rFonts w:ascii="Calibri" w:eastAsia="Calibri" w:hAnsi="Calibri" w:cs="Calibri"/>
          <w:sz w:val="20"/>
          <w:szCs w:val="20"/>
        </w:rPr>
        <w:t>[(David, a space industry and technology analyst at Space in Africa. He’s a graduate of Mining Engineering from the Federal University of Technology Akure.) “The Effect of Asteroid Mining on Mining Activities in Africa,” Africa News, 9/24/19,</w:t>
      </w:r>
      <w:hyperlink r:id="rId32">
        <w:r>
          <w:rPr>
            <w:rFonts w:ascii="Calibri" w:eastAsia="Calibri" w:hAnsi="Calibri" w:cs="Calibri"/>
            <w:sz w:val="20"/>
            <w:szCs w:val="20"/>
          </w:rPr>
          <w:t xml:space="preserve"> </w:t>
        </w:r>
      </w:hyperlink>
      <w:hyperlink r:id="rId33">
        <w:r>
          <w:rPr>
            <w:rFonts w:ascii="Calibri" w:eastAsia="Calibri" w:hAnsi="Calibri" w:cs="Calibri"/>
            <w:color w:val="1155CC"/>
            <w:sz w:val="20"/>
            <w:szCs w:val="20"/>
            <w:u w:val="single"/>
          </w:rPr>
          <w:t>https://africanews.space/the-effect-of-asteroid-mining-on-mining-activities-in-africa/</w:t>
        </w:r>
      </w:hyperlink>
      <w:r>
        <w:rPr>
          <w:rFonts w:ascii="Calibri" w:eastAsia="Calibri" w:hAnsi="Calibri" w:cs="Calibri"/>
          <w:sz w:val="20"/>
          <w:szCs w:val="20"/>
        </w:rPr>
        <w:t xml:space="preserve">] </w:t>
      </w:r>
    </w:p>
    <w:p w14:paraId="0F94209D" w14:textId="77777777" w:rsidR="00A20181" w:rsidRDefault="00A20181" w:rsidP="00A20181">
      <w:pPr>
        <w:spacing w:after="120"/>
        <w:rPr>
          <w:rFonts w:ascii="Calibri" w:eastAsia="Calibri" w:hAnsi="Calibri" w:cs="Calibri"/>
          <w:sz w:val="26"/>
          <w:szCs w:val="26"/>
        </w:rPr>
      </w:pPr>
      <w:r>
        <w:rPr>
          <w:rFonts w:ascii="Calibri" w:eastAsia="Calibri" w:hAnsi="Calibri" w:cs="Calibri"/>
          <w:sz w:val="16"/>
          <w:szCs w:val="16"/>
        </w:rPr>
        <w:t xml:space="preserve">At the moment, Asteroid mining poses no threat to terrestrial mining; however, this will not hold for long. </w:t>
      </w:r>
      <w:r>
        <w:rPr>
          <w:rFonts w:ascii="Calibri" w:eastAsia="Calibri" w:hAnsi="Calibri" w:cs="Calibri"/>
          <w:sz w:val="16"/>
          <w:szCs w:val="16"/>
          <w:u w:val="single"/>
        </w:rPr>
        <w:t>The space industr</w:t>
      </w:r>
      <w:r>
        <w:rPr>
          <w:rFonts w:ascii="Calibri" w:eastAsia="Calibri" w:hAnsi="Calibri" w:cs="Calibri"/>
          <w:sz w:val="16"/>
          <w:szCs w:val="16"/>
        </w:rPr>
        <w:t xml:space="preserve">y is progressing at such a rapid pace, and the </w:t>
      </w:r>
      <w:r>
        <w:rPr>
          <w:rFonts w:ascii="Calibri" w:eastAsia="Calibri" w:hAnsi="Calibri" w:cs="Calibri"/>
          <w:sz w:val="16"/>
          <w:szCs w:val="16"/>
          <w:u w:val="single"/>
        </w:rPr>
        <w:t>prospects are unequivocally mouth-watering</w:t>
      </w:r>
      <w:r>
        <w:rPr>
          <w:rFonts w:ascii="Calibri" w:eastAsia="Calibri" w:hAnsi="Calibri" w:cs="Calibri"/>
          <w:sz w:val="16"/>
          <w:szCs w:val="16"/>
        </w:rPr>
        <w:t xml:space="preserve">. The big question is, </w:t>
      </w:r>
      <w:r>
        <w:rPr>
          <w:rFonts w:ascii="Calibri" w:eastAsia="Calibri" w:hAnsi="Calibri" w:cs="Calibri"/>
          <w:sz w:val="16"/>
          <w:szCs w:val="16"/>
          <w:u w:val="single"/>
        </w:rPr>
        <w:t xml:space="preserve">will </w:t>
      </w:r>
      <w:r>
        <w:rPr>
          <w:rFonts w:ascii="Calibri" w:eastAsia="Calibri" w:hAnsi="Calibri" w:cs="Calibri"/>
          <w:b/>
          <w:sz w:val="26"/>
          <w:szCs w:val="26"/>
          <w:highlight w:val="yellow"/>
          <w:u w:val="single"/>
        </w:rPr>
        <w:t>asteroid mining [will] lure away investors in Africa</w:t>
      </w:r>
      <w:r>
        <w:rPr>
          <w:rFonts w:ascii="Calibri" w:eastAsia="Calibri" w:hAnsi="Calibri" w:cs="Calibri"/>
          <w:sz w:val="16"/>
          <w:szCs w:val="16"/>
        </w:rPr>
        <w:t xml:space="preserve">? The </w:t>
      </w:r>
      <w:r>
        <w:rPr>
          <w:rFonts w:ascii="Calibri" w:eastAsia="Calibri" w:hAnsi="Calibri" w:cs="Calibri"/>
          <w:sz w:val="16"/>
          <w:szCs w:val="16"/>
          <w:u w:val="single"/>
        </w:rPr>
        <w:t>planetary resources</w:t>
      </w:r>
      <w:r>
        <w:rPr>
          <w:rFonts w:ascii="Calibri" w:eastAsia="Calibri" w:hAnsi="Calibri" w:cs="Calibri"/>
          <w:sz w:val="16"/>
          <w:szCs w:val="16"/>
        </w:rPr>
        <w:t xml:space="preserve"> company </w:t>
      </w:r>
      <w:r>
        <w:rPr>
          <w:rFonts w:ascii="Calibri" w:eastAsia="Calibri" w:hAnsi="Calibri" w:cs="Calibri"/>
          <w:sz w:val="16"/>
          <w:szCs w:val="16"/>
          <w:u w:val="single"/>
        </w:rPr>
        <w:t xml:space="preserve">estimates that </w:t>
      </w:r>
      <w:r>
        <w:rPr>
          <w:rFonts w:ascii="Calibri" w:eastAsia="Calibri" w:hAnsi="Calibri" w:cs="Calibri"/>
          <w:b/>
          <w:sz w:val="26"/>
          <w:szCs w:val="26"/>
          <w:highlight w:val="yellow"/>
          <w:u w:val="single"/>
        </w:rPr>
        <w:t>a single</w:t>
      </w:r>
      <w:r>
        <w:rPr>
          <w:rFonts w:ascii="Calibri" w:eastAsia="Calibri" w:hAnsi="Calibri" w:cs="Calibri"/>
          <w:sz w:val="16"/>
          <w:szCs w:val="16"/>
          <w:u w:val="single"/>
        </w:rPr>
        <w:t xml:space="preserve"> 30-m </w:t>
      </w:r>
      <w:r>
        <w:rPr>
          <w:rFonts w:ascii="Calibri" w:eastAsia="Calibri" w:hAnsi="Calibri" w:cs="Calibri"/>
          <w:b/>
          <w:sz w:val="26"/>
          <w:szCs w:val="26"/>
          <w:highlight w:val="yellow"/>
          <w:u w:val="single"/>
        </w:rPr>
        <w:t xml:space="preserve">asteroid may contain 30 billion dollars in platinum alone </w:t>
      </w:r>
      <w:r>
        <w:rPr>
          <w:rFonts w:ascii="Calibri" w:eastAsia="Calibri" w:hAnsi="Calibri" w:cs="Calibri"/>
          <w:sz w:val="16"/>
          <w:szCs w:val="16"/>
          <w:u w:val="single"/>
        </w:rPr>
        <w:t>and a 500m rock could contain half the entire world resources of PGM</w:t>
      </w:r>
      <w:r>
        <w:rPr>
          <w:rFonts w:ascii="Calibri" w:eastAsia="Calibri" w:hAnsi="Calibri" w:cs="Calibri"/>
          <w:sz w:val="16"/>
          <w:szCs w:val="16"/>
        </w:rPr>
        <w:t xml:space="preserve">. </w:t>
      </w:r>
      <w:r>
        <w:rPr>
          <w:rFonts w:ascii="Calibri" w:eastAsia="Calibri" w:hAnsi="Calibri" w:cs="Calibri"/>
          <w:b/>
          <w:sz w:val="26"/>
          <w:szCs w:val="26"/>
          <w:highlight w:val="yellow"/>
          <w:u w:val="single"/>
        </w:rPr>
        <w:t>Considering</w:t>
      </w:r>
      <w:r>
        <w:rPr>
          <w:rFonts w:ascii="Calibri" w:eastAsia="Calibri" w:hAnsi="Calibri" w:cs="Calibri"/>
          <w:sz w:val="16"/>
          <w:szCs w:val="16"/>
          <w:u w:val="single"/>
        </w:rPr>
        <w:t xml:space="preserve"> the</w:t>
      </w:r>
      <w:r>
        <w:rPr>
          <w:rFonts w:ascii="Calibri" w:eastAsia="Calibri" w:hAnsi="Calibri" w:cs="Calibri"/>
          <w:b/>
          <w:sz w:val="26"/>
          <w:szCs w:val="26"/>
          <w:highlight w:val="yellow"/>
          <w:u w:val="single"/>
        </w:rPr>
        <w:t xml:space="preserve"> [this] abundance </w:t>
      </w:r>
      <w:r>
        <w:rPr>
          <w:rFonts w:ascii="Calibri" w:eastAsia="Calibri" w:hAnsi="Calibri" w:cs="Calibri"/>
          <w:sz w:val="16"/>
          <w:szCs w:val="16"/>
        </w:rPr>
        <w:t xml:space="preserve">of minerals in asteroids, once asteroid mining materialises, </w:t>
      </w:r>
      <w:r>
        <w:rPr>
          <w:rFonts w:ascii="Calibri" w:eastAsia="Calibri" w:hAnsi="Calibri" w:cs="Calibri"/>
          <w:b/>
          <w:sz w:val="26"/>
          <w:szCs w:val="26"/>
          <w:highlight w:val="yellow"/>
          <w:u w:val="single"/>
        </w:rPr>
        <w:t>it will severely affect the precious metals market</w:t>
      </w:r>
      <w:r>
        <w:rPr>
          <w:rFonts w:ascii="Calibri" w:eastAsia="Calibri" w:hAnsi="Calibri" w:cs="Calibri"/>
          <w:sz w:val="16"/>
          <w:szCs w:val="16"/>
        </w:rPr>
        <w:t xml:space="preserve">, </w:t>
      </w:r>
      <w:r>
        <w:rPr>
          <w:rFonts w:ascii="Calibri" w:eastAsia="Calibri" w:hAnsi="Calibri" w:cs="Calibri"/>
          <w:sz w:val="16"/>
          <w:szCs w:val="16"/>
          <w:u w:val="single"/>
        </w:rPr>
        <w:t xml:space="preserve">usurp the prices of rare earth minerals, and a whole lot more because </w:t>
      </w:r>
      <w:r>
        <w:rPr>
          <w:rFonts w:ascii="Calibri" w:eastAsia="Calibri" w:hAnsi="Calibri" w:cs="Calibri"/>
          <w:b/>
          <w:sz w:val="26"/>
          <w:szCs w:val="26"/>
          <w:highlight w:val="yellow"/>
          <w:u w:val="single"/>
        </w:rPr>
        <w:t>minerals that are usually somewhat scarce on earth will be easily accessible on asteroids.</w:t>
      </w:r>
      <w:r>
        <w:rPr>
          <w:rFonts w:ascii="Calibri" w:eastAsia="Calibri" w:hAnsi="Calibri" w:cs="Calibri"/>
          <w:sz w:val="16"/>
          <w:szCs w:val="16"/>
          <w:u w:val="single"/>
        </w:rPr>
        <w:t xml:space="preserve"> While foreign investors run the majority of the large-scale mining activities in the region, reports say that many </w:t>
      </w:r>
      <w:r>
        <w:rPr>
          <w:rFonts w:ascii="Calibri" w:eastAsia="Calibri" w:hAnsi="Calibri" w:cs="Calibri"/>
          <w:b/>
          <w:sz w:val="26"/>
          <w:szCs w:val="26"/>
          <w:highlight w:val="yellow"/>
          <w:u w:val="single"/>
        </w:rPr>
        <w:t>African countries are dangerously dependent on mining activities</w:t>
      </w:r>
      <w:r>
        <w:rPr>
          <w:rFonts w:ascii="Calibri" w:eastAsia="Calibri" w:hAnsi="Calibri" w:cs="Calibri"/>
          <w:sz w:val="16"/>
          <w:szCs w:val="16"/>
        </w:rPr>
        <w:t>. For some African countries, despite massive mineral wealth, their mining sectors are underdeveloped, and this is as a result of much focus on oil resources and a couple of other challenges. The million-dollar question is, what will become of the mining activities in Africa?</w:t>
      </w:r>
    </w:p>
    <w:p w14:paraId="40B3D1BF" w14:textId="77777777" w:rsidR="00A20181" w:rsidRDefault="00A20181" w:rsidP="00A20181">
      <w:pPr>
        <w:spacing w:after="120"/>
        <w:rPr>
          <w:rFonts w:ascii="Calibri" w:eastAsia="Calibri" w:hAnsi="Calibri" w:cs="Calibri"/>
          <w:sz w:val="17"/>
          <w:szCs w:val="17"/>
        </w:rPr>
      </w:pPr>
    </w:p>
    <w:p w14:paraId="4D825464" w14:textId="77777777" w:rsidR="00A20181" w:rsidRDefault="00A20181" w:rsidP="00A20181">
      <w:pPr>
        <w:spacing w:after="120"/>
        <w:rPr>
          <w:rFonts w:ascii="Calibri" w:eastAsia="Calibri" w:hAnsi="Calibri" w:cs="Calibri"/>
          <w:sz w:val="17"/>
          <w:szCs w:val="17"/>
        </w:rPr>
      </w:pPr>
    </w:p>
    <w:p w14:paraId="1BEC6F86" w14:textId="77777777" w:rsidR="00A20181" w:rsidRDefault="00A20181" w:rsidP="00A20181">
      <w:pPr>
        <w:pStyle w:val="Heading3"/>
      </w:pPr>
      <w:bookmarkStart w:id="12" w:name="_gd4m00tvwkrv" w:colFirst="0" w:colLast="0"/>
      <w:bookmarkEnd w:id="12"/>
      <w:r>
        <w:t>Economic decline within Africa, causes war</w:t>
      </w:r>
    </w:p>
    <w:p w14:paraId="587F306F" w14:textId="77777777" w:rsidR="00A20181" w:rsidRDefault="00A20181" w:rsidP="00A20181">
      <w:pPr>
        <w:pStyle w:val="Heading4"/>
        <w:spacing w:before="0" w:after="120"/>
        <w:rPr>
          <w:color w:val="000000"/>
        </w:rPr>
      </w:pPr>
      <w:bookmarkStart w:id="13" w:name="_azzngggsabxf" w:colFirst="0" w:colLast="0"/>
      <w:bookmarkEnd w:id="13"/>
      <w:r>
        <w:rPr>
          <w:rFonts w:ascii="Calibri" w:eastAsia="Calibri" w:hAnsi="Calibri" w:cs="Calibri"/>
          <w:color w:val="000000"/>
        </w:rPr>
        <w:t>Tollefsen 17</w:t>
      </w:r>
    </w:p>
    <w:p w14:paraId="2271FA7A" w14:textId="77777777" w:rsidR="00A20181" w:rsidRDefault="00A20181" w:rsidP="00A20181">
      <w:pPr>
        <w:spacing w:after="120"/>
        <w:rPr>
          <w:rFonts w:ascii="Calibri" w:eastAsia="Calibri" w:hAnsi="Calibri" w:cs="Calibri"/>
          <w:sz w:val="16"/>
          <w:szCs w:val="16"/>
          <w:u w:val="single"/>
        </w:rPr>
      </w:pPr>
      <w:r>
        <w:rPr>
          <w:rFonts w:ascii="Calibri" w:eastAsia="Calibri" w:hAnsi="Calibri" w:cs="Calibri"/>
          <w:sz w:val="16"/>
          <w:szCs w:val="16"/>
          <w:u w:val="single"/>
        </w:rPr>
        <w:t xml:space="preserve">The present study’s empirical contributions seek to help rectify the inadequate measures of poverty that have come to characterize the literature. To begin with, the article improves our understanding of whether and where a local poverty–conflict nexus exists by deploying experiential </w:t>
      </w:r>
      <w:r>
        <w:rPr>
          <w:rFonts w:ascii="Calibri" w:eastAsia="Calibri" w:hAnsi="Calibri" w:cs="Calibri"/>
          <w:sz w:val="16"/>
          <w:szCs w:val="16"/>
        </w:rPr>
        <w:t>data on individuals’ actual wellbeing</w:t>
      </w:r>
      <w:r>
        <w:rPr>
          <w:rFonts w:ascii="Calibri" w:eastAsia="Calibri" w:hAnsi="Calibri" w:cs="Calibri"/>
          <w:sz w:val="16"/>
          <w:szCs w:val="16"/>
          <w:u w:val="single"/>
        </w:rPr>
        <w:t xml:space="preserve">—which I argue is more closely connected to people’s motives and rationale for taking up arms. Second, the article examines the sociopolitical context’s conditioning effect on the poverty–conflict nexus. This is achieved by including data on individuals’ perceptions surrounding the quality of their local institutions, the presence of group grievances, and local unemployment rates. These factors, I argue, are more closely linked to reasons for fighting than are common proxies such as night-time luminosity and estimates of economic activity, both of which are often derived from dividing GDP per capita by local population counts. </w:t>
      </w:r>
      <w:r>
        <w:rPr>
          <w:rFonts w:ascii="Calibri" w:eastAsia="Calibri" w:hAnsi="Calibri" w:cs="Calibri"/>
          <w:b/>
          <w:sz w:val="26"/>
          <w:szCs w:val="26"/>
          <w:highlight w:val="yellow"/>
          <w:u w:val="single"/>
        </w:rPr>
        <w:t>Poverty</w:t>
      </w:r>
      <w:r>
        <w:rPr>
          <w:rFonts w:ascii="Calibri" w:eastAsia="Calibri" w:hAnsi="Calibri" w:cs="Calibri"/>
          <w:sz w:val="16"/>
          <w:szCs w:val="16"/>
          <w:u w:val="single"/>
        </w:rPr>
        <w:t>—a state in which individuals’ basic needs go unmet—</w:t>
      </w:r>
      <w:r>
        <w:rPr>
          <w:rFonts w:ascii="Calibri" w:eastAsia="Calibri" w:hAnsi="Calibri" w:cs="Calibri"/>
          <w:b/>
          <w:sz w:val="26"/>
          <w:szCs w:val="26"/>
          <w:highlight w:val="yellow"/>
          <w:u w:val="single"/>
        </w:rPr>
        <w:t>has been shown to motivate</w:t>
      </w:r>
      <w:r>
        <w:rPr>
          <w:rFonts w:ascii="Calibri" w:eastAsia="Calibri" w:hAnsi="Calibri" w:cs="Calibri"/>
          <w:sz w:val="16"/>
          <w:szCs w:val="16"/>
          <w:u w:val="single"/>
        </w:rPr>
        <w:t xml:space="preserve"> people to join </w:t>
      </w:r>
      <w:r>
        <w:rPr>
          <w:rFonts w:ascii="Calibri" w:eastAsia="Calibri" w:hAnsi="Calibri" w:cs="Calibri"/>
          <w:b/>
          <w:sz w:val="26"/>
          <w:szCs w:val="26"/>
          <w:highlight w:val="yellow"/>
          <w:u w:val="single"/>
        </w:rPr>
        <w:t>rebellions.</w:t>
      </w:r>
      <w:r>
        <w:rPr>
          <w:rFonts w:ascii="Calibri" w:eastAsia="Calibri" w:hAnsi="Calibri" w:cs="Calibri"/>
          <w:sz w:val="16"/>
          <w:szCs w:val="16"/>
          <w:u w:val="single"/>
        </w:rPr>
        <w:t xml:space="preserve"> Humphreys and Weinstein (2008), for instance, found that </w:t>
      </w:r>
      <w:r>
        <w:rPr>
          <w:rFonts w:ascii="Calibri" w:eastAsia="Calibri" w:hAnsi="Calibri" w:cs="Calibri"/>
          <w:b/>
          <w:sz w:val="26"/>
          <w:szCs w:val="26"/>
          <w:highlight w:val="yellow"/>
          <w:u w:val="single"/>
        </w:rPr>
        <w:t>poverty predicted inscription in</w:t>
      </w:r>
      <w:r>
        <w:rPr>
          <w:rFonts w:ascii="Calibri" w:eastAsia="Calibri" w:hAnsi="Calibri" w:cs="Calibri"/>
          <w:sz w:val="16"/>
          <w:szCs w:val="16"/>
          <w:u w:val="single"/>
        </w:rPr>
        <w:t xml:space="preserve"> the Revolutionary United Front during </w:t>
      </w:r>
      <w:r>
        <w:rPr>
          <w:rFonts w:ascii="Calibri" w:eastAsia="Calibri" w:hAnsi="Calibri" w:cs="Calibri"/>
          <w:b/>
          <w:sz w:val="26"/>
          <w:szCs w:val="26"/>
          <w:highlight w:val="yellow"/>
          <w:u w:val="single"/>
        </w:rPr>
        <w:t>Sierra Leone’s civil war.</w:t>
      </w:r>
      <w:r>
        <w:rPr>
          <w:rFonts w:ascii="Calibri" w:eastAsia="Calibri" w:hAnsi="Calibri" w:cs="Calibri"/>
          <w:sz w:val="16"/>
          <w:szCs w:val="16"/>
          <w:u w:val="single"/>
        </w:rPr>
        <w:t xml:space="preserve"> Barrett (2011) similarly saw how promises of loot lured the poor to enlist in the 1997– 1998 dispute in Nigeria’s local government area known as Toto. Combatants of the Toto conflict were also more likely to join the rebellion if they stood to gain personal protection, food, and shelter. For the present study, I developed a dataset by aggregating survey responses from the pan-African Afrobarometer survey to subnational districts and combining the results with information on post-survey violent conflicts. The dataset consists of 4008 subnational districts, spanning 35 African countries. As most districts were only assessed once, thus restricting study of within-unit variation, survey responses were also aggregated to higher-order subnational regions, resulting in a dataset of </w:t>
      </w:r>
      <w:r>
        <w:rPr>
          <w:rFonts w:ascii="Calibri" w:eastAsia="Calibri" w:hAnsi="Calibri" w:cs="Calibri"/>
          <w:sz w:val="16"/>
          <w:szCs w:val="16"/>
        </w:rPr>
        <w:t>111 regions that were surveyed at least twice; this permitted a region-level fixed-effects model design. Using a pooled cross-sectional dataset of districts, I found that high levels of poverty were linked to increases in local conflict-based violence</w:t>
      </w:r>
      <w:r>
        <w:rPr>
          <w:rFonts w:ascii="Calibri" w:eastAsia="Calibri" w:hAnsi="Calibri" w:cs="Calibri"/>
          <w:sz w:val="16"/>
          <w:szCs w:val="16"/>
          <w:u w:val="single"/>
        </w:rPr>
        <w:t xml:space="preserve">. Districts with a large share of poor individuals, both in absolute terms and relative to country average, had a higher risk ofconflict than more affluent areas. This relationship held in a coarsened exact matching setup, as well as in a region-level fixed effects design with repeated measurements across time. While the results reveal a local poverty–conflict link, they do not aid in uncovering underlying mechanisms. Using interactions models, I found that poverty increased the risk of conflict, although only where local institutions are weak. The results also show that poverty-stricken areas in which individuals strongly perceive group injustice have a greater risk of conflict than similarly impoverished regions with no aggrieved population. A departure from the local individual opportunity cost explanation, local economic opportunities do not seem to condition the poverty–conflict nexus. In sum, the results suggest that while poverty is significantly connected to conflict, high-quality institutions and inclusiveness of ethnic groups can prevent violence. Although a wide range of robustness checks and alternative model specifications were implemented, including matching and fixed-effects models, the issue of endogeneity could not be ruled out; doing so would require some kind of exogenous instrument, which I have been unable to identify. The remainder of this article elaborates on the theoretical framework linking subnational poverty to local conflict-based violence. This is followed by a discussion of existing methods for measuring local poverty and their potential shortcomings. Next presented is the study’s research design and modeling strategy, followed by a discussion of empirical results. The conclusion considers the study’s limitations and proposes avenues for future research on poverty in locations that support rebel groups. Poverty and conflict A direct link A </w:t>
      </w:r>
      <w:r>
        <w:rPr>
          <w:rFonts w:ascii="Calibri" w:eastAsia="Calibri" w:hAnsi="Calibri" w:cs="Calibri"/>
          <w:b/>
          <w:sz w:val="26"/>
          <w:szCs w:val="26"/>
          <w:highlight w:val="yellow"/>
          <w:u w:val="single"/>
        </w:rPr>
        <w:t>connection between low income and risk of conflict is among the most robust findings in the literature on</w:t>
      </w:r>
      <w:r>
        <w:rPr>
          <w:rFonts w:ascii="Calibri" w:eastAsia="Calibri" w:hAnsi="Calibri" w:cs="Calibri"/>
          <w:sz w:val="16"/>
          <w:szCs w:val="16"/>
          <w:u w:val="single"/>
        </w:rPr>
        <w:t xml:space="preserve"> civil </w:t>
      </w:r>
      <w:r>
        <w:rPr>
          <w:rFonts w:ascii="Calibri" w:eastAsia="Calibri" w:hAnsi="Calibri" w:cs="Calibri"/>
          <w:b/>
          <w:sz w:val="26"/>
          <w:szCs w:val="26"/>
          <w:highlight w:val="yellow"/>
          <w:u w:val="single"/>
        </w:rPr>
        <w:t>wars</w:t>
      </w:r>
      <w:r>
        <w:rPr>
          <w:rFonts w:ascii="Calibri" w:eastAsia="Calibri" w:hAnsi="Calibri" w:cs="Calibri"/>
          <w:sz w:val="16"/>
          <w:szCs w:val="16"/>
          <w:u w:val="single"/>
        </w:rPr>
        <w:t xml:space="preserve"> (Hegre and Sambanis, 2006). However, there is little consensus on the mechanisms through which poverty may produce conflict. Collier and Hoeffler (1998) claimed that low per-capita income lowers the opportunity cost of rebellion because when they have less to lose from taking up arms, poorer individuals become more inclined to rebel. Fearon and Laitin (2003) observed that poorer countries experience more conflict because they are unable to monitor and control all of their territory, thereby creating pockets of hospitable conditions for insurgents; Tollefsen and Buhaug (2015) identified a similar scenario at the local level. </w:t>
      </w:r>
    </w:p>
    <w:p w14:paraId="09A2E03B" w14:textId="77777777" w:rsidR="00A20181" w:rsidRDefault="00A20181" w:rsidP="00A20181">
      <w:pPr>
        <w:spacing w:after="120"/>
        <w:rPr>
          <w:rFonts w:ascii="Calibri" w:eastAsia="Calibri" w:hAnsi="Calibri" w:cs="Calibri"/>
          <w:sz w:val="16"/>
          <w:szCs w:val="16"/>
          <w:u w:val="single"/>
        </w:rPr>
      </w:pPr>
    </w:p>
    <w:p w14:paraId="4880FCF8" w14:textId="77777777" w:rsidR="00A20181" w:rsidRDefault="00A20181" w:rsidP="00A20181">
      <w:pPr>
        <w:pStyle w:val="Heading3"/>
      </w:pPr>
      <w:bookmarkStart w:id="14" w:name="_sd2chhtwx63j" w:colFirst="0" w:colLast="0"/>
      <w:bookmarkEnd w:id="14"/>
      <w:r>
        <w:t>Great power war</w:t>
      </w:r>
    </w:p>
    <w:p w14:paraId="17757F27" w14:textId="77777777" w:rsidR="00A20181" w:rsidRDefault="00A20181" w:rsidP="00A20181">
      <w:pPr>
        <w:pStyle w:val="Heading4"/>
        <w:spacing w:before="0" w:after="120"/>
        <w:rPr>
          <w:color w:val="000000"/>
        </w:rPr>
      </w:pPr>
      <w:bookmarkStart w:id="15" w:name="_jg8f2zdv6xf5" w:colFirst="0" w:colLast="0"/>
      <w:bookmarkEnd w:id="15"/>
      <w:r>
        <w:rPr>
          <w:rFonts w:ascii="Calibri" w:eastAsia="Calibri" w:hAnsi="Calibri" w:cs="Calibri"/>
          <w:color w:val="000000"/>
        </w:rPr>
        <w:t>Yeisley 11</w:t>
      </w:r>
    </w:p>
    <w:p w14:paraId="119BB278" w14:textId="77777777" w:rsidR="00A20181" w:rsidRDefault="00A20181" w:rsidP="00A20181">
      <w:pPr>
        <w:spacing w:after="120"/>
        <w:rPr>
          <w:rFonts w:ascii="Calibri" w:eastAsia="Calibri" w:hAnsi="Calibri" w:cs="Calibri"/>
          <w:sz w:val="17"/>
          <w:szCs w:val="17"/>
        </w:rPr>
      </w:pPr>
      <w:r>
        <w:rPr>
          <w:rFonts w:ascii="Calibri" w:eastAsia="Calibri" w:hAnsi="Calibri" w:cs="Calibri"/>
          <w:b/>
          <w:sz w:val="20"/>
          <w:szCs w:val="20"/>
        </w:rPr>
        <w:t xml:space="preserve"> </w:t>
      </w:r>
      <w:r>
        <w:rPr>
          <w:rFonts w:ascii="Calibri" w:eastAsia="Calibri" w:hAnsi="Calibri" w:cs="Calibri"/>
          <w:sz w:val="17"/>
          <w:szCs w:val="17"/>
        </w:rPr>
        <w:t>[(USAF Lieutenant Colonel Mark O. Yeisley, assistant professor of international relations at the School of Advanced Air and Space Studies, Maxwell AFB, Alabama. MA Colorado State, PhD in international relations from Duke University) “Bipolarity, Proxy Wars, and the Rise of China,” Strategic Studies Quarterly, Winter 2011,</w:t>
      </w:r>
      <w:hyperlink r:id="rId34" w:anchor="metadata_info_tab_contents">
        <w:r>
          <w:rPr>
            <w:rFonts w:ascii="Calibri" w:eastAsia="Calibri" w:hAnsi="Calibri" w:cs="Calibri"/>
            <w:sz w:val="17"/>
            <w:szCs w:val="17"/>
          </w:rPr>
          <w:t xml:space="preserve"> </w:t>
        </w:r>
      </w:hyperlink>
      <w:hyperlink r:id="rId35" w:anchor="metadata_info_tab_contents">
        <w:r>
          <w:rPr>
            <w:rFonts w:ascii="Calibri" w:eastAsia="Calibri" w:hAnsi="Calibri" w:cs="Calibri"/>
            <w:color w:val="1155CC"/>
            <w:sz w:val="17"/>
            <w:szCs w:val="17"/>
            <w:u w:val="single"/>
          </w:rPr>
          <w:t>https://www.jstor.org/stable/26270538?seq=1#metadata_info_tab_contents</w:t>
        </w:r>
      </w:hyperlink>
      <w:r>
        <w:rPr>
          <w:rFonts w:ascii="Calibri" w:eastAsia="Calibri" w:hAnsi="Calibri" w:cs="Calibri"/>
          <w:sz w:val="17"/>
          <w:szCs w:val="17"/>
        </w:rPr>
        <w:t>] TDI</w:t>
      </w:r>
    </w:p>
    <w:p w14:paraId="1D1A5B05" w14:textId="77777777" w:rsidR="00A20181" w:rsidRDefault="00A20181" w:rsidP="00A20181">
      <w:pPr>
        <w:spacing w:after="120"/>
        <w:rPr>
          <w:rFonts w:ascii="Calibri" w:eastAsia="Calibri" w:hAnsi="Calibri" w:cs="Calibri"/>
          <w:sz w:val="16"/>
          <w:szCs w:val="16"/>
        </w:rPr>
      </w:pPr>
      <w:r>
        <w:rPr>
          <w:rFonts w:ascii="Calibri" w:eastAsia="Calibri" w:hAnsi="Calibri" w:cs="Calibri"/>
          <w:sz w:val="16"/>
          <w:szCs w:val="16"/>
          <w:u w:val="single"/>
        </w:rPr>
        <w:t xml:space="preserve">Bipolarity, Nuclear Weapons, and Sino-US Proxy Conflict in Africa </w:t>
      </w:r>
      <w:r>
        <w:rPr>
          <w:rFonts w:ascii="Calibri" w:eastAsia="Calibri" w:hAnsi="Calibri" w:cs="Calibri"/>
          <w:sz w:val="16"/>
          <w:szCs w:val="16"/>
        </w:rPr>
        <w:t xml:space="preserve">It is likely China will achieve economic and then military parity with the United States in the next two decades. China currently possesses 240 nuclear warheads and 135 ballistic missiles capable of reaching the United States or its allies; that number of nuclear warheads is estimated to double by the mid 2020s.43 As during the Cold War, a bipolar system in which war between the United States and China is too costly will lead to policy decisions that seek conflict resolution elsewhere.44 But why would China’s rising necessarily lead to geostrategic competition with the United States, and where would this most likely occur? Unlike the Cold War, </w:t>
      </w:r>
      <w:r>
        <w:rPr>
          <w:rFonts w:ascii="Calibri" w:eastAsia="Calibri" w:hAnsi="Calibri" w:cs="Calibri"/>
          <w:sz w:val="16"/>
          <w:szCs w:val="16"/>
          <w:u w:val="single"/>
        </w:rPr>
        <w:t xml:space="preserve">access to strategic resources rather than ideology would lie at the heart of future US-Sino competition, and </w:t>
      </w:r>
      <w:r>
        <w:rPr>
          <w:rFonts w:ascii="Calibri" w:eastAsia="Calibri" w:hAnsi="Calibri" w:cs="Calibri"/>
          <w:b/>
          <w:sz w:val="26"/>
          <w:szCs w:val="26"/>
          <w:highlight w:val="yellow"/>
          <w:u w:val="single"/>
        </w:rPr>
        <w:t>the new “great game” will</w:t>
      </w:r>
      <w:r>
        <w:rPr>
          <w:rFonts w:ascii="Calibri" w:eastAsia="Calibri" w:hAnsi="Calibri" w:cs="Calibri"/>
          <w:sz w:val="16"/>
          <w:szCs w:val="16"/>
          <w:u w:val="single"/>
        </w:rPr>
        <w:t xml:space="preserve"> most likely </w:t>
      </w:r>
      <w:r>
        <w:rPr>
          <w:rFonts w:ascii="Calibri" w:eastAsia="Calibri" w:hAnsi="Calibri" w:cs="Calibri"/>
          <w:b/>
          <w:sz w:val="26"/>
          <w:szCs w:val="26"/>
          <w:highlight w:val="yellow"/>
          <w:u w:val="single"/>
        </w:rPr>
        <w:t>be played in Africa</w:t>
      </w:r>
      <w:r>
        <w:rPr>
          <w:rFonts w:ascii="Calibri" w:eastAsia="Calibri" w:hAnsi="Calibri" w:cs="Calibri"/>
          <w:sz w:val="16"/>
          <w:szCs w:val="16"/>
        </w:rPr>
        <w:t xml:space="preserve">.  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United States to become the world’s largest economy by 2015, and rising powers usually take the necessary steps to “ensure markets, materials, and transportation routes.”46 </w:t>
      </w:r>
      <w:r>
        <w:rPr>
          <w:rFonts w:ascii="Calibri" w:eastAsia="Calibri" w:hAnsi="Calibri" w:cs="Calibri"/>
          <w:sz w:val="16"/>
          <w:szCs w:val="16"/>
          <w:u w:val="single"/>
        </w:rPr>
        <w:t>China is the leading global consumer of aluminum, copper, lead, nickel, zinc, tin, and iron ore, and its metal needs now represent more than 25 percent of the world’s total</w:t>
      </w:r>
      <w:r>
        <w:rPr>
          <w:rFonts w:ascii="Calibri" w:eastAsia="Calibri" w:hAnsi="Calibri" w:cs="Calibri"/>
          <w:sz w:val="16"/>
          <w:szCs w:val="16"/>
        </w:rPr>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Pr>
          <w:rFonts w:ascii="Calibri" w:eastAsia="Calibri" w:hAnsi="Calibri" w:cs="Calibri"/>
          <w:sz w:val="16"/>
          <w:szCs w:val="16"/>
          <w:u w:val="single"/>
        </w:rPr>
        <w:t xml:space="preserve">As the two largest consumers of both global energy and materials, the United States and China must seek foreign policy prescriptions </w:t>
      </w:r>
      <w:r>
        <w:rPr>
          <w:rFonts w:ascii="Calibri" w:eastAsia="Calibri" w:hAnsi="Calibri" w:cs="Calibri"/>
          <w:sz w:val="16"/>
          <w:szCs w:val="16"/>
        </w:rPr>
        <w:t xml:space="preserve">to fulfill future resource needs. While the United States can alleviate some of its energy needs via bio- or coal-based fuels, hydrogen, or natural gas alternatives, </w:t>
      </w:r>
      <w:r>
        <w:rPr>
          <w:rFonts w:ascii="Calibri" w:eastAsia="Calibri" w:hAnsi="Calibri" w:cs="Calibri"/>
          <w:sz w:val="16"/>
          <w:szCs w:val="16"/>
          <w:u w:val="single"/>
        </w:rPr>
        <w:t>China currently lacks the technological know-how to do so and remains tied to a mainly nonrenewable energy resource base</w:t>
      </w:r>
      <w:r>
        <w:rPr>
          <w:rFonts w:ascii="Calibri" w:eastAsia="Calibri" w:hAnsi="Calibri" w:cs="Calibri"/>
          <w:sz w:val="16"/>
          <w:szCs w:val="16"/>
        </w:rPr>
        <w:t xml:space="preserve">. Since the majority of these needs are nonrenewable, competition of necessity will be zero-sum and will be conducted via all instruments of power.50 </w:t>
      </w:r>
      <w:r>
        <w:rPr>
          <w:rFonts w:ascii="Calibri" w:eastAsia="Calibri" w:hAnsi="Calibri" w:cs="Calibri"/>
          <w:b/>
          <w:sz w:val="26"/>
          <w:szCs w:val="26"/>
          <w:highlight w:val="yellow"/>
          <w:u w:val="single"/>
        </w:rPr>
        <w:t>Africa is home to</w:t>
      </w:r>
      <w:r>
        <w:rPr>
          <w:rFonts w:ascii="Calibri" w:eastAsia="Calibri" w:hAnsi="Calibri" w:cs="Calibri"/>
          <w:sz w:val="16"/>
          <w:szCs w:val="16"/>
          <w:u w:val="single"/>
        </w:rPr>
        <w:t xml:space="preserve"> a wealth of </w:t>
      </w:r>
      <w:r>
        <w:rPr>
          <w:rFonts w:ascii="Calibri" w:eastAsia="Calibri" w:hAnsi="Calibri" w:cs="Calibri"/>
          <w:b/>
          <w:sz w:val="26"/>
          <w:szCs w:val="26"/>
          <w:highlight w:val="yellow"/>
          <w:u w:val="single"/>
        </w:rPr>
        <w:t>mineral and energy resources</w:t>
      </w:r>
      <w:r>
        <w:rPr>
          <w:rFonts w:ascii="Calibri" w:eastAsia="Calibri" w:hAnsi="Calibri" w:cs="Calibri"/>
          <w:sz w:val="16"/>
          <w:szCs w:val="16"/>
        </w:rPr>
        <w:t xml:space="preserve">, much of which still remains largely unexploited. </w:t>
      </w:r>
      <w:r>
        <w:rPr>
          <w:rFonts w:ascii="Calibri" w:eastAsia="Calibri" w:hAnsi="Calibri" w:cs="Calibri"/>
          <w:sz w:val="16"/>
          <w:szCs w:val="16"/>
          <w:u w:val="single"/>
        </w:rPr>
        <w:t xml:space="preserve">Seven African states possess huge endowments of </w:t>
      </w:r>
      <w:r>
        <w:rPr>
          <w:rFonts w:ascii="Calibri" w:eastAsia="Calibri" w:hAnsi="Calibri" w:cs="Calibri"/>
          <w:b/>
          <w:sz w:val="26"/>
          <w:szCs w:val="26"/>
          <w:highlight w:val="yellow"/>
          <w:u w:val="single"/>
        </w:rPr>
        <w:t>oil</w:t>
      </w:r>
      <w:r>
        <w:rPr>
          <w:rFonts w:ascii="Calibri" w:eastAsia="Calibri" w:hAnsi="Calibri" w:cs="Calibri"/>
          <w:sz w:val="16"/>
          <w:szCs w:val="16"/>
          <w:u w:val="single"/>
        </w:rPr>
        <w:t xml:space="preserve">, </w:t>
      </w:r>
      <w:r>
        <w:rPr>
          <w:rFonts w:ascii="Calibri" w:eastAsia="Calibri" w:hAnsi="Calibri" w:cs="Calibri"/>
          <w:b/>
          <w:sz w:val="26"/>
          <w:szCs w:val="26"/>
          <w:highlight w:val="yellow"/>
          <w:u w:val="single"/>
        </w:rPr>
        <w:t>and</w:t>
      </w:r>
      <w:r>
        <w:rPr>
          <w:rFonts w:ascii="Calibri" w:eastAsia="Calibri" w:hAnsi="Calibri" w:cs="Calibri"/>
          <w:sz w:val="16"/>
          <w:szCs w:val="16"/>
          <w:u w:val="single"/>
        </w:rPr>
        <w:t xml:space="preserve"> four of these have equally substantial amounts of </w:t>
      </w:r>
      <w:r>
        <w:rPr>
          <w:rFonts w:ascii="Calibri" w:eastAsia="Calibri" w:hAnsi="Calibri" w:cs="Calibri"/>
          <w:b/>
          <w:sz w:val="26"/>
          <w:szCs w:val="26"/>
          <w:highlight w:val="yellow"/>
          <w:u w:val="single"/>
        </w:rPr>
        <w:t>natural gas</w:t>
      </w:r>
      <w:r>
        <w:rPr>
          <w:rFonts w:ascii="Calibri" w:eastAsia="Calibri" w:hAnsi="Calibri" w:cs="Calibri"/>
          <w:sz w:val="16"/>
          <w:szCs w:val="16"/>
        </w:rPr>
        <w:t xml:space="preserve">.51 Africa also enjoys large deposits of bauxite (used to make aluminum), copper, lead, nickel, zinc, and iron ore, all of which are imported and highly desired by China. Recent activity serves to prove that China seeks greater access to natural resources in Africa by avidly promoting Chinese development in a large number of African nations. South Africa, the continent’s largest economy, has recently allowed China to help develop its vast mineral wealth; it is China’s number one African source of manganese, iron, and copper.52 </w:t>
      </w:r>
      <w:r>
        <w:rPr>
          <w:rFonts w:ascii="Calibri" w:eastAsia="Calibri" w:hAnsi="Calibri" w:cs="Calibri"/>
          <w:sz w:val="16"/>
          <w:szCs w:val="16"/>
          <w:u w:val="single"/>
        </w:rPr>
        <w:t xml:space="preserve">Chinese involvement in Africa is not wholly extractive; the continent provides a booming export market for China’s goods and a forum to augment its soft power </w:t>
      </w:r>
      <w:r>
        <w:rPr>
          <w:rFonts w:ascii="Calibri" w:eastAsia="Calibri" w:hAnsi="Calibri" w:cs="Calibri"/>
          <w:sz w:val="16"/>
          <w:szCs w:val="16"/>
        </w:rPr>
        <w:t xml:space="preserve">in the region </w:t>
      </w:r>
      <w:r>
        <w:rPr>
          <w:rFonts w:ascii="Calibri" w:eastAsia="Calibri" w:hAnsi="Calibri" w:cs="Calibri"/>
          <w:sz w:val="16"/>
          <w:szCs w:val="16"/>
          <w:u w:val="single"/>
        </w:rPr>
        <w:t>by offering alternatives to the political and economic baggage that accompanies US foreign aid</w:t>
      </w:r>
      <w:r>
        <w:rPr>
          <w:rFonts w:ascii="Calibri" w:eastAsia="Calibri" w:hAnsi="Calibri" w:cs="Calibri"/>
          <w:sz w:val="16"/>
          <w:szCs w:val="16"/>
        </w:rPr>
        <w:t xml:space="preserve">.53  Of primary interest is open access to Africa’s significant deposits of oil and other energy resources. For example, </w:t>
      </w:r>
      <w:r>
        <w:rPr>
          <w:rFonts w:ascii="Calibri" w:eastAsia="Calibri" w:hAnsi="Calibri" w:cs="Calibri"/>
          <w:b/>
          <w:sz w:val="26"/>
          <w:szCs w:val="26"/>
          <w:highlight w:val="yellow"/>
          <w:u w:val="single"/>
        </w:rPr>
        <w:t>China has</w:t>
      </w:r>
      <w:r>
        <w:rPr>
          <w:rFonts w:ascii="Calibri" w:eastAsia="Calibri" w:hAnsi="Calibri" w:cs="Calibri"/>
          <w:sz w:val="16"/>
          <w:szCs w:val="16"/>
          <w:u w:val="single"/>
        </w:rPr>
        <w:t xml:space="preserve"> 4</w:t>
      </w:r>
      <w:r>
        <w:rPr>
          <w:rFonts w:ascii="Calibri" w:eastAsia="Calibri" w:hAnsi="Calibri" w:cs="Calibri"/>
          <w:b/>
          <w:sz w:val="26"/>
          <w:szCs w:val="26"/>
          <w:highlight w:val="yellow"/>
          <w:u w:val="single"/>
        </w:rPr>
        <w:t>,000 military personnel in Sudan</w:t>
      </w:r>
      <w:r>
        <w:rPr>
          <w:rFonts w:ascii="Calibri" w:eastAsia="Calibri" w:hAnsi="Calibri" w:cs="Calibri"/>
          <w:sz w:val="16"/>
          <w:szCs w:val="16"/>
          <w:u w:val="single"/>
        </w:rPr>
        <w:t xml:space="preserve"> </w:t>
      </w:r>
      <w:r>
        <w:rPr>
          <w:rFonts w:ascii="Calibri" w:eastAsia="Calibri" w:hAnsi="Calibri" w:cs="Calibri"/>
          <w:b/>
          <w:sz w:val="26"/>
          <w:szCs w:val="26"/>
          <w:highlight w:val="yellow"/>
          <w:u w:val="single"/>
        </w:rPr>
        <w:t>to protect its</w:t>
      </w:r>
      <w:r>
        <w:rPr>
          <w:rFonts w:ascii="Calibri" w:eastAsia="Calibri" w:hAnsi="Calibri" w:cs="Calibri"/>
          <w:sz w:val="16"/>
          <w:szCs w:val="16"/>
          <w:u w:val="single"/>
        </w:rPr>
        <w:t xml:space="preserve"> </w:t>
      </w:r>
      <w:r>
        <w:rPr>
          <w:rFonts w:ascii="Calibri" w:eastAsia="Calibri" w:hAnsi="Calibri" w:cs="Calibri"/>
          <w:b/>
          <w:sz w:val="26"/>
          <w:szCs w:val="26"/>
          <w:highlight w:val="yellow"/>
          <w:u w:val="single"/>
        </w:rPr>
        <w:t>interests in energy and mineral investments</w:t>
      </w:r>
      <w:r>
        <w:rPr>
          <w:rFonts w:ascii="Calibri" w:eastAsia="Calibri" w:hAnsi="Calibri" w:cs="Calibri"/>
          <w:sz w:val="16"/>
          <w:szCs w:val="16"/>
          <w:u w:val="single"/>
        </w:rPr>
        <w:t xml:space="preserve"> there; it also owns 40 percent of the Greater Nile Oil Production Company</w:t>
      </w:r>
      <w:r>
        <w:rPr>
          <w:rFonts w:ascii="Calibri" w:eastAsia="Calibri" w:hAnsi="Calibri" w:cs="Calibri"/>
          <w:sz w:val="16"/>
          <w:szCs w:val="16"/>
        </w:rPr>
        <w:t xml:space="preserve">.54 Estimates indicate that </w:t>
      </w:r>
      <w:r>
        <w:rPr>
          <w:rFonts w:ascii="Calibri" w:eastAsia="Calibri" w:hAnsi="Calibri" w:cs="Calibri"/>
          <w:sz w:val="16"/>
          <w:szCs w:val="16"/>
          <w:u w:val="single"/>
        </w:rPr>
        <w:t xml:space="preserve">within the next few decades </w:t>
      </w:r>
      <w:r>
        <w:rPr>
          <w:rFonts w:ascii="Calibri" w:eastAsia="Calibri" w:hAnsi="Calibri" w:cs="Calibri"/>
          <w:b/>
          <w:sz w:val="26"/>
          <w:szCs w:val="26"/>
          <w:highlight w:val="yellow"/>
          <w:u w:val="single"/>
        </w:rPr>
        <w:t>China will obtain 40 percent of its oil and gas</w:t>
      </w:r>
      <w:r>
        <w:rPr>
          <w:rFonts w:ascii="Calibri" w:eastAsia="Calibri" w:hAnsi="Calibri" w:cs="Calibri"/>
          <w:sz w:val="16"/>
          <w:szCs w:val="16"/>
          <w:u w:val="single"/>
        </w:rPr>
        <w:t xml:space="preserve"> supplies </w:t>
      </w:r>
      <w:r>
        <w:rPr>
          <w:rFonts w:ascii="Calibri" w:eastAsia="Calibri" w:hAnsi="Calibri" w:cs="Calibri"/>
          <w:b/>
          <w:sz w:val="26"/>
          <w:szCs w:val="26"/>
          <w:highlight w:val="yellow"/>
          <w:u w:val="single"/>
        </w:rPr>
        <w:t>from Africa</w:t>
      </w:r>
      <w:r>
        <w:rPr>
          <w:rFonts w:ascii="Calibri" w:eastAsia="Calibri" w:hAnsi="Calibri" w:cs="Calibri"/>
          <w:sz w:val="16"/>
          <w:szCs w:val="16"/>
        </w:rPr>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r>
        <w:rPr>
          <w:rFonts w:ascii="Calibri" w:eastAsia="Calibri" w:hAnsi="Calibri" w:cs="Calibri"/>
          <w:sz w:val="16"/>
          <w:szCs w:val="16"/>
          <w:u w:val="single"/>
        </w:rPr>
        <w:t>Africa is</w:t>
      </w:r>
      <w:r>
        <w:rPr>
          <w:rFonts w:ascii="Calibri" w:eastAsia="Calibri" w:hAnsi="Calibri" w:cs="Calibri"/>
          <w:sz w:val="16"/>
          <w:szCs w:val="16"/>
        </w:rPr>
        <w:t xml:space="preserve"> thus a </w:t>
      </w:r>
      <w:r>
        <w:rPr>
          <w:rFonts w:ascii="Calibri" w:eastAsia="Calibri" w:hAnsi="Calibri" w:cs="Calibri"/>
          <w:b/>
          <w:sz w:val="26"/>
          <w:szCs w:val="26"/>
          <w:highlight w:val="yellow"/>
          <w:u w:val="single"/>
        </w:rPr>
        <w:t>vital</w:t>
      </w:r>
      <w:r>
        <w:rPr>
          <w:rFonts w:ascii="Calibri" w:eastAsia="Calibri" w:hAnsi="Calibri" w:cs="Calibri"/>
          <w:sz w:val="16"/>
          <w:szCs w:val="16"/>
        </w:rPr>
        <w:t xml:space="preserve"> foreign interest </w:t>
      </w:r>
      <w:r>
        <w:rPr>
          <w:rFonts w:ascii="Calibri" w:eastAsia="Calibri" w:hAnsi="Calibri" w:cs="Calibri"/>
          <w:sz w:val="16"/>
          <w:szCs w:val="16"/>
          <w:u w:val="single"/>
        </w:rPr>
        <w:t>for the Chinese and must be for the United States; access to its mineral and petroleum wealth is crucial to the survival of each</w:t>
      </w:r>
      <w:r>
        <w:rPr>
          <w:rFonts w:ascii="Calibri" w:eastAsia="Calibri" w:hAnsi="Calibri" w:cs="Calibri"/>
          <w:sz w:val="16"/>
          <w:szCs w:val="16"/>
        </w:rPr>
        <w:t xml:space="preserve">.57 Although the US and Chinese economies are tightly interconnected, </w:t>
      </w:r>
      <w:r>
        <w:rPr>
          <w:rFonts w:ascii="Calibri" w:eastAsia="Calibri" w:hAnsi="Calibri" w:cs="Calibri"/>
          <w:sz w:val="16"/>
          <w:szCs w:val="16"/>
          <w:u w:val="single"/>
        </w:rPr>
        <w:t xml:space="preserve">the </w:t>
      </w:r>
      <w:r>
        <w:rPr>
          <w:rFonts w:ascii="Calibri" w:eastAsia="Calibri" w:hAnsi="Calibri" w:cs="Calibri"/>
          <w:b/>
          <w:sz w:val="26"/>
          <w:szCs w:val="26"/>
          <w:highlight w:val="yellow"/>
          <w:u w:val="single"/>
        </w:rPr>
        <w:t>nonrenewable</w:t>
      </w:r>
      <w:r>
        <w:rPr>
          <w:rFonts w:ascii="Calibri" w:eastAsia="Calibri" w:hAnsi="Calibri" w:cs="Calibri"/>
          <w:sz w:val="16"/>
          <w:szCs w:val="16"/>
          <w:u w:val="single"/>
        </w:rPr>
        <w:t xml:space="preserve"> nature of these </w:t>
      </w:r>
      <w:r>
        <w:rPr>
          <w:rFonts w:ascii="Calibri" w:eastAsia="Calibri" w:hAnsi="Calibri" w:cs="Calibri"/>
          <w:b/>
          <w:sz w:val="26"/>
          <w:szCs w:val="26"/>
          <w:highlight w:val="yellow"/>
          <w:u w:val="single"/>
        </w:rPr>
        <w:t>assets means</w:t>
      </w:r>
      <w:r>
        <w:rPr>
          <w:rFonts w:ascii="Calibri" w:eastAsia="Calibri" w:hAnsi="Calibri" w:cs="Calibri"/>
          <w:sz w:val="16"/>
          <w:szCs w:val="16"/>
          <w:u w:val="single"/>
        </w:rPr>
        <w:t xml:space="preserve"> </w:t>
      </w:r>
      <w:r>
        <w:rPr>
          <w:rFonts w:ascii="Calibri" w:eastAsia="Calibri" w:hAnsi="Calibri" w:cs="Calibri"/>
          <w:b/>
          <w:sz w:val="26"/>
          <w:szCs w:val="26"/>
          <w:highlight w:val="yellow"/>
          <w:u w:val="single"/>
        </w:rPr>
        <w:t>competition will remain a zero-sum game</w:t>
      </w:r>
      <w:r>
        <w:rPr>
          <w:rFonts w:ascii="Calibri" w:eastAsia="Calibri" w:hAnsi="Calibri" w:cs="Calibri"/>
          <w:sz w:val="16"/>
          <w:szCs w:val="16"/>
        </w:rPr>
        <w:t xml:space="preserve">. </w:t>
      </w:r>
      <w:r>
        <w:rPr>
          <w:rFonts w:ascii="Calibri" w:eastAsia="Calibri" w:hAnsi="Calibri" w:cs="Calibri"/>
          <w:sz w:val="16"/>
          <w:szCs w:val="16"/>
          <w:u w:val="single"/>
        </w:rPr>
        <w:t>Nearly all African states have been independent entities for less than 50 years; consolidating robust domestic state institutions and stable governments remains problematic.</w:t>
      </w:r>
      <w:r>
        <w:rPr>
          <w:rFonts w:ascii="Calibri" w:eastAsia="Calibri" w:hAnsi="Calibri" w:cs="Calibri"/>
          <w:sz w:val="16"/>
          <w:szCs w:val="16"/>
        </w:rPr>
        <w:t xml:space="preserve">58 Studies have shown that </w:t>
      </w:r>
      <w:r>
        <w:rPr>
          <w:rFonts w:ascii="Calibri" w:eastAsia="Calibri" w:hAnsi="Calibri" w:cs="Calibri"/>
          <w:sz w:val="16"/>
          <w:szCs w:val="16"/>
          <w:u w:val="single"/>
        </w:rPr>
        <w:t>weak governments are often prime targets for civil conflicts that prove costly to control</w:t>
      </w:r>
      <w:r>
        <w:rPr>
          <w:rFonts w:ascii="Calibri" w:eastAsia="Calibri" w:hAnsi="Calibri" w:cs="Calibri"/>
          <w:sz w:val="16"/>
          <w:szCs w:val="16"/>
        </w:rPr>
        <w:t xml:space="preserve">.59 Many African nations possess both strategic resources and weak regimes, making them vulnerable to internal conflict and thus valuable candidates for assistance from China or the United States to help settle their domestic grievances. With access to African resources of vital strategic interest to each side, </w:t>
      </w:r>
      <w:r>
        <w:rPr>
          <w:rFonts w:ascii="Calibri" w:eastAsia="Calibri" w:hAnsi="Calibri" w:cs="Calibri"/>
          <w:sz w:val="16"/>
          <w:szCs w:val="16"/>
          <w:u w:val="single"/>
        </w:rPr>
        <w:t>competition could likely occur by proxy via diplomatic, economic, or military assistance to one</w:t>
      </w:r>
      <w:r>
        <w:rPr>
          <w:rFonts w:ascii="Calibri" w:eastAsia="Calibri" w:hAnsi="Calibri" w:cs="Calibri"/>
          <w:sz w:val="16"/>
          <w:szCs w:val="16"/>
        </w:rPr>
        <w:t xml:space="preserve"> (or both) </w:t>
      </w:r>
      <w:r>
        <w:rPr>
          <w:rFonts w:ascii="Calibri" w:eastAsia="Calibri" w:hAnsi="Calibri" w:cs="Calibri"/>
          <w:sz w:val="16"/>
          <w:szCs w:val="16"/>
          <w:u w:val="single"/>
        </w:rPr>
        <w:t xml:space="preserve">of the parties involved. </w:t>
      </w:r>
      <w:r>
        <w:rPr>
          <w:rFonts w:ascii="Calibri" w:eastAsia="Calibri" w:hAnsi="Calibri" w:cs="Calibri"/>
          <w:sz w:val="16"/>
          <w:szCs w:val="16"/>
        </w:rPr>
        <w:t xml:space="preserve">Realist claims that focusing on third-world issues is misplaced are thus fallacious; war in a future US-China bipolar system remains as costly as it was during the Cold War. Because of the fragile nature of many African regimes, domestic grievances are more prone to result in conflict; </w:t>
      </w:r>
      <w:r>
        <w:rPr>
          <w:rFonts w:ascii="Calibri" w:eastAsia="Calibri" w:hAnsi="Calibri" w:cs="Calibri"/>
          <w:sz w:val="16"/>
          <w:szCs w:val="16"/>
          <w:u w:val="single"/>
        </w:rPr>
        <w:t xml:space="preserve">US and Chinese strategic </w:t>
      </w:r>
      <w:r>
        <w:rPr>
          <w:rFonts w:ascii="Calibri" w:eastAsia="Calibri" w:hAnsi="Calibri" w:cs="Calibri"/>
          <w:b/>
          <w:sz w:val="26"/>
          <w:szCs w:val="26"/>
          <w:highlight w:val="yellow"/>
          <w:u w:val="single"/>
        </w:rPr>
        <w:t>interests will dictate</w:t>
      </w:r>
      <w:r>
        <w:rPr>
          <w:rFonts w:ascii="Calibri" w:eastAsia="Calibri" w:hAnsi="Calibri" w:cs="Calibri"/>
          <w:sz w:val="16"/>
          <w:szCs w:val="16"/>
          <w:u w:val="single"/>
        </w:rPr>
        <w:t xml:space="preserve"> an </w:t>
      </w:r>
      <w:r>
        <w:rPr>
          <w:rFonts w:ascii="Calibri" w:eastAsia="Calibri" w:hAnsi="Calibri" w:cs="Calibri"/>
          <w:b/>
          <w:sz w:val="26"/>
          <w:szCs w:val="26"/>
          <w:highlight w:val="yellow"/>
          <w:u w:val="single"/>
        </w:rPr>
        <w:t>intrusive foreign policy</w:t>
      </w:r>
      <w:r>
        <w:rPr>
          <w:rFonts w:ascii="Calibri" w:eastAsia="Calibri" w:hAnsi="Calibri" w:cs="Calibri"/>
          <w:sz w:val="16"/>
          <w:szCs w:val="16"/>
          <w:u w:val="single"/>
        </w:rPr>
        <w:t xml:space="preserve"> </w:t>
      </w:r>
      <w:r>
        <w:rPr>
          <w:rFonts w:ascii="Calibri" w:eastAsia="Calibri" w:hAnsi="Calibri" w:cs="Calibri"/>
          <w:b/>
          <w:sz w:val="26"/>
          <w:szCs w:val="26"/>
          <w:highlight w:val="yellow"/>
          <w:u w:val="single"/>
        </w:rPr>
        <w:t>to be</w:t>
      </w:r>
      <w:r>
        <w:rPr>
          <w:rFonts w:ascii="Calibri" w:eastAsia="Calibri" w:hAnsi="Calibri" w:cs="Calibri"/>
          <w:sz w:val="16"/>
          <w:szCs w:val="16"/>
          <w:u w:val="single"/>
        </w:rPr>
        <w:t xml:space="preserve"> both </w:t>
      </w:r>
      <w:r>
        <w:rPr>
          <w:rFonts w:ascii="Calibri" w:eastAsia="Calibri" w:hAnsi="Calibri" w:cs="Calibri"/>
          <w:b/>
          <w:sz w:val="26"/>
          <w:szCs w:val="26"/>
          <w:highlight w:val="yellow"/>
          <w:u w:val="single"/>
        </w:rPr>
        <w:t>prudent and vital</w:t>
      </w:r>
      <w:r>
        <w:rPr>
          <w:rFonts w:ascii="Calibri" w:eastAsia="Calibri" w:hAnsi="Calibri" w:cs="Calibri"/>
          <w:sz w:val="16"/>
          <w:szCs w:val="16"/>
          <w:u w:val="single"/>
        </w:rPr>
        <w:t xml:space="preserve">. US-Sino </w:t>
      </w:r>
      <w:r>
        <w:rPr>
          <w:rFonts w:ascii="Calibri" w:eastAsia="Calibri" w:hAnsi="Calibri" w:cs="Calibri"/>
          <w:b/>
          <w:sz w:val="26"/>
          <w:szCs w:val="26"/>
          <w:highlight w:val="yellow"/>
          <w:u w:val="single"/>
        </w:rPr>
        <w:t>proxy conflicts over control of African resources will</w:t>
      </w:r>
      <w:r>
        <w:rPr>
          <w:rFonts w:ascii="Calibri" w:eastAsia="Calibri" w:hAnsi="Calibri" w:cs="Calibri"/>
          <w:sz w:val="16"/>
          <w:szCs w:val="16"/>
          <w:u w:val="single"/>
        </w:rPr>
        <w:t xml:space="preserve"> likely </w:t>
      </w:r>
      <w:r>
        <w:rPr>
          <w:rFonts w:ascii="Calibri" w:eastAsia="Calibri" w:hAnsi="Calibri" w:cs="Calibri"/>
          <w:b/>
          <w:sz w:val="26"/>
          <w:szCs w:val="26"/>
          <w:highlight w:val="yellow"/>
          <w:u w:val="single"/>
        </w:rPr>
        <w:t>become necessary</w:t>
      </w:r>
      <w:r>
        <w:rPr>
          <w:rFonts w:ascii="Calibri" w:eastAsia="Calibri" w:hAnsi="Calibri" w:cs="Calibri"/>
          <w:sz w:val="16"/>
          <w:szCs w:val="16"/>
          <w:u w:val="single"/>
        </w:rPr>
        <w:t xml:space="preserve"> if these great powers are </w:t>
      </w:r>
      <w:r>
        <w:rPr>
          <w:rFonts w:ascii="Calibri" w:eastAsia="Calibri" w:hAnsi="Calibri" w:cs="Calibri"/>
          <w:b/>
          <w:sz w:val="26"/>
          <w:szCs w:val="26"/>
          <w:highlight w:val="yellow"/>
          <w:u w:val="single"/>
        </w:rPr>
        <w:t xml:space="preserve">to sustain </w:t>
      </w:r>
      <w:r>
        <w:rPr>
          <w:rFonts w:ascii="Calibri" w:eastAsia="Calibri" w:hAnsi="Calibri" w:cs="Calibri"/>
          <w:sz w:val="16"/>
          <w:szCs w:val="16"/>
          <w:u w:val="single"/>
        </w:rPr>
        <w:t xml:space="preserve">their </w:t>
      </w:r>
      <w:r>
        <w:rPr>
          <w:rFonts w:ascii="Calibri" w:eastAsia="Calibri" w:hAnsi="Calibri" w:cs="Calibri"/>
          <w:b/>
          <w:sz w:val="26"/>
          <w:szCs w:val="26"/>
          <w:highlight w:val="yellow"/>
          <w:u w:val="single"/>
        </w:rPr>
        <w:t>national security postures</w:t>
      </w:r>
      <w:r>
        <w:rPr>
          <w:rFonts w:ascii="Calibri" w:eastAsia="Calibri" w:hAnsi="Calibri" w:cs="Calibri"/>
          <w:sz w:val="16"/>
          <w:szCs w:val="16"/>
        </w:rPr>
        <w:t xml:space="preserve">, especially in terms of strategic defense.60  </w:t>
      </w:r>
    </w:p>
    <w:p w14:paraId="172295DA" w14:textId="77777777" w:rsidR="00A20181" w:rsidRDefault="007E6AE1" w:rsidP="00A20181">
      <w:pPr>
        <w:spacing w:after="120"/>
        <w:rPr>
          <w:rFonts w:ascii="Calibri" w:eastAsia="Calibri" w:hAnsi="Calibri" w:cs="Calibri"/>
          <w:sz w:val="16"/>
          <w:szCs w:val="16"/>
        </w:rPr>
      </w:pPr>
      <w:r>
        <w:rPr>
          <w:noProof/>
        </w:rPr>
        <w:pict w14:anchorId="1B38474E">
          <v:rect id="_x0000_i1026" alt="" style="width:468pt;height:.05pt;mso-width-percent:0;mso-height-percent:0;mso-width-percent:0;mso-height-percent:0" o:hralign="center" o:hrstd="t" o:hr="t" fillcolor="#a0a0a0" stroked="f"/>
        </w:pict>
      </w:r>
    </w:p>
    <w:p w14:paraId="24DB872A" w14:textId="77777777" w:rsidR="00A20181" w:rsidRDefault="00A20181" w:rsidP="00A20181">
      <w:pPr>
        <w:pStyle w:val="Heading2"/>
      </w:pPr>
      <w:bookmarkStart w:id="16" w:name="_fgqigmlplr3j" w:colFirst="0" w:colLast="0"/>
      <w:bookmarkEnd w:id="16"/>
      <w:r>
        <w:t>Contention 3 - Russia</w:t>
      </w:r>
    </w:p>
    <w:p w14:paraId="14DD2E3A" w14:textId="77777777" w:rsidR="00A20181" w:rsidRDefault="00A20181" w:rsidP="00A20181">
      <w:pPr>
        <w:pStyle w:val="Heading3"/>
        <w:rPr>
          <w:color w:val="000000"/>
        </w:rPr>
      </w:pPr>
      <w:bookmarkStart w:id="17" w:name="_lfu9o9nvnqk" w:colFirst="0" w:colLast="0"/>
      <w:bookmarkEnd w:id="17"/>
      <w:r>
        <w:rPr>
          <w:color w:val="000000"/>
        </w:rPr>
        <w:t xml:space="preserve">U.S. - Russia Relations are at an all time low. </w:t>
      </w:r>
    </w:p>
    <w:p w14:paraId="044323FE" w14:textId="77777777" w:rsidR="00A20181" w:rsidRDefault="00A20181" w:rsidP="00A20181">
      <w:pPr>
        <w:pStyle w:val="Heading4"/>
        <w:spacing w:before="0" w:after="120"/>
        <w:rPr>
          <w:color w:val="000000"/>
        </w:rPr>
      </w:pPr>
      <w:bookmarkStart w:id="18" w:name="_8nc0kwb3duwg" w:colFirst="0" w:colLast="0"/>
      <w:bookmarkEnd w:id="18"/>
      <w:r>
        <w:rPr>
          <w:rFonts w:ascii="Calibri" w:eastAsia="Calibri" w:hAnsi="Calibri" w:cs="Calibri"/>
          <w:color w:val="000000"/>
        </w:rPr>
        <w:t>Weir 21</w:t>
      </w:r>
    </w:p>
    <w:p w14:paraId="1EC86E3D" w14:textId="77777777" w:rsidR="00A20181" w:rsidRDefault="00A20181" w:rsidP="00A20181">
      <w:pPr>
        <w:spacing w:after="120"/>
        <w:rPr>
          <w:rFonts w:ascii="Calibri" w:eastAsia="Calibri" w:hAnsi="Calibri" w:cs="Calibri"/>
          <w:sz w:val="20"/>
          <w:szCs w:val="20"/>
        </w:rPr>
      </w:pPr>
      <w:r>
        <w:rPr>
          <w:rFonts w:ascii="Calibri" w:eastAsia="Calibri" w:hAnsi="Calibri" w:cs="Calibri"/>
          <w:sz w:val="20"/>
          <w:szCs w:val="20"/>
        </w:rPr>
        <w:t xml:space="preserve">[(Fred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low.“ Christian Science Monitor 4-20-2021 https://www.csmonitor.com/World/Europe/2021/0420/Worse-than-the-Cold-War-US-Russia-relations-hit-new-low] </w:t>
      </w:r>
    </w:p>
    <w:p w14:paraId="0A39DF06" w14:textId="77777777" w:rsidR="00A20181" w:rsidRDefault="00A20181" w:rsidP="00A20181">
      <w:pPr>
        <w:spacing w:after="120"/>
      </w:pPr>
      <w:r>
        <w:rPr>
          <w:rFonts w:ascii="Calibri" w:eastAsia="Calibri" w:hAnsi="Calibri" w:cs="Calibri"/>
          <w:sz w:val="16"/>
          <w:szCs w:val="16"/>
          <w:u w:val="single"/>
        </w:rPr>
        <w:t>Russia’s relations with the West, and the United States in particular, appear to be plumbing depths of acrimony and mutual misunderstanding unseen even during the original Cold War.</w:t>
      </w:r>
      <w:r>
        <w:rPr>
          <w:rFonts w:ascii="Calibri" w:eastAsia="Calibri" w:hAnsi="Calibri" w:cs="Calibri"/>
          <w:b/>
          <w:sz w:val="26"/>
          <w:szCs w:val="26"/>
          <w:highlight w:val="yellow"/>
          <w:u w:val="single"/>
        </w:rPr>
        <w:t xml:space="preserve"> </w:t>
      </w:r>
      <w:r>
        <w:rPr>
          <w:rFonts w:ascii="Calibri" w:eastAsia="Calibri" w:hAnsi="Calibri" w:cs="Calibri"/>
          <w:sz w:val="16"/>
          <w:szCs w:val="16"/>
        </w:rPr>
        <w:t>After years of deteriorating relations, sanctions, tit-for-tat diplomatic expulsions, and an escalating “information war,” some in Moscow are asking if there even is any point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Ukraine, and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w:t>
      </w:r>
      <w:r>
        <w:rPr>
          <w:rFonts w:ascii="Calibri" w:eastAsia="Calibri" w:hAnsi="Calibri" w:cs="Calibri"/>
          <w:b/>
          <w:sz w:val="26"/>
          <w:szCs w:val="26"/>
          <w:highlight w:val="yellow"/>
          <w:u w:val="single"/>
        </w:rPr>
        <w:t xml:space="preserve"> there is a growing sense in Moscow that the downward spiral of East-West ties has reached a point of no return, and that Russia should consider abandoning hopes of reconciliation</w:t>
      </w:r>
      <w:r>
        <w:rPr>
          <w:rFonts w:ascii="Calibri" w:eastAsia="Calibri" w:hAnsi="Calibri" w:cs="Calibri"/>
          <w:sz w:val="16"/>
          <w:szCs w:val="16"/>
          <w:u w:val="single"/>
        </w:rPr>
        <w:t xml:space="preserve"> with the West</w:t>
      </w:r>
      <w:r>
        <w:rPr>
          <w:rFonts w:ascii="Calibri" w:eastAsia="Calibri" w:hAnsi="Calibri" w:cs="Calibri"/>
          <w:sz w:val="16"/>
          <w:szCs w:val="16"/>
        </w:rPr>
        <w:t xml:space="preserve"> and seek permanent alternatives: perhaps in an intensified compact with China, and targeted relationships with countries of Europe and other regions that are willing to do business with Moscow. </w:t>
      </w:r>
      <w:r>
        <w:rPr>
          <w:rFonts w:ascii="Calibri" w:eastAsia="Calibri" w:hAnsi="Calibri" w:cs="Calibri"/>
          <w:b/>
          <w:sz w:val="26"/>
          <w:szCs w:val="26"/>
          <w:highlight w:val="yellow"/>
          <w:u w:val="single"/>
        </w:rPr>
        <w:t>“Things are at rock bottom.</w:t>
      </w:r>
      <w:r>
        <w:rPr>
          <w:rFonts w:ascii="Calibri" w:eastAsia="Calibri" w:hAnsi="Calibri" w:cs="Calibri"/>
          <w:sz w:val="16"/>
          <w:szCs w:val="16"/>
          <w:u w:val="single"/>
        </w:rPr>
        <w:t xml:space="preserve"> This may not be structurally a cold war in the way the old one was, but mentally, in terms of atmosphere, it’s even worse,”</w:t>
      </w:r>
      <w:r>
        <w:rPr>
          <w:rFonts w:ascii="Calibri" w:eastAsia="Calibri" w:hAnsi="Calibri" w:cs="Calibri"/>
          <w:sz w:val="16"/>
          <w:szCs w:val="16"/>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Foreign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Kortunov, director of the Russian International Affairs Council, which is affiliated with the Foreign Ministry. “There are also some areas where the best we could do is agree to disagree, such as Ukraine and human rights issues.” </w:t>
      </w:r>
      <w:r>
        <w:rPr>
          <w:rFonts w:ascii="Calibri" w:eastAsia="Calibri" w:hAnsi="Calibri" w:cs="Calibri"/>
          <w:sz w:val="16"/>
          <w:szCs w:val="16"/>
          <w:u w:val="singl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Pr>
          <w:rFonts w:ascii="Calibri" w:eastAsia="Calibri" w:hAnsi="Calibri" w:cs="Calibri"/>
          <w:sz w:val="16"/>
          <w:szCs w:val="16"/>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Babuskinsky District Court in Moscow Feb. 12, 2021, is in poor health amid his hunger strike while in prison in Russia. He was recently moved to a prison hospital. </w:t>
      </w:r>
      <w:r>
        <w:rPr>
          <w:rFonts w:ascii="Calibri" w:eastAsia="Calibri" w:hAnsi="Calibri" w:cs="Calibri"/>
          <w:sz w:val="16"/>
          <w:szCs w:val="16"/>
          <w:u w:val="single"/>
        </w:rPr>
        <w:t>Tensions around the Russian-backed rebel republics in eastern Ukraine have been much severer than usual, with a spike in violent incidents on the front line, a demonstrative Russian military buildup near the borders, and strong U.S. and NATO affirmations of support for Kyiv. The Russian narrative claims that Ukrainian President Volodymyr Zelenskiy triggered the crisis a month ago</w:t>
      </w:r>
      <w:r>
        <w:rPr>
          <w:rFonts w:ascii="Calibri" w:eastAsia="Calibri" w:hAnsi="Calibri" w:cs="Calibri"/>
          <w:sz w:val="16"/>
          <w:szCs w:val="16"/>
        </w:rPr>
        <w:t xml:space="preserve"> by signing a decree that makes retaking the Russian-annexed territory of Crimea official Ukrainian state policy. </w:t>
      </w:r>
      <w:r>
        <w:rPr>
          <w:rFonts w:ascii="Calibri" w:eastAsia="Calibri" w:hAnsi="Calibri" w:cs="Calibri"/>
          <w:sz w:val="16"/>
          <w:szCs w:val="16"/>
          <w:u w:val="single"/>
        </w:rPr>
        <w:t xml:space="preserve">Mr. Zelenskiy has also appealed to the U.S. and Europe to expedite Ukraine’s membership in NATO, which Russia has long described as a “red line” that would lead to war. </w:t>
      </w:r>
      <w:r>
        <w:rPr>
          <w:rFonts w:ascii="Calibri" w:eastAsia="Calibri" w:hAnsi="Calibri" w:cs="Calibri"/>
          <w:sz w:val="16"/>
          <w:szCs w:val="16"/>
        </w:rPr>
        <w:t xml:space="preserve">But </w:t>
      </w:r>
      <w:r>
        <w:rPr>
          <w:rFonts w:ascii="Calibri" w:eastAsia="Calibri" w:hAnsi="Calibri" w:cs="Calibri"/>
          <w:sz w:val="16"/>
          <w:szCs w:val="16"/>
          <w:u w:val="single"/>
        </w:rPr>
        <w:t>Russian leaders</w:t>
      </w:r>
      <w:r>
        <w:rPr>
          <w:rFonts w:ascii="Calibri" w:eastAsia="Calibri" w:hAnsi="Calibri" w:cs="Calibri"/>
          <w:sz w:val="16"/>
          <w:szCs w:val="16"/>
        </w:rPr>
        <w:t xml:space="preserve">, who have been </w:t>
      </w:r>
      <w:r>
        <w:rPr>
          <w:rFonts w:ascii="Calibri" w:eastAsia="Calibri" w:hAnsi="Calibri" w:cs="Calibri"/>
          <w:sz w:val="16"/>
          <w:szCs w:val="16"/>
          <w:u w:val="single"/>
        </w:rPr>
        <w:t>at pains to deny any direct involvement in Ukraine’s war for the past seven years, now say openly that they will fight to defend the two rebel republics.</w:t>
      </w:r>
      <w:r>
        <w:rPr>
          <w:rFonts w:ascii="Calibri" w:eastAsia="Calibri" w:hAnsi="Calibri" w:cs="Calibri"/>
          <w:sz w:val="16"/>
          <w:szCs w:val="16"/>
        </w:rPr>
        <w:t xml:space="preserve"> Top Kremlin official Dmitry Kozak even warned that if conflict erupts, it could be “the beginning of the end” for Ukraine. </w:t>
      </w:r>
      <w:r>
        <w:rPr>
          <w:rFonts w:ascii="Calibri" w:eastAsia="Calibri" w:hAnsi="Calibri" w:cs="Calibri"/>
          <w:b/>
          <w:sz w:val="26"/>
          <w:szCs w:val="26"/>
          <w:highlight w:val="yellow"/>
          <w:u w:val="single"/>
        </w:rPr>
        <w:t>“This is a very desperate situation</w:t>
      </w:r>
      <w:r>
        <w:rPr>
          <w:rFonts w:ascii="Calibri" w:eastAsia="Calibri" w:hAnsi="Calibri" w:cs="Calibri"/>
          <w:sz w:val="16"/>
          <w:szCs w:val="16"/>
          <w:u w:val="single"/>
        </w:rPr>
        <w:t>,”</w:t>
      </w:r>
      <w:r>
        <w:rPr>
          <w:rFonts w:ascii="Calibri" w:eastAsia="Calibri" w:hAnsi="Calibri" w:cs="Calibri"/>
          <w:sz w:val="16"/>
          <w:szCs w:val="16"/>
        </w:rPr>
        <w:t xml:space="preserve"> says Vadim Karasyov, director of the independent Institute of Global Strategies in Kyiv. “We know the West is not going to help Ukraine militarily if it comes to war. So we need to find some kind of workable compromises, not more pretexts for war.” Time to turn eastward?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Markedonov,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Pr>
          <w:rFonts w:ascii="Calibri" w:eastAsia="Calibri" w:hAnsi="Calibri" w:cs="Calibri"/>
          <w:sz w:val="16"/>
          <w:szCs w:val="16"/>
          <w:u w:val="single"/>
        </w:rPr>
        <w:t>Russia may turn away from any hopes of even pragmatic rapprochement with the West,</w:t>
      </w:r>
      <w:r>
        <w:rPr>
          <w:rFonts w:ascii="Calibri" w:eastAsia="Calibri" w:hAnsi="Calibri" w:cs="Calibri"/>
          <w:sz w:val="16"/>
          <w:szCs w:val="16"/>
        </w:rPr>
        <w:t xml:space="preserve"> experts warn. Mr.</w:t>
      </w:r>
      <w:r>
        <w:rPr>
          <w:rFonts w:ascii="Calibri" w:eastAsia="Calibri" w:hAnsi="Calibri" w:cs="Calibri"/>
          <w:sz w:val="16"/>
          <w:szCs w:val="16"/>
          <w:u w:val="single"/>
        </w:rPr>
        <w:t xml:space="preserve"> Lukyanov</w:t>
      </w:r>
      <w:r>
        <w:rPr>
          <w:rFonts w:ascii="Calibri" w:eastAsia="Calibri" w:hAnsi="Calibri" w:cs="Calibri"/>
          <w:sz w:val="16"/>
          <w:szCs w:val="16"/>
        </w:rPr>
        <w:t xml:space="preserve">, who </w:t>
      </w:r>
      <w:r>
        <w:rPr>
          <w:rFonts w:ascii="Calibri" w:eastAsia="Calibri" w:hAnsi="Calibri" w:cs="Calibri"/>
          <w:sz w:val="16"/>
          <w:szCs w:val="16"/>
          <w:u w:val="single"/>
        </w:rPr>
        <w:t>maintains close contact with his Chinese counterparts</w:t>
      </w:r>
      <w:r>
        <w:rPr>
          <w:rFonts w:ascii="Calibri" w:eastAsia="Calibri" w:hAnsi="Calibri" w:cs="Calibri"/>
          <w:sz w:val="16"/>
          <w:szCs w:val="16"/>
        </w:rPr>
        <w:t xml:space="preserve">, says </w:t>
      </w:r>
      <w:r>
        <w:rPr>
          <w:rFonts w:ascii="Calibri" w:eastAsia="Calibri" w:hAnsi="Calibri" w:cs="Calibri"/>
          <w:sz w:val="16"/>
          <w:szCs w:val="16"/>
          <w:u w:val="single"/>
        </w:rPr>
        <w:t xml:space="preserve">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 </w:t>
      </w:r>
      <w:r>
        <w:rPr>
          <w:rFonts w:ascii="Calibri" w:eastAsia="Calibri" w:hAnsi="Calibri" w:cs="Calibri"/>
          <w:sz w:val="16"/>
          <w:szCs w:val="16"/>
        </w:rPr>
        <w:t>“</w:t>
      </w:r>
      <w:r>
        <w:rPr>
          <w:rFonts w:ascii="Calibri" w:eastAsia="Calibri" w:hAnsi="Calibri" w:cs="Calibri"/>
          <w:sz w:val="16"/>
          <w:szCs w:val="16"/>
          <w:u w:val="single"/>
        </w:rPr>
        <w:t>It was the Chinese, in the past, who were very cautious about participating” in anything that looked like an anti-Western alliance</w:t>
      </w:r>
      <w:r>
        <w:rPr>
          <w:rFonts w:ascii="Calibri" w:eastAsia="Calibri" w:hAnsi="Calibri" w:cs="Calibri"/>
          <w:sz w:val="16"/>
          <w:szCs w:val="16"/>
        </w:rPr>
        <w:t>, says Mr. Lukyanov. “</w:t>
      </w:r>
      <w:r>
        <w:rPr>
          <w:rFonts w:ascii="Calibri" w:eastAsia="Calibri" w:hAnsi="Calibri" w:cs="Calibri"/>
          <w:sz w:val="16"/>
          <w:szCs w:val="16"/>
          <w:u w:val="single"/>
        </w:rPr>
        <w:t>We are hearing a new tone from them now.</w:t>
      </w:r>
      <w:r>
        <w:rPr>
          <w:rFonts w:ascii="Calibri" w:eastAsia="Calibri" w:hAnsi="Calibri" w:cs="Calibri"/>
          <w:sz w:val="16"/>
          <w:szCs w:val="16"/>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692D99E2" w14:textId="77777777" w:rsidR="00A20181" w:rsidRDefault="00A20181" w:rsidP="00A20181">
      <w:pPr>
        <w:pStyle w:val="Heading3"/>
        <w:rPr>
          <w:color w:val="000000"/>
        </w:rPr>
      </w:pPr>
      <w:bookmarkStart w:id="19" w:name="_ogh72znkb1v4" w:colFirst="0" w:colLast="0"/>
      <w:bookmarkEnd w:id="19"/>
      <w:r>
        <w:rPr>
          <w:color w:val="000000"/>
        </w:rPr>
        <w:t>But, deep space exploration is a shared goal that prevents escalation of US-Russia tensions. Unfortunately, privatization deeply threatens relations.</w:t>
      </w:r>
    </w:p>
    <w:p w14:paraId="15754F7E" w14:textId="77777777" w:rsidR="00A20181" w:rsidRDefault="00A20181" w:rsidP="00A20181">
      <w:pPr>
        <w:pStyle w:val="Heading4"/>
        <w:spacing w:before="0"/>
        <w:rPr>
          <w:color w:val="000000"/>
        </w:rPr>
      </w:pPr>
      <w:bookmarkStart w:id="20" w:name="_loncv9fw1ls7" w:colFirst="0" w:colLast="0"/>
      <w:bookmarkEnd w:id="20"/>
      <w:r>
        <w:rPr>
          <w:rFonts w:ascii="Calibri" w:eastAsia="Calibri" w:hAnsi="Calibri" w:cs="Calibri"/>
          <w:color w:val="000000"/>
        </w:rPr>
        <w:t xml:space="preserve">CSIS 18 </w:t>
      </w:r>
    </w:p>
    <w:p w14:paraId="507746D3" w14:textId="77777777" w:rsidR="00A20181" w:rsidRDefault="00A20181" w:rsidP="00A20181">
      <w:pPr>
        <w:spacing w:after="120"/>
        <w:rPr>
          <w:rFonts w:ascii="Calibri" w:eastAsia="Calibri" w:hAnsi="Calibri" w:cs="Calibri"/>
          <w:sz w:val="20"/>
          <w:szCs w:val="20"/>
        </w:rPr>
      </w:pPr>
      <w:r>
        <w:rPr>
          <w:rFonts w:ascii="Calibri" w:eastAsia="Calibri" w:hAnsi="Calibri" w:cs="Calibri"/>
          <w:sz w:val="20"/>
          <w:szCs w:val="20"/>
        </w:rPr>
        <w:t xml:space="preserve">[(Center for Strategic and International Studies), “Why Human Space Exploration Matters,” August 21, 2018 </w:t>
      </w:r>
      <w:hyperlink r:id="rId36">
        <w:r>
          <w:rPr>
            <w:rFonts w:ascii="Calibri" w:eastAsia="Calibri" w:hAnsi="Calibri" w:cs="Calibri"/>
            <w:color w:val="1155CC"/>
            <w:sz w:val="20"/>
            <w:szCs w:val="20"/>
            <w:u w:val="single"/>
          </w:rPr>
          <w:t>https://www.csis.org/blogs/post-soviet-post/space-cooperation</w:t>
        </w:r>
      </w:hyperlink>
      <w:r>
        <w:rPr>
          <w:rFonts w:ascii="Calibri" w:eastAsia="Calibri" w:hAnsi="Calibri" w:cs="Calibri"/>
          <w:sz w:val="20"/>
          <w:szCs w:val="20"/>
        </w:rPr>
        <w:t>] Chaminade. Bracket was from the original article</w:t>
      </w:r>
    </w:p>
    <w:p w14:paraId="0AE4F362" w14:textId="77777777" w:rsidR="00A20181" w:rsidRDefault="00A20181" w:rsidP="00A20181">
      <w:pPr>
        <w:spacing w:after="120"/>
        <w:rPr>
          <w:rFonts w:ascii="Calibri" w:eastAsia="Calibri" w:hAnsi="Calibri" w:cs="Calibri"/>
          <w:sz w:val="26"/>
          <w:szCs w:val="26"/>
        </w:rPr>
      </w:pPr>
      <w:r>
        <w:rPr>
          <w:rFonts w:ascii="Calibri" w:eastAsia="Calibri" w:hAnsi="Calibri" w:cs="Calibri"/>
          <w:sz w:val="16"/>
          <w:szCs w:val="16"/>
        </w:rPr>
        <w:t xml:space="preserve">U.S.-Russian space cooperation continues to be a stated mutual goal. In April 2018, President Putin said of space, “Thank God, this field of activity is not being influenced by problems in politics. Therefore, I hope that everything will develop, since it is in the interests of everyone…This is a sphere that unites people. I hope it will continue to be this way.” During his statement at a recent event at CSIS, NASA Administrator Jim Bridenstine said, </w:t>
      </w:r>
      <w:r>
        <w:rPr>
          <w:rFonts w:ascii="Calibri" w:eastAsia="Calibri" w:hAnsi="Calibri" w:cs="Calibri"/>
          <w:b/>
          <w:sz w:val="26"/>
          <w:szCs w:val="26"/>
          <w:highlight w:val="yellow"/>
          <w:u w:val="single"/>
        </w:rPr>
        <w:t>“[space] is our best opportunity to dialogue when everything else falls apart.</w:t>
      </w:r>
      <w:r>
        <w:rPr>
          <w:rFonts w:ascii="Calibri" w:eastAsia="Calibri" w:hAnsi="Calibri" w:cs="Calibri"/>
          <w:sz w:val="16"/>
          <w:szCs w:val="16"/>
        </w:rPr>
        <w:t xml:space="preserve"> We’ve got American astronauts and Russian cosmonauts dependent on each other on the International Space Station, which enables us to ultimately maintain that dialogue.” 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The</w:t>
      </w:r>
      <w:r>
        <w:rPr>
          <w:rFonts w:ascii="Calibri" w:eastAsia="Calibri" w:hAnsi="Calibri" w:cs="Calibri"/>
          <w:b/>
          <w:sz w:val="26"/>
          <w:szCs w:val="26"/>
          <w:highlight w:val="yellow"/>
          <w:u w:val="single"/>
        </w:rPr>
        <w:t xml:space="preserve"> U.S. and Russia </w:t>
      </w:r>
      <w:r>
        <w:rPr>
          <w:rFonts w:ascii="Calibri" w:eastAsia="Calibri" w:hAnsi="Calibri" w:cs="Calibri"/>
          <w:sz w:val="16"/>
          <w:szCs w:val="16"/>
        </w:rPr>
        <w:t>signed a joint statement in 2017 in</w:t>
      </w:r>
      <w:r>
        <w:rPr>
          <w:rFonts w:ascii="Calibri" w:eastAsia="Calibri" w:hAnsi="Calibri" w:cs="Calibri"/>
          <w:b/>
          <w:sz w:val="26"/>
          <w:szCs w:val="26"/>
          <w:highlight w:val="yellow"/>
          <w:u w:val="single"/>
        </w:rPr>
        <w:t xml:space="preserve"> support</w:t>
      </w:r>
      <w:r>
        <w:rPr>
          <w:rFonts w:ascii="Calibri" w:eastAsia="Calibri" w:hAnsi="Calibri" w:cs="Calibri"/>
          <w:sz w:val="16"/>
          <w:szCs w:val="16"/>
        </w:rPr>
        <w:t xml:space="preserve"> of</w:t>
      </w:r>
      <w:r>
        <w:rPr>
          <w:rFonts w:ascii="Calibri" w:eastAsia="Calibri" w:hAnsi="Calibri" w:cs="Calibri"/>
          <w:b/>
          <w:sz w:val="26"/>
          <w:szCs w:val="26"/>
          <w:highlight w:val="yellow"/>
          <w:u w:val="single"/>
        </w:rPr>
        <w:t xml:space="preserve"> the idea of collaborating on deep space exploration</w:t>
      </w:r>
      <w:r>
        <w:rPr>
          <w:rFonts w:ascii="Calibri" w:eastAsia="Calibri" w:hAnsi="Calibri" w:cs="Calibri"/>
          <w:sz w:val="16"/>
          <w:szCs w:val="16"/>
        </w:rPr>
        <w:t xml:space="preserve">, including the construction of the Lunar Orbital Platform-Gateway, a research-focused space station orbiting the moon. Through agreements on civilian space exploration, such as the Lunar Orbital Platform-Gateway or future Mars projects, that have clear benefits to both sides, some degree of cooperation will remain in both countries’ interest. The high price tag for pursuing space exploration alone and opportunities for sharing and receiving technical expertise encourages international partnerships like the ISS. However, at least three factors, apart from the overall deterioration of U.S.-Russia relations, threaten this cooperation. First, </w:t>
      </w:r>
      <w:r>
        <w:rPr>
          <w:rFonts w:ascii="Calibri" w:eastAsia="Calibri" w:hAnsi="Calibri" w:cs="Calibri"/>
          <w:b/>
          <w:sz w:val="26"/>
          <w:szCs w:val="26"/>
          <w:highlight w:val="yellow"/>
          <w:u w:val="single"/>
        </w:rPr>
        <w:t xml:space="preserve">growth of the private sector space industry may alter the economic arrangement between </w:t>
      </w:r>
      <w:r>
        <w:rPr>
          <w:rFonts w:ascii="Calibri" w:eastAsia="Calibri" w:hAnsi="Calibri" w:cs="Calibri"/>
          <w:sz w:val="16"/>
          <w:szCs w:val="16"/>
        </w:rPr>
        <w:t>the</w:t>
      </w:r>
      <w:r>
        <w:rPr>
          <w:rFonts w:ascii="Calibri" w:eastAsia="Calibri" w:hAnsi="Calibri" w:cs="Calibri"/>
          <w:b/>
          <w:sz w:val="26"/>
          <w:szCs w:val="26"/>
          <w:highlight w:val="yellow"/>
          <w:u w:val="single"/>
        </w:rPr>
        <w:t xml:space="preserve"> U.S. and Russia</w:t>
      </w:r>
      <w:r>
        <w:rPr>
          <w:rFonts w:ascii="Calibri" w:eastAsia="Calibri" w:hAnsi="Calibri" w:cs="Calibri"/>
          <w:sz w:val="16"/>
          <w:szCs w:val="16"/>
        </w:rPr>
        <w:t xml:space="preserve">, </w:t>
      </w:r>
      <w:r>
        <w:rPr>
          <w:rFonts w:ascii="Calibri" w:eastAsia="Calibri" w:hAnsi="Calibri" w:cs="Calibri"/>
          <w:b/>
          <w:sz w:val="26"/>
          <w:szCs w:val="26"/>
          <w:highlight w:val="yellow"/>
          <w:u w:val="single"/>
        </w:rPr>
        <w:t>and</w:t>
      </w:r>
      <w:r>
        <w:rPr>
          <w:rFonts w:ascii="Calibri" w:eastAsia="Calibri" w:hAnsi="Calibri" w:cs="Calibri"/>
          <w:sz w:val="16"/>
          <w:szCs w:val="16"/>
        </w:rPr>
        <w:t xml:space="preserve"> ultimately </w:t>
      </w:r>
      <w:r>
        <w:rPr>
          <w:rFonts w:ascii="Calibri" w:eastAsia="Calibri" w:hAnsi="Calibri" w:cs="Calibri"/>
          <w:b/>
          <w:sz w:val="26"/>
          <w:szCs w:val="26"/>
          <w:highlight w:val="yellow"/>
          <w:u w:val="single"/>
        </w:rPr>
        <w:t>lower the benefits of cooperation to both</w:t>
      </w:r>
      <w:r>
        <w:rPr>
          <w:rFonts w:ascii="Calibri" w:eastAsia="Calibri" w:hAnsi="Calibri" w:cs="Calibri"/>
          <w:sz w:val="16"/>
          <w:szCs w:val="16"/>
        </w:rPr>
        <w:t xml:space="preserve"> countries. The development of advanced technologies by private companies will give NASA new options to choose from and reduce the need to depend on (and negotiate with) Russia. </w:t>
      </w:r>
      <w:r>
        <w:rPr>
          <w:rFonts w:ascii="Calibri" w:eastAsia="Calibri" w:hAnsi="Calibri" w:cs="Calibri"/>
          <w:b/>
          <w:sz w:val="26"/>
          <w:szCs w:val="26"/>
          <w:highlight w:val="yellow"/>
          <w:u w:val="single"/>
        </w:rPr>
        <w:t xml:space="preserve">If NASA and its Russian counterpart, </w:t>
      </w:r>
      <w:r>
        <w:rPr>
          <w:rFonts w:ascii="Calibri" w:eastAsia="Calibri" w:hAnsi="Calibri" w:cs="Calibri"/>
          <w:sz w:val="16"/>
          <w:szCs w:val="16"/>
        </w:rPr>
        <w:t>Roskosmos</w:t>
      </w:r>
      <w:r>
        <w:rPr>
          <w:rFonts w:ascii="Calibri" w:eastAsia="Calibri" w:hAnsi="Calibri" w:cs="Calibri"/>
          <w:b/>
          <w:sz w:val="26"/>
          <w:szCs w:val="26"/>
          <w:highlight w:val="yellow"/>
          <w:u w:val="single"/>
        </w:rPr>
        <w:t xml:space="preserve">, have no need to talk with one another, they probably won’t in the face of tense political relations. </w:t>
      </w:r>
      <w:r>
        <w:rPr>
          <w:rFonts w:ascii="Calibri" w:eastAsia="Calibri" w:hAnsi="Calibri" w:cs="Calibri"/>
          <w:sz w:val="16"/>
          <w:szCs w:val="16"/>
        </w:rPr>
        <w:t>The U.S. intends to use Boeing and SpaceX capsules for human spaceflight beginning in 2020, and a Congressional plan in 2016 set a phase out date of Russian RD-180 rocket engines by 2022.</w:t>
      </w:r>
    </w:p>
    <w:p w14:paraId="0C59AB34" w14:textId="77777777" w:rsidR="00A20181" w:rsidRDefault="00A20181" w:rsidP="00A20181">
      <w:pPr>
        <w:pStyle w:val="Heading3"/>
        <w:rPr>
          <w:color w:val="000000"/>
        </w:rPr>
      </w:pPr>
      <w:bookmarkStart w:id="21" w:name="_istcpxadrqmd" w:colFirst="0" w:colLast="0"/>
      <w:bookmarkEnd w:id="21"/>
      <w:r>
        <w:rPr>
          <w:color w:val="000000"/>
        </w:rPr>
        <w:t>With conflict between the U.S. and Russia escalating as a result of failed diplomacy, a U.S. - Russia war would be inevitable. A conflict between these two superpowers would be catastrophic.</w:t>
      </w:r>
    </w:p>
    <w:p w14:paraId="6709B0FF" w14:textId="77777777" w:rsidR="00A20181" w:rsidRDefault="00A20181" w:rsidP="00A20181">
      <w:pPr>
        <w:pStyle w:val="Heading4"/>
        <w:spacing w:before="0" w:after="120"/>
        <w:rPr>
          <w:color w:val="000000"/>
        </w:rPr>
      </w:pPr>
      <w:bookmarkStart w:id="22" w:name="_4ecee6qe6nmc" w:colFirst="0" w:colLast="0"/>
      <w:bookmarkEnd w:id="22"/>
      <w:r>
        <w:rPr>
          <w:rFonts w:ascii="Calibri" w:eastAsia="Calibri" w:hAnsi="Calibri" w:cs="Calibri"/>
          <w:color w:val="000000"/>
        </w:rPr>
        <w:t>Edwards 17 2</w:t>
      </w:r>
    </w:p>
    <w:p w14:paraId="79D80EEF" w14:textId="77777777" w:rsidR="00A20181" w:rsidRDefault="00A20181" w:rsidP="00A20181">
      <w:pPr>
        <w:spacing w:after="120"/>
        <w:rPr>
          <w:rFonts w:ascii="Calibri" w:eastAsia="Calibri" w:hAnsi="Calibri" w:cs="Calibri"/>
          <w:sz w:val="20"/>
          <w:szCs w:val="20"/>
        </w:rPr>
      </w:pPr>
      <w:r>
        <w:rPr>
          <w:rFonts w:ascii="Calibri" w:eastAsia="Calibri" w:hAnsi="Calibri" w:cs="Calibri"/>
          <w:sz w:val="20"/>
          <w:szCs w:val="20"/>
        </w:rPr>
        <w:t xml:space="preserve">[(Paul N. Edwards, CISAC’s William J. Perry Fellow in International Security at Stanford’s Freeman Spogli Institute for International Studies. Being interviewed by EarthSky/card is only parts of the interview directly from Paul Edwards.) “How nuclear war would affect Earth’s climate,” EarthSky, September 8, 2017, earthsky.org/human-world/how-nuclear-war-would-affect-earths-climate] Chaminade AS </w:t>
      </w:r>
    </w:p>
    <w:p w14:paraId="70C1E108" w14:textId="77777777" w:rsidR="00A20181" w:rsidRDefault="00A20181" w:rsidP="00A20181">
      <w:pPr>
        <w:spacing w:after="120"/>
        <w:rPr>
          <w:rFonts w:ascii="Calibri" w:eastAsia="Calibri" w:hAnsi="Calibri" w:cs="Calibri"/>
          <w:sz w:val="17"/>
          <w:szCs w:val="17"/>
          <w:u w:val="single"/>
        </w:rPr>
      </w:pPr>
      <w:r>
        <w:rPr>
          <w:rFonts w:ascii="Calibri" w:eastAsia="Calibri" w:hAnsi="Calibri" w:cs="Calibri"/>
          <w:sz w:val="17"/>
          <w:szCs w:val="17"/>
          <w:u w:val="single"/>
        </w:rPr>
        <w:t>We are not talking enough about</w:t>
      </w:r>
      <w:r>
        <w:rPr>
          <w:rFonts w:ascii="Calibri" w:eastAsia="Calibri" w:hAnsi="Calibri" w:cs="Calibri"/>
          <w:sz w:val="20"/>
          <w:szCs w:val="20"/>
          <w:u w:val="single"/>
        </w:rPr>
        <w:t xml:space="preserve"> the climatic effects</w:t>
      </w:r>
      <w:r>
        <w:rPr>
          <w:rFonts w:ascii="Calibri" w:eastAsia="Calibri" w:hAnsi="Calibri" w:cs="Calibri"/>
          <w:sz w:val="17"/>
          <w:szCs w:val="17"/>
          <w:u w:val="single"/>
        </w:rPr>
        <w:t xml:space="preserve"> of nuclear war</w:t>
      </w:r>
      <w:r>
        <w:rPr>
          <w:rFonts w:ascii="Calibri" w:eastAsia="Calibri" w:hAnsi="Calibri" w:cs="Calibri"/>
          <w:sz w:val="11"/>
          <w:szCs w:val="11"/>
        </w:rPr>
        <w:t xml:space="preserve">. The “nuclear winter” theory of the mid-1980s played a significant role in the arms reductions of that period. But with the collapse of the Soviet Union and the reduction of U.S. and Russian nuclear arsenals, </w:t>
      </w:r>
      <w:r>
        <w:rPr>
          <w:rFonts w:ascii="Calibri" w:eastAsia="Calibri" w:hAnsi="Calibri" w:cs="Calibri"/>
          <w:sz w:val="17"/>
          <w:szCs w:val="17"/>
          <w:u w:val="single"/>
        </w:rPr>
        <w:t>this aspect of nuclear war has faded from view. That’s not good. In the mid-2000s, climate scientists such as Alan Robock (Rutgers) took another look at nuclear winter theory. This time around, they used much-improved and much more detailed climate models than those available 20 years earlier.</w:t>
      </w:r>
      <w:r>
        <w:rPr>
          <w:rFonts w:ascii="Calibri" w:eastAsia="Calibri" w:hAnsi="Calibri" w:cs="Calibri"/>
          <w:sz w:val="11"/>
          <w:szCs w:val="11"/>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Pr>
          <w:rFonts w:ascii="Calibri" w:eastAsia="Calibri" w:hAnsi="Calibri" w:cs="Calibri"/>
          <w:b/>
          <w:sz w:val="26"/>
          <w:szCs w:val="26"/>
          <w:highlight w:val="yellow"/>
          <w:u w:val="single"/>
        </w:rPr>
        <w:t xml:space="preserve">[If a] U.S.-Russia war </w:t>
      </w:r>
      <w:r>
        <w:rPr>
          <w:rFonts w:ascii="Calibri" w:eastAsia="Calibri" w:hAnsi="Calibri" w:cs="Calibri"/>
          <w:sz w:val="17"/>
          <w:szCs w:val="17"/>
          <w:u w:val="single"/>
        </w:rPr>
        <w:t>currently seems unlikely, but if it</w:t>
      </w:r>
      <w:r>
        <w:rPr>
          <w:rFonts w:ascii="Calibri" w:eastAsia="Calibri" w:hAnsi="Calibri" w:cs="Calibri"/>
          <w:b/>
          <w:sz w:val="26"/>
          <w:szCs w:val="26"/>
          <w:highlight w:val="yellow"/>
          <w:u w:val="single"/>
        </w:rPr>
        <w:t xml:space="preserve"> were to occur,</w:t>
      </w:r>
      <w:r>
        <w:rPr>
          <w:rFonts w:ascii="Calibri" w:eastAsia="Calibri" w:hAnsi="Calibri" w:cs="Calibri"/>
          <w:sz w:val="17"/>
          <w:szCs w:val="17"/>
          <w:u w:val="single"/>
        </w:rPr>
        <w:t xml:space="preserve"> </w:t>
      </w:r>
      <w:r>
        <w:rPr>
          <w:rFonts w:ascii="Calibri" w:eastAsia="Calibri" w:hAnsi="Calibri" w:cs="Calibri"/>
          <w:b/>
          <w:sz w:val="26"/>
          <w:szCs w:val="26"/>
          <w:highlight w:val="yellow"/>
          <w:u w:val="single"/>
        </w:rPr>
        <w:t>hundreds or</w:t>
      </w:r>
      <w:r>
        <w:rPr>
          <w:rFonts w:ascii="Calibri" w:eastAsia="Calibri" w:hAnsi="Calibri" w:cs="Calibri"/>
          <w:sz w:val="17"/>
          <w:szCs w:val="17"/>
          <w:u w:val="single"/>
        </w:rPr>
        <w:t xml:space="preserve"> even </w:t>
      </w:r>
      <w:r>
        <w:rPr>
          <w:rFonts w:ascii="Calibri" w:eastAsia="Calibri" w:hAnsi="Calibri" w:cs="Calibri"/>
          <w:b/>
          <w:sz w:val="26"/>
          <w:szCs w:val="26"/>
          <w:highlight w:val="yellow"/>
          <w:u w:val="single"/>
        </w:rPr>
        <w:t>thousands of nuclear weapons might be launched.</w:t>
      </w:r>
      <w:r>
        <w:rPr>
          <w:rFonts w:ascii="Calibri" w:eastAsia="Calibri" w:hAnsi="Calibri" w:cs="Calibri"/>
          <w:sz w:val="17"/>
          <w:szCs w:val="17"/>
          <w:u w:val="single"/>
        </w:rPr>
        <w:t xml:space="preserve"> The climatic </w:t>
      </w:r>
      <w:r>
        <w:rPr>
          <w:rFonts w:ascii="Calibri" w:eastAsia="Calibri" w:hAnsi="Calibri" w:cs="Calibri"/>
          <w:b/>
          <w:sz w:val="26"/>
          <w:szCs w:val="26"/>
          <w:highlight w:val="yellow"/>
          <w:u w:val="single"/>
        </w:rPr>
        <w:t xml:space="preserve">consequences would be catastrophic: </w:t>
      </w:r>
      <w:r>
        <w:rPr>
          <w:rFonts w:ascii="Calibri" w:eastAsia="Calibri" w:hAnsi="Calibri" w:cs="Calibri"/>
          <w:sz w:val="20"/>
          <w:szCs w:val="20"/>
          <w:u w:val="single"/>
        </w:rPr>
        <w:t xml:space="preserve">global average </w:t>
      </w:r>
      <w:r>
        <w:rPr>
          <w:rFonts w:ascii="Calibri" w:eastAsia="Calibri" w:hAnsi="Calibri" w:cs="Calibri"/>
          <w:b/>
          <w:sz w:val="20"/>
          <w:szCs w:val="20"/>
          <w:u w:val="single"/>
        </w:rPr>
        <w:t xml:space="preserve">temperatures would drop </w:t>
      </w:r>
      <w:r>
        <w:rPr>
          <w:rFonts w:ascii="Calibri" w:eastAsia="Calibri" w:hAnsi="Calibri" w:cs="Calibri"/>
          <w:sz w:val="20"/>
          <w:szCs w:val="20"/>
          <w:u w:val="single"/>
        </w:rPr>
        <w:t xml:space="preserve">as much as </w:t>
      </w:r>
      <w:r>
        <w:rPr>
          <w:rFonts w:ascii="Calibri" w:eastAsia="Calibri" w:hAnsi="Calibri" w:cs="Calibri"/>
          <w:b/>
          <w:sz w:val="20"/>
          <w:szCs w:val="20"/>
          <w:u w:val="single"/>
        </w:rPr>
        <w:t>12 degrees Fahrenheit</w:t>
      </w:r>
      <w:r>
        <w:rPr>
          <w:rFonts w:ascii="Calibri" w:eastAsia="Calibri" w:hAnsi="Calibri" w:cs="Calibri"/>
          <w:sz w:val="20"/>
          <w:szCs w:val="20"/>
          <w:u w:val="single"/>
        </w:rPr>
        <w:t xml:space="preserve"> (7 degrees Celsius) for up to several years — temperatures last seen during the great ice ages. Meanwhile</w:t>
      </w:r>
      <w:r>
        <w:rPr>
          <w:rFonts w:ascii="Calibri" w:eastAsia="Calibri" w:hAnsi="Calibri" w:cs="Calibri"/>
          <w:b/>
          <w:sz w:val="20"/>
          <w:szCs w:val="20"/>
          <w:u w:val="single"/>
        </w:rPr>
        <w:t xml:space="preserve">, smoke and dust </w:t>
      </w:r>
      <w:r>
        <w:rPr>
          <w:rFonts w:ascii="Calibri" w:eastAsia="Calibri" w:hAnsi="Calibri" w:cs="Calibri"/>
          <w:sz w:val="20"/>
          <w:szCs w:val="20"/>
          <w:u w:val="single"/>
        </w:rPr>
        <w:t xml:space="preserve">circulating in the stratosphere </w:t>
      </w:r>
      <w:r>
        <w:rPr>
          <w:rFonts w:ascii="Calibri" w:eastAsia="Calibri" w:hAnsi="Calibri" w:cs="Calibri"/>
          <w:b/>
          <w:sz w:val="20"/>
          <w:szCs w:val="20"/>
          <w:u w:val="single"/>
        </w:rPr>
        <w:t xml:space="preserve">would darken the atmosphere </w:t>
      </w:r>
      <w:r>
        <w:rPr>
          <w:rFonts w:ascii="Calibri" w:eastAsia="Calibri" w:hAnsi="Calibri" w:cs="Calibri"/>
          <w:sz w:val="20"/>
          <w:szCs w:val="20"/>
          <w:u w:val="single"/>
        </w:rPr>
        <w:t xml:space="preserve">enough </w:t>
      </w:r>
      <w:r>
        <w:rPr>
          <w:rFonts w:ascii="Calibri" w:eastAsia="Calibri" w:hAnsi="Calibri" w:cs="Calibri"/>
          <w:b/>
          <w:sz w:val="20"/>
          <w:szCs w:val="20"/>
          <w:u w:val="single"/>
        </w:rPr>
        <w:t>to inhibit photosynthesis,</w:t>
      </w:r>
      <w:r>
        <w:rPr>
          <w:rFonts w:ascii="Calibri" w:eastAsia="Calibri" w:hAnsi="Calibri" w:cs="Calibri"/>
          <w:sz w:val="20"/>
          <w:szCs w:val="20"/>
          <w:u w:val="single"/>
        </w:rPr>
        <w:t xml:space="preserve"> causing disastrous crop failures, widespread famine and massive ecological disruption. </w:t>
      </w:r>
      <w:r>
        <w:rPr>
          <w:rFonts w:ascii="Calibri" w:eastAsia="Calibri" w:hAnsi="Calibri" w:cs="Calibri"/>
          <w:b/>
          <w:sz w:val="20"/>
          <w:szCs w:val="20"/>
          <w:u w:val="single"/>
        </w:rPr>
        <w:t>The effect would be similar</w:t>
      </w:r>
      <w:r>
        <w:rPr>
          <w:rFonts w:ascii="Calibri" w:eastAsia="Calibri" w:hAnsi="Calibri" w:cs="Calibri"/>
          <w:sz w:val="20"/>
          <w:szCs w:val="20"/>
          <w:u w:val="single"/>
        </w:rPr>
        <w:t xml:space="preserve"> </w:t>
      </w:r>
      <w:r>
        <w:rPr>
          <w:rFonts w:ascii="Calibri" w:eastAsia="Calibri" w:hAnsi="Calibri" w:cs="Calibri"/>
          <w:b/>
          <w:sz w:val="20"/>
          <w:szCs w:val="20"/>
          <w:u w:val="single"/>
        </w:rPr>
        <w:t>to</w:t>
      </w:r>
      <w:r>
        <w:rPr>
          <w:rFonts w:ascii="Calibri" w:eastAsia="Calibri" w:hAnsi="Calibri" w:cs="Calibri"/>
          <w:sz w:val="20"/>
          <w:szCs w:val="20"/>
          <w:u w:val="single"/>
        </w:rPr>
        <w:t xml:space="preserve"> that of </w:t>
      </w:r>
      <w:r>
        <w:rPr>
          <w:rFonts w:ascii="Calibri" w:eastAsia="Calibri" w:hAnsi="Calibri" w:cs="Calibri"/>
          <w:b/>
          <w:sz w:val="20"/>
          <w:szCs w:val="20"/>
          <w:u w:val="single"/>
        </w:rPr>
        <w:t>the</w:t>
      </w:r>
      <w:r>
        <w:rPr>
          <w:rFonts w:ascii="Calibri" w:eastAsia="Calibri" w:hAnsi="Calibri" w:cs="Calibri"/>
          <w:sz w:val="20"/>
          <w:szCs w:val="20"/>
          <w:u w:val="single"/>
        </w:rPr>
        <w:t xml:space="preserve"> giant </w:t>
      </w:r>
      <w:r>
        <w:rPr>
          <w:rFonts w:ascii="Calibri" w:eastAsia="Calibri" w:hAnsi="Calibri" w:cs="Calibri"/>
          <w:b/>
          <w:sz w:val="20"/>
          <w:szCs w:val="20"/>
          <w:u w:val="single"/>
        </w:rPr>
        <w:t>meteor</w:t>
      </w:r>
      <w:r>
        <w:rPr>
          <w:rFonts w:ascii="Calibri" w:eastAsia="Calibri" w:hAnsi="Calibri" w:cs="Calibri"/>
          <w:sz w:val="20"/>
          <w:szCs w:val="20"/>
          <w:u w:val="single"/>
        </w:rPr>
        <w:t xml:space="preserve"> believed to be</w:t>
      </w:r>
      <w:r>
        <w:rPr>
          <w:rFonts w:ascii="Calibri" w:eastAsia="Calibri" w:hAnsi="Calibri" w:cs="Calibri"/>
          <w:b/>
          <w:sz w:val="20"/>
          <w:szCs w:val="20"/>
          <w:u w:val="single"/>
        </w:rPr>
        <w:t xml:space="preserve"> responsible for the extinction of the dinosaurs. This time, we would be the dinosaurs</w:t>
      </w:r>
      <w:r>
        <w:rPr>
          <w:rFonts w:ascii="Calibri" w:eastAsia="Calibri" w:hAnsi="Calibri" w:cs="Calibri"/>
          <w:sz w:val="16"/>
          <w:szCs w:val="16"/>
          <w:u w:val="single"/>
        </w:rPr>
        <w:t>.</w:t>
      </w:r>
      <w:r>
        <w:rPr>
          <w:rFonts w:ascii="Calibri" w:eastAsia="Calibri" w:hAnsi="Calibri" w:cs="Calibri"/>
          <w:sz w:val="16"/>
          <w:szCs w:val="16"/>
        </w:rPr>
        <w:t xml:space="preserve"> Many people are concerned about North Korea’s advancing missile capabilities. Is nuclear war likely in your opinion? At this writing, I think </w:t>
      </w:r>
      <w:r>
        <w:rPr>
          <w:rFonts w:ascii="Calibri" w:eastAsia="Calibri" w:hAnsi="Calibri" w:cs="Calibri"/>
          <w:sz w:val="16"/>
          <w:szCs w:val="16"/>
          <w:u w:val="single"/>
        </w:rPr>
        <w:t>we are closer to a nuclear war than we have been since the early 1960s</w:t>
      </w:r>
      <w:r>
        <w:rPr>
          <w:rFonts w:ascii="Calibri" w:eastAsia="Calibri" w:hAnsi="Calibri" w:cs="Calibri"/>
          <w:sz w:val="11"/>
          <w:szCs w:val="11"/>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w:t>
      </w:r>
      <w:r>
        <w:rPr>
          <w:rFonts w:ascii="Calibri" w:eastAsia="Calibri" w:hAnsi="Calibri" w:cs="Calibri"/>
          <w:sz w:val="16"/>
          <w:szCs w:val="16"/>
        </w:rPr>
        <w:t xml:space="preserve"> it’s quite unlikely that any exchange between two nuclear powers would stay limited </w:t>
      </w:r>
      <w:r>
        <w:rPr>
          <w:rFonts w:ascii="Calibri" w:eastAsia="Calibri" w:hAnsi="Calibri" w:cs="Calibri"/>
          <w:sz w:val="17"/>
          <w:szCs w:val="17"/>
          <w:u w:val="single"/>
        </w:rPr>
        <w:t>to these smaller, less destructive bombs.</w:t>
      </w:r>
    </w:p>
    <w:p w14:paraId="58E2D3A2" w14:textId="77777777" w:rsidR="00A20181" w:rsidRDefault="00A20181" w:rsidP="00A20181">
      <w:pPr>
        <w:pStyle w:val="Heading3"/>
        <w:spacing w:after="120"/>
        <w:rPr>
          <w:sz w:val="16"/>
          <w:szCs w:val="16"/>
        </w:rPr>
      </w:pPr>
      <w:bookmarkStart w:id="23" w:name="_vp0g9o2tz6jl" w:colFirst="0" w:colLast="0"/>
      <w:bookmarkEnd w:id="23"/>
      <w:r>
        <w:rPr>
          <w:color w:val="000000"/>
        </w:rPr>
        <w:t>C/A Edwards from above, nuke war causes extinction and Extinction links into my framework because as Bostrom stated, extinction is the highest impact under both mine and my opponent’s frameworks.</w:t>
      </w:r>
    </w:p>
    <w:p w14:paraId="10DDE511" w14:textId="77777777" w:rsidR="00A20181" w:rsidRDefault="007E6AE1" w:rsidP="00A20181">
      <w:pPr>
        <w:pStyle w:val="Heading3"/>
        <w:spacing w:after="120"/>
        <w:rPr>
          <w:sz w:val="16"/>
          <w:szCs w:val="16"/>
        </w:rPr>
      </w:pPr>
      <w:bookmarkStart w:id="24" w:name="_xlvpjiazkuko" w:colFirst="0" w:colLast="0"/>
      <w:bookmarkEnd w:id="24"/>
      <w:r>
        <w:rPr>
          <w:noProof/>
        </w:rPr>
        <w:pict w14:anchorId="77FE2017">
          <v:rect id="_x0000_i1025" alt="" style="width:468pt;height:.05pt;mso-width-percent:0;mso-height-percent:0;mso-width-percent:0;mso-height-percent:0" o:hralign="center" o:hrstd="t" o:hr="t" fillcolor="#a0a0a0" stroked="f"/>
        </w:pict>
      </w:r>
    </w:p>
    <w:p w14:paraId="2BA97047" w14:textId="77777777" w:rsidR="00A20181" w:rsidRDefault="00A20181" w:rsidP="00A20181">
      <w:pPr>
        <w:pStyle w:val="Heading3"/>
        <w:spacing w:after="120"/>
      </w:pPr>
      <w:bookmarkStart w:id="25" w:name="_qrf17aatjxko" w:colFirst="0" w:colLast="0"/>
      <w:bookmarkEnd w:id="25"/>
      <w:r>
        <w:t>Thus I strongly affirm today’s resolution and stand ready for cross.</w:t>
      </w:r>
    </w:p>
    <w:p w14:paraId="1E4528FD" w14:textId="77777777" w:rsidR="00A20181" w:rsidRDefault="00A20181" w:rsidP="00A20181">
      <w:pPr>
        <w:rPr>
          <w:rFonts w:ascii="Calibri" w:eastAsia="Calibri" w:hAnsi="Calibri" w:cs="Calibri"/>
        </w:rPr>
      </w:pPr>
    </w:p>
    <w:p w14:paraId="5E42398A" w14:textId="77777777" w:rsidR="00A20181" w:rsidRDefault="00A20181" w:rsidP="00A20181">
      <w:pPr>
        <w:spacing w:after="160" w:line="259" w:lineRule="auto"/>
        <w:rPr>
          <w:rFonts w:ascii="Calibri" w:eastAsia="Calibri" w:hAnsi="Calibri" w:cs="Calibri"/>
          <w:b/>
          <w:sz w:val="28"/>
          <w:szCs w:val="28"/>
        </w:rPr>
      </w:pPr>
    </w:p>
    <w:p w14:paraId="2DA655D9" w14:textId="77777777" w:rsidR="00A20181" w:rsidRDefault="00A20181" w:rsidP="00A20181">
      <w:pPr>
        <w:rPr>
          <w:rFonts w:ascii="Calibri" w:eastAsia="Calibri" w:hAnsi="Calibri" w:cs="Calibri"/>
        </w:rPr>
      </w:pPr>
    </w:p>
    <w:p w14:paraId="5ECA22A7" w14:textId="77777777" w:rsidR="00E42E4C" w:rsidRPr="00F601E6" w:rsidRDefault="00E42E4C" w:rsidP="00F601E6"/>
    <w:sectPr w:rsidR="00E42E4C" w:rsidRPr="00F601E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2018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0A9"/>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E6AE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0181"/>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9774D3"/>
  <w14:defaultImageDpi w14:val="300"/>
  <w15:docId w15:val="{9170EC54-5DD5-2244-89AF-18E6EB2CC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20181"/>
    <w:pPr>
      <w:spacing w:line="276" w:lineRule="auto"/>
    </w:pPr>
    <w:rPr>
      <w:rFonts w:ascii="Arial" w:eastAsia="Arial" w:hAnsi="Arial" w:cs="Arial"/>
      <w:sz w:val="22"/>
      <w:szCs w:val="22"/>
      <w:lang w:val="en"/>
    </w:rPr>
  </w:style>
  <w:style w:type="paragraph" w:styleId="Heading1">
    <w:name w:val="heading 1"/>
    <w:aliases w:val="Pocket"/>
    <w:basedOn w:val="Normal"/>
    <w:next w:val="Normal"/>
    <w:link w:val="Heading1Char"/>
    <w:uiPriority w:val="9"/>
    <w:qFormat/>
    <w:rsid w:val="00A20181"/>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20181"/>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20181"/>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A20181"/>
    <w:pPr>
      <w:keepNext/>
      <w:keepLines/>
      <w:spacing w:before="4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201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0181"/>
  </w:style>
  <w:style w:type="character" w:customStyle="1" w:styleId="Heading1Char">
    <w:name w:val="Heading 1 Char"/>
    <w:aliases w:val="Pocket Char"/>
    <w:basedOn w:val="DefaultParagraphFont"/>
    <w:link w:val="Heading1"/>
    <w:uiPriority w:val="9"/>
    <w:rsid w:val="00A2018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2018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20181"/>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A20181"/>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A20181"/>
    <w:rPr>
      <w:b/>
      <w:sz w:val="26"/>
      <w:u w:val="none"/>
    </w:rPr>
  </w:style>
  <w:style w:type="character" w:customStyle="1" w:styleId="StyleUnderline">
    <w:name w:val="Style Underline"/>
    <w:aliases w:val="Underline"/>
    <w:basedOn w:val="DefaultParagraphFont"/>
    <w:uiPriority w:val="1"/>
    <w:qFormat/>
    <w:rsid w:val="00A20181"/>
    <w:rPr>
      <w:b w:val="0"/>
      <w:sz w:val="22"/>
      <w:u w:val="single"/>
    </w:rPr>
  </w:style>
  <w:style w:type="character" w:styleId="Emphasis">
    <w:name w:val="Emphasis"/>
    <w:basedOn w:val="DefaultParagraphFont"/>
    <w:uiPriority w:val="20"/>
    <w:qFormat/>
    <w:rsid w:val="00A2018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20181"/>
    <w:rPr>
      <w:color w:val="auto"/>
      <w:u w:val="none"/>
    </w:rPr>
  </w:style>
  <w:style w:type="character" w:styleId="Hyperlink">
    <w:name w:val="Hyperlink"/>
    <w:basedOn w:val="DefaultParagraphFont"/>
    <w:uiPriority w:val="99"/>
    <w:semiHidden/>
    <w:unhideWhenUsed/>
    <w:rsid w:val="00A20181"/>
    <w:rPr>
      <w:color w:val="auto"/>
      <w:u w:val="none"/>
    </w:rPr>
  </w:style>
  <w:style w:type="paragraph" w:styleId="DocumentMap">
    <w:name w:val="Document Map"/>
    <w:basedOn w:val="Normal"/>
    <w:link w:val="DocumentMapChar"/>
    <w:uiPriority w:val="99"/>
    <w:semiHidden/>
    <w:unhideWhenUsed/>
    <w:rsid w:val="00A20181"/>
    <w:pPr>
      <w:spacing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20181"/>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acelegalissues.com/space-law-the-kessler-syndrome/" TargetMode="External"/><Relationship Id="rId18" Type="http://schemas.openxmlformats.org/officeDocument/2006/relationships/hyperlink" Target="https://ntrs.nasa.gov/archive/nasa/casi.ntrs.nasa.gov/20160012733.pdf" TargetMode="External"/><Relationship Id="rId26" Type="http://schemas.openxmlformats.org/officeDocument/2006/relationships/hyperlink" Target="https://ui.adsabs.harvard.edu/abs/2013EGUGA..15.4537A/abstract" TargetMode="External"/><Relationship Id="rId21" Type="http://schemas.openxmlformats.org/officeDocument/2006/relationships/hyperlink" Target="https://www.nationalgeographic.co.uk/space/2019/04/space-junk-huge-problem-and-its-only-getting-bigger" TargetMode="External"/><Relationship Id="rId34" Type="http://schemas.openxmlformats.org/officeDocument/2006/relationships/hyperlink" Target="https://www.jstor.org/stable/26270538?seq=1" TargetMode="External"/><Relationship Id="rId7" Type="http://schemas.openxmlformats.org/officeDocument/2006/relationships/settings" Target="settings.xml"/><Relationship Id="rId12" Type="http://schemas.openxmlformats.org/officeDocument/2006/relationships/hyperlink" Target="https://www.spacelegalissues.com/space-law-the-kessler-syndrome/" TargetMode="External"/><Relationship Id="rId17" Type="http://schemas.openxmlformats.org/officeDocument/2006/relationships/hyperlink" Target="https://earth.org/space-junk-what-is-it-what-can-we-do-about-it/" TargetMode="External"/><Relationship Id="rId25" Type="http://schemas.openxmlformats.org/officeDocument/2006/relationships/hyperlink" Target="https://www.nationalgeographic.co.uk/space/2019/04/space-junk-huge-problem-and-its-only-getting-bigger" TargetMode="External"/><Relationship Id="rId33" Type="http://schemas.openxmlformats.org/officeDocument/2006/relationships/hyperlink" Target="https://africanews.space/the-effect-of-asteroid-mining-on-mining-activities-in-africa/"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earth.org/space-junk-what-is-it-what-can-we-do-about-it/" TargetMode="External"/><Relationship Id="rId20" Type="http://schemas.openxmlformats.org/officeDocument/2006/relationships/hyperlink" Target="https://www.nationalgeographic.co.uk/space/2019/04/space-junk-huge-problem-and-its-only-getting-bigger" TargetMode="External"/><Relationship Id="rId29" Type="http://schemas.openxmlformats.org/officeDocument/2006/relationships/hyperlink" Target="https://www.bbc.co.uk/news/world-europe-1912771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eforum.org/agenda/2021/05/why-we-need-to-clean-up-space-junk-debris-low-earth-orbit-pollution-satellite-rocket-noosphere-firefly/" TargetMode="External"/><Relationship Id="rId24" Type="http://schemas.openxmlformats.org/officeDocument/2006/relationships/hyperlink" Target="https://www.nationalgeographic.co.uk/space/2019/04/space-junk-huge-problem-and-its-only-getting-bigger" TargetMode="External"/><Relationship Id="rId32" Type="http://schemas.openxmlformats.org/officeDocument/2006/relationships/hyperlink" Target="https://africanews.space/the-effect-of-asteroid-mining-on-mining-activities-in-africa/"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iberdrola.com/sustainability/space-debris" TargetMode="External"/><Relationship Id="rId23" Type="http://schemas.openxmlformats.org/officeDocument/2006/relationships/hyperlink" Target="https://ntrs.nasa.gov/archive/nasa/casi.ntrs.nasa.gov/20160012733.pdf" TargetMode="External"/><Relationship Id="rId28" Type="http://schemas.openxmlformats.org/officeDocument/2006/relationships/hyperlink" Target="https://www.bbc.co.uk/news/world-europe-19127713" TargetMode="External"/><Relationship Id="rId36" Type="http://schemas.openxmlformats.org/officeDocument/2006/relationships/hyperlink" Target="https://www.csis.org/blogs/post-soviet-post/space-cooperation" TargetMode="External"/><Relationship Id="rId10" Type="http://schemas.openxmlformats.org/officeDocument/2006/relationships/hyperlink" Target="https://www.weforum.org/agenda/2021/05/why-we-need-to-clean-up-space-junk-debris-low-earth-orbit-pollution-satellite-rocket-noosphere-firefly/" TargetMode="External"/><Relationship Id="rId19" Type="http://schemas.openxmlformats.org/officeDocument/2006/relationships/hyperlink" Target="https://ntrs.nasa.gov/archive/nasa/casi.ntrs.nasa.gov/20160012733.pdf" TargetMode="External"/><Relationship Id="rId31" Type="http://schemas.openxmlformats.org/officeDocument/2006/relationships/hyperlink" Target="https://www.universetoday.com/13196/space-junk-toxic-fuel-rains-down-on-siberian-region/" TargetMode="External"/><Relationship Id="rId4" Type="http://schemas.openxmlformats.org/officeDocument/2006/relationships/customXml" Target="../customXml/item4.xml"/><Relationship Id="rId9" Type="http://schemas.openxmlformats.org/officeDocument/2006/relationships/hyperlink" Target="https://plato.stanford.edu/archives/sum2019/entries/consequentialism/" TargetMode="External"/><Relationship Id="rId14" Type="http://schemas.openxmlformats.org/officeDocument/2006/relationships/hyperlink" Target="https://www.iberdrola.com/sustainability/space-debris" TargetMode="External"/><Relationship Id="rId22" Type="http://schemas.openxmlformats.org/officeDocument/2006/relationships/hyperlink" Target="https://ntrs.nasa.gov/archive/nasa/casi.ntrs.nasa.gov/20160012733.pdf" TargetMode="External"/><Relationship Id="rId27" Type="http://schemas.openxmlformats.org/officeDocument/2006/relationships/hyperlink" Target="https://ui.adsabs.harvard.edu/abs/2013EGUGA..15.4537A/abstract" TargetMode="External"/><Relationship Id="rId30" Type="http://schemas.openxmlformats.org/officeDocument/2006/relationships/hyperlink" Target="https://www.universetoday.com/13196/space-junk-toxic-fuel-rains-down-on-siberian-region/" TargetMode="External"/><Relationship Id="rId35" Type="http://schemas.openxmlformats.org/officeDocument/2006/relationships/hyperlink" Target="https://www.jstor.org/stable/26270538?seq=1"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thonyscarmozzin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7230</Words>
  <Characters>41217</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48351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scarmok@gmail.com</cp:lastModifiedBy>
  <cp:revision>1</cp:revision>
  <dcterms:created xsi:type="dcterms:W3CDTF">2022-02-05T03:37:00Z</dcterms:created>
  <dcterms:modified xsi:type="dcterms:W3CDTF">2022-02-05T03:39:00Z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