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D1ABD" w14:textId="77777777" w:rsidR="00C74550" w:rsidRDefault="00C74550" w:rsidP="00C74550"/>
    <w:p w14:paraId="02477D76" w14:textId="77777777" w:rsidR="00C74550" w:rsidRDefault="00C74550" w:rsidP="00C74550">
      <w:pPr>
        <w:pStyle w:val="Heading1"/>
      </w:pPr>
      <w:r>
        <w:t>1NC</w:t>
      </w:r>
    </w:p>
    <w:p w14:paraId="0BA4BF35" w14:textId="77777777" w:rsidR="00C74550" w:rsidRDefault="00C74550" w:rsidP="00C74550"/>
    <w:p w14:paraId="4A481598" w14:textId="77777777" w:rsidR="00C74550" w:rsidRDefault="00C74550" w:rsidP="00C74550"/>
    <w:p w14:paraId="4A7141AC" w14:textId="77777777" w:rsidR="00C74550" w:rsidRDefault="00C74550" w:rsidP="00C74550">
      <w:pPr>
        <w:pStyle w:val="Heading2"/>
      </w:pPr>
      <w:r>
        <w:t>1</w:t>
      </w:r>
    </w:p>
    <w:p w14:paraId="75F14FC1" w14:textId="77777777" w:rsidR="00C74550" w:rsidRDefault="00C74550" w:rsidP="00C74550"/>
    <w:p w14:paraId="458D8B03" w14:textId="77777777" w:rsidR="00C74550" w:rsidRDefault="00C74550" w:rsidP="00C74550">
      <w:pPr>
        <w:pStyle w:val="Heading3"/>
      </w:pPr>
      <w:r>
        <w:t>CP</w:t>
      </w:r>
    </w:p>
    <w:p w14:paraId="621ABB25" w14:textId="77777777" w:rsidR="00C74550" w:rsidRDefault="00C74550" w:rsidP="00C74550"/>
    <w:p w14:paraId="368A581A" w14:textId="77777777" w:rsidR="00C74550" w:rsidRDefault="00C74550" w:rsidP="00C74550"/>
    <w:p w14:paraId="7462B93B" w14:textId="77777777" w:rsidR="00C74550" w:rsidRDefault="00C74550" w:rsidP="00C74550"/>
    <w:p w14:paraId="0A68F9D5" w14:textId="77777777" w:rsidR="00C74550" w:rsidRDefault="00C74550" w:rsidP="00C74550">
      <w:pPr>
        <w:pStyle w:val="Heading4"/>
      </w:pPr>
      <w:r>
        <w:t>Counterplan: States should create and adopt a new set of flexible regulations concerning responsible space colonization through the UN Office of Outer Space Affairs, focused on issues of governance of space colonies and potential existential risks, including but not limited to revising treaties to allow for private outer space appropriation with taxation paid to the United Nations to be used for redistributive efforts.</w:t>
      </w:r>
    </w:p>
    <w:p w14:paraId="78451B58" w14:textId="77777777" w:rsidR="00C74550" w:rsidRDefault="00C74550" w:rsidP="00C74550">
      <w:pPr>
        <w:pStyle w:val="Heading4"/>
      </w:pPr>
      <w:proofErr w:type="gramStart"/>
      <w:r>
        <w:t>And,</w:t>
      </w:r>
      <w:proofErr w:type="gramEnd"/>
      <w:r>
        <w:t xml:space="preserve"> Subsidies for appropriation of space by private entities are unjust.</w:t>
      </w:r>
    </w:p>
    <w:p w14:paraId="0E36FD4D" w14:textId="77777777" w:rsidR="00C74550" w:rsidRDefault="00C74550" w:rsidP="00C74550">
      <w:pPr>
        <w:pStyle w:val="Heading4"/>
      </w:pPr>
      <w:r w:rsidRPr="00357E74">
        <w:rPr>
          <w:u w:val="single"/>
        </w:rPr>
        <w:t>Current</w:t>
      </w:r>
      <w:r>
        <w:t xml:space="preserve"> government issues to resolve </w:t>
      </w:r>
      <w:r w:rsidRPr="00357E74">
        <w:rPr>
          <w:u w:val="single"/>
        </w:rPr>
        <w:t>colony governance</w:t>
      </w:r>
      <w:r>
        <w:t xml:space="preserve"> are </w:t>
      </w:r>
      <w:r w:rsidRPr="00357E74">
        <w:rPr>
          <w:u w:val="single"/>
        </w:rPr>
        <w:t>insufficient</w:t>
      </w:r>
      <w:r>
        <w:t xml:space="preserve"> – as is the </w:t>
      </w:r>
      <w:r w:rsidRPr="00357E74">
        <w:rPr>
          <w:u w:val="single"/>
        </w:rPr>
        <w:t>OST</w:t>
      </w:r>
      <w:r>
        <w:t xml:space="preserve"> – but new </w:t>
      </w:r>
      <w:r w:rsidRPr="00357E74">
        <w:rPr>
          <w:u w:val="single"/>
        </w:rPr>
        <w:t>flexible regulations</w:t>
      </w:r>
      <w:r>
        <w:t xml:space="preserve"> solve </w:t>
      </w:r>
    </w:p>
    <w:p w14:paraId="6EA03009" w14:textId="77777777" w:rsidR="00C74550" w:rsidRPr="005F0E7C" w:rsidRDefault="00C74550" w:rsidP="00C74550">
      <w:proofErr w:type="spellStart"/>
      <w:r w:rsidRPr="00357E74">
        <w:rPr>
          <w:rStyle w:val="Style13ptBold"/>
        </w:rPr>
        <w:t>Kovic</w:t>
      </w:r>
      <w:proofErr w:type="spellEnd"/>
      <w:r w:rsidRPr="00357E74">
        <w:rPr>
          <w:rStyle w:val="Style13ptBold"/>
        </w:rPr>
        <w:t xml:space="preserve"> 21</w:t>
      </w:r>
      <w:r>
        <w:t xml:space="preserve"> </w:t>
      </w:r>
      <w:proofErr w:type="spellStart"/>
      <w:r>
        <w:t>Kovic</w:t>
      </w:r>
      <w:proofErr w:type="spellEnd"/>
      <w:r>
        <w:t>, Marko. PhD Communication and Media Studies, University of Zurich. "Risks of space colonization." Futures 126 (2021): 102638. [Quality Control]</w:t>
      </w:r>
    </w:p>
    <w:p w14:paraId="125FCAE6" w14:textId="77777777" w:rsidR="00C74550" w:rsidRDefault="00C74550" w:rsidP="00C74550">
      <w:pPr>
        <w:rPr>
          <w:rStyle w:val="StyleUnderline"/>
        </w:rPr>
      </w:pPr>
      <w:r w:rsidRPr="00357E74">
        <w:rPr>
          <w:sz w:val="16"/>
        </w:rPr>
        <w:t xml:space="preserve">Overall, it seems fair to say that </w:t>
      </w:r>
      <w:r w:rsidRPr="00357E74">
        <w:rPr>
          <w:rStyle w:val="StyleUnderline"/>
          <w:highlight w:val="cyan"/>
        </w:rPr>
        <w:t xml:space="preserve">space governance </w:t>
      </w:r>
      <w:r w:rsidRPr="00357E74">
        <w:rPr>
          <w:rStyle w:val="Emphasis"/>
          <w:highlight w:val="cyan"/>
        </w:rPr>
        <w:t>is in</w:t>
      </w:r>
      <w:r w:rsidRPr="00357E74">
        <w:rPr>
          <w:rStyle w:val="Emphasis"/>
        </w:rPr>
        <w:t xml:space="preserve"> </w:t>
      </w:r>
      <w:r w:rsidRPr="00357E74">
        <w:rPr>
          <w:rStyle w:val="Emphasis"/>
          <w:highlight w:val="cyan"/>
        </w:rPr>
        <w:t>shambles today</w:t>
      </w:r>
      <w:r w:rsidRPr="00357E74">
        <w:rPr>
          <w:sz w:val="16"/>
        </w:rPr>
        <w:t xml:space="preserve">. </w:t>
      </w:r>
      <w:r w:rsidRPr="00357E74">
        <w:rPr>
          <w:rStyle w:val="StyleUnderline"/>
        </w:rPr>
        <w:t>Creating any kind of meaningful space colonization-related governance in such a policy</w:t>
      </w:r>
      <w:r w:rsidRPr="00357E74">
        <w:rPr>
          <w:sz w:val="16"/>
        </w:rPr>
        <w:t xml:space="preserve"> and policymaking environment is difficult, to say the least. </w:t>
      </w:r>
      <w:r w:rsidRPr="00357E74">
        <w:rPr>
          <w:rStyle w:val="StyleUnderline"/>
          <w:highlight w:val="cyan"/>
        </w:rPr>
        <w:t>We should not expect</w:t>
      </w:r>
      <w:r w:rsidRPr="00357E74">
        <w:rPr>
          <w:rStyle w:val="StyleUnderline"/>
        </w:rPr>
        <w:t xml:space="preserve"> </w:t>
      </w:r>
      <w:r w:rsidRPr="00357E74">
        <w:rPr>
          <w:rStyle w:val="StyleUnderline"/>
          <w:highlight w:val="cyan"/>
        </w:rPr>
        <w:t xml:space="preserve">governance work on space colonization be </w:t>
      </w:r>
      <w:r w:rsidRPr="00357E74">
        <w:rPr>
          <w:rStyle w:val="Emphasis"/>
          <w:highlight w:val="cyan"/>
        </w:rPr>
        <w:t>initiated by gov-</w:t>
      </w:r>
      <w:proofErr w:type="spellStart"/>
      <w:r w:rsidRPr="00357E74">
        <w:rPr>
          <w:rStyle w:val="Emphasis"/>
          <w:highlight w:val="cyan"/>
        </w:rPr>
        <w:t>ernmental</w:t>
      </w:r>
      <w:proofErr w:type="spellEnd"/>
      <w:r w:rsidRPr="00357E74">
        <w:rPr>
          <w:rStyle w:val="Emphasis"/>
          <w:highlight w:val="cyan"/>
        </w:rPr>
        <w:t xml:space="preserve"> actors any time soon</w:t>
      </w:r>
      <w:r w:rsidRPr="00357E74">
        <w:rPr>
          <w:rStyle w:val="Emphasis"/>
        </w:rPr>
        <w:t>,</w:t>
      </w:r>
      <w:r w:rsidRPr="00357E74">
        <w:rPr>
          <w:rStyle w:val="StyleUnderline"/>
        </w:rPr>
        <w:t xml:space="preserve"> </w:t>
      </w:r>
      <w:r w:rsidRPr="00357E74">
        <w:rPr>
          <w:sz w:val="16"/>
        </w:rPr>
        <w:t xml:space="preserve">so the proverbial ball is, at the time </w:t>
      </w:r>
      <w:proofErr w:type="spellStart"/>
      <w:proofErr w:type="gramStart"/>
      <w:r w:rsidRPr="00357E74">
        <w:rPr>
          <w:sz w:val="16"/>
        </w:rPr>
        <w:t>being,probably</w:t>
      </w:r>
      <w:proofErr w:type="spellEnd"/>
      <w:proofErr w:type="gramEnd"/>
      <w:r w:rsidRPr="00357E74">
        <w:rPr>
          <w:sz w:val="16"/>
        </w:rPr>
        <w:t xml:space="preserve"> in the academic court. If we were to draft a space colonization gov-</w:t>
      </w:r>
      <w:proofErr w:type="spellStart"/>
      <w:r w:rsidRPr="00357E74">
        <w:rPr>
          <w:sz w:val="16"/>
        </w:rPr>
        <w:t>ernance</w:t>
      </w:r>
      <w:proofErr w:type="spellEnd"/>
      <w:r w:rsidRPr="00357E74">
        <w:rPr>
          <w:sz w:val="16"/>
        </w:rPr>
        <w:t xml:space="preserve"> framework that would be effective at mitigating colonization-</w:t>
      </w:r>
      <w:proofErr w:type="spellStart"/>
      <w:r w:rsidRPr="00357E74">
        <w:rPr>
          <w:sz w:val="16"/>
        </w:rPr>
        <w:t>relatedrisks</w:t>
      </w:r>
      <w:proofErr w:type="spellEnd"/>
      <w:r w:rsidRPr="00357E74">
        <w:rPr>
          <w:sz w:val="16"/>
        </w:rPr>
        <w:t xml:space="preserve"> and maximize the positive future value, what are some factors or aspects that need to be </w:t>
      </w:r>
      <w:proofErr w:type="gramStart"/>
      <w:r w:rsidRPr="00357E74">
        <w:rPr>
          <w:sz w:val="16"/>
        </w:rPr>
        <w:t>taken into account</w:t>
      </w:r>
      <w:proofErr w:type="gramEnd"/>
      <w:r w:rsidRPr="00357E74">
        <w:rPr>
          <w:sz w:val="16"/>
        </w:rPr>
        <w:t xml:space="preserve">? First, we should </w:t>
      </w:r>
      <w:r w:rsidRPr="00357E74">
        <w:rPr>
          <w:rStyle w:val="StyleUnderline"/>
          <w:highlight w:val="cyan"/>
        </w:rPr>
        <w:t>consider a break with the past</w:t>
      </w:r>
      <w:r w:rsidRPr="00357E74">
        <w:rPr>
          <w:rStyle w:val="StyleUnderline"/>
        </w:rPr>
        <w:t xml:space="preserve">. </w:t>
      </w:r>
      <w:r w:rsidRPr="00357E74">
        <w:rPr>
          <w:rStyle w:val="StyleUnderline"/>
          <w:highlight w:val="cyan"/>
        </w:rPr>
        <w:t>Existing</w:t>
      </w:r>
      <w:r w:rsidRPr="00357E74">
        <w:rPr>
          <w:rStyle w:val="StyleUnderline"/>
        </w:rPr>
        <w:t xml:space="preserve"> space </w:t>
      </w:r>
      <w:proofErr w:type="spellStart"/>
      <w:r w:rsidRPr="00357E74">
        <w:rPr>
          <w:rStyle w:val="StyleUnderline"/>
          <w:highlight w:val="cyan"/>
        </w:rPr>
        <w:t>gover-nance</w:t>
      </w:r>
      <w:proofErr w:type="spellEnd"/>
      <w:r w:rsidRPr="00357E74">
        <w:rPr>
          <w:rStyle w:val="StyleUnderline"/>
          <w:highlight w:val="cyan"/>
        </w:rPr>
        <w:t xml:space="preserve"> based on the Outer Space Treaty has </w:t>
      </w:r>
      <w:r w:rsidRPr="00357E74">
        <w:rPr>
          <w:rStyle w:val="Emphasis"/>
          <w:highlight w:val="cyan"/>
        </w:rPr>
        <w:t>barely seen any progres</w:t>
      </w:r>
      <w:r w:rsidRPr="00357E74">
        <w:rPr>
          <w:rStyle w:val="StyleUnderline"/>
          <w:highlight w:val="cyan"/>
        </w:rPr>
        <w:t>s</w:t>
      </w:r>
      <w:r w:rsidRPr="00357E74">
        <w:rPr>
          <w:rStyle w:val="StyleUnderline"/>
        </w:rPr>
        <w:t xml:space="preserve"> over the</w:t>
      </w:r>
      <w:r>
        <w:rPr>
          <w:rStyle w:val="StyleUnderline"/>
        </w:rPr>
        <w:t xml:space="preserve"> </w:t>
      </w:r>
      <w:r w:rsidRPr="00357E74">
        <w:rPr>
          <w:rStyle w:val="StyleUnderline"/>
        </w:rPr>
        <w:t>decades,</w:t>
      </w:r>
      <w:r w:rsidRPr="00357E74">
        <w:rPr>
          <w:sz w:val="16"/>
        </w:rPr>
        <w:t xml:space="preserve"> </w:t>
      </w:r>
      <w:r w:rsidRPr="00357E74">
        <w:rPr>
          <w:rStyle w:val="StyleUnderline"/>
        </w:rPr>
        <w:t xml:space="preserve">and </w:t>
      </w:r>
      <w:r w:rsidRPr="00357E74">
        <w:rPr>
          <w:rStyle w:val="StyleUnderline"/>
          <w:highlight w:val="cyan"/>
        </w:rPr>
        <w:t>the Outer Space Treaty does not seem geared towards questions of</w:t>
      </w:r>
      <w:r w:rsidRPr="00357E74">
        <w:rPr>
          <w:rStyle w:val="StyleUnderline"/>
        </w:rPr>
        <w:t xml:space="preserve"> space </w:t>
      </w:r>
      <w:r w:rsidRPr="00357E74">
        <w:rPr>
          <w:rStyle w:val="StyleUnderline"/>
          <w:highlight w:val="cyan"/>
        </w:rPr>
        <w:t>colonization risks</w:t>
      </w:r>
      <w:r w:rsidRPr="00357E74">
        <w:rPr>
          <w:sz w:val="16"/>
          <w:highlight w:val="cyan"/>
        </w:rPr>
        <w:t>.</w:t>
      </w:r>
      <w:r w:rsidRPr="00357E74">
        <w:rPr>
          <w:sz w:val="16"/>
        </w:rPr>
        <w:t xml:space="preserve"> </w:t>
      </w:r>
      <w:r w:rsidRPr="00357E74">
        <w:rPr>
          <w:rStyle w:val="StyleUnderline"/>
        </w:rPr>
        <w:t>Starting with a philosophical clean slate that is divorced from the realities of the 1960-ies is probably the easiest way forward.</w:t>
      </w:r>
      <w:r>
        <w:rPr>
          <w:rStyle w:val="StyleUnderline"/>
        </w:rPr>
        <w:t xml:space="preserve"> </w:t>
      </w:r>
      <w:r w:rsidRPr="00357E74">
        <w:rPr>
          <w:sz w:val="16"/>
        </w:rPr>
        <w:t xml:space="preserve">Second, </w:t>
      </w:r>
      <w:r w:rsidRPr="00357E74">
        <w:rPr>
          <w:rStyle w:val="StyleUnderline"/>
          <w:highlight w:val="cyan"/>
        </w:rPr>
        <w:t>given the uncertainty</w:t>
      </w:r>
      <w:r w:rsidRPr="00357E74">
        <w:rPr>
          <w:rStyle w:val="StyleUnderline"/>
        </w:rPr>
        <w:t xml:space="preserve"> </w:t>
      </w:r>
      <w:r w:rsidRPr="00357E74">
        <w:rPr>
          <w:rStyle w:val="StyleUnderline"/>
          <w:highlight w:val="cyan"/>
        </w:rPr>
        <w:t>of the</w:t>
      </w:r>
      <w:r w:rsidRPr="00357E74">
        <w:rPr>
          <w:rStyle w:val="StyleUnderline"/>
        </w:rPr>
        <w:t xml:space="preserve"> long-term </w:t>
      </w:r>
      <w:r w:rsidRPr="00357E74">
        <w:rPr>
          <w:rStyle w:val="StyleUnderline"/>
          <w:highlight w:val="cyan"/>
        </w:rPr>
        <w:t>future</w:t>
      </w:r>
      <w:r w:rsidRPr="00357E74">
        <w:rPr>
          <w:rStyle w:val="StyleUnderline"/>
        </w:rPr>
        <w:t xml:space="preserve">, </w:t>
      </w:r>
      <w:r w:rsidRPr="00357E74">
        <w:rPr>
          <w:rStyle w:val="StyleUnderline"/>
          <w:highlight w:val="cyan"/>
        </w:rPr>
        <w:t xml:space="preserve">a governance frame-work for space colonization should be conceptualized as </w:t>
      </w:r>
      <w:r w:rsidRPr="00357E74">
        <w:rPr>
          <w:rStyle w:val="Emphasis"/>
          <w:highlight w:val="cyan"/>
        </w:rPr>
        <w:t>provisional and mal-</w:t>
      </w:r>
      <w:proofErr w:type="spellStart"/>
      <w:r w:rsidRPr="00357E74">
        <w:rPr>
          <w:rStyle w:val="Emphasis"/>
          <w:highlight w:val="cyan"/>
        </w:rPr>
        <w:t>leable</w:t>
      </w:r>
      <w:proofErr w:type="spellEnd"/>
      <w:r w:rsidRPr="00357E74">
        <w:rPr>
          <w:sz w:val="16"/>
        </w:rPr>
        <w:t xml:space="preserve">. Major principles of safe space colonization might very well be </w:t>
      </w:r>
      <w:proofErr w:type="spellStart"/>
      <w:r w:rsidRPr="00357E74">
        <w:rPr>
          <w:sz w:val="16"/>
        </w:rPr>
        <w:t>uni</w:t>
      </w:r>
      <w:proofErr w:type="spellEnd"/>
      <w:r w:rsidRPr="00357E74">
        <w:rPr>
          <w:sz w:val="16"/>
        </w:rPr>
        <w:t xml:space="preserve">-versal, but the empirical realities on the ground might change in the </w:t>
      </w:r>
      <w:proofErr w:type="spellStart"/>
      <w:r w:rsidRPr="00357E74">
        <w:rPr>
          <w:sz w:val="16"/>
        </w:rPr>
        <w:t>nottoo</w:t>
      </w:r>
      <w:proofErr w:type="spellEnd"/>
      <w:r w:rsidRPr="00357E74">
        <w:rPr>
          <w:sz w:val="16"/>
        </w:rPr>
        <w:t xml:space="preserve"> distant future. This means that, on one hand</w:t>
      </w:r>
      <w:r w:rsidRPr="00357E74">
        <w:rPr>
          <w:rStyle w:val="StyleUnderline"/>
        </w:rPr>
        <w:t xml:space="preserve">, </w:t>
      </w:r>
      <w:r w:rsidRPr="00357E74">
        <w:rPr>
          <w:rStyle w:val="StyleUnderline"/>
          <w:highlight w:val="cyan"/>
        </w:rPr>
        <w:t>our understanding</w:t>
      </w:r>
      <w:r w:rsidRPr="00357E74">
        <w:rPr>
          <w:rStyle w:val="StyleUnderline"/>
        </w:rPr>
        <w:t xml:space="preserve"> of space colonization-related risks </w:t>
      </w:r>
      <w:r w:rsidRPr="00357E74">
        <w:rPr>
          <w:rStyle w:val="StyleUnderline"/>
          <w:highlight w:val="cyan"/>
        </w:rPr>
        <w:t>will</w:t>
      </w:r>
      <w:r w:rsidRPr="00357E74">
        <w:rPr>
          <w:rStyle w:val="StyleUnderline"/>
        </w:rPr>
        <w:t xml:space="preserve"> almost certainly </w:t>
      </w:r>
      <w:r w:rsidRPr="00357E74">
        <w:rPr>
          <w:rStyle w:val="StyleUnderline"/>
          <w:highlight w:val="cyan"/>
        </w:rPr>
        <w:t>change over time.</w:t>
      </w:r>
      <w:r w:rsidRPr="00357E74">
        <w:rPr>
          <w:rStyle w:val="StyleUnderline"/>
        </w:rPr>
        <w:t xml:space="preserve"> </w:t>
      </w:r>
      <w:r w:rsidRPr="00357E74">
        <w:rPr>
          <w:rStyle w:val="StyleUnderline"/>
          <w:highlight w:val="cyan"/>
        </w:rPr>
        <w:t>The practical reality</w:t>
      </w:r>
      <w:r w:rsidRPr="00357E74">
        <w:rPr>
          <w:rStyle w:val="StyleUnderline"/>
        </w:rPr>
        <w:t xml:space="preserve"> of policymaking on Earth, on the other hand, </w:t>
      </w:r>
      <w:r w:rsidRPr="00357E74">
        <w:rPr>
          <w:rStyle w:val="StyleUnderline"/>
          <w:highlight w:val="cyan"/>
        </w:rPr>
        <w:t>will probably also undergo significant changes in the future. The</w:t>
      </w:r>
      <w:r w:rsidRPr="00357E74">
        <w:rPr>
          <w:rStyle w:val="StyleUnderline"/>
        </w:rPr>
        <w:t xml:space="preserve"> current political order on</w:t>
      </w:r>
      <w:r>
        <w:rPr>
          <w:rStyle w:val="StyleUnderline"/>
        </w:rPr>
        <w:t xml:space="preserve"> </w:t>
      </w:r>
      <w:r w:rsidRPr="00357E74">
        <w:rPr>
          <w:rStyle w:val="StyleUnderline"/>
        </w:rPr>
        <w:t>Earth has been, roughly speaking, stable since the Second World War, and it</w:t>
      </w:r>
      <w:r>
        <w:rPr>
          <w:rStyle w:val="StyleUnderline"/>
        </w:rPr>
        <w:t xml:space="preserve"> </w:t>
      </w:r>
      <w:r w:rsidRPr="00357E74">
        <w:rPr>
          <w:rStyle w:val="StyleUnderline"/>
        </w:rPr>
        <w:t>seems plausible to expect the global political order to roughly continue along</w:t>
      </w:r>
      <w:r>
        <w:rPr>
          <w:rStyle w:val="StyleUnderline"/>
        </w:rPr>
        <w:t xml:space="preserve"> </w:t>
      </w:r>
      <w:r w:rsidRPr="00357E74">
        <w:rPr>
          <w:rStyle w:val="StyleUnderline"/>
        </w:rPr>
        <w:t>those lines for several more decades</w:t>
      </w:r>
      <w:r w:rsidRPr="00357E74">
        <w:rPr>
          <w:sz w:val="16"/>
        </w:rPr>
        <w:t xml:space="preserve">. This means </w:t>
      </w:r>
      <w:r w:rsidRPr="00357E74">
        <w:rPr>
          <w:rStyle w:val="Emphasis"/>
          <w:highlight w:val="cyan"/>
        </w:rPr>
        <w:t xml:space="preserve">that any governance frame-work that is geared towards today’s workings of global policymaking should </w:t>
      </w:r>
      <w:proofErr w:type="spellStart"/>
      <w:r w:rsidRPr="00357E74">
        <w:rPr>
          <w:rStyle w:val="Emphasis"/>
          <w:highlight w:val="cyan"/>
        </w:rPr>
        <w:t>daim</w:t>
      </w:r>
      <w:proofErr w:type="spellEnd"/>
      <w:r w:rsidRPr="00357E74">
        <w:rPr>
          <w:rStyle w:val="Emphasis"/>
          <w:highlight w:val="cyan"/>
        </w:rPr>
        <w:t xml:space="preserve"> to achieve tangible results as soon as possible</w:t>
      </w:r>
      <w:r w:rsidRPr="00357E74">
        <w:rPr>
          <w:sz w:val="16"/>
        </w:rPr>
        <w:t xml:space="preserve">, before the world </w:t>
      </w:r>
      <w:proofErr w:type="spellStart"/>
      <w:r w:rsidRPr="00357E74">
        <w:rPr>
          <w:sz w:val="16"/>
        </w:rPr>
        <w:t>changesso</w:t>
      </w:r>
      <w:proofErr w:type="spellEnd"/>
      <w:r w:rsidRPr="00357E74">
        <w:rPr>
          <w:sz w:val="16"/>
        </w:rPr>
        <w:t xml:space="preserve"> much that the governance framework and its bodies simply become </w:t>
      </w:r>
      <w:proofErr w:type="spellStart"/>
      <w:r w:rsidRPr="00357E74">
        <w:rPr>
          <w:sz w:val="16"/>
        </w:rPr>
        <w:t>obso-lete</w:t>
      </w:r>
      <w:proofErr w:type="spellEnd"/>
      <w:r w:rsidRPr="00357E74">
        <w:rPr>
          <w:sz w:val="16"/>
        </w:rPr>
        <w:t xml:space="preserve">. </w:t>
      </w:r>
      <w:r w:rsidRPr="00357E74">
        <w:rPr>
          <w:rStyle w:val="StyleUnderline"/>
        </w:rPr>
        <w:t xml:space="preserve">The philosophical timescale of such a governance project thousands </w:t>
      </w:r>
      <w:proofErr w:type="spellStart"/>
      <w:r w:rsidRPr="00357E74">
        <w:rPr>
          <w:rStyle w:val="StyleUnderline"/>
        </w:rPr>
        <w:t>tomillions</w:t>
      </w:r>
      <w:proofErr w:type="spellEnd"/>
      <w:r w:rsidRPr="00357E74">
        <w:rPr>
          <w:rStyle w:val="StyleUnderline"/>
        </w:rPr>
        <w:t xml:space="preserve"> of years, but the practical timescale for achieving results should be</w:t>
      </w:r>
      <w:r>
        <w:rPr>
          <w:rStyle w:val="StyleUnderline"/>
        </w:rPr>
        <w:t xml:space="preserve"> </w:t>
      </w:r>
      <w:r w:rsidRPr="00357E74">
        <w:rPr>
          <w:rStyle w:val="StyleUnderline"/>
        </w:rPr>
        <w:t>decades.</w:t>
      </w:r>
    </w:p>
    <w:p w14:paraId="7FF79651" w14:textId="77777777" w:rsidR="00C74550" w:rsidRPr="00CC4349" w:rsidRDefault="00C74550" w:rsidP="00C74550">
      <w:pPr>
        <w:pStyle w:val="Heading4"/>
        <w:rPr>
          <w:u w:val="single"/>
        </w:rPr>
      </w:pPr>
      <w:r>
        <w:t xml:space="preserve">Those specific reforms are necessary to encourage </w:t>
      </w:r>
      <w:r w:rsidRPr="00CC4349">
        <w:rPr>
          <w:u w:val="single"/>
        </w:rPr>
        <w:t>space colonization</w:t>
      </w:r>
      <w:r>
        <w:t xml:space="preserve"> and </w:t>
      </w:r>
      <w:r w:rsidRPr="00D01879">
        <w:rPr>
          <w:u w:val="single"/>
        </w:rPr>
        <w:t>humanitarian economics</w:t>
      </w:r>
      <w:r>
        <w:t xml:space="preserve">– but avoids all </w:t>
      </w:r>
      <w:r w:rsidRPr="00CC4349">
        <w:rPr>
          <w:u w:val="single"/>
        </w:rPr>
        <w:t xml:space="preserve">terrestrial downsides </w:t>
      </w:r>
    </w:p>
    <w:p w14:paraId="584EAD8A" w14:textId="77777777" w:rsidR="00C74550" w:rsidRPr="00F07C94" w:rsidRDefault="00C74550" w:rsidP="00C74550">
      <w:r w:rsidRPr="00570141">
        <w:rPr>
          <w:rStyle w:val="Style13ptBold"/>
        </w:rPr>
        <w:t>Iliopoulos and Esteban 20</w:t>
      </w:r>
      <w:r>
        <w:t xml:space="preserve"> Iliopoulos, Nikolaos [University of Tokyo], and Miguel Esteban [</w:t>
      </w:r>
      <w:proofErr w:type="spellStart"/>
      <w:r>
        <w:t>Waseda</w:t>
      </w:r>
      <w:proofErr w:type="spellEnd"/>
      <w:r>
        <w:t xml:space="preserve"> University]. "Sustainable space exploration and its relevance to the privatization of space ventures." Acta </w:t>
      </w:r>
      <w:proofErr w:type="spellStart"/>
      <w:r>
        <w:t>Astronautica</w:t>
      </w:r>
      <w:proofErr w:type="spellEnd"/>
      <w:r>
        <w:t xml:space="preserve"> 167 (2020): 85-92. [Quality Control]</w:t>
      </w:r>
    </w:p>
    <w:p w14:paraId="5D647ABF" w14:textId="77777777" w:rsidR="00C74550" w:rsidRDefault="00C74550" w:rsidP="00C74550">
      <w:pPr>
        <w:rPr>
          <w:rStyle w:val="Emphasis"/>
        </w:rPr>
      </w:pPr>
      <w:r w:rsidRPr="00CC4349">
        <w:rPr>
          <w:rStyle w:val="StyleUnderline"/>
          <w:highlight w:val="cyan"/>
        </w:rPr>
        <w:t xml:space="preserve">The envisioned </w:t>
      </w:r>
      <w:proofErr w:type="gramStart"/>
      <w:r w:rsidRPr="00CC4349">
        <w:rPr>
          <w:rStyle w:val="StyleUnderline"/>
          <w:highlight w:val="cyan"/>
        </w:rPr>
        <w:t>legal  regime</w:t>
      </w:r>
      <w:proofErr w:type="gramEnd"/>
      <w:r w:rsidRPr="00CC4349">
        <w:rPr>
          <w:rStyle w:val="StyleUnderline"/>
          <w:highlight w:val="cyan"/>
        </w:rPr>
        <w:t xml:space="preserve">  to  encourage  private  firms  to  undertake  the  high  risk</w:t>
      </w:r>
      <w:r w:rsidRPr="00CC4349">
        <w:rPr>
          <w:rStyle w:val="StyleUnderline"/>
        </w:rPr>
        <w:t xml:space="preserve">  </w:t>
      </w:r>
      <w:r w:rsidRPr="00CC4349">
        <w:rPr>
          <w:rStyle w:val="StyleUnderline"/>
          <w:highlight w:val="cyan"/>
        </w:rPr>
        <w:t xml:space="preserve">and  high  cost involved in activities of space exploration </w:t>
      </w:r>
      <w:r w:rsidRPr="00CC4349">
        <w:rPr>
          <w:rStyle w:val="Emphasis"/>
          <w:highlight w:val="cyan"/>
        </w:rPr>
        <w:t>would have to explicitly recognize extra-terrestrial property claims  of  individuals  and  corporations  that  meet  specified  conditions</w:t>
      </w:r>
      <w:r w:rsidRPr="00CC4349">
        <w:rPr>
          <w:rStyle w:val="Emphasis"/>
        </w:rPr>
        <w:t>.</w:t>
      </w:r>
      <w:r w:rsidRPr="00CC4349">
        <w:rPr>
          <w:sz w:val="16"/>
        </w:rPr>
        <w:t xml:space="preserve"> </w:t>
      </w:r>
      <w:proofErr w:type="gramStart"/>
      <w:r w:rsidRPr="00CC4349">
        <w:rPr>
          <w:sz w:val="16"/>
        </w:rPr>
        <w:t>As  such</w:t>
      </w:r>
      <w:proofErr w:type="gramEnd"/>
      <w:r w:rsidRPr="00CC4349">
        <w:rPr>
          <w:sz w:val="16"/>
        </w:rPr>
        <w:t xml:space="preserve">,  based  on  the conclusions made through this paper ,it is considered that with the right negotiation terms, </w:t>
      </w:r>
      <w:r w:rsidRPr="00CC4349">
        <w:rPr>
          <w:rStyle w:val="StyleUnderline"/>
        </w:rPr>
        <w:t xml:space="preserve">the current treaties can be revised so as to become steppingstones for the advancement of space exploration that could potentially bring forth significant changes to the environment surrounding planet Earth. Finally, </w:t>
      </w:r>
      <w:proofErr w:type="gramStart"/>
      <w:r w:rsidRPr="00CC4349">
        <w:rPr>
          <w:rStyle w:val="StyleUnderline"/>
        </w:rPr>
        <w:t>one  way</w:t>
      </w:r>
      <w:proofErr w:type="gramEnd"/>
      <w:r w:rsidRPr="00CC4349">
        <w:rPr>
          <w:rStyle w:val="StyleUnderline"/>
        </w:rPr>
        <w:t xml:space="preserve">  that  such  </w:t>
      </w:r>
      <w:r w:rsidRPr="00CC4349">
        <w:rPr>
          <w:rStyle w:val="StyleUnderline"/>
          <w:highlight w:val="cyan"/>
        </w:rPr>
        <w:t xml:space="preserve">privatization  efforts  could  </w:t>
      </w:r>
      <w:r w:rsidRPr="00CC4349">
        <w:rPr>
          <w:rStyle w:val="Emphasis"/>
          <w:highlight w:val="cyan"/>
        </w:rPr>
        <w:t>be  seen  to  benefit  of  mankind  as  a  whole  is  that  any taxation resulting from it should be paid directly to the United Nations, or that at least some fraction of the profits should fund this organization.</w:t>
      </w:r>
      <w:r w:rsidRPr="00CC4349">
        <w:rPr>
          <w:rStyle w:val="Emphasis"/>
        </w:rPr>
        <w:t xml:space="preserve"> </w:t>
      </w:r>
    </w:p>
    <w:p w14:paraId="72C5D5A3" w14:textId="77777777" w:rsidR="00C74550" w:rsidRPr="004A19F5" w:rsidRDefault="00C74550" w:rsidP="00C74550">
      <w:pPr>
        <w:pStyle w:val="Heading4"/>
        <w:rPr>
          <w:u w:val="single"/>
        </w:rPr>
      </w:pPr>
      <w:r w:rsidRPr="004A19F5">
        <w:rPr>
          <w:u w:val="single"/>
        </w:rPr>
        <w:t>Redistributive</w:t>
      </w:r>
      <w:r>
        <w:t xml:space="preserve"> economic policy by international institutions solves </w:t>
      </w:r>
      <w:r w:rsidRPr="004A19F5">
        <w:rPr>
          <w:u w:val="single"/>
        </w:rPr>
        <w:t xml:space="preserve">income inequality </w:t>
      </w:r>
    </w:p>
    <w:p w14:paraId="2AA1CFC4" w14:textId="77777777" w:rsidR="00C74550" w:rsidRPr="009F1CE1" w:rsidRDefault="00C74550" w:rsidP="00C74550">
      <w:r w:rsidRPr="004A19F5">
        <w:rPr>
          <w:rStyle w:val="Style13ptBold"/>
        </w:rPr>
        <w:t>Qureshi 20</w:t>
      </w:r>
      <w:r>
        <w:t xml:space="preserve"> Qureshi, Zia, visiting fellow in the Global Economy and Development program at the Brookings Institution. He holds a D.Phil. in economics from Oxford University, where he was a Rhodes Scholar. "Tackling the inequality pandemic: Is there a cure?" Brookings, 17 Nov. 2020, www.brookings.edu/research/tackling-the-inequality-pandemic-is-there-a-cure. [Quality Control]</w:t>
      </w:r>
    </w:p>
    <w:p w14:paraId="1CAC6E4B" w14:textId="77777777" w:rsidR="00C74550" w:rsidRPr="004A19F5" w:rsidRDefault="00C74550" w:rsidP="00C74550">
      <w:pPr>
        <w:rPr>
          <w:rStyle w:val="StyleUnderline"/>
        </w:rPr>
      </w:pPr>
      <w:r w:rsidRPr="004A19F5">
        <w:rPr>
          <w:rStyle w:val="StyleUnderline"/>
          <w:highlight w:val="cyan"/>
        </w:rPr>
        <w:t>Is rising inequality</w:t>
      </w:r>
      <w:r w:rsidRPr="004A19F5">
        <w:rPr>
          <w:rStyle w:val="StyleUnderline"/>
        </w:rPr>
        <w:t xml:space="preserve"> </w:t>
      </w:r>
      <w:r w:rsidRPr="004A19F5">
        <w:rPr>
          <w:rStyle w:val="StyleUnderline"/>
          <w:highlight w:val="cyan"/>
        </w:rPr>
        <w:t>an inevitable consequence</w:t>
      </w:r>
      <w:r w:rsidRPr="004A19F5">
        <w:rPr>
          <w:rStyle w:val="StyleUnderline"/>
        </w:rPr>
        <w:t xml:space="preserve"> of today’s technology-driven economic transformations—and </w:t>
      </w:r>
      <w:r w:rsidRPr="004A19F5">
        <w:rPr>
          <w:rStyle w:val="StyleUnderline"/>
          <w:highlight w:val="cyan"/>
        </w:rPr>
        <w:t>globalization</w:t>
      </w:r>
      <w:r w:rsidRPr="004A19F5">
        <w:rPr>
          <w:rStyle w:val="Emphasis"/>
        </w:rPr>
        <w:t xml:space="preserve">? The answer is </w:t>
      </w:r>
      <w:r w:rsidRPr="004A19F5">
        <w:rPr>
          <w:rStyle w:val="Emphasis"/>
          <w:highlight w:val="cyan"/>
        </w:rPr>
        <w:t>no</w:t>
      </w:r>
      <w:r w:rsidRPr="004A19F5">
        <w:rPr>
          <w:rStyle w:val="Emphasis"/>
        </w:rPr>
        <w:t>.</w:t>
      </w:r>
      <w:r w:rsidRPr="004A19F5">
        <w:rPr>
          <w:sz w:val="16"/>
        </w:rPr>
        <w:t xml:space="preserve"> Policies have been slow to respond to the challenges of change. With </w:t>
      </w:r>
      <w:r w:rsidRPr="004A19F5">
        <w:rPr>
          <w:rStyle w:val="StyleUnderline"/>
          <w:highlight w:val="cyan"/>
        </w:rPr>
        <w:t>better</w:t>
      </w:r>
      <w:r w:rsidRPr="004A19F5">
        <w:rPr>
          <w:rStyle w:val="StyleUnderline"/>
        </w:rPr>
        <w:t xml:space="preserve">, more responsive policies, </w:t>
      </w:r>
      <w:r w:rsidRPr="004A19F5">
        <w:rPr>
          <w:rStyle w:val="StyleUnderline"/>
          <w:highlight w:val="cyan"/>
        </w:rPr>
        <w:t>more inclusive economic outcomes are possible.</w:t>
      </w:r>
    </w:p>
    <w:p w14:paraId="1E0FEFCA" w14:textId="77777777" w:rsidR="00C74550" w:rsidRPr="004A19F5" w:rsidRDefault="00C74550" w:rsidP="00C74550">
      <w:pPr>
        <w:rPr>
          <w:sz w:val="16"/>
          <w:szCs w:val="16"/>
        </w:rPr>
      </w:pPr>
      <w:r w:rsidRPr="004A19F5">
        <w:rPr>
          <w:sz w:val="16"/>
          <w:szCs w:val="16"/>
        </w:rPr>
        <w:t>The first order of business is to contain the pandemic and address its immediate health and economic consequences that disproportionately hurt the less well-off. Countries have responded in varying degrees by taking preventive measures against the pandemic, shoring up health systems, strengthening safety nets, and implementing policies to cushion the impact on jobs and economic activity. The more successful these actions are in protecting the vulnerable and supporting economic recovery, the less will be the direct impact of the crisis in worsening existing inequalities.</w:t>
      </w:r>
    </w:p>
    <w:p w14:paraId="646EE93B" w14:textId="77777777" w:rsidR="00C74550" w:rsidRPr="004A19F5" w:rsidRDefault="00C74550" w:rsidP="00C74550">
      <w:pPr>
        <w:rPr>
          <w:sz w:val="16"/>
        </w:rPr>
      </w:pPr>
      <w:r w:rsidRPr="004A19F5">
        <w:rPr>
          <w:sz w:val="16"/>
        </w:rPr>
        <w:t xml:space="preserve">Beyond these immediate actions is a longer-term agenda to address the underlying drivers of the secular rise in inequality. </w:t>
      </w:r>
      <w:r w:rsidRPr="004A19F5">
        <w:rPr>
          <w:rStyle w:val="StyleUnderline"/>
          <w:highlight w:val="cyan"/>
        </w:rPr>
        <w:t>Policies to reduce inequality</w:t>
      </w:r>
      <w:r w:rsidRPr="004A19F5">
        <w:rPr>
          <w:rStyle w:val="StyleUnderline"/>
        </w:rPr>
        <w:t xml:space="preserve"> are often seen narrowly </w:t>
      </w:r>
      <w:r w:rsidRPr="004A19F5">
        <w:rPr>
          <w:rStyle w:val="StyleUnderline"/>
          <w:highlight w:val="cyan"/>
        </w:rPr>
        <w:t>in terms of redistributio</w:t>
      </w:r>
      <w:r w:rsidRPr="004A19F5">
        <w:rPr>
          <w:rStyle w:val="StyleUnderline"/>
        </w:rPr>
        <w:t>n</w:t>
      </w:r>
      <w:r w:rsidRPr="004A19F5">
        <w:rPr>
          <w:rStyle w:val="Emphasis"/>
        </w:rPr>
        <w:t>―</w:t>
      </w:r>
      <w:r w:rsidRPr="004A19F5">
        <w:rPr>
          <w:rStyle w:val="Emphasis"/>
          <w:highlight w:val="cyan"/>
        </w:rPr>
        <w:t>tax and transfer policies</w:t>
      </w:r>
      <w:r w:rsidRPr="004A19F5">
        <w:rPr>
          <w:rStyle w:val="StyleUnderline"/>
        </w:rPr>
        <w:t xml:space="preserve">. </w:t>
      </w:r>
      <w:r w:rsidRPr="004A19F5">
        <w:rPr>
          <w:rStyle w:val="StyleUnderline"/>
          <w:highlight w:val="cyan"/>
        </w:rPr>
        <w:t>This is</w:t>
      </w:r>
      <w:r w:rsidRPr="004A19F5">
        <w:rPr>
          <w:rStyle w:val="StyleUnderline"/>
        </w:rPr>
        <w:t xml:space="preserve"> of course </w:t>
      </w:r>
      <w:r w:rsidRPr="004A19F5">
        <w:rPr>
          <w:rStyle w:val="StyleUnderline"/>
          <w:highlight w:val="cyan"/>
        </w:rPr>
        <w:t xml:space="preserve">an </w:t>
      </w:r>
      <w:r w:rsidRPr="004A19F5">
        <w:rPr>
          <w:rStyle w:val="Emphasis"/>
          <w:highlight w:val="cyan"/>
        </w:rPr>
        <w:t>important elemen</w:t>
      </w:r>
      <w:r w:rsidRPr="004A19F5">
        <w:rPr>
          <w:rStyle w:val="StyleUnderline"/>
          <w:highlight w:val="cyan"/>
        </w:rPr>
        <w:t>t</w:t>
      </w:r>
      <w:r w:rsidRPr="004A19F5">
        <w:rPr>
          <w:sz w:val="16"/>
          <w:highlight w:val="cyan"/>
        </w:rPr>
        <w:t>,</w:t>
      </w:r>
      <w:r w:rsidRPr="004A19F5">
        <w:rPr>
          <w:sz w:val="16"/>
        </w:rPr>
        <w:t xml:space="preserve"> </w:t>
      </w:r>
      <w:r w:rsidRPr="004A19F5">
        <w:rPr>
          <w:rStyle w:val="StyleUnderline"/>
        </w:rPr>
        <w:t xml:space="preserve">especially </w:t>
      </w:r>
      <w:r w:rsidRPr="004A19F5">
        <w:rPr>
          <w:rStyle w:val="Emphasis"/>
          <w:highlight w:val="cyan"/>
        </w:rPr>
        <w:t>given the erosion of the state’s redistributive rol</w:t>
      </w:r>
      <w:r w:rsidRPr="004A19F5">
        <w:rPr>
          <w:rStyle w:val="StyleUnderline"/>
          <w:highlight w:val="cyan"/>
        </w:rPr>
        <w:t>e</w:t>
      </w:r>
      <w:r w:rsidRPr="004A19F5">
        <w:rPr>
          <w:sz w:val="16"/>
        </w:rPr>
        <w:t xml:space="preserve">. In particular, </w:t>
      </w:r>
      <w:r w:rsidRPr="004A19F5">
        <w:rPr>
          <w:rStyle w:val="Emphasis"/>
          <w:highlight w:val="cyan"/>
        </w:rPr>
        <w:t>systems for taxing income and wealth should be bolstered in light of the new distributional dynamics</w:t>
      </w:r>
      <w:r w:rsidRPr="004A19F5">
        <w:rPr>
          <w:sz w:val="16"/>
        </w:rPr>
        <w:t>. But there is a much broader policy agenda of “</w:t>
      </w:r>
      <w:proofErr w:type="spellStart"/>
      <w:r w:rsidRPr="004A19F5">
        <w:rPr>
          <w:sz w:val="16"/>
        </w:rPr>
        <w:t>predistribution</w:t>
      </w:r>
      <w:proofErr w:type="spellEnd"/>
      <w:r w:rsidRPr="004A19F5">
        <w:rPr>
          <w:sz w:val="16"/>
        </w:rPr>
        <w:t>” that can make the growth process itself more inclusive.[7]</w:t>
      </w:r>
    </w:p>
    <w:p w14:paraId="0DF655E7" w14:textId="77777777" w:rsidR="00C74550" w:rsidRDefault="00C74550" w:rsidP="00C74550"/>
    <w:p w14:paraId="3E4A2DC0" w14:textId="77777777" w:rsidR="00C74550" w:rsidRPr="00437338" w:rsidRDefault="00C74550" w:rsidP="00C74550">
      <w:pPr>
        <w:pStyle w:val="Heading4"/>
      </w:pPr>
      <w:r>
        <w:t xml:space="preserve">The second plank ban subsidies which solves the subsidies card on case and generates uniqueness for the cap good turns. Status quo Space-ex is </w:t>
      </w:r>
      <w:r>
        <w:rPr>
          <w:u w:val="single"/>
        </w:rPr>
        <w:t>not capitalist enough</w:t>
      </w:r>
      <w:r>
        <w:t xml:space="preserve"> because it’s been distorted by government financial interventions.</w:t>
      </w:r>
    </w:p>
    <w:p w14:paraId="3EC9E662" w14:textId="77777777" w:rsidR="00C74550" w:rsidRDefault="00C74550" w:rsidP="00C74550"/>
    <w:p w14:paraId="629809F4" w14:textId="77777777" w:rsidR="00C74550" w:rsidRPr="00F20E89" w:rsidRDefault="00C74550" w:rsidP="00C74550"/>
    <w:p w14:paraId="7DC2B2FF" w14:textId="77777777" w:rsidR="00C74550" w:rsidRPr="00F20E89" w:rsidRDefault="00C74550" w:rsidP="00C74550"/>
    <w:p w14:paraId="3159ED47" w14:textId="77777777" w:rsidR="00C74550" w:rsidRDefault="00C74550" w:rsidP="00C74550">
      <w:pPr>
        <w:pStyle w:val="Heading2"/>
      </w:pPr>
      <w:r>
        <w:t>2</w:t>
      </w:r>
    </w:p>
    <w:p w14:paraId="61F09462" w14:textId="77777777" w:rsidR="00C74550" w:rsidRDefault="00C74550" w:rsidP="00C74550"/>
    <w:p w14:paraId="65795A67" w14:textId="77777777" w:rsidR="00C74550" w:rsidRDefault="00C74550" w:rsidP="00C74550">
      <w:pPr>
        <w:pStyle w:val="Heading3"/>
      </w:pPr>
      <w:r>
        <w:t>DA</w:t>
      </w:r>
      <w:r>
        <w:rPr>
          <w:sz w:val="16"/>
        </w:rPr>
        <w:t xml:space="preserve"> </w:t>
      </w:r>
    </w:p>
    <w:p w14:paraId="7B8E0359" w14:textId="77777777" w:rsidR="00C74550" w:rsidRPr="0021207D" w:rsidRDefault="00C74550" w:rsidP="00C74550"/>
    <w:p w14:paraId="122356AF" w14:textId="77777777" w:rsidR="00C74550" w:rsidRPr="00525A1E" w:rsidRDefault="00C74550" w:rsidP="00C74550"/>
    <w:p w14:paraId="70C13A08" w14:textId="77777777" w:rsidR="00C74550" w:rsidRDefault="00C74550" w:rsidP="00C74550">
      <w:pPr>
        <w:pStyle w:val="Heading4"/>
      </w:pPr>
      <w:r>
        <w:t>Private appropriation is key to kickstart space-exploration—only private property rights incentivize efficient development</w:t>
      </w:r>
    </w:p>
    <w:p w14:paraId="3FDC4988" w14:textId="77777777" w:rsidR="00C74550" w:rsidRDefault="00C74550" w:rsidP="00C74550">
      <w:proofErr w:type="spellStart"/>
      <w:r w:rsidRPr="007B2909">
        <w:rPr>
          <w:rStyle w:val="Style13ptBold"/>
        </w:rPr>
        <w:t>Reinstein</w:t>
      </w:r>
      <w:proofErr w:type="spellEnd"/>
      <w:r w:rsidRPr="007B2909">
        <w:rPr>
          <w:rStyle w:val="Style13ptBold"/>
        </w:rPr>
        <w:t>, 99</w:t>
      </w:r>
      <w:r w:rsidRPr="003266A6">
        <w:t xml:space="preserve"> --</w:t>
      </w:r>
      <w:r>
        <w:t xml:space="preserve"> JD, Associate, Kirkland &amp; Ellis </w:t>
      </w:r>
    </w:p>
    <w:p w14:paraId="00FDAD5E" w14:textId="77777777" w:rsidR="00C74550" w:rsidRDefault="00C74550" w:rsidP="00C74550">
      <w:r>
        <w:t xml:space="preserve">[Ezra J., Owning Outer Space, 20 Nw. J. Int'l L. &amp; Bus. 59, 1999, </w:t>
      </w:r>
      <w:hyperlink r:id="rId6" w:history="1">
        <w:r w:rsidRPr="007B2909">
          <w:rPr>
            <w:rStyle w:val="StyleUnderline"/>
          </w:rPr>
          <w:t>https://scholarlycommons.law.northwestern.edu/njilb/vol20/iss1/7</w:t>
        </w:r>
      </w:hyperlink>
      <w:r>
        <w:t xml:space="preserve">, accessed 7-10-21] </w:t>
      </w:r>
    </w:p>
    <w:p w14:paraId="1EF0A327" w14:textId="77777777" w:rsidR="00C74550" w:rsidRDefault="00C74550" w:rsidP="00C74550"/>
    <w:p w14:paraId="10AFC4E5" w14:textId="77777777" w:rsidR="00C74550" w:rsidRPr="007B2909" w:rsidRDefault="00C74550" w:rsidP="00C74550">
      <w:pPr>
        <w:rPr>
          <w:sz w:val="14"/>
        </w:rPr>
      </w:pPr>
      <w:r w:rsidRPr="007B2909">
        <w:rPr>
          <w:sz w:val="14"/>
        </w:rPr>
        <w:t>IV. PROPOSAL: APPROPRJATIVE OWNERSHIP OF REAL PROPERTY</w:t>
      </w:r>
    </w:p>
    <w:p w14:paraId="42214D3C" w14:textId="77777777" w:rsidR="00C74550" w:rsidRPr="007B2909" w:rsidRDefault="00C74550" w:rsidP="00C74550">
      <w:pPr>
        <w:rPr>
          <w:rStyle w:val="StyleUnderline"/>
        </w:rPr>
      </w:pPr>
      <w:r w:rsidRPr="00496205">
        <w:rPr>
          <w:rStyle w:val="StyleUnderline"/>
          <w:highlight w:val="yellow"/>
        </w:rPr>
        <w:t xml:space="preserve">The </w:t>
      </w:r>
      <w:r w:rsidRPr="00496205">
        <w:rPr>
          <w:rStyle w:val="Emphasis"/>
          <w:highlight w:val="yellow"/>
        </w:rPr>
        <w:t>ideal</w:t>
      </w:r>
      <w:r w:rsidRPr="007B2909">
        <w:rPr>
          <w:rStyle w:val="Emphasis"/>
        </w:rPr>
        <w:t xml:space="preserve"> legal </w:t>
      </w:r>
      <w:r w:rsidRPr="00496205">
        <w:rPr>
          <w:rStyle w:val="Emphasis"/>
          <w:highlight w:val="yellow"/>
        </w:rPr>
        <w:t>regime</w:t>
      </w:r>
      <w:r w:rsidRPr="00496205">
        <w:rPr>
          <w:rStyle w:val="StyleUnderline"/>
          <w:highlight w:val="yellow"/>
        </w:rPr>
        <w:t xml:space="preserve"> should create </w:t>
      </w:r>
      <w:r w:rsidRPr="00496205">
        <w:rPr>
          <w:rStyle w:val="Emphasis"/>
          <w:highlight w:val="yellow"/>
        </w:rPr>
        <w:t>maximum incentives</w:t>
      </w:r>
      <w:r w:rsidRPr="00496205">
        <w:rPr>
          <w:rStyle w:val="StyleUnderline"/>
          <w:highlight w:val="yellow"/>
        </w:rPr>
        <w:t xml:space="preserve"> for </w:t>
      </w:r>
      <w:r w:rsidRPr="00496205">
        <w:rPr>
          <w:rStyle w:val="Emphasis"/>
          <w:highlight w:val="yellow"/>
        </w:rPr>
        <w:t>efficient development of space</w:t>
      </w:r>
      <w:r w:rsidRPr="007B2909">
        <w:rPr>
          <w:rStyle w:val="StyleUnderline"/>
        </w:rPr>
        <w:t xml:space="preserve">, in recognition of the fact that the potential wealth in space will </w:t>
      </w:r>
      <w:r w:rsidRPr="007B2909">
        <w:rPr>
          <w:rStyle w:val="Emphasis"/>
        </w:rPr>
        <w:t>not drop into our laps</w:t>
      </w:r>
      <w:r w:rsidRPr="007B2909">
        <w:rPr>
          <w:rStyle w:val="StyleUnderline"/>
        </w:rPr>
        <w:t>.</w:t>
      </w:r>
    </w:p>
    <w:p w14:paraId="129CD64C" w14:textId="77777777" w:rsidR="00C74550" w:rsidRPr="007B2909" w:rsidRDefault="00C74550" w:rsidP="00C74550">
      <w:pPr>
        <w:rPr>
          <w:sz w:val="14"/>
        </w:rPr>
      </w:pPr>
      <w:r w:rsidRPr="007B2909">
        <w:rPr>
          <w:rStyle w:val="StyleUnderline"/>
        </w:rPr>
        <w:t xml:space="preserve">But as much as commercial development of space would </w:t>
      </w:r>
      <w:r w:rsidRPr="007B2909">
        <w:rPr>
          <w:rStyle w:val="Emphasis"/>
        </w:rPr>
        <w:t>benefit all mankind</w:t>
      </w:r>
      <w:r w:rsidRPr="007B2909">
        <w:rPr>
          <w:rStyle w:val="StyleUnderline"/>
        </w:rPr>
        <w:t>, it is just as important that the development be controlled</w:t>
      </w:r>
      <w:r w:rsidRPr="007B2909">
        <w:rPr>
          <w:sz w:val="14"/>
        </w:rPr>
        <w:t>. We must learn from mistakes of the past. Any legal regime should guard against inefficient exploitation, waste, and environmental despoliation. Furthermore, space should not become the next Wild West. Destruction and sabotage must be discouraged.</w:t>
      </w:r>
    </w:p>
    <w:p w14:paraId="25D5D529" w14:textId="77777777" w:rsidR="00C74550" w:rsidRPr="007B2909" w:rsidRDefault="00C74550" w:rsidP="00C74550">
      <w:pPr>
        <w:rPr>
          <w:sz w:val="14"/>
        </w:rPr>
      </w:pPr>
      <w:r w:rsidRPr="007B2909">
        <w:rPr>
          <w:rStyle w:val="StyleUnderline"/>
        </w:rPr>
        <w:t>My proposal</w:t>
      </w:r>
      <w:r w:rsidRPr="007B2909">
        <w:rPr>
          <w:sz w:val="14"/>
        </w:rPr>
        <w:t xml:space="preserve">, which will be developed throughout this essay, </w:t>
      </w:r>
      <w:r w:rsidRPr="007B2909">
        <w:rPr>
          <w:rStyle w:val="StyleUnderline"/>
        </w:rPr>
        <w:t xml:space="preserve">is to </w:t>
      </w:r>
      <w:r w:rsidRPr="007B2909">
        <w:rPr>
          <w:rStyle w:val="Emphasis"/>
        </w:rPr>
        <w:t>maximize incentives</w:t>
      </w:r>
      <w:r w:rsidRPr="007B2909">
        <w:rPr>
          <w:rStyle w:val="StyleUnderline"/>
        </w:rPr>
        <w:t xml:space="preserve"> </w:t>
      </w:r>
      <w:r w:rsidRPr="00496205">
        <w:rPr>
          <w:rStyle w:val="StyleUnderline"/>
          <w:highlight w:val="yellow"/>
        </w:rPr>
        <w:t xml:space="preserve">by giving developers </w:t>
      </w:r>
      <w:r w:rsidRPr="00496205">
        <w:rPr>
          <w:rStyle w:val="Emphasis"/>
          <w:highlight w:val="yellow"/>
        </w:rPr>
        <w:t>comprehensive property rights</w:t>
      </w:r>
      <w:r w:rsidRPr="007B2909">
        <w:rPr>
          <w:sz w:val="14"/>
        </w:rPr>
        <w:t xml:space="preserve">. </w:t>
      </w:r>
      <w:r w:rsidRPr="007B2909">
        <w:rPr>
          <w:rStyle w:val="StyleUnderline"/>
        </w:rPr>
        <w:t xml:space="preserve">Humanity's welfare </w:t>
      </w:r>
      <w:r w:rsidRPr="007B2909">
        <w:rPr>
          <w:rStyle w:val="Emphasis"/>
        </w:rPr>
        <w:t>demands</w:t>
      </w:r>
      <w:r w:rsidRPr="007B2909">
        <w:rPr>
          <w:rStyle w:val="StyleUnderline"/>
        </w:rPr>
        <w:t xml:space="preserve"> that we alter the current law to allow real estate ownership -- </w:t>
      </w:r>
      <w:r w:rsidRPr="007B2909">
        <w:rPr>
          <w:rStyle w:val="Emphasis"/>
        </w:rPr>
        <w:t xml:space="preserve">not just </w:t>
      </w:r>
      <w:proofErr w:type="spellStart"/>
      <w:r w:rsidRPr="007B2909">
        <w:rPr>
          <w:rStyle w:val="Emphasis"/>
        </w:rPr>
        <w:t>usufructary</w:t>
      </w:r>
      <w:proofErr w:type="spellEnd"/>
      <w:r w:rsidRPr="007B2909">
        <w:rPr>
          <w:rStyle w:val="Emphasis"/>
        </w:rPr>
        <w:t xml:space="preserve"> rights</w:t>
      </w:r>
      <w:r w:rsidRPr="007B2909">
        <w:rPr>
          <w:rStyle w:val="StyleUnderline"/>
        </w:rPr>
        <w:t xml:space="preserve"> -- to those who would </w:t>
      </w:r>
      <w:r w:rsidRPr="007B2909">
        <w:rPr>
          <w:rStyle w:val="Emphasis"/>
        </w:rPr>
        <w:t>best develop land in space</w:t>
      </w:r>
      <w:r w:rsidRPr="007B2909">
        <w:rPr>
          <w:sz w:val="14"/>
        </w:rPr>
        <w:t xml:space="preserve">.7 </w:t>
      </w:r>
      <w:r w:rsidRPr="007B2909">
        <w:rPr>
          <w:rStyle w:val="StyleUnderline"/>
        </w:rPr>
        <w:t xml:space="preserve">The potential wealth of outer space, in the form of minerals, energy, living space, etc., doesn't do us any good </w:t>
      </w:r>
      <w:r w:rsidRPr="007B2909">
        <w:rPr>
          <w:rStyle w:val="Emphasis"/>
        </w:rPr>
        <w:t>unless we are able to harness it</w:t>
      </w:r>
      <w:r w:rsidRPr="007B2909">
        <w:rPr>
          <w:rStyle w:val="StyleUnderline"/>
        </w:rPr>
        <w:t>.</w:t>
      </w:r>
      <w:r w:rsidRPr="007B2909">
        <w:rPr>
          <w:sz w:val="14"/>
        </w:rPr>
        <w:t xml:space="preserve"> And, as Jeffrey </w:t>
      </w:r>
      <w:proofErr w:type="spellStart"/>
      <w:r w:rsidRPr="007B2909">
        <w:rPr>
          <w:sz w:val="14"/>
        </w:rPr>
        <w:t>Kargel</w:t>
      </w:r>
      <w:proofErr w:type="spellEnd"/>
      <w:r w:rsidRPr="007B2909">
        <w:rPr>
          <w:sz w:val="14"/>
        </w:rPr>
        <w:t>, a planetary scientist at the U.S. Geological Survey, has written, "if you want to cross the bridge into the 21st century of space [development], then space must pay its way and give private investors a handsome early return on investment.' 75</w:t>
      </w:r>
    </w:p>
    <w:p w14:paraId="175F5E8A" w14:textId="77777777" w:rsidR="00C74550" w:rsidRPr="007B2909" w:rsidRDefault="00C74550" w:rsidP="00C74550">
      <w:pPr>
        <w:rPr>
          <w:rStyle w:val="StyleUnderline"/>
        </w:rPr>
      </w:pPr>
      <w:r w:rsidRPr="007B2909">
        <w:rPr>
          <w:rStyle w:val="StyleUnderline"/>
        </w:rPr>
        <w:t xml:space="preserve">What do we mean by "ownership?" </w:t>
      </w:r>
      <w:r w:rsidRPr="00496205">
        <w:rPr>
          <w:rStyle w:val="StyleUnderline"/>
          <w:highlight w:val="yellow"/>
        </w:rPr>
        <w:t>Property is</w:t>
      </w:r>
      <w:r w:rsidRPr="007B2909">
        <w:rPr>
          <w:rStyle w:val="StyleUnderline"/>
        </w:rPr>
        <w:t xml:space="preserve"> commonly recognized as being </w:t>
      </w:r>
      <w:r w:rsidRPr="00496205">
        <w:rPr>
          <w:rStyle w:val="StyleUnderline"/>
          <w:highlight w:val="yellow"/>
        </w:rPr>
        <w:t xml:space="preserve">a </w:t>
      </w:r>
      <w:r w:rsidRPr="00496205">
        <w:rPr>
          <w:rStyle w:val="Emphasis"/>
          <w:highlight w:val="yellow"/>
        </w:rPr>
        <w:t>"bundle" of disparate rights</w:t>
      </w:r>
      <w:r w:rsidRPr="007B2909">
        <w:rPr>
          <w:rStyle w:val="StyleUnderline"/>
        </w:rPr>
        <w:t xml:space="preserve"> regulating relations between people with respect to things</w:t>
      </w:r>
      <w:r w:rsidRPr="007B2909">
        <w:rPr>
          <w:sz w:val="14"/>
        </w:rPr>
        <w:t xml:space="preserve">. </w:t>
      </w:r>
      <w:r w:rsidRPr="007B2909">
        <w:rPr>
          <w:rStyle w:val="StyleUnderline"/>
        </w:rPr>
        <w:t>The bundle</w:t>
      </w:r>
      <w:r w:rsidRPr="007B2909">
        <w:rPr>
          <w:sz w:val="14"/>
        </w:rPr>
        <w:t xml:space="preserve"> of rights can be unpacked. It </w:t>
      </w:r>
      <w:r w:rsidRPr="007B2909">
        <w:rPr>
          <w:rStyle w:val="StyleUnderline"/>
        </w:rPr>
        <w:t xml:space="preserve">includes: the right to </w:t>
      </w:r>
      <w:r w:rsidRPr="007B2909">
        <w:rPr>
          <w:rStyle w:val="Emphasis"/>
        </w:rPr>
        <w:t>possess</w:t>
      </w:r>
      <w:r w:rsidRPr="007B2909">
        <w:rPr>
          <w:rStyle w:val="StyleUnderline"/>
        </w:rPr>
        <w:t xml:space="preserve">, the right to </w:t>
      </w:r>
      <w:r w:rsidRPr="007B2909">
        <w:rPr>
          <w:rStyle w:val="Emphasis"/>
        </w:rPr>
        <w:t>use</w:t>
      </w:r>
      <w:r w:rsidRPr="007B2909">
        <w:rPr>
          <w:rStyle w:val="StyleUnderline"/>
        </w:rPr>
        <w:t xml:space="preserve">, the right to </w:t>
      </w:r>
      <w:r w:rsidRPr="007B2909">
        <w:rPr>
          <w:rStyle w:val="Emphasis"/>
        </w:rPr>
        <w:t>exclude</w:t>
      </w:r>
      <w:r w:rsidRPr="007B2909">
        <w:rPr>
          <w:rStyle w:val="StyleUnderline"/>
        </w:rPr>
        <w:t xml:space="preserve">, and the right to </w:t>
      </w:r>
      <w:r w:rsidRPr="007B2909">
        <w:rPr>
          <w:rStyle w:val="Emphasis"/>
        </w:rPr>
        <w:t>transfer</w:t>
      </w:r>
      <w:r w:rsidRPr="007B2909">
        <w:rPr>
          <w:sz w:val="14"/>
        </w:rPr>
        <w:t xml:space="preserve">.76 </w:t>
      </w:r>
      <w:r w:rsidRPr="007B2909">
        <w:rPr>
          <w:rStyle w:val="StyleUnderline"/>
        </w:rPr>
        <w:t xml:space="preserve">These rights are not on/off affairs; they can </w:t>
      </w:r>
      <w:r w:rsidRPr="007B2909">
        <w:rPr>
          <w:rStyle w:val="Emphasis"/>
        </w:rPr>
        <w:t>each be limited</w:t>
      </w:r>
      <w:r w:rsidRPr="007B2909">
        <w:rPr>
          <w:rStyle w:val="StyleUnderline"/>
        </w:rPr>
        <w:t xml:space="preserve"> or </w:t>
      </w:r>
      <w:r w:rsidRPr="007B2909">
        <w:rPr>
          <w:rStyle w:val="Emphasis"/>
        </w:rPr>
        <w:t>expanded</w:t>
      </w:r>
      <w:r w:rsidRPr="007B2909">
        <w:rPr>
          <w:rStyle w:val="StyleUnderline"/>
        </w:rPr>
        <w:t xml:space="preserve"> along a continuum</w:t>
      </w:r>
      <w:r w:rsidRPr="007B2909">
        <w:rPr>
          <w:sz w:val="14"/>
        </w:rPr>
        <w:t xml:space="preserve">. </w:t>
      </w:r>
      <w:r w:rsidRPr="007B2909">
        <w:rPr>
          <w:rStyle w:val="StyleUnderline"/>
        </w:rPr>
        <w:t>I use the term "ownership" to describe a state of affairs wherein a person has all four of these rights to their maximum extent with respect to a piece of property.</w:t>
      </w:r>
    </w:p>
    <w:p w14:paraId="40BA830A" w14:textId="77777777" w:rsidR="00C74550" w:rsidRPr="007B2909" w:rsidRDefault="00C74550" w:rsidP="00C74550">
      <w:pPr>
        <w:rPr>
          <w:sz w:val="14"/>
        </w:rPr>
      </w:pPr>
      <w:r w:rsidRPr="007B2909">
        <w:rPr>
          <w:rStyle w:val="StyleUnderline"/>
        </w:rPr>
        <w:t xml:space="preserve">Current space law ostensibly respects the right to use real property in space and to collect and own its fruits. Historically, this has been known as the </w:t>
      </w:r>
      <w:proofErr w:type="spellStart"/>
      <w:r w:rsidRPr="007B2909">
        <w:rPr>
          <w:rStyle w:val="StyleUnderline"/>
        </w:rPr>
        <w:t>usufructary</w:t>
      </w:r>
      <w:proofErr w:type="spellEnd"/>
      <w:r w:rsidRPr="007B2909">
        <w:rPr>
          <w:rStyle w:val="StyleUnderline"/>
        </w:rPr>
        <w:t xml:space="preserve"> right</w:t>
      </w:r>
      <w:r w:rsidRPr="007B2909">
        <w:rPr>
          <w:sz w:val="14"/>
        </w:rPr>
        <w:t xml:space="preserve">.77 </w:t>
      </w:r>
      <w:r w:rsidRPr="007B2909">
        <w:rPr>
          <w:rStyle w:val="StyleUnderline"/>
        </w:rPr>
        <w:t xml:space="preserve">But the current law </w:t>
      </w:r>
      <w:r w:rsidRPr="007B2909">
        <w:rPr>
          <w:rStyle w:val="Emphasis"/>
        </w:rPr>
        <w:t>doesn't even provide this right freely</w:t>
      </w:r>
      <w:r w:rsidRPr="007B2909">
        <w:rPr>
          <w:sz w:val="14"/>
        </w:rPr>
        <w:t>; it seems to be limited by several clauses of the Outer Space Treaty (</w:t>
      </w:r>
      <w:proofErr w:type="gramStart"/>
      <w:r w:rsidRPr="007B2909">
        <w:rPr>
          <w:sz w:val="14"/>
        </w:rPr>
        <w:t>e.g.</w:t>
      </w:r>
      <w:proofErr w:type="gramEnd"/>
      <w:r w:rsidRPr="007B2909">
        <w:rPr>
          <w:sz w:val="14"/>
        </w:rPr>
        <w:t xml:space="preserve"> use "for the benefit...of all countries").78</w:t>
      </w:r>
    </w:p>
    <w:p w14:paraId="4E41E53B" w14:textId="77777777" w:rsidR="00C74550" w:rsidRPr="007B2909" w:rsidRDefault="00C74550" w:rsidP="00C74550">
      <w:pPr>
        <w:rPr>
          <w:sz w:val="14"/>
        </w:rPr>
      </w:pPr>
      <w:r w:rsidRPr="007B2909">
        <w:rPr>
          <w:rStyle w:val="StyleUnderline"/>
        </w:rPr>
        <w:t>Nor does the OST recognize the right to exclude</w:t>
      </w:r>
      <w:r w:rsidRPr="007B2909">
        <w:rPr>
          <w:sz w:val="14"/>
        </w:rPr>
        <w:t>, as is evidenced by article I's prohibition on appropriating what it recognizes as being "the province of all mankind," the guarantee in the same article of "free access to all areas of celestial bodies," and article XII's requirement that "[a]</w:t>
      </w:r>
      <w:proofErr w:type="spellStart"/>
      <w:r w:rsidRPr="007B2909">
        <w:rPr>
          <w:sz w:val="14"/>
        </w:rPr>
        <w:t>ll</w:t>
      </w:r>
      <w:proofErr w:type="spellEnd"/>
      <w:r w:rsidRPr="007B2909">
        <w:rPr>
          <w:sz w:val="14"/>
        </w:rPr>
        <w:t xml:space="preserve"> stations [and] installations...shall be open to representatives of other States Parties to the Treaty on a basis of reciprocity." Likewise, as illuminated in the </w:t>
      </w:r>
      <w:proofErr w:type="spellStart"/>
      <w:r w:rsidRPr="007B2909">
        <w:rPr>
          <w:sz w:val="14"/>
        </w:rPr>
        <w:t>SpaceCorp</w:t>
      </w:r>
      <w:proofErr w:type="spellEnd"/>
      <w:r w:rsidRPr="007B2909">
        <w:rPr>
          <w:sz w:val="14"/>
        </w:rPr>
        <w:t xml:space="preserve"> hypothetical, the prohibition on appropriation seems to negate a long-term right of possession. </w:t>
      </w:r>
      <w:r w:rsidRPr="007B2909">
        <w:rPr>
          <w:rStyle w:val="StyleUnderline"/>
        </w:rPr>
        <w:t xml:space="preserve">Without the right to exclude or pos- </w:t>
      </w:r>
      <w:proofErr w:type="spellStart"/>
      <w:r w:rsidRPr="007B2909">
        <w:rPr>
          <w:rStyle w:val="StyleUnderline"/>
        </w:rPr>
        <w:t>sess</w:t>
      </w:r>
      <w:proofErr w:type="spellEnd"/>
      <w:r w:rsidRPr="007B2909">
        <w:rPr>
          <w:rStyle w:val="StyleUnderline"/>
        </w:rPr>
        <w:t>, of course, a legal system need not provide the right to transfer real estate</w:t>
      </w:r>
      <w:r w:rsidRPr="007B2909">
        <w:rPr>
          <w:sz w:val="14"/>
        </w:rPr>
        <w:t xml:space="preserve">. </w:t>
      </w:r>
      <w:r w:rsidRPr="007B2909">
        <w:rPr>
          <w:rStyle w:val="Emphasis"/>
        </w:rPr>
        <w:t>Anyone else may simply help themselves</w:t>
      </w:r>
      <w:r w:rsidRPr="007B2909">
        <w:rPr>
          <w:sz w:val="14"/>
        </w:rPr>
        <w:t xml:space="preserve">. In sum, the OST demands that "[n]o State can obtain such possessions as will entitle it to claim ownership or sovereignty over them... There can be no exclusive </w:t>
      </w:r>
      <w:proofErr w:type="spellStart"/>
      <w:r w:rsidRPr="007B2909">
        <w:rPr>
          <w:sz w:val="14"/>
        </w:rPr>
        <w:t>appro</w:t>
      </w:r>
      <w:proofErr w:type="spellEnd"/>
      <w:r w:rsidRPr="007B2909">
        <w:rPr>
          <w:sz w:val="14"/>
        </w:rPr>
        <w:t xml:space="preserve">- </w:t>
      </w:r>
      <w:proofErr w:type="spellStart"/>
      <w:r w:rsidRPr="007B2909">
        <w:rPr>
          <w:sz w:val="14"/>
        </w:rPr>
        <w:t>priation</w:t>
      </w:r>
      <w:proofErr w:type="spellEnd"/>
      <w:r w:rsidRPr="007B2909">
        <w:rPr>
          <w:sz w:val="14"/>
        </w:rPr>
        <w:t xml:space="preserve"> of [celestial bodies] and any part thereof as a result of their 'use'..." 79 Under current law, space cannot be owned.</w:t>
      </w:r>
    </w:p>
    <w:p w14:paraId="5103F707" w14:textId="77777777" w:rsidR="00C74550" w:rsidRPr="007B2909" w:rsidRDefault="00C74550" w:rsidP="00C74550">
      <w:pPr>
        <w:rPr>
          <w:rStyle w:val="StyleUnderline"/>
        </w:rPr>
      </w:pPr>
      <w:r w:rsidRPr="007B2909">
        <w:rPr>
          <w:rStyle w:val="StyleUnderline"/>
        </w:rPr>
        <w:t>A new law of space real property must enliven and support all four rights that comprise ownership.</w:t>
      </w:r>
    </w:p>
    <w:p w14:paraId="2028A548" w14:textId="77777777" w:rsidR="00C74550" w:rsidRPr="007B2909" w:rsidRDefault="00C74550" w:rsidP="00C74550">
      <w:pPr>
        <w:rPr>
          <w:sz w:val="14"/>
        </w:rPr>
      </w:pPr>
      <w:r w:rsidRPr="007B2909">
        <w:rPr>
          <w:rStyle w:val="StyleUnderline"/>
        </w:rPr>
        <w:t xml:space="preserve">First, </w:t>
      </w:r>
      <w:r w:rsidRPr="00496205">
        <w:rPr>
          <w:rStyle w:val="StyleUnderline"/>
          <w:highlight w:val="yellow"/>
        </w:rPr>
        <w:t>there must be</w:t>
      </w:r>
      <w:r w:rsidRPr="007B2909">
        <w:rPr>
          <w:rStyle w:val="StyleUnderline"/>
        </w:rPr>
        <w:t xml:space="preserve"> a </w:t>
      </w:r>
      <w:r w:rsidRPr="007B2909">
        <w:rPr>
          <w:rStyle w:val="Emphasis"/>
        </w:rPr>
        <w:t xml:space="preserve">right to </w:t>
      </w:r>
      <w:r w:rsidRPr="00496205">
        <w:rPr>
          <w:rStyle w:val="Emphasis"/>
          <w:highlight w:val="yellow"/>
        </w:rPr>
        <w:t>permanent possession</w:t>
      </w:r>
      <w:r w:rsidRPr="007B2909">
        <w:rPr>
          <w:rStyle w:val="StyleUnderline"/>
        </w:rPr>
        <w:t xml:space="preserve">: barring some ex- </w:t>
      </w:r>
      <w:proofErr w:type="spellStart"/>
      <w:r w:rsidRPr="007B2909">
        <w:rPr>
          <w:rStyle w:val="StyleUnderline"/>
        </w:rPr>
        <w:t>traordinary</w:t>
      </w:r>
      <w:proofErr w:type="spellEnd"/>
      <w:r w:rsidRPr="007B2909">
        <w:rPr>
          <w:rStyle w:val="StyleUnderline"/>
        </w:rPr>
        <w:t xml:space="preserve"> circumstance or the enforcement of a judgment, no one should face dispossession of his real estate on Earth or in space</w:t>
      </w:r>
      <w:r w:rsidRPr="007B2909">
        <w:rPr>
          <w:sz w:val="14"/>
        </w:rPr>
        <w:t>. This rule supplies a needed measure of certainty, in two ways: (1) it's a definite rule and almost any such rule is better than the fogginess of the current regime, and (2) it moves the presumption away from public conversion of private lands, and therefore makes it clear that the OST's statement, that space development must be "for the benefit...of all countries," is a moral exhortation and not a loophole through which the United Nations can dispossess a private party of his site.</w:t>
      </w:r>
    </w:p>
    <w:p w14:paraId="5259778C" w14:textId="77777777" w:rsidR="00C74550" w:rsidRPr="007B2909" w:rsidRDefault="00C74550" w:rsidP="00C74550">
      <w:pPr>
        <w:rPr>
          <w:sz w:val="14"/>
        </w:rPr>
      </w:pPr>
      <w:r w:rsidRPr="007B2909">
        <w:rPr>
          <w:rStyle w:val="StyleUnderline"/>
        </w:rPr>
        <w:t xml:space="preserve">Second, I suggest that </w:t>
      </w:r>
      <w:r w:rsidRPr="00496205">
        <w:rPr>
          <w:rStyle w:val="StyleUnderline"/>
          <w:highlight w:val="yellow"/>
        </w:rPr>
        <w:t xml:space="preserve">the right to use be </w:t>
      </w:r>
      <w:r w:rsidRPr="00496205">
        <w:rPr>
          <w:rStyle w:val="Emphasis"/>
          <w:highlight w:val="yellow"/>
        </w:rPr>
        <w:t>unlimited</w:t>
      </w:r>
      <w:r w:rsidRPr="007B2909">
        <w:rPr>
          <w:rStyle w:val="StyleUnderline"/>
        </w:rPr>
        <w:t xml:space="preserve">, except by </w:t>
      </w:r>
      <w:r w:rsidRPr="007B2909">
        <w:rPr>
          <w:rStyle w:val="Emphasis"/>
        </w:rPr>
        <w:t>environmental regulations</w:t>
      </w:r>
      <w:r w:rsidRPr="007B2909">
        <w:rPr>
          <w:rStyle w:val="StyleUnderline"/>
        </w:rPr>
        <w:t xml:space="preserve"> and the developer's </w:t>
      </w:r>
      <w:r w:rsidRPr="007B2909">
        <w:rPr>
          <w:rStyle w:val="Emphasis"/>
        </w:rPr>
        <w:t>domestic law</w:t>
      </w:r>
      <w:r w:rsidRPr="007B2909">
        <w:rPr>
          <w:sz w:val="14"/>
        </w:rPr>
        <w:t xml:space="preserve">. </w:t>
      </w:r>
      <w:r w:rsidRPr="00496205">
        <w:rPr>
          <w:rStyle w:val="StyleUnderline"/>
          <w:highlight w:val="yellow"/>
        </w:rPr>
        <w:t>This</w:t>
      </w:r>
      <w:r w:rsidRPr="007B2909">
        <w:rPr>
          <w:rStyle w:val="StyleUnderline"/>
        </w:rPr>
        <w:t xml:space="preserve"> rule </w:t>
      </w:r>
      <w:r w:rsidRPr="00496205">
        <w:rPr>
          <w:rStyle w:val="StyleUnderline"/>
          <w:highlight w:val="yellow"/>
        </w:rPr>
        <w:t>is a recognition that</w:t>
      </w:r>
      <w:r w:rsidRPr="007B2909">
        <w:rPr>
          <w:rStyle w:val="StyleUnderline"/>
        </w:rPr>
        <w:t xml:space="preserve"> humanity's </w:t>
      </w:r>
      <w:r w:rsidRPr="00496205">
        <w:rPr>
          <w:rStyle w:val="StyleUnderline"/>
          <w:highlight w:val="yellow"/>
        </w:rPr>
        <w:t xml:space="preserve">fortune is best enhanced </w:t>
      </w:r>
      <w:r w:rsidRPr="00496205">
        <w:rPr>
          <w:rStyle w:val="Emphasis"/>
          <w:highlight w:val="yellow"/>
        </w:rPr>
        <w:t>not</w:t>
      </w:r>
      <w:r w:rsidRPr="00496205">
        <w:rPr>
          <w:rStyle w:val="StyleUnderline"/>
          <w:highlight w:val="yellow"/>
        </w:rPr>
        <w:t xml:space="preserve"> by a </w:t>
      </w:r>
      <w:r w:rsidRPr="00496205">
        <w:rPr>
          <w:rStyle w:val="Emphasis"/>
          <w:highlight w:val="yellow"/>
        </w:rPr>
        <w:t>centralized command-and-control system</w:t>
      </w:r>
      <w:r w:rsidRPr="00496205">
        <w:rPr>
          <w:rStyle w:val="StyleUnderline"/>
          <w:highlight w:val="yellow"/>
        </w:rPr>
        <w:t xml:space="preserve">, but by </w:t>
      </w:r>
      <w:r w:rsidRPr="00496205">
        <w:rPr>
          <w:rStyle w:val="Emphasis"/>
          <w:highlight w:val="yellow"/>
        </w:rPr>
        <w:t>private development</w:t>
      </w:r>
      <w:r w:rsidRPr="00496205">
        <w:rPr>
          <w:rStyle w:val="StyleUnderline"/>
          <w:highlight w:val="yellow"/>
        </w:rPr>
        <w:t xml:space="preserve"> making </w:t>
      </w:r>
      <w:r w:rsidRPr="00496205">
        <w:rPr>
          <w:rStyle w:val="Emphasis"/>
          <w:highlight w:val="yellow"/>
        </w:rPr>
        <w:t>market driven decisions</w:t>
      </w:r>
      <w:r w:rsidRPr="007B2909">
        <w:rPr>
          <w:rStyle w:val="StyleUnderline"/>
        </w:rPr>
        <w:t>.</w:t>
      </w:r>
    </w:p>
    <w:p w14:paraId="4D4C1F22" w14:textId="77777777" w:rsidR="00C74550" w:rsidRPr="007B2909" w:rsidRDefault="00C74550" w:rsidP="00C74550">
      <w:pPr>
        <w:rPr>
          <w:sz w:val="14"/>
        </w:rPr>
      </w:pPr>
      <w:r w:rsidRPr="007B2909">
        <w:rPr>
          <w:sz w:val="14"/>
        </w:rPr>
        <w:t xml:space="preserve">Like the right to perpetual possession, </w:t>
      </w:r>
      <w:r w:rsidRPr="007B2909">
        <w:rPr>
          <w:rStyle w:val="StyleUnderline"/>
        </w:rPr>
        <w:t>the third</w:t>
      </w:r>
      <w:r w:rsidRPr="007B2909">
        <w:rPr>
          <w:sz w:val="14"/>
        </w:rPr>
        <w:t xml:space="preserve"> right -- </w:t>
      </w:r>
      <w:r w:rsidRPr="00496205">
        <w:rPr>
          <w:rStyle w:val="StyleUnderline"/>
          <w:highlight w:val="yellow"/>
        </w:rPr>
        <w:t xml:space="preserve">the </w:t>
      </w:r>
      <w:r w:rsidRPr="00496205">
        <w:rPr>
          <w:rStyle w:val="Emphasis"/>
          <w:highlight w:val="yellow"/>
        </w:rPr>
        <w:t>right to exclude</w:t>
      </w:r>
      <w:r w:rsidRPr="007B2909">
        <w:rPr>
          <w:sz w:val="14"/>
        </w:rPr>
        <w:t xml:space="preserve"> -- </w:t>
      </w:r>
      <w:r w:rsidRPr="00496205">
        <w:rPr>
          <w:rStyle w:val="StyleUnderline"/>
          <w:highlight w:val="yellow"/>
        </w:rPr>
        <w:t xml:space="preserve">creates the </w:t>
      </w:r>
      <w:r w:rsidRPr="00496205">
        <w:rPr>
          <w:rStyle w:val="Emphasis"/>
          <w:highlight w:val="yellow"/>
        </w:rPr>
        <w:t>certainty</w:t>
      </w:r>
      <w:r w:rsidRPr="00496205">
        <w:rPr>
          <w:rStyle w:val="StyleUnderline"/>
          <w:highlight w:val="yellow"/>
        </w:rPr>
        <w:t xml:space="preserve"> </w:t>
      </w:r>
      <w:r w:rsidRPr="00496205">
        <w:rPr>
          <w:rStyle w:val="Emphasis"/>
          <w:highlight w:val="yellow"/>
        </w:rPr>
        <w:t>vital</w:t>
      </w:r>
      <w:r w:rsidRPr="00496205">
        <w:rPr>
          <w:rStyle w:val="StyleUnderline"/>
          <w:highlight w:val="yellow"/>
        </w:rPr>
        <w:t xml:space="preserve"> to an </w:t>
      </w:r>
      <w:r w:rsidRPr="00496205">
        <w:rPr>
          <w:rStyle w:val="Emphasis"/>
          <w:highlight w:val="yellow"/>
        </w:rPr>
        <w:t>optimal investment environment</w:t>
      </w:r>
      <w:r w:rsidRPr="007B2909">
        <w:rPr>
          <w:sz w:val="14"/>
        </w:rPr>
        <w:t xml:space="preserve">. As noted, the current system precludes such a right, for it would certainly run afoul of the prohibition on appropriation and the requirement that there be "free access to all areas of celestial bodies. 80 </w:t>
      </w:r>
      <w:r w:rsidRPr="00896125">
        <w:rPr>
          <w:rStyle w:val="StyleUnderline"/>
        </w:rPr>
        <w:t>Without</w:t>
      </w:r>
      <w:r w:rsidRPr="007B2909">
        <w:rPr>
          <w:rStyle w:val="StyleUnderline"/>
        </w:rPr>
        <w:t xml:space="preserve"> the right to exclude</w:t>
      </w:r>
      <w:r w:rsidRPr="007B2909">
        <w:rPr>
          <w:sz w:val="14"/>
        </w:rPr>
        <w:t xml:space="preserve">, however, </w:t>
      </w:r>
      <w:r w:rsidRPr="007B2909">
        <w:rPr>
          <w:rStyle w:val="StyleUnderline"/>
        </w:rPr>
        <w:t xml:space="preserve">pioneer </w:t>
      </w:r>
      <w:r w:rsidRPr="00496205">
        <w:rPr>
          <w:rStyle w:val="StyleUnderline"/>
          <w:highlight w:val="yellow"/>
        </w:rPr>
        <w:t xml:space="preserve">investors would be at the </w:t>
      </w:r>
      <w:r w:rsidRPr="00496205">
        <w:rPr>
          <w:rStyle w:val="Emphasis"/>
          <w:highlight w:val="yellow"/>
        </w:rPr>
        <w:t>mercy of free riders</w:t>
      </w:r>
      <w:r w:rsidRPr="007B2909">
        <w:rPr>
          <w:sz w:val="14"/>
        </w:rPr>
        <w:t xml:space="preserve">. </w:t>
      </w:r>
      <w:r w:rsidRPr="007B2909">
        <w:rPr>
          <w:rStyle w:val="StyleUnderline"/>
        </w:rPr>
        <w:t>After investing countless hours in</w:t>
      </w:r>
      <w:r w:rsidRPr="007B2909">
        <w:rPr>
          <w:sz w:val="14"/>
        </w:rPr>
        <w:t xml:space="preserve"> (or paying someone else for) </w:t>
      </w:r>
      <w:r w:rsidRPr="007B2909">
        <w:rPr>
          <w:rStyle w:val="StyleUnderline"/>
        </w:rPr>
        <w:t xml:space="preserve">a survey of the real estate, after setting up a mining colony at great expense, the pioneer would have </w:t>
      </w:r>
      <w:r w:rsidRPr="007B2909">
        <w:rPr>
          <w:rStyle w:val="Emphasis"/>
        </w:rPr>
        <w:t>no recourse</w:t>
      </w:r>
      <w:r w:rsidRPr="007B2909">
        <w:rPr>
          <w:rStyle w:val="StyleUnderline"/>
        </w:rPr>
        <w:t xml:space="preserve"> if another party </w:t>
      </w:r>
      <w:r w:rsidRPr="007B2909">
        <w:rPr>
          <w:rStyle w:val="Emphasis"/>
        </w:rPr>
        <w:t>took advantage</w:t>
      </w:r>
      <w:r w:rsidRPr="007B2909">
        <w:rPr>
          <w:rStyle w:val="StyleUnderline"/>
        </w:rPr>
        <w:t xml:space="preserve"> of the pioneer's research and began a </w:t>
      </w:r>
      <w:r w:rsidRPr="007B2909">
        <w:rPr>
          <w:rStyle w:val="Emphasis"/>
        </w:rPr>
        <w:t>copycat mine</w:t>
      </w:r>
      <w:r w:rsidRPr="007B2909">
        <w:rPr>
          <w:rStyle w:val="StyleUnderline"/>
        </w:rPr>
        <w:t xml:space="preserve"> on the very same site.</w:t>
      </w:r>
      <w:r w:rsidRPr="007B2909">
        <w:rPr>
          <w:sz w:val="14"/>
        </w:rPr>
        <w:t xml:space="preserve"> </w:t>
      </w:r>
      <w:proofErr w:type="gramStart"/>
      <w:r w:rsidRPr="007B2909">
        <w:rPr>
          <w:rStyle w:val="StyleUnderline"/>
        </w:rPr>
        <w:t>So</w:t>
      </w:r>
      <w:proofErr w:type="gramEnd"/>
      <w:r w:rsidRPr="007B2909">
        <w:rPr>
          <w:rStyle w:val="StyleUnderline"/>
        </w:rPr>
        <w:t xml:space="preserve"> the right to exclude must form a part of the new legal system</w:t>
      </w:r>
      <w:r w:rsidRPr="007B2909">
        <w:rPr>
          <w:sz w:val="14"/>
        </w:rPr>
        <w:t>.</w:t>
      </w:r>
    </w:p>
    <w:p w14:paraId="7C533D0E" w14:textId="77777777" w:rsidR="00C74550" w:rsidRPr="007B2909" w:rsidRDefault="00C74550" w:rsidP="00C74550">
      <w:pPr>
        <w:rPr>
          <w:sz w:val="14"/>
        </w:rPr>
      </w:pPr>
      <w:r w:rsidRPr="007B2909">
        <w:rPr>
          <w:rStyle w:val="StyleUnderline"/>
        </w:rPr>
        <w:t xml:space="preserve">Finally, </w:t>
      </w:r>
      <w:r w:rsidRPr="00896125">
        <w:rPr>
          <w:rStyle w:val="StyleUnderline"/>
        </w:rPr>
        <w:t>the right to transfer</w:t>
      </w:r>
      <w:r w:rsidRPr="007B2909">
        <w:rPr>
          <w:rStyle w:val="StyleUnderline"/>
        </w:rPr>
        <w:t xml:space="preserve"> must accompany the rights of </w:t>
      </w:r>
      <w:r w:rsidRPr="007B2909">
        <w:rPr>
          <w:rStyle w:val="Emphasis"/>
        </w:rPr>
        <w:t>exclusion</w:t>
      </w:r>
      <w:r w:rsidRPr="007B2909">
        <w:rPr>
          <w:rStyle w:val="StyleUnderline"/>
        </w:rPr>
        <w:t xml:space="preserve"> and </w:t>
      </w:r>
      <w:r w:rsidRPr="007B2909">
        <w:rPr>
          <w:rStyle w:val="Emphasis"/>
        </w:rPr>
        <w:t>perpetual possession</w:t>
      </w:r>
      <w:r w:rsidRPr="007B2909">
        <w:rPr>
          <w:sz w:val="14"/>
        </w:rPr>
        <w:t xml:space="preserve">. </w:t>
      </w:r>
      <w:r w:rsidRPr="007B2909">
        <w:rPr>
          <w:rStyle w:val="StyleUnderline"/>
        </w:rPr>
        <w:t xml:space="preserve">The </w:t>
      </w:r>
      <w:r w:rsidRPr="00896125">
        <w:rPr>
          <w:rStyle w:val="Emphasis"/>
        </w:rPr>
        <w:t>Coase Theorem of economics</w:t>
      </w:r>
      <w:r w:rsidRPr="007B2909">
        <w:rPr>
          <w:rStyle w:val="StyleUnderline"/>
        </w:rPr>
        <w:t xml:space="preserve"> tells us that, </w:t>
      </w:r>
      <w:r w:rsidRPr="00496205">
        <w:rPr>
          <w:rStyle w:val="StyleUnderline"/>
          <w:highlight w:val="yellow"/>
        </w:rPr>
        <w:t xml:space="preserve">in a </w:t>
      </w:r>
      <w:r w:rsidRPr="00496205">
        <w:rPr>
          <w:rStyle w:val="Emphasis"/>
          <w:highlight w:val="yellow"/>
        </w:rPr>
        <w:t>legal environment supportive of bargaining</w:t>
      </w:r>
      <w:r w:rsidRPr="00496205">
        <w:rPr>
          <w:rStyle w:val="StyleUnderline"/>
          <w:highlight w:val="yellow"/>
        </w:rPr>
        <w:t xml:space="preserve">, property rights will be allocated to the party who </w:t>
      </w:r>
      <w:r w:rsidRPr="00496205">
        <w:rPr>
          <w:rStyle w:val="Emphasis"/>
          <w:highlight w:val="yellow"/>
        </w:rPr>
        <w:t>values them most</w:t>
      </w:r>
      <w:r w:rsidRPr="007B2909">
        <w:rPr>
          <w:rStyle w:val="StyleUnderline"/>
        </w:rPr>
        <w:t xml:space="preserve">, i.e. the </w:t>
      </w:r>
      <w:r w:rsidRPr="00896125">
        <w:rPr>
          <w:rStyle w:val="Emphasis"/>
        </w:rPr>
        <w:t xml:space="preserve">most efficient user of the </w:t>
      </w:r>
      <w:r w:rsidRPr="00F34E90">
        <w:rPr>
          <w:rStyle w:val="Emphasis"/>
        </w:rPr>
        <w:t>property</w:t>
      </w:r>
      <w:r w:rsidRPr="00F34E90">
        <w:rPr>
          <w:sz w:val="14"/>
        </w:rPr>
        <w:t xml:space="preserve">.81 </w:t>
      </w:r>
      <w:r w:rsidRPr="00F34E90">
        <w:rPr>
          <w:rStyle w:val="StyleUnderline"/>
        </w:rPr>
        <w:t xml:space="preserve">When transaction costs are high enough to prevent bargaining, property rights </w:t>
      </w:r>
      <w:r w:rsidRPr="00F34E90">
        <w:rPr>
          <w:rStyle w:val="Emphasis"/>
        </w:rPr>
        <w:t>only</w:t>
      </w:r>
      <w:r w:rsidRPr="00F34E90">
        <w:rPr>
          <w:rStyle w:val="StyleUnderline"/>
        </w:rPr>
        <w:t xml:space="preserve"> end up in the </w:t>
      </w:r>
      <w:r w:rsidRPr="00F34E90">
        <w:rPr>
          <w:rStyle w:val="Emphasis"/>
        </w:rPr>
        <w:t>most productively efficient hands</w:t>
      </w:r>
      <w:r w:rsidRPr="00F34E90">
        <w:rPr>
          <w:rStyle w:val="StyleUnderline"/>
        </w:rPr>
        <w:t xml:space="preserve"> </w:t>
      </w:r>
      <w:r w:rsidRPr="00F34E90">
        <w:rPr>
          <w:rStyle w:val="Emphasis"/>
        </w:rPr>
        <w:t>if</w:t>
      </w:r>
      <w:r w:rsidRPr="00F34E90">
        <w:rPr>
          <w:rStyle w:val="StyleUnderline"/>
        </w:rPr>
        <w:t xml:space="preserve"> the law happens to </w:t>
      </w:r>
      <w:r w:rsidRPr="00F34E90">
        <w:rPr>
          <w:rStyle w:val="Emphasis"/>
        </w:rPr>
        <w:t>initially</w:t>
      </w:r>
      <w:r w:rsidRPr="00896125">
        <w:rPr>
          <w:rStyle w:val="Emphasis"/>
        </w:rPr>
        <w:t xml:space="preserve"> assign them that way</w:t>
      </w:r>
      <w:r w:rsidRPr="007B2909">
        <w:rPr>
          <w:sz w:val="14"/>
        </w:rPr>
        <w:t xml:space="preserve">.82 </w:t>
      </w:r>
      <w:r w:rsidRPr="00496205">
        <w:rPr>
          <w:rStyle w:val="StyleUnderline"/>
          <w:highlight w:val="yellow"/>
        </w:rPr>
        <w:t xml:space="preserve">Without any right to transfer, transaction costs are </w:t>
      </w:r>
      <w:r w:rsidRPr="00496205">
        <w:rPr>
          <w:rStyle w:val="Emphasis"/>
          <w:highlight w:val="yellow"/>
        </w:rPr>
        <w:t>infinite</w:t>
      </w:r>
      <w:r w:rsidRPr="00496205">
        <w:rPr>
          <w:rStyle w:val="StyleUnderline"/>
          <w:highlight w:val="yellow"/>
        </w:rPr>
        <w:t xml:space="preserve">, and </w:t>
      </w:r>
      <w:r w:rsidRPr="00496205">
        <w:rPr>
          <w:rStyle w:val="Emphasis"/>
          <w:highlight w:val="yellow"/>
        </w:rPr>
        <w:t>no bargaining can occur</w:t>
      </w:r>
      <w:r w:rsidRPr="007B2909">
        <w:rPr>
          <w:rStyle w:val="StyleUnderline"/>
        </w:rPr>
        <w:t xml:space="preserve">. In order to avoid the </w:t>
      </w:r>
      <w:r w:rsidRPr="00896125">
        <w:rPr>
          <w:rStyle w:val="Emphasis"/>
        </w:rPr>
        <w:t>inevitably inefficient</w:t>
      </w:r>
      <w:r w:rsidRPr="007B2909">
        <w:rPr>
          <w:rStyle w:val="StyleUnderline"/>
        </w:rPr>
        <w:t xml:space="preserve"> solutions of a </w:t>
      </w:r>
      <w:r w:rsidRPr="00896125">
        <w:rPr>
          <w:rStyle w:val="Emphasis"/>
        </w:rPr>
        <w:t>command-and-control regime</w:t>
      </w:r>
      <w:r w:rsidRPr="007B2909">
        <w:rPr>
          <w:rStyle w:val="StyleUnderline"/>
        </w:rPr>
        <w:t xml:space="preserve"> of property usage, the right to transfer -- alienability -- must be a part of our system</w:t>
      </w:r>
      <w:r w:rsidRPr="007B2909">
        <w:rPr>
          <w:sz w:val="14"/>
        </w:rPr>
        <w:t>.83</w:t>
      </w:r>
    </w:p>
    <w:p w14:paraId="205A3CE5" w14:textId="77777777" w:rsidR="00C74550" w:rsidRPr="00564A38" w:rsidRDefault="00C74550" w:rsidP="00C74550">
      <w:pPr>
        <w:rPr>
          <w:sz w:val="14"/>
        </w:rPr>
      </w:pPr>
      <w:r w:rsidRPr="007B2909">
        <w:rPr>
          <w:rStyle w:val="StyleUnderline"/>
        </w:rPr>
        <w:t xml:space="preserve">All these rights together -- possession, use, exclusion, and transfer -- make up </w:t>
      </w:r>
      <w:r w:rsidRPr="00896125">
        <w:rPr>
          <w:rStyle w:val="Emphasis"/>
        </w:rPr>
        <w:t>ownership</w:t>
      </w:r>
      <w:r w:rsidRPr="007B2909">
        <w:rPr>
          <w:sz w:val="14"/>
        </w:rPr>
        <w:t>. And it is ownership that the modem law of space real property needs.</w:t>
      </w:r>
    </w:p>
    <w:p w14:paraId="40DEEBF1" w14:textId="77777777" w:rsidR="00C74550" w:rsidRDefault="00C74550" w:rsidP="00C74550">
      <w:pPr>
        <w:pStyle w:val="Heading4"/>
      </w:pPr>
      <w:r>
        <w:t xml:space="preserve">Ownership both reduces </w:t>
      </w:r>
      <w:r w:rsidRPr="00896125">
        <w:rPr>
          <w:u w:val="single"/>
        </w:rPr>
        <w:t>wasteful use</w:t>
      </w:r>
      <w:r>
        <w:t xml:space="preserve"> and allows firms to </w:t>
      </w:r>
      <w:r w:rsidRPr="00896125">
        <w:rPr>
          <w:u w:val="single"/>
        </w:rPr>
        <w:t>internalize</w:t>
      </w:r>
      <w:r>
        <w:t xml:space="preserve"> its </w:t>
      </w:r>
      <w:r w:rsidRPr="00CD7FD5">
        <w:rPr>
          <w:u w:val="single"/>
        </w:rPr>
        <w:t>positive externalities</w:t>
      </w:r>
      <w:r>
        <w:t xml:space="preserve"> </w:t>
      </w:r>
    </w:p>
    <w:p w14:paraId="430E52B8" w14:textId="77777777" w:rsidR="00C74550" w:rsidRDefault="00C74550" w:rsidP="00C74550">
      <w:proofErr w:type="spellStart"/>
      <w:r w:rsidRPr="007B2909">
        <w:rPr>
          <w:rStyle w:val="Style13ptBold"/>
        </w:rPr>
        <w:t>Reinstein</w:t>
      </w:r>
      <w:proofErr w:type="spellEnd"/>
      <w:r w:rsidRPr="007B2909">
        <w:rPr>
          <w:rStyle w:val="Style13ptBold"/>
        </w:rPr>
        <w:t>, 99</w:t>
      </w:r>
      <w:r w:rsidRPr="003266A6">
        <w:t xml:space="preserve"> --</w:t>
      </w:r>
      <w:r>
        <w:t xml:space="preserve"> JD, Associate, Kirkland &amp; Ellis </w:t>
      </w:r>
    </w:p>
    <w:p w14:paraId="17883257" w14:textId="77777777" w:rsidR="00C74550" w:rsidRDefault="00C74550" w:rsidP="00C74550">
      <w:r>
        <w:t xml:space="preserve">[Ezra J., Owning Outer Space, 20 Nw. J. Int'l L. &amp; Bus. 59, 1999, </w:t>
      </w:r>
      <w:hyperlink r:id="rId7" w:history="1">
        <w:r w:rsidRPr="007B2909">
          <w:rPr>
            <w:rStyle w:val="StyleUnderline"/>
          </w:rPr>
          <w:t>https://scholarlycommons.law.northwestern.edu/njilb/vol20/iss1/7</w:t>
        </w:r>
      </w:hyperlink>
      <w:r>
        <w:t xml:space="preserve">, accessed 7-10-21] </w:t>
      </w:r>
    </w:p>
    <w:p w14:paraId="5EFFF0BF" w14:textId="77777777" w:rsidR="00C74550" w:rsidRDefault="00C74550" w:rsidP="00C74550"/>
    <w:p w14:paraId="1BC3B19F" w14:textId="77777777" w:rsidR="00C74550" w:rsidRPr="00896125" w:rsidRDefault="00C74550" w:rsidP="00C74550">
      <w:pPr>
        <w:rPr>
          <w:sz w:val="14"/>
        </w:rPr>
      </w:pPr>
      <w:r w:rsidRPr="00896125">
        <w:rPr>
          <w:sz w:val="14"/>
        </w:rPr>
        <w:t>A. Three Arguments for Ownership</w:t>
      </w:r>
    </w:p>
    <w:p w14:paraId="3D81D942" w14:textId="77777777" w:rsidR="00C74550" w:rsidRPr="00896125" w:rsidRDefault="00C74550" w:rsidP="00C74550">
      <w:pPr>
        <w:rPr>
          <w:sz w:val="14"/>
        </w:rPr>
      </w:pPr>
      <w:r w:rsidRPr="00896125">
        <w:rPr>
          <w:rStyle w:val="StyleUnderline"/>
        </w:rPr>
        <w:t>Space is</w:t>
      </w:r>
      <w:r w:rsidRPr="00896125">
        <w:rPr>
          <w:sz w:val="14"/>
        </w:rPr>
        <w:t xml:space="preserve"> an international zone, and so is, in a sense, </w:t>
      </w:r>
      <w:r w:rsidRPr="00896125">
        <w:rPr>
          <w:rStyle w:val="StyleUnderline"/>
        </w:rPr>
        <w:t xml:space="preserve">the </w:t>
      </w:r>
      <w:r w:rsidRPr="00896125">
        <w:rPr>
          <w:rStyle w:val="Emphasis"/>
        </w:rPr>
        <w:t>heritage of all</w:t>
      </w:r>
      <w:r w:rsidRPr="00896125">
        <w:rPr>
          <w:sz w:val="14"/>
        </w:rPr>
        <w:t xml:space="preserve"> humanity. </w:t>
      </w:r>
      <w:r w:rsidRPr="00896125">
        <w:rPr>
          <w:rStyle w:val="StyleUnderline"/>
        </w:rPr>
        <w:t xml:space="preserve">We must not forget, when considering the governance of outer space, </w:t>
      </w:r>
      <w:r w:rsidRPr="00F34E90">
        <w:rPr>
          <w:rStyle w:val="StyleUnderline"/>
        </w:rPr>
        <w:t xml:space="preserve">that the rules should first and foremost attempt to </w:t>
      </w:r>
      <w:r w:rsidRPr="00F34E90">
        <w:rPr>
          <w:rStyle w:val="Emphasis"/>
        </w:rPr>
        <w:t>maximize the benefit to all</w:t>
      </w:r>
      <w:r w:rsidRPr="00896125">
        <w:rPr>
          <w:rStyle w:val="Emphasis"/>
        </w:rPr>
        <w:t xml:space="preserve"> humankind</w:t>
      </w:r>
      <w:r w:rsidRPr="00896125">
        <w:rPr>
          <w:sz w:val="14"/>
        </w:rPr>
        <w:t xml:space="preserve">. So, ideally, </w:t>
      </w:r>
      <w:r w:rsidRPr="00896125">
        <w:rPr>
          <w:rStyle w:val="StyleUnderline"/>
        </w:rPr>
        <w:t xml:space="preserve">celestial bodies should be put to the uses </w:t>
      </w:r>
      <w:r w:rsidRPr="00896125">
        <w:rPr>
          <w:rStyle w:val="Emphasis"/>
        </w:rPr>
        <w:t>most beneficial to humanity</w:t>
      </w:r>
      <w:r w:rsidRPr="00896125">
        <w:rPr>
          <w:sz w:val="14"/>
        </w:rPr>
        <w:t xml:space="preserve">. </w:t>
      </w:r>
      <w:r w:rsidRPr="00896125">
        <w:rPr>
          <w:rStyle w:val="StyleUnderline"/>
        </w:rPr>
        <w:t xml:space="preserve">This is guaranteed by a system that puts land in the hands of those for whom the </w:t>
      </w:r>
      <w:r w:rsidRPr="00896125">
        <w:rPr>
          <w:rStyle w:val="Emphasis"/>
        </w:rPr>
        <w:t>territory is most profitable</w:t>
      </w:r>
      <w:r w:rsidRPr="00896125">
        <w:rPr>
          <w:sz w:val="14"/>
        </w:rPr>
        <w:t xml:space="preserve">. It is a matter of elementary economic theory. </w:t>
      </w:r>
      <w:r w:rsidRPr="00496205">
        <w:rPr>
          <w:rStyle w:val="StyleUnderline"/>
          <w:highlight w:val="yellow"/>
        </w:rPr>
        <w:t>Whoever can use a site to humanity's</w:t>
      </w:r>
      <w:r w:rsidRPr="00896125">
        <w:rPr>
          <w:rStyle w:val="StyleUnderline"/>
        </w:rPr>
        <w:t xml:space="preserve"> greatest </w:t>
      </w:r>
      <w:r w:rsidRPr="00496205">
        <w:rPr>
          <w:rStyle w:val="StyleUnderline"/>
          <w:highlight w:val="yellow"/>
        </w:rPr>
        <w:t xml:space="preserve">benefit will be the one who can </w:t>
      </w:r>
      <w:r w:rsidRPr="00496205">
        <w:rPr>
          <w:rStyle w:val="Emphasis"/>
          <w:highlight w:val="yellow"/>
        </w:rPr>
        <w:t>profit most</w:t>
      </w:r>
      <w:r w:rsidRPr="00896125">
        <w:rPr>
          <w:rStyle w:val="Emphasis"/>
        </w:rPr>
        <w:t xml:space="preserve"> from the site</w:t>
      </w:r>
      <w:r w:rsidRPr="00896125">
        <w:rPr>
          <w:rStyle w:val="StyleUnderline"/>
        </w:rPr>
        <w:t xml:space="preserve">; whoever can profit most from the site will be the one for whom </w:t>
      </w:r>
      <w:r w:rsidRPr="00896125">
        <w:rPr>
          <w:rStyle w:val="Emphasis"/>
        </w:rPr>
        <w:t>the site is most valuable</w:t>
      </w:r>
      <w:r w:rsidRPr="00896125">
        <w:rPr>
          <w:sz w:val="14"/>
        </w:rPr>
        <w:t xml:space="preserve">. </w:t>
      </w:r>
      <w:proofErr w:type="gramStart"/>
      <w:r w:rsidRPr="00496205">
        <w:rPr>
          <w:rStyle w:val="StyleUnderline"/>
          <w:highlight w:val="yellow"/>
        </w:rPr>
        <w:t>Thus</w:t>
      </w:r>
      <w:proofErr w:type="gramEnd"/>
      <w:r w:rsidRPr="00496205">
        <w:rPr>
          <w:rStyle w:val="StyleUnderline"/>
          <w:highlight w:val="yellow"/>
        </w:rPr>
        <w:t xml:space="preserve"> the person</w:t>
      </w:r>
      <w:r w:rsidRPr="00896125">
        <w:rPr>
          <w:rStyle w:val="StyleUnderline"/>
        </w:rPr>
        <w:t xml:space="preserve"> who can put a site to humanity's greatest benefit </w:t>
      </w:r>
      <w:r w:rsidRPr="00496205">
        <w:rPr>
          <w:rStyle w:val="StyleUnderline"/>
          <w:highlight w:val="yellow"/>
        </w:rPr>
        <w:t xml:space="preserve">will be the one </w:t>
      </w:r>
      <w:r w:rsidRPr="00496205">
        <w:rPr>
          <w:rStyle w:val="Emphasis"/>
          <w:highlight w:val="yellow"/>
        </w:rPr>
        <w:t>willing to spend the most to own the site</w:t>
      </w:r>
      <w:r w:rsidRPr="00896125">
        <w:rPr>
          <w:sz w:val="14"/>
        </w:rPr>
        <w:t>.84 This is the bargain theory of economics, and will form the basis for all that follows.</w:t>
      </w:r>
    </w:p>
    <w:p w14:paraId="3978912B" w14:textId="77777777" w:rsidR="00C74550" w:rsidRPr="00896125" w:rsidRDefault="00C74550" w:rsidP="00C74550">
      <w:pPr>
        <w:rPr>
          <w:rStyle w:val="Emphasis"/>
        </w:rPr>
      </w:pPr>
      <w:r w:rsidRPr="00896125">
        <w:rPr>
          <w:rStyle w:val="Emphasis"/>
        </w:rPr>
        <w:t>1. Ownership will reduce wasteful use</w:t>
      </w:r>
    </w:p>
    <w:p w14:paraId="6165F071" w14:textId="77777777" w:rsidR="00C74550" w:rsidRPr="00F34E90" w:rsidRDefault="00C74550" w:rsidP="00C74550">
      <w:pPr>
        <w:rPr>
          <w:rStyle w:val="StyleUnderline"/>
        </w:rPr>
      </w:pPr>
      <w:r w:rsidRPr="00F34E90">
        <w:rPr>
          <w:rStyle w:val="Emphasis"/>
        </w:rPr>
        <w:t>Ownership</w:t>
      </w:r>
      <w:r w:rsidRPr="00F34E90">
        <w:rPr>
          <w:rStyle w:val="StyleUnderline"/>
        </w:rPr>
        <w:t xml:space="preserve">, and the attendant </w:t>
      </w:r>
      <w:r w:rsidRPr="00F34E90">
        <w:rPr>
          <w:rStyle w:val="Emphasis"/>
        </w:rPr>
        <w:t>right of alienability</w:t>
      </w:r>
      <w:r w:rsidRPr="00F34E90">
        <w:rPr>
          <w:rStyle w:val="StyleUnderline"/>
        </w:rPr>
        <w:t xml:space="preserve">, would </w:t>
      </w:r>
      <w:r w:rsidRPr="00F34E90">
        <w:rPr>
          <w:rStyle w:val="Emphasis"/>
        </w:rPr>
        <w:t>promote the efficient use of space resources</w:t>
      </w:r>
      <w:r w:rsidRPr="00F34E90">
        <w:rPr>
          <w:rStyle w:val="StyleUnderline"/>
        </w:rPr>
        <w:t>.</w:t>
      </w:r>
    </w:p>
    <w:p w14:paraId="1EC60661" w14:textId="77777777" w:rsidR="00C74550" w:rsidRPr="00896125" w:rsidRDefault="00C74550" w:rsidP="00C74550">
      <w:pPr>
        <w:rPr>
          <w:sz w:val="14"/>
        </w:rPr>
      </w:pPr>
      <w:r w:rsidRPr="00F34E90">
        <w:rPr>
          <w:sz w:val="14"/>
        </w:rPr>
        <w:t xml:space="preserve">Again, a hypothetical will help illustrate: </w:t>
      </w:r>
      <w:r w:rsidRPr="00F34E90">
        <w:rPr>
          <w:rStyle w:val="StyleUnderline"/>
        </w:rPr>
        <w:t>a Martian site has been identified as being rich with manganese and silicon</w:t>
      </w:r>
      <w:r w:rsidRPr="00F34E90">
        <w:rPr>
          <w:sz w:val="14"/>
        </w:rPr>
        <w:t>. Manganese</w:t>
      </w:r>
      <w:r w:rsidRPr="00896125">
        <w:rPr>
          <w:sz w:val="14"/>
        </w:rPr>
        <w:t xml:space="preserve"> Mining Co. ("</w:t>
      </w:r>
      <w:proofErr w:type="spellStart"/>
      <w:r w:rsidRPr="00896125">
        <w:rPr>
          <w:rStyle w:val="StyleUnderline"/>
        </w:rPr>
        <w:t>M.M.Co</w:t>
      </w:r>
      <w:proofErr w:type="spellEnd"/>
      <w:r w:rsidRPr="00896125">
        <w:rPr>
          <w:rStyle w:val="StyleUnderline"/>
        </w:rPr>
        <w:t>."), interested in the manganese and the manganese alone, decides to send up a team of miners. They begin operations</w:t>
      </w:r>
      <w:r w:rsidRPr="00896125">
        <w:rPr>
          <w:sz w:val="14"/>
        </w:rPr>
        <w:t xml:space="preserve">, develop shipping routes, and build a sustainable mining colony. </w:t>
      </w:r>
    </w:p>
    <w:p w14:paraId="2DEF7D39" w14:textId="77777777" w:rsidR="00C74550" w:rsidRPr="00896125" w:rsidRDefault="00C74550" w:rsidP="00C74550">
      <w:pPr>
        <w:rPr>
          <w:rStyle w:val="StyleUnderline"/>
        </w:rPr>
      </w:pPr>
      <w:r w:rsidRPr="00496205">
        <w:rPr>
          <w:rStyle w:val="StyleUnderline"/>
          <w:highlight w:val="yellow"/>
        </w:rPr>
        <w:t>Without</w:t>
      </w:r>
      <w:r w:rsidRPr="00896125">
        <w:rPr>
          <w:rStyle w:val="StyleUnderline"/>
        </w:rPr>
        <w:t xml:space="preserve"> the right of </w:t>
      </w:r>
      <w:r w:rsidRPr="00496205">
        <w:rPr>
          <w:rStyle w:val="StyleUnderline"/>
          <w:highlight w:val="yellow"/>
        </w:rPr>
        <w:t>ownership</w:t>
      </w:r>
      <w:r w:rsidRPr="00896125">
        <w:rPr>
          <w:rStyle w:val="StyleUnderline"/>
        </w:rPr>
        <w:t xml:space="preserve">, </w:t>
      </w:r>
      <w:proofErr w:type="spellStart"/>
      <w:r w:rsidRPr="00896125">
        <w:rPr>
          <w:rStyle w:val="StyleUnderline"/>
        </w:rPr>
        <w:t>M.M.</w:t>
      </w:r>
      <w:r w:rsidRPr="00496205">
        <w:rPr>
          <w:rStyle w:val="StyleUnderline"/>
          <w:highlight w:val="yellow"/>
        </w:rPr>
        <w:t>Co</w:t>
      </w:r>
      <w:proofErr w:type="spellEnd"/>
      <w:r w:rsidRPr="00496205">
        <w:rPr>
          <w:rStyle w:val="StyleUnderline"/>
          <w:highlight w:val="yellow"/>
        </w:rPr>
        <w:t>. has no reason not to</w:t>
      </w:r>
      <w:r w:rsidRPr="00896125">
        <w:rPr>
          <w:rStyle w:val="StyleUnderline"/>
        </w:rPr>
        <w:t xml:space="preserve"> blast through and </w:t>
      </w:r>
      <w:r w:rsidRPr="00496205">
        <w:rPr>
          <w:rStyle w:val="StyleUnderline"/>
          <w:highlight w:val="yellow"/>
        </w:rPr>
        <w:t>obliterate</w:t>
      </w:r>
      <w:r w:rsidRPr="00896125">
        <w:rPr>
          <w:rStyle w:val="StyleUnderline"/>
        </w:rPr>
        <w:t xml:space="preserve"> silicon </w:t>
      </w:r>
      <w:r w:rsidRPr="00496205">
        <w:rPr>
          <w:rStyle w:val="StyleUnderline"/>
          <w:highlight w:val="yellow"/>
        </w:rPr>
        <w:t>deposits</w:t>
      </w:r>
      <w:r w:rsidRPr="00896125">
        <w:rPr>
          <w:rStyle w:val="StyleUnderline"/>
        </w:rPr>
        <w:t xml:space="preserve"> </w:t>
      </w:r>
      <w:proofErr w:type="gramStart"/>
      <w:r w:rsidRPr="00896125">
        <w:rPr>
          <w:rStyle w:val="StyleUnderline"/>
        </w:rPr>
        <w:t xml:space="preserve">in order </w:t>
      </w:r>
      <w:r w:rsidRPr="00F34E90">
        <w:rPr>
          <w:rStyle w:val="StyleUnderline"/>
        </w:rPr>
        <w:t>to</w:t>
      </w:r>
      <w:proofErr w:type="gramEnd"/>
      <w:r w:rsidRPr="00F34E90">
        <w:rPr>
          <w:rStyle w:val="StyleUnderline"/>
        </w:rPr>
        <w:t xml:space="preserve"> </w:t>
      </w:r>
      <w:r w:rsidRPr="00496205">
        <w:rPr>
          <w:rStyle w:val="StyleUnderline"/>
          <w:highlight w:val="yellow"/>
        </w:rPr>
        <w:t xml:space="preserve">more quickly </w:t>
      </w:r>
      <w:r w:rsidRPr="00CD7FD5">
        <w:rPr>
          <w:rStyle w:val="StyleUnderline"/>
        </w:rPr>
        <w:t>uncover</w:t>
      </w:r>
      <w:r w:rsidRPr="00896125">
        <w:rPr>
          <w:rStyle w:val="StyleUnderline"/>
        </w:rPr>
        <w:t xml:space="preserve"> the manganese</w:t>
      </w:r>
      <w:r w:rsidRPr="00896125">
        <w:rPr>
          <w:sz w:val="14"/>
        </w:rPr>
        <w:t xml:space="preserve">. </w:t>
      </w:r>
      <w:r w:rsidRPr="00F34E90">
        <w:rPr>
          <w:sz w:val="14"/>
        </w:rPr>
        <w:t xml:space="preserve">Furthermore, </w:t>
      </w:r>
      <w:r w:rsidRPr="00F34E90">
        <w:rPr>
          <w:rStyle w:val="StyleUnderline"/>
        </w:rPr>
        <w:t xml:space="preserve">once the manganese is depleted, there is </w:t>
      </w:r>
      <w:r w:rsidRPr="00F34E90">
        <w:rPr>
          <w:rStyle w:val="Emphasis"/>
        </w:rPr>
        <w:t>no reason</w:t>
      </w:r>
      <w:r w:rsidRPr="00F34E90">
        <w:rPr>
          <w:rStyle w:val="StyleUnderline"/>
        </w:rPr>
        <w:t xml:space="preserve"> for them to leave the colony's </w:t>
      </w:r>
      <w:r w:rsidRPr="00F34E90">
        <w:rPr>
          <w:rStyle w:val="Emphasis"/>
        </w:rPr>
        <w:t>structures</w:t>
      </w:r>
      <w:r w:rsidRPr="00F34E90">
        <w:rPr>
          <w:rStyle w:val="StyleUnderline"/>
        </w:rPr>
        <w:t xml:space="preserve"> and </w:t>
      </w:r>
      <w:r w:rsidRPr="00F34E90">
        <w:rPr>
          <w:rStyle w:val="Emphasis"/>
        </w:rPr>
        <w:t>life support systems</w:t>
      </w:r>
      <w:r w:rsidRPr="00F34E90">
        <w:rPr>
          <w:rStyle w:val="StyleUnderline"/>
        </w:rPr>
        <w:t xml:space="preserve"> </w:t>
      </w:r>
      <w:r w:rsidRPr="00F34E90">
        <w:rPr>
          <w:rStyle w:val="Emphasis"/>
        </w:rPr>
        <w:t>intact</w:t>
      </w:r>
      <w:r w:rsidRPr="00F34E90">
        <w:rPr>
          <w:rStyle w:val="StyleUnderline"/>
        </w:rPr>
        <w:t>.</w:t>
      </w:r>
    </w:p>
    <w:p w14:paraId="57A3C035" w14:textId="77777777" w:rsidR="00C74550" w:rsidRPr="00896125" w:rsidRDefault="00C74550" w:rsidP="00C74550">
      <w:pPr>
        <w:rPr>
          <w:rStyle w:val="StyleUnderline"/>
        </w:rPr>
      </w:pPr>
      <w:r w:rsidRPr="00496205">
        <w:rPr>
          <w:rStyle w:val="StyleUnderline"/>
          <w:highlight w:val="yellow"/>
        </w:rPr>
        <w:t>If</w:t>
      </w:r>
      <w:r w:rsidRPr="00496205">
        <w:rPr>
          <w:sz w:val="14"/>
          <w:highlight w:val="yellow"/>
        </w:rPr>
        <w:t>,</w:t>
      </w:r>
      <w:r w:rsidRPr="00896125">
        <w:rPr>
          <w:sz w:val="14"/>
        </w:rPr>
        <w:t xml:space="preserve"> on the other hand, </w:t>
      </w:r>
      <w:r w:rsidRPr="00496205">
        <w:rPr>
          <w:rStyle w:val="StyleUnderline"/>
          <w:highlight w:val="yellow"/>
        </w:rPr>
        <w:t xml:space="preserve">space law </w:t>
      </w:r>
      <w:r w:rsidRPr="00496205">
        <w:rPr>
          <w:rStyle w:val="Emphasis"/>
          <w:highlight w:val="yellow"/>
        </w:rPr>
        <w:t>grants ownership</w:t>
      </w:r>
      <w:r w:rsidRPr="00896125">
        <w:rPr>
          <w:rStyle w:val="StyleUnderline"/>
        </w:rPr>
        <w:t xml:space="preserve"> to </w:t>
      </w:r>
      <w:proofErr w:type="spellStart"/>
      <w:r w:rsidRPr="00896125">
        <w:rPr>
          <w:rStyle w:val="StyleUnderline"/>
        </w:rPr>
        <w:t>M.M.Co</w:t>
      </w:r>
      <w:proofErr w:type="spellEnd"/>
      <w:r w:rsidRPr="00896125">
        <w:rPr>
          <w:rStyle w:val="StyleUnderline"/>
        </w:rPr>
        <w:t xml:space="preserve">., then </w:t>
      </w:r>
      <w:proofErr w:type="spellStart"/>
      <w:r w:rsidRPr="00896125">
        <w:rPr>
          <w:rStyle w:val="StyleUnderline"/>
        </w:rPr>
        <w:t>M.M.Co</w:t>
      </w:r>
      <w:proofErr w:type="spellEnd"/>
      <w:r w:rsidRPr="00896125">
        <w:rPr>
          <w:rStyle w:val="StyleUnderline"/>
        </w:rPr>
        <w:t xml:space="preserve">. has </w:t>
      </w:r>
      <w:r w:rsidRPr="00896125">
        <w:rPr>
          <w:rStyle w:val="Emphasis"/>
        </w:rPr>
        <w:t>incentive</w:t>
      </w:r>
      <w:r w:rsidRPr="00896125">
        <w:rPr>
          <w:rStyle w:val="StyleUnderline"/>
        </w:rPr>
        <w:t xml:space="preserve"> to act with </w:t>
      </w:r>
      <w:r w:rsidRPr="00896125">
        <w:rPr>
          <w:rStyle w:val="Emphasis"/>
        </w:rPr>
        <w:t>greater over-all efficiency</w:t>
      </w:r>
      <w:r w:rsidRPr="00896125">
        <w:rPr>
          <w:rStyle w:val="StyleUnderline"/>
        </w:rPr>
        <w:t xml:space="preserve">. </w:t>
      </w:r>
      <w:r w:rsidRPr="00496205">
        <w:rPr>
          <w:rStyle w:val="StyleUnderline"/>
          <w:highlight w:val="yellow"/>
        </w:rPr>
        <w:t xml:space="preserve">There is </w:t>
      </w:r>
      <w:r w:rsidRPr="00496205">
        <w:rPr>
          <w:rStyle w:val="Emphasis"/>
          <w:highlight w:val="yellow"/>
        </w:rPr>
        <w:t>incentive</w:t>
      </w:r>
      <w:r w:rsidRPr="00496205">
        <w:rPr>
          <w:rStyle w:val="StyleUnderline"/>
          <w:highlight w:val="yellow"/>
        </w:rPr>
        <w:t xml:space="preserve"> to </w:t>
      </w:r>
      <w:r w:rsidRPr="00496205">
        <w:rPr>
          <w:rStyle w:val="Emphasis"/>
          <w:highlight w:val="yellow"/>
        </w:rPr>
        <w:t>preserve</w:t>
      </w:r>
      <w:r w:rsidRPr="00896125">
        <w:rPr>
          <w:rStyle w:val="Emphasis"/>
        </w:rPr>
        <w:t xml:space="preserve"> the silicon </w:t>
      </w:r>
      <w:proofErr w:type="gramStart"/>
      <w:r w:rsidRPr="00496205">
        <w:rPr>
          <w:rStyle w:val="Emphasis"/>
          <w:highlight w:val="yellow"/>
        </w:rPr>
        <w:t>deposits</w:t>
      </w:r>
      <w:r w:rsidRPr="00896125">
        <w:rPr>
          <w:rStyle w:val="StyleUnderline"/>
        </w:rPr>
        <w:t>, because</w:t>
      </w:r>
      <w:proofErr w:type="gramEnd"/>
      <w:r w:rsidRPr="00896125">
        <w:rPr>
          <w:rStyle w:val="StyleUnderline"/>
        </w:rPr>
        <w:t xml:space="preserve"> silicon will increase the amount for which Silicon Mining Co. ("</w:t>
      </w:r>
      <w:proofErr w:type="spellStart"/>
      <w:r w:rsidRPr="00896125">
        <w:rPr>
          <w:rStyle w:val="StyleUnderline"/>
        </w:rPr>
        <w:t>S.M.Co</w:t>
      </w:r>
      <w:proofErr w:type="spellEnd"/>
      <w:r w:rsidRPr="00896125">
        <w:rPr>
          <w:rStyle w:val="StyleUnderline"/>
        </w:rPr>
        <w:t xml:space="preserve">.") is </w:t>
      </w:r>
      <w:r w:rsidRPr="00896125">
        <w:rPr>
          <w:rStyle w:val="Emphasis"/>
        </w:rPr>
        <w:t>willing to purchase the site</w:t>
      </w:r>
      <w:r w:rsidRPr="00896125">
        <w:rPr>
          <w:rStyle w:val="StyleUnderline"/>
        </w:rPr>
        <w:t xml:space="preserve"> from </w:t>
      </w:r>
      <w:proofErr w:type="spellStart"/>
      <w:r w:rsidRPr="00896125">
        <w:rPr>
          <w:rStyle w:val="StyleUnderline"/>
        </w:rPr>
        <w:t>M.M.Co</w:t>
      </w:r>
      <w:proofErr w:type="spellEnd"/>
      <w:r w:rsidRPr="00896125">
        <w:rPr>
          <w:rStyle w:val="StyleUnderline"/>
        </w:rPr>
        <w:t>.</w:t>
      </w:r>
      <w:r w:rsidRPr="00896125">
        <w:rPr>
          <w:sz w:val="14"/>
        </w:rPr>
        <w:t xml:space="preserve"> Along similar lines, </w:t>
      </w:r>
      <w:r w:rsidRPr="00896125">
        <w:rPr>
          <w:rStyle w:val="StyleUnderline"/>
        </w:rPr>
        <w:t xml:space="preserve">there is also </w:t>
      </w:r>
      <w:r w:rsidRPr="00896125">
        <w:rPr>
          <w:rStyle w:val="Emphasis"/>
        </w:rPr>
        <w:t>incentive</w:t>
      </w:r>
      <w:r w:rsidRPr="00896125">
        <w:rPr>
          <w:rStyle w:val="StyleUnderline"/>
        </w:rPr>
        <w:t xml:space="preserve"> to </w:t>
      </w:r>
      <w:r w:rsidRPr="00896125">
        <w:rPr>
          <w:rStyle w:val="Emphasis"/>
        </w:rPr>
        <w:t xml:space="preserve">preserve the </w:t>
      </w:r>
      <w:r w:rsidRPr="00496205">
        <w:rPr>
          <w:rStyle w:val="Emphasis"/>
          <w:highlight w:val="yellow"/>
        </w:rPr>
        <w:t>shipping routes</w:t>
      </w:r>
      <w:r w:rsidRPr="00496205">
        <w:rPr>
          <w:rStyle w:val="StyleUnderline"/>
          <w:highlight w:val="yellow"/>
        </w:rPr>
        <w:t xml:space="preserve"> and the </w:t>
      </w:r>
      <w:r w:rsidRPr="00496205">
        <w:rPr>
          <w:rStyle w:val="Emphasis"/>
          <w:highlight w:val="yellow"/>
        </w:rPr>
        <w:t>colony</w:t>
      </w:r>
      <w:r w:rsidRPr="00896125">
        <w:rPr>
          <w:rStyle w:val="Emphasis"/>
        </w:rPr>
        <w:t xml:space="preserve"> structures</w:t>
      </w:r>
      <w:r w:rsidRPr="00896125">
        <w:rPr>
          <w:rStyle w:val="StyleUnderline"/>
        </w:rPr>
        <w:t xml:space="preserve"> and </w:t>
      </w:r>
      <w:r w:rsidRPr="00896125">
        <w:rPr>
          <w:rStyle w:val="Emphasis"/>
        </w:rPr>
        <w:t>life support systems</w:t>
      </w:r>
      <w:r w:rsidRPr="00896125">
        <w:rPr>
          <w:rStyle w:val="StyleUnderline"/>
        </w:rPr>
        <w:t>.</w:t>
      </w:r>
    </w:p>
    <w:p w14:paraId="40119C8D" w14:textId="77777777" w:rsidR="00C74550" w:rsidRPr="00896125" w:rsidRDefault="00C74550" w:rsidP="00C74550">
      <w:pPr>
        <w:rPr>
          <w:rStyle w:val="StyleUnderline"/>
        </w:rPr>
      </w:pPr>
      <w:proofErr w:type="gramStart"/>
      <w:r w:rsidRPr="00896125">
        <w:rPr>
          <w:rStyle w:val="StyleUnderline"/>
        </w:rPr>
        <w:t>So</w:t>
      </w:r>
      <w:proofErr w:type="gramEnd"/>
      <w:r w:rsidRPr="00896125">
        <w:rPr>
          <w:rStyle w:val="StyleUnderline"/>
        </w:rPr>
        <w:t xml:space="preserve"> </w:t>
      </w:r>
      <w:proofErr w:type="spellStart"/>
      <w:r w:rsidRPr="00896125">
        <w:rPr>
          <w:rStyle w:val="StyleUnderline"/>
        </w:rPr>
        <w:t>M.M.Co</w:t>
      </w:r>
      <w:proofErr w:type="spellEnd"/>
      <w:r w:rsidRPr="00896125">
        <w:rPr>
          <w:rStyle w:val="StyleUnderline"/>
        </w:rPr>
        <w:t xml:space="preserve">. receives the benefit of the manganese deposits, and is </w:t>
      </w:r>
      <w:r w:rsidRPr="00896125">
        <w:rPr>
          <w:rStyle w:val="Emphasis"/>
        </w:rPr>
        <w:t>further rewarded</w:t>
      </w:r>
      <w:r w:rsidRPr="00896125">
        <w:rPr>
          <w:rStyle w:val="StyleUnderline"/>
        </w:rPr>
        <w:t xml:space="preserve"> for developing the mining colony and transportation routes, and for </w:t>
      </w:r>
      <w:r w:rsidRPr="00896125">
        <w:rPr>
          <w:rStyle w:val="Emphasis"/>
        </w:rPr>
        <w:t>preserving the silicon deposits</w:t>
      </w:r>
      <w:r w:rsidRPr="00896125">
        <w:rPr>
          <w:rStyle w:val="StyleUnderline"/>
        </w:rPr>
        <w:t xml:space="preserve"> and the </w:t>
      </w:r>
      <w:r w:rsidRPr="00896125">
        <w:rPr>
          <w:rStyle w:val="Emphasis"/>
        </w:rPr>
        <w:t>colony itself</w:t>
      </w:r>
      <w:r w:rsidRPr="00896125">
        <w:rPr>
          <w:rStyle w:val="StyleUnderline"/>
        </w:rPr>
        <w:t xml:space="preserve"> when it </w:t>
      </w:r>
      <w:r w:rsidRPr="00896125">
        <w:rPr>
          <w:rStyle w:val="Emphasis"/>
        </w:rPr>
        <w:t>sells the site</w:t>
      </w:r>
      <w:r w:rsidRPr="00896125">
        <w:rPr>
          <w:rStyle w:val="StyleUnderline"/>
        </w:rPr>
        <w:t xml:space="preserve">. Because </w:t>
      </w:r>
      <w:proofErr w:type="spellStart"/>
      <w:r w:rsidRPr="00896125">
        <w:rPr>
          <w:rStyle w:val="StyleUnderline"/>
        </w:rPr>
        <w:t>M.M.Co</w:t>
      </w:r>
      <w:proofErr w:type="spellEnd"/>
      <w:r w:rsidRPr="00896125">
        <w:rPr>
          <w:rStyle w:val="StyleUnderline"/>
        </w:rPr>
        <w:t xml:space="preserve">. owned the site, there would be </w:t>
      </w:r>
      <w:r w:rsidRPr="00896125">
        <w:rPr>
          <w:rStyle w:val="Emphasis"/>
        </w:rPr>
        <w:t>reason</w:t>
      </w:r>
      <w:r w:rsidRPr="00896125">
        <w:rPr>
          <w:rStyle w:val="StyleUnderline"/>
        </w:rPr>
        <w:t xml:space="preserve"> for it to </w:t>
      </w:r>
      <w:r w:rsidRPr="00896125">
        <w:rPr>
          <w:rStyle w:val="Emphasis"/>
        </w:rPr>
        <w:t>prospect for silicon</w:t>
      </w:r>
      <w:r w:rsidRPr="00896125">
        <w:rPr>
          <w:rStyle w:val="StyleUnderline"/>
        </w:rPr>
        <w:t xml:space="preserve"> and </w:t>
      </w:r>
      <w:r w:rsidRPr="00896125">
        <w:rPr>
          <w:rStyle w:val="Emphasis"/>
        </w:rPr>
        <w:t>advertise its presence</w:t>
      </w:r>
      <w:r w:rsidRPr="00896125">
        <w:rPr>
          <w:rStyle w:val="StyleUnderline"/>
        </w:rPr>
        <w:t xml:space="preserve"> to interested parties, </w:t>
      </w:r>
      <w:r w:rsidRPr="00896125">
        <w:rPr>
          <w:rStyle w:val="Emphasis"/>
        </w:rPr>
        <w:t>even though</w:t>
      </w:r>
      <w:r w:rsidRPr="00896125">
        <w:rPr>
          <w:rStyle w:val="StyleUnderline"/>
        </w:rPr>
        <w:t xml:space="preserve"> </w:t>
      </w:r>
      <w:proofErr w:type="spellStart"/>
      <w:r w:rsidRPr="00896125">
        <w:rPr>
          <w:rStyle w:val="StyleUnderline"/>
        </w:rPr>
        <w:t>M.M.Co</w:t>
      </w:r>
      <w:proofErr w:type="spellEnd"/>
      <w:r w:rsidRPr="00896125">
        <w:rPr>
          <w:rStyle w:val="StyleUnderline"/>
        </w:rPr>
        <w:t>. did not itself have an interest in mining the silicon</w:t>
      </w:r>
      <w:r w:rsidRPr="00896125">
        <w:rPr>
          <w:sz w:val="14"/>
        </w:rPr>
        <w:t xml:space="preserve">. </w:t>
      </w:r>
      <w:r w:rsidRPr="00896125">
        <w:rPr>
          <w:rStyle w:val="StyleUnderline"/>
        </w:rPr>
        <w:t xml:space="preserve">Thus </w:t>
      </w:r>
      <w:proofErr w:type="spellStart"/>
      <w:r w:rsidRPr="00896125">
        <w:rPr>
          <w:rStyle w:val="StyleUnderline"/>
        </w:rPr>
        <w:t>S.M.Co</w:t>
      </w:r>
      <w:proofErr w:type="spellEnd"/>
      <w:r w:rsidRPr="00896125">
        <w:rPr>
          <w:rStyle w:val="StyleUnderline"/>
        </w:rPr>
        <w:t xml:space="preserve">. receives the benefit of </w:t>
      </w:r>
      <w:proofErr w:type="spellStart"/>
      <w:r w:rsidRPr="00896125">
        <w:rPr>
          <w:rStyle w:val="StyleUnderline"/>
        </w:rPr>
        <w:t>M.M.Co.'s</w:t>
      </w:r>
      <w:proofErr w:type="spellEnd"/>
      <w:r w:rsidRPr="00896125">
        <w:rPr>
          <w:rStyle w:val="StyleUnderline"/>
        </w:rPr>
        <w:t xml:space="preserve"> mineralogical research</w:t>
      </w:r>
      <w:r w:rsidRPr="00896125">
        <w:rPr>
          <w:sz w:val="14"/>
        </w:rPr>
        <w:t xml:space="preserve">. </w:t>
      </w:r>
      <w:proofErr w:type="spellStart"/>
      <w:r w:rsidRPr="00896125">
        <w:rPr>
          <w:rStyle w:val="StyleUnderline"/>
        </w:rPr>
        <w:t>S.M.Co</w:t>
      </w:r>
      <w:proofErr w:type="spellEnd"/>
      <w:r w:rsidRPr="00896125">
        <w:rPr>
          <w:rStyle w:val="StyleUnderline"/>
        </w:rPr>
        <w:t xml:space="preserve">. </w:t>
      </w:r>
      <w:r w:rsidRPr="00896125">
        <w:rPr>
          <w:rStyle w:val="Emphasis"/>
        </w:rPr>
        <w:t>also need not waste resources</w:t>
      </w:r>
      <w:r w:rsidRPr="00896125">
        <w:rPr>
          <w:rStyle w:val="StyleUnderline"/>
        </w:rPr>
        <w:t xml:space="preserve"> setting up new routes, mines, and colonies; it could </w:t>
      </w:r>
      <w:r w:rsidRPr="00896125">
        <w:rPr>
          <w:rStyle w:val="Emphasis"/>
        </w:rPr>
        <w:t>purchase them intact</w:t>
      </w:r>
      <w:r w:rsidRPr="00896125">
        <w:rPr>
          <w:rStyle w:val="StyleUnderline"/>
        </w:rPr>
        <w:t>.</w:t>
      </w:r>
    </w:p>
    <w:p w14:paraId="7EAFAB41" w14:textId="77777777" w:rsidR="00C74550" w:rsidRPr="00896125" w:rsidRDefault="00C74550" w:rsidP="00C74550">
      <w:pPr>
        <w:rPr>
          <w:sz w:val="14"/>
        </w:rPr>
      </w:pPr>
      <w:r w:rsidRPr="00896125">
        <w:rPr>
          <w:rStyle w:val="StyleUnderline"/>
        </w:rPr>
        <w:t xml:space="preserve">Under such a system, </w:t>
      </w:r>
      <w:r w:rsidRPr="00496205">
        <w:rPr>
          <w:rStyle w:val="StyleUnderline"/>
          <w:highlight w:val="yellow"/>
        </w:rPr>
        <w:t xml:space="preserve">people are </w:t>
      </w:r>
      <w:r w:rsidRPr="00496205">
        <w:rPr>
          <w:rStyle w:val="Emphasis"/>
          <w:highlight w:val="yellow"/>
        </w:rPr>
        <w:t>better rewarded</w:t>
      </w:r>
      <w:r w:rsidRPr="00496205">
        <w:rPr>
          <w:rStyle w:val="StyleUnderline"/>
          <w:highlight w:val="yellow"/>
        </w:rPr>
        <w:t xml:space="preserve"> for </w:t>
      </w:r>
      <w:r w:rsidRPr="00496205">
        <w:rPr>
          <w:rStyle w:val="Emphasis"/>
          <w:highlight w:val="yellow"/>
        </w:rPr>
        <w:t>pioneering efforts</w:t>
      </w:r>
      <w:r w:rsidRPr="00496205">
        <w:rPr>
          <w:rStyle w:val="StyleUnderline"/>
          <w:highlight w:val="yellow"/>
        </w:rPr>
        <w:t xml:space="preserve"> and pioneers have </w:t>
      </w:r>
      <w:r w:rsidRPr="00496205">
        <w:rPr>
          <w:rStyle w:val="Emphasis"/>
          <w:highlight w:val="yellow"/>
        </w:rPr>
        <w:t>incentive</w:t>
      </w:r>
      <w:r w:rsidRPr="00496205">
        <w:rPr>
          <w:rStyle w:val="StyleUnderline"/>
          <w:highlight w:val="yellow"/>
        </w:rPr>
        <w:t xml:space="preserve"> to </w:t>
      </w:r>
      <w:r w:rsidRPr="00496205">
        <w:rPr>
          <w:rStyle w:val="Emphasis"/>
          <w:highlight w:val="yellow"/>
        </w:rPr>
        <w:t>research</w:t>
      </w:r>
      <w:r w:rsidRPr="00496205">
        <w:rPr>
          <w:rStyle w:val="StyleUnderline"/>
          <w:highlight w:val="yellow"/>
        </w:rPr>
        <w:t xml:space="preserve"> and </w:t>
      </w:r>
      <w:r w:rsidRPr="00496205">
        <w:rPr>
          <w:rStyle w:val="Emphasis"/>
          <w:highlight w:val="yellow"/>
        </w:rPr>
        <w:t>preserve</w:t>
      </w:r>
      <w:r w:rsidRPr="00496205">
        <w:rPr>
          <w:rStyle w:val="StyleUnderline"/>
          <w:highlight w:val="yellow"/>
        </w:rPr>
        <w:t xml:space="preserve"> that which they </w:t>
      </w:r>
      <w:r w:rsidRPr="00496205">
        <w:rPr>
          <w:rStyle w:val="Emphasis"/>
          <w:highlight w:val="yellow"/>
        </w:rPr>
        <w:t>find</w:t>
      </w:r>
      <w:r w:rsidRPr="00496205">
        <w:rPr>
          <w:rStyle w:val="StyleUnderline"/>
          <w:highlight w:val="yellow"/>
        </w:rPr>
        <w:t xml:space="preserve"> and </w:t>
      </w:r>
      <w:r w:rsidRPr="00496205">
        <w:rPr>
          <w:rStyle w:val="Emphasis"/>
          <w:highlight w:val="yellow"/>
        </w:rPr>
        <w:t>build</w:t>
      </w:r>
      <w:r w:rsidRPr="00896125">
        <w:rPr>
          <w:sz w:val="14"/>
        </w:rPr>
        <w:t xml:space="preserve">. </w:t>
      </w:r>
      <w:r w:rsidRPr="00496205">
        <w:rPr>
          <w:rStyle w:val="StyleUnderline"/>
          <w:highlight w:val="yellow"/>
        </w:rPr>
        <w:t xml:space="preserve">The </w:t>
      </w:r>
      <w:r w:rsidRPr="00496205">
        <w:rPr>
          <w:rStyle w:val="Emphasis"/>
          <w:highlight w:val="yellow"/>
        </w:rPr>
        <w:t>second-comers receive the benefit</w:t>
      </w:r>
      <w:r w:rsidRPr="00496205">
        <w:rPr>
          <w:rStyle w:val="StyleUnderline"/>
          <w:highlight w:val="yellow"/>
        </w:rPr>
        <w:t xml:space="preserve"> of the pioneers' efforts</w:t>
      </w:r>
      <w:r w:rsidRPr="00F34E90">
        <w:rPr>
          <w:rStyle w:val="StyleUnderline"/>
        </w:rPr>
        <w:t xml:space="preserve">; they </w:t>
      </w:r>
      <w:r w:rsidRPr="00F34E90">
        <w:rPr>
          <w:rStyle w:val="Emphasis"/>
        </w:rPr>
        <w:t>need not reinvent the wheel</w:t>
      </w:r>
      <w:r w:rsidRPr="00F34E90">
        <w:rPr>
          <w:sz w:val="14"/>
        </w:rPr>
        <w:t>.</w:t>
      </w:r>
      <w:r w:rsidRPr="00896125">
        <w:rPr>
          <w:sz w:val="14"/>
        </w:rPr>
        <w:t xml:space="preserve"> </w:t>
      </w:r>
      <w:r w:rsidRPr="00896125">
        <w:rPr>
          <w:rStyle w:val="StyleUnderline"/>
        </w:rPr>
        <w:t>And</w:t>
      </w:r>
      <w:r w:rsidRPr="00896125">
        <w:rPr>
          <w:sz w:val="14"/>
        </w:rPr>
        <w:t xml:space="preserve">, in the end, </w:t>
      </w:r>
      <w:r w:rsidRPr="00896125">
        <w:rPr>
          <w:rStyle w:val="Emphasis"/>
        </w:rPr>
        <w:t>people on Earth receive the benefit</w:t>
      </w:r>
      <w:r w:rsidRPr="00896125">
        <w:rPr>
          <w:rStyle w:val="StyleUnderline"/>
        </w:rPr>
        <w:t xml:space="preserve"> of plentiful manganese and silicon, instead of, as would result in a non-ownership system, just manganese</w:t>
      </w:r>
      <w:r w:rsidRPr="00896125">
        <w:rPr>
          <w:sz w:val="14"/>
        </w:rPr>
        <w:t>.</w:t>
      </w:r>
    </w:p>
    <w:p w14:paraId="3449DB3E" w14:textId="77777777" w:rsidR="00C74550" w:rsidRPr="00F34E90" w:rsidRDefault="00C74550" w:rsidP="00C74550">
      <w:pPr>
        <w:rPr>
          <w:rStyle w:val="Emphasis"/>
        </w:rPr>
      </w:pPr>
      <w:r w:rsidRPr="00896125">
        <w:rPr>
          <w:rStyle w:val="Emphasis"/>
        </w:rPr>
        <w:t>2</w:t>
      </w:r>
      <w:r w:rsidRPr="00F34E90">
        <w:rPr>
          <w:rStyle w:val="Emphasis"/>
        </w:rPr>
        <w:t>. The right to transfer (alienability) would compensate for positive externalities, thereby creating added incentive to productively develop space</w:t>
      </w:r>
    </w:p>
    <w:p w14:paraId="106CB277" w14:textId="77777777" w:rsidR="00C74550" w:rsidRPr="00896125" w:rsidRDefault="00C74550" w:rsidP="00C74550">
      <w:pPr>
        <w:rPr>
          <w:rStyle w:val="StyleUnderline"/>
        </w:rPr>
      </w:pPr>
      <w:r w:rsidRPr="00F34E90">
        <w:rPr>
          <w:rStyle w:val="StyleUnderline"/>
        </w:rPr>
        <w:t>Another advantage of an ownership</w:t>
      </w:r>
      <w:r w:rsidRPr="00896125">
        <w:rPr>
          <w:rStyle w:val="StyleUnderline"/>
        </w:rPr>
        <w:t xml:space="preserve"> regime over a use regime can be found in the following hypothetical situation. Suppose the bark of a tree found only deep in the Amazon has cancer-curing properties</w:t>
      </w:r>
      <w:r w:rsidRPr="00896125">
        <w:rPr>
          <w:sz w:val="14"/>
        </w:rPr>
        <w:t xml:space="preserve">. </w:t>
      </w:r>
      <w:r w:rsidRPr="00896125">
        <w:rPr>
          <w:rStyle w:val="StyleUnderline"/>
        </w:rPr>
        <w:t xml:space="preserve">Whoever first attempts to harvest the tree bark would be required to build a road to the grove, at </w:t>
      </w:r>
      <w:r w:rsidRPr="00896125">
        <w:rPr>
          <w:rStyle w:val="Emphasis"/>
        </w:rPr>
        <w:t>tremendous expense</w:t>
      </w:r>
      <w:r w:rsidRPr="00896125">
        <w:rPr>
          <w:sz w:val="14"/>
        </w:rPr>
        <w:t xml:space="preserve">. </w:t>
      </w:r>
      <w:r w:rsidRPr="00896125">
        <w:rPr>
          <w:rStyle w:val="StyleUnderline"/>
        </w:rPr>
        <w:t xml:space="preserve">All subsequent pharmaceutical harvesters would have use of the road and consequently be able to </w:t>
      </w:r>
      <w:r w:rsidRPr="00896125">
        <w:rPr>
          <w:rStyle w:val="Emphasis"/>
        </w:rPr>
        <w:t>turn a much larger profit</w:t>
      </w:r>
      <w:r w:rsidRPr="00896125">
        <w:rPr>
          <w:rStyle w:val="StyleUnderline"/>
        </w:rPr>
        <w:t xml:space="preserve"> on the harvested bark. The problem arises, then, that </w:t>
      </w:r>
      <w:r w:rsidRPr="00496205">
        <w:rPr>
          <w:rStyle w:val="Emphasis"/>
          <w:highlight w:val="yellow"/>
        </w:rPr>
        <w:t>no company would want to make the costly first trek</w:t>
      </w:r>
      <w:r w:rsidRPr="00896125">
        <w:rPr>
          <w:rStyle w:val="StyleUnderline"/>
        </w:rPr>
        <w:t>.</w:t>
      </w:r>
    </w:p>
    <w:p w14:paraId="35074A03" w14:textId="77777777" w:rsidR="00C74550" w:rsidRPr="00896125" w:rsidRDefault="00C74550" w:rsidP="00C74550">
      <w:pPr>
        <w:rPr>
          <w:rStyle w:val="StyleUnderline"/>
        </w:rPr>
      </w:pPr>
      <w:r w:rsidRPr="00896125">
        <w:rPr>
          <w:rStyle w:val="StyleUnderline"/>
        </w:rPr>
        <w:t xml:space="preserve">What problem does this situation present? Because, </w:t>
      </w:r>
      <w:r w:rsidRPr="00496205">
        <w:rPr>
          <w:rStyle w:val="StyleUnderline"/>
          <w:highlight w:val="yellow"/>
        </w:rPr>
        <w:t xml:space="preserve">since no company would </w:t>
      </w:r>
      <w:r w:rsidRPr="00496205">
        <w:rPr>
          <w:rStyle w:val="Emphasis"/>
          <w:highlight w:val="yellow"/>
        </w:rPr>
        <w:t>rationally sacrifice itself</w:t>
      </w:r>
      <w:r w:rsidRPr="00896125">
        <w:rPr>
          <w:rStyle w:val="StyleUnderline"/>
        </w:rPr>
        <w:t xml:space="preserve"> in the quest for bark, </w:t>
      </w:r>
      <w:r w:rsidRPr="00496205">
        <w:rPr>
          <w:rStyle w:val="StyleUnderline"/>
          <w:highlight w:val="yellow"/>
        </w:rPr>
        <w:t>the rest of us will</w:t>
      </w:r>
      <w:r w:rsidRPr="00896125">
        <w:rPr>
          <w:rStyle w:val="StyleUnderline"/>
        </w:rPr>
        <w:t xml:space="preserve"> have to </w:t>
      </w:r>
      <w:r w:rsidRPr="00496205">
        <w:rPr>
          <w:rStyle w:val="StyleUnderline"/>
          <w:highlight w:val="yellow"/>
        </w:rPr>
        <w:t xml:space="preserve">do </w:t>
      </w:r>
      <w:r w:rsidRPr="00496205">
        <w:rPr>
          <w:rStyle w:val="Emphasis"/>
          <w:highlight w:val="yellow"/>
        </w:rPr>
        <w:t>without</w:t>
      </w:r>
      <w:r w:rsidRPr="00896125">
        <w:rPr>
          <w:rStyle w:val="Emphasis"/>
        </w:rPr>
        <w:t xml:space="preserve"> this life-saving </w:t>
      </w:r>
      <w:r w:rsidRPr="00F34E90">
        <w:rPr>
          <w:rStyle w:val="Emphasis"/>
        </w:rPr>
        <w:t>cure</w:t>
      </w:r>
      <w:r w:rsidRPr="00496205">
        <w:rPr>
          <w:sz w:val="14"/>
          <w:highlight w:val="yellow"/>
        </w:rPr>
        <w:t>.</w:t>
      </w:r>
      <w:r w:rsidRPr="00896125">
        <w:rPr>
          <w:sz w:val="14"/>
        </w:rPr>
        <w:t xml:space="preserve"> </w:t>
      </w:r>
      <w:r w:rsidRPr="00496205">
        <w:rPr>
          <w:rStyle w:val="StyleUnderline"/>
          <w:highlight w:val="yellow"/>
        </w:rPr>
        <w:t xml:space="preserve">The cause of the problem is an </w:t>
      </w:r>
      <w:r w:rsidRPr="00496205">
        <w:rPr>
          <w:rStyle w:val="Emphasis"/>
          <w:highlight w:val="yellow"/>
        </w:rPr>
        <w:t>uncompensated positive externality</w:t>
      </w:r>
      <w:r w:rsidRPr="00896125">
        <w:rPr>
          <w:sz w:val="14"/>
        </w:rPr>
        <w:t xml:space="preserve">. </w:t>
      </w:r>
      <w:r w:rsidRPr="00496205">
        <w:rPr>
          <w:rStyle w:val="StyleUnderline"/>
          <w:highlight w:val="yellow"/>
        </w:rPr>
        <w:t xml:space="preserve">The right of use </w:t>
      </w:r>
      <w:r w:rsidRPr="00496205">
        <w:rPr>
          <w:rStyle w:val="Emphasis"/>
          <w:highlight w:val="yellow"/>
        </w:rPr>
        <w:t>does not</w:t>
      </w:r>
      <w:r w:rsidRPr="00CD7FD5">
        <w:rPr>
          <w:rStyle w:val="Emphasis"/>
        </w:rPr>
        <w:t xml:space="preserve">, by itself, </w:t>
      </w:r>
      <w:r w:rsidRPr="00496205">
        <w:rPr>
          <w:rStyle w:val="Emphasis"/>
          <w:highlight w:val="yellow"/>
        </w:rPr>
        <w:t>reward the first company</w:t>
      </w:r>
      <w:r w:rsidRPr="00496205">
        <w:rPr>
          <w:rStyle w:val="StyleUnderline"/>
          <w:highlight w:val="yellow"/>
        </w:rPr>
        <w:t xml:space="preserve"> for the </w:t>
      </w:r>
      <w:r w:rsidRPr="00496205">
        <w:rPr>
          <w:rStyle w:val="Emphasis"/>
          <w:highlight w:val="yellow"/>
        </w:rPr>
        <w:t>positive externality</w:t>
      </w:r>
      <w:r w:rsidRPr="00896125">
        <w:rPr>
          <w:rStyle w:val="StyleUnderline"/>
        </w:rPr>
        <w:t xml:space="preserve"> it produces, i.e., the road.</w:t>
      </w:r>
    </w:p>
    <w:p w14:paraId="73AF1334" w14:textId="77777777" w:rsidR="00C74550" w:rsidRPr="00896125" w:rsidRDefault="00C74550" w:rsidP="00C74550">
      <w:pPr>
        <w:rPr>
          <w:sz w:val="14"/>
        </w:rPr>
      </w:pPr>
      <w:r w:rsidRPr="00896125">
        <w:rPr>
          <w:rStyle w:val="StyleUnderline"/>
        </w:rPr>
        <w:t xml:space="preserve">One way of rewarding that first company's pioneering effort would be </w:t>
      </w:r>
      <w:r w:rsidRPr="00496205">
        <w:rPr>
          <w:rStyle w:val="StyleUnderline"/>
          <w:highlight w:val="yellow"/>
        </w:rPr>
        <w:t xml:space="preserve">to </w:t>
      </w:r>
      <w:r w:rsidRPr="00496205">
        <w:rPr>
          <w:rStyle w:val="Emphasis"/>
          <w:highlight w:val="yellow"/>
        </w:rPr>
        <w:t>grant</w:t>
      </w:r>
      <w:r w:rsidRPr="00CD7FD5">
        <w:rPr>
          <w:rStyle w:val="Emphasis"/>
        </w:rPr>
        <w:t xml:space="preserve"> it </w:t>
      </w:r>
      <w:r w:rsidRPr="00496205">
        <w:rPr>
          <w:rStyle w:val="Emphasis"/>
          <w:highlight w:val="yellow"/>
        </w:rPr>
        <w:t>ownership</w:t>
      </w:r>
      <w:r w:rsidRPr="00CD7FD5">
        <w:rPr>
          <w:rStyle w:val="Emphasis"/>
        </w:rPr>
        <w:t xml:space="preserve"> of the grove</w:t>
      </w:r>
      <w:r w:rsidRPr="00896125">
        <w:rPr>
          <w:sz w:val="14"/>
        </w:rPr>
        <w:t xml:space="preserve">. </w:t>
      </w:r>
      <w:proofErr w:type="gramStart"/>
      <w:r w:rsidRPr="00896125">
        <w:rPr>
          <w:rStyle w:val="StyleUnderline"/>
        </w:rPr>
        <w:t>So</w:t>
      </w:r>
      <w:proofErr w:type="gramEnd"/>
      <w:r w:rsidRPr="00896125">
        <w:rPr>
          <w:rStyle w:val="StyleUnderline"/>
        </w:rPr>
        <w:t xml:space="preserve"> if company A made the first trek to the grove, the right of ownership would let </w:t>
      </w:r>
      <w:r w:rsidRPr="00496205">
        <w:rPr>
          <w:rStyle w:val="StyleUnderline"/>
          <w:highlight w:val="yellow"/>
        </w:rPr>
        <w:t xml:space="preserve">them decide whether to utilize their </w:t>
      </w:r>
      <w:r w:rsidRPr="00496205">
        <w:rPr>
          <w:rStyle w:val="Emphasis"/>
          <w:highlight w:val="yellow"/>
        </w:rPr>
        <w:t>exclusive rights</w:t>
      </w:r>
      <w:r w:rsidRPr="00896125">
        <w:rPr>
          <w:rStyle w:val="StyleUnderline"/>
        </w:rPr>
        <w:t xml:space="preserve"> to the trees in perpetuity, </w:t>
      </w:r>
      <w:r w:rsidRPr="00496205">
        <w:rPr>
          <w:rStyle w:val="StyleUnderline"/>
          <w:highlight w:val="yellow"/>
        </w:rPr>
        <w:t xml:space="preserve">or to </w:t>
      </w:r>
      <w:r w:rsidRPr="00496205">
        <w:rPr>
          <w:rStyle w:val="Emphasis"/>
          <w:highlight w:val="yellow"/>
        </w:rPr>
        <w:t>sell</w:t>
      </w:r>
      <w:r w:rsidRPr="00CD7FD5">
        <w:rPr>
          <w:rStyle w:val="Emphasis"/>
        </w:rPr>
        <w:t xml:space="preserve"> the grove</w:t>
      </w:r>
      <w:r w:rsidRPr="00896125">
        <w:rPr>
          <w:rStyle w:val="StyleUnderline"/>
        </w:rPr>
        <w:t xml:space="preserve"> to company B for a price that accounts for the expense of building the road. </w:t>
      </w:r>
      <w:r w:rsidRPr="00CD7FD5">
        <w:rPr>
          <w:rStyle w:val="StyleUnderline"/>
        </w:rPr>
        <w:t>Either</w:t>
      </w:r>
      <w:r w:rsidRPr="00896125">
        <w:rPr>
          <w:rStyle w:val="StyleUnderline"/>
        </w:rPr>
        <w:t xml:space="preserve"> way, </w:t>
      </w:r>
      <w:r w:rsidRPr="00CD7FD5">
        <w:rPr>
          <w:rStyle w:val="StyleUnderline"/>
        </w:rPr>
        <w:t>ownership</w:t>
      </w:r>
      <w:r w:rsidRPr="00896125">
        <w:rPr>
          <w:rStyle w:val="StyleUnderline"/>
        </w:rPr>
        <w:t xml:space="preserve"> allows company A to </w:t>
      </w:r>
      <w:r w:rsidRPr="00CD7FD5">
        <w:rPr>
          <w:rStyle w:val="Emphasis"/>
        </w:rPr>
        <w:t>internalize the positive externality</w:t>
      </w:r>
      <w:r w:rsidRPr="00896125">
        <w:rPr>
          <w:sz w:val="14"/>
        </w:rPr>
        <w:t>.</w:t>
      </w:r>
    </w:p>
    <w:p w14:paraId="1E80A1FC" w14:textId="77777777" w:rsidR="00C74550" w:rsidRDefault="00C74550" w:rsidP="00C74550">
      <w:pPr>
        <w:rPr>
          <w:sz w:val="14"/>
        </w:rPr>
      </w:pPr>
      <w:r w:rsidRPr="00896125">
        <w:rPr>
          <w:rStyle w:val="StyleUnderline"/>
        </w:rPr>
        <w:t xml:space="preserve">The same problem exists in </w:t>
      </w:r>
      <w:r w:rsidRPr="00CD7FD5">
        <w:rPr>
          <w:rStyle w:val="Emphasis"/>
        </w:rPr>
        <w:t>space development</w:t>
      </w:r>
      <w:r w:rsidRPr="00896125">
        <w:rPr>
          <w:rStyle w:val="StyleUnderline"/>
        </w:rPr>
        <w:t xml:space="preserve">. The early developers will </w:t>
      </w:r>
      <w:r w:rsidRPr="00CD7FD5">
        <w:rPr>
          <w:rStyle w:val="Emphasis"/>
        </w:rPr>
        <w:t>encounter huge costs</w:t>
      </w:r>
      <w:r w:rsidRPr="00896125">
        <w:rPr>
          <w:rStyle w:val="StyleUnderline"/>
        </w:rPr>
        <w:t xml:space="preserve">, many of which will </w:t>
      </w:r>
      <w:r w:rsidRPr="00CD7FD5">
        <w:rPr>
          <w:rStyle w:val="Emphasis"/>
        </w:rPr>
        <w:t>produce positive externalities</w:t>
      </w:r>
      <w:r w:rsidRPr="00896125">
        <w:rPr>
          <w:rStyle w:val="StyleUnderline"/>
        </w:rPr>
        <w:t xml:space="preserve"> (</w:t>
      </w:r>
      <w:proofErr w:type="gramStart"/>
      <w:r w:rsidRPr="00896125">
        <w:rPr>
          <w:rStyle w:val="StyleUnderline"/>
        </w:rPr>
        <w:t>e.g.</w:t>
      </w:r>
      <w:proofErr w:type="gramEnd"/>
      <w:r w:rsidRPr="00896125">
        <w:rPr>
          <w:rStyle w:val="StyleUnderline"/>
        </w:rPr>
        <w:t xml:space="preserve"> improved site assaying techniques). </w:t>
      </w:r>
      <w:r w:rsidRPr="00496205">
        <w:rPr>
          <w:rStyle w:val="StyleUnderline"/>
          <w:highlight w:val="yellow"/>
        </w:rPr>
        <w:t>In space</w:t>
      </w:r>
      <w:r w:rsidRPr="00896125">
        <w:rPr>
          <w:rStyle w:val="StyleUnderline"/>
        </w:rPr>
        <w:t>,</w:t>
      </w:r>
      <w:r w:rsidRPr="00896125">
        <w:rPr>
          <w:sz w:val="14"/>
        </w:rPr>
        <w:t xml:space="preserve"> as in the jungle, </w:t>
      </w:r>
      <w:r w:rsidRPr="00496205">
        <w:rPr>
          <w:rStyle w:val="StyleUnderline"/>
          <w:highlight w:val="yellow"/>
        </w:rPr>
        <w:t xml:space="preserve">ownership rights can help a company </w:t>
      </w:r>
      <w:r w:rsidRPr="00496205">
        <w:rPr>
          <w:rStyle w:val="Emphasis"/>
          <w:highlight w:val="yellow"/>
        </w:rPr>
        <w:t>internalize its positive external effects</w:t>
      </w:r>
      <w:r w:rsidRPr="00896125">
        <w:rPr>
          <w:sz w:val="14"/>
        </w:rPr>
        <w:t>.</w:t>
      </w:r>
    </w:p>
    <w:p w14:paraId="47D31032" w14:textId="77777777" w:rsidR="00C74550" w:rsidRDefault="00C74550" w:rsidP="00C74550">
      <w:pPr>
        <w:rPr>
          <w:sz w:val="14"/>
        </w:rPr>
      </w:pPr>
    </w:p>
    <w:p w14:paraId="07212B3B" w14:textId="77777777" w:rsidR="00C74550" w:rsidRPr="00BF45AE" w:rsidRDefault="00C74550" w:rsidP="00C74550">
      <w:pPr>
        <w:pStyle w:val="Heading4"/>
        <w:rPr>
          <w:rFonts w:cs="Times New Roman"/>
          <w:u w:val="single"/>
        </w:rPr>
      </w:pPr>
      <w:r>
        <w:rPr>
          <w:rFonts w:cs="Times New Roman"/>
        </w:rPr>
        <w:t xml:space="preserve">Our impact is trillions of future lives—and even if they win it’s inevitable long-term, </w:t>
      </w:r>
      <w:r>
        <w:rPr>
          <w:rFonts w:cs="Times New Roman"/>
          <w:u w:val="single"/>
        </w:rPr>
        <w:t>fast t</w:t>
      </w:r>
      <w:r w:rsidRPr="00BF45AE">
        <w:rPr>
          <w:rFonts w:cs="Times New Roman"/>
          <w:u w:val="single"/>
        </w:rPr>
        <w:t>imeframe</w:t>
      </w:r>
      <w:r w:rsidRPr="00BF45AE">
        <w:rPr>
          <w:rFonts w:cs="Times New Roman"/>
        </w:rPr>
        <w:t xml:space="preserve"> </w:t>
      </w:r>
      <w:r>
        <w:rPr>
          <w:rFonts w:cs="Times New Roman"/>
        </w:rPr>
        <w:t xml:space="preserve">space col </w:t>
      </w:r>
      <w:r w:rsidRPr="00BF45AE">
        <w:rPr>
          <w:rFonts w:cs="Times New Roman"/>
        </w:rPr>
        <w:t>comes first</w:t>
      </w:r>
    </w:p>
    <w:p w14:paraId="1E841A7A" w14:textId="77777777" w:rsidR="00C74550" w:rsidRPr="00FE197C" w:rsidRDefault="00C74550" w:rsidP="00C74550">
      <w:r w:rsidRPr="00FE197C">
        <w:rPr>
          <w:rStyle w:val="Style13ptBold"/>
        </w:rPr>
        <w:t>Bostr</w:t>
      </w:r>
      <w:r>
        <w:rPr>
          <w:rStyle w:val="Style13ptBold"/>
        </w:rPr>
        <w:t>o</w:t>
      </w:r>
      <w:r w:rsidRPr="00FE197C">
        <w:rPr>
          <w:rStyle w:val="Style13ptBold"/>
        </w:rPr>
        <w:t>m 3</w:t>
      </w:r>
      <w:r w:rsidRPr="00FE197C">
        <w:t xml:space="preserve"> (Nick, Prof of Phil @ Oxford + Existential Risk Specialist, "Astronomical Waste: The Opportunity Cost of Delayed Technological Development," http://www.nickbostrom.com/astronomical/waste.html)</w:t>
      </w:r>
    </w:p>
    <w:p w14:paraId="4CF87BF5" w14:textId="77777777" w:rsidR="00C74550" w:rsidRPr="00FE197C" w:rsidRDefault="00C74550" w:rsidP="00C74550">
      <w:pPr>
        <w:rPr>
          <w:sz w:val="16"/>
        </w:rPr>
      </w:pPr>
      <w:r w:rsidRPr="00FE197C">
        <w:rPr>
          <w:sz w:val="16"/>
        </w:rPr>
        <w:t xml:space="preserve">ABSTRACT. </w:t>
      </w:r>
      <w:r w:rsidRPr="00FE197C">
        <w:rPr>
          <w:rStyle w:val="StyleUnderline"/>
        </w:rPr>
        <w:t>With very advanced technology</w:t>
      </w:r>
      <w:r w:rsidRPr="00FE197C">
        <w:rPr>
          <w:sz w:val="16"/>
        </w:rPr>
        <w:t xml:space="preserve">, a very large population of people living happy </w:t>
      </w:r>
      <w:r w:rsidRPr="00FE197C">
        <w:rPr>
          <w:rStyle w:val="StyleUnderline"/>
        </w:rPr>
        <w:t>lives could be sustained in the accessible region of the universe</w:t>
      </w:r>
      <w:r w:rsidRPr="00FE197C">
        <w:rPr>
          <w:sz w:val="16"/>
        </w:rPr>
        <w:t xml:space="preserve">. </w:t>
      </w:r>
      <w:r w:rsidRPr="005624E8">
        <w:rPr>
          <w:rStyle w:val="Emphasis"/>
          <w:highlight w:val="yellow"/>
        </w:rPr>
        <w:t>For every year</w:t>
      </w:r>
      <w:r w:rsidRPr="005624E8">
        <w:rPr>
          <w:rStyle w:val="StyleUnderline"/>
          <w:highlight w:val="yellow"/>
        </w:rPr>
        <w:t xml:space="preserve"> that</w:t>
      </w:r>
      <w:r w:rsidRPr="00FE197C">
        <w:rPr>
          <w:rStyle w:val="StyleUnderline"/>
        </w:rPr>
        <w:t xml:space="preserve"> development of such technologies and </w:t>
      </w:r>
      <w:r w:rsidRPr="005624E8">
        <w:rPr>
          <w:rStyle w:val="StyleUnderline"/>
          <w:highlight w:val="yellow"/>
        </w:rPr>
        <w:t>colonization of the universe is delayed</w:t>
      </w:r>
      <w:r w:rsidRPr="005624E8">
        <w:rPr>
          <w:highlight w:val="yellow"/>
        </w:rPr>
        <w:t xml:space="preserve">, </w:t>
      </w:r>
      <w:r w:rsidRPr="005624E8">
        <w:rPr>
          <w:rStyle w:val="Emphasis"/>
          <w:highlight w:val="yellow"/>
        </w:rPr>
        <w:t>there is</w:t>
      </w:r>
      <w:r w:rsidRPr="00FE197C">
        <w:rPr>
          <w:rStyle w:val="StyleUnderline"/>
          <w:sz w:val="16"/>
          <w:u w:val="none"/>
        </w:rPr>
        <w:t xml:space="preserve"> </w:t>
      </w:r>
      <w:r w:rsidRPr="00FE197C">
        <w:rPr>
          <w:sz w:val="16"/>
        </w:rPr>
        <w:t>therefore</w:t>
      </w:r>
      <w:r w:rsidRPr="00FE197C">
        <w:rPr>
          <w:rStyle w:val="StyleUnderline"/>
          <w:sz w:val="16"/>
          <w:u w:val="none"/>
        </w:rPr>
        <w:t xml:space="preserve"> </w:t>
      </w:r>
      <w:r w:rsidRPr="005624E8">
        <w:rPr>
          <w:rStyle w:val="Emphasis"/>
          <w:highlight w:val="yellow"/>
        </w:rPr>
        <w:t>an opportunity cost</w:t>
      </w:r>
      <w:r w:rsidRPr="00FE197C">
        <w:rPr>
          <w:sz w:val="16"/>
        </w:rPr>
        <w:t xml:space="preserve">: a potential good, lives worth living, is not being realized. Given some plausible assumptions, this cost is extremely large. However, the lesson for </w:t>
      </w:r>
      <w:proofErr w:type="spellStart"/>
      <w:r w:rsidRPr="00FE197C">
        <w:rPr>
          <w:sz w:val="16"/>
        </w:rPr>
        <w:t>utilitarians</w:t>
      </w:r>
      <w:proofErr w:type="spellEnd"/>
      <w:r w:rsidRPr="00FE197C">
        <w:rPr>
          <w:sz w:val="16"/>
        </w:rPr>
        <w:t xml:space="preserve"> is not that we ought to maximize the pace of technological development, but rather that we ought to maximize its safety, </w:t>
      </w:r>
      <w:proofErr w:type="gramStart"/>
      <w:r w:rsidRPr="00FE197C">
        <w:rPr>
          <w:sz w:val="16"/>
        </w:rPr>
        <w:t>i.e.</w:t>
      </w:r>
      <w:proofErr w:type="gramEnd"/>
      <w:r w:rsidRPr="00FE197C">
        <w:rPr>
          <w:sz w:val="16"/>
        </w:rPr>
        <w:t xml:space="preserve"> the probability that colonization will eventually occur. I. THE RATE OF LOSS OF POTENTIAL LIVES As I write these words, suns are illuminating and heating empty rooms, unused energy is being flushed down black holes, and our great common endowment of negentropy is being irreversibly degraded into entropy on a cosmic scale. These are resources that an advanced civilization could have used to create value-structures, such as sentient beings living worthwhile lives. The rate of this loss boggles the mind. One recent paper speculates, using loose theoretical considerations based on the rate of increase of entropy, that the loss of potential human lives in our own galactic supercluster is at least ~10^46 per century of delayed colonization.[1]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 We can, however, get a lower bound more straightforwardly by simply counting the number or stars in our galactic supercluster and multiplying this number with the amount of computing power that the resources of each star could be used to generate using technologies for whose feasibility a strong case has already been made. We can then divide this total with the estimated amount of computing power needed to simulate one human life. As a rough approximation, let us say the Virgo Supercluster contains 10^13 stars. One estimate of the computing power extractable from a star and with an associated planet-sized computational structure, using advanced molecular nanotechnology[2], is 10^42 operations per second.[3] A typical estimate of the human brain’s processing power is roughly 10^17 operations per second or less.[4] Not much more seems to be needed to simulate the relevant parts of the environment in sufficient detail to enable the simulated minds to have experiences indistinguishable from typical current human experiences.[5] Given these estimates, it follows that </w:t>
      </w:r>
      <w:r w:rsidRPr="00FE197C">
        <w:rPr>
          <w:rStyle w:val="StyleUnderline"/>
        </w:rPr>
        <w:t>the potential for approximately 10^38 human lives is lost every century that colonization of our local supercluster is delayed</w:t>
      </w:r>
      <w:r w:rsidRPr="00FE197C">
        <w:rPr>
          <w:sz w:val="16"/>
        </w:rPr>
        <w:t xml:space="preserve">; or equivalently, about 10^29 potential human lives per second. 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 What matters for present purposes is not the exact numbers but the fact that they are huge. Even with the most conservative estimate, assuming a biological implementation of all persons, </w:t>
      </w:r>
      <w:r w:rsidRPr="005624E8">
        <w:rPr>
          <w:rStyle w:val="Emphasis"/>
          <w:highlight w:val="yellow"/>
        </w:rPr>
        <w:t>the potential for one hundred trillion potential human beings is lost for every second of postponement of colonization of our supercluster</w:t>
      </w:r>
      <w:r w:rsidRPr="00FE197C">
        <w:rPr>
          <w:sz w:val="16"/>
        </w:rPr>
        <w:t xml:space="preserve">.[6] II. THE OPPORTUNITY COST OF DELAYED COLONIZATION From a utilitarian perspective, this huge loss of potential human lives constitutes a correspondingly huge loss of potential value. I am assuming here that the human lives that could have been created would have been worthwhile ones. Since it is commonly supposed that even current human lives are typically worthwhile, this is a weak assumption. Any civilization advanced enough to colonize the local supercluster would likely also have the ability to establish at least the minimally favorable conditions required for future lives to be worth living. </w:t>
      </w:r>
      <w:r w:rsidRPr="00FE197C">
        <w:rPr>
          <w:rStyle w:val="StyleUnderline"/>
        </w:rPr>
        <w:t>The effect on total value</w:t>
      </w:r>
      <w:r w:rsidRPr="00FE197C">
        <w:rPr>
          <w:sz w:val="16"/>
        </w:rPr>
        <w:t xml:space="preserve">, then, </w:t>
      </w:r>
      <w:r w:rsidRPr="00FE197C">
        <w:rPr>
          <w:rStyle w:val="StyleUnderline"/>
        </w:rPr>
        <w:t xml:space="preserve">seems greater for actions that accelerate technological development than for practically any other possible action. </w:t>
      </w:r>
      <w:r w:rsidRPr="005624E8">
        <w:rPr>
          <w:rStyle w:val="StyleUnderline"/>
          <w:highlight w:val="yellow"/>
        </w:rPr>
        <w:t>Advancing technology</w:t>
      </w:r>
      <w:r w:rsidRPr="00FE197C">
        <w:rPr>
          <w:sz w:val="16"/>
        </w:rPr>
        <w:t xml:space="preserve"> (or its enabling factors, such as economic productivity) </w:t>
      </w:r>
      <w:r w:rsidRPr="005624E8">
        <w:rPr>
          <w:rStyle w:val="StyleUnderline"/>
          <w:highlight w:val="yellow"/>
        </w:rPr>
        <w:t>even by such a tiny amount that it leads to colonization</w:t>
      </w:r>
      <w:r w:rsidRPr="00FE197C">
        <w:rPr>
          <w:rStyle w:val="StyleUnderline"/>
        </w:rPr>
        <w:t xml:space="preserve"> </w:t>
      </w:r>
      <w:r w:rsidRPr="00FE197C">
        <w:rPr>
          <w:sz w:val="16"/>
        </w:rPr>
        <w:t xml:space="preserve">of the local supercluster </w:t>
      </w:r>
      <w:r w:rsidRPr="005624E8">
        <w:rPr>
          <w:rStyle w:val="Emphasis"/>
          <w:highlight w:val="yellow"/>
        </w:rPr>
        <w:t>just one second earlier</w:t>
      </w:r>
      <w:r w:rsidRPr="00FE197C">
        <w:rPr>
          <w:sz w:val="16"/>
        </w:rPr>
        <w:t xml:space="preserve"> than would otherwise have happened </w:t>
      </w:r>
      <w:r w:rsidRPr="005624E8">
        <w:rPr>
          <w:rStyle w:val="Emphasis"/>
          <w:highlight w:val="yellow"/>
        </w:rPr>
        <w:t>amounts to bringing about more than 10^29 human lives</w:t>
      </w:r>
      <w:r w:rsidRPr="00FE197C">
        <w:rPr>
          <w:sz w:val="16"/>
        </w:rPr>
        <w:t xml:space="preserve"> (or 10^14 human lives if we use the most conservative lower bound) </w:t>
      </w:r>
      <w:r w:rsidRPr="005624E8">
        <w:rPr>
          <w:rStyle w:val="Emphasis"/>
          <w:highlight w:val="yellow"/>
        </w:rPr>
        <w:t>that would not otherwise have existed</w:t>
      </w:r>
      <w:r w:rsidRPr="005624E8">
        <w:rPr>
          <w:sz w:val="16"/>
          <w:highlight w:val="yellow"/>
        </w:rPr>
        <w:t xml:space="preserve">. </w:t>
      </w:r>
      <w:r w:rsidRPr="005624E8">
        <w:rPr>
          <w:rStyle w:val="Emphasis"/>
          <w:highlight w:val="yellow"/>
        </w:rPr>
        <w:t>Few other</w:t>
      </w:r>
      <w:r w:rsidRPr="00FE197C">
        <w:rPr>
          <w:sz w:val="16"/>
        </w:rPr>
        <w:t xml:space="preserve"> philanthropic </w:t>
      </w:r>
      <w:r w:rsidRPr="005624E8">
        <w:rPr>
          <w:rStyle w:val="Emphasis"/>
          <w:highlight w:val="yellow"/>
        </w:rPr>
        <w:t>causes</w:t>
      </w:r>
      <w:r w:rsidRPr="00FE197C">
        <w:rPr>
          <w:rStyle w:val="Emphasis"/>
        </w:rPr>
        <w:t xml:space="preserve"> could hope to </w:t>
      </w:r>
      <w:r w:rsidRPr="005624E8">
        <w:rPr>
          <w:rStyle w:val="Emphasis"/>
          <w:highlight w:val="yellow"/>
        </w:rPr>
        <w:t>match that level of utilitarian payoff</w:t>
      </w:r>
      <w:r w:rsidRPr="005624E8">
        <w:rPr>
          <w:sz w:val="16"/>
          <w:highlight w:val="yellow"/>
        </w:rPr>
        <w:t>.</w:t>
      </w:r>
    </w:p>
    <w:p w14:paraId="73B84456" w14:textId="77777777" w:rsidR="00C74550" w:rsidRPr="00B55AD5" w:rsidRDefault="00C74550" w:rsidP="00C74550"/>
    <w:p w14:paraId="7F228B61" w14:textId="77777777" w:rsidR="00C74550" w:rsidRPr="001415D8" w:rsidRDefault="00C74550" w:rsidP="00C74550">
      <w:pPr>
        <w:pStyle w:val="Heading4"/>
        <w:rPr>
          <w:rFonts w:cs="Arial"/>
        </w:rPr>
      </w:pPr>
      <w:r>
        <w:rPr>
          <w:rFonts w:cs="Arial"/>
        </w:rPr>
        <w:t xml:space="preserve">Space exploration independently solves extinction—it’s </w:t>
      </w:r>
      <w:proofErr w:type="gramStart"/>
      <w:r>
        <w:rPr>
          <w:rFonts w:cs="Arial"/>
        </w:rPr>
        <w:t>try</w:t>
      </w:r>
      <w:proofErr w:type="gramEnd"/>
      <w:r>
        <w:rPr>
          <w:rFonts w:cs="Arial"/>
        </w:rPr>
        <w:t xml:space="preserve"> or die to get off the rock</w:t>
      </w:r>
    </w:p>
    <w:p w14:paraId="6B49F70E" w14:textId="77777777" w:rsidR="00C74550" w:rsidRPr="001415D8" w:rsidRDefault="00C74550" w:rsidP="00C74550">
      <w:r w:rsidRPr="001415D8">
        <w:rPr>
          <w:rStyle w:val="Style13ptBold"/>
        </w:rPr>
        <w:t>Austen 11</w:t>
      </w:r>
      <w:r w:rsidRPr="001415D8">
        <w:t xml:space="preserve"> (Ben, citing the Lifeboat Foundation and the Alliance to Rescue Civilization, contributing editor of Harper’s Magazine, “After Earth: Why, Where, How, and When We Might Leave Our Home Planet,” popular science, http://www.popsci.com/science/article/2011-02/after-earth-why-where-how-and-when-we-might-leave-our-home-planet?page=3)</w:t>
      </w:r>
    </w:p>
    <w:p w14:paraId="0F97C6CE" w14:textId="77777777" w:rsidR="00C74550" w:rsidRPr="001415D8" w:rsidRDefault="00C74550" w:rsidP="00C74550">
      <w:pPr>
        <w:rPr>
          <w:sz w:val="12"/>
        </w:rPr>
      </w:pPr>
      <w:r w:rsidRPr="001415D8">
        <w:rPr>
          <w:highlight w:val="yellow"/>
          <w:u w:val="single"/>
        </w:rPr>
        <w:t>Earth won’t always be fit for occupation</w:t>
      </w:r>
      <w:r w:rsidRPr="001415D8">
        <w:rPr>
          <w:sz w:val="12"/>
        </w:rPr>
        <w:t xml:space="preserve">. We know that in two billion years or so, </w:t>
      </w:r>
      <w:r w:rsidRPr="001415D8">
        <w:rPr>
          <w:highlight w:val="yellow"/>
          <w:u w:val="single"/>
        </w:rPr>
        <w:t xml:space="preserve">an </w:t>
      </w:r>
      <w:r w:rsidRPr="001415D8">
        <w:rPr>
          <w:rStyle w:val="Emphasis"/>
          <w:highlight w:val="yellow"/>
        </w:rPr>
        <w:t>expanding sun</w:t>
      </w:r>
      <w:r w:rsidRPr="001415D8">
        <w:rPr>
          <w:highlight w:val="yellow"/>
          <w:u w:val="single"/>
        </w:rPr>
        <w:t xml:space="preserve"> will</w:t>
      </w:r>
      <w:r w:rsidRPr="001415D8">
        <w:rPr>
          <w:u w:val="single"/>
        </w:rPr>
        <w:t xml:space="preserve"> boil away our oceans, </w:t>
      </w:r>
      <w:proofErr w:type="spellStart"/>
      <w:r w:rsidRPr="001415D8">
        <w:rPr>
          <w:highlight w:val="yellow"/>
          <w:u w:val="single"/>
        </w:rPr>
        <w:t>leav</w:t>
      </w:r>
      <w:proofErr w:type="spellEnd"/>
      <w:r w:rsidRPr="001415D8">
        <w:rPr>
          <w:highlight w:val="yellow"/>
          <w:u w:val="single"/>
        </w:rPr>
        <w:t>[e]</w:t>
      </w:r>
      <w:proofErr w:type="spellStart"/>
      <w:r w:rsidRPr="001415D8">
        <w:rPr>
          <w:u w:val="single"/>
        </w:rPr>
        <w:t>ing</w:t>
      </w:r>
      <w:proofErr w:type="spellEnd"/>
      <w:r w:rsidRPr="001415D8">
        <w:rPr>
          <w:u w:val="single"/>
        </w:rPr>
        <w:t xml:space="preserve"> </w:t>
      </w:r>
      <w:r w:rsidRPr="001415D8">
        <w:rPr>
          <w:highlight w:val="yellow"/>
          <w:u w:val="single"/>
        </w:rPr>
        <w:t>our home</w:t>
      </w:r>
      <w:r w:rsidRPr="001415D8">
        <w:rPr>
          <w:u w:val="single"/>
        </w:rPr>
        <w:t xml:space="preserve"> in the universe </w:t>
      </w:r>
      <w:r w:rsidRPr="001415D8">
        <w:rPr>
          <w:highlight w:val="yellow"/>
          <w:u w:val="single"/>
        </w:rPr>
        <w:t>uninhabitable</w:t>
      </w:r>
      <w:r w:rsidRPr="001415D8">
        <w:rPr>
          <w:u w:val="single"/>
        </w:rPr>
        <w:t>—unless</w:t>
      </w:r>
      <w:r w:rsidRPr="001415D8">
        <w:rPr>
          <w:sz w:val="12"/>
        </w:rPr>
        <w:t xml:space="preserve">, that is, </w:t>
      </w:r>
      <w:r w:rsidRPr="001415D8">
        <w:rPr>
          <w:u w:val="single"/>
        </w:rPr>
        <w:t xml:space="preserve">we haven’t already been wiped out by the </w:t>
      </w:r>
      <w:r w:rsidRPr="001415D8">
        <w:rPr>
          <w:rStyle w:val="Emphasis"/>
        </w:rPr>
        <w:t>Andromeda galaxy</w:t>
      </w:r>
      <w:r w:rsidRPr="001415D8">
        <w:rPr>
          <w:u w:val="single"/>
        </w:rPr>
        <w:t>, which is on a</w:t>
      </w:r>
      <w:r w:rsidRPr="001415D8">
        <w:rPr>
          <w:sz w:val="12"/>
        </w:rPr>
        <w:t xml:space="preserve"> multibillion-year </w:t>
      </w:r>
      <w:r w:rsidRPr="001415D8">
        <w:rPr>
          <w:u w:val="single"/>
        </w:rPr>
        <w:t>collision course with our Milky Way</w:t>
      </w:r>
      <w:r w:rsidRPr="001415D8">
        <w:rPr>
          <w:sz w:val="12"/>
        </w:rPr>
        <w:t xml:space="preserve">. Moreover, at least a third of the </w:t>
      </w:r>
      <w:proofErr w:type="gramStart"/>
      <w:r w:rsidRPr="001415D8">
        <w:rPr>
          <w:sz w:val="12"/>
        </w:rPr>
        <w:t>thousand mile-wide</w:t>
      </w:r>
      <w:proofErr w:type="gramEnd"/>
      <w:r w:rsidRPr="001415D8">
        <w:rPr>
          <w:sz w:val="12"/>
        </w:rPr>
        <w:t xml:space="preserve"> </w:t>
      </w:r>
      <w:r w:rsidRPr="001415D8">
        <w:rPr>
          <w:rStyle w:val="Emphasis"/>
          <w:highlight w:val="yellow"/>
        </w:rPr>
        <w:t>asteroids</w:t>
      </w:r>
      <w:r w:rsidRPr="001415D8">
        <w:rPr>
          <w:sz w:val="12"/>
        </w:rPr>
        <w:t xml:space="preserve"> that hurtle across our orbital path </w:t>
      </w:r>
      <w:r w:rsidRPr="001415D8">
        <w:rPr>
          <w:highlight w:val="yellow"/>
          <w:u w:val="single"/>
        </w:rPr>
        <w:t>will eventually crash into us</w:t>
      </w:r>
      <w:r w:rsidRPr="001415D8">
        <w:rPr>
          <w:sz w:val="12"/>
        </w:rPr>
        <w:t xml:space="preserve">, at a rate of about one every 300,000 years. Why? Indeed, in 1989 a far smaller asteroid, the impact of which would still have been equivalent in force to 1,000 nuclear bombs, crossed our orbit just six hours after Earth had passed. A recent report by the Lifeboat Foundation, whose hundreds of researchers track a dozen different existential risks to humanity, likens that one-in-300,000 chance of a catastrophic strike to a game of Russian roulette: “If we keep pulling the trigger long </w:t>
      </w:r>
      <w:proofErr w:type="gramStart"/>
      <w:r w:rsidRPr="001415D8">
        <w:rPr>
          <w:sz w:val="12"/>
        </w:rPr>
        <w:t>enough</w:t>
      </w:r>
      <w:proofErr w:type="gramEnd"/>
      <w:r w:rsidRPr="001415D8">
        <w:rPr>
          <w:sz w:val="12"/>
        </w:rPr>
        <w:t xml:space="preserve"> we’ll blow our head off, and there’s no guarantee it won’t be the next pull.” </w:t>
      </w:r>
      <w:r w:rsidRPr="001415D8">
        <w:rPr>
          <w:rStyle w:val="StyleUnderline"/>
        </w:rPr>
        <w:t xml:space="preserve">Many of </w:t>
      </w:r>
      <w:r w:rsidRPr="001415D8">
        <w:rPr>
          <w:rStyle w:val="StyleUnderline"/>
          <w:highlight w:val="yellow"/>
        </w:rPr>
        <w:t>the threats</w:t>
      </w:r>
      <w:r w:rsidRPr="001415D8">
        <w:rPr>
          <w:rStyle w:val="StyleUnderline"/>
        </w:rPr>
        <w:t xml:space="preserve"> that might lead us to consider off-Earth living arrangements </w:t>
      </w:r>
      <w:r w:rsidRPr="001415D8">
        <w:rPr>
          <w:rStyle w:val="StyleUnderline"/>
          <w:highlight w:val="yellow"/>
        </w:rPr>
        <w:t>are</w:t>
      </w:r>
      <w:r w:rsidRPr="001415D8">
        <w:rPr>
          <w:rStyle w:val="StyleUnderline"/>
        </w:rPr>
        <w:t xml:space="preserve"> actually man-made, and </w:t>
      </w:r>
      <w:r w:rsidRPr="001415D8">
        <w:rPr>
          <w:rStyle w:val="StyleUnderline"/>
          <w:highlight w:val="yellow"/>
        </w:rPr>
        <w:t>not</w:t>
      </w:r>
      <w:r w:rsidRPr="001415D8">
        <w:rPr>
          <w:rStyle w:val="StyleUnderline"/>
        </w:rPr>
        <w:t xml:space="preserve"> necessarily </w:t>
      </w:r>
      <w:r w:rsidRPr="001415D8">
        <w:rPr>
          <w:rStyle w:val="StyleUnderline"/>
          <w:highlight w:val="yellow"/>
        </w:rPr>
        <w:t>in the distant future</w:t>
      </w:r>
      <w:r w:rsidRPr="001415D8">
        <w:rPr>
          <w:rStyle w:val="StyleUnderline"/>
        </w:rPr>
        <w:t xml:space="preserve">. </w:t>
      </w:r>
      <w:r w:rsidRPr="001415D8">
        <w:rPr>
          <w:u w:val="single"/>
        </w:rPr>
        <w:t>The amount we consume each year already far outstrips what our planet can sustain</w:t>
      </w:r>
      <w:r w:rsidRPr="001415D8">
        <w:rPr>
          <w:sz w:val="12"/>
        </w:rPr>
        <w:t xml:space="preserve">, and the World Wildlife Fund estimates that </w:t>
      </w:r>
      <w:r w:rsidRPr="001415D8">
        <w:rPr>
          <w:highlight w:val="yellow"/>
          <w:u w:val="single"/>
        </w:rPr>
        <w:t xml:space="preserve">by 2030 we will be consuming </w:t>
      </w:r>
      <w:r w:rsidRPr="001415D8">
        <w:rPr>
          <w:rStyle w:val="Emphasis"/>
          <w:highlight w:val="yellow"/>
        </w:rPr>
        <w:t>two planets’ worth of</w:t>
      </w:r>
      <w:r w:rsidRPr="001415D8">
        <w:rPr>
          <w:u w:val="single"/>
        </w:rPr>
        <w:t xml:space="preserve"> natural </w:t>
      </w:r>
      <w:r w:rsidRPr="001415D8">
        <w:rPr>
          <w:rStyle w:val="Emphasis"/>
          <w:highlight w:val="yellow"/>
        </w:rPr>
        <w:t>resources</w:t>
      </w:r>
      <w:r w:rsidRPr="001415D8">
        <w:rPr>
          <w:highlight w:val="yellow"/>
          <w:u w:val="single"/>
        </w:rPr>
        <w:t xml:space="preserve"> annually</w:t>
      </w:r>
      <w:r w:rsidRPr="001415D8">
        <w:rPr>
          <w:sz w:val="12"/>
        </w:rPr>
        <w:t xml:space="preserve">. The Center for Research on the Epidemiology of Disasters, an international humanitarian organization, reports that the onslaught of droughts, earthquakes, epic </w:t>
      </w:r>
      <w:proofErr w:type="gramStart"/>
      <w:r w:rsidRPr="001415D8">
        <w:rPr>
          <w:sz w:val="12"/>
        </w:rPr>
        <w:t>rains</w:t>
      </w:r>
      <w:proofErr w:type="gramEnd"/>
      <w:r w:rsidRPr="001415D8">
        <w:rPr>
          <w:sz w:val="12"/>
        </w:rPr>
        <w:t xml:space="preserve"> and floods over the past decade is triple the number from the 1980s and nearly 54 times that of 1901, when this data was first collected. Some scenarios have climate change leading to severe water shortages, the submersion of coastal areas, and widespread famine. Additionally, </w:t>
      </w:r>
      <w:r w:rsidRPr="001415D8">
        <w:rPr>
          <w:highlight w:val="yellow"/>
          <w:u w:val="single"/>
        </w:rPr>
        <w:t>the world could end by way of</w:t>
      </w:r>
      <w:r w:rsidRPr="001415D8">
        <w:rPr>
          <w:u w:val="single"/>
        </w:rPr>
        <w:t xml:space="preserve"> deadly </w:t>
      </w:r>
      <w:r w:rsidRPr="001415D8">
        <w:rPr>
          <w:rStyle w:val="Emphasis"/>
          <w:highlight w:val="yellow"/>
        </w:rPr>
        <w:t>pathogen</w:t>
      </w:r>
      <w:r w:rsidRPr="001415D8">
        <w:rPr>
          <w:highlight w:val="yellow"/>
          <w:u w:val="single"/>
        </w:rPr>
        <w:t xml:space="preserve">, </w:t>
      </w:r>
      <w:r w:rsidRPr="001415D8">
        <w:rPr>
          <w:rStyle w:val="Emphasis"/>
          <w:highlight w:val="yellow"/>
        </w:rPr>
        <w:t>nuclear war</w:t>
      </w:r>
      <w:r w:rsidRPr="001415D8">
        <w:rPr>
          <w:highlight w:val="yellow"/>
          <w:u w:val="single"/>
        </w:rPr>
        <w:t xml:space="preserve"> or</w:t>
      </w:r>
      <w:r w:rsidRPr="001415D8">
        <w:rPr>
          <w:sz w:val="12"/>
        </w:rPr>
        <w:t xml:space="preserve">, as the Lifeboat Foundation warns, </w:t>
      </w:r>
      <w:r w:rsidRPr="001415D8">
        <w:rPr>
          <w:highlight w:val="yellow"/>
          <w:u w:val="single"/>
        </w:rPr>
        <w:t>the “misuse of</w:t>
      </w:r>
      <w:r w:rsidRPr="001415D8">
        <w:rPr>
          <w:u w:val="single"/>
        </w:rPr>
        <w:t xml:space="preserve"> increasingly </w:t>
      </w:r>
      <w:r w:rsidRPr="001415D8">
        <w:rPr>
          <w:rStyle w:val="Emphasis"/>
          <w:highlight w:val="yellow"/>
        </w:rPr>
        <w:t>powerful technologies.”</w:t>
      </w:r>
      <w:r w:rsidRPr="001415D8">
        <w:rPr>
          <w:u w:val="single"/>
        </w:rPr>
        <w:t xml:space="preserve"> </w:t>
      </w:r>
      <w:r w:rsidRPr="001415D8">
        <w:rPr>
          <w:sz w:val="12"/>
        </w:rPr>
        <w:t xml:space="preserve">Given the risks humans pose to the planet, we might also someday leave Earth simply to conserve it, with our planet becoming a kind of nature sanctuary that we visit now and again, as we might Yosemite. None of the threats we face are especially far-fetched. Climate change is already a major factor in human affairs, for instance, and </w:t>
      </w:r>
      <w:r w:rsidRPr="001415D8">
        <w:rPr>
          <w:u w:val="single"/>
        </w:rPr>
        <w:t>our planet has undergone at least one previous mass extinction as a result of asteroid impact</w:t>
      </w:r>
      <w:r w:rsidRPr="001415D8">
        <w:rPr>
          <w:sz w:val="12"/>
        </w:rPr>
        <w:t xml:space="preserve">. “The </w:t>
      </w:r>
      <w:r w:rsidRPr="001415D8">
        <w:rPr>
          <w:u w:val="single"/>
        </w:rPr>
        <w:t>dinosaurs died out because they were too stupid to build</w:t>
      </w:r>
      <w:r w:rsidRPr="001415D8">
        <w:rPr>
          <w:sz w:val="12"/>
        </w:rPr>
        <w:t xml:space="preserve"> an adequate </w:t>
      </w:r>
      <w:r w:rsidRPr="001415D8">
        <w:rPr>
          <w:u w:val="single"/>
        </w:rPr>
        <w:t>spacefaring civilization</w:t>
      </w:r>
      <w:r w:rsidRPr="001415D8">
        <w:rPr>
          <w:sz w:val="12"/>
        </w:rPr>
        <w:t xml:space="preserve">,” says </w:t>
      </w:r>
      <w:proofErr w:type="spellStart"/>
      <w:r w:rsidRPr="001415D8">
        <w:rPr>
          <w:sz w:val="12"/>
        </w:rPr>
        <w:t>Tihamer</w:t>
      </w:r>
      <w:proofErr w:type="spellEnd"/>
      <w:r w:rsidRPr="001415D8">
        <w:rPr>
          <w:sz w:val="12"/>
        </w:rPr>
        <w:t xml:space="preserve"> Toth-</w:t>
      </w:r>
      <w:proofErr w:type="spellStart"/>
      <w:r w:rsidRPr="001415D8">
        <w:rPr>
          <w:sz w:val="12"/>
        </w:rPr>
        <w:t>Fejel</w:t>
      </w:r>
      <w:proofErr w:type="spellEnd"/>
      <w:r w:rsidRPr="001415D8">
        <w:rPr>
          <w:sz w:val="12"/>
        </w:rPr>
        <w:t xml:space="preserve">, a research engineer at the Advanced Information Systems division of defense contractor General Dynamics and one of 85 members of the Lifeboat Foundation’s space-settlement board. “So far, the difference between us and them is barely measurable.” The Alliance to Rescue Civilization, a project started by New York University chemist Robert Shapiro, contends that </w:t>
      </w:r>
      <w:r w:rsidRPr="001415D8">
        <w:rPr>
          <w:u w:val="single"/>
        </w:rPr>
        <w:t xml:space="preserve">the inevitability of any of several cataclysmic events means that </w:t>
      </w:r>
      <w:r w:rsidRPr="001415D8">
        <w:rPr>
          <w:highlight w:val="yellow"/>
          <w:u w:val="single"/>
        </w:rPr>
        <w:t xml:space="preserve">we must prepare a copy of our civilization and move it into </w:t>
      </w:r>
      <w:r w:rsidRPr="001415D8">
        <w:rPr>
          <w:rStyle w:val="Emphasis"/>
          <w:highlight w:val="yellow"/>
        </w:rPr>
        <w:t>outer space</w:t>
      </w:r>
      <w:r w:rsidRPr="001415D8">
        <w:rPr>
          <w:u w:val="single"/>
        </w:rPr>
        <w:t xml:space="preserve"> and </w:t>
      </w:r>
      <w:r w:rsidRPr="001415D8">
        <w:rPr>
          <w:highlight w:val="yellow"/>
          <w:u w:val="single"/>
        </w:rPr>
        <w:t>out of harm’s way</w:t>
      </w:r>
      <w:r w:rsidRPr="001415D8">
        <w:rPr>
          <w:sz w:val="12"/>
        </w:rPr>
        <w:t xml:space="preserve">—a backup of our cultural achievements and traditions. In 2005, then–NASA administrator Michael Griffin described the aims of the national space program in similar terms. “If we humans want to survive for hundreds of thousands or millions of years, </w:t>
      </w:r>
      <w:r w:rsidRPr="001415D8">
        <w:rPr>
          <w:u w:val="single"/>
        </w:rPr>
        <w:t>we must ultimately populate other planets</w:t>
      </w:r>
      <w:r w:rsidRPr="001415D8">
        <w:rPr>
          <w:sz w:val="12"/>
        </w:rPr>
        <w:t>,” he said. “One day, I don’t know when that day is, but there will be more human beings who live off the Earth than on it.</w:t>
      </w:r>
    </w:p>
    <w:sectPr w:rsidR="00C74550" w:rsidRPr="001415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E6C0504"/>
    <w:multiLevelType w:val="hybridMultilevel"/>
    <w:tmpl w:val="353CAAC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54B98"/>
    <w:rsid w:val="000139A3"/>
    <w:rsid w:val="000875C8"/>
    <w:rsid w:val="000F4023"/>
    <w:rsid w:val="00100833"/>
    <w:rsid w:val="00104529"/>
    <w:rsid w:val="00105942"/>
    <w:rsid w:val="00107396"/>
    <w:rsid w:val="00144A4C"/>
    <w:rsid w:val="00176AB0"/>
    <w:rsid w:val="00177B7D"/>
    <w:rsid w:val="0018322D"/>
    <w:rsid w:val="001B5776"/>
    <w:rsid w:val="001E527A"/>
    <w:rsid w:val="001F78CE"/>
    <w:rsid w:val="002070DA"/>
    <w:rsid w:val="00251FC7"/>
    <w:rsid w:val="002855A7"/>
    <w:rsid w:val="002B146A"/>
    <w:rsid w:val="002B5E17"/>
    <w:rsid w:val="00315690"/>
    <w:rsid w:val="00316B75"/>
    <w:rsid w:val="00325646"/>
    <w:rsid w:val="003460F2"/>
    <w:rsid w:val="0038158C"/>
    <w:rsid w:val="003902BA"/>
    <w:rsid w:val="003A09E2"/>
    <w:rsid w:val="003D72C9"/>
    <w:rsid w:val="00407037"/>
    <w:rsid w:val="00417085"/>
    <w:rsid w:val="004605D6"/>
    <w:rsid w:val="004C60E8"/>
    <w:rsid w:val="004E3579"/>
    <w:rsid w:val="004E728B"/>
    <w:rsid w:val="004F39E0"/>
    <w:rsid w:val="00537BD5"/>
    <w:rsid w:val="0057268A"/>
    <w:rsid w:val="005A5F01"/>
    <w:rsid w:val="005D2912"/>
    <w:rsid w:val="006065BD"/>
    <w:rsid w:val="00645FA9"/>
    <w:rsid w:val="00647866"/>
    <w:rsid w:val="00665003"/>
    <w:rsid w:val="00692F33"/>
    <w:rsid w:val="006A2AD0"/>
    <w:rsid w:val="006A69AA"/>
    <w:rsid w:val="006C2375"/>
    <w:rsid w:val="006D4ECC"/>
    <w:rsid w:val="00722258"/>
    <w:rsid w:val="007243E5"/>
    <w:rsid w:val="00766EA0"/>
    <w:rsid w:val="007A2226"/>
    <w:rsid w:val="007F5B66"/>
    <w:rsid w:val="00823A1C"/>
    <w:rsid w:val="00845B9D"/>
    <w:rsid w:val="00860984"/>
    <w:rsid w:val="008B3ECB"/>
    <w:rsid w:val="008B4E85"/>
    <w:rsid w:val="008B5D40"/>
    <w:rsid w:val="008C1B2E"/>
    <w:rsid w:val="0091627E"/>
    <w:rsid w:val="0097032B"/>
    <w:rsid w:val="009D2EAD"/>
    <w:rsid w:val="009D54B2"/>
    <w:rsid w:val="009E1922"/>
    <w:rsid w:val="009F7ED2"/>
    <w:rsid w:val="00A16681"/>
    <w:rsid w:val="00A93661"/>
    <w:rsid w:val="00A95652"/>
    <w:rsid w:val="00AC0AB8"/>
    <w:rsid w:val="00B33C6D"/>
    <w:rsid w:val="00B4508F"/>
    <w:rsid w:val="00B55AD5"/>
    <w:rsid w:val="00B8057C"/>
    <w:rsid w:val="00BD6238"/>
    <w:rsid w:val="00BF593B"/>
    <w:rsid w:val="00BF773A"/>
    <w:rsid w:val="00BF7E81"/>
    <w:rsid w:val="00C13773"/>
    <w:rsid w:val="00C17CC8"/>
    <w:rsid w:val="00C74550"/>
    <w:rsid w:val="00C83417"/>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6538"/>
    <w:rsid w:val="00DA7CE3"/>
    <w:rsid w:val="00E15E75"/>
    <w:rsid w:val="00E5262C"/>
    <w:rsid w:val="00EC7DC4"/>
    <w:rsid w:val="00ED30CF"/>
    <w:rsid w:val="00F176EF"/>
    <w:rsid w:val="00F45E10"/>
    <w:rsid w:val="00F54B98"/>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0E56C"/>
  <w15:chartTrackingRefBased/>
  <w15:docId w15:val="{CF407DA2-6106-4E18-B582-BA72E1DDA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2F33"/>
    <w:rPr>
      <w:rFonts w:ascii="Calibri" w:hAnsi="Calibri"/>
    </w:rPr>
  </w:style>
  <w:style w:type="paragraph" w:styleId="Heading1">
    <w:name w:val="heading 1"/>
    <w:aliases w:val="Pocket"/>
    <w:basedOn w:val="Normal"/>
    <w:next w:val="Normal"/>
    <w:link w:val="Heading1Char"/>
    <w:qFormat/>
    <w:rsid w:val="00692F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92F3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Char"/>
    <w:basedOn w:val="Normal"/>
    <w:next w:val="Normal"/>
    <w:link w:val="Heading3Char"/>
    <w:uiPriority w:val="2"/>
    <w:unhideWhenUsed/>
    <w:qFormat/>
    <w:rsid w:val="00692F3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No Spacing11111,T"/>
    <w:basedOn w:val="Normal"/>
    <w:next w:val="Normal"/>
    <w:link w:val="Heading4Char"/>
    <w:uiPriority w:val="3"/>
    <w:unhideWhenUsed/>
    <w:qFormat/>
    <w:rsid w:val="00692F3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92F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2F33"/>
  </w:style>
  <w:style w:type="character" w:customStyle="1" w:styleId="Heading1Char">
    <w:name w:val="Heading 1 Char"/>
    <w:aliases w:val="Pocket Char"/>
    <w:basedOn w:val="DefaultParagraphFont"/>
    <w:link w:val="Heading1"/>
    <w:rsid w:val="00692F3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92F33"/>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Index Headers Char,Bold Cite Char1,Citation Char Char Char1,Heading 3 Char1 Char Char Char1,Citation Char Char Char Char Char,Citation Char1 Char Char Char,Heading 3 Char Char1 Char"/>
    <w:basedOn w:val="DefaultParagraphFont"/>
    <w:link w:val="Heading3"/>
    <w:uiPriority w:val="2"/>
    <w:rsid w:val="00692F33"/>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692F3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692F33"/>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92F33"/>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692F33"/>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692F33"/>
    <w:rPr>
      <w:color w:val="auto"/>
      <w:u w:val="none"/>
    </w:rPr>
  </w:style>
  <w:style w:type="character" w:styleId="FollowedHyperlink">
    <w:name w:val="FollowedHyperlink"/>
    <w:basedOn w:val="DefaultParagraphFont"/>
    <w:uiPriority w:val="99"/>
    <w:semiHidden/>
    <w:unhideWhenUsed/>
    <w:rsid w:val="00692F33"/>
    <w:rPr>
      <w:color w:val="auto"/>
      <w:u w:val="non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DA7CE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DA7CE3"/>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UnderlinePara">
    <w:name w:val="Underline Para"/>
    <w:basedOn w:val="Normal"/>
    <w:link w:val="StyleUnderline"/>
    <w:uiPriority w:val="6"/>
    <w:qFormat/>
    <w:rsid w:val="00DA7CE3"/>
    <w:pPr>
      <w:widowControl w:val="0"/>
      <w:suppressAutoHyphens/>
      <w:spacing w:after="200"/>
      <w:contextualSpacing/>
    </w:pPr>
    <w:rPr>
      <w:rFonts w:asciiTheme="minorHAnsi" w:hAnsiTheme="minorHAnsi"/>
      <w:u w:val="single"/>
    </w:rPr>
  </w:style>
  <w:style w:type="paragraph" w:styleId="ListParagraph">
    <w:name w:val="List Paragraph"/>
    <w:aliases w:val="6 font"/>
    <w:basedOn w:val="Normal"/>
    <w:uiPriority w:val="99"/>
    <w:qFormat/>
    <w:rsid w:val="00DA7C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cholarlycommons.law.northwestern.edu/njilb/vol20/iss1/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lycommons.law.northwestern.edu/njilb/vol20/iss1/7"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4114</Words>
  <Characters>23452</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8</cp:revision>
  <dcterms:created xsi:type="dcterms:W3CDTF">2022-01-22T21:41:00Z</dcterms:created>
  <dcterms:modified xsi:type="dcterms:W3CDTF">2022-01-22T23:18:00Z</dcterms:modified>
</cp:coreProperties>
</file>