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EB826" w14:textId="77777777" w:rsidR="00AA61B4" w:rsidRDefault="00AA61B4" w:rsidP="00AA61B4">
      <w:pPr>
        <w:pStyle w:val="Heading1"/>
      </w:pPr>
      <w:r>
        <w:t>NEG</w:t>
      </w:r>
    </w:p>
    <w:p w14:paraId="1A6B879D" w14:textId="77777777" w:rsidR="00AA61B4" w:rsidRDefault="00AA61B4" w:rsidP="00AA61B4"/>
    <w:p w14:paraId="2A3E448A" w14:textId="77777777" w:rsidR="00AA61B4" w:rsidRDefault="00AA61B4" w:rsidP="00AA61B4">
      <w:pPr>
        <w:pStyle w:val="Heading2"/>
      </w:pPr>
      <w:r>
        <w:t xml:space="preserve">1 - </w:t>
      </w:r>
      <w:bookmarkStart w:id="0" w:name="_Hlk92474553"/>
      <w:r>
        <w:t>CP</w:t>
      </w:r>
    </w:p>
    <w:p w14:paraId="31D825F2" w14:textId="77777777" w:rsidR="00AA61B4" w:rsidRDefault="00AA61B4" w:rsidP="00AA61B4">
      <w:pPr>
        <w:pStyle w:val="Heading3"/>
      </w:pPr>
      <w:r>
        <w:t>ISA Regulation</w:t>
      </w:r>
    </w:p>
    <w:p w14:paraId="4C347726" w14:textId="77777777" w:rsidR="00AA61B4" w:rsidRDefault="00AA61B4" w:rsidP="00AA61B4">
      <w:pPr>
        <w:pStyle w:val="Heading4"/>
      </w:pPr>
      <w:r>
        <w:t>Text: States should create a binding international regulatory framework under the ISA for property rights in outer space – standards as per the Chouhan card.</w:t>
      </w:r>
    </w:p>
    <w:p w14:paraId="13CBDC87" w14:textId="77777777" w:rsidR="00AA61B4" w:rsidRPr="009B6A8A" w:rsidRDefault="00AA61B4" w:rsidP="00AA61B4">
      <w:pPr>
        <w:pStyle w:val="Heading4"/>
      </w:pPr>
      <w:r>
        <w:t>It competes – we permit private appropriation of outer space.</w:t>
      </w:r>
    </w:p>
    <w:p w14:paraId="0ED7D3DA" w14:textId="77777777" w:rsidR="00AA61B4" w:rsidRPr="00870086" w:rsidRDefault="00AA61B4" w:rsidP="00AA61B4">
      <w:pPr>
        <w:rPr>
          <w:rStyle w:val="Style13ptBold"/>
        </w:rPr>
      </w:pPr>
      <w:r>
        <w:rPr>
          <w:rStyle w:val="Style13ptBold"/>
        </w:rPr>
        <w:t>Chouhan 21</w:t>
      </w:r>
    </w:p>
    <w:p w14:paraId="08E71D80" w14:textId="77777777" w:rsidR="00AA61B4" w:rsidRPr="000328F3" w:rsidRDefault="00AA61B4" w:rsidP="00AA61B4">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6" w:history="1">
        <w:r w:rsidRPr="000328F3">
          <w:rPr>
            <w:rStyle w:val="Hyperlink"/>
            <w:sz w:val="12"/>
            <w:szCs w:val="12"/>
          </w:rPr>
          <w:t>https://papers.ssrn.com/sol3/papers.cfm?abstract_id=3832673</w:t>
        </w:r>
      </w:hyperlink>
      <w:r w:rsidRPr="000328F3">
        <w:rPr>
          <w:sz w:val="12"/>
          <w:szCs w:val="12"/>
        </w:rPr>
        <w:t xml:space="preserve"> -CAT</w:t>
      </w:r>
    </w:p>
    <w:p w14:paraId="25638008" w14:textId="77777777" w:rsidR="00AA61B4" w:rsidRDefault="00AA61B4" w:rsidP="00AA61B4">
      <w:pPr>
        <w:pStyle w:val="ListParagraph"/>
        <w:numPr>
          <w:ilvl w:val="0"/>
          <w:numId w:val="12"/>
        </w:numPr>
        <w:rPr>
          <w:rStyle w:val="StyleUnderline"/>
        </w:rPr>
      </w:pPr>
      <w:r>
        <w:rPr>
          <w:rStyle w:val="StyleUnderline"/>
        </w:rPr>
        <w:t>ISA = International Seabed Authority</w:t>
      </w:r>
    </w:p>
    <w:p w14:paraId="75338626" w14:textId="77777777" w:rsidR="00AA61B4" w:rsidRDefault="00AA61B4" w:rsidP="00AA61B4">
      <w:pPr>
        <w:pStyle w:val="ListParagraph"/>
        <w:numPr>
          <w:ilvl w:val="0"/>
          <w:numId w:val="12"/>
        </w:numPr>
        <w:rPr>
          <w:rStyle w:val="StyleUnderline"/>
        </w:rPr>
      </w:pPr>
      <w:r>
        <w:rPr>
          <w:rStyle w:val="StyleUnderline"/>
        </w:rPr>
        <w:t>CLOS = Convention on the Law of the Sea</w:t>
      </w:r>
    </w:p>
    <w:p w14:paraId="54AE5870" w14:textId="77777777" w:rsidR="00AA61B4" w:rsidRPr="000328F3" w:rsidRDefault="00AA61B4" w:rsidP="00AA61B4">
      <w:pPr>
        <w:pStyle w:val="ListParagraph"/>
        <w:numPr>
          <w:ilvl w:val="0"/>
          <w:numId w:val="12"/>
        </w:numPr>
        <w:rPr>
          <w:rStyle w:val="StyleUnderline"/>
        </w:rPr>
      </w:pPr>
      <w:r w:rsidRPr="000328F3">
        <w:rPr>
          <w:rStyle w:val="StyleUnderline"/>
        </w:rPr>
        <w:t>Bracketed to avoid gendered language</w:t>
      </w:r>
    </w:p>
    <w:p w14:paraId="3F83AB9C" w14:textId="77777777" w:rsidR="00AA61B4" w:rsidRPr="00AB07E1" w:rsidRDefault="00AA61B4" w:rsidP="00AA61B4">
      <w:pPr>
        <w:rPr>
          <w:sz w:val="12"/>
        </w:rPr>
      </w:pPr>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0328F3">
        <w:rPr>
          <w:rStyle w:val="StyleUnderline"/>
          <w:highlight w:val="green"/>
        </w:rPr>
        <w:t xml:space="preserve">can </w:t>
      </w:r>
      <w:r w:rsidRPr="000328F3">
        <w:rPr>
          <w:rStyle w:val="StyleUnderline"/>
        </w:rPr>
        <w:t xml:space="preserve">be positive as it can </w:t>
      </w:r>
      <w:r w:rsidRPr="000328F3">
        <w:rPr>
          <w:rStyle w:val="StyleUnderline"/>
          <w:highlight w:val="green"/>
        </w:rPr>
        <w:t>lead to more investment, research, innovation</w:t>
      </w:r>
      <w:r w:rsidRPr="000328F3">
        <w:rPr>
          <w:rStyle w:val="StyleUnderline"/>
        </w:rPr>
        <w:t xml:space="preserve"> and commercialization </w:t>
      </w:r>
      <w:r w:rsidRPr="000328F3">
        <w:rPr>
          <w:rStyle w:val="StyleUnderline"/>
          <w:highlight w:val="green"/>
        </w:rPr>
        <w:t xml:space="preserve">which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w:t>
      </w:r>
      <w:proofErr w:type="gramStart"/>
      <w:r w:rsidRPr="00AB07E1">
        <w:rPr>
          <w:sz w:val="12"/>
        </w:rPr>
        <w:t>all of</w:t>
      </w:r>
      <w:proofErr w:type="gramEnd"/>
      <w:r w:rsidRPr="00AB07E1">
        <w:rPr>
          <w:sz w:val="12"/>
        </w:rPr>
        <w:t xml:space="preserve">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w:t>
      </w:r>
      <w:proofErr w:type="gramStart"/>
      <w:r w:rsidRPr="00AB07E1">
        <w:rPr>
          <w:sz w:val="12"/>
        </w:rPr>
        <w:t>Open ocean</w:t>
      </w:r>
      <w:proofErr w:type="gramEnd"/>
      <w:r w:rsidRPr="00AB07E1">
        <w:rPr>
          <w:sz w:val="12"/>
        </w:rPr>
        <w:t xml:space="preserve"> may fail. </w:t>
      </w:r>
      <w:r w:rsidRPr="000328F3">
        <w:rPr>
          <w:rStyle w:val="StyleUnderline"/>
          <w:highlight w:val="green"/>
        </w:rPr>
        <w:t xml:space="preserve">The </w:t>
      </w:r>
      <w:r w:rsidRPr="000328F3">
        <w:rPr>
          <w:rStyle w:val="StyleUnderline"/>
        </w:rPr>
        <w:t>model of International Seabed Authority (</w:t>
      </w:r>
      <w:r w:rsidRPr="000328F3">
        <w:rPr>
          <w:rStyle w:val="StyleUnderline"/>
          <w:highlight w:val="green"/>
        </w:rPr>
        <w:t>ISA</w:t>
      </w:r>
      <w:r w:rsidRPr="000328F3">
        <w:rPr>
          <w:rStyle w:val="StyleUnderline"/>
        </w:rPr>
        <w:t xml:space="preserve">) which </w:t>
      </w:r>
      <w:r w:rsidRPr="000328F3">
        <w:rPr>
          <w:rStyle w:val="StyleUnderline"/>
          <w:highlight w:val="green"/>
        </w:rPr>
        <w:t xml:space="preserve">regulates </w:t>
      </w:r>
      <w:r w:rsidRPr="000328F3">
        <w:rPr>
          <w:rStyle w:val="StyleUnderline"/>
        </w:rPr>
        <w:t xml:space="preserve">the </w:t>
      </w:r>
      <w:r w:rsidRPr="000328F3">
        <w:rPr>
          <w:rStyle w:val="StyleUnderline"/>
          <w:highlight w:val="green"/>
        </w:rPr>
        <w:t xml:space="preserve">deep seabed </w:t>
      </w:r>
      <w:r w:rsidRPr="000328F3">
        <w:rPr>
          <w:rStyle w:val="StyleUnderline"/>
        </w:rPr>
        <w:t xml:space="preserve">73 </w:t>
      </w:r>
      <w:r w:rsidRPr="000328F3">
        <w:rPr>
          <w:rStyle w:val="StyleUnderline"/>
          <w:highlight w:val="green"/>
        </w:rPr>
        <w:t xml:space="preserve">mining and </w:t>
      </w:r>
      <w:r w:rsidRPr="000328F3">
        <w:rPr>
          <w:rStyle w:val="StyleUnderline"/>
        </w:rPr>
        <w:t xml:space="preserve">is the closest one that </w:t>
      </w:r>
      <w:r w:rsidRPr="000328F3">
        <w:rPr>
          <w:rStyle w:val="StyleUnderline"/>
          <w:highlight w:val="green"/>
        </w:rPr>
        <w:t xml:space="preserve">can </w:t>
      </w:r>
      <w:r w:rsidRPr="00CD7218">
        <w:rPr>
          <w:rStyle w:val="StyleUnderline"/>
        </w:rPr>
        <w:t xml:space="preserve">be used to </w:t>
      </w:r>
      <w:r w:rsidRPr="000328F3">
        <w:rPr>
          <w:rStyle w:val="StyleUnderline"/>
          <w:highlight w:val="green"/>
        </w:rPr>
        <w:t xml:space="preserve">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w:t>
      </w:r>
      <w:proofErr w:type="gramStart"/>
      <w:r w:rsidRPr="000328F3">
        <w:rPr>
          <w:rStyle w:val="StyleUnderline"/>
        </w:rPr>
        <w:t>and also</w:t>
      </w:r>
      <w:proofErr w:type="gramEnd"/>
      <w:r w:rsidRPr="000328F3">
        <w:rPr>
          <w:rStyle w:val="StyleUnderline"/>
        </w:rPr>
        <w:t xml:space="preserve">,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0328F3">
        <w:rPr>
          <w:rStyle w:val="StyleUnderline"/>
          <w:highlight w:val="green"/>
        </w:rPr>
        <w:t xml:space="preserve">this 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but at the same time ensures that private entities have a role </w:t>
      </w:r>
      <w:r w:rsidRPr="000328F3">
        <w:rPr>
          <w:rStyle w:val="StyleUnderline"/>
        </w:rPr>
        <w:t xml:space="preserve">in the development of space frontiers as they can </w:t>
      </w:r>
      <w:proofErr w:type="gramStart"/>
      <w:r w:rsidRPr="000328F3">
        <w:rPr>
          <w:rStyle w:val="StyleUnderline"/>
        </w:rPr>
        <w:t>still keep</w:t>
      </w:r>
      <w:proofErr w:type="gramEnd"/>
      <w:r w:rsidRPr="000328F3">
        <w:rPr>
          <w:rStyle w:val="StyleUnderline"/>
        </w:rPr>
        <w:t xml:space="preserve"> heft amount of profit to themselves, while the benefits are getting shared among all the countries 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w:t>
      </w:r>
      <w:proofErr w:type="gramStart"/>
      <w:r w:rsidRPr="00AB07E1">
        <w:rPr>
          <w:sz w:val="12"/>
        </w:rPr>
        <w:t>on the basis of</w:t>
      </w:r>
      <w:proofErr w:type="gramEnd"/>
      <w:r w:rsidRPr="00AB07E1">
        <w:rPr>
          <w:sz w:val="12"/>
        </w:rPr>
        <w:t xml:space="preserve"> sharing the benefit, best proposal to recover and environmental regulation to prevent wastefulness. V. Conclusion We are living in a capitalistic </w:t>
      </w:r>
      <w:proofErr w:type="gramStart"/>
      <w:r w:rsidRPr="00AB07E1">
        <w:rPr>
          <w:sz w:val="12"/>
        </w:rPr>
        <w:t>era</w:t>
      </w:r>
      <w:proofErr w:type="gramEnd"/>
      <w:r w:rsidRPr="00AB07E1">
        <w:rPr>
          <w:sz w:val="12"/>
        </w:rPr>
        <w:t xml:space="preserve"> but it would be wrong to assume that it’s the ultimate economic ideology for human society. </w:t>
      </w:r>
      <w:r w:rsidRPr="00AB07E1">
        <w:rPr>
          <w:rStyle w:val="StyleUnderline"/>
        </w:rPr>
        <w:t xml:space="preserve">However, reality cannot be set aside for a hypothetical future, and </w:t>
      </w:r>
      <w:r w:rsidRPr="00AB07E1">
        <w:rPr>
          <w:rStyle w:val="StyleUnderline"/>
          <w:highlight w:val="green"/>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CD7218">
        <w:rPr>
          <w:rStyle w:val="Emphasis"/>
          <w:highlight w:val="green"/>
        </w:rPr>
        <w:t>instead of unilateral action, 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proofErr w:type="gramStart"/>
      <w:r w:rsidRPr="00CD7218">
        <w:rPr>
          <w:rStyle w:val="Emphasis"/>
          <w:highlight w:val="green"/>
        </w:rPr>
        <w:t>has to</w:t>
      </w:r>
      <w:proofErr w:type="gramEnd"/>
      <w:r w:rsidRPr="00CD7218">
        <w:rPr>
          <w:rStyle w:val="Emphasis"/>
          <w:highlight w:val="green"/>
        </w:rPr>
        <w:t xml:space="preserve"> be developed</w:t>
      </w:r>
      <w:r w:rsidRPr="00AB07E1">
        <w:rPr>
          <w:sz w:val="12"/>
        </w:rPr>
        <w:t xml:space="preserve">. Space belongs to </w:t>
      </w:r>
      <w:proofErr w:type="gramStart"/>
      <w:r w:rsidRPr="00AB07E1">
        <w:rPr>
          <w:sz w:val="12"/>
        </w:rPr>
        <w:t>all of</w:t>
      </w:r>
      <w:proofErr w:type="gramEnd"/>
      <w:r w:rsidRPr="00AB07E1">
        <w:rPr>
          <w:sz w:val="12"/>
        </w:rPr>
        <w:t xml:space="preserve">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w:t>
      </w:r>
      <w:proofErr w:type="gramStart"/>
      <w:r w:rsidRPr="00AB07E1">
        <w:rPr>
          <w:sz w:val="12"/>
        </w:rPr>
        <w:t>exploitation</w:t>
      </w:r>
      <w:proofErr w:type="gramEnd"/>
      <w:r w:rsidRPr="00AB07E1">
        <w:rPr>
          <w:sz w:val="12"/>
        </w:rPr>
        <w:t xml:space="preserve">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w:t>
      </w:r>
      <w:proofErr w:type="gramStart"/>
      <w:r w:rsidRPr="00AB07E1">
        <w:rPr>
          <w:sz w:val="12"/>
        </w:rPr>
        <w:t>the all</w:t>
      </w:r>
      <w:proofErr w:type="gramEnd"/>
      <w:r w:rsidRPr="00AB07E1">
        <w:rPr>
          <w:sz w:val="12"/>
        </w:rPr>
        <w:t xml:space="preserve"> of the mankind including developing and underdeveloped nations. Obviously, ISA cannot be transplanted as it is to the outer space and it </w:t>
      </w:r>
      <w:proofErr w:type="gramStart"/>
      <w:r w:rsidRPr="00AB07E1">
        <w:rPr>
          <w:sz w:val="12"/>
        </w:rPr>
        <w:t>has to</w:t>
      </w:r>
      <w:proofErr w:type="gramEnd"/>
      <w:r w:rsidRPr="00AB07E1">
        <w:rPr>
          <w:sz w:val="12"/>
        </w:rPr>
        <w:t xml:space="preserve"> be sui generis in nature, but outer space model of governance can be greatly inspired by the principle followed under ISA. Such a model can be the only way to ensure the </w:t>
      </w:r>
      <w:proofErr w:type="gramStart"/>
      <w:r w:rsidRPr="00AB07E1">
        <w:rPr>
          <w:sz w:val="12"/>
        </w:rPr>
        <w:t>International</w:t>
      </w:r>
      <w:proofErr w:type="gramEnd"/>
      <w:r w:rsidRPr="00AB07E1">
        <w:rPr>
          <w:sz w:val="12"/>
        </w:rPr>
        <w:t xml:space="preserve"> peace, prosperity and demilitarization of space.</w:t>
      </w:r>
    </w:p>
    <w:p w14:paraId="395B613B" w14:textId="77777777" w:rsidR="00AA61B4" w:rsidRPr="007C2DC5" w:rsidRDefault="00AA61B4" w:rsidP="00AA61B4">
      <w:pPr>
        <w:pStyle w:val="Heading4"/>
      </w:pPr>
      <w:r>
        <w:t xml:space="preserve">It's feasible – I-law reaches a </w:t>
      </w:r>
      <w:r>
        <w:rPr>
          <w:u w:val="single"/>
        </w:rPr>
        <w:t>clear and enforceable consensus</w:t>
      </w:r>
    </w:p>
    <w:p w14:paraId="01ADDAF2" w14:textId="77777777" w:rsidR="00AA61B4" w:rsidRPr="009B6A8A" w:rsidRDefault="00AA61B4" w:rsidP="00AA61B4">
      <w:pPr>
        <w:rPr>
          <w:rStyle w:val="Style13ptBold"/>
        </w:rPr>
      </w:pPr>
      <w:r>
        <w:rPr>
          <w:rStyle w:val="Style13ptBold"/>
        </w:rPr>
        <w:t>O’Brien 19</w:t>
      </w:r>
    </w:p>
    <w:p w14:paraId="05B52679" w14:textId="77777777" w:rsidR="00AA61B4" w:rsidRPr="00282991" w:rsidRDefault="00AA61B4" w:rsidP="00AA61B4">
      <w:pPr>
        <w:rPr>
          <w:sz w:val="12"/>
          <w:szCs w:val="12"/>
        </w:rPr>
      </w:pPr>
      <w:r w:rsidRPr="00282991">
        <w:rPr>
          <w:sz w:val="12"/>
          <w:szCs w:val="12"/>
        </w:rPr>
        <w:t xml:space="preserve">Beyond UNISPACE: It’s time for the Moon Treaty by Dennis C. O’Brien Monday, January 21, </w:t>
      </w:r>
      <w:proofErr w:type="gramStart"/>
      <w:r w:rsidRPr="00282991">
        <w:rPr>
          <w:sz w:val="12"/>
          <w:szCs w:val="12"/>
        </w:rPr>
        <w:t>2019</w:t>
      </w:r>
      <w:proofErr w:type="gramEnd"/>
      <w:r w:rsidRPr="00282991">
        <w:rPr>
          <w:sz w:val="12"/>
          <w:szCs w:val="12"/>
        </w:rPr>
        <w:t xml:space="preserve"> The Space Review. </w:t>
      </w:r>
      <w:hyperlink r:id="rId7" w:history="1">
        <w:r w:rsidRPr="00282991">
          <w:rPr>
            <w:rStyle w:val="Hyperlink"/>
            <w:sz w:val="12"/>
            <w:szCs w:val="12"/>
          </w:rPr>
          <w:t>https://www.thespacereview.com/article/3642/1</w:t>
        </w:r>
      </w:hyperlink>
      <w:r w:rsidRPr="00282991">
        <w:rPr>
          <w:sz w:val="12"/>
          <w:szCs w:val="12"/>
        </w:rPr>
        <w:t xml:space="preserve"> -CAT</w:t>
      </w:r>
    </w:p>
    <w:p w14:paraId="1191980D" w14:textId="77777777" w:rsidR="00AA61B4" w:rsidRDefault="00AA61B4" w:rsidP="00AA61B4">
      <w:pPr>
        <w:pStyle w:val="ListParagraph"/>
        <w:numPr>
          <w:ilvl w:val="0"/>
          <w:numId w:val="12"/>
        </w:numPr>
      </w:pPr>
      <w:r>
        <w:t>We’ll also insert the graph of 157 countries in the doc; all light AND dark blue countries have adopted CLOS – that’s Europe, most of Africa and Asia, Australia, Canada, Mexico, and most of South America.</w:t>
      </w:r>
    </w:p>
    <w:p w14:paraId="1982D5A6" w14:textId="77777777" w:rsidR="00AA61B4" w:rsidRPr="00840E02" w:rsidRDefault="00AA61B4" w:rsidP="00AA61B4">
      <w:pPr>
        <w:rPr>
          <w:sz w:val="10"/>
        </w:rPr>
      </w:pPr>
      <w:r w:rsidRPr="00840E02">
        <w:rPr>
          <w:sz w:val="10"/>
        </w:rPr>
        <w:t xml:space="preserve">Many critics have compared the Moon Treaty with the United Nations’ Convention on the Law of the Sea (CLOS), claiming that the latter is a failed treaty that has prevented the development of undersea resources and fearing that the former would do likewise. They are especially critical of the creation of an “enterprise,” a government-owned entity that would use the development of undersea resources to assist countries that were adversely affected by undersea development. If the international regime envisioned by the Moon Treaty takes a form </w:t>
      </w:r>
      <w:proofErr w:type="gramStart"/>
      <w:r w:rsidRPr="00840E02">
        <w:rPr>
          <w:sz w:val="10"/>
        </w:rPr>
        <w:t>similar to</w:t>
      </w:r>
      <w:proofErr w:type="gramEnd"/>
      <w:r w:rsidRPr="00840E02">
        <w:rPr>
          <w:sz w:val="10"/>
        </w:rPr>
        <w:t xml:space="preserve"> that of the Enterprise, developed nations would be required to relinquish a portion of the resources extracted from the Moon and other celestial bodies. [5] Such concerns were very reasonable in the 1980s. At that time, many were insistent that governments should own and operate large industries rather relying on capitalism and private enterprise. Even the United States was requiring almost all satellites to be launched on the government-owned shuttle. All of that has changed, beginning with the Challenger accident in 1986. By 1991 the Soviet Union had ceased to exist and there was no longer a Cold War battle between capitalist and communist philosophies. </w:t>
      </w:r>
      <w:r w:rsidRPr="00282991">
        <w:rPr>
          <w:rStyle w:val="StyleUnderline"/>
        </w:rPr>
        <w:t xml:space="preserve">The United Nations increased its efforts to broaden support for the CLOS, resulting in the Implementation Agreement (IA) in the early 1990s. </w:t>
      </w:r>
      <w:r w:rsidRPr="00165349">
        <w:rPr>
          <w:rStyle w:val="StyleUnderline"/>
        </w:rPr>
        <w:t xml:space="preserve">The </w:t>
      </w:r>
      <w:r w:rsidRPr="00C7446C">
        <w:rPr>
          <w:rStyle w:val="StyleUnderline"/>
          <w:highlight w:val="green"/>
        </w:rPr>
        <w:t>CLOS</w:t>
      </w:r>
      <w:r w:rsidRPr="00282991">
        <w:rPr>
          <w:rStyle w:val="StyleUnderline"/>
        </w:rPr>
        <w:t xml:space="preserve"> and its IA </w:t>
      </w:r>
      <w:r w:rsidRPr="00165349">
        <w:rPr>
          <w:rStyle w:val="StyleUnderline"/>
        </w:rPr>
        <w:t xml:space="preserve">came into effect in 1994, one </w:t>
      </w:r>
      <w:r w:rsidRPr="00282991">
        <w:rPr>
          <w:rStyle w:val="StyleUnderline"/>
        </w:rPr>
        <w:t xml:space="preserve">year after Guyana became the 60th country to adopt it. It </w:t>
      </w:r>
      <w:r w:rsidRPr="00282991">
        <w:rPr>
          <w:rStyle w:val="StyleUnderline"/>
          <w:highlight w:val="green"/>
        </w:rPr>
        <w:t xml:space="preserve">has </w:t>
      </w:r>
      <w:r w:rsidRPr="00282991">
        <w:rPr>
          <w:rStyle w:val="StyleUnderline"/>
        </w:rPr>
        <w:t xml:space="preserve">now </w:t>
      </w:r>
      <w:r w:rsidRPr="00282991">
        <w:rPr>
          <w:rStyle w:val="StyleUnderline"/>
          <w:highlight w:val="green"/>
        </w:rPr>
        <w:t xml:space="preserve">been adopted by 157 countries </w:t>
      </w:r>
      <w:r w:rsidRPr="00282991">
        <w:rPr>
          <w:rStyle w:val="StyleUnderline"/>
        </w:rPr>
        <w:t xml:space="preserve">(see map below). Even the United States almost adopted </w:t>
      </w:r>
      <w:r w:rsidRPr="00165349">
        <w:rPr>
          <w:rStyle w:val="StyleUnderline"/>
          <w:highlight w:val="green"/>
        </w:rPr>
        <w:t>it</w:t>
      </w:r>
      <w:r w:rsidRPr="00282991">
        <w:rPr>
          <w:rStyle w:val="StyleUnderline"/>
        </w:rPr>
        <w:t xml:space="preserve">. The CLOS had </w:t>
      </w:r>
      <w:r w:rsidRPr="00282991">
        <w:rPr>
          <w:rStyle w:val="StyleUnderline"/>
          <w:highlight w:val="green"/>
        </w:rPr>
        <w:t xml:space="preserve">received bipartisan support </w:t>
      </w:r>
      <w:r w:rsidRPr="00282991">
        <w:rPr>
          <w:rStyle w:val="StyleUnderline"/>
        </w:rPr>
        <w:t xml:space="preserve">in the Senate Foreign Relations Committee, but in 2012 34 senators signed a letter saying they would not vote for it, denying it the two-thirds majority needed for ratification. [6] There are now </w:t>
      </w:r>
      <w:r w:rsidRPr="00282991">
        <w:rPr>
          <w:rStyle w:val="StyleUnderline"/>
          <w:highlight w:val="green"/>
        </w:rPr>
        <w:t>29 entities</w:t>
      </w:r>
      <w:r w:rsidRPr="00282991">
        <w:rPr>
          <w:rStyle w:val="StyleUnderline"/>
        </w:rPr>
        <w:t xml:space="preserve"> who </w:t>
      </w:r>
      <w:r w:rsidRPr="00282991">
        <w:rPr>
          <w:rStyle w:val="StyleUnderline"/>
          <w:highlight w:val="green"/>
        </w:rPr>
        <w:t xml:space="preserve">have signed contracts with the </w:t>
      </w:r>
      <w:r w:rsidRPr="00282991">
        <w:rPr>
          <w:rStyle w:val="StyleUnderline"/>
        </w:rPr>
        <w:t xml:space="preserve">newly-created </w:t>
      </w:r>
      <w:r w:rsidRPr="00282991">
        <w:rPr>
          <w:rStyle w:val="StyleUnderline"/>
          <w:highlight w:val="green"/>
        </w:rPr>
        <w:t>I</w:t>
      </w:r>
      <w:r w:rsidRPr="00282991">
        <w:rPr>
          <w:rStyle w:val="StyleUnderline"/>
        </w:rPr>
        <w:t xml:space="preserve">nternational </w:t>
      </w:r>
      <w:r w:rsidRPr="00282991">
        <w:rPr>
          <w:rStyle w:val="StyleUnderline"/>
          <w:highlight w:val="green"/>
        </w:rPr>
        <w:t>S</w:t>
      </w:r>
      <w:r w:rsidRPr="00282991">
        <w:rPr>
          <w:rStyle w:val="StyleUnderline"/>
        </w:rPr>
        <w:t xml:space="preserve">eabed </w:t>
      </w:r>
      <w:r w:rsidRPr="00282991">
        <w:rPr>
          <w:rStyle w:val="StyleUnderline"/>
          <w:highlight w:val="green"/>
        </w:rPr>
        <w:t>A</w:t>
      </w:r>
      <w:r w:rsidRPr="00282991">
        <w:rPr>
          <w:rStyle w:val="StyleUnderline"/>
        </w:rPr>
        <w:t xml:space="preserve">uthority for exploration and possible development of seabed resources. [7] </w:t>
      </w:r>
      <w:r w:rsidRPr="00282991">
        <w:rPr>
          <w:rStyle w:val="Emphasis"/>
          <w:highlight w:val="green"/>
        </w:rPr>
        <w:t>A treaty</w:t>
      </w:r>
      <w:r w:rsidRPr="00282991">
        <w:rPr>
          <w:rStyle w:val="StyleUnderline"/>
          <w:highlight w:val="green"/>
        </w:rPr>
        <w:t xml:space="preserve"> </w:t>
      </w:r>
      <w:r w:rsidRPr="00282991">
        <w:rPr>
          <w:rStyle w:val="StyleUnderline"/>
        </w:rPr>
        <w:t xml:space="preserve">that was </w:t>
      </w:r>
      <w:r w:rsidRPr="00282991">
        <w:rPr>
          <w:rStyle w:val="Emphasis"/>
          <w:highlight w:val="green"/>
        </w:rPr>
        <w:t>once thought dead</w:t>
      </w:r>
      <w:r w:rsidRPr="00282991">
        <w:rPr>
          <w:rStyle w:val="StyleUnderline"/>
          <w:highlight w:val="green"/>
        </w:rPr>
        <w:t xml:space="preserve"> </w:t>
      </w:r>
      <w:r w:rsidRPr="00282991">
        <w:rPr>
          <w:rStyle w:val="Emphasis"/>
          <w:highlight w:val="green"/>
        </w:rPr>
        <w:t xml:space="preserve">was given new life </w:t>
      </w:r>
      <w:proofErr w:type="gramStart"/>
      <w:r w:rsidRPr="00282991">
        <w:rPr>
          <w:rStyle w:val="Emphasis"/>
          <w:highlight w:val="green"/>
        </w:rPr>
        <w:t>through</w:t>
      </w:r>
      <w:r w:rsidRPr="00282991">
        <w:rPr>
          <w:rStyle w:val="StyleUnderline"/>
          <w:highlight w:val="green"/>
        </w:rPr>
        <w:t xml:space="preserve"> </w:t>
      </w:r>
      <w:r w:rsidRPr="00282991">
        <w:rPr>
          <w:rStyle w:val="StyleUnderline"/>
        </w:rPr>
        <w:t>the use of</w:t>
      </w:r>
      <w:proofErr w:type="gramEnd"/>
      <w:r w:rsidRPr="00282991">
        <w:rPr>
          <w:rStyle w:val="StyleUnderline"/>
        </w:rPr>
        <w:t xml:space="preserve"> </w:t>
      </w:r>
      <w:r w:rsidRPr="00282991">
        <w:rPr>
          <w:rStyle w:val="Emphasis"/>
          <w:highlight w:val="green"/>
        </w:rPr>
        <w:t>an</w:t>
      </w:r>
      <w:r w:rsidRPr="00282991">
        <w:rPr>
          <w:rStyle w:val="StyleUnderline"/>
          <w:highlight w:val="green"/>
        </w:rPr>
        <w:t xml:space="preserve"> </w:t>
      </w:r>
      <w:r w:rsidRPr="00282991">
        <w:rPr>
          <w:rStyle w:val="Emphasis"/>
          <w:highlight w:val="green"/>
        </w:rPr>
        <w:t>implementation agreement</w:t>
      </w:r>
      <w:r w:rsidRPr="00282991">
        <w:rPr>
          <w:rStyle w:val="StyleUnderline"/>
          <w:highlight w:val="green"/>
        </w:rPr>
        <w:t xml:space="preserve"> </w:t>
      </w:r>
      <w:r w:rsidRPr="00282991">
        <w:rPr>
          <w:rStyle w:val="StyleUnderline"/>
        </w:rPr>
        <w:t>to address unresolved concerns</w:t>
      </w:r>
      <w:r w:rsidRPr="00840E02">
        <w:rPr>
          <w:sz w:val="10"/>
        </w:rPr>
        <w:t>.</w:t>
      </w:r>
    </w:p>
    <w:tbl>
      <w:tblPr>
        <w:tblW w:w="900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90"/>
      </w:tblGrid>
      <w:tr w:rsidR="00AA61B4" w:rsidRPr="009B6A8A" w14:paraId="198A1122" w14:textId="77777777" w:rsidTr="00CA3B89">
        <w:trPr>
          <w:tblCellSpacing w:w="15" w:type="dxa"/>
          <w:jc w:val="center"/>
        </w:trPr>
        <w:tc>
          <w:tcPr>
            <w:tcW w:w="0" w:type="auto"/>
            <w:shd w:val="clear" w:color="auto" w:fill="FFFFFF"/>
            <w:vAlign w:val="center"/>
            <w:hideMark/>
          </w:tcPr>
          <w:p w14:paraId="4B4B0EF8" w14:textId="77777777" w:rsidR="00AA61B4" w:rsidRPr="009B6A8A" w:rsidRDefault="00AA61B4" w:rsidP="00CA3B89">
            <w:r w:rsidRPr="009B6A8A">
              <w:rPr>
                <w:noProof/>
              </w:rPr>
              <w:drawing>
                <wp:inline distT="0" distB="0" distL="0" distR="0" wp14:anchorId="55E9F686" wp14:editId="0BA35DAE">
                  <wp:extent cx="5715000" cy="2914650"/>
                  <wp:effectExtent l="0" t="0" r="0" b="0"/>
                  <wp:docPr id="4" name="Picture 4"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r w:rsidRPr="009B6A8A">
              <w:t xml:space="preserve"> Fig. 1. Map of countries (in light/dark blue) that have adopted the U.N. Convention on the Law of the Sea. [8]</w:t>
            </w:r>
          </w:p>
        </w:tc>
      </w:tr>
    </w:tbl>
    <w:p w14:paraId="60BFF6A7" w14:textId="77777777" w:rsidR="00AA61B4" w:rsidRPr="00840E02" w:rsidRDefault="00AA61B4" w:rsidP="00AA61B4">
      <w:pPr>
        <w:rPr>
          <w:sz w:val="12"/>
        </w:rPr>
      </w:pPr>
      <w:r w:rsidRPr="00840E02">
        <w:rPr>
          <w:sz w:val="12"/>
        </w:rPr>
        <w:t xml:space="preserve">The strategy of using of an additional document to make the five space treaties more universal gained support in the COPUOS legal subcommittee at their June conference: 13. The view was expressed that the universality of the five United Nations treaties on outer space should be strongly supported and promoted, and that effective implementation of the treaties required broad adherence due to the increasing number of parties holding a stake in outer space activities. 14. </w:t>
      </w:r>
      <w:r w:rsidRPr="00282991">
        <w:rPr>
          <w:rStyle w:val="StyleUnderline"/>
        </w:rPr>
        <w:t>Some delegations expressed the view that the guidance document envisioned under them</w:t>
      </w:r>
      <w:r w:rsidRPr="00282991">
        <w:rPr>
          <w:rStyle w:val="StyleUnderline"/>
          <w:highlight w:val="green"/>
        </w:rPr>
        <w:t>a</w:t>
      </w:r>
      <w:r w:rsidRPr="00282991">
        <w:rPr>
          <w:rStyle w:val="StyleUnderline"/>
        </w:rPr>
        <w:t>tic priority 2 of UNISPACE+50 (</w:t>
      </w:r>
      <w:r w:rsidRPr="00282991">
        <w:rPr>
          <w:rStyle w:val="StyleUnderline"/>
          <w:highlight w:val="green"/>
        </w:rPr>
        <w:t>Legal regime of outer space and global governance</w:t>
      </w:r>
      <w:r w:rsidRPr="00282991">
        <w:rPr>
          <w:rStyle w:val="StyleUnderline"/>
        </w:rPr>
        <w:t xml:space="preserve">: current and future perspectives) and developed within the Working Group on the Status and Application of the Five United Nations Treaties on Outer Space, </w:t>
      </w:r>
      <w:r w:rsidRPr="00282991">
        <w:rPr>
          <w:rStyle w:val="StyleUnderline"/>
          <w:highlight w:val="green"/>
        </w:rPr>
        <w:t xml:space="preserve">could offer valuable guidance </w:t>
      </w:r>
      <w:r w:rsidRPr="00165349">
        <w:rPr>
          <w:rStyle w:val="StyleUnderline"/>
        </w:rPr>
        <w:t>to States wishing to</w:t>
      </w:r>
      <w:r w:rsidRPr="00282991">
        <w:rPr>
          <w:rStyle w:val="StyleUnderline"/>
        </w:rPr>
        <w:t xml:space="preserve"> become a party to the five United Nations treaties on outer space and could thus help to </w:t>
      </w:r>
      <w:r w:rsidRPr="00282991">
        <w:rPr>
          <w:rStyle w:val="StyleUnderline"/>
          <w:highlight w:val="green"/>
        </w:rPr>
        <w:t xml:space="preserve">promote </w:t>
      </w:r>
      <w:r w:rsidRPr="00282991">
        <w:rPr>
          <w:rStyle w:val="StyleUnderline"/>
        </w:rPr>
        <w:t xml:space="preserve">the </w:t>
      </w:r>
      <w:r w:rsidRPr="00282991">
        <w:rPr>
          <w:rStyle w:val="StyleUnderline"/>
          <w:highlight w:val="green"/>
        </w:rPr>
        <w:t xml:space="preserve">universality of </w:t>
      </w:r>
      <w:r w:rsidRPr="00282991">
        <w:rPr>
          <w:rStyle w:val="StyleUnderline"/>
        </w:rPr>
        <w:t xml:space="preserve">those </w:t>
      </w:r>
      <w:r w:rsidRPr="00282991">
        <w:rPr>
          <w:rStyle w:val="StyleUnderline"/>
          <w:highlight w:val="green"/>
        </w:rPr>
        <w:t>treaties</w:t>
      </w:r>
      <w:r w:rsidRPr="00282991">
        <w:rPr>
          <w:rStyle w:val="StyleUnderline"/>
        </w:rPr>
        <w:t xml:space="preserve">, </w:t>
      </w:r>
      <w:r w:rsidRPr="00282991">
        <w:rPr>
          <w:rStyle w:val="StyleUnderline"/>
          <w:highlight w:val="green"/>
        </w:rPr>
        <w:t xml:space="preserve">greater adherence </w:t>
      </w:r>
      <w:r w:rsidRPr="00282991">
        <w:rPr>
          <w:rStyle w:val="StyleUnderline"/>
        </w:rPr>
        <w:t xml:space="preserve">to them </w:t>
      </w:r>
      <w:r w:rsidRPr="00282991">
        <w:rPr>
          <w:rStyle w:val="Emphasis"/>
          <w:highlight w:val="green"/>
        </w:rPr>
        <w:t>and the progressive development of international</w:t>
      </w:r>
      <w:r w:rsidRPr="00282991">
        <w:rPr>
          <w:rStyle w:val="StyleUnderline"/>
          <w:highlight w:val="green"/>
        </w:rPr>
        <w:t xml:space="preserve"> </w:t>
      </w:r>
      <w:r w:rsidRPr="00282991">
        <w:rPr>
          <w:rStyle w:val="StyleUnderline"/>
        </w:rPr>
        <w:t xml:space="preserve">space </w:t>
      </w:r>
      <w:r w:rsidRPr="00282991">
        <w:rPr>
          <w:rStyle w:val="Emphasis"/>
          <w:highlight w:val="green"/>
        </w:rPr>
        <w:t>law</w:t>
      </w:r>
      <w:r w:rsidRPr="00282991">
        <w:rPr>
          <w:rStyle w:val="StyleUnderline"/>
        </w:rPr>
        <w:t>. (</w:t>
      </w:r>
      <w:proofErr w:type="gramStart"/>
      <w:r w:rsidRPr="00282991">
        <w:rPr>
          <w:rStyle w:val="StyleUnderline"/>
        </w:rPr>
        <w:t>emphasis</w:t>
      </w:r>
      <w:proofErr w:type="gramEnd"/>
      <w:r w:rsidRPr="00282991">
        <w:rPr>
          <w:rStyle w:val="StyleUnderline"/>
        </w:rPr>
        <w:t xml:space="preserve"> added)</w:t>
      </w:r>
      <w:r w:rsidRPr="00840E02">
        <w:rPr>
          <w:sz w:val="12"/>
        </w:rPr>
        <w:t xml:space="preserve"> [9] </w:t>
      </w:r>
    </w:p>
    <w:p w14:paraId="3F665270" w14:textId="77777777" w:rsidR="00AA61B4" w:rsidRPr="00C52ABF" w:rsidRDefault="00AA61B4" w:rsidP="00AA61B4">
      <w:pPr>
        <w:pStyle w:val="Heading4"/>
        <w:rPr>
          <w:rStyle w:val="Style13ptBold"/>
          <w:b/>
          <w:bCs w:val="0"/>
        </w:rPr>
      </w:pPr>
      <w:r w:rsidRPr="00C52ABF">
        <w:rPr>
          <w:rStyle w:val="Style13ptBold"/>
          <w:b/>
        </w:rPr>
        <w:t>The internal net benefit is that an enforceable consensus avoids the 1AC’s inevitable race to the bottom</w:t>
      </w:r>
    </w:p>
    <w:p w14:paraId="5375707F" w14:textId="77777777" w:rsidR="00AA61B4" w:rsidRPr="00043AAA" w:rsidRDefault="00AA61B4" w:rsidP="00AA61B4">
      <w:pPr>
        <w:rPr>
          <w:rStyle w:val="Style13ptBold"/>
        </w:rPr>
      </w:pPr>
      <w:proofErr w:type="spellStart"/>
      <w:r>
        <w:rPr>
          <w:rStyle w:val="Style13ptBold"/>
        </w:rPr>
        <w:t>Tjandra</w:t>
      </w:r>
      <w:proofErr w:type="spellEnd"/>
      <w:r>
        <w:rPr>
          <w:rStyle w:val="Style13ptBold"/>
        </w:rPr>
        <w:t xml:space="preserve"> 21</w:t>
      </w:r>
    </w:p>
    <w:p w14:paraId="5B69A1DC" w14:textId="77777777" w:rsidR="00AA61B4" w:rsidRPr="009F102D" w:rsidRDefault="00AA61B4" w:rsidP="00AA61B4">
      <w:pPr>
        <w:rPr>
          <w:sz w:val="12"/>
          <w:szCs w:val="12"/>
        </w:rPr>
      </w:pPr>
      <w:proofErr w:type="spellStart"/>
      <w:r w:rsidRPr="009F102D">
        <w:rPr>
          <w:sz w:val="12"/>
          <w:szCs w:val="12"/>
        </w:rPr>
        <w:t>Tjandra</w:t>
      </w:r>
      <w:proofErr w:type="spellEnd"/>
      <w:r w:rsidRPr="009F102D">
        <w:rPr>
          <w:sz w:val="12"/>
          <w:szCs w:val="12"/>
        </w:rPr>
        <w:t>, Jonathan. ‘The Fragmentation of Property Rights in the Law of Outer Space’. Air &amp; Space Law 46, no. 3 (2021): 373–394. CAT</w:t>
      </w:r>
    </w:p>
    <w:p w14:paraId="7E735A12" w14:textId="77777777" w:rsidR="00AA61B4" w:rsidRPr="001575D0" w:rsidRDefault="00AA61B4" w:rsidP="00AA61B4">
      <w:r w:rsidRPr="00F9755C">
        <w:rPr>
          <w:highlight w:val="green"/>
          <w:u w:val="single"/>
        </w:rPr>
        <w:t xml:space="preserve">Concepts of </w:t>
      </w:r>
      <w:r w:rsidRPr="00165349">
        <w:rPr>
          <w:u w:val="single"/>
        </w:rPr>
        <w:t xml:space="preserve">property and </w:t>
      </w:r>
      <w:r w:rsidRPr="00F9755C">
        <w:rPr>
          <w:highlight w:val="green"/>
          <w:u w:val="single"/>
        </w:rPr>
        <w:t xml:space="preserve">appropriation derived from ancient legal doctrines are no longer sufficient to deal with the problems </w:t>
      </w:r>
      <w:r w:rsidRPr="00165349">
        <w:rPr>
          <w:u w:val="single"/>
        </w:rPr>
        <w:t xml:space="preserve">of scarcity and technology </w:t>
      </w:r>
      <w:r w:rsidRPr="00165349">
        <w:rPr>
          <w:highlight w:val="green"/>
          <w:u w:val="single"/>
        </w:rPr>
        <w:t>that</w:t>
      </w:r>
      <w:r w:rsidRPr="00165349">
        <w:rPr>
          <w:u w:val="single"/>
        </w:rPr>
        <w:t xml:space="preserve"> </w:t>
      </w:r>
      <w:r w:rsidRPr="00F9755C">
        <w:rPr>
          <w:highlight w:val="green"/>
          <w:u w:val="single"/>
        </w:rPr>
        <w:t>arise from the context of outer space</w:t>
      </w:r>
      <w:r w:rsidRPr="00F9755C">
        <w:rPr>
          <w:u w:val="single"/>
        </w:rPr>
        <w:t xml:space="preserve">. </w:t>
      </w:r>
      <w:r w:rsidRPr="005768B8">
        <w:rPr>
          <w:u w:val="single"/>
        </w:rPr>
        <w:t>But how to deal with this problem is a vexed question, for the international community is</w:t>
      </w:r>
      <w:r w:rsidRPr="00F9755C">
        <w:rPr>
          <w:u w:val="single"/>
        </w:rPr>
        <w:t xml:space="preserve"> </w:t>
      </w:r>
      <w:r w:rsidRPr="005768B8">
        <w:rPr>
          <w:highlight w:val="green"/>
          <w:u w:val="single"/>
        </w:rPr>
        <w:t>effectively</w:t>
      </w:r>
      <w:r w:rsidRPr="00F9755C">
        <w:rPr>
          <w:u w:val="single"/>
        </w:rPr>
        <w:t xml:space="preserve"> in </w:t>
      </w:r>
      <w:r w:rsidRPr="00F9755C">
        <w:rPr>
          <w:highlight w:val="green"/>
          <w:u w:val="single"/>
        </w:rPr>
        <w:t>a Prisoner’s Dilemma</w:t>
      </w:r>
      <w:r w:rsidRPr="00F9755C">
        <w:rPr>
          <w:u w:val="single"/>
        </w:rPr>
        <w:t>.</w:t>
      </w:r>
      <w:r>
        <w:t xml:space="preserve"> </w:t>
      </w:r>
      <w:r w:rsidRPr="00043AAA">
        <w:t>The current status quo is inadequate, primarily because of the uncertainty inherent</w:t>
      </w:r>
      <w:r>
        <w:t xml:space="preserve"> </w:t>
      </w:r>
      <w:r w:rsidRPr="00043AAA">
        <w:t xml:space="preserve">in the provisions of the Outer Space Treaty, and because </w:t>
      </w:r>
      <w:r w:rsidRPr="00F9755C">
        <w:rPr>
          <w:highlight w:val="green"/>
          <w:u w:val="single"/>
        </w:rPr>
        <w:t>a right to use does not incentivize sustainable management of outer resources. However, a move to a more cooperative regime will be resisted by wealthier States</w:t>
      </w:r>
      <w:r w:rsidRPr="00F9755C">
        <w:rPr>
          <w:u w:val="single"/>
        </w:rPr>
        <w:t>, evidenced by the U.S’. reluctance to acknowledge the Moon Agreement.</w:t>
      </w:r>
      <w:r w:rsidRPr="00043AAA">
        <w:t xml:space="preserve"> Similarly, a move to fully</w:t>
      </w:r>
      <w:r>
        <w:t xml:space="preserve"> </w:t>
      </w:r>
      <w:r w:rsidRPr="00043AAA">
        <w:t>incorporate the full set of property rights would be resisted by poorer States,</w:t>
      </w:r>
      <w:r>
        <w:t xml:space="preserve"> </w:t>
      </w:r>
      <w:r w:rsidRPr="00043AAA">
        <w:t>because it may mean they never will be able to benefit from outer space if the</w:t>
      </w:r>
      <w:r>
        <w:t xml:space="preserve"> </w:t>
      </w:r>
      <w:r w:rsidRPr="00043AAA">
        <w:t xml:space="preserve">wealthier States utilize their right to exclude. </w:t>
      </w:r>
      <w:r w:rsidRPr="00F9755C">
        <w:rPr>
          <w:u w:val="single"/>
        </w:rPr>
        <w:t xml:space="preserve">The </w:t>
      </w:r>
      <w:r w:rsidRPr="00F9755C">
        <w:rPr>
          <w:highlight w:val="green"/>
          <w:u w:val="single"/>
        </w:rPr>
        <w:t>lack of consensus</w:t>
      </w:r>
      <w:r w:rsidRPr="00F9755C">
        <w:rPr>
          <w:u w:val="single"/>
        </w:rPr>
        <w:t xml:space="preserve"> on an alternative </w:t>
      </w:r>
      <w:r w:rsidRPr="00F9755C">
        <w:rPr>
          <w:highlight w:val="green"/>
          <w:u w:val="single"/>
        </w:rPr>
        <w:t>means</w:t>
      </w:r>
      <w:r w:rsidRPr="00F9755C">
        <w:rPr>
          <w:u w:val="single"/>
        </w:rPr>
        <w:t xml:space="preserve"> that there </w:t>
      </w:r>
      <w:r w:rsidRPr="00F9755C">
        <w:rPr>
          <w:highlight w:val="green"/>
          <w:u w:val="single"/>
        </w:rPr>
        <w:t xml:space="preserve">the international community is left with the </w:t>
      </w:r>
      <w:proofErr w:type="gramStart"/>
      <w:r w:rsidRPr="00F9755C">
        <w:rPr>
          <w:highlight w:val="green"/>
          <w:u w:val="single"/>
        </w:rPr>
        <w:t>least best</w:t>
      </w:r>
      <w:proofErr w:type="gramEnd"/>
      <w:r w:rsidRPr="00F9755C">
        <w:rPr>
          <w:highlight w:val="green"/>
          <w:u w:val="single"/>
        </w:rPr>
        <w:t xml:space="preserve"> option</w:t>
      </w:r>
      <w:r w:rsidRPr="00F9755C">
        <w:rPr>
          <w:u w:val="single"/>
        </w:rPr>
        <w:t xml:space="preserve"> of a </w:t>
      </w:r>
      <w:r w:rsidRPr="00F9755C">
        <w:rPr>
          <w:highlight w:val="green"/>
          <w:u w:val="single"/>
        </w:rPr>
        <w:t>fragmented</w:t>
      </w:r>
      <w:r w:rsidRPr="00F9755C">
        <w:rPr>
          <w:u w:val="single"/>
        </w:rPr>
        <w:t xml:space="preserve"> system of </w:t>
      </w:r>
      <w:r w:rsidRPr="00F9755C">
        <w:rPr>
          <w:highlight w:val="green"/>
          <w:u w:val="single"/>
        </w:rPr>
        <w:t>property rights</w:t>
      </w:r>
      <w:r w:rsidRPr="00F9755C">
        <w:rPr>
          <w:u w:val="single"/>
        </w:rPr>
        <w:t>.</w:t>
      </w:r>
    </w:p>
    <w:p w14:paraId="2A536CFC" w14:textId="77777777" w:rsidR="00AA61B4" w:rsidRDefault="00AA61B4" w:rsidP="00AA61B4">
      <w:pPr>
        <w:pStyle w:val="Heading4"/>
      </w:pPr>
      <w:bookmarkStart w:id="1" w:name="_Hlk92274716"/>
      <w:r>
        <w:t xml:space="preserve">External NB: I-Law controls the internal link to </w:t>
      </w:r>
      <w:r>
        <w:rPr>
          <w:u w:val="single"/>
        </w:rPr>
        <w:t>every existential threat</w:t>
      </w:r>
      <w:r>
        <w:t>.</w:t>
      </w:r>
    </w:p>
    <w:p w14:paraId="5D88D08B" w14:textId="77777777" w:rsidR="00AA61B4" w:rsidRPr="00BA634A" w:rsidRDefault="00AA61B4" w:rsidP="00AA61B4">
      <w:pPr>
        <w:rPr>
          <w:rStyle w:val="Style13ptBold"/>
        </w:rPr>
      </w:pPr>
      <w:proofErr w:type="spellStart"/>
      <w:r w:rsidRPr="00BA634A">
        <w:rPr>
          <w:rStyle w:val="Style13ptBold"/>
        </w:rPr>
        <w:t>Mecklin</w:t>
      </w:r>
      <w:proofErr w:type="spellEnd"/>
      <w:r w:rsidRPr="00BA634A">
        <w:rPr>
          <w:rStyle w:val="Style13ptBold"/>
        </w:rPr>
        <w:t xml:space="preserve"> 21</w:t>
      </w:r>
    </w:p>
    <w:p w14:paraId="64B54BE5" w14:textId="77777777" w:rsidR="00AA61B4" w:rsidRPr="00BA634A" w:rsidRDefault="00AA61B4" w:rsidP="00AA61B4">
      <w:pPr>
        <w:rPr>
          <w:sz w:val="12"/>
          <w:szCs w:val="12"/>
        </w:rPr>
      </w:pPr>
      <w:r w:rsidRPr="00BA634A">
        <w:rPr>
          <w:sz w:val="12"/>
          <w:szCs w:val="12"/>
        </w:rPr>
        <w:t xml:space="preserve">John </w:t>
      </w:r>
      <w:proofErr w:type="spellStart"/>
      <w:r w:rsidRPr="00BA634A">
        <w:rPr>
          <w:sz w:val="12"/>
          <w:szCs w:val="12"/>
        </w:rPr>
        <w:t>Mecklin</w:t>
      </w:r>
      <w:proofErr w:type="spellEnd"/>
      <w:r w:rsidRPr="00BA634A">
        <w:rPr>
          <w:sz w:val="12"/>
          <w:szCs w:val="12"/>
        </w:rPr>
        <w:t xml:space="preserve">, Bulletin of the Atomic Scientists, “This is your COVID wake-up call:  It is 100 seconds to midnight.”  2021 Doomsday Clock Statement, January 27, 2021.  </w:t>
      </w:r>
      <w:r w:rsidRPr="00BA634A">
        <w:rPr>
          <w:i/>
          <w:iCs/>
          <w:sz w:val="12"/>
          <w:szCs w:val="12"/>
        </w:rPr>
        <w:t>Founded in 1945 by Albert Einstein and University of Chicago scientists who helped develop the first atomic weapons in the Manhattan Project, the </w:t>
      </w:r>
      <w:r w:rsidRPr="00BA634A">
        <w:rPr>
          <w:sz w:val="12"/>
          <w:szCs w:val="12"/>
        </w:rPr>
        <w:t>Bulletin of the Atomic Scientists </w:t>
      </w:r>
      <w:r w:rsidRPr="00BA634A">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9" w:history="1">
        <w:r w:rsidRPr="00BA634A">
          <w:rPr>
            <w:rStyle w:val="Hyperlink"/>
            <w:sz w:val="12"/>
            <w:szCs w:val="12"/>
          </w:rPr>
          <w:t>https://thebulletin.org/doomsday-clock/current-time/</w:t>
        </w:r>
      </w:hyperlink>
      <w:r w:rsidRPr="00BA634A">
        <w:rPr>
          <w:sz w:val="12"/>
          <w:szCs w:val="12"/>
        </w:rPr>
        <w:t xml:space="preserve"> -CAT</w:t>
      </w:r>
    </w:p>
    <w:p w14:paraId="1A2D8382" w14:textId="77777777" w:rsidR="00AA61B4" w:rsidRDefault="00AA61B4" w:rsidP="00AA61B4">
      <w:pPr>
        <w:rPr>
          <w:sz w:val="8"/>
        </w:rPr>
      </w:pPr>
      <w:r w:rsidRPr="003D1119">
        <w:rPr>
          <w:sz w:val="8"/>
        </w:rPr>
        <w:t xml:space="preserve">Humanity continues to suffer as the COVID-19 pandemic spreads around the world. In 2020 alone, this novel disease killed 1.7 million people and sickened at least 70 million more. The pandemic revealed just how unprepared and unwilling countries and the international system are to handle global emergencies properly. </w:t>
      </w:r>
      <w:r w:rsidRPr="00BA634A">
        <w:rPr>
          <w:rStyle w:val="StyleUnderline"/>
        </w:rPr>
        <w:t xml:space="preserve">In this time of genuine crisis, governments too often abdicated responsibility, ignored scientific advice, did not </w:t>
      </w:r>
      <w:proofErr w:type="gramStart"/>
      <w:r w:rsidRPr="00BA634A">
        <w:rPr>
          <w:rStyle w:val="StyleUnderline"/>
        </w:rPr>
        <w:t>cooperate</w:t>
      </w:r>
      <w:proofErr w:type="gramEnd"/>
      <w:r w:rsidRPr="00BA634A">
        <w:rPr>
          <w:rStyle w:val="StyleUnderline"/>
        </w:rPr>
        <w:t xml:space="preserve"> or communicate effectively, and consequently failed to protect the health and welfare of their citizens. As a result, many hundreds of thousands of human beings died needlessly. Though lethal on a massive scale, this </w:t>
      </w:r>
      <w:proofErr w:type="gramStart"/>
      <w:r w:rsidRPr="00BA634A">
        <w:rPr>
          <w:rStyle w:val="StyleUnderline"/>
        </w:rPr>
        <w:t>particular pandemic</w:t>
      </w:r>
      <w:proofErr w:type="gramEnd"/>
      <w:r w:rsidRPr="00BA634A">
        <w:rPr>
          <w:rStyle w:val="StyleUnderline"/>
        </w:rPr>
        <w:t xml:space="preserve"> is not an existential threat. Its consequences are grave and will be lasting. But COVID-19 will not obliterate civilization, and we expect the disease to recede eventually</w:t>
      </w:r>
      <w:r w:rsidRPr="00BA634A">
        <w:rPr>
          <w:sz w:val="8"/>
        </w:rPr>
        <w:t xml:space="preserve">. </w:t>
      </w:r>
      <w:r w:rsidRPr="00BA634A">
        <w:rPr>
          <w:rStyle w:val="StyleUnderline"/>
        </w:rPr>
        <w:t xml:space="preserve">Still, the pandemic serves as a historic wake-up call, a vivid illustration that </w:t>
      </w:r>
      <w:r w:rsidRPr="00801051">
        <w:rPr>
          <w:rStyle w:val="StyleUnderline"/>
          <w:highlight w:val="green"/>
        </w:rPr>
        <w:t xml:space="preserve">national governments </w:t>
      </w:r>
      <w:r w:rsidRPr="00BA634A">
        <w:rPr>
          <w:rStyle w:val="StyleUnderline"/>
        </w:rPr>
        <w:t xml:space="preserve">and international organizations </w:t>
      </w:r>
      <w:r w:rsidRPr="00801051">
        <w:rPr>
          <w:rStyle w:val="StyleUnderline"/>
          <w:highlight w:val="green"/>
        </w:rPr>
        <w:t>are unprepared to manage nuclear weapons and climate change</w:t>
      </w:r>
      <w:r w:rsidRPr="00BA634A">
        <w:rPr>
          <w:rStyle w:val="StyleUnderline"/>
        </w:rPr>
        <w:t xml:space="preserve">, which currently pose </w:t>
      </w:r>
      <w:r w:rsidRPr="00801051">
        <w:rPr>
          <w:rStyle w:val="StyleUnderline"/>
          <w:highlight w:val="green"/>
        </w:rPr>
        <w:t>existential threats to humanity</w:t>
      </w:r>
      <w:r w:rsidRPr="00BA634A">
        <w:rPr>
          <w:rStyle w:val="StyleUnderline"/>
        </w:rPr>
        <w:t xml:space="preserve">, or the other dangers—including more virulent pandemics and next-generation warfare—that could threaten civilization </w:t>
      </w:r>
      <w:proofErr w:type="gramStart"/>
      <w:r w:rsidRPr="00BA634A">
        <w:rPr>
          <w:rStyle w:val="StyleUnderline"/>
        </w:rPr>
        <w:t>in the near future</w:t>
      </w:r>
      <w:proofErr w:type="gramEnd"/>
      <w:r w:rsidRPr="00BA634A">
        <w:rPr>
          <w:sz w:val="8"/>
        </w:rPr>
        <w:t>.</w:t>
      </w:r>
      <w:r w:rsidRPr="003D1119">
        <w:rPr>
          <w:sz w:val="8"/>
        </w:rPr>
        <w:t xml:space="preserve"> </w:t>
      </w:r>
      <w:r w:rsidRPr="00BA634A">
        <w:rPr>
          <w:sz w:val="8"/>
        </w:rPr>
        <w:t>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w:t>
      </w:r>
      <w:r w:rsidRPr="003D1119">
        <w:rPr>
          <w:sz w:val="8"/>
        </w:rPr>
        <w:t xml:space="preserve"> </w:t>
      </w:r>
      <w:r w:rsidRPr="00BA634A">
        <w:rPr>
          <w:sz w:val="8"/>
        </w:rPr>
        <w:t>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w:t>
      </w:r>
      <w:r w:rsidRPr="003D1119">
        <w:rPr>
          <w:sz w:val="8"/>
        </w:rPr>
        <w:t xml:space="preserve"> </w:t>
      </w:r>
      <w:r w:rsidRPr="00BA634A">
        <w:rPr>
          <w:sz w:val="8"/>
        </w:rPr>
        <w:t>As we noted in our</w:t>
      </w:r>
      <w:r w:rsidRPr="003D1119">
        <w:rPr>
          <w:sz w:val="8"/>
        </w:rPr>
        <w:t xml:space="preserve"> </w:t>
      </w:r>
      <w:hyperlink r:id="rId10" w:history="1">
        <w:r w:rsidRPr="00BA634A">
          <w:rPr>
            <w:rStyle w:val="Hyperlink"/>
            <w:sz w:val="8"/>
          </w:rPr>
          <w:t>last Doomsday Clock statement</w:t>
        </w:r>
      </w:hyperlink>
      <w:r w:rsidRPr="00BA634A">
        <w:rPr>
          <w:sz w:val="8"/>
        </w:rPr>
        <w:t>,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w:t>
      </w:r>
      <w:r w:rsidRPr="003D1119">
        <w:rPr>
          <w:sz w:val="8"/>
        </w:rPr>
        <w:t xml:space="preserve"> </w:t>
      </w:r>
      <w:r w:rsidRPr="00BA634A">
        <w:rPr>
          <w:sz w:val="8"/>
        </w:rPr>
        <w:t>In 2020, online lying literally killed.</w:t>
      </w:r>
      <w:r w:rsidRPr="003D1119">
        <w:rPr>
          <w:sz w:val="8"/>
        </w:rPr>
        <w:t xml:space="preserve"> </w:t>
      </w:r>
      <w:r w:rsidRPr="00BA634A">
        <w:rPr>
          <w:sz w:val="8"/>
        </w:rPr>
        <w:t xml:space="preserve">Considered by themselves, these negative events in the nuclear, climate change, and disinformation arenas might justify moving the clock closer to midnight. But amid the gloom, we see some positive developments. </w:t>
      </w:r>
      <w:r w:rsidRPr="00BA634A">
        <w:rPr>
          <w:rStyle w:val="StyleUnderline"/>
        </w:rPr>
        <w:t xml:space="preserve">The election of a US president who acknowledges climate change as a profound threat and supports </w:t>
      </w:r>
      <w:r w:rsidRPr="00801051">
        <w:rPr>
          <w:rStyle w:val="StyleUnderline"/>
          <w:highlight w:val="green"/>
        </w:rPr>
        <w:t xml:space="preserve">international cooperation </w:t>
      </w:r>
      <w:r w:rsidRPr="00BA634A">
        <w:rPr>
          <w:rStyle w:val="StyleUnderline"/>
        </w:rPr>
        <w:t xml:space="preserve">and science-based policy </w:t>
      </w:r>
      <w:r w:rsidRPr="00801051">
        <w:rPr>
          <w:rStyle w:val="StyleUnderline"/>
          <w:highlight w:val="green"/>
        </w:rPr>
        <w:t>puts the world on a better footing to address global problems</w:t>
      </w:r>
      <w:r w:rsidRPr="00BA634A">
        <w:rPr>
          <w:rStyle w:val="StyleUnderline"/>
        </w:rPr>
        <w:t xml:space="preserve">.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w:t>
      </w:r>
      <w:r w:rsidRPr="00801051">
        <w:rPr>
          <w:rStyle w:val="StyleUnderline"/>
          <w:highlight w:val="green"/>
        </w:rPr>
        <w:t>multilateral cooperation could create the basis for a safer and saner world</w:t>
      </w:r>
      <w:r w:rsidRPr="00BA634A">
        <w:rPr>
          <w:sz w:val="8"/>
        </w:rPr>
        <w:t>.</w:t>
      </w:r>
      <w:r w:rsidRPr="003D1119">
        <w:rPr>
          <w:sz w:val="8"/>
        </w:rPr>
        <w:t xml:space="preserve"> </w:t>
      </w:r>
      <w:r w:rsidRPr="00BA634A">
        <w:rPr>
          <w:sz w:val="8"/>
        </w:rPr>
        <w:t>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w:t>
      </w:r>
      <w:r w:rsidRPr="003D1119">
        <w:rPr>
          <w:sz w:val="8"/>
        </w:rPr>
        <w:t xml:space="preserve"> </w:t>
      </w:r>
      <w:r w:rsidRPr="00BA634A">
        <w:rPr>
          <w:rStyle w:val="StyleUnderline"/>
        </w:rPr>
        <w:t xml:space="preserve">We continue to believe that </w:t>
      </w:r>
      <w:r w:rsidRPr="00801051">
        <w:rPr>
          <w:rStyle w:val="StyleUnderline"/>
          <w:highlight w:val="green"/>
        </w:rPr>
        <w:t xml:space="preserve">human beings can manage </w:t>
      </w:r>
      <w:r w:rsidRPr="00BA634A">
        <w:rPr>
          <w:rStyle w:val="StyleUnderline"/>
        </w:rPr>
        <w:t xml:space="preserve">the dangers posed by modern technology, even in times of crisis. But if humanity is to avoid an </w:t>
      </w:r>
      <w:r w:rsidRPr="00801051">
        <w:rPr>
          <w:rStyle w:val="StyleUnderline"/>
          <w:highlight w:val="green"/>
        </w:rPr>
        <w:t>existential catastrophe</w:t>
      </w:r>
      <w:r w:rsidRPr="00BA634A">
        <w:rPr>
          <w:rStyle w:val="StyleUnderline"/>
        </w:rPr>
        <w:t>—one that would dwarf anything it has yet seen—</w:t>
      </w:r>
      <w:r w:rsidRPr="00801051">
        <w:rPr>
          <w:rStyle w:val="StyleUnderline"/>
          <w:highlight w:val="green"/>
        </w:rPr>
        <w:t xml:space="preserve">national leaders must </w:t>
      </w:r>
      <w:r w:rsidRPr="00BA634A">
        <w:rPr>
          <w:rStyle w:val="StyleUnderline"/>
        </w:rPr>
        <w:t>do a far better job of countering disinformation, heeding science, and cooperating to diminish global risks</w:t>
      </w:r>
      <w:r w:rsidRPr="00BA634A">
        <w:rPr>
          <w:sz w:val="8"/>
        </w:rPr>
        <w:t xml:space="preserve">. </w:t>
      </w:r>
      <w:r w:rsidRPr="00BA634A">
        <w:rPr>
          <w:rStyle w:val="StyleUnderline"/>
        </w:rPr>
        <w:t xml:space="preserve">Citizens around the world can and should organize and demand—through public protests, at ballot boxes, and in other creative ways—that their governments reorder their priorities and </w:t>
      </w:r>
      <w:r w:rsidRPr="00801051">
        <w:rPr>
          <w:rStyle w:val="StyleUnderline"/>
          <w:highlight w:val="green"/>
        </w:rPr>
        <w:t xml:space="preserve">cooperate </w:t>
      </w:r>
      <w:r w:rsidRPr="00BA634A">
        <w:rPr>
          <w:rStyle w:val="StyleUnderline"/>
        </w:rPr>
        <w:t xml:space="preserve">domestically and </w:t>
      </w:r>
      <w:r w:rsidRPr="00801051">
        <w:rPr>
          <w:rStyle w:val="StyleUnderline"/>
          <w:highlight w:val="green"/>
        </w:rPr>
        <w:t>internationally to reduce the risk of nuclear war, climate change, and</w:t>
      </w:r>
      <w:r w:rsidRPr="00BA634A">
        <w:rPr>
          <w:rStyle w:val="StyleUnderline"/>
        </w:rPr>
        <w:t xml:space="preserve"> other global disasters, including </w:t>
      </w:r>
      <w:r w:rsidRPr="00801051">
        <w:rPr>
          <w:rStyle w:val="StyleUnderline"/>
          <w:highlight w:val="green"/>
        </w:rPr>
        <w:t xml:space="preserve">pandemic </w:t>
      </w:r>
      <w:r w:rsidRPr="00BA634A">
        <w:rPr>
          <w:rStyle w:val="StyleUnderline"/>
        </w:rPr>
        <w:t>disease</w:t>
      </w:r>
      <w:r w:rsidRPr="00BA634A">
        <w:rPr>
          <w:sz w:val="8"/>
        </w:rPr>
        <w:t>.</w:t>
      </w:r>
      <w:r w:rsidRPr="003D1119">
        <w:rPr>
          <w:sz w:val="8"/>
        </w:rPr>
        <w:t xml:space="preserve"> </w:t>
      </w:r>
      <w:r w:rsidRPr="00BA634A">
        <w:rPr>
          <w:sz w:val="8"/>
        </w:rPr>
        <w:t>We have experienced the consequences of inaction. It is time to respond.</w:t>
      </w:r>
    </w:p>
    <w:bookmarkEnd w:id="0"/>
    <w:bookmarkEnd w:id="1"/>
    <w:p w14:paraId="5F1ADA9B" w14:textId="77777777" w:rsidR="00AA61B4" w:rsidRDefault="00AA61B4" w:rsidP="00AA61B4"/>
    <w:p w14:paraId="244157FC" w14:textId="77777777" w:rsidR="00AA61B4" w:rsidRDefault="00AA61B4" w:rsidP="00AA61B4"/>
    <w:p w14:paraId="79D912B2" w14:textId="77777777" w:rsidR="00AA61B4" w:rsidRDefault="00AA61B4" w:rsidP="00AA61B4"/>
    <w:sectPr w:rsidR="00AA61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5FE23C59"/>
    <w:multiLevelType w:val="hybridMultilevel"/>
    <w:tmpl w:val="12521518"/>
    <w:lvl w:ilvl="0" w:tplc="8C0046F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E2C89A9A">
      <w:start w:val="1"/>
      <w:numFmt w:val="lowerLetter"/>
      <w:lvlText w:val="%3)"/>
      <w:lvlJc w:val="left"/>
      <w:pPr>
        <w:ind w:left="720" w:hanging="360"/>
      </w:pPr>
      <w:rPr>
        <w:rFonts w:hint="default"/>
      </w:rPr>
    </w:lvl>
    <w:lvl w:ilvl="3" w:tplc="CE6CA2EE">
      <w:start w:val="1"/>
      <w:numFmt w:val="decimal"/>
      <w:lvlText w:val="(%4)"/>
      <w:lvlJc w:val="left"/>
      <w:pPr>
        <w:ind w:left="2880" w:hanging="360"/>
      </w:pPr>
      <w:rPr>
        <w:rFonts w:hint="default"/>
      </w:rPr>
    </w:lvl>
    <w:lvl w:ilvl="4" w:tplc="7C4CCD3A">
      <w:start w:val="4"/>
      <w:numFmt w:val="decimal"/>
      <w:lvlText w:val="%5"/>
      <w:lvlJc w:val="left"/>
      <w:pPr>
        <w:ind w:left="3600" w:hanging="360"/>
      </w:pPr>
      <w:rPr>
        <w:rFonts w:hint="default"/>
      </w:rPr>
    </w:lvl>
    <w:lvl w:ilvl="5" w:tplc="3DCC0FB8">
      <w:start w:val="1"/>
      <w:numFmt w:val="upperLetter"/>
      <w:lvlText w:val="%6)"/>
      <w:lvlJc w:val="left"/>
      <w:pPr>
        <w:ind w:left="720" w:hanging="360"/>
      </w:pPr>
      <w:rPr>
        <w:rFonts w:hint="default"/>
      </w:rPr>
    </w:lvl>
    <w:lvl w:ilvl="6" w:tplc="8F120854">
      <w:start w:val="5"/>
      <w:numFmt w:val="bullet"/>
      <w:lvlText w:val=""/>
      <w:lvlJc w:val="left"/>
      <w:pPr>
        <w:ind w:left="5040" w:hanging="360"/>
      </w:pPr>
      <w:rPr>
        <w:rFonts w:ascii="Symbol" w:eastAsiaTheme="minorHAnsi" w:hAnsi="Symbol"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54295791696"/>
    <w:docVar w:name="VerbatimVersion" w:val="5.1"/>
  </w:docVars>
  <w:rsids>
    <w:rsidRoot w:val="00BF1DAA"/>
    <w:rsid w:val="000139A3"/>
    <w:rsid w:val="000875C8"/>
    <w:rsid w:val="000D2D3E"/>
    <w:rsid w:val="00100833"/>
    <w:rsid w:val="00103147"/>
    <w:rsid w:val="00104529"/>
    <w:rsid w:val="00105942"/>
    <w:rsid w:val="00107396"/>
    <w:rsid w:val="00144A4C"/>
    <w:rsid w:val="00176AB0"/>
    <w:rsid w:val="00177B7D"/>
    <w:rsid w:val="0018322D"/>
    <w:rsid w:val="001B5776"/>
    <w:rsid w:val="001D7BD4"/>
    <w:rsid w:val="001E527A"/>
    <w:rsid w:val="001F78CE"/>
    <w:rsid w:val="002070DA"/>
    <w:rsid w:val="00251FC7"/>
    <w:rsid w:val="002855A7"/>
    <w:rsid w:val="00292A0B"/>
    <w:rsid w:val="002B146A"/>
    <w:rsid w:val="002B5E17"/>
    <w:rsid w:val="00315690"/>
    <w:rsid w:val="00316B75"/>
    <w:rsid w:val="00325646"/>
    <w:rsid w:val="003460F2"/>
    <w:rsid w:val="0038158C"/>
    <w:rsid w:val="003902BA"/>
    <w:rsid w:val="003A09E2"/>
    <w:rsid w:val="003D72C9"/>
    <w:rsid w:val="00407037"/>
    <w:rsid w:val="004605D6"/>
    <w:rsid w:val="004B7E86"/>
    <w:rsid w:val="004C60E8"/>
    <w:rsid w:val="004E3579"/>
    <w:rsid w:val="004E728B"/>
    <w:rsid w:val="004F39E0"/>
    <w:rsid w:val="00537BD5"/>
    <w:rsid w:val="0057268A"/>
    <w:rsid w:val="005A5F01"/>
    <w:rsid w:val="005A7F69"/>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A61B4"/>
    <w:rsid w:val="00AC0AB8"/>
    <w:rsid w:val="00B33C6D"/>
    <w:rsid w:val="00B4508F"/>
    <w:rsid w:val="00B55AD5"/>
    <w:rsid w:val="00B8057C"/>
    <w:rsid w:val="00BD6238"/>
    <w:rsid w:val="00BF1DAA"/>
    <w:rsid w:val="00BF593B"/>
    <w:rsid w:val="00BF773A"/>
    <w:rsid w:val="00BF7E81"/>
    <w:rsid w:val="00C13773"/>
    <w:rsid w:val="00C17CC8"/>
    <w:rsid w:val="00C83417"/>
    <w:rsid w:val="00C86DB9"/>
    <w:rsid w:val="00C9604F"/>
    <w:rsid w:val="00CA19AA"/>
    <w:rsid w:val="00CC218F"/>
    <w:rsid w:val="00CC5298"/>
    <w:rsid w:val="00CD736E"/>
    <w:rsid w:val="00CD798D"/>
    <w:rsid w:val="00CE161E"/>
    <w:rsid w:val="00CE4347"/>
    <w:rsid w:val="00CF59A8"/>
    <w:rsid w:val="00D1165B"/>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140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CF878"/>
  <w15:chartTrackingRefBased/>
  <w15:docId w15:val="{C20C08C8-9DFD-46D6-AB65-524B5115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3147"/>
    <w:rPr>
      <w:rFonts w:ascii="Calibri" w:hAnsi="Calibri"/>
    </w:rPr>
  </w:style>
  <w:style w:type="paragraph" w:styleId="Heading1">
    <w:name w:val="heading 1"/>
    <w:aliases w:val="Pocket"/>
    <w:basedOn w:val="Normal"/>
    <w:next w:val="Normal"/>
    <w:link w:val="Heading1Char"/>
    <w:qFormat/>
    <w:rsid w:val="001031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31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1031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1031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31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3147"/>
  </w:style>
  <w:style w:type="character" w:customStyle="1" w:styleId="Heading1Char">
    <w:name w:val="Heading 1 Char"/>
    <w:aliases w:val="Pocket Char"/>
    <w:basedOn w:val="DefaultParagraphFont"/>
    <w:link w:val="Heading1"/>
    <w:rsid w:val="001031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314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10314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10314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10314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0314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103147"/>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03147"/>
    <w:rPr>
      <w:color w:val="auto"/>
      <w:u w:val="none"/>
    </w:rPr>
  </w:style>
  <w:style w:type="character" w:styleId="FollowedHyperlink">
    <w:name w:val="FollowedHyperlink"/>
    <w:basedOn w:val="DefaultParagraphFont"/>
    <w:uiPriority w:val="99"/>
    <w:semiHidden/>
    <w:unhideWhenUsed/>
    <w:rsid w:val="00103147"/>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1D7B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D7BD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1D7BD4"/>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qFormat/>
    <w:rsid w:val="001D7B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s://www.thespacereview.com/article/3642/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pers.ssrn.com/sol3/papers.cfm?abstract_id=383267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hebulletin.org/doomsday-clock/current-time/" TargetMode="External"/><Relationship Id="rId4" Type="http://schemas.openxmlformats.org/officeDocument/2006/relationships/settings" Target="settings.xml"/><Relationship Id="rId9" Type="http://schemas.openxmlformats.org/officeDocument/2006/relationships/hyperlink" Target="https://thebulletin.org/doomsday-clock/current-ti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2928</Words>
  <Characters>16696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10</cp:revision>
  <dcterms:created xsi:type="dcterms:W3CDTF">2022-02-12T16:30:00Z</dcterms:created>
  <dcterms:modified xsi:type="dcterms:W3CDTF">2022-02-12T17:58:00Z</dcterms:modified>
</cp:coreProperties>
</file>