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FC223" w14:textId="5EFCE849" w:rsidR="00EF6202" w:rsidRDefault="00EF6202" w:rsidP="00EF6202">
      <w:pPr>
        <w:pStyle w:val="Heading2"/>
      </w:pPr>
      <w:bookmarkStart w:id="0" w:name="_Hlk92269802"/>
      <w:r>
        <w:t>NC</w:t>
      </w:r>
    </w:p>
    <w:p w14:paraId="3C2489A0" w14:textId="7B5ACA4C" w:rsidR="003321CD" w:rsidRDefault="003321CD" w:rsidP="003321CD">
      <w:pPr>
        <w:pStyle w:val="Heading3"/>
      </w:pPr>
      <w:r>
        <w:t>Contention 1</w:t>
      </w:r>
    </w:p>
    <w:p w14:paraId="1F99FFC5" w14:textId="5C336E8A" w:rsidR="00DC4833" w:rsidRDefault="00DC4833" w:rsidP="00DC4833">
      <w:pPr>
        <w:pStyle w:val="Heading4"/>
      </w:pPr>
      <w:r>
        <w:t xml:space="preserve">Reframing property rights in the modern era is key to maximizing wellbeing, but the AFF </w:t>
      </w:r>
      <w:r w:rsidRPr="009F102D">
        <w:rPr>
          <w:u w:val="single"/>
        </w:rPr>
        <w:t>excludes</w:t>
      </w:r>
      <w:r>
        <w:t xml:space="preserve"> key principles instead of adequately </w:t>
      </w:r>
      <w:r w:rsidRPr="009F102D">
        <w:t>reforming</w:t>
      </w:r>
      <w:r>
        <w:t xml:space="preserve"> them, which is </w:t>
      </w:r>
      <w:r w:rsidRPr="009F102D">
        <w:rPr>
          <w:u w:val="single"/>
        </w:rPr>
        <w:t>worse than nothing</w:t>
      </w:r>
      <w:r>
        <w:t>.</w:t>
      </w:r>
    </w:p>
    <w:p w14:paraId="71F5F571" w14:textId="77777777" w:rsidR="00DC4833" w:rsidRPr="00043AAA" w:rsidRDefault="00DC4833" w:rsidP="00DC4833">
      <w:pPr>
        <w:pStyle w:val="Heading4"/>
      </w:pPr>
      <w:r>
        <w:t xml:space="preserve">Subpoint A – </w:t>
      </w:r>
      <w:r w:rsidRPr="009F102D">
        <w:rPr>
          <w:u w:val="single"/>
        </w:rPr>
        <w:t>Scarcity</w:t>
      </w:r>
      <w:r>
        <w:t>:</w:t>
      </w:r>
    </w:p>
    <w:p w14:paraId="03D5D7D5" w14:textId="77777777" w:rsidR="00DC4833" w:rsidRPr="00043AAA" w:rsidRDefault="00DC4833" w:rsidP="00DC4833">
      <w:pPr>
        <w:rPr>
          <w:rStyle w:val="Style13ptBold"/>
        </w:rPr>
      </w:pPr>
      <w:proofErr w:type="spellStart"/>
      <w:r>
        <w:rPr>
          <w:rStyle w:val="Style13ptBold"/>
        </w:rPr>
        <w:t>Tjandra</w:t>
      </w:r>
      <w:proofErr w:type="spellEnd"/>
      <w:r>
        <w:rPr>
          <w:rStyle w:val="Style13ptBold"/>
        </w:rPr>
        <w:t xml:space="preserve"> 21</w:t>
      </w:r>
    </w:p>
    <w:p w14:paraId="3DC5A985" w14:textId="77777777" w:rsidR="00DC4833" w:rsidRPr="009F102D" w:rsidRDefault="00DC4833" w:rsidP="00DC4833">
      <w:pPr>
        <w:rPr>
          <w:sz w:val="12"/>
          <w:szCs w:val="12"/>
        </w:rPr>
      </w:pPr>
      <w:proofErr w:type="spellStart"/>
      <w:r w:rsidRPr="009F102D">
        <w:rPr>
          <w:sz w:val="12"/>
          <w:szCs w:val="12"/>
        </w:rPr>
        <w:t>Tjandra</w:t>
      </w:r>
      <w:proofErr w:type="spellEnd"/>
      <w:r w:rsidRPr="009F102D">
        <w:rPr>
          <w:sz w:val="12"/>
          <w:szCs w:val="12"/>
        </w:rPr>
        <w:t>, Jonathan. ‘The Fragmentation of Property Rights in the Law of Outer Space’. Air &amp; Space Law 46, no. 3 (2021): 373–394. CAT</w:t>
      </w:r>
    </w:p>
    <w:p w14:paraId="6305346C" w14:textId="77777777" w:rsidR="00DC4833" w:rsidRPr="003D0E9B" w:rsidRDefault="00DC4833" w:rsidP="00DC4833">
      <w:pPr>
        <w:rPr>
          <w:sz w:val="16"/>
        </w:rPr>
      </w:pPr>
      <w:r w:rsidRPr="003D0E9B">
        <w:rPr>
          <w:sz w:val="16"/>
        </w:rPr>
        <w:t xml:space="preserve">Thus far in this Article, I have concluded that </w:t>
      </w:r>
      <w:r w:rsidRPr="00876508">
        <w:rPr>
          <w:u w:val="single"/>
        </w:rPr>
        <w:t xml:space="preserve">there is </w:t>
      </w:r>
      <w:r w:rsidRPr="003E1703">
        <w:rPr>
          <w:highlight w:val="green"/>
          <w:u w:val="single"/>
        </w:rPr>
        <w:t xml:space="preserve">a right to </w:t>
      </w:r>
      <w:r w:rsidRPr="009B11B6">
        <w:rPr>
          <w:rStyle w:val="Emphasis"/>
          <w:highlight w:val="green"/>
        </w:rPr>
        <w:t>use</w:t>
      </w:r>
      <w:r w:rsidRPr="003E1703">
        <w:rPr>
          <w:highlight w:val="green"/>
          <w:u w:val="single"/>
        </w:rPr>
        <w:t xml:space="preserve"> outer space </w:t>
      </w:r>
      <w:r w:rsidRPr="009B11B6">
        <w:rPr>
          <w:u w:val="single"/>
        </w:rPr>
        <w:t xml:space="preserve">and celestial bodies </w:t>
      </w:r>
      <w:r w:rsidRPr="00876508">
        <w:rPr>
          <w:u w:val="single"/>
        </w:rPr>
        <w:t xml:space="preserve">that </w:t>
      </w:r>
      <w:r w:rsidRPr="003E1703">
        <w:rPr>
          <w:highlight w:val="green"/>
          <w:u w:val="single"/>
        </w:rPr>
        <w:t xml:space="preserve">is consistent with </w:t>
      </w:r>
      <w:r w:rsidRPr="009B11B6">
        <w:rPr>
          <w:u w:val="single"/>
        </w:rPr>
        <w:t xml:space="preserve">the principle of </w:t>
      </w:r>
      <w:r w:rsidRPr="003E1703">
        <w:rPr>
          <w:highlight w:val="green"/>
          <w:u w:val="single"/>
        </w:rPr>
        <w:t>non-appropriation</w:t>
      </w:r>
      <w:r w:rsidRPr="003D0E9B">
        <w:rPr>
          <w:sz w:val="16"/>
        </w:rPr>
        <w:t xml:space="preserve"> and echoes concepts from Roman law. </w:t>
      </w:r>
      <w:r w:rsidRPr="003E1703">
        <w:rPr>
          <w:highlight w:val="green"/>
          <w:u w:val="single"/>
        </w:rPr>
        <w:t>This</w:t>
      </w:r>
      <w:r w:rsidRPr="00ED5003">
        <w:rPr>
          <w:u w:val="single"/>
        </w:rPr>
        <w:t xml:space="preserve"> right to use </w:t>
      </w:r>
      <w:r w:rsidRPr="003E1703">
        <w:rPr>
          <w:highlight w:val="green"/>
          <w:u w:val="single"/>
        </w:rPr>
        <w:t xml:space="preserve">includes the exploitation of natural resources </w:t>
      </w:r>
      <w:r w:rsidRPr="009B11B6">
        <w:rPr>
          <w:u w:val="single"/>
        </w:rPr>
        <w:t>found in outer space</w:t>
      </w:r>
      <w:r w:rsidRPr="003E1703">
        <w:rPr>
          <w:highlight w:val="green"/>
          <w:u w:val="single"/>
        </w:rPr>
        <w:t>, but</w:t>
      </w:r>
      <w:r w:rsidRPr="00ED5003">
        <w:rPr>
          <w:u w:val="single"/>
        </w:rPr>
        <w:t xml:space="preserve"> it does </w:t>
      </w:r>
      <w:r w:rsidRPr="003E1703">
        <w:rPr>
          <w:highlight w:val="green"/>
          <w:u w:val="single"/>
        </w:rPr>
        <w:t>not</w:t>
      </w:r>
      <w:r w:rsidRPr="00ED5003">
        <w:rPr>
          <w:u w:val="single"/>
        </w:rPr>
        <w:t xml:space="preserve"> include </w:t>
      </w:r>
      <w:r w:rsidRPr="009B11B6">
        <w:rPr>
          <w:u w:val="single"/>
        </w:rPr>
        <w:t xml:space="preserve">other property rights such as </w:t>
      </w:r>
      <w:r w:rsidRPr="003E1703">
        <w:rPr>
          <w:highlight w:val="green"/>
          <w:u w:val="single"/>
        </w:rPr>
        <w:t xml:space="preserve">the right to exclude others, </w:t>
      </w:r>
      <w:r w:rsidRPr="009B11B6">
        <w:rPr>
          <w:u w:val="single"/>
        </w:rPr>
        <w:t>except to the extent it can be derived from use.</w:t>
      </w:r>
      <w:r w:rsidRPr="009B11B6">
        <w:rPr>
          <w:sz w:val="16"/>
        </w:rPr>
        <w:t xml:space="preserve"> In this sense, property rights in outer space are fragmented. While a system of property based sole</w:t>
      </w:r>
      <w:r w:rsidRPr="003D0E9B">
        <w:rPr>
          <w:sz w:val="16"/>
        </w:rPr>
        <w:t xml:space="preserve">ly on a right to use might be sufficient for Grotius or the Romans, in this section, I will argue that it may not be appropriate to incorporate it into outer space for two reasons, each derived from the concepts discussed above. First, the problem of scarcity. Recall that </w:t>
      </w:r>
      <w:r w:rsidRPr="00ED5003">
        <w:rPr>
          <w:u w:val="single"/>
        </w:rPr>
        <w:t>the Romans regarded natural resources like wild animals and fish in the sea as being res nullius primarily because of their abundance, and that one could appropriate it by hunting it, for example, if it is an animal, thus making it one own’s property.</w:t>
      </w:r>
      <w:r w:rsidRPr="003D0E9B">
        <w:rPr>
          <w:sz w:val="16"/>
        </w:rPr>
        <w:t xml:space="preserve"> The Romans treated running water, the sea and seashore as res communis because the sea and its shore is simply so vast that no one could ever hope to control its tempestuous nature and because the existence of their communities depended on it for their survival. </w:t>
      </w:r>
      <w:r w:rsidRPr="00ED5003">
        <w:rPr>
          <w:u w:val="single"/>
        </w:rPr>
        <w:t xml:space="preserve">To an extent, </w:t>
      </w:r>
      <w:r w:rsidRPr="00E45334">
        <w:rPr>
          <w:highlight w:val="green"/>
          <w:u w:val="single"/>
        </w:rPr>
        <w:t>outer space is</w:t>
      </w:r>
      <w:r w:rsidRPr="00E45334">
        <w:rPr>
          <w:u w:val="single"/>
        </w:rPr>
        <w:t xml:space="preserve"> even </w:t>
      </w:r>
      <w:r w:rsidRPr="00E45334">
        <w:rPr>
          <w:highlight w:val="green"/>
          <w:u w:val="single"/>
        </w:rPr>
        <w:t>more abundant than</w:t>
      </w:r>
      <w:r w:rsidRPr="00E45334">
        <w:rPr>
          <w:u w:val="single"/>
        </w:rPr>
        <w:t xml:space="preserve"> the </w:t>
      </w:r>
      <w:r w:rsidRPr="00E45334">
        <w:rPr>
          <w:highlight w:val="green"/>
          <w:u w:val="single"/>
        </w:rPr>
        <w:t xml:space="preserve">ocean, </w:t>
      </w:r>
      <w:r w:rsidRPr="009B11B6">
        <w:rPr>
          <w:u w:val="single"/>
        </w:rPr>
        <w:t xml:space="preserve">and we are enticed into promoting a system of property rights in outer space because of the promise of the untold riches of asteroid mining. But </w:t>
      </w:r>
      <w:proofErr w:type="gramStart"/>
      <w:r w:rsidRPr="009B11B6">
        <w:rPr>
          <w:u w:val="single"/>
        </w:rPr>
        <w:t>as of yet</w:t>
      </w:r>
      <w:proofErr w:type="gramEnd"/>
      <w:r w:rsidRPr="009B11B6">
        <w:rPr>
          <w:u w:val="single"/>
        </w:rPr>
        <w:t xml:space="preserve">, outer space resources are </w:t>
      </w:r>
      <w:r w:rsidRPr="00E45334">
        <w:rPr>
          <w:highlight w:val="green"/>
          <w:u w:val="single"/>
        </w:rPr>
        <w:t>still much more scarce than terrestrial resources because everything is</w:t>
      </w:r>
      <w:r w:rsidRPr="00E45334">
        <w:rPr>
          <w:u w:val="single"/>
        </w:rPr>
        <w:t xml:space="preserve"> just </w:t>
      </w:r>
      <w:r w:rsidRPr="00E45334">
        <w:rPr>
          <w:highlight w:val="green"/>
          <w:u w:val="single"/>
        </w:rPr>
        <w:t xml:space="preserve">so far away. It takes billions of dollars of investment and </w:t>
      </w:r>
      <w:r w:rsidRPr="009B11B6">
        <w:rPr>
          <w:u w:val="single"/>
        </w:rPr>
        <w:t xml:space="preserve">many </w:t>
      </w:r>
      <w:r w:rsidRPr="00E45334">
        <w:rPr>
          <w:highlight w:val="green"/>
          <w:u w:val="single"/>
        </w:rPr>
        <w:t>years to send spacecraft to even the closest celestial bodies.</w:t>
      </w:r>
      <w:r w:rsidRPr="00E45334">
        <w:t xml:space="preserve"> In any case, we now know that fish stocks are not endless, and the ocean is not without bounds – uncontrolled excessive fishing might wipe out the previously abundant resource. </w:t>
      </w:r>
      <w:r w:rsidRPr="00ED5003">
        <w:rPr>
          <w:u w:val="single"/>
        </w:rPr>
        <w:t xml:space="preserve">The rationale of </w:t>
      </w:r>
      <w:r w:rsidRPr="00876508">
        <w:rPr>
          <w:highlight w:val="green"/>
          <w:u w:val="single"/>
        </w:rPr>
        <w:t>scarcity underpins</w:t>
      </w:r>
      <w:r w:rsidRPr="00ED5003">
        <w:rPr>
          <w:u w:val="single"/>
        </w:rPr>
        <w:t xml:space="preserve"> many </w:t>
      </w:r>
      <w:r w:rsidRPr="00876508">
        <w:rPr>
          <w:highlight w:val="green"/>
          <w:u w:val="single"/>
        </w:rPr>
        <w:t>ideas about property</w:t>
      </w:r>
      <w:r w:rsidRPr="00ED5003">
        <w:rPr>
          <w:u w:val="single"/>
        </w:rPr>
        <w:t>.</w:t>
      </w:r>
      <w:r w:rsidRPr="00E45334">
        <w:t xml:space="preserve"> Locke’s theory of property based on productive use assumed conditions where there was no first allocation of property and where resources were abundant: </w:t>
      </w:r>
      <w:r w:rsidRPr="00ED5003">
        <w:rPr>
          <w:u w:val="single"/>
        </w:rPr>
        <w:t xml:space="preserve">Nobody could think himself injured by the drinking of another Man, though he took a good Draught, who had a whole River of the same Water left him to quench his thirst. And </w:t>
      </w:r>
      <w:r w:rsidRPr="00E45334">
        <w:rPr>
          <w:u w:val="single"/>
        </w:rPr>
        <w:t>the case of Land and Water, where there is enough of both, is perfectly the same</w:t>
      </w:r>
      <w:r w:rsidRPr="00ED5003">
        <w:rPr>
          <w:u w:val="single"/>
        </w:rPr>
        <w:t>.</w:t>
      </w:r>
      <w:r w:rsidRPr="003D0E9B">
        <w:rPr>
          <w:sz w:val="16"/>
        </w:rPr>
        <w:t xml:space="preserve">109 Locke assumed that appropriation would only be justified if there was enough for everyone else to appropriate. Hume also thought that the primary purpose of private property was to allocate scarce resources justly.110 </w:t>
      </w:r>
      <w:r w:rsidRPr="00ED5003">
        <w:rPr>
          <w:u w:val="single"/>
        </w:rPr>
        <w:t xml:space="preserve">A consumable and exploitable resource such as </w:t>
      </w:r>
      <w:r w:rsidRPr="00E45334">
        <w:rPr>
          <w:highlight w:val="green"/>
          <w:u w:val="single"/>
        </w:rPr>
        <w:t>natural resource</w:t>
      </w:r>
      <w:r w:rsidRPr="00E45334">
        <w:rPr>
          <w:u w:val="single"/>
        </w:rPr>
        <w:t>s</w:t>
      </w:r>
      <w:r w:rsidRPr="00ED5003">
        <w:rPr>
          <w:u w:val="single"/>
        </w:rPr>
        <w:t xml:space="preserve"> in space or the finite number of </w:t>
      </w:r>
      <w:r w:rsidRPr="00E45334">
        <w:rPr>
          <w:highlight w:val="green"/>
          <w:u w:val="single"/>
        </w:rPr>
        <w:t>allocation</w:t>
      </w:r>
      <w:r w:rsidRPr="00E45334">
        <w:rPr>
          <w:u w:val="single"/>
        </w:rPr>
        <w:t>s</w:t>
      </w:r>
      <w:r w:rsidRPr="00ED5003">
        <w:rPr>
          <w:u w:val="single"/>
        </w:rPr>
        <w:t xml:space="preserve"> on the geostationary orbit </w:t>
      </w:r>
      <w:r w:rsidRPr="00E45334">
        <w:rPr>
          <w:highlight w:val="green"/>
          <w:u w:val="single"/>
        </w:rPr>
        <w:t xml:space="preserve">requires cooperation among States </w:t>
      </w:r>
      <w:proofErr w:type="gramStart"/>
      <w:r w:rsidRPr="00E45334">
        <w:rPr>
          <w:highlight w:val="green"/>
          <w:u w:val="single"/>
        </w:rPr>
        <w:t>in order to</w:t>
      </w:r>
      <w:proofErr w:type="gramEnd"/>
      <w:r w:rsidRPr="00E45334">
        <w:rPr>
          <w:highlight w:val="green"/>
          <w:u w:val="single"/>
        </w:rPr>
        <w:t xml:space="preserve"> manage </w:t>
      </w:r>
      <w:r w:rsidRPr="009B11B6">
        <w:rPr>
          <w:u w:val="single"/>
        </w:rPr>
        <w:t xml:space="preserve">the </w:t>
      </w:r>
      <w:r w:rsidRPr="00E45334">
        <w:rPr>
          <w:highlight w:val="green"/>
          <w:u w:val="single"/>
        </w:rPr>
        <w:t>sustainable use</w:t>
      </w:r>
      <w:r w:rsidRPr="007F50C4">
        <w:rPr>
          <w:u w:val="single"/>
        </w:rPr>
        <w:t xml:space="preserve"> of the resource</w:t>
      </w:r>
      <w:r w:rsidRPr="00ED5003">
        <w:rPr>
          <w:u w:val="single"/>
        </w:rPr>
        <w:t>.</w:t>
      </w:r>
      <w:r w:rsidRPr="003D0E9B">
        <w:rPr>
          <w:sz w:val="16"/>
        </w:rPr>
        <w:t xml:space="preserve"> As Laver recognizes, </w:t>
      </w:r>
      <w:r w:rsidRPr="00ED5003">
        <w:rPr>
          <w:u w:val="single"/>
        </w:rPr>
        <w:t xml:space="preserve">not only is </w:t>
      </w:r>
      <w:r w:rsidRPr="007F50C4">
        <w:rPr>
          <w:u w:val="single"/>
        </w:rPr>
        <w:t>‘space’ in space a scarce resource</w:t>
      </w:r>
      <w:r w:rsidRPr="00ED5003">
        <w:rPr>
          <w:u w:val="single"/>
        </w:rPr>
        <w:t xml:space="preserve">, </w:t>
      </w:r>
      <w:proofErr w:type="gramStart"/>
      <w:r w:rsidRPr="00ED5003">
        <w:rPr>
          <w:u w:val="single"/>
        </w:rPr>
        <w:t>it</w:t>
      </w:r>
      <w:proofErr w:type="gramEnd"/>
      <w:r w:rsidRPr="00ED5003">
        <w:rPr>
          <w:u w:val="single"/>
        </w:rPr>
        <w:t xml:space="preserve"> is also exhaustible in that </w:t>
      </w:r>
      <w:r w:rsidRPr="00E45334">
        <w:rPr>
          <w:highlight w:val="green"/>
          <w:u w:val="single"/>
        </w:rPr>
        <w:t>over-exploitation can result in irreversible tragedy</w:t>
      </w:r>
      <w:r w:rsidRPr="00ED5003">
        <w:rPr>
          <w:u w:val="single"/>
        </w:rPr>
        <w:t>.</w:t>
      </w:r>
      <w:r w:rsidRPr="003D0E9B">
        <w:rPr>
          <w:sz w:val="16"/>
        </w:rPr>
        <w:t xml:space="preserve">111 </w:t>
      </w:r>
      <w:r w:rsidRPr="009B11B6">
        <w:rPr>
          <w:u w:val="single"/>
        </w:rPr>
        <w:t xml:space="preserve">If States are able to use outer space resources at will, </w:t>
      </w:r>
      <w:r w:rsidRPr="00E45334">
        <w:rPr>
          <w:highlight w:val="green"/>
          <w:u w:val="single"/>
        </w:rPr>
        <w:t>this leads to</w:t>
      </w:r>
      <w:r w:rsidRPr="00ED5003">
        <w:rPr>
          <w:u w:val="single"/>
        </w:rPr>
        <w:t xml:space="preserve"> the risk of </w:t>
      </w:r>
      <w:r w:rsidRPr="00E45334">
        <w:rPr>
          <w:u w:val="single"/>
        </w:rPr>
        <w:t xml:space="preserve">exploitation via </w:t>
      </w:r>
      <w:r w:rsidRPr="00E45334">
        <w:rPr>
          <w:highlight w:val="green"/>
          <w:u w:val="single"/>
        </w:rPr>
        <w:t>a tragedy of the commons</w:t>
      </w:r>
      <w:r w:rsidRPr="00ED5003">
        <w:rPr>
          <w:u w:val="single"/>
        </w:rPr>
        <w:t xml:space="preserve"> type situation. </w:t>
      </w:r>
      <w:r w:rsidRPr="007F50C4">
        <w:rPr>
          <w:u w:val="single"/>
        </w:rPr>
        <w:t xml:space="preserve">The tragedy is </w:t>
      </w:r>
      <w:r w:rsidRPr="00E45334">
        <w:rPr>
          <w:highlight w:val="green"/>
          <w:u w:val="single"/>
        </w:rPr>
        <w:t>traditionally resolved either by cooperation or enforcement</w:t>
      </w:r>
      <w:r w:rsidRPr="00E45334">
        <w:rPr>
          <w:u w:val="single"/>
        </w:rPr>
        <w:t xml:space="preserve"> of a full system of property rights.</w:t>
      </w:r>
      <w:r w:rsidRPr="003D0E9B">
        <w:rPr>
          <w:sz w:val="16"/>
        </w:rPr>
        <w:t xml:space="preserve">112 </w:t>
      </w:r>
      <w:r w:rsidRPr="00E45334">
        <w:rPr>
          <w:u w:val="single"/>
        </w:rPr>
        <w:t xml:space="preserve">An international system of </w:t>
      </w:r>
      <w:r w:rsidRPr="00E45334">
        <w:rPr>
          <w:highlight w:val="green"/>
          <w:u w:val="single"/>
        </w:rPr>
        <w:t>cooperation</w:t>
      </w:r>
      <w:r w:rsidRPr="00E45334">
        <w:rPr>
          <w:u w:val="single"/>
        </w:rPr>
        <w:t xml:space="preserve"> to share the benefits of exploitation </w:t>
      </w:r>
      <w:r w:rsidRPr="00E45334">
        <w:rPr>
          <w:highlight w:val="green"/>
          <w:u w:val="single"/>
        </w:rPr>
        <w:t xml:space="preserve">is unlikely, as demonstrated by </w:t>
      </w:r>
      <w:r w:rsidRPr="00E45334">
        <w:rPr>
          <w:u w:val="single"/>
        </w:rPr>
        <w:t xml:space="preserve">the failure of </w:t>
      </w:r>
      <w:r w:rsidRPr="00E45334">
        <w:rPr>
          <w:highlight w:val="green"/>
          <w:u w:val="single"/>
        </w:rPr>
        <w:t>the Moon Agreement</w:t>
      </w:r>
      <w:r w:rsidRPr="00E45334">
        <w:rPr>
          <w:u w:val="single"/>
        </w:rPr>
        <w:t xml:space="preserve">, </w:t>
      </w:r>
      <w:r w:rsidRPr="007F50C4">
        <w:rPr>
          <w:highlight w:val="green"/>
          <w:u w:val="single"/>
        </w:rPr>
        <w:t>and a full system of property rights does not</w:t>
      </w:r>
      <w:r w:rsidRPr="00E45334">
        <w:rPr>
          <w:u w:val="single"/>
        </w:rPr>
        <w:t xml:space="preserve"> currently </w:t>
      </w:r>
      <w:r w:rsidRPr="007F50C4">
        <w:rPr>
          <w:highlight w:val="green"/>
          <w:u w:val="single"/>
        </w:rPr>
        <w:t xml:space="preserve">exist at international law, only the </w:t>
      </w:r>
      <w:r w:rsidRPr="009B11B6">
        <w:rPr>
          <w:u w:val="single"/>
        </w:rPr>
        <w:t>privilege</w:t>
      </w:r>
      <w:r w:rsidRPr="007F50C4">
        <w:rPr>
          <w:highlight w:val="green"/>
          <w:u w:val="single"/>
        </w:rPr>
        <w:t xml:space="preserve">-right to use </w:t>
      </w:r>
      <w:r w:rsidRPr="009B11B6">
        <w:rPr>
          <w:u w:val="single"/>
        </w:rPr>
        <w:t xml:space="preserve">sitting </w:t>
      </w:r>
      <w:r w:rsidRPr="007F50C4">
        <w:rPr>
          <w:highlight w:val="green"/>
          <w:u w:val="single"/>
        </w:rPr>
        <w:t>under the auspices of non-appropriation</w:t>
      </w:r>
      <w:r w:rsidRPr="00E45334">
        <w:rPr>
          <w:u w:val="single"/>
        </w:rPr>
        <w:t>.</w:t>
      </w:r>
    </w:p>
    <w:bookmarkEnd w:id="0"/>
    <w:p w14:paraId="4E07B5C3" w14:textId="083E4883" w:rsidR="00DC4833" w:rsidRDefault="003321CD" w:rsidP="00DC4833">
      <w:pPr>
        <w:pStyle w:val="Heading3"/>
      </w:pPr>
      <w:r>
        <w:t>Contention 2 Mining</w:t>
      </w:r>
    </w:p>
    <w:p w14:paraId="18D4D33B" w14:textId="77777777" w:rsidR="00DC4833" w:rsidRDefault="00DC4833" w:rsidP="00DC4833">
      <w:pPr>
        <w:pStyle w:val="Heading4"/>
      </w:pPr>
      <w:r>
        <w:t xml:space="preserve">Commercial </w:t>
      </w:r>
      <w:r>
        <w:rPr>
          <w:u w:val="single"/>
        </w:rPr>
        <w:t>asteroid mining</w:t>
      </w:r>
      <w:r>
        <w:t xml:space="preserve"> is coming now – </w:t>
      </w:r>
      <w:r>
        <w:rPr>
          <w:u w:val="single"/>
        </w:rPr>
        <w:t>lower costs</w:t>
      </w:r>
      <w:r>
        <w:t xml:space="preserve"> and improving </w:t>
      </w:r>
      <w:r>
        <w:rPr>
          <w:u w:val="single"/>
        </w:rPr>
        <w:t>tech</w:t>
      </w:r>
      <w:r>
        <w:t xml:space="preserve"> make it economically </w:t>
      </w:r>
      <w:r>
        <w:rPr>
          <w:u w:val="single"/>
        </w:rPr>
        <w:t>viable</w:t>
      </w:r>
      <w:r>
        <w:t xml:space="preserve"> – and the </w:t>
      </w:r>
      <w:r>
        <w:rPr>
          <w:u w:val="single"/>
        </w:rPr>
        <w:t>legal basis</w:t>
      </w:r>
      <w:r>
        <w:t xml:space="preserve"> is already in place in multiple countries– that helps acquire </w:t>
      </w:r>
      <w:r>
        <w:rPr>
          <w:u w:val="single"/>
        </w:rPr>
        <w:t xml:space="preserve">water </w:t>
      </w:r>
      <w:r>
        <w:t xml:space="preserve">for </w:t>
      </w:r>
      <w:r>
        <w:rPr>
          <w:u w:val="single"/>
        </w:rPr>
        <w:t>rocket fuel</w:t>
      </w:r>
      <w:r>
        <w:t xml:space="preserve"> and </w:t>
      </w:r>
      <w:r>
        <w:rPr>
          <w:u w:val="single"/>
        </w:rPr>
        <w:t>rare earth metals</w:t>
      </w:r>
      <w:r>
        <w:t xml:space="preserve"> </w:t>
      </w:r>
    </w:p>
    <w:p w14:paraId="37B84CA9" w14:textId="77777777" w:rsidR="00DC4833" w:rsidRDefault="00DC4833" w:rsidP="00DC4833">
      <w:pPr>
        <w:rPr>
          <w:b/>
          <w:sz w:val="26"/>
          <w:szCs w:val="26"/>
        </w:rPr>
      </w:pPr>
      <w:r>
        <w:rPr>
          <w:b/>
          <w:sz w:val="26"/>
          <w:szCs w:val="26"/>
        </w:rPr>
        <w:t>Gilbert 21</w:t>
      </w:r>
    </w:p>
    <w:p w14:paraId="3461BB26" w14:textId="77777777" w:rsidR="00DC4833" w:rsidRPr="00EA6496" w:rsidRDefault="00DC4833" w:rsidP="00DC4833">
      <w:r w:rsidRPr="00A1536A">
        <w:t xml:space="preserve">Alex Gilbert is a complex systems researcher and a PhD student in space resources at the Colorado School of Mines. "Mining in Space Is Coming." Milken Institute Review, April 26, 2021, </w:t>
      </w:r>
      <w:hyperlink r:id="rId6">
        <w:r w:rsidRPr="00A1536A">
          <w:rPr>
            <w:rStyle w:val="Hyperlink"/>
          </w:rPr>
          <w:t>www.milkenreview.org/articles/mining-in-space-is-coming</w:t>
        </w:r>
      </w:hyperlink>
      <w:r w:rsidRPr="00A1536A">
        <w:t xml:space="preserve">. [Quality </w:t>
      </w:r>
      <w:r w:rsidRPr="00EA6496">
        <w:t>Control] -recut CAT</w:t>
      </w:r>
    </w:p>
    <w:p w14:paraId="24556CC9" w14:textId="77777777" w:rsidR="00DC4833" w:rsidRPr="00EA6496" w:rsidRDefault="00DC4833" w:rsidP="00DC4833">
      <w:pPr>
        <w:rPr>
          <w:sz w:val="12"/>
        </w:rPr>
      </w:pPr>
      <w:r w:rsidRPr="00EA6496">
        <w:rPr>
          <w:sz w:val="12"/>
        </w:rPr>
        <w:t xml:space="preserve">Space exploration is back. after decades of disappointment, a combination of better technology, falling costs and a rush of competitive energy from the private sector has put space travel front and center. indeed, many analysts (even some with their feet on the ground) believe that commercial developments in the space industry may be on the cusp of starting the largest resource rush in history: mining on the Moon, </w:t>
      </w:r>
      <w:proofErr w:type="gramStart"/>
      <w:r w:rsidRPr="00EA6496">
        <w:rPr>
          <w:sz w:val="12"/>
        </w:rPr>
        <w:t>Mars</w:t>
      </w:r>
      <w:proofErr w:type="gramEnd"/>
      <w:r w:rsidRPr="00EA6496">
        <w:rPr>
          <w:sz w:val="12"/>
        </w:rPr>
        <w:t xml:space="preserve"> and asteroids. While this may sound fantastical, some baby steps toward the goal have already been taken. </w:t>
      </w:r>
      <w:r w:rsidRPr="00EA6496">
        <w:rPr>
          <w:rStyle w:val="StyleUnderline"/>
        </w:rPr>
        <w:t xml:space="preserve">Last year, </w:t>
      </w:r>
      <w:r w:rsidRPr="00EA6496">
        <w:rPr>
          <w:rStyle w:val="StyleUnderline"/>
          <w:highlight w:val="green"/>
        </w:rPr>
        <w:t xml:space="preserve">NASA awarded contracts to four companies to extract </w:t>
      </w:r>
      <w:r w:rsidRPr="00EA6496">
        <w:rPr>
          <w:rStyle w:val="StyleUnderline"/>
        </w:rPr>
        <w:t xml:space="preserve">small amounts of </w:t>
      </w:r>
      <w:r w:rsidRPr="00EA6496">
        <w:rPr>
          <w:rStyle w:val="StyleUnderline"/>
          <w:highlight w:val="green"/>
        </w:rPr>
        <w:t>lunar regolith by 2024</w:t>
      </w:r>
      <w:r w:rsidRPr="00EA6496">
        <w:rPr>
          <w:rStyle w:val="StyleUnderline"/>
        </w:rPr>
        <w:t xml:space="preserve">, effectively </w:t>
      </w:r>
      <w:r w:rsidRPr="00EA6496">
        <w:rPr>
          <w:rStyle w:val="StyleUnderline"/>
          <w:highlight w:val="green"/>
        </w:rPr>
        <w:t xml:space="preserve">beginning </w:t>
      </w:r>
      <w:r w:rsidRPr="00EA6496">
        <w:rPr>
          <w:rStyle w:val="StyleUnderline"/>
        </w:rPr>
        <w:t xml:space="preserve">the era of </w:t>
      </w:r>
      <w:r w:rsidRPr="00EA6496">
        <w:rPr>
          <w:rStyle w:val="StyleUnderline"/>
          <w:highlight w:val="green"/>
        </w:rPr>
        <w:t>commercial space mining</w:t>
      </w:r>
      <w:r w:rsidRPr="00EA6496">
        <w:rPr>
          <w:sz w:val="12"/>
        </w:rPr>
        <w:t xml:space="preserve">. Whether this proves to be the dawn of a gigantic adjunct to mining on earth — and more immediately, a key to unlocking cost-effective space travel — will turn on the answers to a host of questions ranging from what resources can be efficiently. </w:t>
      </w:r>
      <w:r w:rsidRPr="00EA6496">
        <w:rPr>
          <w:rStyle w:val="StyleUnderline"/>
        </w:rPr>
        <w:t xml:space="preserve">As every fan of science fiction knows, the resources of the solar system appear virtually unlimited compared to those on Earth. There are whole other planets, dozens of moons, thousands of massive </w:t>
      </w:r>
      <w:proofErr w:type="gramStart"/>
      <w:r w:rsidRPr="00EA6496">
        <w:rPr>
          <w:rStyle w:val="StyleUnderline"/>
        </w:rPr>
        <w:t>asteroids</w:t>
      </w:r>
      <w:proofErr w:type="gramEnd"/>
      <w:r w:rsidRPr="00EA6496">
        <w:rPr>
          <w:rStyle w:val="StyleUnderline"/>
        </w:rPr>
        <w:t xml:space="preserve"> and millions of small ones that doubtless contain humungous quantities of materials that are scarce and very valuable (back on Earth)</w:t>
      </w:r>
      <w:r w:rsidRPr="00EA6496">
        <w:rPr>
          <w:sz w:val="12"/>
        </w:rPr>
        <w:t xml:space="preserve">. Visionaries including Jeff Bezos imagine heavy industry moving to space and Earth becoming a residential area. However, as entrepreneurs look to harness the riches beyond the atmosphere, access to space resources remains tangled in the realities of economics and governance. 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EA6496">
        <w:rPr>
          <w:sz w:val="12"/>
        </w:rPr>
        <w:t>finance</w:t>
      </w:r>
      <w:proofErr w:type="gramEnd"/>
      <w:r w:rsidRPr="00EA6496">
        <w:rPr>
          <w:sz w:val="12"/>
        </w:rPr>
        <w:t xml:space="preserve"> and business models. That said, there’s no grass growing under potential pioneers’ feet. Potential economic, </w:t>
      </w:r>
      <w:proofErr w:type="gramStart"/>
      <w:r w:rsidRPr="00EA6496">
        <w:rPr>
          <w:sz w:val="12"/>
        </w:rPr>
        <w:t>scientific</w:t>
      </w:r>
      <w:proofErr w:type="gramEnd"/>
      <w:r w:rsidRPr="00EA6496">
        <w:rPr>
          <w:sz w:val="12"/>
        </w:rPr>
        <w:t xml:space="preserve"> and even security benefits underlie an emerging geopolitical competition to pursue space mining. </w:t>
      </w:r>
      <w:r w:rsidRPr="00EA6496">
        <w:rPr>
          <w:rStyle w:val="StyleUnderline"/>
        </w:rPr>
        <w:t xml:space="preserve">The United States is rapidly emerging as a front-runner, in part due to its ambitious Artemis Program to lead a multinational consortium back to the Moon. But it is also a leader in creating a legal infrastructure for mineral exploitation. </w:t>
      </w:r>
      <w:r w:rsidRPr="00EA6496">
        <w:rPr>
          <w:rStyle w:val="StyleUnderline"/>
          <w:highlight w:val="green"/>
        </w:rPr>
        <w:t>The U</w:t>
      </w:r>
      <w:r w:rsidRPr="00EA6496">
        <w:rPr>
          <w:rStyle w:val="StyleUnderline"/>
        </w:rPr>
        <w:t xml:space="preserve">nited </w:t>
      </w:r>
      <w:r w:rsidRPr="00EA6496">
        <w:rPr>
          <w:rStyle w:val="StyleUnderline"/>
          <w:highlight w:val="green"/>
        </w:rPr>
        <w:t>S</w:t>
      </w:r>
      <w:r w:rsidRPr="00EA6496">
        <w:rPr>
          <w:rStyle w:val="StyleUnderline"/>
        </w:rPr>
        <w:t xml:space="preserve">tates </w:t>
      </w:r>
      <w:r w:rsidRPr="00EA6496">
        <w:rPr>
          <w:rStyle w:val="StyleUnderline"/>
          <w:highlight w:val="green"/>
        </w:rPr>
        <w:t>has adopted the world’s first space resources law</w:t>
      </w:r>
      <w:r w:rsidRPr="00EA6496">
        <w:rPr>
          <w:rStyle w:val="StyleUnderline"/>
        </w:rPr>
        <w:t xml:space="preserve">, </w:t>
      </w:r>
      <w:r w:rsidRPr="00EA6496">
        <w:rPr>
          <w:rStyle w:val="StyleUnderline"/>
          <w:highlight w:val="green"/>
        </w:rPr>
        <w:t xml:space="preserve">recognizing </w:t>
      </w:r>
      <w:r w:rsidRPr="00EA6496">
        <w:rPr>
          <w:rStyle w:val="StyleUnderline"/>
        </w:rPr>
        <w:t xml:space="preserve">the </w:t>
      </w:r>
      <w:r w:rsidRPr="00EA6496">
        <w:rPr>
          <w:rStyle w:val="StyleUnderline"/>
          <w:highlight w:val="green"/>
        </w:rPr>
        <w:t xml:space="preserve">property rights of private companies </w:t>
      </w:r>
      <w:r w:rsidRPr="00EA6496">
        <w:rPr>
          <w:rStyle w:val="StyleUnderline"/>
        </w:rPr>
        <w:t xml:space="preserve">and individuals </w:t>
      </w:r>
      <w:r w:rsidRPr="00EA6496">
        <w:rPr>
          <w:rStyle w:val="StyleUnderline"/>
          <w:highlight w:val="green"/>
        </w:rPr>
        <w:t xml:space="preserve">to materials </w:t>
      </w:r>
      <w:r w:rsidRPr="00EA6496">
        <w:rPr>
          <w:rStyle w:val="StyleUnderline"/>
        </w:rPr>
        <w:t xml:space="preserve">gathered </w:t>
      </w:r>
      <w:r w:rsidRPr="00EA6496">
        <w:rPr>
          <w:rStyle w:val="StyleUnderline"/>
          <w:highlight w:val="green"/>
        </w:rPr>
        <w:t>in space</w:t>
      </w:r>
      <w:r w:rsidRPr="00EA6496">
        <w:rPr>
          <w:sz w:val="12"/>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EA6496">
        <w:rPr>
          <w:sz w:val="12"/>
        </w:rPr>
        <w:t>India</w:t>
      </w:r>
      <w:proofErr w:type="gramEnd"/>
      <w:r w:rsidRPr="00EA6496">
        <w:rPr>
          <w:sz w:val="12"/>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w:t>
      </w:r>
      <w:r w:rsidRPr="00EA6496">
        <w:rPr>
          <w:rStyle w:val="StyleUnderline"/>
        </w:rPr>
        <w:t xml:space="preserve">Mining space for materials, of course, is another matter. In the past several decades, planetary science has confirmed what has long been suspected: celestial bodies are potential sources for dozens of natural materials that, in the right time and place, are incredibly valuable. Of these, water may be the most attractive in the near-term, because — with assistance from solar energy or nuclear fission — H2O can be split into hydrogen and oxygen to make rocket propellant, facilitating in-space refueling. So-called </w:t>
      </w:r>
      <w:r w:rsidRPr="00EA6496">
        <w:rPr>
          <w:rStyle w:val="StyleUnderline"/>
          <w:highlight w:val="green"/>
        </w:rPr>
        <w:t xml:space="preserve">“rare earth” metals are </w:t>
      </w:r>
      <w:r w:rsidRPr="00EA6496">
        <w:rPr>
          <w:rStyle w:val="StyleUnderline"/>
        </w:rPr>
        <w:t xml:space="preserve">also </w:t>
      </w:r>
      <w:r w:rsidRPr="00EA6496">
        <w:rPr>
          <w:rStyle w:val="StyleUnderline"/>
          <w:highlight w:val="green"/>
        </w:rPr>
        <w:t xml:space="preserve">potential targets of asteroid miners </w:t>
      </w:r>
      <w:r w:rsidRPr="00EA6496">
        <w:rPr>
          <w:rStyle w:val="StyleUnderline"/>
        </w:rPr>
        <w:t xml:space="preserve">intending to service Earth markets. Consisting of 17 elements, including lanthanum, neodymium, and yttrium, these critical materials (most of which are today mined in China at great environmental cost) are required for electronics. And </w:t>
      </w:r>
      <w:r w:rsidRPr="00EA6496">
        <w:rPr>
          <w:rStyle w:val="StyleUnderline"/>
          <w:highlight w:val="green"/>
        </w:rPr>
        <w:t>they loom as bottlenecks in making the transition from fossil fuels to renewables</w:t>
      </w:r>
      <w:r w:rsidRPr="00EA6496">
        <w:rPr>
          <w:rStyle w:val="StyleUnderline"/>
        </w:rPr>
        <w:t xml:space="preserve"> backed up by battery storage.</w:t>
      </w:r>
    </w:p>
    <w:p w14:paraId="7C3B1589" w14:textId="77777777" w:rsidR="00DC4833" w:rsidRDefault="00DC4833" w:rsidP="00DC4833">
      <w:pPr>
        <w:pStyle w:val="Heading4"/>
      </w:pPr>
      <w:r>
        <w:t>The plan’s ban on appropriation of outer space prevents commercial mining</w:t>
      </w:r>
    </w:p>
    <w:p w14:paraId="01B623A8" w14:textId="77777777" w:rsidR="00DC4833" w:rsidRPr="00EA6496" w:rsidRDefault="00DC4833" w:rsidP="00DC4833">
      <w:pPr>
        <w:rPr>
          <w:rStyle w:val="Style13ptBold"/>
        </w:rPr>
      </w:pPr>
      <w:r w:rsidRPr="00EA6496">
        <w:rPr>
          <w:rStyle w:val="Style13ptBold"/>
        </w:rPr>
        <w:t>Meyers 15</w:t>
      </w:r>
    </w:p>
    <w:p w14:paraId="43829350" w14:textId="77777777" w:rsidR="00DC4833" w:rsidRDefault="00DC4833" w:rsidP="00DC4833">
      <w:r>
        <w:t xml:space="preserve">Meyers, Ross. J.D. candidate at the University of Oregon Law School. "The doctrine of appropriation and asteroid mining: incentivizing the private exploration and development of outer space." Or. Rev. Int'l L. 17 (2015): 183. Italics in original. [Quality </w:t>
      </w:r>
      <w:proofErr w:type="gramStart"/>
      <w:r>
        <w:t>Control]  -</w:t>
      </w:r>
      <w:proofErr w:type="gramEnd"/>
      <w:r>
        <w:t>recut CAT</w:t>
      </w:r>
    </w:p>
    <w:p w14:paraId="035A2F26" w14:textId="77777777" w:rsidR="00DC4833" w:rsidRPr="00F36B6E" w:rsidRDefault="00DC4833" w:rsidP="00DC4833">
      <w:pPr>
        <w:rPr>
          <w:sz w:val="12"/>
        </w:rPr>
      </w:pPr>
      <w:r w:rsidRPr="00F36B6E">
        <w:rPr>
          <w:rStyle w:val="StyleUnderline"/>
          <w:highlight w:val="green"/>
        </w:rPr>
        <w:t xml:space="preserve">The doctrine of appropriation is a reasonable rule for adjudicating </w:t>
      </w:r>
      <w:r w:rsidRPr="00EA6496">
        <w:rPr>
          <w:rStyle w:val="StyleUnderline"/>
        </w:rPr>
        <w:t xml:space="preserve">asteroid claims, and it could easily be modified to apply to </w:t>
      </w:r>
      <w:r w:rsidRPr="00F36B6E">
        <w:rPr>
          <w:rStyle w:val="StyleUnderline"/>
          <w:highlight w:val="green"/>
        </w:rPr>
        <w:t>asteroid mining</w:t>
      </w:r>
      <w:r w:rsidRPr="00F36B6E">
        <w:rPr>
          <w:sz w:val="12"/>
        </w:rPr>
        <w:t xml:space="preserve">. In the context of water rights, the doctrine of appropriation requires that the claimant be a landowner </w:t>
      </w:r>
      <w:proofErr w:type="gramStart"/>
      <w:r w:rsidRPr="00F36B6E">
        <w:rPr>
          <w:sz w:val="12"/>
        </w:rPr>
        <w:t>in order to</w:t>
      </w:r>
      <w:proofErr w:type="gramEnd"/>
      <w:r w:rsidRPr="00F36B6E">
        <w:rPr>
          <w:sz w:val="12"/>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 In the context of water rights, an appropriator obtains rights only to water that he or she can reasonably put to beneficial use. The metals contained in asteroids have a high level of marketability. For that reason, a mining entity could potentially put any amount of obtained metal to beneficial use, in the sense that the resources can be sold. This, however, would defeat the purpose of the rule, which is to limit such unreasonable claims. To ameliorate this problem, the doctrine of appropriation could be modified to define "beneficial use "constructively by providing that beneficial use is assumed for any resources that have been removed from the asteroid that the mining entity can reasonably hope to transport to market in a return journey. With the astronomical cost of undertaking a trip to such an asteroid, this modification would limit mining entities to only what they can carry back, thereby leaving the untapped resources available to other entities capable of making the same trip. Considering the size and profitability of metal deposits on asteroids, this modification to the doctrine of appropriation would not be overly burdensome to corporate interests. At the same time, it would satisfy the economic imperative of promoting the rapid development of asteroid resources. By changing the landowner requirement, and qualifying the “beneficial use" language, the doctrine of appropriation would be essentially ready for application to asteroid mining claims.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State parties or private entities may, upon actual possession, lay claim to natural resources found on or below the surface of asteroids. </w:t>
      </w:r>
      <w:r w:rsidRPr="00F36B6E">
        <w:rPr>
          <w:rStyle w:val="StyleUnderline"/>
          <w:highlight w:val="green"/>
        </w:rPr>
        <w:t xml:space="preserve">Rights to appropriate </w:t>
      </w:r>
      <w:r w:rsidRPr="00EA6496">
        <w:rPr>
          <w:rStyle w:val="StyleUnderline"/>
        </w:rPr>
        <w:t xml:space="preserve">are given in order of seniority, </w:t>
      </w:r>
      <w:r w:rsidRPr="00F36B6E">
        <w:rPr>
          <w:rStyle w:val="StyleUnderline"/>
          <w:highlight w:val="green"/>
        </w:rPr>
        <w:t>start</w:t>
      </w:r>
      <w:r w:rsidRPr="00EA6496">
        <w:rPr>
          <w:rStyle w:val="StyleUnderline"/>
        </w:rPr>
        <w:t xml:space="preserve">ing </w:t>
      </w:r>
      <w:r w:rsidRPr="00F36B6E">
        <w:rPr>
          <w:rStyle w:val="StyleUnderline"/>
        </w:rPr>
        <w:t>with the first party to land on the surface of the asteroid and establish control over the resources, be it water, methane, metal, or</w:t>
      </w:r>
      <w:r w:rsidRPr="00EA6496">
        <w:rPr>
          <w:rStyle w:val="StyleUnderline"/>
        </w:rPr>
        <w:t xml:space="preserve"> any other beneficial substances. A party will be said to have established control over a resource </w:t>
      </w:r>
      <w:r w:rsidRPr="00F36B6E">
        <w:rPr>
          <w:rStyle w:val="StyleUnderline"/>
          <w:highlight w:val="green"/>
        </w:rPr>
        <w:t>once he has mined the substance and removed it from the asteroid</w:t>
      </w:r>
      <w:r w:rsidRPr="00F36B6E">
        <w:rPr>
          <w:sz w:val="12"/>
        </w:rPr>
        <w:t xml:space="preserve">. A senior appropriator may use as much of the asteroid's resources as he can take from the asteroid and put to beneficial </w:t>
      </w:r>
      <w:proofErr w:type="gramStart"/>
      <w:r w:rsidRPr="00F36B6E">
        <w:rPr>
          <w:sz w:val="12"/>
        </w:rPr>
        <w:t>use, and</w:t>
      </w:r>
      <w:proofErr w:type="gramEnd"/>
      <w:r w:rsidRPr="00F36B6E">
        <w:rPr>
          <w:sz w:val="12"/>
        </w:rPr>
        <w:t xml:space="preserve"> may continue to enlarge his share until another junior appropriator begins to appropriate resources from source for beneficial use. For the purposes of this Agreement, "beneficial use “refers to the </w:t>
      </w:r>
      <w:proofErr w:type="gramStart"/>
      <w:r w:rsidRPr="00F36B6E">
        <w:rPr>
          <w:sz w:val="12"/>
        </w:rPr>
        <w:t>amount</w:t>
      </w:r>
      <w:proofErr w:type="gramEnd"/>
      <w:r w:rsidRPr="00F36B6E">
        <w:rPr>
          <w:sz w:val="12"/>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F36B6E">
        <w:rPr>
          <w:sz w:val="12"/>
        </w:rPr>
        <w:t>use, and</w:t>
      </w:r>
      <w:proofErr w:type="gramEnd"/>
      <w:r w:rsidRPr="00F36B6E">
        <w:rPr>
          <w:sz w:val="12"/>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F36B6E">
        <w:rPr>
          <w:sz w:val="12"/>
        </w:rPr>
        <w:t>it, and</w:t>
      </w:r>
      <w:proofErr w:type="gramEnd"/>
      <w:r w:rsidRPr="00F36B6E">
        <w:rPr>
          <w:sz w:val="12"/>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F36B6E">
        <w:rPr>
          <w:sz w:val="12"/>
        </w:rPr>
        <w:t>general public</w:t>
      </w:r>
      <w:proofErr w:type="gramEnd"/>
      <w:r w:rsidRPr="00F36B6E">
        <w:rPr>
          <w:sz w:val="12"/>
        </w:rPr>
        <w:t xml:space="preserve">, and the scientific community. </w:t>
      </w:r>
      <w:proofErr w:type="gramStart"/>
      <w:r w:rsidRPr="00F36B6E">
        <w:rPr>
          <w:sz w:val="12"/>
        </w:rPr>
        <w:t>In the event that</w:t>
      </w:r>
      <w:proofErr w:type="gramEnd"/>
      <w:r w:rsidRPr="00F36B6E">
        <w:rPr>
          <w:sz w:val="12"/>
        </w:rPr>
        <w:t xml:space="preserve"> the asteroid is on a collision course with any other celestial body, all state parties agree to follow the course of action suggested by the United Nations. Should the United Nations </w:t>
      </w:r>
      <w:proofErr w:type="gramStart"/>
      <w:r w:rsidRPr="00F36B6E">
        <w:rPr>
          <w:sz w:val="12"/>
        </w:rPr>
        <w:t>decide</w:t>
      </w:r>
      <w:proofErr w:type="gramEnd"/>
      <w:r w:rsidRPr="00F36B6E">
        <w:rPr>
          <w:sz w:val="12"/>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r w:rsidRPr="00EA6496">
        <w:rPr>
          <w:rStyle w:val="StyleUnderline"/>
        </w:rPr>
        <w:t>There is no doubt that asteroids may be extremely beneficial to mankind, both as a source of resources and as a jumping-off point to far off locations in space</w:t>
      </w:r>
      <w:r w:rsidRPr="00F36B6E">
        <w:rPr>
          <w:sz w:val="12"/>
        </w:rPr>
        <w:t xml:space="preserve">. The human-race has progressed scientifically and technologically to the point that space travel is within commercial reach, and the need for new international laws governing the ownership of space has never been more apparent. The Outer Space Treaty of 1968made great strides in developing rational rules for space and many of its provisions should be maintained in their original form. </w:t>
      </w:r>
      <w:r w:rsidRPr="00EA6496">
        <w:rPr>
          <w:rStyle w:val="StyleUnderline"/>
        </w:rPr>
        <w:t xml:space="preserve">However, by </w:t>
      </w:r>
      <w:r w:rsidRPr="00F36B6E">
        <w:rPr>
          <w:rStyle w:val="StyleUnderline"/>
          <w:highlight w:val="green"/>
        </w:rPr>
        <w:t xml:space="preserve">allowing ownership of asteroids </w:t>
      </w:r>
      <w:r w:rsidRPr="00EA6496">
        <w:rPr>
          <w:rStyle w:val="StyleUnderline"/>
        </w:rPr>
        <w:t xml:space="preserve">under the doctrine of appropriation, the international community </w:t>
      </w:r>
      <w:r w:rsidRPr="00F36B6E">
        <w:rPr>
          <w:rStyle w:val="StyleUnderline"/>
          <w:highlight w:val="green"/>
        </w:rPr>
        <w:t xml:space="preserve">can incentivize </w:t>
      </w:r>
      <w:r w:rsidRPr="00EA6496">
        <w:rPr>
          <w:rStyle w:val="StyleUnderline"/>
        </w:rPr>
        <w:t xml:space="preserve">the </w:t>
      </w:r>
      <w:r w:rsidRPr="00F36B6E">
        <w:rPr>
          <w:rStyle w:val="StyleUnderline"/>
          <w:highlight w:val="green"/>
        </w:rPr>
        <w:t xml:space="preserve">exploration and development of space </w:t>
      </w:r>
      <w:r w:rsidRPr="00EA6496">
        <w:rPr>
          <w:rStyle w:val="StyleUnderline"/>
        </w:rPr>
        <w:t xml:space="preserve">in a way that reflects the needs of society in general, without vesting an absolute monopoly in a single entity. The doctrine of appropriation helped drive American westward expansion, and its application to space mining would help drive </w:t>
      </w:r>
      <w:proofErr w:type="gramStart"/>
      <w:r w:rsidRPr="00EA6496">
        <w:rPr>
          <w:rStyle w:val="StyleUnderline"/>
        </w:rPr>
        <w:t>the human race</w:t>
      </w:r>
      <w:proofErr w:type="gramEnd"/>
      <w:r w:rsidRPr="00EA6496">
        <w:rPr>
          <w:rStyle w:val="StyleUnderline"/>
        </w:rPr>
        <w:t xml:space="preserve"> in its expansion into the space, the final frontier</w:t>
      </w:r>
      <w:r w:rsidRPr="00F36B6E">
        <w:rPr>
          <w:sz w:val="12"/>
        </w:rPr>
        <w:t>.</w:t>
      </w:r>
    </w:p>
    <w:p w14:paraId="35CF6912" w14:textId="77777777" w:rsidR="00DC4833" w:rsidRPr="00100A2B" w:rsidRDefault="00DC4833" w:rsidP="00DC4833">
      <w:pPr>
        <w:pStyle w:val="Heading4"/>
        <w:rPr>
          <w:rFonts w:cs="Calibri"/>
        </w:rPr>
      </w:pPr>
      <w:r>
        <w:rPr>
          <w:rFonts w:cs="Calibri"/>
        </w:rPr>
        <w:t>That wrecks the 1ACs warming advantage – climate solutions depend on REMs</w:t>
      </w:r>
    </w:p>
    <w:p w14:paraId="70FEAE14" w14:textId="77777777" w:rsidR="00DC4833" w:rsidRPr="00337FDF" w:rsidRDefault="00DC4833" w:rsidP="00DC4833">
      <w:pPr>
        <w:rPr>
          <w:rStyle w:val="Style13ptBold"/>
        </w:rPr>
      </w:pPr>
      <w:r w:rsidRPr="00337FDF">
        <w:rPr>
          <w:rStyle w:val="Style13ptBold"/>
        </w:rPr>
        <w:t xml:space="preserve">Arrobas et al 17 </w:t>
      </w:r>
    </w:p>
    <w:p w14:paraId="75692D99" w14:textId="77777777" w:rsidR="00DC4833" w:rsidRPr="00337FDF" w:rsidRDefault="00DC4833" w:rsidP="00DC4833">
      <w:pPr>
        <w:rPr>
          <w:sz w:val="12"/>
          <w:szCs w:val="12"/>
        </w:rPr>
      </w:pPr>
      <w:r w:rsidRPr="00337FDF">
        <w:rPr>
          <w:sz w:val="12"/>
          <w:szCs w:val="12"/>
        </w:rPr>
        <w:t xml:space="preserve">[(Daniele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337FDF">
        <w:rPr>
          <w:sz w:val="12"/>
          <w:szCs w:val="12"/>
        </w:rPr>
        <w:t>Jagabanta</w:t>
      </w:r>
      <w:proofErr w:type="spellEnd"/>
      <w:r w:rsidRPr="00337FDF">
        <w:rPr>
          <w:sz w:val="12"/>
          <w:szCs w:val="12"/>
        </w:rPr>
        <w:t xml:space="preserve"> </w:t>
      </w:r>
      <w:proofErr w:type="spellStart"/>
      <w:r w:rsidRPr="00337FDF">
        <w:rPr>
          <w:sz w:val="12"/>
          <w:szCs w:val="12"/>
        </w:rPr>
        <w:t>Ningthoujam</w:t>
      </w:r>
      <w:proofErr w:type="spellEnd"/>
      <w:r w:rsidRPr="00337FDF">
        <w:rPr>
          <w:sz w:val="12"/>
          <w:szCs w:val="12"/>
        </w:rPr>
        <w:t xml:space="preserve"> has an MA in international economics and international development from JHU and a BS in </w:t>
      </w:r>
      <w:proofErr w:type="spellStart"/>
      <w:r w:rsidRPr="00337FDF">
        <w:rPr>
          <w:sz w:val="12"/>
          <w:szCs w:val="12"/>
        </w:rPr>
        <w:t>MechE</w:t>
      </w:r>
      <w:proofErr w:type="spellEnd"/>
      <w:r w:rsidRPr="00337FDF">
        <w:rPr>
          <w:sz w:val="12"/>
          <w:szCs w:val="12"/>
        </w:rPr>
        <w:t xml:space="preserve"> from Natl University of Singapore, John </w:t>
      </w:r>
      <w:proofErr w:type="spellStart"/>
      <w:r w:rsidRPr="00337FDF">
        <w:rPr>
          <w:sz w:val="12"/>
          <w:szCs w:val="12"/>
        </w:rPr>
        <w:t>Drexhage</w:t>
      </w:r>
      <w:proofErr w:type="spellEnd"/>
      <w:r w:rsidRPr="00337FDF">
        <w:rPr>
          <w:sz w:val="12"/>
          <w:szCs w:val="12"/>
        </w:rPr>
        <w:t xml:space="preserve"> also works at the Intl Institute for Sustainable Development) “The Growing Role of Minerals and Metals for a Low Carbon Future,” World Bank, June 30, 2017, </w:t>
      </w:r>
      <w:hyperlink r:id="rId7" w:history="1">
        <w:r w:rsidRPr="00337FDF">
          <w:rPr>
            <w:rStyle w:val="Hyperlink"/>
            <w:sz w:val="12"/>
            <w:szCs w:val="12"/>
          </w:rPr>
          <w:t>https://documents.worldbank.org/en/publication/documents-reports/documentdetail/207371500386458722/the-growing-role-of-minerals-and-metals-for-a-low-carbon-future</w:t>
        </w:r>
      </w:hyperlink>
      <w:r w:rsidRPr="00337FDF">
        <w:rPr>
          <w:sz w:val="12"/>
          <w:szCs w:val="12"/>
        </w:rPr>
        <w:t>] TDI -recut CAT</w:t>
      </w:r>
    </w:p>
    <w:p w14:paraId="5F073BFE" w14:textId="77777777" w:rsidR="00DC4833" w:rsidRPr="00100A2B" w:rsidRDefault="00DC4833" w:rsidP="00DC4833">
      <w:pPr>
        <w:pStyle w:val="ListParagraph"/>
        <w:numPr>
          <w:ilvl w:val="0"/>
          <w:numId w:val="13"/>
        </w:numPr>
      </w:pPr>
      <w:r w:rsidRPr="00100A2B">
        <w:t>Full report - https://documents1.worldbank.org/curated/en/207371500386458722/pdf/117581-WP-P159838-PUBLIC-ClimateSmartMiningJuly.pdf</w:t>
      </w:r>
    </w:p>
    <w:p w14:paraId="33957164" w14:textId="77777777" w:rsidR="00DC4833" w:rsidRDefault="00DC4833" w:rsidP="00DC4833">
      <w:r w:rsidRPr="00981C76">
        <w:rPr>
          <w:rStyle w:val="StyleUnderline"/>
          <w:highlight w:val="green"/>
        </w:rPr>
        <w:t>Climate and greenhouse gas</w:t>
      </w:r>
      <w:r w:rsidRPr="00100A2B">
        <w:rPr>
          <w:rStyle w:val="StyleUnderline"/>
        </w:rPr>
        <w:t xml:space="preserve"> (GHG) </w:t>
      </w:r>
      <w:r w:rsidRPr="00981C76">
        <w:rPr>
          <w:rStyle w:val="StyleUnderline"/>
          <w:highlight w:val="green"/>
        </w:rPr>
        <w:t>scenarios</w:t>
      </w:r>
      <w:r w:rsidRPr="00100A2B">
        <w:rPr>
          <w:rStyle w:val="StyleUnderline"/>
        </w:rPr>
        <w:t xml:space="preserve"> </w:t>
      </w:r>
      <w:r w:rsidRPr="00981C76">
        <w:rPr>
          <w:rStyle w:val="StyleUnderline"/>
          <w:highlight w:val="green"/>
        </w:rPr>
        <w:t>have</w:t>
      </w:r>
      <w:r w:rsidRPr="00100A2B">
        <w:rPr>
          <w:rStyle w:val="StyleUnderline"/>
        </w:rPr>
        <w:t xml:space="preserve"> typically </w:t>
      </w:r>
      <w:r w:rsidRPr="00981C76">
        <w:rPr>
          <w:rStyle w:val="StyleUnderline"/>
          <w:highlight w:val="green"/>
        </w:rPr>
        <w:t xml:space="preserve">paid scant attention to the </w:t>
      </w:r>
      <w:r w:rsidRPr="00337FDF">
        <w:rPr>
          <w:rStyle w:val="StyleUnderline"/>
        </w:rPr>
        <w:t>metal implications</w:t>
      </w:r>
      <w:r w:rsidRPr="00100A2B">
        <w:rPr>
          <w:rStyle w:val="StyleUnderline"/>
        </w:rPr>
        <w:t xml:space="preserve"> necessary to realize a low/zero carbon future. The 2015 Paris Agreement on Climate Change indicates a global resolve to embark on development patterns that would significantly be 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981C76">
        <w:rPr>
          <w:rStyle w:val="StyleUnderline"/>
          <w:highlight w:val="green"/>
        </w:rPr>
        <w:t>metals</w:t>
      </w:r>
      <w:r w:rsidRPr="00100A2B">
        <w:rPr>
          <w:rStyle w:val="StyleUnderline"/>
        </w:rPr>
        <w:t xml:space="preserve"> will likely rise in demand to be able </w:t>
      </w:r>
      <w:r w:rsidRPr="00981C76">
        <w:rPr>
          <w:rStyle w:val="StyleUnderline"/>
          <w:highlight w:val="green"/>
        </w:rPr>
        <w:t xml:space="preserve">to deliver </w:t>
      </w:r>
      <w:r w:rsidRPr="00337FDF">
        <w:rPr>
          <w:rStyle w:val="StyleUnderline"/>
        </w:rPr>
        <w:t xml:space="preserve">on </w:t>
      </w:r>
      <w:r w:rsidRPr="00981C76">
        <w:rPr>
          <w:rStyle w:val="StyleUnderline"/>
          <w:highlight w:val="green"/>
        </w:rPr>
        <w:t>a carbon-constrained future</w:t>
      </w:r>
      <w:r w:rsidRPr="00100A2B">
        <w:rPr>
          <w:rStyle w:val="StyleUnderline"/>
        </w:rPr>
        <w:t xml:space="preserve">. Metals which could see a growing market </w:t>
      </w:r>
      <w:r w:rsidRPr="00981C76">
        <w:rPr>
          <w:rStyle w:val="StyleUnderline"/>
          <w:highlight w:val="green"/>
        </w:rPr>
        <w:t>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 xml:space="preserve">the platinum group of metals, </w:t>
      </w:r>
      <w:r w:rsidRPr="00981C76">
        <w:rPr>
          <w:rStyle w:val="StyleUnderline"/>
          <w:highlight w:val="green"/>
        </w:rPr>
        <w:t xml:space="preserve">rare earth metals </w:t>
      </w:r>
      <w:r w:rsidRPr="00AF345A">
        <w:rPr>
          <w:rStyle w:val="StyleUnderline"/>
        </w:rPr>
        <w:t xml:space="preserve">including </w:t>
      </w:r>
      <w:r w:rsidRPr="00981C76">
        <w:rPr>
          <w:rStyle w:val="StyleUnderline"/>
          <w:highlight w:val="green"/>
        </w:rPr>
        <w:t>cadmium</w:t>
      </w:r>
      <w:r w:rsidRPr="00AF345A">
        <w:rPr>
          <w:rStyle w:val="StyleUnderline"/>
        </w:rPr>
        <w:t xml:space="preserve">, </w:t>
      </w:r>
      <w:r w:rsidRPr="00981C76">
        <w:rPr>
          <w:rStyle w:val="StyleUnderline"/>
          <w:highlight w:val="green"/>
        </w:rPr>
        <w:t>molybdenum, neodymium, and 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 It concludes by identifying critical research gaps and suggestions for future work.</w:t>
      </w:r>
    </w:p>
    <w:p w14:paraId="0A7EF609" w14:textId="77777777" w:rsidR="00DC4833" w:rsidRPr="00DC4833" w:rsidRDefault="00DC4833" w:rsidP="00DC4833"/>
    <w:sectPr w:rsidR="00DC4833" w:rsidRPr="00DC48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227CE8"/>
    <w:multiLevelType w:val="hybridMultilevel"/>
    <w:tmpl w:val="5BDC87BA"/>
    <w:lvl w:ilvl="0" w:tplc="CE449AF6">
      <w:start w:val="4"/>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B7321D"/>
    <w:multiLevelType w:val="hybridMultilevel"/>
    <w:tmpl w:val="9E9AE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67B8F"/>
    <w:rsid w:val="000139A3"/>
    <w:rsid w:val="000875C8"/>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321CD"/>
    <w:rsid w:val="003460F2"/>
    <w:rsid w:val="0038158C"/>
    <w:rsid w:val="003902BA"/>
    <w:rsid w:val="003A09E2"/>
    <w:rsid w:val="003D72C9"/>
    <w:rsid w:val="00407037"/>
    <w:rsid w:val="004605D6"/>
    <w:rsid w:val="004C60E8"/>
    <w:rsid w:val="004E3579"/>
    <w:rsid w:val="004E728B"/>
    <w:rsid w:val="004F39E0"/>
    <w:rsid w:val="00537BD5"/>
    <w:rsid w:val="0057268A"/>
    <w:rsid w:val="005A5F01"/>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91627E"/>
    <w:rsid w:val="0097032B"/>
    <w:rsid w:val="009D2EAD"/>
    <w:rsid w:val="009D54B2"/>
    <w:rsid w:val="009E1922"/>
    <w:rsid w:val="009F7ED2"/>
    <w:rsid w:val="00A93661"/>
    <w:rsid w:val="00A95652"/>
    <w:rsid w:val="00AC0AB8"/>
    <w:rsid w:val="00AE3FD5"/>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DC4833"/>
    <w:rsid w:val="00DF3A62"/>
    <w:rsid w:val="00E15E75"/>
    <w:rsid w:val="00E5262C"/>
    <w:rsid w:val="00E67B8F"/>
    <w:rsid w:val="00EC7DC4"/>
    <w:rsid w:val="00ED30CF"/>
    <w:rsid w:val="00EF620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9160C"/>
  <w15:chartTrackingRefBased/>
  <w15:docId w15:val="{3B502B77-2E59-43F8-8D8F-79F233F82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6202"/>
    <w:rPr>
      <w:rFonts w:ascii="Calibri" w:hAnsi="Calibri"/>
    </w:rPr>
  </w:style>
  <w:style w:type="paragraph" w:styleId="Heading1">
    <w:name w:val="heading 1"/>
    <w:aliases w:val="Pocket"/>
    <w:basedOn w:val="Normal"/>
    <w:next w:val="Normal"/>
    <w:link w:val="Heading1Char"/>
    <w:qFormat/>
    <w:rsid w:val="00EF62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62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EF62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No Spacing11111,T"/>
    <w:basedOn w:val="Normal"/>
    <w:next w:val="Normal"/>
    <w:link w:val="Heading4Char"/>
    <w:uiPriority w:val="3"/>
    <w:unhideWhenUsed/>
    <w:qFormat/>
    <w:rsid w:val="00EF62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F62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6202"/>
  </w:style>
  <w:style w:type="character" w:customStyle="1" w:styleId="Heading1Char">
    <w:name w:val="Heading 1 Char"/>
    <w:aliases w:val="Pocket Char"/>
    <w:basedOn w:val="DefaultParagraphFont"/>
    <w:link w:val="Heading1"/>
    <w:rsid w:val="00EF62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620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Index Headers Char,Bold Cite Char1,Citation Char Char Char1,Heading 3 Char1 Char Char Char1,Citation Char Char Char Char Char,Citation Char1 Char Char Char,Heading 3 Char Char1 Char"/>
    <w:basedOn w:val="DefaultParagraphFont"/>
    <w:link w:val="Heading3"/>
    <w:uiPriority w:val="2"/>
    <w:rsid w:val="00EF6202"/>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EF620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EF620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F6202"/>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EF6202"/>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EF6202"/>
    <w:rPr>
      <w:color w:val="auto"/>
      <w:u w:val="none"/>
    </w:rPr>
  </w:style>
  <w:style w:type="character" w:styleId="FollowedHyperlink">
    <w:name w:val="FollowedHyperlink"/>
    <w:basedOn w:val="DefaultParagraphFont"/>
    <w:uiPriority w:val="99"/>
    <w:semiHidden/>
    <w:unhideWhenUsed/>
    <w:rsid w:val="00EF6202"/>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AE3FD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E3FD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link w:val="StyleUnderline"/>
    <w:uiPriority w:val="6"/>
    <w:qFormat/>
    <w:rsid w:val="00AE3FD5"/>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qFormat/>
    <w:rsid w:val="00DF3A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cuments.worldbank.org/en/publication/documents-reports/documentdetail/207371500386458722/the-growing-role-of-minerals-and-metals-for-a-low-carbon-futu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ilkenreview.org/articles/mining-in-space-is-comin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2692</Words>
  <Characters>15346</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6</cp:revision>
  <dcterms:created xsi:type="dcterms:W3CDTF">2022-01-08T13:45:00Z</dcterms:created>
  <dcterms:modified xsi:type="dcterms:W3CDTF">2022-01-08T15:02:00Z</dcterms:modified>
</cp:coreProperties>
</file>