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E0056" w14:textId="188CABC2" w:rsidR="00A95652" w:rsidRDefault="0021207D" w:rsidP="0021207D">
      <w:pPr>
        <w:pStyle w:val="Heading1"/>
      </w:pPr>
      <w:r>
        <w:t>Case</w:t>
      </w:r>
    </w:p>
    <w:sectPr w:rsidR="00A956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DB6D4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4DAAE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6C88D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B5AE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7568DE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4D201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E06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388E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76C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C8D0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0"/>
  <w:displayBackgroundShape/>
  <w:proofState w:spelling="clean" w:grammar="clean"/>
  <w:attachedTemplate r:id="rId1"/>
  <w:stylePaneFormatFilter w:val="D304" w:allStyles="0" w:customStyles="0" w:latentStyles="1" w:stylesInUse="0" w:headingStyles="0" w:numberingStyles="0" w:tableStyles="0" w:directFormattingOnRuns="1" w:directFormattingOnParagraphs="1" w:directFormattingOnNumbering="0" w:directFormattingOnTables="0" w:clearFormatting="1" w:top3HeadingStyles="0" w:visibleStyles="1" w:alternateStyleNames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RibbonPointer" w:val="2414197940128"/>
    <w:docVar w:name="VerbatimVersion" w:val="5.1"/>
  </w:docVars>
  <w:rsids>
    <w:rsidRoot w:val="00E66724"/>
    <w:rsid w:val="00001029"/>
    <w:rsid w:val="000139A3"/>
    <w:rsid w:val="000463B4"/>
    <w:rsid w:val="00100833"/>
    <w:rsid w:val="00104529"/>
    <w:rsid w:val="00105942"/>
    <w:rsid w:val="00107396"/>
    <w:rsid w:val="00137919"/>
    <w:rsid w:val="00142885"/>
    <w:rsid w:val="00144A4C"/>
    <w:rsid w:val="00176AB0"/>
    <w:rsid w:val="00177B7D"/>
    <w:rsid w:val="0018322D"/>
    <w:rsid w:val="001B5776"/>
    <w:rsid w:val="001E527A"/>
    <w:rsid w:val="001F3F0B"/>
    <w:rsid w:val="001F78CE"/>
    <w:rsid w:val="0020241E"/>
    <w:rsid w:val="0021207D"/>
    <w:rsid w:val="00251FC7"/>
    <w:rsid w:val="002855A7"/>
    <w:rsid w:val="002B146A"/>
    <w:rsid w:val="002B5E17"/>
    <w:rsid w:val="00315690"/>
    <w:rsid w:val="00316B75"/>
    <w:rsid w:val="00325646"/>
    <w:rsid w:val="003460F2"/>
    <w:rsid w:val="00375DE8"/>
    <w:rsid w:val="0038158C"/>
    <w:rsid w:val="003902BA"/>
    <w:rsid w:val="003A09E2"/>
    <w:rsid w:val="003D71EF"/>
    <w:rsid w:val="00407037"/>
    <w:rsid w:val="00431B01"/>
    <w:rsid w:val="004605D6"/>
    <w:rsid w:val="0047381E"/>
    <w:rsid w:val="00490AA4"/>
    <w:rsid w:val="004C60E8"/>
    <w:rsid w:val="004E3579"/>
    <w:rsid w:val="004E728B"/>
    <w:rsid w:val="004F39E0"/>
    <w:rsid w:val="00515E0E"/>
    <w:rsid w:val="00537BD5"/>
    <w:rsid w:val="005707B8"/>
    <w:rsid w:val="0057268A"/>
    <w:rsid w:val="005D2912"/>
    <w:rsid w:val="00604F62"/>
    <w:rsid w:val="006065BD"/>
    <w:rsid w:val="00645FA9"/>
    <w:rsid w:val="00647866"/>
    <w:rsid w:val="00665003"/>
    <w:rsid w:val="006A2AD0"/>
    <w:rsid w:val="006C2375"/>
    <w:rsid w:val="006D4ECC"/>
    <w:rsid w:val="0071280A"/>
    <w:rsid w:val="00722258"/>
    <w:rsid w:val="007243E5"/>
    <w:rsid w:val="00766EA0"/>
    <w:rsid w:val="007A2226"/>
    <w:rsid w:val="007F5B66"/>
    <w:rsid w:val="00823A1C"/>
    <w:rsid w:val="00845B9D"/>
    <w:rsid w:val="00860984"/>
    <w:rsid w:val="008B3ECB"/>
    <w:rsid w:val="008B4E85"/>
    <w:rsid w:val="008C1B2E"/>
    <w:rsid w:val="0091627E"/>
    <w:rsid w:val="0097032B"/>
    <w:rsid w:val="0098093D"/>
    <w:rsid w:val="009D2EAD"/>
    <w:rsid w:val="009D54B2"/>
    <w:rsid w:val="009E1922"/>
    <w:rsid w:val="009F7ED2"/>
    <w:rsid w:val="00A06962"/>
    <w:rsid w:val="00A93661"/>
    <w:rsid w:val="00A95652"/>
    <w:rsid w:val="00AC0AB8"/>
    <w:rsid w:val="00AD0B77"/>
    <w:rsid w:val="00B20605"/>
    <w:rsid w:val="00B33C6D"/>
    <w:rsid w:val="00B4508F"/>
    <w:rsid w:val="00B55AD5"/>
    <w:rsid w:val="00B8057C"/>
    <w:rsid w:val="00BD6238"/>
    <w:rsid w:val="00BF593B"/>
    <w:rsid w:val="00BF773A"/>
    <w:rsid w:val="00BF7E81"/>
    <w:rsid w:val="00C121E0"/>
    <w:rsid w:val="00C13773"/>
    <w:rsid w:val="00C17CC8"/>
    <w:rsid w:val="00C340DE"/>
    <w:rsid w:val="00C635CB"/>
    <w:rsid w:val="00C83417"/>
    <w:rsid w:val="00C9604F"/>
    <w:rsid w:val="00CA19AA"/>
    <w:rsid w:val="00CC5298"/>
    <w:rsid w:val="00CD736E"/>
    <w:rsid w:val="00CD798D"/>
    <w:rsid w:val="00CE161E"/>
    <w:rsid w:val="00CF59A8"/>
    <w:rsid w:val="00D3242B"/>
    <w:rsid w:val="00D325A9"/>
    <w:rsid w:val="00D36A8A"/>
    <w:rsid w:val="00D61409"/>
    <w:rsid w:val="00D6691E"/>
    <w:rsid w:val="00D66C4F"/>
    <w:rsid w:val="00D71170"/>
    <w:rsid w:val="00DA1C92"/>
    <w:rsid w:val="00DA25D4"/>
    <w:rsid w:val="00DA4879"/>
    <w:rsid w:val="00DA6538"/>
    <w:rsid w:val="00DE720B"/>
    <w:rsid w:val="00E15E75"/>
    <w:rsid w:val="00E5262C"/>
    <w:rsid w:val="00E66724"/>
    <w:rsid w:val="00EC7DC4"/>
    <w:rsid w:val="00ED30CF"/>
    <w:rsid w:val="00F176EF"/>
    <w:rsid w:val="00F45E10"/>
    <w:rsid w:val="00F6364A"/>
    <w:rsid w:val="00F65C47"/>
    <w:rsid w:val="00F9113A"/>
    <w:rsid w:val="00FE2546"/>
    <w:rsid w:val="00FF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2757A"/>
  <w15:chartTrackingRefBased/>
  <w15:docId w15:val="{C994860B-15B7-429F-A1AA-8F842FB12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Theme="minorHAnsi" w:hAnsi="Georgia" w:cs="Arial"/>
        <w:color w:val="2A2A2A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2" w:unhideWhenUsed="1" w:qFormat="1"/>
    <w:lsdException w:name="heading 4" w:semiHidden="1" w:uiPriority="3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uiPriority="7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semiHidden="1" w:unhideWhenUsed="1" w:qFormat="1"/>
    <w:lsdException w:name="Subtle Reference" w:semiHidden="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uiPriority w:val="4"/>
    <w:qFormat/>
    <w:rsid w:val="00AD0B77"/>
    <w:pPr>
      <w:spacing w:after="160" w:line="259" w:lineRule="auto"/>
    </w:pPr>
    <w:rPr>
      <w:rFonts w:ascii="Calibri" w:hAnsi="Calibri" w:cstheme="minorBidi"/>
      <w:color w:val="auto"/>
      <w:sz w:val="22"/>
      <w:szCs w:val="22"/>
    </w:rPr>
  </w:style>
  <w:style w:type="paragraph" w:styleId="Heading1">
    <w:name w:val="heading 1"/>
    <w:aliases w:val="Pocket"/>
    <w:basedOn w:val="Normal"/>
    <w:next w:val="Normal"/>
    <w:link w:val="Heading1Char"/>
    <w:qFormat/>
    <w:rsid w:val="00AD0B77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1"/>
    <w:unhideWhenUsed/>
    <w:qFormat/>
    <w:rsid w:val="00AD0B77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sz w:val="44"/>
      <w:szCs w:val="26"/>
      <w:u w:val="double"/>
    </w:rPr>
  </w:style>
  <w:style w:type="paragraph" w:styleId="Heading3">
    <w:name w:val="heading 3"/>
    <w:aliases w:val="Block,Author and Date,3: Cite,Heading 3 Char Char,Index Headers,Bold Cite,Citation Char Char,Heading 3 Char1 Char Char,Citation Char Char Char Char,Citation Char1 Char Char,Heading 3 Char Char1,Text 7,Block Writing,Char Char,Underline Style,no"/>
    <w:basedOn w:val="Normal"/>
    <w:next w:val="Normal"/>
    <w:link w:val="Heading3Char"/>
    <w:uiPriority w:val="2"/>
    <w:unhideWhenUsed/>
    <w:qFormat/>
    <w:rsid w:val="00AD0B77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sz w:val="32"/>
      <w:szCs w:val="24"/>
      <w:u w:val="single"/>
    </w:rPr>
  </w:style>
  <w:style w:type="paragraph" w:styleId="Heading4">
    <w:name w:val="heading 4"/>
    <w:aliases w:val="Tag,small text,Big card,body,Normal Tag,no read,heading 2,Heading 2 Char2 Char,TAG,Ch,Heading 2 Char1 Char Char,No Spacing12,No Spacing2111,Heading 2 Char Char Char Char,No Spacing211,No Spacing4,No Spacing11111,No Spacing5,No Spacing21,ta,tag"/>
    <w:basedOn w:val="Normal"/>
    <w:next w:val="Normal"/>
    <w:link w:val="Heading4Char"/>
    <w:uiPriority w:val="3"/>
    <w:unhideWhenUsed/>
    <w:qFormat/>
    <w:rsid w:val="00AD0B77"/>
    <w:pPr>
      <w:keepNext/>
      <w:keepLines/>
      <w:spacing w:before="40" w:after="0"/>
      <w:outlineLvl w:val="3"/>
    </w:pPr>
    <w:rPr>
      <w:rFonts w:eastAsiaTheme="majorEastAsia" w:cstheme="majorBidi"/>
      <w:b/>
      <w:iCs/>
      <w:sz w:val="26"/>
    </w:rPr>
  </w:style>
  <w:style w:type="character" w:default="1" w:styleId="DefaultParagraphFont">
    <w:name w:val="Default Paragraph Font"/>
    <w:uiPriority w:val="1"/>
    <w:semiHidden/>
    <w:unhideWhenUsed/>
    <w:rsid w:val="00AD0B7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AD0B77"/>
  </w:style>
  <w:style w:type="character" w:customStyle="1" w:styleId="Heading1Char">
    <w:name w:val="Heading 1 Char"/>
    <w:aliases w:val="Pocket Char"/>
    <w:basedOn w:val="DefaultParagraphFont"/>
    <w:link w:val="Heading1"/>
    <w:rsid w:val="00AD0B77"/>
    <w:rPr>
      <w:rFonts w:ascii="Calibri" w:eastAsiaTheme="majorEastAsia" w:hAnsi="Calibri" w:cstheme="majorBidi"/>
      <w:b/>
      <w:color w:val="auto"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1"/>
    <w:rsid w:val="00AD0B77"/>
    <w:rPr>
      <w:rFonts w:ascii="Calibri" w:eastAsiaTheme="majorEastAsia" w:hAnsi="Calibri" w:cstheme="majorBidi"/>
      <w:b/>
      <w:color w:val="auto"/>
      <w:sz w:val="44"/>
      <w:szCs w:val="26"/>
      <w:u w:val="double"/>
    </w:rPr>
  </w:style>
  <w:style w:type="character" w:customStyle="1" w:styleId="Heading3Char">
    <w:name w:val="Heading 3 Char"/>
    <w:aliases w:val="Block Char,Author and Date Char,3: Cite Char,Heading 3 Char Char Char,Index Headers Char,Bold Cite Char1,Citation Char Char Char1,Heading 3 Char1 Char Char Char1,Citation Char Char Char Char Char,Citation Char1 Char Char Char,Text 7 Char"/>
    <w:basedOn w:val="DefaultParagraphFont"/>
    <w:link w:val="Heading3"/>
    <w:uiPriority w:val="2"/>
    <w:rsid w:val="00AD0B77"/>
    <w:rPr>
      <w:rFonts w:ascii="Calibri" w:eastAsiaTheme="majorEastAsia" w:hAnsi="Calibri" w:cstheme="majorBidi"/>
      <w:b/>
      <w:color w:val="auto"/>
      <w:sz w:val="32"/>
      <w:u w:val="single"/>
    </w:rPr>
  </w:style>
  <w:style w:type="character" w:customStyle="1" w:styleId="Heading4Char">
    <w:name w:val="Heading 4 Char"/>
    <w:aliases w:val="Tag Char,small text Char,Big card Char,body Char,Normal Tag Char,no read Char,heading 2 Char,Heading 2 Char2 Char Char,TAG Char,Ch Char,Heading 2 Char1 Char Char Char,No Spacing12 Char,No Spacing2111 Char,No Spacing211 Char,ta Char"/>
    <w:basedOn w:val="DefaultParagraphFont"/>
    <w:link w:val="Heading4"/>
    <w:uiPriority w:val="3"/>
    <w:rsid w:val="00AD0B77"/>
    <w:rPr>
      <w:rFonts w:ascii="Calibri" w:eastAsiaTheme="majorEastAsia" w:hAnsi="Calibri" w:cstheme="majorBidi"/>
      <w:b/>
      <w:iCs/>
      <w:color w:val="auto"/>
      <w:sz w:val="26"/>
      <w:szCs w:val="22"/>
    </w:rPr>
  </w:style>
  <w:style w:type="character" w:styleId="Emphasis">
    <w:name w:val="Emphasis"/>
    <w:aliases w:val="Evidence,Minimized,minimized,Highlighted,tag2,Size 10,emphasis in card,CD Card,ED - Tag,emphasis,Emphasis!!,Bold Underline,small,Underlined,Qualifications,normal card text,Shrunk,qualifications in card,qualifications,Debate,Emphasize Char,s,B"/>
    <w:basedOn w:val="DefaultParagraphFont"/>
    <w:link w:val="textbold"/>
    <w:uiPriority w:val="7"/>
    <w:qFormat/>
    <w:rsid w:val="00AD0B77"/>
    <w:rPr>
      <w:rFonts w:ascii="Calibri" w:hAnsi="Calibri"/>
      <w:b/>
      <w:i w:val="0"/>
      <w:iCs/>
      <w:sz w:val="22"/>
      <w:u w:val="single"/>
      <w:bdr w:val="none" w:sz="0" w:space="0" w:color="auto"/>
    </w:rPr>
  </w:style>
  <w:style w:type="character" w:customStyle="1" w:styleId="StyleStyleBold12pt">
    <w:name w:val="Style Style Bold + 12 pt"/>
    <w:aliases w:val="Cite,Style Style Bold + 12pt,Style Style Bold,Style Style + 12 pt,Style Style Bo... +,Old Cite,Style Style Bold + 10 pt,tagld + 12 pt,Style Style Bold + 13 pt,Style Style Bold + 11 pt,Style 13 pt Bold,tag + 12 pt,Not...,Not.,Not"/>
    <w:basedOn w:val="DefaultParagraphFont"/>
    <w:uiPriority w:val="5"/>
    <w:qFormat/>
    <w:rsid w:val="00AD0B77"/>
    <w:rPr>
      <w:b/>
      <w:bCs/>
      <w:sz w:val="26"/>
      <w:u w:val="none"/>
    </w:rPr>
  </w:style>
  <w:style w:type="character" w:customStyle="1" w:styleId="StyleUnderline">
    <w:name w:val="Style Underline"/>
    <w:aliases w:val="Underline,Style Bold Underline,Intense Emphasis1,apple-style-span + 6 pt,Bold,Kern at 16 pt,Intense Emphasis2,HHeading 3 + 12 pt,Cards + Font: 12 pt Char,Bold Cite Char,Citation Char Char Char,Heading 3 Char1 Char Char Char,ci,c,Style,Bo"/>
    <w:basedOn w:val="DefaultParagraphFont"/>
    <w:link w:val="UnderlinePara"/>
    <w:uiPriority w:val="6"/>
    <w:qFormat/>
    <w:rsid w:val="00AD0B77"/>
    <w:rPr>
      <w:b w:val="0"/>
      <w:sz w:val="22"/>
      <w:u w:val="single"/>
    </w:rPr>
  </w:style>
  <w:style w:type="character" w:styleId="Hyperlink">
    <w:name w:val="Hyperlink"/>
    <w:aliases w:val="Read,Important,heading 1 (block title),Card Text,Internet Link,Analytic Text,Internet link,Underline Char Char Char Char1,Heading 3 Char Char Char Char Char Char Char Char Char Char1,Heading 1 Char1,Pocket Char1,F2 - Heading 1 Char1,Char Char1"/>
    <w:basedOn w:val="DefaultParagraphFont"/>
    <w:uiPriority w:val="99"/>
    <w:unhideWhenUsed/>
    <w:rsid w:val="00AD0B77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AD0B77"/>
    <w:rPr>
      <w:color w:val="auto"/>
      <w:u w:val="none"/>
    </w:rPr>
  </w:style>
  <w:style w:type="paragraph" w:customStyle="1" w:styleId="textbold">
    <w:name w:val="text bold"/>
    <w:basedOn w:val="Normal"/>
    <w:link w:val="Emphasis"/>
    <w:uiPriority w:val="7"/>
    <w:qFormat/>
    <w:rsid w:val="0021207D"/>
    <w:pPr>
      <w:pBdr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</w:pBdr>
      <w:spacing w:line="256" w:lineRule="auto"/>
      <w:ind w:left="720"/>
      <w:jc w:val="both"/>
    </w:pPr>
    <w:rPr>
      <w:rFonts w:cs="Arial"/>
      <w:b/>
      <w:iCs/>
      <w:color w:val="2A2A2A"/>
      <w:szCs w:val="24"/>
      <w:u w:val="single"/>
    </w:rPr>
  </w:style>
  <w:style w:type="paragraph" w:customStyle="1" w:styleId="UnderlinePara">
    <w:name w:val="Underline Para"/>
    <w:basedOn w:val="Normal"/>
    <w:link w:val="StyleUnderline"/>
    <w:uiPriority w:val="6"/>
    <w:qFormat/>
    <w:rsid w:val="0020241E"/>
    <w:pPr>
      <w:widowControl w:val="0"/>
      <w:suppressAutoHyphens/>
      <w:spacing w:after="200"/>
      <w:contextualSpacing/>
    </w:pPr>
    <w:rPr>
      <w:rFonts w:ascii="Georgia" w:hAnsi="Georgia" w:cs="Arial"/>
      <w:color w:val="2A2A2A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e\AppData\Roaming\Microsoft\Templates\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375CC8-5C14-4961-9C39-B3F3F157E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</Template>
  <TotalTime>17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Nails</dc:creator>
  <cp:keywords>5.1.1</cp:keywords>
  <dc:description/>
  <cp:lastModifiedBy>Andrew Torrez</cp:lastModifiedBy>
  <cp:revision>5</cp:revision>
  <dcterms:created xsi:type="dcterms:W3CDTF">2022-01-08T20:06:00Z</dcterms:created>
  <dcterms:modified xsi:type="dcterms:W3CDTF">2022-01-08T21:51:00Z</dcterms:modified>
</cp:coreProperties>
</file>