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4ADAF" w14:textId="71790F1A" w:rsidR="00D97B2B" w:rsidRPr="00D97B2B" w:rsidRDefault="00D97B2B" w:rsidP="00D97B2B">
      <w:pPr>
        <w:pStyle w:val="Heading1"/>
      </w:pPr>
      <w:r>
        <w:t>1 Off</w:t>
      </w:r>
    </w:p>
    <w:p w14:paraId="7B0C280F" w14:textId="77777777" w:rsidR="00E574D7" w:rsidRDefault="00E574D7" w:rsidP="00E574D7">
      <w:pPr>
        <w:pStyle w:val="Heading3"/>
      </w:pPr>
      <w:r>
        <w:lastRenderedPageBreak/>
        <w:t>Non-Obviousness Doctrine CP</w:t>
      </w:r>
    </w:p>
    <w:p w14:paraId="1C69CCE6" w14:textId="77777777" w:rsidR="00E574D7" w:rsidRDefault="00E574D7" w:rsidP="00E574D7"/>
    <w:p w14:paraId="21E65A5D" w14:textId="77777777" w:rsidR="00E574D7" w:rsidRDefault="00E574D7" w:rsidP="00E574D7">
      <w:pPr>
        <w:pStyle w:val="Heading4"/>
      </w:pPr>
      <w:r>
        <w:t xml:space="preserve">Counterplan: Courts of member nations of the World Trade Organization ought to </w:t>
      </w:r>
      <w:proofErr w:type="gramStart"/>
      <w:r>
        <w:t xml:space="preserve">more strictly apply the </w:t>
      </w:r>
      <w:r w:rsidRPr="003E2218">
        <w:rPr>
          <w:u w:val="single"/>
        </w:rPr>
        <w:t>non-obviousness standard</w:t>
      </w:r>
      <w:proofErr w:type="gramEnd"/>
      <w:r>
        <w:t xml:space="preserve"> to new patent applications. </w:t>
      </w:r>
    </w:p>
    <w:p w14:paraId="1D256E37" w14:textId="77777777" w:rsidR="00E574D7" w:rsidRPr="00B61477" w:rsidRDefault="00E574D7" w:rsidP="00E574D7">
      <w:pPr>
        <w:pStyle w:val="Heading4"/>
      </w:pPr>
      <w:r>
        <w:t xml:space="preserve">It’s </w:t>
      </w:r>
      <w:r>
        <w:rPr>
          <w:u w:val="single"/>
        </w:rPr>
        <w:t>unconditional</w:t>
      </w:r>
      <w:r>
        <w:t>.</w:t>
      </w:r>
    </w:p>
    <w:p w14:paraId="4001F1F2" w14:textId="77777777" w:rsidR="00E574D7" w:rsidRPr="006C3E47" w:rsidRDefault="00E574D7" w:rsidP="00E574D7"/>
    <w:p w14:paraId="25ABB312" w14:textId="77777777" w:rsidR="00E574D7" w:rsidRPr="008F5EC0" w:rsidRDefault="00E574D7" w:rsidP="00E574D7">
      <w:pPr>
        <w:pStyle w:val="Heading4"/>
      </w:pPr>
      <w:r>
        <w:t xml:space="preserve">It competes. Rather than </w:t>
      </w:r>
      <w:r>
        <w:rPr>
          <w:u w:val="single"/>
        </w:rPr>
        <w:t>reducing</w:t>
      </w:r>
      <w:r>
        <w:t xml:space="preserve"> the protection provided by patents, the counterplan </w:t>
      </w:r>
      <w:r>
        <w:rPr>
          <w:u w:val="single"/>
        </w:rPr>
        <w:t>increases</w:t>
      </w:r>
      <w:r>
        <w:t xml:space="preserve"> regulations for who can access those protections—those are distinct.</w:t>
      </w:r>
    </w:p>
    <w:p w14:paraId="4701916E" w14:textId="77777777" w:rsidR="00E574D7" w:rsidRPr="008E43C6" w:rsidRDefault="00E574D7" w:rsidP="00E574D7">
      <w:pPr>
        <w:rPr>
          <w:rStyle w:val="Style13ptBold"/>
        </w:rPr>
      </w:pPr>
      <w:r>
        <w:rPr>
          <w:rStyle w:val="Style13ptBold"/>
        </w:rPr>
        <w:t>Jones 6</w:t>
      </w:r>
    </w:p>
    <w:p w14:paraId="22350546" w14:textId="77777777" w:rsidR="00E574D7" w:rsidRPr="008E43C6" w:rsidRDefault="00E574D7" w:rsidP="00E574D7">
      <w:pPr>
        <w:rPr>
          <w:sz w:val="16"/>
        </w:rPr>
      </w:pPr>
      <w:r w:rsidRPr="008E43C6">
        <w:rPr>
          <w:sz w:val="16"/>
        </w:rPr>
        <w:t>Nigel Jones (</w:t>
      </w:r>
      <w:r>
        <w:rPr>
          <w:sz w:val="16"/>
        </w:rPr>
        <w:t>International Chamber of Commerce; Barrister for Gatehouse Chambers</w:t>
      </w:r>
      <w:r w:rsidRPr="008E43C6">
        <w:rPr>
          <w:sz w:val="16"/>
        </w:rPr>
        <w:t xml:space="preserve">). “The importance of incremental innovation for development.” Submission to the World Health Organization’s Commission on Intellectual Property Rights, Innovation and Public Health. March 2006. JDN. </w:t>
      </w:r>
      <w:hyperlink r:id="rId8" w:history="1">
        <w:r w:rsidRPr="006135DF">
          <w:rPr>
            <w:rStyle w:val="Hyperlink"/>
            <w:sz w:val="16"/>
          </w:rPr>
          <w:t>https://www.lesi.org/publications/les-nouvelles/les-nouvelles-online/2006-2015/2006/march-2006/2011/08/08/the-importance-of-incremental-innovation-for-development</w:t>
        </w:r>
      </w:hyperlink>
      <w:r>
        <w:rPr>
          <w:sz w:val="16"/>
        </w:rPr>
        <w:t xml:space="preserve"> </w:t>
      </w:r>
    </w:p>
    <w:p w14:paraId="67181FE0" w14:textId="77777777" w:rsidR="00E574D7" w:rsidRDefault="00E574D7" w:rsidP="00E574D7"/>
    <w:p w14:paraId="238BBF3A" w14:textId="77777777" w:rsidR="00E574D7" w:rsidRPr="00644A1A" w:rsidRDefault="00E574D7" w:rsidP="00E574D7">
      <w:pPr>
        <w:rPr>
          <w:sz w:val="16"/>
        </w:rPr>
      </w:pPr>
      <w:r w:rsidRPr="008D7C15">
        <w:rPr>
          <w:highlight w:val="green"/>
          <w:u w:val="single"/>
        </w:rPr>
        <w:t>It is important</w:t>
      </w:r>
      <w:r w:rsidRPr="00644A1A">
        <w:rPr>
          <w:u w:val="single"/>
        </w:rPr>
        <w:t xml:space="preserve"> in this debate </w:t>
      </w:r>
      <w:r w:rsidRPr="008D7C15">
        <w:rPr>
          <w:highlight w:val="green"/>
          <w:u w:val="single"/>
        </w:rPr>
        <w:t xml:space="preserve">to understand </w:t>
      </w:r>
      <w:r w:rsidRPr="008D7C15">
        <w:rPr>
          <w:b/>
          <w:highlight w:val="green"/>
          <w:u w:val="single"/>
          <w:bdr w:val="single" w:sz="18" w:space="0" w:color="auto"/>
        </w:rPr>
        <w:t>the distinction between existence and exercise of patent rights.</w:t>
      </w:r>
      <w:r w:rsidRPr="00644A1A">
        <w:rPr>
          <w:sz w:val="16"/>
        </w:rPr>
        <w:t xml:space="preserve"> This distinction is well-established in many other areas. </w:t>
      </w:r>
      <w:r w:rsidRPr="008D7C15">
        <w:rPr>
          <w:highlight w:val="green"/>
          <w:u w:val="single"/>
        </w:rPr>
        <w:t>Examples of</w:t>
      </w:r>
      <w:r w:rsidRPr="00644A1A">
        <w:rPr>
          <w:u w:val="single"/>
        </w:rPr>
        <w:t xml:space="preserve"> the </w:t>
      </w:r>
      <w:r w:rsidRPr="008D7C15">
        <w:rPr>
          <w:highlight w:val="green"/>
          <w:u w:val="single"/>
        </w:rPr>
        <w:t>ways</w:t>
      </w:r>
      <w:r w:rsidRPr="00644A1A">
        <w:rPr>
          <w:u w:val="single"/>
        </w:rPr>
        <w:t xml:space="preserve"> in which the exercise of patent </w:t>
      </w:r>
      <w:r w:rsidRPr="008D7C15">
        <w:rPr>
          <w:highlight w:val="green"/>
          <w:u w:val="single"/>
        </w:rPr>
        <w:t>rights are regulated in ways</w:t>
      </w:r>
      <w:r w:rsidRPr="00644A1A">
        <w:rPr>
          <w:u w:val="single"/>
        </w:rPr>
        <w:t xml:space="preserve"> which are</w:t>
      </w:r>
      <w:r w:rsidRPr="00644A1A">
        <w:rPr>
          <w:sz w:val="16"/>
        </w:rPr>
        <w:t xml:space="preserve"> (rightly, in ICC’s view) </w:t>
      </w:r>
      <w:r w:rsidRPr="008D7C15">
        <w:rPr>
          <w:b/>
          <w:highlight w:val="green"/>
          <w:u w:val="single"/>
          <w:bdr w:val="single" w:sz="18" w:space="0" w:color="auto"/>
        </w:rPr>
        <w:t>unrelated to the basic rules for bringing them into existence</w:t>
      </w:r>
      <w:r w:rsidRPr="008D7C15">
        <w:rPr>
          <w:highlight w:val="green"/>
          <w:u w:val="single"/>
        </w:rPr>
        <w:t xml:space="preserve"> include:</w:t>
      </w:r>
      <w:r w:rsidRPr="00644A1A">
        <w:rPr>
          <w:u w:val="single"/>
        </w:rPr>
        <w:t xml:space="preserve"> the </w:t>
      </w:r>
      <w:r w:rsidRPr="008D7C15">
        <w:rPr>
          <w:bCs/>
          <w:highlight w:val="green"/>
          <w:u w:val="single"/>
        </w:rPr>
        <w:t>application of</w:t>
      </w:r>
      <w:r w:rsidRPr="00644A1A">
        <w:rPr>
          <w:bCs/>
          <w:u w:val="single"/>
        </w:rPr>
        <w:t xml:space="preserve"> rules of </w:t>
      </w:r>
      <w:r w:rsidRPr="008D7C15">
        <w:rPr>
          <w:bCs/>
          <w:highlight w:val="green"/>
          <w:u w:val="single"/>
        </w:rPr>
        <w:t>competition law</w:t>
      </w:r>
      <w:r w:rsidRPr="00644A1A">
        <w:rPr>
          <w:bCs/>
          <w:u w:val="single"/>
        </w:rPr>
        <w:t xml:space="preserve"> authorities in considering the inherent</w:t>
      </w:r>
      <w:r w:rsidRPr="00644A1A">
        <w:rPr>
          <w:u w:val="single"/>
        </w:rPr>
        <w:t xml:space="preserve"> tension between</w:t>
      </w:r>
      <w:r w:rsidRPr="00644A1A">
        <w:rPr>
          <w:sz w:val="16"/>
        </w:rPr>
        <w:t xml:space="preserve"> </w:t>
      </w:r>
      <w:r w:rsidRPr="00644A1A">
        <w:rPr>
          <w:u w:val="single"/>
        </w:rPr>
        <w:t>i</w:t>
      </w:r>
      <w:r w:rsidRPr="00644A1A">
        <w:rPr>
          <w:sz w:val="16"/>
        </w:rPr>
        <w:t xml:space="preserve">ntellectual </w:t>
      </w:r>
      <w:r w:rsidRPr="00644A1A">
        <w:rPr>
          <w:u w:val="single"/>
        </w:rPr>
        <w:t>p</w:t>
      </w:r>
      <w:r w:rsidRPr="00644A1A">
        <w:rPr>
          <w:sz w:val="16"/>
        </w:rPr>
        <w:t xml:space="preserve">roperty </w:t>
      </w:r>
      <w:r w:rsidRPr="00644A1A">
        <w:rPr>
          <w:u w:val="single"/>
        </w:rPr>
        <w:t xml:space="preserve">and competition law; </w:t>
      </w:r>
      <w:r w:rsidRPr="008D7C15">
        <w:rPr>
          <w:highlight w:val="green"/>
          <w:u w:val="single"/>
        </w:rPr>
        <w:t>determining the price</w:t>
      </w:r>
      <w:r w:rsidRPr="00644A1A">
        <w:rPr>
          <w:u w:val="single"/>
        </w:rPr>
        <w:t xml:space="preserve"> at which certain patented products can be sold</w:t>
      </w:r>
      <w:r w:rsidRPr="00644A1A">
        <w:rPr>
          <w:sz w:val="16"/>
        </w:rPr>
        <w:t xml:space="preserve"> (particularly in the healthcare arena); </w:t>
      </w:r>
      <w:r w:rsidRPr="00644A1A">
        <w:rPr>
          <w:u w:val="single"/>
        </w:rPr>
        <w:t>the way in which products requiring marketing approval</w:t>
      </w:r>
      <w:r w:rsidRPr="00644A1A">
        <w:rPr>
          <w:sz w:val="16"/>
        </w:rPr>
        <w:t xml:space="preserve"> (such as pharmaceuticals) </w:t>
      </w:r>
      <w:r w:rsidRPr="00644A1A">
        <w:rPr>
          <w:u w:val="single"/>
        </w:rPr>
        <w:t xml:space="preserve">are </w:t>
      </w:r>
      <w:proofErr w:type="spellStart"/>
      <w:r w:rsidRPr="00644A1A">
        <w:rPr>
          <w:u w:val="single"/>
        </w:rPr>
        <w:t>categorised</w:t>
      </w:r>
      <w:proofErr w:type="spellEnd"/>
      <w:r w:rsidRPr="00644A1A">
        <w:rPr>
          <w:u w:val="single"/>
        </w:rPr>
        <w:t xml:space="preserve"> and treated by regulatory authorities; </w:t>
      </w:r>
      <w:r w:rsidRPr="008D7C15">
        <w:rPr>
          <w:highlight w:val="green"/>
          <w:u w:val="single"/>
        </w:rPr>
        <w:t>and</w:t>
      </w:r>
      <w:r w:rsidRPr="00644A1A">
        <w:rPr>
          <w:u w:val="single"/>
        </w:rPr>
        <w:t xml:space="preserve"> the approach of </w:t>
      </w:r>
      <w:r w:rsidRPr="008D7C15">
        <w:rPr>
          <w:highlight w:val="green"/>
          <w:u w:val="single"/>
        </w:rPr>
        <w:t>courts</w:t>
      </w:r>
      <w:r w:rsidRPr="00644A1A">
        <w:rPr>
          <w:u w:val="single"/>
        </w:rPr>
        <w:t xml:space="preserve"> and other tribunals in </w:t>
      </w:r>
      <w:r w:rsidRPr="008D7C15">
        <w:rPr>
          <w:highlight w:val="green"/>
          <w:u w:val="single"/>
        </w:rPr>
        <w:t>interpreting the scope of patent claims</w:t>
      </w:r>
      <w:r w:rsidRPr="00644A1A">
        <w:rPr>
          <w:u w:val="single"/>
        </w:rPr>
        <w:t xml:space="preserve"> and determining the remedies to which a patentee is entitled if he establishes that his rights have been infringed.</w:t>
      </w:r>
      <w:r w:rsidRPr="00644A1A">
        <w:rPr>
          <w:sz w:val="16"/>
        </w:rPr>
        <w:t xml:space="preserve"> </w:t>
      </w:r>
    </w:p>
    <w:p w14:paraId="4333C84C" w14:textId="77777777" w:rsidR="00E574D7" w:rsidRDefault="00E574D7" w:rsidP="00E574D7">
      <w:r>
        <w:t xml:space="preserve"> </w:t>
      </w:r>
    </w:p>
    <w:p w14:paraId="041587B7" w14:textId="77777777" w:rsidR="00E574D7" w:rsidRDefault="00E574D7" w:rsidP="00E574D7">
      <w:pPr>
        <w:pStyle w:val="Heading4"/>
      </w:pPr>
      <w:r>
        <w:t>Prefer additionally, 2 reasons it competes:</w:t>
      </w:r>
    </w:p>
    <w:p w14:paraId="490434EC" w14:textId="77777777" w:rsidR="00E574D7" w:rsidRDefault="00E574D7" w:rsidP="00E574D7">
      <w:pPr>
        <w:pStyle w:val="Heading4"/>
        <w:numPr>
          <w:ilvl w:val="0"/>
          <w:numId w:val="11"/>
        </w:numPr>
        <w:tabs>
          <w:tab w:val="num" w:pos="360"/>
        </w:tabs>
        <w:ind w:left="0" w:firstLine="0"/>
      </w:pPr>
      <w:r>
        <w:t>The AFF can’t implement this nuanced approach because their plan fiats all secondary patents out of existence – CX proves, so “perm, do both” is severance.</w:t>
      </w:r>
    </w:p>
    <w:p w14:paraId="416F197A" w14:textId="77777777" w:rsidR="00E574D7" w:rsidRDefault="00E574D7" w:rsidP="00E574D7">
      <w:pPr>
        <w:pStyle w:val="Heading4"/>
        <w:numPr>
          <w:ilvl w:val="0"/>
          <w:numId w:val="11"/>
        </w:numPr>
        <w:tabs>
          <w:tab w:val="num" w:pos="360"/>
        </w:tabs>
        <w:ind w:left="0" w:firstLine="0"/>
      </w:pPr>
      <w:r>
        <w:t xml:space="preserve">If there’s </w:t>
      </w:r>
      <w:r w:rsidRPr="002A6A58">
        <w:rPr>
          <w:u w:val="single"/>
        </w:rPr>
        <w:t>any benefit</w:t>
      </w:r>
      <w:r>
        <w:t xml:space="preserve"> to secondary patents in the </w:t>
      </w:r>
      <w:proofErr w:type="spellStart"/>
      <w:r>
        <w:t>squo</w:t>
      </w:r>
      <w:proofErr w:type="spellEnd"/>
      <w:r>
        <w:t xml:space="preserve"> – even one example or possible future instance – that acts as a </w:t>
      </w:r>
      <w:proofErr w:type="spellStart"/>
      <w:r>
        <w:t>disad</w:t>
      </w:r>
      <w:proofErr w:type="spellEnd"/>
      <w:r>
        <w:t xml:space="preserve"> to the perm since it kills the value of those existing and future innovations.</w:t>
      </w:r>
    </w:p>
    <w:p w14:paraId="3497D63D" w14:textId="77777777" w:rsidR="00E574D7" w:rsidRDefault="00E574D7" w:rsidP="00E574D7"/>
    <w:p w14:paraId="4002B8B4" w14:textId="77777777" w:rsidR="00E574D7" w:rsidRPr="005D3E40" w:rsidRDefault="00E574D7" w:rsidP="00E574D7">
      <w:pPr>
        <w:pStyle w:val="Heading4"/>
      </w:pPr>
      <w:r>
        <w:t xml:space="preserve">The counterplan solves evergreening using </w:t>
      </w:r>
      <w:r>
        <w:rPr>
          <w:u w:val="single"/>
        </w:rPr>
        <w:t>existing</w:t>
      </w:r>
      <w:r>
        <w:t xml:space="preserve"> legal structures, while avoiding the </w:t>
      </w:r>
      <w:r>
        <w:rPr>
          <w:u w:val="single"/>
        </w:rPr>
        <w:t>incremental innovation</w:t>
      </w:r>
      <w:r>
        <w:t xml:space="preserve"> turns on case</w:t>
      </w:r>
    </w:p>
    <w:p w14:paraId="4374A35D" w14:textId="77777777" w:rsidR="00E574D7" w:rsidRPr="008E43C6" w:rsidRDefault="00E574D7" w:rsidP="00E574D7">
      <w:pPr>
        <w:rPr>
          <w:rStyle w:val="Style13ptBold"/>
        </w:rPr>
      </w:pPr>
      <w:r>
        <w:rPr>
          <w:rStyle w:val="Style13ptBold"/>
        </w:rPr>
        <w:t>Jones 6</w:t>
      </w:r>
    </w:p>
    <w:p w14:paraId="6CABF5AF" w14:textId="77777777" w:rsidR="00E574D7" w:rsidRPr="008E43C6" w:rsidRDefault="00E574D7" w:rsidP="00E574D7">
      <w:pPr>
        <w:rPr>
          <w:sz w:val="16"/>
        </w:rPr>
      </w:pPr>
      <w:r w:rsidRPr="008E43C6">
        <w:rPr>
          <w:sz w:val="16"/>
        </w:rPr>
        <w:lastRenderedPageBreak/>
        <w:t>Nigel Jones (</w:t>
      </w:r>
      <w:r>
        <w:rPr>
          <w:sz w:val="16"/>
        </w:rPr>
        <w:t>International Chamber of Commerce; Barrister for Gatehouse Chambers</w:t>
      </w:r>
      <w:r w:rsidRPr="008E43C6">
        <w:rPr>
          <w:sz w:val="16"/>
        </w:rPr>
        <w:t xml:space="preserve">). “The importance of incremental innovation for development.” Submission to the World Health Organization’s Commission on Intellectual Property Rights, Innovation and Public Health. March 2006. JDN. </w:t>
      </w:r>
      <w:hyperlink r:id="rId9" w:history="1">
        <w:r w:rsidRPr="006135DF">
          <w:rPr>
            <w:rStyle w:val="Hyperlink"/>
            <w:sz w:val="16"/>
          </w:rPr>
          <w:t>https://www.lesi.org/publications/les-nouvelles/les-nouvelles-online/2006-2015/2006/march-2006/2011/08/08/the-importance-of-incremental-innovation-for-development</w:t>
        </w:r>
      </w:hyperlink>
      <w:r>
        <w:rPr>
          <w:sz w:val="16"/>
        </w:rPr>
        <w:t xml:space="preserve"> </w:t>
      </w:r>
    </w:p>
    <w:p w14:paraId="1BFD1EAE" w14:textId="77777777" w:rsidR="00E574D7" w:rsidRPr="00644A1A" w:rsidRDefault="00E574D7" w:rsidP="00E574D7">
      <w:pPr>
        <w:rPr>
          <w:sz w:val="16"/>
        </w:rPr>
      </w:pPr>
    </w:p>
    <w:p w14:paraId="588EC676" w14:textId="77777777" w:rsidR="00E574D7" w:rsidRDefault="00E574D7" w:rsidP="00E574D7">
      <w:pPr>
        <w:rPr>
          <w:sz w:val="16"/>
        </w:rPr>
      </w:pPr>
      <w:r w:rsidRPr="00644A1A">
        <w:rPr>
          <w:u w:val="single"/>
        </w:rPr>
        <w:t>In the context of pharma</w:t>
      </w:r>
      <w:r w:rsidRPr="00644A1A">
        <w:rPr>
          <w:sz w:val="16"/>
        </w:rPr>
        <w:t xml:space="preserve">ceuticals, </w:t>
      </w:r>
      <w:r w:rsidRPr="008D7C15">
        <w:rPr>
          <w:highlight w:val="green"/>
          <w:u w:val="single"/>
        </w:rPr>
        <w:t>it has been suggested</w:t>
      </w:r>
      <w:r w:rsidRPr="00644A1A">
        <w:rPr>
          <w:u w:val="single"/>
        </w:rPr>
        <w:t xml:space="preserve"> that </w:t>
      </w:r>
      <w:r w:rsidRPr="008D7C15">
        <w:rPr>
          <w:highlight w:val="green"/>
          <w:u w:val="single"/>
        </w:rPr>
        <w:t>patent protection should not be given to</w:t>
      </w:r>
      <w:r w:rsidRPr="00644A1A">
        <w:rPr>
          <w:u w:val="single"/>
        </w:rPr>
        <w:t xml:space="preserve"> inventions comprising different salts, esters or </w:t>
      </w:r>
      <w:r w:rsidRPr="003E2218">
        <w:rPr>
          <w:u w:val="single"/>
        </w:rPr>
        <w:t>other derivatives of known drugs, different dosage forms or means of administration of existing products, combinations of known products</w:t>
      </w:r>
      <w:r w:rsidRPr="003E2218">
        <w:rPr>
          <w:sz w:val="16"/>
        </w:rPr>
        <w:t xml:space="preserve"> (including fixed dose combinations), </w:t>
      </w:r>
      <w:r w:rsidRPr="003E2218">
        <w:rPr>
          <w:u w:val="single"/>
        </w:rPr>
        <w:t xml:space="preserve">nor </w:t>
      </w:r>
      <w:r w:rsidRPr="008D7C15">
        <w:rPr>
          <w:highlight w:val="green"/>
          <w:u w:val="single"/>
        </w:rPr>
        <w:t>“mere” new uses</w:t>
      </w:r>
      <w:r w:rsidRPr="00644A1A">
        <w:rPr>
          <w:u w:val="single"/>
        </w:rPr>
        <w:t xml:space="preserve"> of known compounds,</w:t>
      </w:r>
      <w:r w:rsidRPr="00644A1A">
        <w:rPr>
          <w:sz w:val="16"/>
        </w:rPr>
        <w:t xml:space="preserve"> (all of which might qualify for the misnomer “incrementally modified drugs”); </w:t>
      </w:r>
      <w:r w:rsidRPr="00644A1A">
        <w:rPr>
          <w:u w:val="single"/>
        </w:rPr>
        <w:t>nor for modifications to medical devices</w:t>
      </w:r>
      <w:r w:rsidRPr="00644A1A">
        <w:rPr>
          <w:sz w:val="16"/>
        </w:rPr>
        <w:t xml:space="preserve"> (such as a single-, rather than multiple-dose, syringe). </w:t>
      </w:r>
      <w:r w:rsidRPr="008D7C15">
        <w:rPr>
          <w:b/>
          <w:highlight w:val="green"/>
          <w:u w:val="single"/>
          <w:bdr w:val="single" w:sz="18" w:space="0" w:color="auto"/>
        </w:rPr>
        <w:t>These suggestions are</w:t>
      </w:r>
      <w:r w:rsidRPr="00644A1A">
        <w:rPr>
          <w:sz w:val="16"/>
          <w:bdr w:val="single" w:sz="18" w:space="0" w:color="auto"/>
        </w:rPr>
        <w:t xml:space="preserve">, in ICC’s view, </w:t>
      </w:r>
      <w:r w:rsidRPr="008D7C15">
        <w:rPr>
          <w:b/>
          <w:highlight w:val="green"/>
          <w:u w:val="single"/>
          <w:bdr w:val="single" w:sz="18" w:space="0" w:color="auto"/>
        </w:rPr>
        <w:t>misconceived.</w:t>
      </w:r>
      <w:r w:rsidRPr="00644A1A">
        <w:rPr>
          <w:sz w:val="16"/>
        </w:rPr>
        <w:t xml:space="preserve"> As stated above, </w:t>
      </w:r>
      <w:r w:rsidRPr="008D7C15">
        <w:rPr>
          <w:highlight w:val="green"/>
          <w:u w:val="single"/>
        </w:rPr>
        <w:t>if</w:t>
      </w:r>
      <w:r w:rsidRPr="00644A1A">
        <w:rPr>
          <w:u w:val="single"/>
        </w:rPr>
        <w:t xml:space="preserve"> any </w:t>
      </w:r>
      <w:r w:rsidRPr="008D7C15">
        <w:rPr>
          <w:highlight w:val="green"/>
          <w:u w:val="single"/>
        </w:rPr>
        <w:t>such inventions do not satisfy the basic</w:t>
      </w:r>
      <w:r w:rsidRPr="00644A1A">
        <w:rPr>
          <w:u w:val="single"/>
        </w:rPr>
        <w:t xml:space="preserve"> patentability </w:t>
      </w:r>
      <w:r w:rsidRPr="008D7C15">
        <w:rPr>
          <w:highlight w:val="green"/>
          <w:u w:val="single"/>
        </w:rPr>
        <w:t xml:space="preserve">criteria, </w:t>
      </w:r>
      <w:r w:rsidRPr="008D7C15">
        <w:rPr>
          <w:b/>
          <w:highlight w:val="green"/>
          <w:u w:val="single"/>
          <w:bdr w:val="single" w:sz="18" w:space="0" w:color="auto"/>
        </w:rPr>
        <w:t>patents should not be granted</w:t>
      </w:r>
      <w:r w:rsidRPr="00644A1A">
        <w:rPr>
          <w:u w:val="single"/>
        </w:rPr>
        <w:t xml:space="preserve"> for them; </w:t>
      </w:r>
      <w:r w:rsidRPr="008D7C15">
        <w:rPr>
          <w:highlight w:val="green"/>
          <w:u w:val="single"/>
        </w:rPr>
        <w:t>and if patents are</w:t>
      </w:r>
      <w:r w:rsidRPr="00644A1A">
        <w:rPr>
          <w:u w:val="single"/>
        </w:rPr>
        <w:t xml:space="preserve"> found </w:t>
      </w:r>
      <w:r w:rsidRPr="008D7C15">
        <w:rPr>
          <w:highlight w:val="green"/>
          <w:u w:val="single"/>
        </w:rPr>
        <w:t>wrongly</w:t>
      </w:r>
      <w:r w:rsidRPr="00644A1A">
        <w:rPr>
          <w:u w:val="single"/>
        </w:rPr>
        <w:t xml:space="preserve"> to have been </w:t>
      </w:r>
      <w:r w:rsidRPr="008D7C15">
        <w:rPr>
          <w:highlight w:val="green"/>
          <w:u w:val="single"/>
        </w:rPr>
        <w:t>granted, courts</w:t>
      </w:r>
      <w:r w:rsidRPr="00644A1A">
        <w:rPr>
          <w:u w:val="single"/>
        </w:rPr>
        <w:t xml:space="preserve"> and patents offices </w:t>
      </w:r>
      <w:r w:rsidRPr="008D7C15">
        <w:rPr>
          <w:highlight w:val="green"/>
          <w:u w:val="single"/>
        </w:rPr>
        <w:t>should correct those errors</w:t>
      </w:r>
      <w:r w:rsidRPr="00644A1A">
        <w:rPr>
          <w:u w:val="single"/>
        </w:rPr>
        <w:t>, just as they should for patents in any field</w:t>
      </w:r>
      <w:r w:rsidRPr="00644A1A">
        <w:rPr>
          <w:sz w:val="16"/>
        </w:rPr>
        <w:t xml:space="preserve"> and for any category of innovation. </w:t>
      </w:r>
      <w:r w:rsidRPr="008D7C15">
        <w:rPr>
          <w:highlight w:val="green"/>
          <w:u w:val="single"/>
        </w:rPr>
        <w:t>This</w:t>
      </w:r>
      <w:r w:rsidRPr="00644A1A">
        <w:rPr>
          <w:u w:val="single"/>
        </w:rPr>
        <w:t xml:space="preserve"> approach </w:t>
      </w:r>
      <w:r w:rsidRPr="008D7C15">
        <w:rPr>
          <w:highlight w:val="green"/>
          <w:u w:val="single"/>
        </w:rPr>
        <w:t>should address</w:t>
      </w:r>
      <w:r w:rsidRPr="00644A1A">
        <w:rPr>
          <w:sz w:val="16"/>
        </w:rPr>
        <w:t xml:space="preserve">, and is addressing, </w:t>
      </w:r>
      <w:r w:rsidRPr="00644A1A">
        <w:rPr>
          <w:u w:val="single"/>
        </w:rPr>
        <w:t xml:space="preserve">concerns about illegitimate extension of patent term, or </w:t>
      </w:r>
      <w:r w:rsidRPr="008D7C15">
        <w:rPr>
          <w:b/>
          <w:highlight w:val="green"/>
          <w:u w:val="single"/>
          <w:bdr w:val="single" w:sz="18" w:space="0" w:color="auto"/>
        </w:rPr>
        <w:t>“evergreening”.</w:t>
      </w:r>
      <w:r w:rsidRPr="008D7C15">
        <w:rPr>
          <w:highlight w:val="green"/>
          <w:u w:val="single"/>
        </w:rPr>
        <w:t xml:space="preserve"> There is </w:t>
      </w:r>
      <w:r w:rsidRPr="008D7C15">
        <w:rPr>
          <w:b/>
          <w:highlight w:val="green"/>
          <w:u w:val="single"/>
          <w:bdr w:val="single" w:sz="18" w:space="0" w:color="auto"/>
        </w:rPr>
        <w:t>no need for</w:t>
      </w:r>
      <w:r w:rsidRPr="003F72E0">
        <w:rPr>
          <w:sz w:val="16"/>
          <w:bdr w:val="single" w:sz="18" w:space="0" w:color="auto"/>
        </w:rPr>
        <w:t xml:space="preserve"> separate, or </w:t>
      </w:r>
      <w:r w:rsidRPr="008D7C15">
        <w:rPr>
          <w:b/>
          <w:highlight w:val="green"/>
          <w:u w:val="single"/>
          <w:bdr w:val="single" w:sz="18" w:space="0" w:color="auto"/>
        </w:rPr>
        <w:t>new, legislation</w:t>
      </w:r>
      <w:r w:rsidRPr="003F72E0">
        <w:rPr>
          <w:sz w:val="16"/>
        </w:rPr>
        <w:t xml:space="preserve"> </w:t>
      </w:r>
      <w:r w:rsidRPr="00644A1A">
        <w:rPr>
          <w:u w:val="single"/>
        </w:rPr>
        <w:t xml:space="preserve">to deal with this </w:t>
      </w:r>
      <w:r w:rsidRPr="00644A1A">
        <w:rPr>
          <w:bCs/>
          <w:u w:val="single"/>
        </w:rPr>
        <w:t>issue. Further, the suggestion that such inventions do not benefit society is wrong. These</w:t>
      </w:r>
      <w:r w:rsidRPr="00644A1A">
        <w:rPr>
          <w:u w:val="single"/>
        </w:rPr>
        <w:t xml:space="preserve"> types of so-called </w:t>
      </w:r>
      <w:r w:rsidRPr="008D7C15">
        <w:rPr>
          <w:b/>
          <w:highlight w:val="green"/>
          <w:u w:val="single"/>
          <w:bdr w:val="single" w:sz="18" w:space="0" w:color="auto"/>
        </w:rPr>
        <w:t>“incremental” innovation</w:t>
      </w:r>
      <w:r w:rsidRPr="00644A1A">
        <w:rPr>
          <w:sz w:val="16"/>
          <w:bdr w:val="single" w:sz="18" w:space="0" w:color="auto"/>
        </w:rPr>
        <w:t xml:space="preserve"> generally </w:t>
      </w:r>
      <w:r w:rsidRPr="008D7C15">
        <w:rPr>
          <w:b/>
          <w:highlight w:val="green"/>
          <w:u w:val="single"/>
          <w:bdr w:val="single" w:sz="18" w:space="0" w:color="auto"/>
        </w:rPr>
        <w:t>result in better health outcomes</w:t>
      </w:r>
      <w:r w:rsidRPr="00644A1A">
        <w:rPr>
          <w:sz w:val="16"/>
        </w:rPr>
        <w:t xml:space="preserve">2, </w:t>
      </w:r>
      <w:r w:rsidRPr="00644A1A">
        <w:rPr>
          <w:u w:val="single"/>
        </w:rPr>
        <w:t xml:space="preserve">for example </w:t>
      </w:r>
      <w:r w:rsidRPr="008D7C15">
        <w:rPr>
          <w:highlight w:val="green"/>
          <w:u w:val="single"/>
        </w:rPr>
        <w:t>by increasing efficacy, reducing side effects</w:t>
      </w:r>
      <w:r w:rsidRPr="00644A1A">
        <w:rPr>
          <w:u w:val="single"/>
        </w:rPr>
        <w:t xml:space="preserve"> and/</w:t>
      </w:r>
      <w:r w:rsidRPr="008D7C15">
        <w:rPr>
          <w:highlight w:val="green"/>
          <w:u w:val="single"/>
        </w:rPr>
        <w:t>or making administration easier</w:t>
      </w:r>
      <w:r w:rsidRPr="00644A1A">
        <w:rPr>
          <w:u w:val="single"/>
        </w:rPr>
        <w:t>, resulting in improved compliance and greater effectiveness</w:t>
      </w:r>
      <w:r>
        <w:rPr>
          <w:u w:val="single"/>
        </w:rPr>
        <w:t>.</w:t>
      </w:r>
      <w:r w:rsidRPr="00644A1A">
        <w:rPr>
          <w:sz w:val="16"/>
        </w:rPr>
        <w:t xml:space="preserve"> </w:t>
      </w:r>
    </w:p>
    <w:p w14:paraId="7860811E" w14:textId="77777777" w:rsidR="00E574D7" w:rsidRPr="00644A1A" w:rsidRDefault="00E574D7" w:rsidP="00E574D7">
      <w:pPr>
        <w:rPr>
          <w:sz w:val="16"/>
        </w:rPr>
      </w:pPr>
    </w:p>
    <w:p w14:paraId="29465D73" w14:textId="77777777" w:rsidR="00E574D7" w:rsidRDefault="00E574D7" w:rsidP="00E574D7">
      <w:r>
        <w:t xml:space="preserve"> </w:t>
      </w:r>
    </w:p>
    <w:p w14:paraId="0B7BE0DE" w14:textId="77777777" w:rsidR="00E574D7" w:rsidRDefault="00E574D7" w:rsidP="00E574D7">
      <w:pPr>
        <w:pStyle w:val="Heading4"/>
      </w:pPr>
      <w:r>
        <w:t>Their own solvency advocate concedes that the counterplan solves her aff</w:t>
      </w:r>
    </w:p>
    <w:p w14:paraId="2A6E6131" w14:textId="77777777" w:rsidR="00E574D7" w:rsidRPr="0047715B" w:rsidRDefault="00E574D7" w:rsidP="00E574D7">
      <w:pPr>
        <w:rPr>
          <w:rStyle w:val="Style13ptBold"/>
        </w:rPr>
      </w:pPr>
      <w:r>
        <w:rPr>
          <w:rStyle w:val="Style13ptBold"/>
        </w:rPr>
        <w:t>Feldman 19</w:t>
      </w:r>
    </w:p>
    <w:p w14:paraId="679365A5" w14:textId="77777777" w:rsidR="00E574D7" w:rsidRDefault="00E574D7" w:rsidP="00E574D7">
      <w:pPr>
        <w:rPr>
          <w:sz w:val="16"/>
        </w:rPr>
      </w:pPr>
      <w:r w:rsidRPr="0047715B">
        <w:rPr>
          <w:sz w:val="16"/>
        </w:rPr>
        <w:t xml:space="preserve">Robin Feldman (professor of law and director of the Institute for Innovation Law at UC Hastings College of the Law in San Francisco). “‘One-and-done’ for new drugs could cut patent thickets and boost generic competition.” Stat News. 11 February 2019. JDN. </w:t>
      </w:r>
      <w:hyperlink r:id="rId10" w:history="1">
        <w:r w:rsidRPr="008D3C8D">
          <w:rPr>
            <w:rStyle w:val="Hyperlink"/>
            <w:sz w:val="16"/>
          </w:rPr>
          <w:t>https://www.statnews.com/2019/02/11/drug-patent-protection-one-done/</w:t>
        </w:r>
      </w:hyperlink>
    </w:p>
    <w:p w14:paraId="1CAF6AC6" w14:textId="77777777" w:rsidR="00E574D7" w:rsidRPr="0047715B" w:rsidRDefault="00E574D7" w:rsidP="00E574D7">
      <w:pPr>
        <w:rPr>
          <w:sz w:val="16"/>
        </w:rPr>
      </w:pPr>
    </w:p>
    <w:p w14:paraId="109FDCC3" w14:textId="77777777" w:rsidR="00E574D7" w:rsidRPr="0047715B" w:rsidRDefault="00E574D7" w:rsidP="00E574D7">
      <w:pPr>
        <w:rPr>
          <w:sz w:val="16"/>
        </w:rPr>
      </w:pPr>
      <w:r w:rsidRPr="0047715B">
        <w:rPr>
          <w:u w:val="single"/>
        </w:rPr>
        <w:t xml:space="preserve">One-and-done would apply to both patents and exclusivities. </w:t>
      </w:r>
      <w:r w:rsidRPr="008D7C15">
        <w:rPr>
          <w:highlight w:val="green"/>
          <w:u w:val="single"/>
        </w:rPr>
        <w:t>A more limited approach</w:t>
      </w:r>
      <w:r w:rsidRPr="0047715B">
        <w:rPr>
          <w:sz w:val="16"/>
        </w:rPr>
        <w:t xml:space="preserve">, a baby step if you will, </w:t>
      </w:r>
      <w:r w:rsidRPr="008D7C15">
        <w:rPr>
          <w:highlight w:val="green"/>
          <w:u w:val="single"/>
        </w:rPr>
        <w:t xml:space="preserve">would be to invigorate the existing </w:t>
      </w:r>
      <w:r w:rsidRPr="008D7C15">
        <w:rPr>
          <w:b/>
          <w:highlight w:val="green"/>
          <w:u w:val="single"/>
          <w:bdr w:val="single" w:sz="18" w:space="0" w:color="auto"/>
        </w:rPr>
        <w:t>patent obviousness doctrine</w:t>
      </w:r>
      <w:r w:rsidRPr="008D7C15">
        <w:rPr>
          <w:highlight w:val="green"/>
          <w:u w:val="single"/>
        </w:rPr>
        <w:t xml:space="preserve"> as a way to cut back on patent tinkering. Obviousness</w:t>
      </w:r>
      <w:r w:rsidRPr="0047715B">
        <w:rPr>
          <w:u w:val="single"/>
        </w:rPr>
        <w:t xml:space="preserve">, one of the five standards for patent eligibility, </w:t>
      </w:r>
      <w:r w:rsidRPr="008D7C15">
        <w:rPr>
          <w:highlight w:val="green"/>
          <w:u w:val="single"/>
        </w:rPr>
        <w:t>says that inventions</w:t>
      </w:r>
      <w:r w:rsidRPr="0047715B">
        <w:rPr>
          <w:u w:val="single"/>
        </w:rPr>
        <w:t xml:space="preserve"> that are </w:t>
      </w:r>
      <w:r w:rsidRPr="008D7C15">
        <w:rPr>
          <w:highlight w:val="green"/>
          <w:u w:val="single"/>
        </w:rPr>
        <w:t>obvious to an expert</w:t>
      </w:r>
      <w:r w:rsidRPr="0047715B">
        <w:rPr>
          <w:u w:val="single"/>
        </w:rPr>
        <w:t xml:space="preserve"> or the general public </w:t>
      </w:r>
      <w:r w:rsidRPr="008D7C15">
        <w:rPr>
          <w:highlight w:val="green"/>
          <w:u w:val="single"/>
        </w:rPr>
        <w:t>can’t be patented.</w:t>
      </w:r>
    </w:p>
    <w:p w14:paraId="5FE4EC78" w14:textId="77777777" w:rsidR="00E574D7" w:rsidRPr="0047715B" w:rsidRDefault="00E574D7" w:rsidP="00E574D7">
      <w:pPr>
        <w:rPr>
          <w:sz w:val="16"/>
        </w:rPr>
      </w:pPr>
    </w:p>
    <w:p w14:paraId="6C50AA4E" w14:textId="77777777" w:rsidR="00E574D7" w:rsidRPr="0047715B" w:rsidRDefault="00E574D7" w:rsidP="00E574D7">
      <w:pPr>
        <w:rPr>
          <w:sz w:val="16"/>
        </w:rPr>
      </w:pPr>
      <w:r w:rsidRPr="0047715B">
        <w:rPr>
          <w:u w:val="single"/>
        </w:rPr>
        <w:t xml:space="preserve">Either </w:t>
      </w:r>
      <w:r w:rsidRPr="008D7C15">
        <w:rPr>
          <w:highlight w:val="green"/>
          <w:u w:val="single"/>
        </w:rPr>
        <w:t>by</w:t>
      </w:r>
      <w:r w:rsidRPr="0047715B">
        <w:rPr>
          <w:u w:val="single"/>
        </w:rPr>
        <w:t xml:space="preserve"> congressional clarification or </w:t>
      </w:r>
      <w:r w:rsidRPr="008D7C15">
        <w:rPr>
          <w:b/>
          <w:highlight w:val="green"/>
          <w:u w:val="single"/>
          <w:bdr w:val="single" w:sz="18" w:space="0" w:color="auto"/>
        </w:rPr>
        <w:t>judicial interpretation</w:t>
      </w:r>
      <w:r w:rsidRPr="008D7C15">
        <w:rPr>
          <w:highlight w:val="green"/>
          <w:u w:val="single"/>
        </w:rPr>
        <w:t>, many pile-on patents could be eliminated with a ruling that</w:t>
      </w:r>
      <w:r w:rsidRPr="0047715B">
        <w:rPr>
          <w:u w:val="single"/>
        </w:rPr>
        <w:t xml:space="preserve"> the core concept of </w:t>
      </w:r>
      <w:r w:rsidRPr="008D7C15">
        <w:rPr>
          <w:highlight w:val="green"/>
          <w:u w:val="single"/>
        </w:rPr>
        <w:t>the additional patent is nothing more than the original</w:t>
      </w:r>
      <w:r w:rsidRPr="0047715B">
        <w:rPr>
          <w:u w:val="single"/>
        </w:rPr>
        <w:t xml:space="preserve"> formulation. Anything else is merely an obvious adaptation of the core invention, modified with existing tech</w:t>
      </w:r>
      <w:r w:rsidRPr="0047715B">
        <w:rPr>
          <w:sz w:val="16"/>
        </w:rPr>
        <w:t xml:space="preserve">nology. </w:t>
      </w:r>
      <w:r w:rsidRPr="0047715B">
        <w:rPr>
          <w:u w:val="single"/>
        </w:rPr>
        <w:t xml:space="preserve">As such, the patent would fail for being perfectly obvious. </w:t>
      </w:r>
      <w:r w:rsidRPr="008D7C15">
        <w:rPr>
          <w:b/>
          <w:highlight w:val="green"/>
          <w:u w:val="single"/>
          <w:bdr w:val="single" w:sz="18" w:space="0" w:color="auto"/>
        </w:rPr>
        <w:t>Even without congressional action,</w:t>
      </w:r>
      <w:r w:rsidRPr="0047715B">
        <w:rPr>
          <w:sz w:val="16"/>
          <w:bdr w:val="single" w:sz="18" w:space="0" w:color="auto"/>
        </w:rPr>
        <w:t xml:space="preserve"> a more vigorous and </w:t>
      </w:r>
      <w:r w:rsidRPr="008D7C15">
        <w:rPr>
          <w:b/>
          <w:highlight w:val="green"/>
          <w:u w:val="single"/>
          <w:bdr w:val="single" w:sz="18" w:space="0" w:color="auto"/>
        </w:rPr>
        <w:t>robust application of the existing obviousness doctrine could significantly improve the problem</w:t>
      </w:r>
      <w:r w:rsidRPr="0047715B">
        <w:rPr>
          <w:sz w:val="16"/>
        </w:rPr>
        <w:t xml:space="preserve"> </w:t>
      </w:r>
      <w:r w:rsidRPr="0047715B">
        <w:rPr>
          <w:u w:val="single"/>
        </w:rPr>
        <w:t>of piled-up patents and patent walls.</w:t>
      </w:r>
    </w:p>
    <w:sectPr w:rsidR="00E574D7" w:rsidRPr="00477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B0952" w14:textId="77777777" w:rsidR="00F138F5" w:rsidRDefault="00F138F5" w:rsidP="00D97B2B">
      <w:pPr>
        <w:spacing w:after="0" w:line="240" w:lineRule="auto"/>
      </w:pPr>
      <w:r>
        <w:separator/>
      </w:r>
    </w:p>
  </w:endnote>
  <w:endnote w:type="continuationSeparator" w:id="0">
    <w:p w14:paraId="3EF2D3F8" w14:textId="77777777" w:rsidR="00F138F5" w:rsidRDefault="00F138F5" w:rsidP="00D97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E54E2" w14:textId="77777777" w:rsidR="00F138F5" w:rsidRDefault="00F138F5" w:rsidP="00D97B2B">
      <w:pPr>
        <w:spacing w:after="0" w:line="240" w:lineRule="auto"/>
      </w:pPr>
      <w:r>
        <w:separator/>
      </w:r>
    </w:p>
  </w:footnote>
  <w:footnote w:type="continuationSeparator" w:id="0">
    <w:p w14:paraId="07B08F06" w14:textId="77777777" w:rsidR="00F138F5" w:rsidRDefault="00F138F5" w:rsidP="00D97B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8D97E3C"/>
    <w:multiLevelType w:val="hybridMultilevel"/>
    <w:tmpl w:val="77FA2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10"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ibbonPointer" w:val="150407768"/>
    <w:docVar w:name="VerbatimVersion" w:val="5.1"/>
  </w:docVars>
  <w:rsids>
    <w:rsidRoot w:val="00C869E3"/>
    <w:rsid w:val="000139A3"/>
    <w:rsid w:val="000875C8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E527A"/>
    <w:rsid w:val="001F78CE"/>
    <w:rsid w:val="002070DA"/>
    <w:rsid w:val="002328A7"/>
    <w:rsid w:val="00251FC7"/>
    <w:rsid w:val="002855A7"/>
    <w:rsid w:val="002B146A"/>
    <w:rsid w:val="002B5E17"/>
    <w:rsid w:val="00315690"/>
    <w:rsid w:val="00316B75"/>
    <w:rsid w:val="00325646"/>
    <w:rsid w:val="003460F2"/>
    <w:rsid w:val="0038158C"/>
    <w:rsid w:val="00382D63"/>
    <w:rsid w:val="003902BA"/>
    <w:rsid w:val="003A09E2"/>
    <w:rsid w:val="003D72C9"/>
    <w:rsid w:val="003F27A6"/>
    <w:rsid w:val="00407037"/>
    <w:rsid w:val="004605D6"/>
    <w:rsid w:val="004A7C7C"/>
    <w:rsid w:val="004C60E8"/>
    <w:rsid w:val="004E3579"/>
    <w:rsid w:val="004E728B"/>
    <w:rsid w:val="004F39E0"/>
    <w:rsid w:val="00537BD5"/>
    <w:rsid w:val="0057268A"/>
    <w:rsid w:val="005A5F01"/>
    <w:rsid w:val="005D2912"/>
    <w:rsid w:val="006065BD"/>
    <w:rsid w:val="00645FA9"/>
    <w:rsid w:val="00647866"/>
    <w:rsid w:val="00665003"/>
    <w:rsid w:val="00686C37"/>
    <w:rsid w:val="006A2AD0"/>
    <w:rsid w:val="006C2375"/>
    <w:rsid w:val="006D4ECC"/>
    <w:rsid w:val="00722258"/>
    <w:rsid w:val="007243E5"/>
    <w:rsid w:val="00766EA0"/>
    <w:rsid w:val="007A2226"/>
    <w:rsid w:val="007D730C"/>
    <w:rsid w:val="007F5B66"/>
    <w:rsid w:val="00823A1C"/>
    <w:rsid w:val="00845B9D"/>
    <w:rsid w:val="00860984"/>
    <w:rsid w:val="008B3ECB"/>
    <w:rsid w:val="008B4E85"/>
    <w:rsid w:val="008B5D40"/>
    <w:rsid w:val="008C1B2E"/>
    <w:rsid w:val="0091627E"/>
    <w:rsid w:val="0097032B"/>
    <w:rsid w:val="009A5FD6"/>
    <w:rsid w:val="009D2EAD"/>
    <w:rsid w:val="009D54B2"/>
    <w:rsid w:val="009E1922"/>
    <w:rsid w:val="009F7ED2"/>
    <w:rsid w:val="00A93661"/>
    <w:rsid w:val="00A95652"/>
    <w:rsid w:val="00AC0AB8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3417"/>
    <w:rsid w:val="00C869E3"/>
    <w:rsid w:val="00C9604F"/>
    <w:rsid w:val="00CA19AA"/>
    <w:rsid w:val="00CC218F"/>
    <w:rsid w:val="00CC5298"/>
    <w:rsid w:val="00CD736E"/>
    <w:rsid w:val="00CD798D"/>
    <w:rsid w:val="00CE161E"/>
    <w:rsid w:val="00CE4347"/>
    <w:rsid w:val="00CF59A8"/>
    <w:rsid w:val="00D325A9"/>
    <w:rsid w:val="00D36A8A"/>
    <w:rsid w:val="00D61409"/>
    <w:rsid w:val="00D6691E"/>
    <w:rsid w:val="00D71170"/>
    <w:rsid w:val="00D97B2B"/>
    <w:rsid w:val="00DA1C92"/>
    <w:rsid w:val="00DA25D4"/>
    <w:rsid w:val="00DA6538"/>
    <w:rsid w:val="00E15E75"/>
    <w:rsid w:val="00E5262C"/>
    <w:rsid w:val="00E574D7"/>
    <w:rsid w:val="00EC7DC4"/>
    <w:rsid w:val="00ED30CF"/>
    <w:rsid w:val="00F138F5"/>
    <w:rsid w:val="00F176EF"/>
    <w:rsid w:val="00F45E1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100C8"/>
  <w15:chartTrackingRefBased/>
  <w15:docId w15:val="{26A6931A-DAF7-4863-8C55-E1E36449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2328A7"/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2328A7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2328A7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,No Underline,Char Char Char Char Char Char Char, Char Char Char Char Char Char Char,Text 7,Heading 3 Char Char,Char, Char,Tags v 2,3: Cite,Char1,Underlines,Heading 3 Char3,Tag Char Char,Bold Cite,Cite 1,Read Char,Foldover,Citation,no,n"/>
    <w:basedOn w:val="Normal"/>
    <w:next w:val="Normal"/>
    <w:link w:val="Heading3Char"/>
    <w:uiPriority w:val="2"/>
    <w:unhideWhenUsed/>
    <w:qFormat/>
    <w:rsid w:val="002328A7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Big card,body,Normal Tag,small text,heading 2,Ch,no read,No Spacing211,No Spacing2111,Heading 2 Char2 Char,Heading 2 Char1 Char Char,ta,small space,No Spacing12,TAG,No Spacing4,No Spacing11111,No Spacing21,Ta, Ch,No Spacing1,tags,t,C,Ch1,T"/>
    <w:basedOn w:val="Normal"/>
    <w:next w:val="Normal"/>
    <w:link w:val="Heading4Char"/>
    <w:uiPriority w:val="3"/>
    <w:unhideWhenUsed/>
    <w:qFormat/>
    <w:rsid w:val="002328A7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2328A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328A7"/>
  </w:style>
  <w:style w:type="character" w:customStyle="1" w:styleId="Heading1Char">
    <w:name w:val="Heading 1 Char"/>
    <w:aliases w:val="Pocket Char"/>
    <w:basedOn w:val="DefaultParagraphFont"/>
    <w:link w:val="Heading1"/>
    <w:rsid w:val="002328A7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2328A7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,No Underline Char,Char Char Char Char Char Char Char Char, Char Char Char Char Char Char Char Char,Text 7 Char,Heading 3 Char Char Char,Char Char, Char Char,Tags v 2 Char,3: Cite Char,Char1 Char,Underlines Char,Bold Cite Char"/>
    <w:basedOn w:val="DefaultParagraphFont"/>
    <w:link w:val="Heading3"/>
    <w:uiPriority w:val="2"/>
    <w:rsid w:val="002328A7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Big card Char,body Char,Normal Tag Char,small text Char,heading 2 Char,Ch Char,no read Char,No Spacing211 Char,No Spacing2111 Char,Heading 2 Char2 Char Char,Heading 2 Char1 Char Char Char,ta Char,small space Char,TAG Char,Ta Char"/>
    <w:basedOn w:val="DefaultParagraphFont"/>
    <w:link w:val="Heading4"/>
    <w:uiPriority w:val="3"/>
    <w:rsid w:val="002328A7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aliases w:val="Evidence,Minimized,minimized,Highlighted,tag2,Size 10,emphasis in card,Underlined,CD Card,ED - Tag,emphasis,Bold Underline,Emphasis!!,small,Qualifications,bold underline,normal card text,Shrunk,qualifications in card,qualifications,Style1,Box,s"/>
    <w:basedOn w:val="DefaultParagraphFont"/>
    <w:link w:val="textbold"/>
    <w:uiPriority w:val="7"/>
    <w:qFormat/>
    <w:rsid w:val="002328A7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,Style Style Bold + 12 pt,Style Style Bold + 12pt,Style Style Bold,Style Style + 12 pt,Style Style Bo... +,Old Cite,Style Style Bold + 10 pt,tagld + 12 pt,Style Style Bold + 13 pt,Style Style Bold + 11 pt,tag + 12 pt,Not...,Not.,Not"/>
    <w:basedOn w:val="DefaultParagraphFont"/>
    <w:uiPriority w:val="5"/>
    <w:qFormat/>
    <w:rsid w:val="002328A7"/>
    <w:rPr>
      <w:b/>
      <w:bCs/>
      <w:sz w:val="26"/>
      <w:u w:val="none"/>
    </w:rPr>
  </w:style>
  <w:style w:type="character" w:customStyle="1" w:styleId="StyleUnderline">
    <w:name w:val="Style Underline"/>
    <w:aliases w:val="Underline,Style Bold Underline,Intense Emphasis1,apple-style-span + 6 pt,Kern at 16 pt,Intense Emphasis1111,ci,c,Bo,Intense Emphasis3,Style,Intense Emphasis11111,Intense Emphasis4,Underline Char,cite,B,Citation Char Char Char,8.5,8.5 pt"/>
    <w:basedOn w:val="DefaultParagraphFont"/>
    <w:uiPriority w:val="6"/>
    <w:qFormat/>
    <w:rsid w:val="002328A7"/>
    <w:rPr>
      <w:b w:val="0"/>
      <w:sz w:val="22"/>
      <w:u w:val="single"/>
    </w:rPr>
  </w:style>
  <w:style w:type="character" w:styleId="Hyperlink">
    <w:name w:val="Hyperlink"/>
    <w:aliases w:val="No Spacing Char,Card Format Char,ClearFormatting Char,Clear Char,DDI Tag Char,Tag Title Char,Dont use Char,Tag and Cite Char,No Spacing31 Char,No Spacing22 Char,No Spacing41 Char,No Spacing6 Char,No Spacing7 Char,Very Small Text Char"/>
    <w:basedOn w:val="DefaultParagraphFont"/>
    <w:link w:val="NoSpacing"/>
    <w:uiPriority w:val="99"/>
    <w:unhideWhenUsed/>
    <w:rsid w:val="002328A7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2328A7"/>
    <w:rPr>
      <w:color w:val="auto"/>
      <w:u w:val="none"/>
    </w:rPr>
  </w:style>
  <w:style w:type="paragraph" w:styleId="NoSpacing">
    <w:name w:val="No Spacing"/>
    <w:aliases w:val="Card Format,ClearFormatting,Clear,DDI Tag,Tag Title,Dont use,Tag and Cite,No Spacing31,No Spacing22,No Spacing41,No Spacing6,No Spacing7,Very Small Text,No Spacing8,Dont u,No Spacing311,No Spacing111112,No Spacing51,No Spacing3,tag,Tags,Card"/>
    <w:basedOn w:val="Heading1"/>
    <w:link w:val="Hyperlink"/>
    <w:autoRedefine/>
    <w:uiPriority w:val="99"/>
    <w:qFormat/>
    <w:rsid w:val="007D730C"/>
    <w:pPr>
      <w:keepNext w:val="0"/>
      <w:keepLines w:val="0"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line="254" w:lineRule="auto"/>
      <w:jc w:val="left"/>
      <w:outlineLvl w:val="9"/>
    </w:pPr>
    <w:rPr>
      <w:rFonts w:asciiTheme="minorHAnsi" w:eastAsiaTheme="minorHAnsi" w:hAnsiTheme="minorHAnsi" w:cstheme="minorBidi"/>
      <w:b w:val="0"/>
      <w:sz w:val="22"/>
      <w:szCs w:val="22"/>
    </w:rPr>
  </w:style>
  <w:style w:type="paragraph" w:customStyle="1" w:styleId="textbold">
    <w:name w:val="text bold"/>
    <w:basedOn w:val="Normal"/>
    <w:link w:val="Emphasis"/>
    <w:uiPriority w:val="7"/>
    <w:qFormat/>
    <w:rsid w:val="007D730C"/>
    <w:pPr>
      <w:widowControl w:val="0"/>
      <w:ind w:left="720"/>
    </w:pPr>
    <w:rPr>
      <w:b/>
      <w:iCs/>
      <w:u w:val="single"/>
    </w:rPr>
  </w:style>
  <w:style w:type="character" w:styleId="FootnoteReference">
    <w:name w:val="footnote reference"/>
    <w:aliases w:val="FN Ref,footnote reference,fr,o,FR,(NECG) Footnote Reference"/>
    <w:basedOn w:val="DefaultParagraphFont"/>
    <w:uiPriority w:val="99"/>
    <w:unhideWhenUsed/>
    <w:qFormat/>
    <w:rsid w:val="00D97B2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97B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7B2B"/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si.org/publications/les-nouvelles/les-nouvelles-online/2006-2015/2006/march-2006/2011/08/08/the-importance-of-incremental-innovation-for-developmen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statnews.com/2019/02/11/drug-patent-protection-one-don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si.org/publications/les-nouvelles/les-nouvelles-online/2006-2015/2006/march-2006/2011/08/08/the-importance-of-incremental-innovation-for-developmen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205B1-185B-4BCD-9636-CB614A496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16</TotalTime>
  <Pages>3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Torrez</dc:creator>
  <cp:keywords>5.1.1</cp:keywords>
  <dc:description/>
  <cp:lastModifiedBy>Andrew Torrez</cp:lastModifiedBy>
  <cp:revision>7</cp:revision>
  <dcterms:created xsi:type="dcterms:W3CDTF">2021-10-30T20:26:00Z</dcterms:created>
  <dcterms:modified xsi:type="dcterms:W3CDTF">2021-10-30T22:51:00Z</dcterms:modified>
</cp:coreProperties>
</file>