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8175" w14:textId="26084FA9" w:rsidR="00DC2A36" w:rsidRDefault="00DC2A36" w:rsidP="00DC2A36">
      <w:pPr>
        <w:pStyle w:val="Heading1"/>
      </w:pPr>
      <w:r>
        <w:t>Offs</w:t>
      </w:r>
    </w:p>
    <w:p w14:paraId="27E4CFD3" w14:textId="1005ABCB" w:rsidR="00DC2A36" w:rsidRDefault="00DC2A36" w:rsidP="00DC2A36"/>
    <w:p w14:paraId="1382BAAC" w14:textId="5246C9D0" w:rsidR="00DC2A36" w:rsidRDefault="00DC2A36" w:rsidP="00DC2A36">
      <w:pPr>
        <w:pStyle w:val="Heading3"/>
      </w:pPr>
      <w:r>
        <w:lastRenderedPageBreak/>
        <w:t>1AR Theory Hedge</w:t>
      </w:r>
    </w:p>
    <w:p w14:paraId="1940084B" w14:textId="77777777" w:rsidR="00DC2A36" w:rsidRPr="000875A4" w:rsidRDefault="00DC2A36" w:rsidP="00DC2A36">
      <w:pPr>
        <w:pStyle w:val="Heading4"/>
      </w:pPr>
      <w:r w:rsidRPr="000875A4">
        <w:t xml:space="preserve">1] No 1ar theory: [a] I only have one speech to respond which outweighs on infinite abuse because they can read any number of shells [b] aff frames the round means they pick neg ground and if the 1ar is hard, they should just write a better aff [c] 1ar restart, </w:t>
      </w:r>
      <w:proofErr w:type="gramStart"/>
      <w:r w:rsidRPr="000875A4">
        <w:t>4-6-3 time</w:t>
      </w:r>
      <w:proofErr w:type="gramEnd"/>
      <w:r w:rsidRPr="000875A4">
        <w:t xml:space="preserve"> skew, infinite abuse. [d] No 3NR to address 2AR contextualization makes judge intervention inevitable as it comes down to whether the 2N coverage was “good enough”</w:t>
      </w:r>
    </w:p>
    <w:p w14:paraId="488AD460" w14:textId="77777777" w:rsidR="00DC2A36" w:rsidRPr="000875A4" w:rsidRDefault="00DC2A36" w:rsidP="00DC2A36">
      <w:pPr>
        <w:pStyle w:val="Heading4"/>
      </w:pPr>
      <w:r w:rsidRPr="000875A4">
        <w:t xml:space="preserve">2] Use reasonability on 1ar theory – [a] Competing </w:t>
      </w:r>
      <w:proofErr w:type="spellStart"/>
      <w:r w:rsidRPr="000875A4">
        <w:t>interps</w:t>
      </w:r>
      <w:proofErr w:type="spellEnd"/>
      <w:r w:rsidRPr="000875A4">
        <w:t xml:space="preserve"> moots 7 mins of NC offense which outweighs minimal neg abuse. [b] Offense-defense disincentivizes substantive education by shifting the round from substance to a norm so their model prioritizes diminishing marginal skews over substance. That o/</w:t>
      </w:r>
      <w:proofErr w:type="spellStart"/>
      <w:r w:rsidRPr="000875A4">
        <w:t>ws</w:t>
      </w:r>
      <w:proofErr w:type="spellEnd"/>
      <w:r w:rsidRPr="000875A4">
        <w:t xml:space="preserve"> – the end goal of theory is better substantive debates.</w:t>
      </w:r>
    </w:p>
    <w:p w14:paraId="4D3CAC65" w14:textId="77777777" w:rsidR="00DC2A36" w:rsidRDefault="00DC2A36" w:rsidP="00DC2A36">
      <w:pPr>
        <w:pStyle w:val="Heading3"/>
      </w:pPr>
      <w:bookmarkStart w:id="0" w:name="_Hlk85216005"/>
      <w:r>
        <w:lastRenderedPageBreak/>
        <w:t>China-Biotech DA v2 (1:45)</w:t>
      </w:r>
    </w:p>
    <w:p w14:paraId="2BAE7B87" w14:textId="77777777" w:rsidR="00DC2A36" w:rsidRDefault="00DC2A36" w:rsidP="00DC2A36">
      <w:pPr>
        <w:pStyle w:val="Heading4"/>
      </w:pPr>
      <w:r>
        <w:t xml:space="preserve">The US leads and will continue to </w:t>
      </w:r>
      <w:r w:rsidRPr="009C78B0">
        <w:rPr>
          <w:u w:val="single"/>
        </w:rPr>
        <w:t>dominate</w:t>
      </w:r>
      <w:r>
        <w:t xml:space="preserve"> biotech unless we do something truly stupid, like give China our cutting-edge, dual-use mRNA research</w:t>
      </w:r>
    </w:p>
    <w:p w14:paraId="5FC5C5E7" w14:textId="77777777" w:rsidR="00DC2A36" w:rsidRDefault="00DC2A36" w:rsidP="00DC2A36">
      <w:pPr>
        <w:rPr>
          <w:rStyle w:val="Style13ptBold"/>
        </w:rPr>
      </w:pPr>
      <w:r>
        <w:rPr>
          <w:rStyle w:val="Style13ptBold"/>
        </w:rPr>
        <w:t>Moore 21</w:t>
      </w:r>
    </w:p>
    <w:p w14:paraId="41462348" w14:textId="77777777" w:rsidR="00DC2A36" w:rsidRPr="002073FE" w:rsidRDefault="00DC2A36" w:rsidP="00DC2A36">
      <w:pPr>
        <w:rPr>
          <w:sz w:val="12"/>
          <w:szCs w:val="12"/>
        </w:rPr>
      </w:pPr>
      <w:r w:rsidRPr="002073FE">
        <w:rPr>
          <w:sz w:val="12"/>
          <w:szCs w:val="12"/>
        </w:rPr>
        <w:t xml:space="preserve">(Scott Moore, Director of the Penn Global China </w:t>
      </w:r>
      <w:proofErr w:type="spellStart"/>
      <w:r w:rsidRPr="002073FE">
        <w:rPr>
          <w:sz w:val="12"/>
          <w:szCs w:val="12"/>
        </w:rPr>
        <w:t>Program@UPenn</w:t>
      </w:r>
      <w:proofErr w:type="spellEnd"/>
      <w:r w:rsidRPr="002073FE">
        <w:rPr>
          <w:sz w:val="12"/>
          <w:szCs w:val="12"/>
        </w:rPr>
        <w:t xml:space="preserve">, Young Professional and Water Resources Management Specialist at the World Bank Group, Environment, Science, Technology, Health Officer for China at the U.S. Dept of State, Giorgio </w:t>
      </w:r>
      <w:proofErr w:type="spellStart"/>
      <w:r w:rsidRPr="002073FE">
        <w:rPr>
          <w:sz w:val="12"/>
          <w:szCs w:val="12"/>
        </w:rPr>
        <w:t>Ruffolo</w:t>
      </w:r>
      <w:proofErr w:type="spellEnd"/>
      <w:r w:rsidRPr="002073FE">
        <w:rPr>
          <w:sz w:val="12"/>
          <w:szCs w:val="12"/>
        </w:rPr>
        <w:t xml:space="preserve"> Post-Doctoral Research Fellow with the </w:t>
      </w:r>
      <w:proofErr w:type="spellStart"/>
      <w:r w:rsidRPr="002073FE">
        <w:rPr>
          <w:sz w:val="12"/>
          <w:szCs w:val="12"/>
        </w:rPr>
        <w:t>Belfer</w:t>
      </w:r>
      <w:proofErr w:type="spellEnd"/>
      <w:r w:rsidRPr="002073FE">
        <w:rPr>
          <w:sz w:val="12"/>
          <w:szCs w:val="12"/>
        </w:rPr>
        <w:t xml:space="preserve"> Center for Science and International </w:t>
      </w:r>
      <w:proofErr w:type="spellStart"/>
      <w:r w:rsidRPr="002073FE">
        <w:rPr>
          <w:sz w:val="12"/>
          <w:szCs w:val="12"/>
        </w:rPr>
        <w:t>Affairs@Harvard</w:t>
      </w:r>
      <w:proofErr w:type="spellEnd"/>
      <w:r w:rsidRPr="002073FE">
        <w:rPr>
          <w:sz w:val="12"/>
          <w:szCs w:val="12"/>
        </w:rPr>
        <w:t xml:space="preserve"> </w:t>
      </w:r>
      <w:hyperlink r:id="rId6" w:history="1">
        <w:r w:rsidRPr="002073FE">
          <w:rPr>
            <w:rStyle w:val="Hyperlink"/>
            <w:sz w:val="12"/>
            <w:szCs w:val="12"/>
          </w:rPr>
          <w:t>BIODEFENSE</w:t>
        </w:r>
      </w:hyperlink>
      <w:r w:rsidRPr="002073FE">
        <w:rPr>
          <w:sz w:val="12"/>
          <w:szCs w:val="12"/>
        </w:rPr>
        <w:t xml:space="preserve"> In Biotech, the Industry of the Future, the U.S. Is Way Ahead of China By </w:t>
      </w:r>
      <w:hyperlink r:id="rId7" w:history="1">
        <w:r w:rsidRPr="002073FE">
          <w:rPr>
            <w:rStyle w:val="Hyperlink"/>
            <w:sz w:val="12"/>
            <w:szCs w:val="12"/>
          </w:rPr>
          <w:t>Scott Moore</w:t>
        </w:r>
      </w:hyperlink>
      <w:r w:rsidRPr="002073FE">
        <w:rPr>
          <w:sz w:val="12"/>
          <w:szCs w:val="12"/>
        </w:rPr>
        <w:t xml:space="preserve"> Wednesday, February 17, 2021, 8:01 AM </w:t>
      </w:r>
      <w:proofErr w:type="spellStart"/>
      <w:r w:rsidRPr="002073FE">
        <w:rPr>
          <w:sz w:val="12"/>
          <w:szCs w:val="12"/>
        </w:rPr>
        <w:t>LAWfare</w:t>
      </w:r>
      <w:proofErr w:type="spellEnd"/>
      <w:r w:rsidRPr="002073FE">
        <w:rPr>
          <w:sz w:val="12"/>
          <w:szCs w:val="12"/>
        </w:rPr>
        <w:t xml:space="preserve"> </w:t>
      </w:r>
      <w:hyperlink r:id="rId8" w:history="1">
        <w:r w:rsidRPr="002073FE">
          <w:rPr>
            <w:rStyle w:val="Hyperlink"/>
            <w:sz w:val="12"/>
            <w:szCs w:val="12"/>
          </w:rPr>
          <w:t>https://www.lawfareblog.com/biotech-industry-future-us-way-ahead-china</w:t>
        </w:r>
      </w:hyperlink>
      <w:r w:rsidRPr="002073FE">
        <w:rPr>
          <w:sz w:val="12"/>
          <w:szCs w:val="12"/>
        </w:rPr>
        <w:t xml:space="preserve"> -CAT</w:t>
      </w:r>
    </w:p>
    <w:p w14:paraId="3AC45E5E" w14:textId="77777777" w:rsidR="00DC2A36" w:rsidRPr="009C78B0" w:rsidRDefault="00DC2A36" w:rsidP="00DC2A36">
      <w:pPr>
        <w:rPr>
          <w:sz w:val="8"/>
        </w:rPr>
      </w:pPr>
      <w:r w:rsidRPr="009C78B0">
        <w:rPr>
          <w:sz w:val="8"/>
        </w:rPr>
        <w:t xml:space="preserve">It was supposed to be China’s moment of technological triumph—one that would show the world Beijing had not only conquered the coronavirus but also emerged as a biotechnology superpower. </w:t>
      </w:r>
      <w:r w:rsidRPr="0084121D">
        <w:rPr>
          <w:rStyle w:val="StyleUnderline"/>
        </w:rPr>
        <w:t xml:space="preserve">But when clinical data on China’s flagship CoronaVac vaccine finally flowed in, they showed it was barely more than 50 percent effective—just clearing the minimum standard set by the World Health Organization. In contrast, not one but two vaccines developed by U.S. firms have been found to be upward of 95 percent effective, a standard no other country’s vaccines have yet met </w:t>
      </w:r>
      <w:r w:rsidRPr="0084121D">
        <w:rPr>
          <w:rStyle w:val="StyleUnderline"/>
          <w:highlight w:val="green"/>
        </w:rPr>
        <w:t>in</w:t>
      </w:r>
      <w:r w:rsidRPr="0084121D">
        <w:rPr>
          <w:rStyle w:val="StyleUnderline"/>
        </w:rPr>
        <w:t xml:space="preserve"> rigorous clinical trials</w:t>
      </w:r>
      <w:r w:rsidRPr="009C78B0">
        <w:rPr>
          <w:sz w:val="8"/>
        </w:rPr>
        <w:t xml:space="preserve">. The United </w:t>
      </w:r>
      <w:proofErr w:type="spellStart"/>
      <w:r w:rsidRPr="009C78B0">
        <w:rPr>
          <w:sz w:val="8"/>
        </w:rPr>
        <w:t>States’s</w:t>
      </w:r>
      <w:proofErr w:type="spellEnd"/>
      <w:r w:rsidRPr="009C78B0">
        <w:rPr>
          <w:sz w:val="8"/>
        </w:rPr>
        <w:t xml:space="preserve"> overall track record in responding to the pandemic has been awful. </w:t>
      </w:r>
      <w:r w:rsidRPr="0084121D">
        <w:rPr>
          <w:rStyle w:val="StyleUnderline"/>
        </w:rPr>
        <w:t xml:space="preserve">Yet the success of its vaccine development efforts shows that when it comes to </w:t>
      </w:r>
      <w:r w:rsidRPr="0084121D">
        <w:rPr>
          <w:rStyle w:val="StyleUnderline"/>
          <w:highlight w:val="green"/>
        </w:rPr>
        <w:t>biotech</w:t>
      </w:r>
      <w:r w:rsidRPr="0084121D">
        <w:rPr>
          <w:rStyle w:val="StyleUnderline"/>
        </w:rPr>
        <w:t xml:space="preserve">nology, the industry of the future, </w:t>
      </w:r>
      <w:r w:rsidRPr="0084121D">
        <w:rPr>
          <w:rStyle w:val="Emphasis"/>
          <w:highlight w:val="green"/>
        </w:rPr>
        <w:t>the U.S. is way ahead of China</w:t>
      </w:r>
      <w:r w:rsidRPr="0084121D">
        <w:rPr>
          <w:rStyle w:val="Emphasis"/>
        </w:rPr>
        <w:t xml:space="preserve"> and most of its other rivals</w:t>
      </w:r>
      <w:r w:rsidRPr="0084121D">
        <w:rPr>
          <w:rStyle w:val="StyleUnderline"/>
        </w:rPr>
        <w:t>.</w:t>
      </w:r>
      <w:r w:rsidRPr="009C78B0">
        <w:rPr>
          <w:sz w:val="8"/>
        </w:rPr>
        <w:t xml:space="preserve"> </w:t>
      </w:r>
      <w:r w:rsidRPr="0084121D">
        <w:rPr>
          <w:rStyle w:val="StyleUnderline"/>
        </w:rPr>
        <w:t xml:space="preserve">A continuing refrain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certain areas, such as cancer treatment. Yet </w:t>
      </w:r>
      <w:r w:rsidRPr="0084121D">
        <w:rPr>
          <w:rStyle w:val="StyleUnderline"/>
          <w:highlight w:val="green"/>
        </w:rPr>
        <w:t>the U.S. retains a dominant position in research, development and commercialization</w:t>
      </w:r>
      <w:r w:rsidRPr="0084121D">
        <w:rPr>
          <w:rStyle w:val="StyleUnderline"/>
        </w:rPr>
        <w:t xml:space="preserve">, accounting for almost half of all biotech patents filed from 1999 to 2013. The triumph of its biotechnology industry during the coronavirus pandemic, producing two highly effective vaccines using an entirely new approach </w:t>
      </w:r>
      <w:r w:rsidRPr="009C78B0">
        <w:rPr>
          <w:rStyle w:val="Emphasis"/>
          <w:highlight w:val="green"/>
        </w:rPr>
        <w:t>based on messenger RNA</w:t>
      </w:r>
      <w:r w:rsidRPr="0084121D">
        <w:rPr>
          <w:rStyle w:val="StyleUnderline"/>
        </w:rPr>
        <w:t>, and in record time, shows that the U.S.’s competitive edge in biotechnology remains largely intact</w:t>
      </w:r>
      <w:r w:rsidRPr="009C78B0">
        <w:rPr>
          <w:sz w:val="8"/>
        </w:rPr>
        <w:t xml:space="preserve">. And that has important implications as Washington gears up for a sustained period of geopolitical competition with Beijing. </w:t>
      </w:r>
      <w:r w:rsidRPr="0084121D">
        <w:rPr>
          <w:rStyle w:val="StyleUnderline"/>
          <w:highlight w:val="green"/>
        </w:rPr>
        <w:t xml:space="preserve">Biotech is </w:t>
      </w:r>
      <w:r w:rsidRPr="0084121D">
        <w:rPr>
          <w:rStyle w:val="StyleUnderline"/>
        </w:rPr>
        <w:t xml:space="preserve">such a </w:t>
      </w:r>
      <w:r w:rsidRPr="0084121D">
        <w:rPr>
          <w:rStyle w:val="StyleUnderline"/>
          <w:highlight w:val="green"/>
        </w:rPr>
        <w:t xml:space="preserve">critical </w:t>
      </w:r>
      <w:r w:rsidRPr="0084121D">
        <w:rPr>
          <w:rStyle w:val="StyleUnderline"/>
        </w:rPr>
        <w:t xml:space="preserve">area </w:t>
      </w:r>
      <w:r w:rsidRPr="0084121D">
        <w:rPr>
          <w:rStyle w:val="StyleUnderline"/>
          <w:highlight w:val="green"/>
        </w:rPr>
        <w:t xml:space="preserve">for </w:t>
      </w:r>
      <w:r w:rsidRPr="0084121D">
        <w:rPr>
          <w:rStyle w:val="StyleUnderline"/>
        </w:rPr>
        <w:t xml:space="preserve">technological competition between the U.S. and China because it is transforming fields from medicine to </w:t>
      </w:r>
      <w:r w:rsidRPr="0084121D">
        <w:rPr>
          <w:rStyle w:val="StyleUnderline"/>
          <w:highlight w:val="green"/>
        </w:rPr>
        <w:t>military power</w:t>
      </w:r>
      <w:r w:rsidRPr="009C78B0">
        <w:rPr>
          <w:sz w:val="8"/>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w:t>
      </w:r>
      <w:r w:rsidRPr="0084121D">
        <w:rPr>
          <w:rStyle w:val="StyleUnderline"/>
        </w:rPr>
        <w:t xml:space="preserve">This was illustrated dramatically by the award of the 2020 Nobel Prize for the discovery of an enzyme system known as CRISPR-Cas9, which allows an organism’s genomes to be edited with high precision. It is a transformational breakthrough. But while </w:t>
      </w:r>
      <w:r w:rsidRPr="0084121D">
        <w:rPr>
          <w:rStyle w:val="StyleUnderline"/>
          <w:highlight w:val="green"/>
        </w:rPr>
        <w:t xml:space="preserve">CRISPR </w:t>
      </w:r>
      <w:r w:rsidRPr="0084121D">
        <w:rPr>
          <w:rStyle w:val="StyleUnderline"/>
        </w:rPr>
        <w:t xml:space="preserve">shows great promise in the development of new cures for long-untreatable diseases, it </w:t>
      </w:r>
      <w:r w:rsidRPr="0084121D">
        <w:rPr>
          <w:rStyle w:val="StyleUnderline"/>
          <w:highlight w:val="green"/>
        </w:rPr>
        <w:t xml:space="preserve">could </w:t>
      </w:r>
      <w:r w:rsidRPr="0084121D">
        <w:rPr>
          <w:rStyle w:val="StyleUnderline"/>
        </w:rPr>
        <w:t xml:space="preserve">also </w:t>
      </w:r>
      <w:r w:rsidRPr="0084121D">
        <w:rPr>
          <w:rStyle w:val="StyleUnderline"/>
          <w:highlight w:val="green"/>
        </w:rPr>
        <w:t>lead to a whole new generation of deadly bioweapons</w:t>
      </w:r>
      <w:r w:rsidRPr="009C78B0">
        <w:rPr>
          <w:sz w:val="8"/>
        </w:rPr>
        <w:t>. That’s a prospect that increasingly alarms U.S. intelligence officials. In 2016, then-Director of National Intelligence James Clapper warned Congress that “[r]</w:t>
      </w:r>
      <w:proofErr w:type="spellStart"/>
      <w:r w:rsidRPr="009C78B0">
        <w:rPr>
          <w:sz w:val="8"/>
        </w:rPr>
        <w:t>esearch</w:t>
      </w:r>
      <w:proofErr w:type="spellEnd"/>
      <w:r w:rsidRPr="009C78B0">
        <w:rPr>
          <w:sz w:val="8"/>
        </w:rPr>
        <w:t xml:space="preserve"> in genome editing conducted by countries with different regulatory or ethical standards than those of western countries probably increases the risk of the creation of potentially harmful biological agents or products.”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w:t>
      </w:r>
      <w:r w:rsidRPr="009C78B0">
        <w:rPr>
          <w:rStyle w:val="StyleUnderline"/>
        </w:rPr>
        <w:t xml:space="preserve">Such capabilities are almost certainly only speculative—but they underscore why biotech leadership is so important for national security as well as economic competitiveness. </w:t>
      </w:r>
      <w:r w:rsidRPr="00F94C37">
        <w:rPr>
          <w:rStyle w:val="StyleUnderline"/>
        </w:rPr>
        <w:t xml:space="preserve">Beijing has long envied the United </w:t>
      </w:r>
      <w:proofErr w:type="spellStart"/>
      <w:r w:rsidRPr="00F94C37">
        <w:rPr>
          <w:rStyle w:val="StyleUnderline"/>
        </w:rPr>
        <w:t>States’s</w:t>
      </w:r>
      <w:proofErr w:type="spellEnd"/>
      <w:r w:rsidRPr="00F94C37">
        <w:rPr>
          <w:rStyle w:val="StyleUnderline"/>
        </w:rPr>
        <w:t xml:space="preserve"> dominant position in biotechnology and spent heavily to overtake it. Biotech has</w:t>
      </w:r>
      <w:r w:rsidRPr="0084121D">
        <w:rPr>
          <w:rStyle w:val="StyleUnderline"/>
        </w:rPr>
        <w:t xml:space="preserve"> been a priority sector for state investment since the 1980s, and by one estimate </w:t>
      </w:r>
      <w:r w:rsidRPr="00F94C37">
        <w:rPr>
          <w:rStyle w:val="StyleUnderline"/>
          <w:highlight w:val="green"/>
        </w:rPr>
        <w:t>Beijing had poured some $100 billion into the sector</w:t>
      </w:r>
      <w:r w:rsidRPr="0084121D">
        <w:rPr>
          <w:rStyle w:val="StyleUnderline"/>
        </w:rPr>
        <w:t xml:space="preserve"> by 2018</w:t>
      </w:r>
      <w:r w:rsidRPr="009C78B0">
        <w:rPr>
          <w:sz w:val="8"/>
        </w:rPr>
        <w:t xml:space="preserve">.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9C78B0">
        <w:rPr>
          <w:sz w:val="8"/>
        </w:rPr>
        <w:t>States’s</w:t>
      </w:r>
      <w:proofErr w:type="spellEnd"/>
      <w:r w:rsidRPr="009C78B0">
        <w:rPr>
          <w:sz w:val="8"/>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w:t>
      </w:r>
      <w:r w:rsidRPr="009C78B0">
        <w:rPr>
          <w:rStyle w:val="StyleUnderline"/>
        </w:rPr>
        <w:t>At the same time, the United States can’t afford to rest on its laurels in biotechnology, or any other field</w:t>
      </w:r>
      <w:r w:rsidRPr="009C78B0">
        <w:rPr>
          <w:sz w:val="8"/>
        </w:rPr>
        <w:t xml:space="preserve">.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9C78B0">
        <w:rPr>
          <w:sz w:val="8"/>
        </w:rPr>
        <w:t>States’s</w:t>
      </w:r>
      <w:proofErr w:type="spellEnd"/>
      <w:r w:rsidRPr="009C78B0">
        <w:rPr>
          <w:sz w:val="8"/>
        </w:rPr>
        <w:t xml:space="preserve"> leading position in the global biotech sector. The U.S. biotechnology sector also faces other threats, not least growing </w:t>
      </w:r>
      <w:proofErr w:type="gramStart"/>
      <w:r w:rsidRPr="009C78B0">
        <w:rPr>
          <w:sz w:val="8"/>
        </w:rPr>
        <w:t>espionage</w:t>
      </w:r>
      <w:proofErr w:type="gramEnd"/>
      <w:r w:rsidRPr="009C78B0">
        <w:rPr>
          <w:sz w:val="8"/>
        </w:rPr>
        <w:t xml:space="preserv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w:t>
      </w:r>
      <w:r w:rsidRPr="009C78B0">
        <w:rPr>
          <w:sz w:val="8"/>
        </w:rPr>
        <w:lastRenderedPageBreak/>
        <w:t xml:space="preserve">economies and U.S. allies can dramatically reduce the risk of sophisticated bioweapons development in the decades to come. </w:t>
      </w:r>
      <w:r w:rsidRPr="009C78B0">
        <w:rPr>
          <w:rStyle w:val="StyleUnderline"/>
        </w:rPr>
        <w:t>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w:t>
      </w:r>
      <w:r w:rsidRPr="009C78B0">
        <w:rPr>
          <w:sz w:val="8"/>
        </w:rPr>
        <w:t>.</w:t>
      </w:r>
    </w:p>
    <w:p w14:paraId="1A65147E" w14:textId="210365F5" w:rsidR="00DC2A36" w:rsidRDefault="00DC2A36" w:rsidP="00DC2A36">
      <w:pPr>
        <w:pStyle w:val="Heading4"/>
      </w:pPr>
      <w:r>
        <w:t>WTO weakening IPR would give China our cutting-edge, dual-use mRNA research</w:t>
      </w:r>
    </w:p>
    <w:p w14:paraId="32CFDF2B" w14:textId="77777777" w:rsidR="00DC2A36" w:rsidRPr="009C78B0" w:rsidRDefault="00DC2A36" w:rsidP="00DC2A36">
      <w:pPr>
        <w:rPr>
          <w:rStyle w:val="Style13ptBold"/>
        </w:rPr>
      </w:pPr>
      <w:proofErr w:type="spellStart"/>
      <w:r w:rsidRPr="009C78B0">
        <w:rPr>
          <w:rStyle w:val="Style13ptBold"/>
        </w:rPr>
        <w:t>Lawder</w:t>
      </w:r>
      <w:proofErr w:type="spellEnd"/>
      <w:r w:rsidRPr="009C78B0">
        <w:rPr>
          <w:rStyle w:val="Style13ptBold"/>
        </w:rPr>
        <w:t xml:space="preserve"> et al. 21</w:t>
      </w:r>
    </w:p>
    <w:p w14:paraId="6BB153B4" w14:textId="77777777" w:rsidR="00DC2A36" w:rsidRPr="009C78B0" w:rsidRDefault="00DC2A36" w:rsidP="00DC2A36">
      <w:pPr>
        <w:rPr>
          <w:sz w:val="12"/>
          <w:szCs w:val="12"/>
        </w:rPr>
      </w:pPr>
      <w:r w:rsidRPr="009C78B0">
        <w:rPr>
          <w:sz w:val="12"/>
          <w:szCs w:val="12"/>
        </w:rPr>
        <w:t xml:space="preserve">David </w:t>
      </w:r>
      <w:proofErr w:type="spellStart"/>
      <w:r w:rsidRPr="009C78B0">
        <w:rPr>
          <w:sz w:val="12"/>
          <w:szCs w:val="12"/>
        </w:rPr>
        <w:t>Lawder</w:t>
      </w:r>
      <w:proofErr w:type="spellEnd"/>
      <w:r w:rsidRPr="009C78B0">
        <w:rPr>
          <w:sz w:val="12"/>
          <w:szCs w:val="12"/>
        </w:rPr>
        <w:t xml:space="preserve">, Andrea </w:t>
      </w:r>
      <w:proofErr w:type="spellStart"/>
      <w:r w:rsidRPr="009C78B0">
        <w:rPr>
          <w:sz w:val="12"/>
          <w:szCs w:val="12"/>
        </w:rPr>
        <w:t>Shalal</w:t>
      </w:r>
      <w:proofErr w:type="spellEnd"/>
      <w:r w:rsidRPr="009C78B0">
        <w:rPr>
          <w:sz w:val="12"/>
          <w:szCs w:val="12"/>
        </w:rPr>
        <w:t xml:space="preserve">, Carl O’Donnell, Reuters, U.S. wants COVID vaccine patent waiver to benefit world, not boost China biotech. May 8, 2021. </w:t>
      </w:r>
      <w:hyperlink r:id="rId9" w:history="1">
        <w:r w:rsidRPr="009C78B0">
          <w:rPr>
            <w:rStyle w:val="Hyperlink"/>
            <w:sz w:val="12"/>
            <w:szCs w:val="12"/>
          </w:rPr>
          <w:t>https://www.reuters.com/world/china/us-wants-covid-vaccine-patent-waiver-benefit-world-not-boost-china-biotech-2021-05-08/</w:t>
        </w:r>
      </w:hyperlink>
      <w:r w:rsidRPr="009C78B0">
        <w:rPr>
          <w:sz w:val="12"/>
          <w:szCs w:val="12"/>
        </w:rPr>
        <w:t xml:space="preserve"> -CAT</w:t>
      </w:r>
    </w:p>
    <w:p w14:paraId="0CE50D7D" w14:textId="77777777" w:rsidR="00DC2A36" w:rsidRPr="00BC0ADC" w:rsidRDefault="00DC2A36" w:rsidP="00DC2A36">
      <w:pPr>
        <w:rPr>
          <w:sz w:val="10"/>
        </w:rPr>
      </w:pPr>
      <w:r w:rsidRPr="00BC0ADC">
        <w:rPr>
          <w:sz w:val="10"/>
        </w:rPr>
        <w:t xml:space="preserve">The Biden administration is examining ways to ensure that a waiver of COVID-19 vaccine patents to aid poor countries will not hand sensitive U.S. biopharmaceutical technology to China and Russia, responding to a chorus of concerns, U.S. and industry officials say. </w:t>
      </w:r>
      <w:r w:rsidRPr="009C78B0">
        <w:rPr>
          <w:rStyle w:val="StyleUnderline"/>
        </w:rPr>
        <w:t xml:space="preserve">President Joe Biden on Wednesday backed the U.S. entering negotiations at the </w:t>
      </w:r>
      <w:r w:rsidRPr="008F3C9E">
        <w:rPr>
          <w:rStyle w:val="StyleUnderline"/>
          <w:highlight w:val="green"/>
        </w:rPr>
        <w:t>W</w:t>
      </w:r>
      <w:r w:rsidRPr="009C78B0">
        <w:rPr>
          <w:rStyle w:val="StyleUnderline"/>
        </w:rPr>
        <w:t xml:space="preserve">orld </w:t>
      </w:r>
      <w:r w:rsidRPr="008F3C9E">
        <w:rPr>
          <w:rStyle w:val="StyleUnderline"/>
          <w:highlight w:val="green"/>
        </w:rPr>
        <w:t>T</w:t>
      </w:r>
      <w:r w:rsidRPr="009C78B0">
        <w:rPr>
          <w:rStyle w:val="StyleUnderline"/>
        </w:rPr>
        <w:t xml:space="preserve">rade </w:t>
      </w:r>
      <w:r w:rsidRPr="008F3C9E">
        <w:rPr>
          <w:rStyle w:val="StyleUnderline"/>
          <w:highlight w:val="green"/>
        </w:rPr>
        <w:t>O</w:t>
      </w:r>
      <w:r w:rsidRPr="009C78B0">
        <w:rPr>
          <w:rStyle w:val="StyleUnderline"/>
        </w:rPr>
        <w:t xml:space="preserve">rganization for the </w:t>
      </w:r>
      <w:r w:rsidRPr="009C78B0">
        <w:rPr>
          <w:rStyle w:val="StyleUnderline"/>
          <w:highlight w:val="green"/>
        </w:rPr>
        <w:t>waiver of 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r</w:t>
      </w:r>
      <w:r w:rsidRPr="009C78B0">
        <w:rPr>
          <w:rStyle w:val="StyleUnderline"/>
        </w:rPr>
        <w:t>ights as a means to boost vaccine supplies by allowing poorer countries to make their own</w:t>
      </w:r>
      <w:r w:rsidRPr="00BC0ADC">
        <w:rPr>
          <w:sz w:val="10"/>
        </w:rPr>
        <w:t xml:space="preserve">. So far, vaccines have gone overwhelmingly to richer nations, which scooped up contracts for them earlier this year. COVID-19 infection rates in wealthy countries have dropped as vaccination rates increased this year, but infections are still rising in 36 countries,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BC0ADC">
        <w:rPr>
          <w:sz w:val="10"/>
        </w:rPr>
        <w:t>Bourla</w:t>
      </w:r>
      <w:proofErr w:type="spellEnd"/>
      <w:r w:rsidRPr="00BC0ADC">
        <w:rPr>
          <w:sz w:val="10"/>
        </w:rPr>
        <w:t xml:space="preserve">, CEO of Pfizer Inc, said on Friday that the proposed waiver would disrupt progress made so far 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w:t>
      </w:r>
      <w:r w:rsidRPr="009C78B0">
        <w:rPr>
          <w:rStyle w:val="StyleUnderline"/>
        </w:rPr>
        <w:t xml:space="preserve">Many companies and now some U.S. officials fear the move </w:t>
      </w:r>
      <w:r w:rsidRPr="009C78B0">
        <w:rPr>
          <w:rStyle w:val="Emphasis"/>
          <w:highlight w:val="green"/>
        </w:rPr>
        <w:t>would allow China to leapfrog years of research and erode the U.S. advantage in biopharma</w:t>
      </w:r>
      <w:r w:rsidRPr="009C78B0">
        <w:rPr>
          <w:rStyle w:val="Emphasis"/>
        </w:rPr>
        <w:t>ceuticals</w:t>
      </w:r>
      <w:r w:rsidRPr="00BC0ADC">
        <w:rPr>
          <w:sz w:val="10"/>
        </w:rPr>
        <w:t xml:space="preserve">. A senior Biden administration official said that while the priority is saving lives, the United States "would want to examine the effect of a waiver on China and Russia before it went into effect to ensure that it's fit for purpose." </w:t>
      </w:r>
      <w:r w:rsidRPr="009C78B0">
        <w:rPr>
          <w:rStyle w:val="StyleUnderline"/>
        </w:rPr>
        <w:t xml:space="preserve">A </w:t>
      </w:r>
      <w:proofErr w:type="gramStart"/>
      <w:r w:rsidRPr="009C78B0">
        <w:rPr>
          <w:rStyle w:val="StyleUnderline"/>
        </w:rPr>
        <w:t>question and answer</w:t>
      </w:r>
      <w:proofErr w:type="gramEnd"/>
      <w:r w:rsidRPr="009C78B0">
        <w:rPr>
          <w:rStyle w:val="StyleUnderline"/>
        </w:rPr>
        <w:t xml:space="preserve"> document produced by the administration and shared with industry representatives also acknowledges concerns that </w:t>
      </w:r>
      <w:r w:rsidRPr="009C78B0">
        <w:rPr>
          <w:rStyle w:val="StyleUnderline"/>
          <w:highlight w:val="green"/>
        </w:rPr>
        <w:t>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sharing could damage the U</w:t>
      </w:r>
      <w:r w:rsidRPr="009C78B0">
        <w:rPr>
          <w:rStyle w:val="StyleUnderline"/>
        </w:rPr>
        <w:t xml:space="preserve">nited </w:t>
      </w:r>
      <w:proofErr w:type="spellStart"/>
      <w:r w:rsidRPr="009C78B0">
        <w:rPr>
          <w:rStyle w:val="StyleUnderline"/>
          <w:highlight w:val="green"/>
        </w:rPr>
        <w:t>S</w:t>
      </w:r>
      <w:r w:rsidRPr="009C78B0">
        <w:rPr>
          <w:rStyle w:val="StyleUnderline"/>
        </w:rPr>
        <w:t>tate</w:t>
      </w:r>
      <w:r>
        <w:rPr>
          <w:rStyle w:val="StyleUnderline"/>
        </w:rPr>
        <w:t>s</w:t>
      </w:r>
      <w:r w:rsidRPr="009C78B0">
        <w:rPr>
          <w:rStyle w:val="StyleUnderline"/>
        </w:rPr>
        <w:t>'s</w:t>
      </w:r>
      <w:proofErr w:type="spellEnd"/>
      <w:r w:rsidRPr="009C78B0">
        <w:rPr>
          <w:rStyle w:val="StyleUnderline"/>
        </w:rPr>
        <w:t xml:space="preserve"> </w:t>
      </w:r>
      <w:r w:rsidRPr="009C78B0">
        <w:rPr>
          <w:rStyle w:val="StyleUnderline"/>
          <w:highlight w:val="green"/>
        </w:rPr>
        <w:t>competitive advantage over China</w:t>
      </w:r>
      <w:r w:rsidRPr="009C78B0">
        <w:rPr>
          <w:rStyle w:val="StyleUnderline"/>
        </w:rPr>
        <w:t>, an industry source familiar with the discussions told Reuters</w:t>
      </w:r>
      <w:r w:rsidRPr="00BC0ADC">
        <w:rPr>
          <w:sz w:val="10"/>
        </w:rPr>
        <w:t xml:space="preserve">. The contents of the document read to a Reuters reporter by an industry representative said the Biden administration believes it can address those concerns through the WTO </w:t>
      </w:r>
      <w:proofErr w:type="gramStart"/>
      <w:r w:rsidRPr="00BC0ADC">
        <w:rPr>
          <w:sz w:val="10"/>
        </w:rPr>
        <w:t>negotiations, but</w:t>
      </w:r>
      <w:proofErr w:type="gramEnd"/>
      <w:r w:rsidRPr="00BC0ADC">
        <w:rPr>
          <w:sz w:val="10"/>
        </w:rPr>
        <w:t xml:space="preserve">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w:t>
      </w:r>
      <w:r w:rsidRPr="00AB2EAA">
        <w:rPr>
          <w:rStyle w:val="StyleUnderline"/>
        </w:rPr>
        <w:t xml:space="preserve">Pfizer and Moderna spokespersons did not respond to requests for comment on technology transfer concerns, while a Novavax spokesperson referred Reuters to the company's statement opposing the waiver on Friday, which said proposals to "weaken intellectual property protections would not achieve equitable vaccine access." Enforcing limits on use of the technology could be very difficult, once handed over, some analysts say. </w:t>
      </w:r>
      <w:r w:rsidRPr="00AB2EAA">
        <w:rPr>
          <w:rStyle w:val="StyleUnderline"/>
          <w:highlight w:val="green"/>
        </w:rPr>
        <w:t>M</w:t>
      </w:r>
      <w:r w:rsidRPr="00AB2EAA">
        <w:rPr>
          <w:rStyle w:val="StyleUnderline"/>
        </w:rPr>
        <w:t xml:space="preserve">essenger </w:t>
      </w:r>
      <w:r w:rsidRPr="00AB2EAA">
        <w:rPr>
          <w:rStyle w:val="StyleUnderline"/>
          <w:highlight w:val="green"/>
        </w:rPr>
        <w:t>RNA</w:t>
      </w:r>
      <w:r w:rsidRPr="00AB2EAA">
        <w:rPr>
          <w:rStyle w:val="StyleUnderline"/>
        </w:rPr>
        <w:t xml:space="preserve">, used in COVID-19 vaccines by leaders Pfizer/BioNTech and Moderna, </w:t>
      </w:r>
      <w:r w:rsidRPr="00AB2EAA">
        <w:rPr>
          <w:rStyle w:val="StyleUnderline"/>
          <w:highlight w:val="green"/>
        </w:rPr>
        <w:t>is</w:t>
      </w:r>
      <w:r w:rsidRPr="00AB2EAA">
        <w:rPr>
          <w:rStyle w:val="StyleUnderline"/>
        </w:rPr>
        <w:t xml:space="preserve"> a </w:t>
      </w:r>
      <w:r w:rsidRPr="00AB2EAA">
        <w:rPr>
          <w:rStyle w:val="StyleUnderline"/>
          <w:highlight w:val="green"/>
        </w:rPr>
        <w:t>newly developed biotec</w:t>
      </w:r>
      <w:r w:rsidRPr="00AB2EAA">
        <w:rPr>
          <w:rStyle w:val="StyleUnderline"/>
        </w:rPr>
        <w:t xml:space="preserve">hnology </w:t>
      </w:r>
      <w:r w:rsidRPr="00AB2EAA">
        <w:rPr>
          <w:rStyle w:val="StyleUnderline"/>
          <w:highlight w:val="green"/>
        </w:rPr>
        <w:t xml:space="preserve">that holds promise </w:t>
      </w:r>
      <w:r w:rsidRPr="00AB2EAA">
        <w:rPr>
          <w:rStyle w:val="StyleUnderline"/>
        </w:rPr>
        <w:t xml:space="preserve">for treatments </w:t>
      </w:r>
      <w:r w:rsidRPr="00AB2EAA">
        <w:rPr>
          <w:rStyle w:val="StyleUnderline"/>
          <w:highlight w:val="green"/>
        </w:rPr>
        <w:t>far beyond vaccines</w:t>
      </w:r>
      <w:r w:rsidRPr="00AB2EAA">
        <w:rPr>
          <w:rStyle w:val="StyleUnderline"/>
        </w:rPr>
        <w:t xml:space="preserve">. </w:t>
      </w:r>
      <w:r w:rsidRPr="00AB2EAA">
        <w:rPr>
          <w:rStyle w:val="StyleUnderline"/>
          <w:highlight w:val="green"/>
        </w:rPr>
        <w:t xml:space="preserve">China and Russia </w:t>
      </w:r>
      <w:r w:rsidRPr="00AB2EAA">
        <w:rPr>
          <w:rStyle w:val="StyleUnderline"/>
        </w:rPr>
        <w:t xml:space="preserve">have their own vaccines that </w:t>
      </w:r>
      <w:r w:rsidRPr="00AB2EAA">
        <w:rPr>
          <w:rStyle w:val="StyleUnderline"/>
          <w:highlight w:val="green"/>
        </w:rPr>
        <w:t>do not use this biotech</w:t>
      </w:r>
      <w:r w:rsidRPr="00AB2EAA">
        <w:rPr>
          <w:rStyle w:val="StyleUnderline"/>
        </w:rPr>
        <w:t>nology. "</w:t>
      </w:r>
      <w:r w:rsidRPr="00AB2EAA">
        <w:rPr>
          <w:rStyle w:val="StyleUnderline"/>
          <w:highlight w:val="green"/>
        </w:rPr>
        <w:t xml:space="preserve">It took Pfizer and Moderna years and years of research to develop </w:t>
      </w:r>
      <w:r w:rsidRPr="00AB2EAA">
        <w:rPr>
          <w:rStyle w:val="StyleUnderline"/>
        </w:rPr>
        <w:t>these vaccines," said Gary Locke a former U.S. ambassador to China and U.S. Commerce Secretary. "</w:t>
      </w:r>
      <w:r w:rsidRPr="00AB2EAA">
        <w:rPr>
          <w:rStyle w:val="StyleUnderline"/>
          <w:highlight w:val="green"/>
        </w:rPr>
        <w:t>China</w:t>
      </w:r>
      <w:r w:rsidRPr="00AB2EAA">
        <w:rPr>
          <w:rStyle w:val="StyleUnderline"/>
        </w:rPr>
        <w:t xml:space="preserve">, Russia, India, South Africa </w:t>
      </w:r>
      <w:r w:rsidRPr="00AB2EAA">
        <w:rPr>
          <w:rStyle w:val="StyleUnderline"/>
          <w:highlight w:val="green"/>
        </w:rPr>
        <w:t>and others want to gain access</w:t>
      </w:r>
      <w:r w:rsidRPr="00BC0ADC">
        <w:rPr>
          <w:sz w:val="10"/>
        </w:rPr>
        <w:t xml:space="preserve">. Their intention is to get the underlying know-how so they can use it </w:t>
      </w:r>
      <w:r w:rsidRPr="00AB2EAA">
        <w:rPr>
          <w:rStyle w:val="StyleUnderline"/>
          <w:highlight w:val="green"/>
        </w:rPr>
        <w:t>to</w:t>
      </w:r>
      <w:r w:rsidRPr="00BC0ADC">
        <w:rPr>
          <w:sz w:val="10"/>
        </w:rPr>
        <w:t xml:space="preserve"> develop further vaccines," Locke said. China's Fosun Pharma has struck a deal with BioNTech on COVID-19 vaccine product development, which would potentially give it access to some of the technology. China has high ambitions for its pharma industry and already is developing its own mRNA vaccine. </w:t>
      </w:r>
      <w:r w:rsidRPr="00AB2EAA">
        <w:rPr>
          <w:rStyle w:val="StyleUnderline"/>
        </w:rPr>
        <w:t xml:space="preserve">Patents themselves are publicly accessible, noted James Pooley, intellectual property attorney and former deputy director general of the United Nations' World Intellectual Property Organization. But </w:t>
      </w:r>
      <w:r w:rsidRPr="00AB2EAA">
        <w:rPr>
          <w:rStyle w:val="StyleUnderline"/>
          <w:highlight w:val="green"/>
        </w:rPr>
        <w:t>trade secrets developed by Pfizer</w:t>
      </w:r>
      <w:r w:rsidRPr="00AB2EAA">
        <w:rPr>
          <w:rStyle w:val="StyleUnderline"/>
        </w:rPr>
        <w:t xml:space="preserve">/BioNTech, Moderna </w:t>
      </w:r>
      <w:r w:rsidRPr="00AB2EAA">
        <w:rPr>
          <w:rStyle w:val="StyleUnderline"/>
          <w:highlight w:val="green"/>
        </w:rPr>
        <w:t>and others, "</w:t>
      </w:r>
      <w:proofErr w:type="gramStart"/>
      <w:r w:rsidRPr="00AB2EAA">
        <w:rPr>
          <w:rStyle w:val="StyleUnderline"/>
          <w:highlight w:val="green"/>
        </w:rPr>
        <w:t>cook books</w:t>
      </w:r>
      <w:proofErr w:type="gramEnd"/>
      <w:r w:rsidRPr="00AB2EAA">
        <w:rPr>
          <w:rStyle w:val="StyleUnderline"/>
          <w:highlight w:val="green"/>
        </w:rPr>
        <w:t xml:space="preserve">" of manufacturing processes </w:t>
      </w:r>
      <w:r w:rsidRPr="00AB2EAA">
        <w:rPr>
          <w:rStyle w:val="StyleUnderline"/>
        </w:rPr>
        <w:t>such as temperature and growing conditions, have not been made public</w:t>
      </w:r>
      <w:r w:rsidRPr="00BC0ADC">
        <w:rPr>
          <w:sz w:val="10"/>
        </w:rPr>
        <w:t>. That may ultimately be a dual problem for negotiators. Before they protect the knowledge, U.S. officials would have to ensure access to it. Those companies would need to be persuaded to come to the bargaining table to give up such trade secrets. “What happens when it turns out that the U.S. can’t actually deliver the information that is critically important to implementing the inventions?” Pooley asked. “This will be seen as another failure by the U.S. and other rich countries to keep their promises.”</w:t>
      </w:r>
    </w:p>
    <w:p w14:paraId="73053660" w14:textId="611B15EC" w:rsidR="00EB2F9E" w:rsidRDefault="00EB2F9E" w:rsidP="00DC2A36">
      <w:pPr>
        <w:pStyle w:val="Heading4"/>
      </w:pPr>
      <w:r>
        <w:t>Their OWN evidence proves – it’s a double bind on solvency, either they can’t solve any of their harms, or the AFF plan depends on giving away locked-up know-how which concedes 100% strength of link to the DA.</w:t>
      </w:r>
    </w:p>
    <w:p w14:paraId="6724EAA1" w14:textId="2FF8D3E6" w:rsidR="00EB2F9E" w:rsidRPr="00EB2F9E" w:rsidRDefault="00EB2F9E" w:rsidP="00EB2F9E">
      <w:pPr>
        <w:rPr>
          <w:rStyle w:val="Style13ptBold"/>
        </w:rPr>
      </w:pPr>
      <w:r>
        <w:rPr>
          <w:rStyle w:val="Style13ptBold"/>
        </w:rPr>
        <w:t xml:space="preserve">1AC Zaitchik – </w:t>
      </w:r>
      <w:proofErr w:type="gramStart"/>
      <w:r>
        <w:rPr>
          <w:rStyle w:val="Style13ptBold"/>
        </w:rPr>
        <w:t>RECUT;</w:t>
      </w:r>
      <w:proofErr w:type="gramEnd"/>
      <w:r>
        <w:rPr>
          <w:rStyle w:val="Style13ptBold"/>
        </w:rPr>
        <w:t xml:space="preserve"> Catonsville in </w:t>
      </w:r>
      <w:r w:rsidRPr="00EB2F9E">
        <w:rPr>
          <w:rStyle w:val="Style13ptBold"/>
          <w:highlight w:val="green"/>
        </w:rPr>
        <w:t>GREEN</w:t>
      </w:r>
    </w:p>
    <w:p w14:paraId="2318CF57" w14:textId="55392CEE" w:rsidR="00EB2F9E" w:rsidRPr="00E75D47" w:rsidRDefault="00EB2F9E" w:rsidP="00EB2F9E">
      <w:r w:rsidRPr="00E75D47">
        <w:rPr>
          <w:rStyle w:val="Style13ptBold"/>
        </w:rPr>
        <w:lastRenderedPageBreak/>
        <w:t xml:space="preserve">Zaitchik </w:t>
      </w:r>
      <w:r>
        <w:rPr>
          <w:rStyle w:val="Style13ptBold"/>
        </w:rPr>
        <w:t>1</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“Moderna’s Pledge Not to Enforce the Patents on Their COVID-19 Vaccine Is Worthless.” Jacobinmag.com, 4.22.2021, </w:t>
      </w:r>
      <w:hyperlink r:id="rId10" w:history="1">
        <w:r w:rsidRPr="00E75D47">
          <w:rPr>
            <w:rStyle w:val="Hyperlink"/>
          </w:rPr>
          <w:t>www.jacobinmag.com/2021/04/moderna-patents-covid-19-vaccine</w:t>
        </w:r>
      </w:hyperlink>
      <w:r w:rsidRPr="00E75D47">
        <w:t>. Accessed 9 Aug. 2021. ‌//AA</w:t>
      </w:r>
      <w:r w:rsidR="003D5B95">
        <w:t xml:space="preserve"> ////R</w:t>
      </w:r>
      <w:r w:rsidR="00754B61">
        <w:t>ecut</w:t>
      </w:r>
      <w:r w:rsidR="003D5B95">
        <w:t xml:space="preserve"> CAT</w:t>
      </w:r>
      <w:hyperlink r:id="rId11" w:history="1"/>
    </w:p>
    <w:p w14:paraId="4A7DB70F" w14:textId="09D703A4" w:rsidR="00EB2F9E" w:rsidRPr="00EB2F9E" w:rsidRDefault="00EB2F9E" w:rsidP="00EB2F9E">
      <w:pPr>
        <w:rPr>
          <w:sz w:val="14"/>
        </w:rPr>
      </w:pPr>
      <w:r w:rsidRPr="009065E1">
        <w:rPr>
          <w:sz w:val="24"/>
          <w:u w:val="single"/>
        </w:rPr>
        <w:t>Suspending enforcement around valuable intellectual property</w:t>
      </w:r>
      <w:r w:rsidRPr="002637C6">
        <w:rPr>
          <w:sz w:val="14"/>
        </w:rPr>
        <w:t xml:space="preserve"> in the midst of a public health crisis </w:t>
      </w:r>
      <w:r w:rsidRPr="009065E1">
        <w:rPr>
          <w:sz w:val="24"/>
          <w:u w:val="single"/>
        </w:rPr>
        <w:t>appeared</w:t>
      </w:r>
      <w:r w:rsidRPr="002637C6">
        <w:rPr>
          <w:sz w:val="14"/>
        </w:rPr>
        <w:t>, at first glance</w:t>
      </w:r>
      <w:r w:rsidRPr="009065E1">
        <w:rPr>
          <w:sz w:val="24"/>
          <w:u w:val="single"/>
        </w:rPr>
        <w:t>, like a credible display of noblesse oblige</w:t>
      </w:r>
      <w:r w:rsidRPr="002637C6">
        <w:rPr>
          <w:sz w:val="14"/>
        </w:rPr>
        <w:t xml:space="preserve">, to be welcomed even if it carried a whiff of incense meant to displace the stink of recent corporate scandals. The </w:t>
      </w:r>
      <w:r w:rsidRPr="009065E1">
        <w:rPr>
          <w:sz w:val="24"/>
          <w:u w:val="single"/>
        </w:rPr>
        <w:t>media dutifully covered Moderna’s patent pledge as evidence of corporate social commitment</w:t>
      </w:r>
      <w:r w:rsidRPr="002637C6">
        <w:rPr>
          <w:sz w:val="14"/>
        </w:rPr>
        <w:t xml:space="preserve"> in a time of crisis. The </w:t>
      </w:r>
      <w:r w:rsidRPr="009065E1">
        <w:rPr>
          <w:sz w:val="24"/>
          <w:u w:val="single"/>
        </w:rPr>
        <w:t>patent pledge was widely reported on the assumption that it would</w:t>
      </w:r>
      <w:r w:rsidRPr="002637C6">
        <w:rPr>
          <w:sz w:val="14"/>
        </w:rPr>
        <w:t>, as Reuters put, “</w:t>
      </w:r>
      <w:r w:rsidRPr="009065E1">
        <w:rPr>
          <w:sz w:val="24"/>
          <w:u w:val="single"/>
        </w:rPr>
        <w:t>allow other drugmakers to develop shots using the company’s technology</w:t>
      </w:r>
      <w:r w:rsidRPr="002637C6">
        <w:rPr>
          <w:sz w:val="14"/>
        </w:rPr>
        <w:t xml:space="preserve">.” The company was safe in its assumption that scrutiny would stop there, and the public impression would remain that of a sacrifice to help end the pandemic. But </w:t>
      </w:r>
      <w:r w:rsidRPr="009065E1">
        <w:rPr>
          <w:sz w:val="24"/>
          <w:u w:val="single"/>
        </w:rPr>
        <w:t>this impression is false</w:t>
      </w:r>
      <w:r w:rsidRPr="002637C6">
        <w:rPr>
          <w:sz w:val="14"/>
        </w:rPr>
        <w:t xml:space="preserve">, and not just because Moderna’s legal claims on technologies developed with government money is provisional in the first place. </w:t>
      </w:r>
      <w:r w:rsidRPr="009065E1">
        <w:rPr>
          <w:sz w:val="24"/>
          <w:u w:val="single"/>
        </w:rPr>
        <w:t>Moderna’s patent pledge was an empty gesture</w:t>
      </w:r>
      <w:r w:rsidRPr="002637C6">
        <w:rPr>
          <w:sz w:val="14"/>
        </w:rPr>
        <w:t xml:space="preserve"> for another reason quite </w:t>
      </w:r>
      <w:r w:rsidRPr="00E75D47">
        <w:rPr>
          <w:sz w:val="24"/>
          <w:u w:val="single"/>
        </w:rPr>
        <w:t>apart from its long-standing junior partnership with the National Institutes of Health (NIH</w:t>
      </w:r>
      <w:r w:rsidRPr="002637C6">
        <w:rPr>
          <w:sz w:val="14"/>
        </w:rPr>
        <w:t xml:space="preserve">). Their entire ploy was </w:t>
      </w:r>
      <w:r w:rsidRPr="009065E1">
        <w:rPr>
          <w:sz w:val="24"/>
          <w:u w:val="single"/>
        </w:rPr>
        <w:t xml:space="preserve">premised on </w:t>
      </w:r>
      <w:r w:rsidRPr="002637C6">
        <w:rPr>
          <w:sz w:val="24"/>
          <w:u w:val="single"/>
        </w:rPr>
        <w:t xml:space="preserve">outdated public perceptions about </w:t>
      </w:r>
      <w:r w:rsidRPr="002637C6">
        <w:rPr>
          <w:u w:val="single"/>
        </w:rPr>
        <w:t xml:space="preserve">how intellectual property </w:t>
      </w:r>
      <w:r w:rsidRPr="00E75D47">
        <w:rPr>
          <w:sz w:val="24"/>
          <w:u w:val="single"/>
        </w:rPr>
        <w:t>works</w:t>
      </w:r>
      <w:r w:rsidRPr="002637C6">
        <w:rPr>
          <w:sz w:val="14"/>
        </w:rPr>
        <w:t xml:space="preserve"> in the twenty-first century. Modern</w:t>
      </w:r>
      <w:r w:rsidRPr="009065E1">
        <w:rPr>
          <w:sz w:val="24"/>
          <w:u w:val="single"/>
        </w:rPr>
        <w:t xml:space="preserve"> </w:t>
      </w:r>
      <w:r w:rsidRPr="009065E1">
        <w:rPr>
          <w:sz w:val="24"/>
          <w:highlight w:val="cyan"/>
          <w:u w:val="single"/>
        </w:rPr>
        <w:t>Patents on Biomedicines</w:t>
      </w:r>
      <w:r w:rsidRPr="002637C6">
        <w:rPr>
          <w:sz w:val="14"/>
        </w:rPr>
        <w:t xml:space="preserve"> Almost </w:t>
      </w:r>
      <w:r w:rsidRPr="00E75D47">
        <w:rPr>
          <w:sz w:val="24"/>
          <w:highlight w:val="cyan"/>
          <w:u w:val="single"/>
        </w:rPr>
        <w:t>Never Contain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Needed to</w:t>
      </w:r>
      <w:r w:rsidRPr="00E75D47">
        <w:rPr>
          <w:sz w:val="24"/>
          <w:u w:val="single"/>
        </w:rPr>
        <w:t xml:space="preserve"> </w:t>
      </w:r>
      <w:r w:rsidRPr="002637C6">
        <w:rPr>
          <w:sz w:val="14"/>
        </w:rPr>
        <w:t>Mass</w:t>
      </w:r>
      <w:r w:rsidRPr="00E75D47">
        <w:rPr>
          <w:sz w:val="24"/>
          <w:u w:val="single"/>
        </w:rPr>
        <w:t xml:space="preserve"> </w:t>
      </w:r>
      <w:r w:rsidRPr="00E75D47">
        <w:rPr>
          <w:sz w:val="24"/>
          <w:highlight w:val="cyan"/>
          <w:u w:val="single"/>
        </w:rPr>
        <w:t xml:space="preserve">Produce </w:t>
      </w:r>
      <w:r w:rsidRPr="002637C6">
        <w:rPr>
          <w:sz w:val="24"/>
          <w:highlight w:val="cyan"/>
          <w:u w:val="single"/>
        </w:rPr>
        <w:t>Them</w:t>
      </w:r>
      <w:r w:rsidRPr="002637C6">
        <w:rPr>
          <w:sz w:val="14"/>
        </w:rPr>
        <w:t xml:space="preserve">. The </w:t>
      </w:r>
      <w:r w:rsidRPr="00E75D47">
        <w:rPr>
          <w:sz w:val="24"/>
          <w:u w:val="single"/>
        </w:rPr>
        <w:t>patent is a form of intellectual property, not a synonym</w:t>
      </w:r>
      <w:r w:rsidRPr="002637C6">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E75D47">
        <w:rPr>
          <w:sz w:val="24"/>
          <w:highlight w:val="cyan"/>
          <w:u w:val="single"/>
        </w:rPr>
        <w:t>first</w:t>
      </w:r>
      <w:r w:rsidRPr="00E75D47">
        <w:rPr>
          <w:sz w:val="24"/>
          <w:u w:val="single"/>
        </w:rPr>
        <w:t xml:space="preserve"> </w:t>
      </w:r>
      <w:r w:rsidRPr="00E75D47">
        <w:rPr>
          <w:sz w:val="24"/>
          <w:highlight w:val="cyan"/>
          <w:u w:val="single"/>
        </w:rPr>
        <w:t>patents functioned as</w:t>
      </w:r>
      <w:r w:rsidRPr="00E75D47">
        <w:rPr>
          <w:sz w:val="24"/>
          <w:u w:val="single"/>
        </w:rPr>
        <w:t xml:space="preserve"> royal permission slips; having one meant you could benefit exclusively from a technology, process, or trade</w:t>
      </w:r>
      <w:r w:rsidRPr="002637C6">
        <w:rPr>
          <w:sz w:val="14"/>
        </w:rPr>
        <w:t xml:space="preserve">. This </w:t>
      </w:r>
      <w:r w:rsidRPr="00E75D47">
        <w:rPr>
          <w:sz w:val="24"/>
          <w:u w:val="single"/>
        </w:rPr>
        <w:t xml:space="preserve">privilege was half of </w:t>
      </w:r>
      <w:r w:rsidRPr="00E75D47">
        <w:rPr>
          <w:sz w:val="24"/>
          <w:highlight w:val="cyan"/>
          <w:u w:val="single"/>
        </w:rPr>
        <w:t>a</w:t>
      </w:r>
      <w:r w:rsidRPr="00E75D47">
        <w:rPr>
          <w:sz w:val="24"/>
          <w:u w:val="single"/>
        </w:rPr>
        <w:t xml:space="preserve"> limited-term </w:t>
      </w:r>
      <w:r w:rsidRPr="00E75D47">
        <w:rPr>
          <w:sz w:val="24"/>
          <w:highlight w:val="cyan"/>
          <w:u w:val="single"/>
        </w:rPr>
        <w:t>bargain</w:t>
      </w:r>
      <w:r w:rsidRPr="00E75D47">
        <w:rPr>
          <w:sz w:val="24"/>
          <w:u w:val="single"/>
        </w:rPr>
        <w:t xml:space="preserve"> </w:t>
      </w:r>
      <w:r w:rsidRPr="002637C6">
        <w:rPr>
          <w:sz w:val="14"/>
        </w:rPr>
        <w:t>with the sovereign:</w:t>
      </w:r>
      <w:r w:rsidRPr="00E75D47">
        <w:rPr>
          <w:sz w:val="24"/>
          <w:u w:val="single"/>
        </w:rPr>
        <w:t xml:space="preserve"> </w:t>
      </w:r>
      <w:r w:rsidRPr="00E75D47">
        <w:rPr>
          <w:sz w:val="24"/>
          <w:highlight w:val="cyan"/>
          <w:u w:val="single"/>
        </w:rPr>
        <w:t>in exchange for the monopoly</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recipient</w:t>
      </w:r>
      <w:r w:rsidRPr="00E75D47">
        <w:rPr>
          <w:sz w:val="24"/>
          <w:u w:val="single"/>
        </w:rPr>
        <w:t xml:space="preserve"> of the patent </w:t>
      </w:r>
      <w:r w:rsidRPr="00E75D47">
        <w:rPr>
          <w:sz w:val="24"/>
          <w:highlight w:val="cyan"/>
          <w:u w:val="single"/>
        </w:rPr>
        <w:t>agreed to introduce</w:t>
      </w:r>
      <w:r w:rsidRPr="00E75D47">
        <w:rPr>
          <w:sz w:val="24"/>
          <w:u w:val="single"/>
        </w:rPr>
        <w:t xml:space="preserve"> </w:t>
      </w:r>
      <w:r w:rsidRPr="002637C6">
        <w:rPr>
          <w:sz w:val="14"/>
        </w:rPr>
        <w:t xml:space="preserve">a </w:t>
      </w:r>
      <w:r w:rsidRPr="00E75D47">
        <w:rPr>
          <w:sz w:val="24"/>
          <w:highlight w:val="cyan"/>
          <w:u w:val="single"/>
        </w:rPr>
        <w:t xml:space="preserve">new </w:t>
      </w:r>
      <w:r w:rsidRPr="002637C6">
        <w:rPr>
          <w:sz w:val="14"/>
        </w:rPr>
        <w:t xml:space="preserve">and productive form of </w:t>
      </w:r>
      <w:r w:rsidRPr="00E75D47">
        <w:rPr>
          <w:sz w:val="24"/>
          <w:highlight w:val="cyan"/>
          <w:u w:val="single"/>
        </w:rPr>
        <w:t>knowledge</w:t>
      </w:r>
      <w:r w:rsidRPr="002637C6">
        <w:rPr>
          <w:sz w:val="14"/>
        </w:rPr>
        <w:t xml:space="preserve"> into the realm, </w:t>
      </w:r>
      <w:r w:rsidRPr="00E75D47">
        <w:rPr>
          <w:sz w:val="24"/>
          <w:u w:val="single"/>
        </w:rPr>
        <w:t>to be diffused when the patent expired</w:t>
      </w:r>
      <w:r w:rsidRPr="002637C6">
        <w:rPr>
          <w:sz w:val="14"/>
        </w:rPr>
        <w:t xml:space="preserve">. </w:t>
      </w:r>
      <w:r w:rsidRPr="00E75D47">
        <w:rPr>
          <w:sz w:val="24"/>
          <w:highlight w:val="cyan"/>
          <w:u w:val="single"/>
        </w:rPr>
        <w:t>As tech</w:t>
      </w:r>
      <w:r w:rsidRPr="002637C6">
        <w:rPr>
          <w:sz w:val="14"/>
        </w:rPr>
        <w:t xml:space="preserve">nological </w:t>
      </w:r>
      <w:r w:rsidRPr="00E75D47">
        <w:rPr>
          <w:sz w:val="24"/>
          <w:u w:val="single"/>
        </w:rPr>
        <w:t xml:space="preserve">invention </w:t>
      </w:r>
      <w:r w:rsidRPr="00E75D47">
        <w:rPr>
          <w:sz w:val="24"/>
          <w:highlight w:val="cyan"/>
          <w:u w:val="single"/>
        </w:rPr>
        <w:t>grew</w:t>
      </w:r>
      <w:r w:rsidRPr="002637C6">
        <w:rPr>
          <w:sz w:val="14"/>
        </w:rPr>
        <w:t xml:space="preserve"> more </w:t>
      </w:r>
      <w:r w:rsidRPr="00E75D47">
        <w:rPr>
          <w:sz w:val="24"/>
          <w:highlight w:val="cyan"/>
          <w:u w:val="single"/>
        </w:rPr>
        <w:t>complex, patents required</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detailed info</w:t>
      </w:r>
      <w:r w:rsidRPr="002637C6">
        <w:rPr>
          <w:sz w:val="14"/>
        </w:rPr>
        <w:t>rmation to serve as effective notes of collateral</w:t>
      </w:r>
      <w:r w:rsidRPr="00E75D47">
        <w:rPr>
          <w:sz w:val="24"/>
          <w:u w:val="single"/>
        </w:rPr>
        <w:t xml:space="preserve">: </w:t>
      </w:r>
      <w:r w:rsidRPr="00E75D47">
        <w:rPr>
          <w:sz w:val="24"/>
          <w:highlight w:val="cyan"/>
          <w:u w:val="single"/>
        </w:rPr>
        <w:t>to get</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 xml:space="preserve">monopoly </w:t>
      </w:r>
      <w:r w:rsidRPr="002637C6">
        <w:rPr>
          <w:sz w:val="14"/>
        </w:rPr>
        <w:t>privilege</w:t>
      </w:r>
      <w:r w:rsidRPr="00E75D47">
        <w:rPr>
          <w:sz w:val="24"/>
          <w:u w:val="single"/>
        </w:rPr>
        <w:t xml:space="preserve">, </w:t>
      </w:r>
      <w:r w:rsidRPr="00E75D47">
        <w:rPr>
          <w:sz w:val="24"/>
          <w:highlight w:val="cyan"/>
          <w:u w:val="single"/>
        </w:rPr>
        <w:t>inventors had to</w:t>
      </w:r>
      <w:r w:rsidRPr="00E75D47">
        <w:rPr>
          <w:sz w:val="24"/>
          <w:u w:val="single"/>
        </w:rPr>
        <w:t xml:space="preserve"> </w:t>
      </w:r>
      <w:r w:rsidRPr="00E75D47">
        <w:rPr>
          <w:sz w:val="24"/>
          <w:highlight w:val="cyan"/>
          <w:u w:val="single"/>
        </w:rPr>
        <w:t>reveal and submit all</w:t>
      </w:r>
      <w:r w:rsidRPr="00E75D47">
        <w:rPr>
          <w:sz w:val="24"/>
          <w:u w:val="single"/>
        </w:rPr>
        <w:t xml:space="preserve"> </w:t>
      </w:r>
      <w:r w:rsidRPr="002637C6">
        <w:rPr>
          <w:sz w:val="14"/>
        </w:rPr>
        <w:t>of their knowledge</w:t>
      </w:r>
      <w:r w:rsidRPr="00E75D47">
        <w:rPr>
          <w:sz w:val="24"/>
          <w:u w:val="single"/>
        </w:rPr>
        <w:t xml:space="preserve"> — </w:t>
      </w:r>
      <w:r w:rsidRPr="002637C6">
        <w:rPr>
          <w:sz w:val="14"/>
        </w:rPr>
        <w:t>sometimes called</w:t>
      </w:r>
      <w:r w:rsidRPr="00E75D47">
        <w:rPr>
          <w:sz w:val="24"/>
          <w:u w:val="single"/>
        </w:rPr>
        <w:t xml:space="preserve"> “</w:t>
      </w:r>
      <w:r w:rsidRPr="00E75D47">
        <w:rPr>
          <w:sz w:val="24"/>
          <w:highlight w:val="cyan"/>
          <w:u w:val="single"/>
        </w:rPr>
        <w:t>trade secrets</w:t>
      </w:r>
      <w:r w:rsidRPr="00E75D47">
        <w:rPr>
          <w:sz w:val="24"/>
          <w:u w:val="single"/>
        </w:rPr>
        <w:t xml:space="preserve">” — to the state. </w:t>
      </w:r>
      <w:r w:rsidRPr="00E75D47">
        <w:rPr>
          <w:sz w:val="24"/>
          <w:highlight w:val="cyan"/>
          <w:u w:val="single"/>
        </w:rPr>
        <w:t>Until 1880</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US</w:t>
      </w:r>
      <w:r w:rsidRPr="00E75D47">
        <w:rPr>
          <w:sz w:val="24"/>
          <w:u w:val="single"/>
        </w:rPr>
        <w:t xml:space="preserve"> </w:t>
      </w:r>
      <w:r w:rsidRPr="002637C6">
        <w:rPr>
          <w:sz w:val="14"/>
        </w:rPr>
        <w:t>Patent and Trademark Office</w:t>
      </w:r>
      <w:r w:rsidRPr="00E75D47">
        <w:rPr>
          <w:sz w:val="24"/>
          <w:u w:val="single"/>
        </w:rPr>
        <w:t xml:space="preserve"> </w:t>
      </w:r>
      <w:r w:rsidRPr="00E75D47">
        <w:rPr>
          <w:sz w:val="24"/>
          <w:highlight w:val="cyan"/>
          <w:u w:val="single"/>
        </w:rPr>
        <w:t>required applicants to submit</w:t>
      </w:r>
      <w:r w:rsidRPr="00E75D47">
        <w:rPr>
          <w:sz w:val="24"/>
          <w:u w:val="single"/>
        </w:rPr>
        <w:t xml:space="preserve"> </w:t>
      </w:r>
      <w:r w:rsidRPr="002637C6">
        <w:rPr>
          <w:sz w:val="14"/>
        </w:rPr>
        <w:t xml:space="preserve">miniature, three-dimensional </w:t>
      </w:r>
      <w:r w:rsidRPr="00E75D47">
        <w:rPr>
          <w:sz w:val="24"/>
          <w:u w:val="single"/>
        </w:rPr>
        <w:t xml:space="preserve">models, along </w:t>
      </w:r>
      <w:r w:rsidRPr="00E75D47">
        <w:rPr>
          <w:b/>
          <w:bCs/>
          <w:sz w:val="24"/>
          <w:u w:val="single"/>
        </w:rPr>
        <w:t>with blueprints, instructions, and diagrams</w:t>
      </w:r>
      <w:r w:rsidRPr="00E75D47">
        <w:rPr>
          <w:sz w:val="24"/>
          <w:u w:val="single"/>
        </w:rPr>
        <w:t xml:space="preserve"> containing </w:t>
      </w:r>
      <w:r w:rsidRPr="00E75D47">
        <w:rPr>
          <w:sz w:val="24"/>
          <w:highlight w:val="cyan"/>
          <w:u w:val="single"/>
        </w:rPr>
        <w:t>everything that someone</w:t>
      </w:r>
      <w:r w:rsidRPr="00E75D47">
        <w:rPr>
          <w:sz w:val="24"/>
          <w:u w:val="single"/>
        </w:rPr>
        <w:t xml:space="preserve"> </w:t>
      </w:r>
      <w:r w:rsidRPr="002637C6">
        <w:rPr>
          <w:sz w:val="14"/>
        </w:rPr>
        <w:t>“skilled in the art”</w:t>
      </w:r>
      <w:r w:rsidRPr="00E75D47">
        <w:rPr>
          <w:sz w:val="24"/>
          <w:u w:val="single"/>
        </w:rPr>
        <w:t xml:space="preserve"> </w:t>
      </w:r>
      <w:r w:rsidRPr="00E75D47">
        <w:rPr>
          <w:sz w:val="24"/>
          <w:highlight w:val="cyan"/>
          <w:u w:val="single"/>
        </w:rPr>
        <w:t>would need to reproduce the invention</w:t>
      </w:r>
      <w:r w:rsidRPr="002637C6">
        <w:rPr>
          <w:sz w:val="14"/>
          <w:highlight w:val="cyan"/>
        </w:rPr>
        <w:t xml:space="preserve">. </w:t>
      </w:r>
      <w:r w:rsidRPr="00E75D47">
        <w:rPr>
          <w:sz w:val="24"/>
          <w:highlight w:val="cyan"/>
          <w:u w:val="single"/>
        </w:rPr>
        <w:t>When the</w:t>
      </w:r>
      <w:r w:rsidRPr="002637C6">
        <w:rPr>
          <w:sz w:val="14"/>
        </w:rPr>
        <w:t xml:space="preserve"> monopoly </w:t>
      </w:r>
      <w:r w:rsidRPr="00E75D47">
        <w:rPr>
          <w:sz w:val="24"/>
          <w:highlight w:val="cyan"/>
          <w:u w:val="single"/>
        </w:rPr>
        <w:t>term expired</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secrets were spilled</w:t>
      </w:r>
      <w:r w:rsidRPr="00E75D47">
        <w:rPr>
          <w:sz w:val="24"/>
          <w:u w:val="single"/>
        </w:rPr>
        <w:t xml:space="preserve"> </w:t>
      </w:r>
      <w:r w:rsidRPr="00E75D47">
        <w:rPr>
          <w:sz w:val="24"/>
          <w:highlight w:val="cyan"/>
          <w:u w:val="single"/>
        </w:rPr>
        <w:t>into</w:t>
      </w:r>
      <w:r w:rsidRPr="00E75D47">
        <w:rPr>
          <w:sz w:val="24"/>
          <w:u w:val="single"/>
        </w:rPr>
        <w:t xml:space="preserve"> </w:t>
      </w:r>
      <w:r w:rsidRPr="00E75D47">
        <w:rPr>
          <w:sz w:val="24"/>
          <w:highlight w:val="cyan"/>
          <w:u w:val="single"/>
        </w:rPr>
        <w:t xml:space="preserve">the public </w:t>
      </w:r>
      <w:r w:rsidRPr="00E75D47">
        <w:rPr>
          <w:sz w:val="24"/>
          <w:u w:val="single"/>
        </w:rPr>
        <w:t>domain and</w:t>
      </w:r>
      <w:r w:rsidRPr="002637C6">
        <w:rPr>
          <w:sz w:val="14"/>
        </w:rPr>
        <w:t xml:space="preserve">, it was hoped, </w:t>
      </w:r>
      <w:r w:rsidRPr="00E75D47">
        <w:rPr>
          <w:sz w:val="24"/>
          <w:u w:val="single"/>
        </w:rPr>
        <w:t xml:space="preserve">made productive </w:t>
      </w:r>
      <w:r w:rsidRPr="002637C6">
        <w:rPr>
          <w:sz w:val="24"/>
          <w:u w:val="single"/>
        </w:rPr>
        <w:t>at lower</w:t>
      </w:r>
      <w:r w:rsidRPr="002637C6">
        <w:rPr>
          <w:sz w:val="14"/>
        </w:rPr>
        <w:t xml:space="preserve">, newly </w:t>
      </w:r>
      <w:r w:rsidRPr="002637C6">
        <w:rPr>
          <w:sz w:val="24"/>
          <w:u w:val="single"/>
        </w:rPr>
        <w:t xml:space="preserve">competitive prices. </w:t>
      </w:r>
      <w:r w:rsidRPr="00E75D47">
        <w:rPr>
          <w:sz w:val="24"/>
          <w:highlight w:val="cyan"/>
          <w:u w:val="single"/>
        </w:rPr>
        <w:t>In 2021</w:t>
      </w:r>
      <w:r w:rsidRPr="002637C6">
        <w:rPr>
          <w:sz w:val="14"/>
        </w:rPr>
        <w:t xml:space="preserve">, that social contract is as quaint as the miniature riverboat buoyancy device a young Abraham Lincoln submitted for patent consideration in 1849. </w:t>
      </w:r>
      <w:r w:rsidRPr="00E75D47">
        <w:rPr>
          <w:sz w:val="24"/>
          <w:u w:val="single"/>
        </w:rPr>
        <w:t>In high tech</w:t>
      </w:r>
      <w:r w:rsidRPr="002637C6">
        <w:rPr>
          <w:sz w:val="14"/>
        </w:rPr>
        <w:t xml:space="preserve">nology </w:t>
      </w:r>
      <w:r w:rsidRPr="00E75D47">
        <w:rPr>
          <w:sz w:val="24"/>
          <w:u w:val="single"/>
        </w:rPr>
        <w:t xml:space="preserve">fields like biomedicine, modern patent applications rarely contain the knowledge required to manufacture the invention. This is </w:t>
      </w:r>
      <w:r w:rsidRPr="002637C6">
        <w:rPr>
          <w:sz w:val="24"/>
          <w:u w:val="single"/>
        </w:rPr>
        <w:t>by political design</w:t>
      </w:r>
      <w:r w:rsidRPr="00E75D47">
        <w:rPr>
          <w:sz w:val="24"/>
          <w:u w:val="single"/>
        </w:rPr>
        <w:t>, the result of an industry push to change the rules</w:t>
      </w:r>
      <w:r w:rsidRPr="002637C6">
        <w:rPr>
          <w:sz w:val="14"/>
        </w:rPr>
        <w:t xml:space="preserve"> under an obliging Reagan administration and that era’s Democratic Congress. Four decades later, </w:t>
      </w:r>
      <w:r w:rsidRPr="00E75D47">
        <w:rPr>
          <w:sz w:val="24"/>
          <w:u w:val="single"/>
        </w:rPr>
        <w:t xml:space="preserve">the </w:t>
      </w:r>
      <w:r w:rsidRPr="002637C6">
        <w:rPr>
          <w:sz w:val="24"/>
          <w:u w:val="single"/>
        </w:rPr>
        <w:t>patent game is one of deterring reproduction</w:t>
      </w:r>
      <w:r w:rsidRPr="002637C6">
        <w:rPr>
          <w:sz w:val="14"/>
        </w:rPr>
        <w:t xml:space="preserve">, even and especially by those most “skilled in the art.” </w:t>
      </w:r>
      <w:r w:rsidRPr="00E75D47">
        <w:rPr>
          <w:sz w:val="24"/>
          <w:highlight w:val="cyan"/>
          <w:u w:val="single"/>
        </w:rPr>
        <w:t>Key aspects</w:t>
      </w:r>
      <w:r w:rsidRPr="00E75D47">
        <w:rPr>
          <w:sz w:val="24"/>
          <w:u w:val="single"/>
        </w:rPr>
        <w:t xml:space="preserve"> of an invention</w:t>
      </w:r>
      <w:r w:rsidRPr="002637C6">
        <w:rPr>
          <w:sz w:val="14"/>
        </w:rPr>
        <w:t xml:space="preserve"> and its practice </w:t>
      </w:r>
      <w:r w:rsidRPr="00E75D47">
        <w:rPr>
          <w:sz w:val="24"/>
          <w:highlight w:val="cyan"/>
          <w:u w:val="single"/>
        </w:rPr>
        <w:t>are systematically shielded</w:t>
      </w:r>
      <w:r w:rsidRPr="002637C6">
        <w:rPr>
          <w:sz w:val="14"/>
        </w:rPr>
        <w:t xml:space="preserve">, often </w:t>
      </w:r>
      <w:r w:rsidRPr="00E75D47">
        <w:rPr>
          <w:sz w:val="24"/>
          <w:u w:val="single"/>
        </w:rPr>
        <w:t xml:space="preserve">indefinitely, </w:t>
      </w:r>
      <w:r w:rsidRPr="00E75D47">
        <w:rPr>
          <w:sz w:val="24"/>
          <w:highlight w:val="cyan"/>
          <w:u w:val="single"/>
        </w:rPr>
        <w:t>by</w:t>
      </w:r>
      <w:r w:rsidRPr="00E75D47">
        <w:rPr>
          <w:sz w:val="24"/>
          <w:u w:val="single"/>
        </w:rPr>
        <w:t xml:space="preserve"> a layered intellectual property barricade involving </w:t>
      </w:r>
      <w:r w:rsidRPr="002637C6">
        <w:rPr>
          <w:sz w:val="14"/>
        </w:rPr>
        <w:t>patents, copyright, and</w:t>
      </w:r>
      <w:r w:rsidRPr="00E75D47">
        <w:rPr>
          <w:sz w:val="24"/>
          <w:u w:val="single"/>
        </w:rPr>
        <w:t xml:space="preserve"> “</w:t>
      </w:r>
      <w:r w:rsidRPr="00E75D47">
        <w:rPr>
          <w:sz w:val="24"/>
          <w:highlight w:val="cyan"/>
          <w:u w:val="single"/>
        </w:rPr>
        <w:t>undisclosed information,” a</w:t>
      </w:r>
      <w:r w:rsidRPr="002637C6">
        <w:rPr>
          <w:sz w:val="14"/>
        </w:rPr>
        <w:t xml:space="preserve"> broad, opaque and relatively new</w:t>
      </w:r>
      <w:r w:rsidRPr="002637C6">
        <w:rPr>
          <w:sz w:val="24"/>
          <w:u w:val="single"/>
        </w:rPr>
        <w:t xml:space="preserve"> </w:t>
      </w:r>
      <w:r w:rsidRPr="00E75D47">
        <w:rPr>
          <w:sz w:val="24"/>
          <w:highlight w:val="cyan"/>
          <w:u w:val="single"/>
        </w:rPr>
        <w:t>category of</w:t>
      </w:r>
      <w:r w:rsidRPr="00E75D47">
        <w:rPr>
          <w:sz w:val="24"/>
          <w:u w:val="single"/>
        </w:rPr>
        <w:t xml:space="preserve"> intellectual property (</w:t>
      </w:r>
      <w:r w:rsidRPr="00E75D47">
        <w:rPr>
          <w:b/>
          <w:bCs/>
          <w:sz w:val="40"/>
          <w:szCs w:val="40"/>
          <w:highlight w:val="cyan"/>
          <w:u w:val="single"/>
        </w:rPr>
        <w:t>IP</w:t>
      </w:r>
      <w:r w:rsidRPr="00E75D47">
        <w:rPr>
          <w:sz w:val="24"/>
          <w:u w:val="single"/>
        </w:rPr>
        <w:t xml:space="preserve">) </w:t>
      </w:r>
      <w:r w:rsidRPr="00E75D47">
        <w:rPr>
          <w:sz w:val="24"/>
          <w:highlight w:val="cyan"/>
          <w:u w:val="single"/>
        </w:rPr>
        <w:t>that contains</w:t>
      </w:r>
      <w:r w:rsidRPr="00E75D47">
        <w:rPr>
          <w:sz w:val="24"/>
          <w:u w:val="single"/>
        </w:rPr>
        <w:t xml:space="preserve"> three </w:t>
      </w:r>
      <w:r w:rsidRPr="002637C6">
        <w:rPr>
          <w:sz w:val="24"/>
          <w:u w:val="single"/>
        </w:rPr>
        <w:t>subcategories vital to making things like vaccines:</w:t>
      </w:r>
      <w:r w:rsidRPr="00E75D47">
        <w:rPr>
          <w:sz w:val="24"/>
          <w:highlight w:val="cyan"/>
          <w:u w:val="single"/>
        </w:rPr>
        <w:t xml:space="preserve"> know-how, trade secrets, and data</w:t>
      </w:r>
      <w:r w:rsidRPr="002637C6">
        <w:rPr>
          <w:sz w:val="14"/>
        </w:rPr>
        <w:t xml:space="preserve">. It is </w:t>
      </w:r>
      <w:r w:rsidRPr="00E75D47">
        <w:rPr>
          <w:sz w:val="24"/>
          <w:u w:val="single"/>
        </w:rPr>
        <w:t xml:space="preserve">within these categories, </w:t>
      </w:r>
      <w:r w:rsidRPr="00E75D47">
        <w:rPr>
          <w:sz w:val="24"/>
          <w:highlight w:val="cyan"/>
          <w:u w:val="single"/>
        </w:rPr>
        <w:t>not in the</w:t>
      </w:r>
      <w:r w:rsidRPr="00E75D47">
        <w:rPr>
          <w:sz w:val="24"/>
          <w:u w:val="single"/>
        </w:rPr>
        <w:t xml:space="preserve"> publicly filed </w:t>
      </w:r>
      <w:r w:rsidRPr="00E75D47">
        <w:rPr>
          <w:sz w:val="24"/>
          <w:highlight w:val="cyan"/>
          <w:u w:val="single"/>
        </w:rPr>
        <w:t>patent</w:t>
      </w:r>
      <w:r w:rsidRPr="00E75D47">
        <w:rPr>
          <w:sz w:val="24"/>
          <w:u w:val="single"/>
        </w:rPr>
        <w:t>,</w:t>
      </w:r>
      <w:r w:rsidRPr="002637C6">
        <w:rPr>
          <w:sz w:val="14"/>
        </w:rPr>
        <w:t xml:space="preserve"> that </w:t>
      </w:r>
      <w:r w:rsidRPr="00E75D47">
        <w:rPr>
          <w:sz w:val="24"/>
          <w:u w:val="single"/>
        </w:rPr>
        <w:t xml:space="preserve">the most </w:t>
      </w:r>
      <w:r w:rsidRPr="00E75D47">
        <w:rPr>
          <w:sz w:val="24"/>
          <w:u w:val="single"/>
        </w:rPr>
        <w:lastRenderedPageBreak/>
        <w:t>valuable secrets are kept.</w:t>
      </w:r>
      <w:r w:rsidRPr="002637C6">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E75D47">
        <w:rPr>
          <w:sz w:val="24"/>
          <w:u w:val="single"/>
        </w:rPr>
        <w:t>the</w:t>
      </w:r>
      <w:r w:rsidRPr="002637C6">
        <w:rPr>
          <w:sz w:val="14"/>
        </w:rPr>
        <w:t xml:space="preserve"> US Defend Trade Secrets Act of 2016 (DTSA), which together with the Uniform Trade Secrets Act of 1985 (UTSA) has been integrated into the global intellectual property regime </w:t>
      </w:r>
      <w:r w:rsidRPr="00E75D47">
        <w:rPr>
          <w:sz w:val="24"/>
          <w:highlight w:val="cyan"/>
          <w:u w:val="single"/>
        </w:rPr>
        <w:t>enforced by the</w:t>
      </w:r>
      <w:r w:rsidRPr="00E75D47">
        <w:rPr>
          <w:sz w:val="24"/>
          <w:u w:val="single"/>
        </w:rPr>
        <w:t xml:space="preserve"> World Trade Organization (</w:t>
      </w:r>
      <w:r w:rsidRPr="00E75D47">
        <w:rPr>
          <w:sz w:val="24"/>
          <w:highlight w:val="cyan"/>
          <w:u w:val="single"/>
        </w:rPr>
        <w:t>WTO</w:t>
      </w:r>
      <w:r w:rsidRPr="00E75D47">
        <w:rPr>
          <w:sz w:val="24"/>
          <w:u w:val="single"/>
        </w:rPr>
        <w:t xml:space="preserve">), </w:t>
      </w:r>
      <w:r w:rsidRPr="00EB04F4">
        <w:rPr>
          <w:b/>
          <w:bCs/>
          <w:sz w:val="30"/>
          <w:szCs w:val="30"/>
          <w:highlight w:val="green"/>
          <w:u w:val="single"/>
        </w:rPr>
        <w:t xml:space="preserve">anything a company deems valuable </w:t>
      </w:r>
      <w:r w:rsidRPr="003D5B95">
        <w:rPr>
          <w:b/>
          <w:bCs/>
          <w:sz w:val="30"/>
          <w:szCs w:val="30"/>
          <w:highlight w:val="green"/>
          <w:u w:val="single"/>
        </w:rPr>
        <w:t>can be shielded by</w:t>
      </w:r>
      <w:r w:rsidRPr="003D5B95">
        <w:rPr>
          <w:b/>
          <w:bCs/>
          <w:sz w:val="30"/>
          <w:szCs w:val="30"/>
          <w:u w:val="single"/>
        </w:rPr>
        <w:t xml:space="preserve"> an </w:t>
      </w:r>
      <w:r w:rsidRPr="003D5B95">
        <w:rPr>
          <w:b/>
          <w:bCs/>
          <w:sz w:val="30"/>
          <w:szCs w:val="30"/>
          <w:highlight w:val="green"/>
          <w:u w:val="single"/>
        </w:rPr>
        <w:t>undisclosed info</w:t>
      </w:r>
      <w:r w:rsidRPr="003D5B95">
        <w:rPr>
          <w:b/>
          <w:bCs/>
          <w:sz w:val="30"/>
          <w:szCs w:val="30"/>
          <w:u w:val="single"/>
        </w:rPr>
        <w:t>rmation claim</w:t>
      </w:r>
      <w:r w:rsidRPr="00EB04F4">
        <w:rPr>
          <w:b/>
          <w:bCs/>
          <w:sz w:val="30"/>
          <w:szCs w:val="30"/>
          <w:u w:val="single"/>
        </w:rPr>
        <w:t>, including</w:t>
      </w:r>
      <w:r w:rsidRPr="00EB04F4">
        <w:rPr>
          <w:b/>
          <w:bCs/>
          <w:sz w:val="30"/>
          <w:szCs w:val="30"/>
        </w:rPr>
        <w:t xml:space="preserve"> </w:t>
      </w:r>
      <w:r w:rsidRPr="00EB04F4">
        <w:rPr>
          <w:b/>
          <w:bCs/>
          <w:sz w:val="30"/>
          <w:szCs w:val="30"/>
          <w:u w:val="single"/>
        </w:rPr>
        <w:t xml:space="preserve">all forms and types of </w:t>
      </w:r>
      <w:r w:rsidRPr="00EB04F4">
        <w:rPr>
          <w:b/>
          <w:bCs/>
          <w:sz w:val="30"/>
          <w:szCs w:val="30"/>
          <w:highlight w:val="green"/>
          <w:u w:val="single"/>
        </w:rPr>
        <w:t>financial, business, scientific, technical, economic, or engineering information</w:t>
      </w:r>
      <w:r w:rsidRPr="00EB04F4">
        <w:rPr>
          <w:b/>
          <w:bCs/>
          <w:sz w:val="30"/>
          <w:szCs w:val="30"/>
          <w:u w:val="single"/>
        </w:rPr>
        <w:t xml:space="preserve">, including patterns, plans, compilations, program devices, </w:t>
      </w:r>
      <w:r w:rsidRPr="00EB04F4">
        <w:rPr>
          <w:b/>
          <w:bCs/>
          <w:sz w:val="30"/>
          <w:szCs w:val="30"/>
          <w:highlight w:val="green"/>
          <w:u w:val="single"/>
        </w:rPr>
        <w:t>formulas</w:t>
      </w:r>
      <w:r w:rsidRPr="00EB04F4">
        <w:rPr>
          <w:b/>
          <w:bCs/>
          <w:sz w:val="30"/>
          <w:szCs w:val="30"/>
          <w:u w:val="single"/>
        </w:rPr>
        <w:t xml:space="preserve">, designs, prototypes, </w:t>
      </w:r>
      <w:r w:rsidRPr="00EB04F4">
        <w:rPr>
          <w:b/>
          <w:bCs/>
          <w:sz w:val="30"/>
          <w:szCs w:val="30"/>
          <w:highlight w:val="green"/>
          <w:u w:val="single"/>
        </w:rPr>
        <w:t xml:space="preserve">methods, </w:t>
      </w:r>
      <w:r w:rsidRPr="00EB04F4">
        <w:rPr>
          <w:b/>
          <w:bCs/>
          <w:sz w:val="30"/>
          <w:szCs w:val="30"/>
          <w:u w:val="single"/>
        </w:rPr>
        <w:t xml:space="preserve">techniques, processes, procedures, programs, </w:t>
      </w:r>
      <w:r w:rsidRPr="00EB04F4">
        <w:rPr>
          <w:b/>
          <w:bCs/>
          <w:sz w:val="30"/>
          <w:szCs w:val="30"/>
          <w:highlight w:val="green"/>
          <w:u w:val="single"/>
        </w:rPr>
        <w:t>or codes</w:t>
      </w:r>
      <w:r w:rsidRPr="00EB04F4">
        <w:rPr>
          <w:b/>
          <w:bCs/>
          <w:sz w:val="30"/>
          <w:szCs w:val="30"/>
          <w:u w:val="single"/>
        </w:rPr>
        <w:t xml:space="preserve">, whether </w:t>
      </w:r>
      <w:r w:rsidRPr="00EB04F4">
        <w:rPr>
          <w:b/>
          <w:bCs/>
          <w:sz w:val="30"/>
          <w:szCs w:val="30"/>
          <w:highlight w:val="green"/>
          <w:u w:val="single"/>
        </w:rPr>
        <w:t xml:space="preserve">tangible or intangible, </w:t>
      </w:r>
      <w:r w:rsidRPr="003D5B95">
        <w:rPr>
          <w:b/>
          <w:bCs/>
          <w:sz w:val="30"/>
          <w:szCs w:val="30"/>
          <w:u w:val="single"/>
        </w:rPr>
        <w:t>and whether or how stored, compiled, or memorialized physically, electronically, graphically, photographically or in writing</w:t>
      </w:r>
      <w:r w:rsidRPr="00033197">
        <w:rPr>
          <w:b/>
          <w:bCs/>
          <w:sz w:val="24"/>
          <w:u w:val="single"/>
        </w:rPr>
        <w:t xml:space="preserve">. </w:t>
      </w:r>
      <w:r w:rsidRPr="002637C6">
        <w:rPr>
          <w:sz w:val="14"/>
        </w:rPr>
        <w:t xml:space="preserve">This list begins to explain why Moderna was happy to exchange its patents for a good news cycle. The most important information safely lay elsewhere. Pharma and </w:t>
      </w:r>
      <w:proofErr w:type="spellStart"/>
      <w:r w:rsidRPr="002637C6">
        <w:rPr>
          <w:sz w:val="14"/>
        </w:rPr>
        <w:t>biotechs</w:t>
      </w:r>
      <w:proofErr w:type="spellEnd"/>
      <w:r w:rsidRPr="002637C6">
        <w:rPr>
          <w:sz w:val="14"/>
        </w:rPr>
        <w:t xml:space="preserve"> trying to establish and protect monopolies can hide just about anything under “undisclosed information,” including technical designs and specs, process and quality control procedures, best production. </w:t>
      </w:r>
      <w:r w:rsidRPr="00033197">
        <w:rPr>
          <w:sz w:val="24"/>
          <w:u w:val="single"/>
        </w:rPr>
        <w:t>Unlike patents</w:t>
      </w:r>
      <w:r w:rsidRPr="002637C6">
        <w:rPr>
          <w:sz w:val="14"/>
        </w:rPr>
        <w:t xml:space="preserve">, claims on </w:t>
      </w:r>
      <w:r w:rsidRPr="00033197">
        <w:rPr>
          <w:sz w:val="24"/>
          <w:u w:val="single"/>
        </w:rPr>
        <w:t>“</w:t>
      </w:r>
      <w:r w:rsidRPr="00033197">
        <w:rPr>
          <w:sz w:val="24"/>
          <w:highlight w:val="cyan"/>
          <w:u w:val="single"/>
        </w:rPr>
        <w:t>undisclosed information” have no legal term limit</w:t>
      </w:r>
      <w:r w:rsidRPr="002637C6">
        <w:rPr>
          <w:sz w:val="14"/>
        </w:rPr>
        <w:t xml:space="preserve">. By enjoying infinite life, the category voids the original patent bargain not once, but twice: </w:t>
      </w:r>
      <w:r w:rsidRPr="00033197">
        <w:rPr>
          <w:sz w:val="24"/>
          <w:u w:val="single"/>
        </w:rPr>
        <w:t xml:space="preserve">it allows companies to withhold necessary information from the public domain, which then </w:t>
      </w:r>
      <w:r w:rsidRPr="00033197">
        <w:rPr>
          <w:sz w:val="24"/>
          <w:highlight w:val="cyan"/>
          <w:u w:val="single"/>
        </w:rPr>
        <w:t>serves to block competition and extend the granted monopoly</w:t>
      </w:r>
      <w:r w:rsidRPr="00033197">
        <w:rPr>
          <w:sz w:val="24"/>
          <w:u w:val="single"/>
        </w:rPr>
        <w:t xml:space="preserve"> beyond the agreed terms</w:t>
      </w:r>
      <w:r w:rsidRPr="002637C6">
        <w:rPr>
          <w:sz w:val="14"/>
        </w:rPr>
        <w:t xml:space="preserve">.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w:t>
      </w:r>
      <w:proofErr w:type="spellStart"/>
      <w:proofErr w:type="gramStart"/>
      <w:r w:rsidRPr="002637C6">
        <w:rPr>
          <w:sz w:val="14"/>
        </w:rPr>
        <w:t>thing.methods</w:t>
      </w:r>
      <w:proofErr w:type="spellEnd"/>
      <w:proofErr w:type="gramEnd"/>
      <w:r w:rsidRPr="002637C6">
        <w:rPr>
          <w:sz w:val="14"/>
        </w:rPr>
        <w:t xml:space="preserve">, instruction manuals, and trial </w:t>
      </w:r>
      <w:proofErr w:type="spellStart"/>
      <w:r w:rsidRPr="002637C6">
        <w:rPr>
          <w:sz w:val="14"/>
        </w:rPr>
        <w:t>data.The</w:t>
      </w:r>
      <w:proofErr w:type="spellEnd"/>
      <w:r w:rsidRPr="002637C6">
        <w:rPr>
          <w:sz w:val="14"/>
        </w:rPr>
        <w:t xml:space="preserve"> </w:t>
      </w:r>
      <w:r w:rsidRPr="00033197">
        <w:rPr>
          <w:sz w:val="24"/>
          <w:highlight w:val="cyan"/>
          <w:u w:val="single"/>
        </w:rPr>
        <w:t xml:space="preserve">New </w:t>
      </w:r>
      <w:r w:rsidRPr="00033197">
        <w:rPr>
          <w:b/>
          <w:bCs/>
          <w:sz w:val="24"/>
          <w:highlight w:val="cyan"/>
          <w:u w:val="single"/>
        </w:rPr>
        <w:t>I</w:t>
      </w:r>
      <w:r w:rsidRPr="00033197">
        <w:rPr>
          <w:sz w:val="24"/>
          <w:u w:val="single"/>
        </w:rPr>
        <w:t xml:space="preserve">ntellectual </w:t>
      </w:r>
      <w:r w:rsidRPr="00033197">
        <w:rPr>
          <w:b/>
          <w:bCs/>
          <w:sz w:val="24"/>
          <w:highlight w:val="cyan"/>
          <w:u w:val="single"/>
        </w:rPr>
        <w:t>P</w:t>
      </w:r>
      <w:r w:rsidRPr="00033197">
        <w:rPr>
          <w:sz w:val="24"/>
          <w:u w:val="single"/>
        </w:rPr>
        <w:t xml:space="preserve">roperty </w:t>
      </w:r>
      <w:r w:rsidRPr="00033197">
        <w:rPr>
          <w:sz w:val="24"/>
          <w:highlight w:val="cyan"/>
          <w:u w:val="single"/>
        </w:rPr>
        <w:t>Regime</w:t>
      </w:r>
      <w:r w:rsidRPr="00033197">
        <w:rPr>
          <w:sz w:val="24"/>
          <w:u w:val="single"/>
        </w:rPr>
        <w:t xml:space="preserve"> Has Other Ways of Protecting Their Valuable Secrets</w:t>
      </w:r>
      <w:r w:rsidRPr="002637C6">
        <w:rPr>
          <w:sz w:val="14"/>
        </w:rPr>
        <w:t xml:space="preserve">. The </w:t>
      </w:r>
      <w:r w:rsidRPr="00033197">
        <w:rPr>
          <w:sz w:val="24"/>
          <w:u w:val="single"/>
        </w:rPr>
        <w:t>IP professionals</w:t>
      </w:r>
      <w:r w:rsidRPr="002637C6">
        <w:rPr>
          <w:sz w:val="14"/>
        </w:rPr>
        <w:t xml:space="preserve"> employed by today’s drug companies descend from the cigar-chomping patent lawyers of last century, who, as much as anyone, </w:t>
      </w:r>
      <w:r w:rsidRPr="00033197">
        <w:rPr>
          <w:sz w:val="24"/>
          <w:u w:val="single"/>
        </w:rPr>
        <w:t>are responsible for the growth and power of the modern pharmaceutical</w:t>
      </w:r>
      <w:r w:rsidRPr="00E75D47">
        <w:rPr>
          <w:sz w:val="24"/>
          <w:u w:val="single"/>
        </w:rPr>
        <w:t xml:space="preserve"> and biotech industries</w:t>
      </w:r>
      <w:r w:rsidRPr="002637C6">
        <w:rPr>
          <w:sz w:val="14"/>
        </w:rPr>
        <w:t xml:space="preserve">. But their twenty-first-century descendants don’t really identify as lawyers. They see themselves as white hats in a </w:t>
      </w:r>
      <w:proofErr w:type="gramStart"/>
      <w:r w:rsidRPr="002637C6">
        <w:rPr>
          <w:sz w:val="14"/>
        </w:rPr>
        <w:t>double-game</w:t>
      </w:r>
      <w:proofErr w:type="gramEnd"/>
      <w:r w:rsidRPr="002637C6">
        <w:rPr>
          <w:sz w:val="14"/>
        </w:rPr>
        <w:t xml:space="preserv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w:t>
      </w:r>
      <w:proofErr w:type="spellStart"/>
      <w:r w:rsidRPr="002637C6">
        <w:rPr>
          <w:sz w:val="14"/>
        </w:rPr>
        <w:t>Jorda</w:t>
      </w:r>
      <w:proofErr w:type="spellEnd"/>
      <w:r w:rsidRPr="002637C6">
        <w:rPr>
          <w:sz w:val="14"/>
        </w:rPr>
        <w:t xml:space="preserve">, a former head of IP for the Swiss pharma company Ciba, which merged with Sandoz to form Novartis in 1996. In </w:t>
      </w:r>
      <w:proofErr w:type="spellStart"/>
      <w:r w:rsidRPr="002637C6">
        <w:rPr>
          <w:sz w:val="14"/>
        </w:rPr>
        <w:t>Jorda’s</w:t>
      </w:r>
      <w:proofErr w:type="spellEnd"/>
      <w:r w:rsidRPr="002637C6">
        <w:rPr>
          <w:sz w:val="14"/>
        </w:rPr>
        <w:t xml:space="preserve"> description of the new paradigm, trade secrets had become “the crown jewels of corporations” and patents merely “the tips of icebergs in an ocean of trade secrets.” The </w:t>
      </w:r>
      <w:r w:rsidRPr="00E75D47">
        <w:rPr>
          <w:sz w:val="24"/>
          <w:u w:val="single"/>
        </w:rPr>
        <w:t xml:space="preserve">task of the modern IP professional is </w:t>
      </w:r>
      <w:r w:rsidRPr="002637C6">
        <w:rPr>
          <w:sz w:val="14"/>
        </w:rPr>
        <w:t xml:space="preserve">not to file successful patent applications and, as the US Constitution’s progress clause puts it, “promote the progress of science and the useful arts.” Quite the opposite — the point is </w:t>
      </w:r>
      <w:r w:rsidRPr="00E75D47">
        <w:rPr>
          <w:sz w:val="24"/>
          <w:u w:val="single"/>
        </w:rPr>
        <w:t xml:space="preserve">to </w:t>
      </w:r>
      <w:r w:rsidRPr="00E75D47">
        <w:rPr>
          <w:sz w:val="24"/>
          <w:highlight w:val="cyan"/>
          <w:u w:val="single"/>
        </w:rPr>
        <w:t>oversee</w:t>
      </w:r>
      <w:r w:rsidRPr="002637C6">
        <w:rPr>
          <w:sz w:val="14"/>
        </w:rPr>
        <w:t xml:space="preserve">, in </w:t>
      </w:r>
      <w:proofErr w:type="spellStart"/>
      <w:r w:rsidRPr="002637C6">
        <w:rPr>
          <w:sz w:val="14"/>
        </w:rPr>
        <w:t>Jorda’s</w:t>
      </w:r>
      <w:proofErr w:type="spellEnd"/>
      <w:r w:rsidRPr="002637C6">
        <w:rPr>
          <w:sz w:val="14"/>
        </w:rPr>
        <w:t xml:space="preserve"> words, </w:t>
      </w:r>
      <w:r w:rsidRPr="00E75D47">
        <w:rPr>
          <w:sz w:val="24"/>
          <w:u w:val="single"/>
        </w:rPr>
        <w:t xml:space="preserve">the “synergistic integration of patents and </w:t>
      </w:r>
      <w:r w:rsidRPr="00E75D47">
        <w:rPr>
          <w:sz w:val="24"/>
          <w:highlight w:val="cyan"/>
          <w:u w:val="single"/>
        </w:rPr>
        <w:t>trade secrets to secure</w:t>
      </w:r>
      <w:r w:rsidRPr="00E75D47">
        <w:rPr>
          <w:sz w:val="24"/>
          <w:u w:val="single"/>
        </w:rPr>
        <w:t xml:space="preserve"> invulnerable </w:t>
      </w:r>
      <w:r w:rsidRPr="00E75D47">
        <w:rPr>
          <w:sz w:val="24"/>
          <w:highlight w:val="cyan"/>
          <w:u w:val="single"/>
        </w:rPr>
        <w:t>exclusivity</w:t>
      </w:r>
      <w:r w:rsidRPr="002637C6">
        <w:rPr>
          <w:sz w:val="14"/>
        </w:rPr>
        <w:t xml:space="preserve">.” This “invulnerable exclusivity” is </w:t>
      </w:r>
      <w:r w:rsidRPr="00E75D47">
        <w:rPr>
          <w:sz w:val="24"/>
          <w:u w:val="single"/>
        </w:rPr>
        <w:t>harmless enough when it protects secret soda formulas and hamburger mystery sauces</w:t>
      </w:r>
      <w:r w:rsidRPr="002637C6">
        <w:rPr>
          <w:sz w:val="14"/>
        </w:rPr>
        <w:t xml:space="preserve">. It’s </w:t>
      </w:r>
      <w:r w:rsidRPr="00E75D47">
        <w:rPr>
          <w:sz w:val="24"/>
          <w:u w:val="single"/>
        </w:rPr>
        <w:t xml:space="preserve">less cute when </w:t>
      </w:r>
      <w:r w:rsidRPr="00E75D47">
        <w:rPr>
          <w:b/>
          <w:bCs/>
          <w:sz w:val="24"/>
          <w:highlight w:val="cyan"/>
          <w:u w:val="single"/>
        </w:rPr>
        <w:t>it blocks countries from using</w:t>
      </w:r>
      <w:r w:rsidRPr="00E75D47">
        <w:rPr>
          <w:b/>
          <w:bCs/>
          <w:sz w:val="24"/>
          <w:u w:val="single"/>
        </w:rPr>
        <w:t xml:space="preserve"> </w:t>
      </w:r>
      <w:r w:rsidRPr="00E75D47">
        <w:rPr>
          <w:b/>
          <w:bCs/>
          <w:sz w:val="24"/>
          <w:highlight w:val="cyan"/>
          <w:u w:val="single"/>
        </w:rPr>
        <w:t>their</w:t>
      </w:r>
      <w:r w:rsidRPr="00E75D47">
        <w:rPr>
          <w:b/>
          <w:bCs/>
          <w:sz w:val="24"/>
          <w:u w:val="single"/>
        </w:rPr>
        <w:t xml:space="preserve"> </w:t>
      </w:r>
      <w:r w:rsidRPr="002637C6">
        <w:rPr>
          <w:sz w:val="24"/>
          <w:u w:val="single"/>
        </w:rPr>
        <w:t>legal</w:t>
      </w:r>
      <w:r w:rsidRPr="00E75D47">
        <w:rPr>
          <w:b/>
          <w:bCs/>
          <w:sz w:val="24"/>
          <w:u w:val="single"/>
        </w:rPr>
        <w:t xml:space="preserve"> </w:t>
      </w:r>
      <w:r w:rsidRPr="00E75D47">
        <w:rPr>
          <w:b/>
          <w:bCs/>
          <w:sz w:val="24"/>
          <w:highlight w:val="cyan"/>
          <w:u w:val="single"/>
        </w:rPr>
        <w:t>right to manufacture and import lifesaving medicines</w:t>
      </w:r>
      <w:r w:rsidRPr="002637C6">
        <w:rPr>
          <w:sz w:val="14"/>
        </w:rPr>
        <w:t xml:space="preserve">. But that is </w:t>
      </w:r>
      <w:r w:rsidRPr="00E75D47">
        <w:rPr>
          <w:sz w:val="24"/>
          <w:u w:val="single"/>
        </w:rPr>
        <w:t>exactly the kind of activity the new IP regime was designed to frustrate</w:t>
      </w:r>
      <w:r w:rsidRPr="002637C6">
        <w:rPr>
          <w:sz w:val="14"/>
        </w:rPr>
        <w:t xml:space="preserve">. During a media call held in May 2020, the director of the pharmaceutical industry’s global trade association, Thomas </w:t>
      </w:r>
      <w:proofErr w:type="spellStart"/>
      <w:r w:rsidRPr="002637C6">
        <w:rPr>
          <w:sz w:val="14"/>
        </w:rPr>
        <w:t>Cueni</w:t>
      </w:r>
      <w:proofErr w:type="spellEnd"/>
      <w:r w:rsidRPr="002637C6">
        <w:rPr>
          <w:sz w:val="14"/>
        </w:rPr>
        <w:t>, was asked about the possibility that developing countries might issue compulsory licenses to break patents on COVID-19 vaccines. He shrugged off the question by saying out loud what Moderna’s executives intentionally left unsaid</w:t>
      </w:r>
      <w:r w:rsidRPr="00EB04F4">
        <w:rPr>
          <w:sz w:val="30"/>
          <w:szCs w:val="30"/>
        </w:rPr>
        <w:t xml:space="preserve">. </w:t>
      </w:r>
      <w:r w:rsidRPr="00EB04F4">
        <w:rPr>
          <w:sz w:val="30"/>
          <w:szCs w:val="30"/>
          <w:highlight w:val="green"/>
          <w:u w:val="single"/>
        </w:rPr>
        <w:t>“The focus on IP in vaccines shows a lack of understanding</w:t>
      </w:r>
      <w:r w:rsidRPr="00EB04F4">
        <w:rPr>
          <w:sz w:val="30"/>
          <w:szCs w:val="30"/>
          <w:u w:val="single"/>
        </w:rPr>
        <w:t xml:space="preserve">, because with vaccines, </w:t>
      </w:r>
      <w:r w:rsidRPr="00EB04F4">
        <w:rPr>
          <w:sz w:val="30"/>
          <w:szCs w:val="30"/>
          <w:highlight w:val="green"/>
          <w:u w:val="single"/>
        </w:rPr>
        <w:t>it’s all about know-how</w:t>
      </w:r>
      <w:r w:rsidRPr="00EB04F4">
        <w:rPr>
          <w:sz w:val="30"/>
          <w:szCs w:val="30"/>
          <w:u w:val="single"/>
        </w:rPr>
        <w:t xml:space="preserve">,” said </w:t>
      </w:r>
      <w:proofErr w:type="spellStart"/>
      <w:r w:rsidRPr="00EB04F4">
        <w:rPr>
          <w:sz w:val="30"/>
          <w:szCs w:val="30"/>
          <w:u w:val="single"/>
        </w:rPr>
        <w:t>Cueni</w:t>
      </w:r>
      <w:proofErr w:type="spellEnd"/>
      <w:r w:rsidRPr="00EB04F4">
        <w:rPr>
          <w:sz w:val="30"/>
          <w:szCs w:val="30"/>
          <w:u w:val="single"/>
        </w:rPr>
        <w:t xml:space="preserve">. “In the history of IP, there’s never been a compulsory license for vaccines. Not for nothing. </w:t>
      </w:r>
      <w:r w:rsidRPr="00EB04F4">
        <w:rPr>
          <w:sz w:val="30"/>
          <w:szCs w:val="30"/>
          <w:highlight w:val="green"/>
          <w:u w:val="single"/>
        </w:rPr>
        <w:t>It really doesn’t solve the problem</w:t>
      </w:r>
      <w:r w:rsidRPr="002637C6">
        <w:rPr>
          <w:sz w:val="14"/>
        </w:rPr>
        <w:t>.”</w:t>
      </w:r>
    </w:p>
    <w:p w14:paraId="4A4339DE" w14:textId="1C689412" w:rsidR="00DC2A36" w:rsidRDefault="00DC2A36" w:rsidP="00DC2A36">
      <w:pPr>
        <w:pStyle w:val="Heading4"/>
      </w:pPr>
      <w:r>
        <w:lastRenderedPageBreak/>
        <w:t xml:space="preserve">China already has a </w:t>
      </w:r>
      <w:r w:rsidRPr="00A0790D">
        <w:rPr>
          <w:u w:val="single"/>
        </w:rPr>
        <w:t xml:space="preserve">terrifying </w:t>
      </w:r>
      <w:proofErr w:type="spellStart"/>
      <w:r w:rsidRPr="00A0790D">
        <w:rPr>
          <w:u w:val="single"/>
        </w:rPr>
        <w:t>biosurveillance</w:t>
      </w:r>
      <w:proofErr w:type="spellEnd"/>
      <w:r w:rsidRPr="00A0790D">
        <w:rPr>
          <w:u w:val="single"/>
        </w:rPr>
        <w:t xml:space="preserve"> infrastructure</w:t>
      </w:r>
      <w:r>
        <w:t xml:space="preserve"> that could supply the raw data for novel bioweapons</w:t>
      </w:r>
    </w:p>
    <w:p w14:paraId="100FE21A" w14:textId="77777777" w:rsidR="00DC2A36" w:rsidRPr="00705CAE" w:rsidRDefault="00DC2A36" w:rsidP="00DC2A36">
      <w:pPr>
        <w:rPr>
          <w:rStyle w:val="Style13ptBold"/>
        </w:rPr>
      </w:pPr>
      <w:r w:rsidRPr="00705CAE">
        <w:rPr>
          <w:rStyle w:val="Style13ptBold"/>
        </w:rPr>
        <w:t>Moore 20</w:t>
      </w:r>
    </w:p>
    <w:p w14:paraId="4C61BADD" w14:textId="77777777" w:rsidR="00DC2A36" w:rsidRDefault="00DC2A36" w:rsidP="00DC2A36">
      <w:pPr>
        <w:rPr>
          <w:sz w:val="12"/>
          <w:szCs w:val="12"/>
        </w:rPr>
      </w:pPr>
      <w:r w:rsidRPr="001426DC">
        <w:rPr>
          <w:sz w:val="12"/>
          <w:szCs w:val="12"/>
        </w:rPr>
        <w:t xml:space="preserve">(Scott Moore, Director of the Penn Global China </w:t>
      </w:r>
      <w:proofErr w:type="spellStart"/>
      <w:r w:rsidRPr="001426DC">
        <w:rPr>
          <w:sz w:val="12"/>
          <w:szCs w:val="12"/>
        </w:rPr>
        <w:t>Program@UPenn</w:t>
      </w:r>
      <w:proofErr w:type="spellEnd"/>
      <w:r w:rsidRPr="001426DC">
        <w:rPr>
          <w:sz w:val="12"/>
          <w:szCs w:val="12"/>
        </w:rPr>
        <w:t xml:space="preserve">, Young Professional and Water Resources Management Specialist at the World Bank Group, Environment, Science, Technology, Health Officer for China at the U.S. Dept of State, Giorgio </w:t>
      </w:r>
      <w:proofErr w:type="spellStart"/>
      <w:r w:rsidRPr="001426DC">
        <w:rPr>
          <w:sz w:val="12"/>
          <w:szCs w:val="12"/>
        </w:rPr>
        <w:t>Ruffolo</w:t>
      </w:r>
      <w:proofErr w:type="spellEnd"/>
      <w:r w:rsidRPr="001426DC">
        <w:rPr>
          <w:sz w:val="12"/>
          <w:szCs w:val="12"/>
        </w:rPr>
        <w:t xml:space="preserve"> Post-Doctoral Research Fellow with the </w:t>
      </w:r>
      <w:proofErr w:type="spellStart"/>
      <w:r w:rsidRPr="001426DC">
        <w:rPr>
          <w:sz w:val="12"/>
          <w:szCs w:val="12"/>
        </w:rPr>
        <w:t>Belfer</w:t>
      </w:r>
      <w:proofErr w:type="spellEnd"/>
      <w:r w:rsidRPr="001426DC">
        <w:rPr>
          <w:sz w:val="12"/>
          <w:szCs w:val="12"/>
        </w:rPr>
        <w:t xml:space="preserve"> Center for Science and International </w:t>
      </w:r>
      <w:proofErr w:type="spellStart"/>
      <w:r w:rsidRPr="001426DC">
        <w:rPr>
          <w:sz w:val="12"/>
          <w:szCs w:val="12"/>
        </w:rPr>
        <w:t>Affairs@Harvard</w:t>
      </w:r>
      <w:proofErr w:type="spellEnd"/>
      <w:r w:rsidRPr="001426DC">
        <w:rPr>
          <w:sz w:val="12"/>
          <w:szCs w:val="12"/>
        </w:rPr>
        <w:t xml:space="preserve">; “China’s Role In The Global Biotechnology Sector And Implications For U.S. Policy”, April 2020, </w:t>
      </w:r>
      <w:hyperlink r:id="rId12" w:history="1">
        <w:r w:rsidRPr="001426DC">
          <w:rPr>
            <w:rStyle w:val="Hyperlink"/>
            <w:sz w:val="12"/>
            <w:szCs w:val="12"/>
          </w:rPr>
          <w:t>https://www.brookings.edu/wp-content/uploads/2020/04/FP_20200427_china_biotechnology_moore.pdf)//HW-CC</w:t>
        </w:r>
      </w:hyperlink>
      <w:r w:rsidRPr="001426DC">
        <w:rPr>
          <w:sz w:val="12"/>
          <w:szCs w:val="12"/>
        </w:rPr>
        <w:t xml:space="preserve"> -recut CAT</w:t>
      </w:r>
    </w:p>
    <w:p w14:paraId="5C4A8BB2" w14:textId="77777777" w:rsidR="00DC2A36" w:rsidRPr="00BC0ADC" w:rsidRDefault="00DC2A36" w:rsidP="00DC2A36">
      <w:pPr>
        <w:rPr>
          <w:sz w:val="10"/>
        </w:rPr>
      </w:pPr>
      <w:r w:rsidRPr="00A0790D">
        <w:rPr>
          <w:rStyle w:val="StyleUnderline"/>
        </w:rPr>
        <w:t xml:space="preserve">The certainty that </w:t>
      </w:r>
      <w:r w:rsidRPr="00A0790D">
        <w:rPr>
          <w:rStyle w:val="StyleUnderline"/>
          <w:highlight w:val="green"/>
        </w:rPr>
        <w:t xml:space="preserve">China </w:t>
      </w:r>
      <w:r w:rsidRPr="00A0790D">
        <w:rPr>
          <w:rStyle w:val="StyleUnderline"/>
        </w:rPr>
        <w:t xml:space="preserve">will play an increasingly important role in the global </w:t>
      </w:r>
      <w:r w:rsidRPr="00A0790D">
        <w:rPr>
          <w:rStyle w:val="StyleUnderline"/>
          <w:highlight w:val="green"/>
        </w:rPr>
        <w:t>biotech</w:t>
      </w:r>
      <w:r w:rsidRPr="00A0790D">
        <w:rPr>
          <w:rStyle w:val="StyleUnderline"/>
        </w:rPr>
        <w:t xml:space="preserve">nology sector </w:t>
      </w:r>
      <w:r w:rsidRPr="00A0790D">
        <w:rPr>
          <w:rStyle w:val="StyleUnderline"/>
          <w:highlight w:val="green"/>
        </w:rPr>
        <w:t>poses several issues for U.S. policymakers. The gravest of these pertain to national security</w:t>
      </w:r>
      <w:r w:rsidRPr="00BC0ADC">
        <w:rPr>
          <w:sz w:val="10"/>
        </w:rPr>
        <w:t xml:space="preserve">. Though there is presently no sign that China’s capabilities exceed those of the United States, some researchers have noted that biotechnology is a focus of increasing attention GLOBAL CHINA CHINA’S ROLE IN THE GLOBAL BIOTECHNOLOGY SECTOR AND IMPLICATIONS FOR U.S. POLICY TECHNOLOGY 5 by the People’s Liberation Army.42 U.S. policymakers and security analysts have also raised concerns that the dominant market position of Chinese firms in producing active pharmaceutical ingredients might allow Beijing to disrupt U.S. access to lifesaving drugs in the event of a conflict.43 </w:t>
      </w:r>
      <w:r w:rsidRPr="00AB2EAA">
        <w:rPr>
          <w:rStyle w:val="StyleUnderline"/>
        </w:rPr>
        <w:t xml:space="preserve">On the other hand, the use of </w:t>
      </w:r>
      <w:r w:rsidRPr="00A0790D">
        <w:rPr>
          <w:rStyle w:val="StyleUnderline"/>
          <w:highlight w:val="green"/>
        </w:rPr>
        <w:t xml:space="preserve">tools like CRISPR, which is increasingly inexpensive and easy to use, </w:t>
      </w:r>
      <w:r w:rsidRPr="00A0790D">
        <w:rPr>
          <w:rStyle w:val="StyleUnderline"/>
        </w:rPr>
        <w:t xml:space="preserve">by terrorists and non-state actors </w:t>
      </w:r>
      <w:r w:rsidRPr="00A0790D">
        <w:rPr>
          <w:rStyle w:val="StyleUnderline"/>
          <w:highlight w:val="green"/>
        </w:rPr>
        <w:t xml:space="preserve">to </w:t>
      </w:r>
      <w:r w:rsidRPr="00AB2EAA">
        <w:rPr>
          <w:rStyle w:val="StyleUnderline"/>
        </w:rPr>
        <w:t xml:space="preserve">potentially </w:t>
      </w:r>
      <w:r w:rsidRPr="00A0790D">
        <w:rPr>
          <w:rStyle w:val="StyleUnderline"/>
          <w:highlight w:val="green"/>
        </w:rPr>
        <w:t xml:space="preserve">create novel bioweapons </w:t>
      </w:r>
      <w:r w:rsidRPr="00A0790D">
        <w:rPr>
          <w:rStyle w:val="StyleUnderline"/>
        </w:rPr>
        <w:t>poses severe security threats to both the United States and China</w:t>
      </w:r>
      <w:r w:rsidRPr="00BC0ADC">
        <w:rPr>
          <w:sz w:val="10"/>
        </w:rPr>
        <w:t xml:space="preserve">. </w:t>
      </w:r>
      <w:r w:rsidRPr="00A0790D">
        <w:rPr>
          <w:rStyle w:val="StyleUnderline"/>
        </w:rPr>
        <w:t xml:space="preserve">It would seem to be in the interest of all states, including China, to strengthen efforts, currently led mostly by the private sector, to prevent dangerous actors from </w:t>
      </w:r>
      <w:r w:rsidRPr="00A0790D">
        <w:rPr>
          <w:rStyle w:val="StyleUnderline"/>
          <w:highlight w:val="green"/>
        </w:rPr>
        <w:t>gaining access to DNA templates</w:t>
      </w:r>
      <w:r w:rsidRPr="00A0790D">
        <w:rPr>
          <w:rStyle w:val="StyleUnderline"/>
        </w:rPr>
        <w:t xml:space="preserve"> and other relevant materials</w:t>
      </w:r>
      <w:r w:rsidRPr="00BC0ADC">
        <w:rPr>
          <w:sz w:val="10"/>
        </w:rPr>
        <w:t xml:space="preserve">.44 Though these prospects are alarming, the theft and use of biomedical data presents more immediate policy concerns. </w:t>
      </w:r>
      <w:r w:rsidRPr="00A0790D">
        <w:rPr>
          <w:rStyle w:val="StyleUnderline"/>
        </w:rPr>
        <w:t>American life sciences research institutions have been subject to what U.S. officials characterize as prolific intellectual property theft and non-</w:t>
      </w:r>
      <w:r w:rsidRPr="00A0790D">
        <w:rPr>
          <w:rStyle w:val="StyleUnderline"/>
          <w:highlight w:val="green"/>
        </w:rPr>
        <w:t>traditional intelligence collection by Chinese actors</w:t>
      </w:r>
      <w:r w:rsidRPr="00BC0ADC">
        <w:rPr>
          <w:sz w:val="10"/>
        </w:rPr>
        <w:t xml:space="preserve">.45 </w:t>
      </w:r>
      <w:r w:rsidRPr="00A0790D">
        <w:rPr>
          <w:rStyle w:val="StyleUnderline"/>
        </w:rPr>
        <w:t xml:space="preserve">At home, Beijing has already </w:t>
      </w:r>
      <w:r w:rsidRPr="00A0790D">
        <w:rPr>
          <w:rStyle w:val="StyleUnderline"/>
          <w:highlight w:val="green"/>
        </w:rPr>
        <w:t xml:space="preserve">incorporated biometric data on </w:t>
      </w:r>
      <w:r w:rsidRPr="00A0790D">
        <w:rPr>
          <w:rStyle w:val="StyleUnderline"/>
        </w:rPr>
        <w:t xml:space="preserve">certain populations, such as </w:t>
      </w:r>
      <w:r w:rsidRPr="00A0790D">
        <w:rPr>
          <w:rStyle w:val="StyleUnderline"/>
          <w:highlight w:val="green"/>
        </w:rPr>
        <w:t xml:space="preserve">the Uighur minority </w:t>
      </w:r>
      <w:r w:rsidRPr="00A0790D">
        <w:rPr>
          <w:rStyle w:val="StyleUnderline"/>
        </w:rPr>
        <w:t xml:space="preserve">group, </w:t>
      </w:r>
      <w:r w:rsidRPr="00A0790D">
        <w:rPr>
          <w:rStyle w:val="StyleUnderline"/>
          <w:highlight w:val="green"/>
        </w:rPr>
        <w:t>into its already-formidable social control and surveillance apparatus</w:t>
      </w:r>
      <w:r w:rsidRPr="00A0790D">
        <w:rPr>
          <w:rStyle w:val="StyleUnderline"/>
        </w:rPr>
        <w:t xml:space="preserve">.46 </w:t>
      </w:r>
      <w:r w:rsidRPr="00A0790D">
        <w:rPr>
          <w:rStyle w:val="StyleUnderline"/>
          <w:highlight w:val="green"/>
        </w:rPr>
        <w:t xml:space="preserve">Chinese actors </w:t>
      </w:r>
      <w:r w:rsidRPr="00A0790D">
        <w:rPr>
          <w:rStyle w:val="StyleUnderline"/>
        </w:rPr>
        <w:t xml:space="preserve">also appear to </w:t>
      </w:r>
      <w:r w:rsidRPr="00A0790D">
        <w:rPr>
          <w:rStyle w:val="StyleUnderline"/>
          <w:highlight w:val="green"/>
        </w:rPr>
        <w:t>have targeted foreign citizens for covert biomedical data collection</w:t>
      </w:r>
      <w:r w:rsidRPr="00BC0ADC">
        <w:rPr>
          <w:sz w:val="10"/>
        </w:rPr>
        <w:t xml:space="preserve">.47 Last year, the U.S. government forced a Chinese firm to sell its majority stake in an American social network that aggregates health care data from users, primarily over worries this information could be used to persuade Americans with access to sensitive information to spy for China.48 Such added U.S. government scrutiny has contributed to a sharp decline in Chinese investment in the U.S. biotechnology sector. Though small overall, such investment had been growing rapidly, and in 2018 the biotechnology sector constituted the single largest source of Chinese investment in the U.S. overall, surpassing real estate.49 As this impact suggests, access to and control over biomedical data also has profound implications for the economic competitiveness of the U.S. biotechnology sector. </w:t>
      </w:r>
      <w:r w:rsidRPr="00A0790D">
        <w:rPr>
          <w:rStyle w:val="StyleUnderline"/>
        </w:rPr>
        <w:t xml:space="preserve">Many frontier areas of biotechnology, including the use of artificial intelligence for biomedical applications, depend on access to large quantities of individual patient data. </w:t>
      </w:r>
      <w:r w:rsidRPr="00BC0ADC">
        <w:rPr>
          <w:rStyle w:val="StyleUnderline"/>
          <w:highlight w:val="green"/>
        </w:rPr>
        <w:t>Chinese biotech</w:t>
      </w:r>
      <w:r w:rsidRPr="00A0790D">
        <w:rPr>
          <w:rStyle w:val="StyleUnderline"/>
        </w:rPr>
        <w:t xml:space="preserve">nology </w:t>
      </w:r>
      <w:r w:rsidRPr="00BC0ADC">
        <w:rPr>
          <w:rStyle w:val="StyleUnderline"/>
          <w:highlight w:val="green"/>
        </w:rPr>
        <w:t xml:space="preserve">firms </w:t>
      </w:r>
      <w:r w:rsidRPr="00A0790D">
        <w:rPr>
          <w:rStyle w:val="StyleUnderline"/>
        </w:rPr>
        <w:t xml:space="preserve">are likely to </w:t>
      </w:r>
      <w:r w:rsidRPr="00BC0ADC">
        <w:rPr>
          <w:rStyle w:val="StyleUnderline"/>
          <w:highlight w:val="green"/>
        </w:rPr>
        <w:t xml:space="preserve">have access to larger quantities of </w:t>
      </w:r>
      <w:r w:rsidRPr="00A0790D">
        <w:rPr>
          <w:rStyle w:val="StyleUnderline"/>
        </w:rPr>
        <w:t xml:space="preserve">such </w:t>
      </w:r>
      <w:r w:rsidRPr="00BC0ADC">
        <w:rPr>
          <w:rStyle w:val="StyleUnderline"/>
          <w:highlight w:val="green"/>
        </w:rPr>
        <w:t xml:space="preserve">data </w:t>
      </w:r>
      <w:r w:rsidRPr="00A0790D">
        <w:rPr>
          <w:rStyle w:val="StyleUnderline"/>
        </w:rPr>
        <w:t xml:space="preserve">than their competitors elsewhere thanks to the size of China’s population and relatively weak rules governing data collection and sharing. An existing biomedical database of patients from China’s national health care system, for example, allegedly covers </w:t>
      </w:r>
      <w:r w:rsidRPr="00BC0ADC">
        <w:rPr>
          <w:rStyle w:val="StyleUnderline"/>
          <w:highlight w:val="green"/>
        </w:rPr>
        <w:t>some 600 million patients</w:t>
      </w:r>
      <w:r w:rsidRPr="00A0790D">
        <w:rPr>
          <w:rStyle w:val="StyleUnderline"/>
        </w:rPr>
        <w:t xml:space="preserve">.50 The Chinese government is moreover increasingly aggressive about preventing foreign firms and organizations from accessing such data. In 2016, biomedical data was proclaimed a “national strategic resource,”51 </w:t>
      </w:r>
      <w:r w:rsidRPr="00BC0ADC">
        <w:rPr>
          <w:rStyle w:val="StyleUnderline"/>
          <w:highlight w:val="green"/>
        </w:rPr>
        <w:t>and the export of such data is strictly controlled</w:t>
      </w:r>
      <w:r w:rsidRPr="00BC0ADC">
        <w:rPr>
          <w:sz w:val="10"/>
        </w:rPr>
        <w:t>. Rules specifically bar any foreign use of Chinese biomedical data that “may jeopardize national security, national interests, or public security,” and in 2018 these were used to shut down several high-profile scientific collaborations including one involving Peking University and the University of Oxford.52 It should be noted, however, that while data quantity is important, so is data quality, and a combination of poor and inconsistent record-keeping and limited population diversity may diminish the utility of biomedical data produced in China for key applications like therapeutics development.53 In any case, the availability of biomedical datasets will be a key determinant of the relative competitiveness of the U.S. and Chinese biotechnology industries going forward. A final, and more hopeful, policy implication of China’s growing role in biotechnology is its potential to help address shared global challenges like infectious disease prevention and biodiversity protection. In the near term, the COVID-19 crisis has highlighted the need for expanded international cooperation on epidemiological data collection and analysis, vaccine development, and other areas related to biotechnology. While China’s openness to such cooperation at the moment is unclear, there are likely to be future opportunities to engage China in COVID-19 tracing, vaccine development, and deployment initiatives in third countries, especially in the less-developed world. In the longer term, synthetic biology, especially the use of gene drives to rapidly spread genetic modifications throughout a population, offers great promise to eliminate insect-borne diseases like malaria, and could also help endangered species adapt to climate change effects. As the 21st century advances, advanced biotechnology will both demand new forms GLOBAL CHINA CHINA’S ROLE IN THE GLOBAL BIOTECHNOLOGY SECTOR AND IMPLICATIONS FOR U.S. POLICY TECHNOLOGY 6 of global governance and present new arenas for both competition and cooperation between researchers, business leaders, and policymakers.</w:t>
      </w:r>
    </w:p>
    <w:p w14:paraId="32DE1C95" w14:textId="77777777" w:rsidR="00DC2A36" w:rsidRPr="00A752B9" w:rsidRDefault="00DC2A36" w:rsidP="00DC2A36">
      <w:pPr>
        <w:pStyle w:val="Heading4"/>
        <w:rPr>
          <w:rFonts w:cs="Calibri"/>
        </w:rPr>
      </w:pPr>
      <w:r w:rsidRPr="00A752B9">
        <w:rPr>
          <w:rFonts w:cs="Calibri"/>
        </w:rPr>
        <w:t>State-created bioweapons uniquely risk extinction in the hands of bioterrorists</w:t>
      </w:r>
      <w:r>
        <w:rPr>
          <w:rFonts w:cs="Calibri"/>
        </w:rPr>
        <w:t>.</w:t>
      </w:r>
    </w:p>
    <w:p w14:paraId="0DFB4FB5" w14:textId="77777777" w:rsidR="00DC2A36" w:rsidRPr="00A752B9" w:rsidRDefault="00DC2A36" w:rsidP="00DC2A36">
      <w:pPr>
        <w:rPr>
          <w:sz w:val="16"/>
          <w:szCs w:val="16"/>
        </w:rPr>
      </w:pPr>
      <w:r w:rsidRPr="00A752B9">
        <w:rPr>
          <w:rStyle w:val="Style13ptBold"/>
        </w:rPr>
        <w:t>Millett &amp; Snyder-Beattie ‘17</w:t>
      </w:r>
      <w:r w:rsidRPr="00A752B9">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7D2D827B" w14:textId="77777777" w:rsidR="00DC2A36" w:rsidRPr="00F93000" w:rsidRDefault="00DC2A36" w:rsidP="00DC2A36">
      <w:pPr>
        <w:rPr>
          <w:sz w:val="8"/>
        </w:rPr>
      </w:pPr>
      <w:r w:rsidRPr="00A752B9">
        <w:rPr>
          <w:rStyle w:val="StyleUnderline"/>
        </w:rPr>
        <w:t xml:space="preserve">In the decades to come, </w:t>
      </w:r>
      <w:r w:rsidRPr="00A752B9">
        <w:rPr>
          <w:rStyle w:val="StyleUnderline"/>
          <w:highlight w:val="green"/>
        </w:rPr>
        <w:t>advanced bioweapons could threaten human existence</w:t>
      </w:r>
      <w:r w:rsidRPr="00A752B9">
        <w:rPr>
          <w:rStyle w:val="StyleUnderline"/>
        </w:rPr>
        <w:t>. Although the probability of human extinction from bioweapons may be low, the expected value of reducing the risk could still be large, since such risks jeopardize the existence of all future generations</w:t>
      </w:r>
      <w:r w:rsidRPr="00A752B9">
        <w:rPr>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w:t>
      </w:r>
      <w:r w:rsidRPr="00A752B9">
        <w:rPr>
          <w:sz w:val="8"/>
        </w:rPr>
        <w:lastRenderedPageBreak/>
        <w:t xml:space="preserve">The risks of such a catastrophe are presumably low, so a skeptic might argue that addressing such risks would be a waste of scarce resources. </w:t>
      </w:r>
      <w:r w:rsidRPr="00A752B9">
        <w:rPr>
          <w:rStyle w:val="StyleUnderline"/>
        </w:rPr>
        <w:t>In this article, we investigate this position using a cost-effectiveness approach and ultimately conclude that the expected value of reducing these risks is large, especially since such risks jeopardize the existence of all futu</w:t>
      </w:r>
      <w:r w:rsidRPr="00A752B9">
        <w:rPr>
          <w:rStyle w:val="StyleUnderline"/>
        </w:rPr>
        <w:softHyphen/>
      </w:r>
      <w:r w:rsidRPr="00A752B9">
        <w:rPr>
          <w:rStyle w:val="StyleUnderline"/>
        </w:rPr>
        <w:softHyphen/>
        <w:t>r</w:t>
      </w:r>
      <w:r w:rsidRPr="00A752B9">
        <w:rPr>
          <w:rStyle w:val="StyleUnderline"/>
        </w:rPr>
        <w:softHyphen/>
        <w:t>e human lives. Historically, disease events have been responsible for the greatest death tolls on humanity</w:t>
      </w:r>
      <w:r w:rsidRPr="00A752B9">
        <w:rPr>
          <w:sz w:val="8"/>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w:t>
      </w:r>
      <w:r w:rsidRPr="000E21A1">
        <w:rPr>
          <w:rStyle w:val="StyleUnderline"/>
        </w:rPr>
        <w:t>Although rare, there are recorded instances of species going extinct due to disease—primarily in amphibians, but also in 1 mammalian species of r</w:t>
      </w:r>
      <w:r w:rsidRPr="00A752B9">
        <w:rPr>
          <w:rStyle w:val="StyleUnderline"/>
        </w:rPr>
        <w:t xml:space="preserve">at on Christmas Island.7,8 There are also historical examples of large human populations being almost entirely wiped out by </w:t>
      </w:r>
      <w:r w:rsidRPr="000E21A1">
        <w:rPr>
          <w:rStyle w:val="StyleUnderline"/>
        </w:rPr>
        <w:t>disease, especially when multiple diseases were simultaneously introduced into a population without immunity. The most str</w:t>
      </w:r>
      <w:r w:rsidRPr="00A752B9">
        <w:rPr>
          <w:rStyle w:val="StyleUnderline"/>
        </w:rPr>
        <w:t xml:space="preserve">iking examples of total population collapse include native American tribes exposed to European diseases, such as the </w:t>
      </w:r>
      <w:proofErr w:type="spellStart"/>
      <w:r w:rsidRPr="00A752B9">
        <w:rPr>
          <w:rStyle w:val="StyleUnderline"/>
        </w:rPr>
        <w:t>Massachusett</w:t>
      </w:r>
      <w:proofErr w:type="spellEnd"/>
      <w:r w:rsidRPr="00A752B9">
        <w:rPr>
          <w:rStyle w:val="StyleUnderline"/>
        </w:rPr>
        <w:t xml:space="preserve"> (86% loss of population), </w:t>
      </w:r>
      <w:proofErr w:type="spellStart"/>
      <w:r w:rsidRPr="00A752B9">
        <w:rPr>
          <w:rStyle w:val="StyleUnderline"/>
        </w:rPr>
        <w:t>Quiripi-Unquachog</w:t>
      </w:r>
      <w:proofErr w:type="spellEnd"/>
      <w:r w:rsidRPr="00A752B9">
        <w:rPr>
          <w:rStyle w:val="StyleUnderline"/>
        </w:rPr>
        <w:t xml:space="preserve"> (95% loss of population), and the Western Abenaki (which suffered a staggering 98% loss of population).</w:t>
      </w:r>
      <w:r w:rsidRPr="00A752B9">
        <w:rPr>
          <w:sz w:val="8"/>
        </w:rPr>
        <w:t xml:space="preserve">9 </w:t>
      </w:r>
      <w:r w:rsidRPr="00A752B9">
        <w:rPr>
          <w:rStyle w:val="StyleUnderline"/>
        </w:rPr>
        <w:t xml:space="preserve">In the modern context, </w:t>
      </w:r>
      <w:r w:rsidRPr="00A752B9">
        <w:rPr>
          <w:rStyle w:val="StyleUnderline"/>
          <w:highlight w:val="green"/>
        </w:rPr>
        <w:t>no single disease currently exists that combines the worst-case levels of transmissibility, lethality</w:t>
      </w:r>
      <w:r w:rsidRPr="00A752B9">
        <w:rPr>
          <w:rStyle w:val="StyleUnderline"/>
        </w:rPr>
        <w:t xml:space="preserve">, resistance to countermeasures, </w:t>
      </w:r>
      <w:r w:rsidRPr="00A752B9">
        <w:rPr>
          <w:rStyle w:val="StyleUnderline"/>
          <w:highlight w:val="green"/>
        </w:rPr>
        <w:t>and global reach</w:t>
      </w:r>
      <w:r w:rsidRPr="00A752B9">
        <w:rPr>
          <w:rStyle w:val="StyleUnderline"/>
        </w:rPr>
        <w:t xml:space="preserve">. </w:t>
      </w:r>
      <w:r w:rsidRPr="000E21A1">
        <w:rPr>
          <w:rStyle w:val="StyleUnderline"/>
          <w:highlight w:val="green"/>
        </w:rPr>
        <w:t>But many</w:t>
      </w:r>
      <w:r w:rsidRPr="00A752B9">
        <w:rPr>
          <w:rStyle w:val="StyleUnderline"/>
        </w:rPr>
        <w:t xml:space="preserve"> diseases </w:t>
      </w:r>
      <w:r w:rsidRPr="000E21A1">
        <w:rPr>
          <w:rStyle w:val="StyleUnderline"/>
          <w:highlight w:val="green"/>
        </w:rPr>
        <w:t>are proof</w:t>
      </w:r>
      <w:r w:rsidRPr="000E21A1">
        <w:rPr>
          <w:rStyle w:val="StyleUnderline"/>
        </w:rPr>
        <w:t xml:space="preserve"> of principle </w:t>
      </w:r>
      <w:r w:rsidRPr="000E21A1">
        <w:rPr>
          <w:rStyle w:val="StyleUnderline"/>
          <w:highlight w:val="green"/>
        </w:rPr>
        <w:t>that each</w:t>
      </w:r>
      <w:r w:rsidRPr="000E21A1">
        <w:rPr>
          <w:rStyle w:val="StyleUnderline"/>
        </w:rPr>
        <w:t xml:space="preserve"> worst-case </w:t>
      </w:r>
      <w:r w:rsidRPr="000E21A1">
        <w:rPr>
          <w:rStyle w:val="StyleUnderline"/>
          <w:highlight w:val="green"/>
        </w:rPr>
        <w:t>attribute can be realized independently</w:t>
      </w:r>
      <w:r w:rsidRPr="00F93000">
        <w:rPr>
          <w:sz w:val="8"/>
        </w:rPr>
        <w:t>.</w:t>
      </w:r>
      <w:r w:rsidRPr="00A752B9">
        <w:rPr>
          <w:sz w:val="8"/>
        </w:rPr>
        <w:t xml:space="preserve"> </w:t>
      </w:r>
      <w:r w:rsidRPr="00A752B9">
        <w:rPr>
          <w:rStyle w:val="StyleUnderline"/>
        </w:rPr>
        <w:t xml:space="preserve">For example, </w:t>
      </w:r>
      <w:r w:rsidRPr="000E21A1">
        <w:rPr>
          <w:rStyle w:val="StyleUnderline"/>
          <w:highlight w:val="green"/>
        </w:rPr>
        <w:t>some</w:t>
      </w:r>
      <w:r w:rsidRPr="00A752B9">
        <w:rPr>
          <w:rStyle w:val="StyleUnderline"/>
        </w:rPr>
        <w:t xml:space="preserve"> diseases </w:t>
      </w:r>
      <w:r w:rsidRPr="000E21A1">
        <w:rPr>
          <w:rStyle w:val="StyleUnderline"/>
          <w:highlight w:val="green"/>
        </w:rPr>
        <w:t>exhibit nearly</w:t>
      </w:r>
      <w:r w:rsidRPr="00A752B9">
        <w:rPr>
          <w:rStyle w:val="StyleUnderline"/>
        </w:rPr>
        <w:t xml:space="preserve"> a </w:t>
      </w:r>
      <w:r w:rsidRPr="000E21A1">
        <w:rPr>
          <w:rStyle w:val="StyleUnderline"/>
          <w:highlight w:val="green"/>
        </w:rPr>
        <w:t>100%</w:t>
      </w:r>
      <w:r w:rsidRPr="00A752B9">
        <w:rPr>
          <w:rStyle w:val="StyleUnderline"/>
        </w:rPr>
        <w:t xml:space="preserve"> case </w:t>
      </w:r>
      <w:r w:rsidRPr="000E21A1">
        <w:rPr>
          <w:rStyle w:val="StyleUnderline"/>
          <w:highlight w:val="green"/>
        </w:rPr>
        <w:t>fatality</w:t>
      </w:r>
      <w:r w:rsidRPr="000E21A1">
        <w:rPr>
          <w:rStyle w:val="StyleUnderline"/>
        </w:rPr>
        <w:t xml:space="preserve"> ratio</w:t>
      </w:r>
      <w:r w:rsidRPr="00A752B9">
        <w:rPr>
          <w:rStyle w:val="StyleUnderline"/>
        </w:rPr>
        <w:t xml:space="preserve"> in the absence of treatment, such as </w:t>
      </w:r>
      <w:r w:rsidRPr="000E21A1">
        <w:rPr>
          <w:rStyle w:val="StyleUnderline"/>
          <w:b/>
          <w:bCs/>
        </w:rPr>
        <w:t>rabies</w:t>
      </w:r>
      <w:r w:rsidRPr="00A752B9">
        <w:rPr>
          <w:rStyle w:val="StyleUnderline"/>
        </w:rPr>
        <w:t xml:space="preserve"> or </w:t>
      </w:r>
      <w:r w:rsidRPr="000E21A1">
        <w:rPr>
          <w:rStyle w:val="StyleUnderline"/>
          <w:b/>
          <w:bCs/>
        </w:rPr>
        <w:t>septicemic plague</w:t>
      </w:r>
      <w:r w:rsidRPr="00A752B9">
        <w:rPr>
          <w:rStyle w:val="StyleUnderline"/>
        </w:rPr>
        <w:t xml:space="preserve">. </w:t>
      </w:r>
      <w:r w:rsidRPr="000E21A1">
        <w:rPr>
          <w:rStyle w:val="StyleUnderline"/>
          <w:highlight w:val="green"/>
        </w:rPr>
        <w:t>Other</w:t>
      </w:r>
      <w:r w:rsidRPr="0029227D">
        <w:rPr>
          <w:rStyle w:val="StyleUnderline"/>
        </w:rPr>
        <w:t xml:space="preserve"> disease</w:t>
      </w:r>
      <w:r w:rsidRPr="000E21A1">
        <w:rPr>
          <w:rStyle w:val="StyleUnderline"/>
          <w:highlight w:val="green"/>
        </w:rPr>
        <w:t>s</w:t>
      </w:r>
      <w:r w:rsidRPr="00A752B9">
        <w:rPr>
          <w:rStyle w:val="StyleUnderline"/>
        </w:rPr>
        <w:t xml:space="preserve"> have a track record of </w:t>
      </w:r>
      <w:r w:rsidRPr="000E21A1">
        <w:rPr>
          <w:rStyle w:val="StyleUnderline"/>
          <w:highlight w:val="green"/>
        </w:rPr>
        <w:t>spread</w:t>
      </w:r>
      <w:r w:rsidRPr="00A752B9">
        <w:rPr>
          <w:rStyle w:val="StyleUnderline"/>
        </w:rPr>
        <w:t xml:space="preserve">ing </w:t>
      </w:r>
      <w:r w:rsidRPr="0029227D">
        <w:rPr>
          <w:rStyle w:val="StyleUnderline"/>
          <w:highlight w:val="green"/>
        </w:rPr>
        <w:t>to</w:t>
      </w:r>
      <w:r w:rsidRPr="0029227D">
        <w:rPr>
          <w:rStyle w:val="StyleUnderline"/>
        </w:rPr>
        <w:t xml:space="preserve"> virtually </w:t>
      </w:r>
      <w:r w:rsidRPr="0029227D">
        <w:rPr>
          <w:rStyle w:val="StyleUnderline"/>
          <w:highlight w:val="green"/>
        </w:rPr>
        <w:t>every</w:t>
      </w:r>
      <w:r w:rsidRPr="000E21A1">
        <w:rPr>
          <w:rStyle w:val="StyleUnderline"/>
        </w:rPr>
        <w:t xml:space="preserve"> human </w:t>
      </w:r>
      <w:r w:rsidRPr="000E21A1">
        <w:rPr>
          <w:rStyle w:val="StyleUnderline"/>
          <w:highlight w:val="green"/>
        </w:rPr>
        <w:t>community worldwide</w:t>
      </w:r>
      <w:r w:rsidRPr="00A752B9">
        <w:rPr>
          <w:rStyle w:val="StyleUnderline"/>
        </w:rPr>
        <w:t xml:space="preserve">, such as </w:t>
      </w:r>
      <w:r w:rsidRPr="000E21A1">
        <w:rPr>
          <w:rStyle w:val="StyleUnderline"/>
          <w:b/>
          <w:bCs/>
        </w:rPr>
        <w:t>the 1918 flu</w:t>
      </w:r>
      <w:r w:rsidRPr="00A752B9">
        <w:rPr>
          <w:sz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0E21A1">
        <w:rPr>
          <w:rStyle w:val="StyleUnderline"/>
        </w:rPr>
        <w:t xml:space="preserve">But </w:t>
      </w:r>
      <w:r w:rsidRPr="000E21A1">
        <w:rPr>
          <w:rStyle w:val="StyleUnderline"/>
          <w:highlight w:val="green"/>
        </w:rPr>
        <w:t>advances in biotech</w:t>
      </w:r>
      <w:r w:rsidRPr="000E21A1">
        <w:rPr>
          <w:rStyle w:val="StyleUnderline"/>
        </w:rPr>
        <w:t xml:space="preserve">nology might </w:t>
      </w:r>
      <w:r w:rsidRPr="000E21A1">
        <w:rPr>
          <w:rStyle w:val="StyleUnderline"/>
          <w:highlight w:val="green"/>
        </w:rPr>
        <w:t>allow</w:t>
      </w:r>
      <w:r w:rsidRPr="000E21A1">
        <w:rPr>
          <w:rStyle w:val="StyleUnderline"/>
        </w:rPr>
        <w:t xml:space="preserve"> the creation of </w:t>
      </w:r>
      <w:r w:rsidRPr="000E21A1">
        <w:rPr>
          <w:rStyle w:val="StyleUnderline"/>
          <w:highlight w:val="green"/>
        </w:rPr>
        <w:t>diseases that combine such traits</w:t>
      </w:r>
      <w:r w:rsidRPr="00A752B9">
        <w:rPr>
          <w:rStyle w:val="StyleUnderline"/>
        </w:rPr>
        <w:t xml:space="preserve">. </w:t>
      </w:r>
      <w:r w:rsidRPr="000E21A1">
        <w:rPr>
          <w:rStyle w:val="StyleUnderline"/>
        </w:rPr>
        <w:t>Recent controversy has already emerged over a number of scientific experiments that resulted in viruses with enhanced transmissibility, lethality, and/or the ability to overcome therapeutics</w:t>
      </w:r>
      <w:r w:rsidRPr="000E21A1">
        <w:rPr>
          <w:u w:val="single"/>
        </w:rPr>
        <w:t>.13-17 Other experiments</w:t>
      </w:r>
      <w:r w:rsidRPr="00F93000">
        <w:rPr>
          <w:u w:val="single"/>
        </w:rPr>
        <w:t xml:space="preserve"> demonstrated that </w:t>
      </w:r>
      <w:r w:rsidRPr="00F93000">
        <w:rPr>
          <w:highlight w:val="green"/>
          <w:u w:val="single"/>
        </w:rPr>
        <w:t xml:space="preserve">mousepox could be modified to </w:t>
      </w:r>
      <w:r w:rsidRPr="000E21A1">
        <w:rPr>
          <w:highlight w:val="green"/>
          <w:u w:val="single"/>
        </w:rPr>
        <w:t>have a 100</w:t>
      </w:r>
      <w:r w:rsidRPr="00F93000">
        <w:rPr>
          <w:highlight w:val="green"/>
          <w:u w:val="single"/>
        </w:rPr>
        <w:t>%</w:t>
      </w:r>
      <w:r w:rsidRPr="00F93000">
        <w:rPr>
          <w:u w:val="single"/>
        </w:rPr>
        <w:t xml:space="preserve"> case </w:t>
      </w:r>
      <w:r w:rsidRPr="000E21A1">
        <w:rPr>
          <w:highlight w:val="green"/>
          <w:u w:val="single"/>
        </w:rPr>
        <w:t xml:space="preserve">fatality rate and </w:t>
      </w:r>
      <w:r w:rsidRPr="00F93000">
        <w:rPr>
          <w:highlight w:val="green"/>
          <w:u w:val="single"/>
        </w:rPr>
        <w:t>render a vaccine ineffective</w:t>
      </w:r>
      <w:r w:rsidRPr="00F93000">
        <w:rPr>
          <w:u w:val="single"/>
        </w:rPr>
        <w:t xml:space="preserve">.18 In addition to transmissibility and lethality, studies have shown that other </w:t>
      </w:r>
      <w:r w:rsidRPr="001238BA">
        <w:rPr>
          <w:u w:val="single"/>
        </w:rPr>
        <w:t xml:space="preserve">disease traits, such as incubation time, environmental survival, and available vectors, could be modified as well.19-21 Although these experiments had scientific merit and were not conducted with malicious intent, their implications are still worrying. </w:t>
      </w:r>
      <w:r w:rsidRPr="001238BA">
        <w:rPr>
          <w:highlight w:val="green"/>
          <w:u w:val="single"/>
        </w:rPr>
        <w:t>This is especially true given</w:t>
      </w:r>
      <w:r w:rsidRPr="00F93000">
        <w:rPr>
          <w:u w:val="single"/>
        </w:rPr>
        <w:t xml:space="preserve"> that </w:t>
      </w:r>
      <w:r w:rsidRPr="00F93000">
        <w:rPr>
          <w:highlight w:val="green"/>
          <w:u w:val="single"/>
        </w:rPr>
        <w:t>there is</w:t>
      </w:r>
      <w:r w:rsidRPr="00F93000">
        <w:rPr>
          <w:u w:val="single"/>
        </w:rPr>
        <w:t xml:space="preserve"> also </w:t>
      </w:r>
      <w:r w:rsidRPr="00F93000">
        <w:rPr>
          <w:highlight w:val="green"/>
          <w:u w:val="single"/>
        </w:rPr>
        <w:t>a</w:t>
      </w:r>
      <w:r w:rsidRPr="001238BA">
        <w:rPr>
          <w:u w:val="single"/>
        </w:rPr>
        <w:t xml:space="preserve"> long </w:t>
      </w:r>
      <w:r w:rsidRPr="00F93000">
        <w:rPr>
          <w:highlight w:val="green"/>
          <w:u w:val="single"/>
        </w:rPr>
        <w:t>historical track record of state-run bioweapon research</w:t>
      </w:r>
      <w:r w:rsidRPr="00F93000">
        <w:rPr>
          <w:u w:val="single"/>
        </w:rPr>
        <w:t xml:space="preserve"> applying cutting-edge science and technology </w:t>
      </w:r>
      <w:r w:rsidRPr="00F93000">
        <w:rPr>
          <w:highlight w:val="green"/>
          <w:u w:val="single"/>
        </w:rPr>
        <w:t>to design agents not previously seen in nature</w:t>
      </w:r>
      <w:r w:rsidRPr="00F93000">
        <w:rPr>
          <w:u w:val="single"/>
        </w:rPr>
        <w:t xml:space="preserve">. </w:t>
      </w:r>
      <w:r w:rsidRPr="001238BA">
        <w:rPr>
          <w:u w:val="single"/>
        </w:rPr>
        <w:t>The Soviet</w:t>
      </w:r>
      <w:r w:rsidRPr="00F93000">
        <w:rPr>
          <w:u w:val="single"/>
        </w:rPr>
        <w:t xml:space="preserve">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1238BA">
        <w:rPr>
          <w:highlight w:val="green"/>
          <w:u w:val="single"/>
        </w:rPr>
        <w:t>While there is no evidence of state</w:t>
      </w:r>
      <w:r w:rsidRPr="001238BA">
        <w:rPr>
          <w:u w:val="single"/>
        </w:rPr>
        <w:t xml:space="preserve">-run bioweapons </w:t>
      </w:r>
      <w:r w:rsidRPr="001238BA">
        <w:rPr>
          <w:highlight w:val="green"/>
          <w:u w:val="single"/>
        </w:rPr>
        <w:t>programs</w:t>
      </w:r>
      <w:r w:rsidRPr="00946D72">
        <w:rPr>
          <w:u w:val="single"/>
        </w:rPr>
        <w:t xml:space="preserve"> directly </w:t>
      </w:r>
      <w:r w:rsidRPr="00772008">
        <w:rPr>
          <w:b/>
          <w:bCs/>
          <w:highlight w:val="green"/>
          <w:u w:val="single"/>
        </w:rPr>
        <w:t>attempting</w:t>
      </w:r>
      <w:r w:rsidRPr="001238BA">
        <w:rPr>
          <w:highlight w:val="green"/>
          <w:u w:val="single"/>
        </w:rPr>
        <w:t xml:space="preserve"> to</w:t>
      </w:r>
      <w:r w:rsidRPr="001238BA">
        <w:rPr>
          <w:u w:val="single"/>
        </w:rPr>
        <w:t xml:space="preserve"> develop or deploy bioweapons that would </w:t>
      </w:r>
      <w:r w:rsidRPr="001238BA">
        <w:rPr>
          <w:highlight w:val="green"/>
          <w:u w:val="single"/>
        </w:rPr>
        <w:t>pose an existential risk, the logic of deterrence</w:t>
      </w:r>
      <w:r w:rsidRPr="00F93000">
        <w:rPr>
          <w:u w:val="single"/>
        </w:rPr>
        <w:t xml:space="preserve"> and mutually assured destruction </w:t>
      </w:r>
      <w:r w:rsidRPr="001238BA">
        <w:rPr>
          <w:highlight w:val="green"/>
          <w:u w:val="single"/>
        </w:rPr>
        <w:t xml:space="preserve">could </w:t>
      </w:r>
      <w:r w:rsidRPr="00946D72">
        <w:rPr>
          <w:highlight w:val="green"/>
          <w:u w:val="single"/>
        </w:rPr>
        <w:t>create such inc</w:t>
      </w:r>
      <w:r w:rsidRPr="001238BA">
        <w:rPr>
          <w:highlight w:val="green"/>
          <w:u w:val="single"/>
        </w:rPr>
        <w:t>entives</w:t>
      </w:r>
      <w:r w:rsidRPr="001238BA">
        <w:rPr>
          <w:u w:val="single"/>
        </w:rPr>
        <w:t xml:space="preserve"> in</w:t>
      </w:r>
      <w:r w:rsidRPr="00F93000">
        <w:rPr>
          <w:u w:val="single"/>
        </w:rPr>
        <w:t xml:space="preserve"> more unstable political environments or following a breakdown of the Biological Weapons Convention.25 </w:t>
      </w:r>
      <w:r w:rsidRPr="001238BA">
        <w:rPr>
          <w:highlight w:val="green"/>
          <w:u w:val="single"/>
        </w:rPr>
        <w:t>The possibility of</w:t>
      </w:r>
      <w:r w:rsidRPr="00F93000">
        <w:rPr>
          <w:u w:val="single"/>
        </w:rPr>
        <w:t xml:space="preserve"> a </w:t>
      </w:r>
      <w:r w:rsidRPr="001238BA">
        <w:rPr>
          <w:highlight w:val="green"/>
          <w:u w:val="single"/>
        </w:rPr>
        <w:t xml:space="preserve">war between great powers </w:t>
      </w:r>
      <w:r w:rsidRPr="00946D72">
        <w:rPr>
          <w:highlight w:val="green"/>
          <w:u w:val="single"/>
        </w:rPr>
        <w:t>could also in</w:t>
      </w:r>
      <w:r w:rsidRPr="001238BA">
        <w:rPr>
          <w:highlight w:val="green"/>
          <w:u w:val="single"/>
        </w:rPr>
        <w:t>crease the pressure</w:t>
      </w:r>
      <w:r w:rsidRPr="00E1023C">
        <w:rPr>
          <w:u w:val="single"/>
        </w:rPr>
        <w:t xml:space="preserve"> to use such weapons</w:t>
      </w:r>
      <w:r w:rsidRPr="00F93000">
        <w:rPr>
          <w:u w:val="single"/>
        </w:rPr>
        <w:t>—during the World Wars, bioweapons were used across multiple continents, with Germany targeting animals in WWI,26 and Japan using plague to cause an epidemic in China during WWII.</w:t>
      </w:r>
      <w:r w:rsidRPr="00F93000">
        <w:rPr>
          <w:sz w:val="8"/>
          <w:szCs w:val="8"/>
        </w:rPr>
        <w:t xml:space="preserve">27 </w:t>
      </w:r>
      <w:r w:rsidRPr="00F93000">
        <w:rPr>
          <w:rStyle w:val="StyleUnderline"/>
          <w:sz w:val="8"/>
          <w:szCs w:val="8"/>
          <w:u w:val="none"/>
        </w:rPr>
        <w:t xml:space="preserve">Non-state actors may also pose a risk, especially those with explicitly </w:t>
      </w:r>
      <w:proofErr w:type="spellStart"/>
      <w:r w:rsidRPr="00F93000">
        <w:rPr>
          <w:rStyle w:val="StyleUnderline"/>
          <w:sz w:val="8"/>
          <w:szCs w:val="8"/>
          <w:u w:val="none"/>
        </w:rPr>
        <w:t>omnicidal</w:t>
      </w:r>
      <w:proofErr w:type="spellEnd"/>
      <w:r w:rsidRPr="00F93000">
        <w:rPr>
          <w:rStyle w:val="StyleUnderline"/>
          <w:sz w:val="8"/>
          <w:szCs w:val="8"/>
          <w:u w:val="none"/>
        </w:rPr>
        <w:t xml:space="preserve"> aims. While rare, there are examples. The Aum Shinrikyo cult in Japan sought biological weapons </w:t>
      </w:r>
      <w:r w:rsidRPr="00F93000">
        <w:rPr>
          <w:rStyle w:val="Emphasis"/>
          <w:sz w:val="8"/>
          <w:szCs w:val="8"/>
          <w:u w:val="none"/>
        </w:rPr>
        <w:t>for the express purpose of causing extinction</w:t>
      </w:r>
      <w:r w:rsidRPr="00F93000">
        <w:rPr>
          <w:rStyle w:val="StyleUnderline"/>
          <w:sz w:val="8"/>
          <w:szCs w:val="8"/>
          <w:u w:val="none"/>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F93000">
        <w:rPr>
          <w:rStyle w:val="StyleUnderline"/>
          <w:sz w:val="8"/>
          <w:szCs w:val="8"/>
          <w:u w:val="none"/>
        </w:rPr>
        <w:t>released”(</w:t>
      </w:r>
      <w:proofErr w:type="gramEnd"/>
      <w:r w:rsidRPr="00F93000">
        <w:rPr>
          <w:rStyle w:val="StyleUnderline"/>
          <w:sz w:val="8"/>
          <w:szCs w:val="8"/>
          <w:u w:val="none"/>
        </w:rPr>
        <w:t>quoted in ref. 29). Groups such as R.I.S.E. also sought to protect nature by destroying most of humanity with bioweapons</w:t>
      </w:r>
      <w:r w:rsidRPr="00F93000">
        <w:rPr>
          <w:rStyle w:val="StyleUnderline"/>
        </w:rPr>
        <w:t>.</w:t>
      </w:r>
      <w:r w:rsidRPr="00F93000">
        <w:rPr>
          <w:sz w:val="8"/>
        </w:rPr>
        <w:t xml:space="preserve">30 </w:t>
      </w:r>
      <w:r w:rsidRPr="00946D72">
        <w:rPr>
          <w:sz w:val="8"/>
          <w:szCs w:val="8"/>
        </w:rPr>
        <w:t>Fortunately, to date, non-state actors have lacked the capabilities needed to pose a catastrophic bioweapons threat, but this could change in future decades as biotechnology becomes more accessible and the pool of experienced users grows.31,32</w:t>
      </w:r>
      <w:r w:rsidRPr="00946D72">
        <w:t xml:space="preserve"> </w:t>
      </w:r>
      <w:r w:rsidRPr="00946D72">
        <w:rPr>
          <w:highlight w:val="green"/>
          <w:u w:val="single"/>
        </w:rPr>
        <w:t>What is the</w:t>
      </w:r>
      <w:r w:rsidRPr="00946D72">
        <w:rPr>
          <w:u w:val="single"/>
        </w:rPr>
        <w:t xml:space="preserve"> appropriate </w:t>
      </w:r>
      <w:r w:rsidRPr="00946D72">
        <w:rPr>
          <w:highlight w:val="green"/>
          <w:u w:val="single"/>
        </w:rPr>
        <w:t>response to</w:t>
      </w:r>
      <w:r w:rsidRPr="00946D72">
        <w:rPr>
          <w:u w:val="single"/>
        </w:rPr>
        <w:t xml:space="preserve"> these speculative </w:t>
      </w:r>
      <w:r w:rsidRPr="00946D72">
        <w:rPr>
          <w:highlight w:val="green"/>
          <w:u w:val="single"/>
        </w:rPr>
        <w:t>extinction</w:t>
      </w:r>
      <w:r w:rsidRPr="00B03C09">
        <w:rPr>
          <w:u w:val="single"/>
        </w:rPr>
        <w:t xml:space="preserve"> threats</w:t>
      </w:r>
      <w:r w:rsidRPr="00946D72">
        <w:rPr>
          <w:highlight w:val="green"/>
          <w:u w:val="single"/>
        </w:rPr>
        <w:t>?</w:t>
      </w:r>
      <w:r w:rsidRPr="00946D72">
        <w:rPr>
          <w:u w:val="single"/>
        </w:rPr>
        <w:t xml:space="preserve"> A balanced </w:t>
      </w:r>
      <w:r w:rsidRPr="00946D72">
        <w:rPr>
          <w:highlight w:val="green"/>
          <w:u w:val="single"/>
        </w:rPr>
        <w:t>biosecurity</w:t>
      </w:r>
      <w:r w:rsidRPr="00946D72">
        <w:rPr>
          <w:u w:val="single"/>
        </w:rPr>
        <w:t xml:space="preserve"> portfolio might include </w:t>
      </w:r>
      <w:r w:rsidRPr="00B03C09">
        <w:rPr>
          <w:highlight w:val="green"/>
          <w:u w:val="single"/>
        </w:rPr>
        <w:t>investments that reduce</w:t>
      </w:r>
      <w:r w:rsidRPr="00946D72">
        <w:rPr>
          <w:u w:val="single"/>
        </w:rPr>
        <w:t xml:space="preserve"> a mix of </w:t>
      </w:r>
      <w:r w:rsidRPr="00B03C09">
        <w:rPr>
          <w:highlight w:val="green"/>
          <w:u w:val="single"/>
        </w:rPr>
        <w:t>proven and speculative risks</w:t>
      </w:r>
      <w:r w:rsidRPr="00946D72">
        <w:rPr>
          <w:u w:val="single"/>
        </w:rPr>
        <w:t xml:space="preserve">, but striking this balance is still difficult given the massive uncertainties around the low-probability, high-consequence risks. In this </w:t>
      </w:r>
      <w:r w:rsidRPr="00946D72">
        <w:rPr>
          <w:u w:val="single"/>
        </w:rPr>
        <w:lastRenderedPageBreak/>
        <w:t>article, we examine the traditional spectrum of biosecurity risks (</w:t>
      </w:r>
      <w:proofErr w:type="spellStart"/>
      <w:r w:rsidRPr="00946D72">
        <w:rPr>
          <w:u w:val="single"/>
        </w:rPr>
        <w:t>ie</w:t>
      </w:r>
      <w:proofErr w:type="spellEnd"/>
      <w:r w:rsidRPr="00946D72">
        <w:rPr>
          <w:u w:val="single"/>
        </w:rPr>
        <w:t xml:space="preserve">, </w:t>
      </w:r>
      <w:proofErr w:type="spellStart"/>
      <w:r w:rsidRPr="00946D72">
        <w:rPr>
          <w:u w:val="single"/>
        </w:rPr>
        <w:t>biocrimes</w:t>
      </w:r>
      <w:proofErr w:type="spellEnd"/>
      <w:r w:rsidRPr="00946D72">
        <w:rPr>
          <w:u w:val="single"/>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946D72">
        <w:rPr>
          <w:u w:val="single"/>
        </w:rPr>
        <w:t>first-guess</w:t>
      </w:r>
      <w:proofErr w:type="gramEnd"/>
      <w:r w:rsidRPr="00946D72">
        <w:rPr>
          <w:u w:val="single"/>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946D72">
        <w:rPr>
          <w:highlight w:val="green"/>
          <w:u w:val="single"/>
        </w:rPr>
        <w:t>even</w:t>
      </w:r>
      <w:r w:rsidRPr="00946D72">
        <w:rPr>
          <w:u w:val="single"/>
        </w:rPr>
        <w:t xml:space="preserve"> with </w:t>
      </w:r>
      <w:r w:rsidRPr="00946D72">
        <w:rPr>
          <w:highlight w:val="green"/>
          <w:u w:val="single"/>
        </w:rPr>
        <w:t>the most conservative models</w:t>
      </w:r>
      <w:r w:rsidRPr="00946D72">
        <w:rPr>
          <w:u w:val="single"/>
        </w:rPr>
        <w:t xml:space="preserve">, we </w:t>
      </w:r>
      <w:r w:rsidRPr="00946D72">
        <w:rPr>
          <w:highlight w:val="green"/>
          <w:u w:val="single"/>
        </w:rPr>
        <w:t>find</w:t>
      </w:r>
      <w:r w:rsidRPr="00946D72">
        <w:rPr>
          <w:u w:val="single"/>
        </w:rPr>
        <w:t xml:space="preserve"> that </w:t>
      </w:r>
      <w:r w:rsidRPr="00946D72">
        <w:rPr>
          <w:highlight w:val="green"/>
          <w:u w:val="single"/>
        </w:rPr>
        <w:t>reduction of low-probability, high-consequence risks</w:t>
      </w:r>
      <w:r w:rsidRPr="00946D72">
        <w:rPr>
          <w:u w:val="single"/>
        </w:rPr>
        <w:t xml:space="preserve"> can be more </w:t>
      </w:r>
      <w:r w:rsidRPr="00946D72">
        <w:rPr>
          <w:highlight w:val="green"/>
          <w:u w:val="single"/>
        </w:rPr>
        <w:t>cost-effective</w:t>
      </w:r>
      <w:r w:rsidRPr="00946D72">
        <w:rPr>
          <w:u w:val="single"/>
        </w:rPr>
        <w:t xml:space="preserve">, as measured by quality-adjusted life year per dollar, </w:t>
      </w:r>
      <w:r w:rsidRPr="00946D72">
        <w:rPr>
          <w:highlight w:val="green"/>
          <w:u w:val="single"/>
        </w:rPr>
        <w:t>especially</w:t>
      </w:r>
      <w:r w:rsidRPr="00946D72">
        <w:rPr>
          <w:u w:val="single"/>
        </w:rPr>
        <w:t xml:space="preserve"> when we account </w:t>
      </w:r>
      <w:r w:rsidRPr="00946D72">
        <w:rPr>
          <w:highlight w:val="green"/>
          <w:u w:val="single"/>
        </w:rPr>
        <w:t>for</w:t>
      </w:r>
      <w:r w:rsidRPr="00946D72">
        <w:rPr>
          <w:u w:val="single"/>
        </w:rPr>
        <w:t xml:space="preserve"> the lives of </w:t>
      </w:r>
      <w:r w:rsidRPr="00946D72">
        <w:rPr>
          <w:highlight w:val="green"/>
          <w:u w:val="single"/>
        </w:rPr>
        <w:t>future generations</w:t>
      </w:r>
      <w:r w:rsidRPr="00946D72">
        <w:rPr>
          <w:u w:val="single"/>
        </w:rPr>
        <w:t xml:space="preserve">. This suggests that </w:t>
      </w:r>
      <w:r w:rsidRPr="00946D72">
        <w:rPr>
          <w:highlight w:val="green"/>
          <w:u w:val="single"/>
        </w:rPr>
        <w:t>despite</w:t>
      </w:r>
      <w:r w:rsidRPr="00946D72">
        <w:rPr>
          <w:u w:val="single"/>
        </w:rPr>
        <w:t xml:space="preserve"> the </w:t>
      </w:r>
      <w:r w:rsidRPr="00946D72">
        <w:rPr>
          <w:highlight w:val="green"/>
          <w:u w:val="single"/>
        </w:rPr>
        <w:t>low probability</w:t>
      </w:r>
      <w:r w:rsidRPr="00946D72">
        <w:rPr>
          <w:u w:val="single"/>
        </w:rPr>
        <w:t xml:space="preserve"> of such events, </w:t>
      </w:r>
      <w:r w:rsidRPr="00946D72">
        <w:rPr>
          <w:highlight w:val="green"/>
          <w:u w:val="single"/>
        </w:rPr>
        <w:t>society</w:t>
      </w:r>
      <w:r w:rsidRPr="00946D72">
        <w:rPr>
          <w:u w:val="single"/>
        </w:rPr>
        <w:t xml:space="preserve"> still </w:t>
      </w:r>
      <w:r w:rsidRPr="00946D72">
        <w:rPr>
          <w:highlight w:val="green"/>
          <w:u w:val="single"/>
        </w:rPr>
        <w:t>ought to invest more in preventing</w:t>
      </w:r>
      <w:r w:rsidRPr="00946D72">
        <w:rPr>
          <w:u w:val="single"/>
        </w:rPr>
        <w:t xml:space="preserve"> the most </w:t>
      </w:r>
      <w:r w:rsidRPr="00946D72">
        <w:rPr>
          <w:highlight w:val="green"/>
          <w:u w:val="single"/>
        </w:rPr>
        <w:t>extreme</w:t>
      </w:r>
      <w:r w:rsidRPr="00946D72">
        <w:rPr>
          <w:u w:val="single"/>
        </w:rPr>
        <w:t xml:space="preserve"> possible </w:t>
      </w:r>
      <w:r w:rsidRPr="00946D72">
        <w:rPr>
          <w:highlight w:val="green"/>
          <w:u w:val="single"/>
        </w:rPr>
        <w:t>biosecurity catastrophes</w:t>
      </w:r>
      <w:r w:rsidRPr="00946D72">
        <w:rPr>
          <w:u w:val="single"/>
        </w:rPr>
        <w:t>.</w:t>
      </w:r>
    </w:p>
    <w:bookmarkEnd w:id="0"/>
    <w:p w14:paraId="07A74841" w14:textId="77777777" w:rsidR="00DC2A36" w:rsidRDefault="00DC2A36" w:rsidP="00DC2A36">
      <w:pPr>
        <w:pStyle w:val="Heading3"/>
      </w:pPr>
      <w:r>
        <w:lastRenderedPageBreak/>
        <w:t>Clinical Trials CP/DA – vs Bioterror AFF (1:50)</w:t>
      </w:r>
    </w:p>
    <w:p w14:paraId="378B94BE" w14:textId="77777777" w:rsidR="00DC2A36" w:rsidRPr="00D61398" w:rsidRDefault="00DC2A36" w:rsidP="00DC2A36">
      <w:pPr>
        <w:pStyle w:val="Heading4"/>
        <w:rPr>
          <w:i/>
          <w:iCs w:val="0"/>
        </w:rPr>
      </w:pPr>
      <w:r>
        <w:t xml:space="preserve">Text: WTO member nations should (1) recognize a six-year period of </w:t>
      </w:r>
      <w:r w:rsidRPr="00F73283">
        <w:rPr>
          <w:u w:val="single"/>
        </w:rPr>
        <w:t>exclusivity for data collected from clinical research trial</w:t>
      </w:r>
      <w:r>
        <w:rPr>
          <w:u w:val="single"/>
        </w:rPr>
        <w:t>s</w:t>
      </w:r>
      <w:r>
        <w:t xml:space="preserve"> and (2) use that data to train health care workers in bioterror and emergency response</w:t>
      </w:r>
    </w:p>
    <w:p w14:paraId="00D62088" w14:textId="77777777" w:rsidR="00DC2A36" w:rsidRDefault="00DC2A36" w:rsidP="00DC2A36">
      <w:pPr>
        <w:pStyle w:val="Heading4"/>
      </w:pPr>
      <w:r>
        <w:t>That strengthens IPR – it competes</w:t>
      </w:r>
    </w:p>
    <w:p w14:paraId="31AABD46" w14:textId="77777777" w:rsidR="00DC2A36" w:rsidRPr="006D234A" w:rsidRDefault="00DC2A36" w:rsidP="00DC2A36">
      <w:pPr>
        <w:rPr>
          <w:rStyle w:val="Style13ptBold"/>
        </w:rPr>
      </w:pPr>
      <w:r>
        <w:rPr>
          <w:rStyle w:val="Style13ptBold"/>
        </w:rPr>
        <w:t>Bing 21</w:t>
      </w:r>
    </w:p>
    <w:p w14:paraId="7E2C0549" w14:textId="77777777" w:rsidR="00DC2A36" w:rsidRPr="006D234A" w:rsidRDefault="00DC2A36" w:rsidP="00DC2A36">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79D3CB92" w14:textId="77777777" w:rsidR="00DC2A36" w:rsidRPr="00F73283" w:rsidRDefault="00DC2A36" w:rsidP="00DC2A36">
      <w:pPr>
        <w:rPr>
          <w:sz w:val="8"/>
        </w:rPr>
      </w:pPr>
      <w:r w:rsidRPr="00F73283">
        <w:rPr>
          <w:sz w:val="8"/>
        </w:rPr>
        <w:t xml:space="preserve">Undisclosed test or other data refer to the data obtained in the entire medicine development process to demonstrate the medicine’s safety, </w:t>
      </w:r>
      <w:proofErr w:type="gramStart"/>
      <w:r w:rsidRPr="00F73283">
        <w:rPr>
          <w:sz w:val="8"/>
        </w:rPr>
        <w:t>efficacy</w:t>
      </w:r>
      <w:proofErr w:type="gramEnd"/>
      <w:r w:rsidRPr="00F73283">
        <w:rPr>
          <w:sz w:val="8"/>
        </w:rPr>
        <w:t xml:space="preserve"> and quality. The medicines and healthcare products regulatory agencies in various countries analyze and evaluate whether to approve the marketing of a new medicine based on such data. </w:t>
      </w:r>
      <w:r w:rsidRPr="004E2FC8">
        <w:rPr>
          <w:rStyle w:val="StyleUnderline"/>
          <w:highlight w:val="green"/>
        </w:rPr>
        <w:t>Since it is obtained from scientific studies</w:t>
      </w:r>
      <w:r w:rsidRPr="0075595D">
        <w:rPr>
          <w:rStyle w:val="StyleUnderline"/>
        </w:rPr>
        <w:t xml:space="preserve">, </w:t>
      </w:r>
      <w:r w:rsidRPr="004E2FC8">
        <w:rPr>
          <w:rStyle w:val="StyleUnderline"/>
          <w:highlight w:val="green"/>
        </w:rPr>
        <w:t xml:space="preserve">undisclosed test </w:t>
      </w:r>
      <w:r w:rsidRPr="0075595D">
        <w:rPr>
          <w:rStyle w:val="StyleUnderline"/>
        </w:rPr>
        <w:t xml:space="preserve">or other </w:t>
      </w:r>
      <w:r w:rsidRPr="004E2FC8">
        <w:rPr>
          <w:rStyle w:val="StyleUnderline"/>
          <w:highlight w:val="green"/>
        </w:rPr>
        <w:t xml:space="preserve">data </w:t>
      </w:r>
      <w:r w:rsidRPr="0075595D">
        <w:rPr>
          <w:rStyle w:val="StyleUnderline"/>
        </w:rPr>
        <w:t xml:space="preserve">are unable to satisfy the requirements of patent grant and </w:t>
      </w:r>
      <w:r w:rsidRPr="004E2FC8">
        <w:rPr>
          <w:rStyle w:val="StyleUnderline"/>
          <w:highlight w:val="green"/>
        </w:rPr>
        <w:t>cannot be protected by patent rights</w:t>
      </w:r>
      <w:r w:rsidRPr="0075595D">
        <w:rPr>
          <w:rStyle w:val="StyleUnderline"/>
        </w:rPr>
        <w:t>. However, the cost of obtaining marketing approval is expensive and the first registrant needs to be significant to overcome the negative price effects of competition from pharmaceutical manufacturers that free ride on the initial registrant’s marketing approval</w:t>
      </w:r>
      <w:r w:rsidRPr="00F73283">
        <w:rPr>
          <w:sz w:val="8"/>
        </w:rPr>
        <w:t xml:space="preserve">. </w:t>
      </w:r>
      <w:r w:rsidRPr="0075595D">
        <w:rPr>
          <w:rStyle w:val="StyleUnderline"/>
        </w:rPr>
        <w:t xml:space="preserve">Therefore, it is argued that, </w:t>
      </w:r>
      <w:r w:rsidRPr="004E2FC8">
        <w:rPr>
          <w:rStyle w:val="StyleUnderline"/>
          <w:highlight w:val="green"/>
        </w:rPr>
        <w:t>without a period of monopoly</w:t>
      </w:r>
      <w:r w:rsidRPr="0075595D">
        <w:rPr>
          <w:rStyle w:val="StyleUnderline"/>
        </w:rPr>
        <w:t xml:space="preserve">, the </w:t>
      </w:r>
      <w:r w:rsidRPr="004E2FC8">
        <w:rPr>
          <w:rStyle w:val="StyleUnderline"/>
          <w:highlight w:val="green"/>
        </w:rPr>
        <w:t xml:space="preserve">new drug developers will have no incentive to “conduct </w:t>
      </w:r>
      <w:r w:rsidRPr="0075595D">
        <w:rPr>
          <w:rStyle w:val="StyleUnderline"/>
        </w:rPr>
        <w:t xml:space="preserve">the </w:t>
      </w:r>
      <w:r w:rsidRPr="004E2FC8">
        <w:rPr>
          <w:rStyle w:val="StyleUnderline"/>
          <w:highlight w:val="green"/>
        </w:rPr>
        <w:t xml:space="preserve">costly clinical research and trials necessary to obtain </w:t>
      </w:r>
      <w:r w:rsidRPr="0075595D">
        <w:rPr>
          <w:rStyle w:val="StyleUnderline"/>
        </w:rPr>
        <w:t xml:space="preserve">marketing </w:t>
      </w:r>
      <w:r w:rsidRPr="004E2FC8">
        <w:rPr>
          <w:rStyle w:val="StyleUnderline"/>
          <w:highlight w:val="green"/>
        </w:rPr>
        <w:t>approval</w:t>
      </w:r>
      <w:r w:rsidRPr="004E2FC8">
        <w:rPr>
          <w:sz w:val="8"/>
          <w:highlight w:val="green"/>
        </w:rPr>
        <w:t xml:space="preserve">” </w:t>
      </w:r>
      <w:r w:rsidRPr="00F73283">
        <w:rPr>
          <w:sz w:val="8"/>
        </w:rPr>
        <w:t xml:space="preserve">(Chow and Lee 2018). </w:t>
      </w:r>
      <w:r w:rsidRPr="0075595D">
        <w:rPr>
          <w:rStyle w:val="StyleUnderline"/>
        </w:rPr>
        <w:t xml:space="preserve">Given its importance to the pharmaceutical industry, </w:t>
      </w:r>
      <w:r w:rsidRPr="004E2FC8">
        <w:rPr>
          <w:rStyle w:val="StyleUnderline"/>
          <w:highlight w:val="green"/>
        </w:rPr>
        <w:t>the U</w:t>
      </w:r>
      <w:r w:rsidRPr="0075595D">
        <w:rPr>
          <w:rStyle w:val="StyleUnderline"/>
        </w:rPr>
        <w:t xml:space="preserve">nited </w:t>
      </w:r>
      <w:r w:rsidRPr="004E2FC8">
        <w:rPr>
          <w:rStyle w:val="StyleUnderline"/>
          <w:highlight w:val="green"/>
        </w:rPr>
        <w:t>S</w:t>
      </w:r>
      <w:r w:rsidRPr="0075595D">
        <w:rPr>
          <w:rStyle w:val="StyleUnderline"/>
        </w:rPr>
        <w:t xml:space="preserve">tates </w:t>
      </w:r>
      <w:r w:rsidRPr="004E2FC8">
        <w:rPr>
          <w:rStyle w:val="StyleUnderline"/>
          <w:highlight w:val="green"/>
        </w:rPr>
        <w:t>is a</w:t>
      </w:r>
      <w:r w:rsidRPr="0075595D">
        <w:rPr>
          <w:rStyle w:val="StyleUnderline"/>
        </w:rPr>
        <w:t xml:space="preserve"> strong </w:t>
      </w:r>
      <w:r w:rsidRPr="004E2FC8">
        <w:rPr>
          <w:rStyle w:val="StyleUnderline"/>
          <w:highlight w:val="green"/>
        </w:rPr>
        <w:t xml:space="preserve">proponent of adding such a provision in </w:t>
      </w:r>
      <w:r w:rsidRPr="0075595D">
        <w:rPr>
          <w:rStyle w:val="StyleUnderline"/>
        </w:rPr>
        <w:t xml:space="preserve">the </w:t>
      </w:r>
      <w:r w:rsidRPr="004E2FC8">
        <w:rPr>
          <w:rStyle w:val="StyleUnderline"/>
          <w:highlight w:val="green"/>
        </w:rPr>
        <w:t xml:space="preserve">TRIPS </w:t>
      </w:r>
      <w:r w:rsidRPr="0075595D">
        <w:rPr>
          <w:rStyle w:val="StyleUnderline"/>
        </w:rPr>
        <w:t xml:space="preserve">Agreement (Chow and Lee 2018). However, since the TRIPS Agreement was formally implemented 25 years ago, WTO members had not yet unified their opinions on the application of this provision. The United States, </w:t>
      </w:r>
      <w:r w:rsidRPr="004E2FC8">
        <w:rPr>
          <w:rStyle w:val="StyleUnderline"/>
          <w:highlight w:val="green"/>
        </w:rPr>
        <w:t>the E</w:t>
      </w:r>
      <w:r w:rsidRPr="0075595D">
        <w:rPr>
          <w:rStyle w:val="StyleUnderline"/>
        </w:rPr>
        <w:t xml:space="preserve">uropean </w:t>
      </w:r>
      <w:r w:rsidRPr="004E2FC8">
        <w:rPr>
          <w:rStyle w:val="StyleUnderline"/>
          <w:highlight w:val="green"/>
        </w:rPr>
        <w:t>U</w:t>
      </w:r>
      <w:r w:rsidRPr="0075595D">
        <w:rPr>
          <w:rStyle w:val="StyleUnderline"/>
        </w:rPr>
        <w:t xml:space="preserve">nion, </w:t>
      </w:r>
      <w:r w:rsidRPr="004E2FC8">
        <w:rPr>
          <w:rStyle w:val="StyleUnderline"/>
          <w:highlight w:val="green"/>
        </w:rPr>
        <w:t xml:space="preserve">and some members argue that, </w:t>
      </w:r>
      <w:r w:rsidRPr="0075595D">
        <w:rPr>
          <w:rStyle w:val="StyleUnderline"/>
        </w:rPr>
        <w:t xml:space="preserve">taking into account </w:t>
      </w:r>
      <w:r w:rsidRPr="004E2FC8">
        <w:rPr>
          <w:rStyle w:val="StyleUnderline"/>
          <w:highlight w:val="green"/>
        </w:rPr>
        <w:t xml:space="preserve">the </w:t>
      </w:r>
      <w:r w:rsidRPr="0075595D">
        <w:rPr>
          <w:rStyle w:val="StyleUnderline"/>
        </w:rPr>
        <w:t xml:space="preserve">considerable </w:t>
      </w:r>
      <w:proofErr w:type="gramStart"/>
      <w:r w:rsidRPr="0075595D">
        <w:rPr>
          <w:rStyle w:val="StyleUnderline"/>
        </w:rPr>
        <w:t>amount</w:t>
      </w:r>
      <w:proofErr w:type="gramEnd"/>
      <w:r w:rsidRPr="0075595D">
        <w:rPr>
          <w:rStyle w:val="StyleUnderline"/>
        </w:rPr>
        <w:t xml:space="preserve"> of </w:t>
      </w:r>
      <w:r w:rsidRPr="004E2FC8">
        <w:rPr>
          <w:rStyle w:val="StyleUnderline"/>
          <w:highlight w:val="green"/>
        </w:rPr>
        <w:t>efforts and costs for generating the necessary data</w:t>
      </w:r>
      <w:r w:rsidRPr="0075595D">
        <w:rPr>
          <w:rStyle w:val="StyleUnderline"/>
        </w:rPr>
        <w:t xml:space="preserve">, unless permitted by the originator, undisclosed test or other data </w:t>
      </w:r>
      <w:r w:rsidRPr="004E2FC8">
        <w:rPr>
          <w:rStyle w:val="StyleUnderline"/>
          <w:highlight w:val="green"/>
        </w:rPr>
        <w:t>should be granted exclusive rights against disclosure for a specific period of time</w:t>
      </w:r>
      <w:r w:rsidRPr="004E2FC8">
        <w:rPr>
          <w:sz w:val="8"/>
          <w:highlight w:val="green"/>
        </w:rPr>
        <w:t xml:space="preserve"> </w:t>
      </w:r>
      <w:r w:rsidRPr="00F73283">
        <w:rPr>
          <w:sz w:val="8"/>
        </w:rPr>
        <w:t xml:space="preserve">(UNCTAD &amp; ICTSD 2013, 613-615). </w:t>
      </w:r>
      <w:r w:rsidRPr="004E2FC8">
        <w:rPr>
          <w:rStyle w:val="StyleUnderline"/>
          <w:highlight w:val="green"/>
        </w:rPr>
        <w:t>During the period</w:t>
      </w:r>
      <w:r w:rsidRPr="0075595D">
        <w:rPr>
          <w:rStyle w:val="StyleUnderline"/>
        </w:rPr>
        <w:t xml:space="preserve">, government </w:t>
      </w:r>
      <w:r w:rsidRPr="004E2FC8">
        <w:rPr>
          <w:rStyle w:val="StyleUnderline"/>
          <w:highlight w:val="green"/>
        </w:rPr>
        <w:t xml:space="preserve">agencies shall </w:t>
      </w:r>
      <w:r w:rsidRPr="0075595D">
        <w:rPr>
          <w:rStyle w:val="StyleUnderline"/>
        </w:rPr>
        <w:t xml:space="preserve">not only protect such data against disclosure, but also </w:t>
      </w:r>
      <w:r w:rsidRPr="004E2FC8">
        <w:rPr>
          <w:rStyle w:val="StyleUnderline"/>
          <w:highlight w:val="green"/>
        </w:rPr>
        <w:t>prevent generic drug manufacturers from relying upon the data to obtain</w:t>
      </w:r>
      <w:r w:rsidRPr="0075595D">
        <w:rPr>
          <w:rStyle w:val="StyleUnderline"/>
        </w:rPr>
        <w:t xml:space="preserve"> marketing </w:t>
      </w:r>
      <w:r w:rsidRPr="004E2FC8">
        <w:rPr>
          <w:rStyle w:val="StyleUnderline"/>
          <w:highlight w:val="green"/>
        </w:rPr>
        <w:t>approval</w:t>
      </w:r>
      <w:r w:rsidRPr="00F73283">
        <w:rPr>
          <w:sz w:val="8"/>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w:t>
      </w:r>
      <w:r w:rsidRPr="0075595D">
        <w:rPr>
          <w:rStyle w:val="StyleUnderline"/>
        </w:rPr>
        <w:t xml:space="preserve">Prior to accession to the WTO in 2001, there were no data exclusivity provisions in China. </w:t>
      </w:r>
      <w:r w:rsidRPr="004E2FC8">
        <w:rPr>
          <w:rStyle w:val="StyleUnderline"/>
          <w:highlight w:val="green"/>
        </w:rPr>
        <w:t>After joining the WTO</w:t>
      </w:r>
      <w:r w:rsidRPr="0075595D">
        <w:rPr>
          <w:rStyle w:val="StyleUnderline"/>
        </w:rPr>
        <w:t xml:space="preserve">, China has assumed the obligation to protect such data in compliance with the TRIPS Agreement. Unlike most WTO members, as a condition for accession to the WTO, </w:t>
      </w:r>
      <w:r w:rsidRPr="004E2FC8">
        <w:rPr>
          <w:rStyle w:val="StyleUnderline"/>
          <w:highlight w:val="green"/>
        </w:rPr>
        <w:t xml:space="preserve">China agreed to provide data exclusivity protection for </w:t>
      </w:r>
      <w:r w:rsidRPr="0075595D">
        <w:rPr>
          <w:rStyle w:val="StyleUnderline"/>
        </w:rPr>
        <w:t xml:space="preserve">a period of </w:t>
      </w:r>
      <w:r w:rsidRPr="004E2FC8">
        <w:rPr>
          <w:rStyle w:val="StyleUnderline"/>
          <w:highlight w:val="green"/>
        </w:rPr>
        <w:t xml:space="preserve">six years </w:t>
      </w:r>
      <w:r w:rsidRPr="0075595D">
        <w:rPr>
          <w:rStyle w:val="StyleUnderline"/>
        </w:rPr>
        <w:t xml:space="preserve">(Feng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in order to provide exclusive protection for undisclosed test or other data of new chemical entities (World Trade Organization 2001, 284). Moreover, such protection is </w:t>
      </w:r>
      <w:r w:rsidRPr="004E2FC8">
        <w:rPr>
          <w:rStyle w:val="StyleUnderline"/>
          <w:b/>
          <w:bCs/>
          <w:highlight w:val="green"/>
        </w:rPr>
        <w:t>independent of patent protection</w:t>
      </w:r>
      <w:r w:rsidRPr="0075595D">
        <w:rPr>
          <w:rStyle w:val="StyleUnderline"/>
        </w:rPr>
        <w:t>, which means such data are protected whether a medicine is granted patent or not</w:t>
      </w:r>
      <w:r w:rsidRPr="00F73283">
        <w:rPr>
          <w:sz w:val="8"/>
        </w:rPr>
        <w:t>. The period of six years exclusive protection for undisclosed test or other data is longer than the period of 5 years of protection in the US and a number of bilateral free trade agreements.</w:t>
      </w:r>
    </w:p>
    <w:p w14:paraId="4D35A6FC" w14:textId="77777777" w:rsidR="00DC2A36" w:rsidRDefault="00DC2A36" w:rsidP="00DC2A36">
      <w:pPr>
        <w:pStyle w:val="Heading4"/>
      </w:pPr>
      <w:r>
        <w:lastRenderedPageBreak/>
        <w:t xml:space="preserve">That means you require perms to </w:t>
      </w:r>
      <w:r>
        <w:rPr>
          <w:u w:val="single"/>
        </w:rPr>
        <w:t>specifically compare</w:t>
      </w:r>
      <w:r>
        <w:t xml:space="preserve"> the 1AC to the </w:t>
      </w:r>
      <w:r>
        <w:rPr>
          <w:u w:val="single"/>
        </w:rPr>
        <w:t>increased</w:t>
      </w:r>
      <w:r>
        <w:t xml:space="preserve"> protection for IPR in the CP.</w:t>
      </w:r>
    </w:p>
    <w:p w14:paraId="1E53F0A2" w14:textId="77777777" w:rsidR="00DC2A36" w:rsidRDefault="00DC2A36" w:rsidP="00DC2A36">
      <w:pPr>
        <w:pStyle w:val="Heading4"/>
      </w:pPr>
      <w:r>
        <w:t>Net benefit is the solvency deficit to bioterror or other health emergencies</w:t>
      </w:r>
    </w:p>
    <w:p w14:paraId="15433D96" w14:textId="77777777" w:rsidR="00DC2A36" w:rsidRDefault="00DC2A36" w:rsidP="00DC2A36">
      <w:pPr>
        <w:pStyle w:val="Heading4"/>
        <w:numPr>
          <w:ilvl w:val="0"/>
          <w:numId w:val="12"/>
        </w:numPr>
        <w:tabs>
          <w:tab w:val="num" w:pos="360"/>
        </w:tabs>
        <w:ind w:left="0" w:firstLine="0"/>
      </w:pPr>
      <w:r>
        <w:t>IPR and Clinical Trials are K2 Developing Safe and Effective Strategies; COVID antigen test proves</w:t>
      </w:r>
    </w:p>
    <w:p w14:paraId="4F9E68F3" w14:textId="77777777" w:rsidR="00DC2A36" w:rsidRPr="0033231F" w:rsidRDefault="00DC2A36" w:rsidP="00DC2A36">
      <w:pPr>
        <w:rPr>
          <w:rStyle w:val="Style13ptBold"/>
        </w:rPr>
      </w:pPr>
      <w:r w:rsidRPr="0033231F">
        <w:rPr>
          <w:rStyle w:val="Style13ptBold"/>
        </w:rPr>
        <w:t>McDole and Ezell 21</w:t>
      </w:r>
    </w:p>
    <w:p w14:paraId="0B2D1ABB" w14:textId="77777777" w:rsidR="00DC2A36" w:rsidRPr="0033231F" w:rsidRDefault="00DC2A36" w:rsidP="00DC2A36">
      <w:pPr>
        <w:rPr>
          <w:sz w:val="12"/>
          <w:szCs w:val="12"/>
        </w:rPr>
      </w:pPr>
      <w:r w:rsidRPr="0033231F">
        <w:rPr>
          <w:sz w:val="12"/>
          <w:szCs w:val="12"/>
        </w:rPr>
        <w:t>(</w:t>
      </w:r>
      <w:proofErr w:type="spellStart"/>
      <w:r w:rsidRPr="0033231F">
        <w:rPr>
          <w:sz w:val="12"/>
          <w:szCs w:val="12"/>
        </w:rPr>
        <w:t>Jaci</w:t>
      </w:r>
      <w:proofErr w:type="spellEnd"/>
      <w:r w:rsidRPr="0033231F">
        <w:rPr>
          <w:sz w:val="12"/>
          <w:szCs w:val="12"/>
        </w:rPr>
        <w:t xml:space="preserve"> </w:t>
      </w:r>
      <w:proofErr w:type="spellStart"/>
      <w:r w:rsidRPr="0033231F">
        <w:rPr>
          <w:sz w:val="12"/>
          <w:szCs w:val="12"/>
        </w:rPr>
        <w:t>Mcdole</w:t>
      </w:r>
      <w:proofErr w:type="spellEnd"/>
      <w:r w:rsidRPr="0033231F">
        <w:rPr>
          <w:sz w:val="12"/>
          <w:szCs w:val="12"/>
        </w:rPr>
        <w:t xml:space="preserv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4-29-2021; "Ten Ways IP Has Enabled Innovations That Have Helped Sustain the World Through the Pandemic"; https://itif.org/publications/2021/04/29/ten-ways-ip-has-enabled-innovations-have-helped-sustain-world-through, ITIF, accessed 7-29-2021; </w:t>
      </w:r>
      <w:proofErr w:type="spellStart"/>
      <w:r w:rsidRPr="0033231F">
        <w:rPr>
          <w:sz w:val="12"/>
          <w:szCs w:val="12"/>
        </w:rPr>
        <w:t>JPark</w:t>
      </w:r>
      <w:proofErr w:type="spellEnd"/>
      <w:r w:rsidRPr="0033231F">
        <w:rPr>
          <w:sz w:val="12"/>
          <w:szCs w:val="12"/>
        </w:rPr>
        <w:t>) -recut CAT</w:t>
      </w:r>
    </w:p>
    <w:p w14:paraId="5C67335A" w14:textId="77777777" w:rsidR="00DC2A36" w:rsidRPr="0033231F" w:rsidRDefault="00DC2A36" w:rsidP="00DC2A36">
      <w:pPr>
        <w:rPr>
          <w:sz w:val="12"/>
        </w:rPr>
      </w:pPr>
      <w:r w:rsidRPr="0033231F">
        <w:rPr>
          <w:sz w:val="12"/>
        </w:rPr>
        <w:t xml:space="preserve">In the fight against COVID-19, there are two main types of diagnostic tests: molecular and antigen.94 According to the U.S. FDA, molecular tests detect an active virus’s genetic material and provide more accurate results, while antigen tests provide faster results and detect specific proteins from an active virus.95 As of December 21, 2020, there were 469 COVID-19 diagnostic innovations in various stages of development around the world, two of which were fully-approved for general use and 203 were authorized for emergency use.96 One such innovation was developed by </w:t>
      </w:r>
      <w:proofErr w:type="spellStart"/>
      <w:r w:rsidRPr="0033231F">
        <w:rPr>
          <w:sz w:val="12"/>
        </w:rPr>
        <w:t>LumiraDx</w:t>
      </w:r>
      <w:proofErr w:type="spellEnd"/>
      <w:r w:rsidRPr="0033231F">
        <w:rPr>
          <w:sz w:val="12"/>
        </w:rPr>
        <w:t xml:space="preserve">, a point-of-care diagnostic and health care information technology company based in the United Kingdom. </w:t>
      </w:r>
      <w:r w:rsidRPr="0033231F">
        <w:rPr>
          <w:rStyle w:val="StyleUnderline"/>
        </w:rPr>
        <w:t xml:space="preserve">The </w:t>
      </w:r>
      <w:proofErr w:type="spellStart"/>
      <w:r w:rsidRPr="0033231F">
        <w:rPr>
          <w:rStyle w:val="StyleUnderline"/>
        </w:rPr>
        <w:t>LumiraDx</w:t>
      </w:r>
      <w:proofErr w:type="spellEnd"/>
      <w:r w:rsidRPr="0033231F">
        <w:rPr>
          <w:rStyle w:val="StyleUnderline"/>
        </w:rPr>
        <w:t xml:space="preserve"> SARS-CoV-2 Ag Test is </w:t>
      </w:r>
      <w:r w:rsidRPr="004E2FC8">
        <w:rPr>
          <w:rStyle w:val="StyleUnderline"/>
          <w:highlight w:val="green"/>
        </w:rPr>
        <w:t xml:space="preserve">an antigen diagnostic test </w:t>
      </w:r>
      <w:r w:rsidRPr="0033231F">
        <w:rPr>
          <w:rStyle w:val="StyleUnderline"/>
        </w:rPr>
        <w:t xml:space="preserve">used in conjunction with the </w:t>
      </w:r>
      <w:proofErr w:type="spellStart"/>
      <w:r w:rsidRPr="0033231F">
        <w:rPr>
          <w:rStyle w:val="StyleUnderline"/>
        </w:rPr>
        <w:t>LumiraDx</w:t>
      </w:r>
      <w:proofErr w:type="spellEnd"/>
      <w:r w:rsidRPr="0033231F">
        <w:rPr>
          <w:rStyle w:val="StyleUnderline"/>
        </w:rPr>
        <w:t xml:space="preserve"> Instrument and Platform </w:t>
      </w:r>
      <w:r w:rsidRPr="004E2FC8">
        <w:rPr>
          <w:rStyle w:val="StyleUnderline"/>
          <w:highlight w:val="green"/>
        </w:rPr>
        <w:t>to quickly provide highly accurate results</w:t>
      </w:r>
      <w:r w:rsidRPr="0033231F">
        <w:rPr>
          <w:rStyle w:val="StyleUnderline"/>
        </w:rPr>
        <w:t xml:space="preserve">.97 Like most COVID-19 diagnostic tests, the </w:t>
      </w:r>
      <w:proofErr w:type="spellStart"/>
      <w:r w:rsidRPr="0033231F">
        <w:rPr>
          <w:rStyle w:val="StyleUnderline"/>
        </w:rPr>
        <w:t>LumiraDX</w:t>
      </w:r>
      <w:proofErr w:type="spellEnd"/>
      <w:r w:rsidRPr="0033231F">
        <w:rPr>
          <w:rStyle w:val="StyleUnderline"/>
        </w:rPr>
        <w:t xml:space="preserve"> SARS-CoV-2 Ag Test starts with collecting a specimen using a nasal swab. In prepping the specimen, the test uses microfluidic immunofluorescence to determine whether a COVID-19 nucleocapsid protein antigen is present in the specimen. A test strip with the prepped specimen is inserted into the </w:t>
      </w:r>
      <w:proofErr w:type="spellStart"/>
      <w:r w:rsidRPr="0033231F">
        <w:rPr>
          <w:rStyle w:val="StyleUnderline"/>
        </w:rPr>
        <w:t>LumiraDx</w:t>
      </w:r>
      <w:proofErr w:type="spellEnd"/>
      <w:r w:rsidRPr="0033231F">
        <w:rPr>
          <w:rStyle w:val="StyleUnderline"/>
        </w:rPr>
        <w:t xml:space="preserve"> Instrument, and results are reported to the </w:t>
      </w:r>
      <w:proofErr w:type="spellStart"/>
      <w:r w:rsidRPr="0033231F">
        <w:rPr>
          <w:rStyle w:val="StyleUnderline"/>
        </w:rPr>
        <w:t>LumiraDx</w:t>
      </w:r>
      <w:proofErr w:type="spellEnd"/>
      <w:r w:rsidRPr="0033231F">
        <w:rPr>
          <w:rStyle w:val="StyleUnderline"/>
        </w:rPr>
        <w:t xml:space="preserve"> Platform within 12 minutes.98 </w:t>
      </w:r>
      <w:r w:rsidRPr="004E2FC8">
        <w:rPr>
          <w:rStyle w:val="StyleUnderline"/>
          <w:highlight w:val="green"/>
        </w:rPr>
        <w:t>In clinical trials</w:t>
      </w:r>
      <w:r w:rsidRPr="0033231F">
        <w:rPr>
          <w:rStyle w:val="StyleUnderline"/>
        </w:rPr>
        <w:t xml:space="preserve">, within the first 12 days of symptom onset, </w:t>
      </w:r>
      <w:r w:rsidRPr="004E2FC8">
        <w:rPr>
          <w:rStyle w:val="StyleUnderline"/>
          <w:highlight w:val="green"/>
        </w:rPr>
        <w:t>the tests produced the same results as molecular tests 97.6 percent of the time for positive results and 96.6 percent of the time for negative results</w:t>
      </w:r>
      <w:r w:rsidRPr="0033231F">
        <w:rPr>
          <w:sz w:val="12"/>
        </w:rPr>
        <w:t xml:space="preserve">.99 For tests conducted within the first three days of symptom onset, the results were 100 percent aligned.100 Subsequent independent tests have shown similar results.101 In August 2020, the FDA granted the company EUA for the </w:t>
      </w:r>
      <w:proofErr w:type="spellStart"/>
      <w:r w:rsidRPr="0033231F">
        <w:rPr>
          <w:sz w:val="12"/>
        </w:rPr>
        <w:t>LumiraDx</w:t>
      </w:r>
      <w:proofErr w:type="spellEnd"/>
      <w:r w:rsidRPr="0033231F">
        <w:rPr>
          <w:sz w:val="12"/>
        </w:rPr>
        <w:t xml:space="preserve"> SARS-CoV-2 Ag Test, and as of January 21, 2021, the test is available in more than 30 countries including Japan, Brazil, and Switzerland.102 In November 2020, </w:t>
      </w:r>
      <w:proofErr w:type="spellStart"/>
      <w:r w:rsidRPr="0033231F">
        <w:rPr>
          <w:sz w:val="12"/>
        </w:rPr>
        <w:t>LumiraDx</w:t>
      </w:r>
      <w:proofErr w:type="spellEnd"/>
      <w:r w:rsidRPr="0033231F">
        <w:rPr>
          <w:sz w:val="12"/>
        </w:rPr>
        <w:t xml:space="preserve"> partnered with numerous organizations—including the Africa </w:t>
      </w:r>
      <w:proofErr w:type="spellStart"/>
      <w:r w:rsidRPr="0033231F">
        <w:rPr>
          <w:sz w:val="12"/>
        </w:rPr>
        <w:t>Centres</w:t>
      </w:r>
      <w:proofErr w:type="spellEnd"/>
      <w:r w:rsidRPr="0033231F">
        <w:rPr>
          <w:sz w:val="12"/>
        </w:rPr>
        <w:t xml:space="preserve"> for Disease Control and Prevention, the Bill and Melinda Gates Foundation, and the COVID-19 Therapeutics Accelerator—to provide 55 African Union member states with portable diagnostic instruments and related COVID-19 antigen tests. </w:t>
      </w:r>
      <w:r w:rsidRPr="004E2FC8">
        <w:rPr>
          <w:rStyle w:val="StyleUnderline"/>
          <w:highlight w:val="green"/>
        </w:rPr>
        <w:t xml:space="preserve">For innovative companies </w:t>
      </w:r>
      <w:r w:rsidRPr="0033231F">
        <w:rPr>
          <w:rStyle w:val="StyleUnderline"/>
        </w:rPr>
        <w:t xml:space="preserve">such as </w:t>
      </w:r>
      <w:proofErr w:type="spellStart"/>
      <w:r w:rsidRPr="0033231F">
        <w:rPr>
          <w:rStyle w:val="StyleUnderline"/>
        </w:rPr>
        <w:t>LumiraDx</w:t>
      </w:r>
      <w:proofErr w:type="spellEnd"/>
      <w:r w:rsidRPr="0033231F">
        <w:rPr>
          <w:rStyle w:val="StyleUnderline"/>
        </w:rPr>
        <w:t xml:space="preserve">, </w:t>
      </w:r>
      <w:r w:rsidRPr="004E2FC8">
        <w:rPr>
          <w:rStyle w:val="StyleUnderline"/>
          <w:highlight w:val="green"/>
        </w:rPr>
        <w:t>the importance of IP cannot be understated</w:t>
      </w:r>
      <w:r w:rsidRPr="0033231F">
        <w:rPr>
          <w:rStyle w:val="StyleUnderline"/>
        </w:rPr>
        <w:t xml:space="preserve">. As Sir John Bell and his colleagues stated, </w:t>
      </w:r>
      <w:r w:rsidRPr="004E2FC8">
        <w:rPr>
          <w:rStyle w:val="Emphasis"/>
          <w:highlight w:val="green"/>
        </w:rPr>
        <w:t>the life-sciences sector fundamentally survives on IP</w:t>
      </w:r>
      <w:r w:rsidRPr="0033231F">
        <w:rPr>
          <w:rStyle w:val="StyleUnderline"/>
        </w:rPr>
        <w:t xml:space="preserve">.103 </w:t>
      </w:r>
      <w:proofErr w:type="spellStart"/>
      <w:r w:rsidRPr="004E2FC8">
        <w:rPr>
          <w:rStyle w:val="StyleUnderline"/>
          <w:highlight w:val="green"/>
        </w:rPr>
        <w:t>LumiraDx</w:t>
      </w:r>
      <w:proofErr w:type="spellEnd"/>
      <w:r w:rsidRPr="004E2FC8">
        <w:rPr>
          <w:rStyle w:val="StyleUnderline"/>
          <w:highlight w:val="green"/>
        </w:rPr>
        <w:t xml:space="preserve"> holds 22 patents associated with the company’s </w:t>
      </w:r>
      <w:r w:rsidRPr="0033231F">
        <w:rPr>
          <w:rStyle w:val="StyleUnderline"/>
        </w:rPr>
        <w:t xml:space="preserve">platform, </w:t>
      </w:r>
      <w:r w:rsidRPr="004E2FC8">
        <w:rPr>
          <w:rStyle w:val="StyleUnderline"/>
          <w:highlight w:val="green"/>
        </w:rPr>
        <w:t>diagnostic assays</w:t>
      </w:r>
      <w:r w:rsidRPr="0033231F">
        <w:rPr>
          <w:rStyle w:val="StyleUnderline"/>
        </w:rPr>
        <w:t xml:space="preserve">, and smart connectivity, covering nine different jurisdictions. According to the 2020 U.S. Chamber International IP Index, the United Kingdom ranks second out of 53 countries in terms of IP system effectiveness.104 Key factors weakening the country’s IP, as noted in the U.S. Chamber’s report, include uncertainties surrounding Brexit and the United Kingdom’s adherence to European Commission policies concerning patent term restoration for biopharmaceuticals. The GII 2020 ranks the United Kingdom third in Europe and fourth overall worldwide in innovation policies. Also, the GII 2020 ranks the United Kingdom sixth out of 49 high-income economies for quality of innovation. Given the country’s sustained success in innovation, and </w:t>
      </w:r>
      <w:r w:rsidRPr="004E2FC8">
        <w:rPr>
          <w:rStyle w:val="StyleUnderline"/>
          <w:highlight w:val="green"/>
        </w:rPr>
        <w:t>for the sake of patients and innovators alike</w:t>
      </w:r>
      <w:r w:rsidRPr="0033231F">
        <w:rPr>
          <w:rStyle w:val="StyleUnderline"/>
        </w:rPr>
        <w:t xml:space="preserve">, the United Kingdom must ensure that </w:t>
      </w:r>
      <w:r w:rsidRPr="004E2FC8">
        <w:rPr>
          <w:rStyle w:val="StyleUnderline"/>
          <w:highlight w:val="green"/>
        </w:rPr>
        <w:t>robust IP systems remain and improve throughout the future</w:t>
      </w:r>
      <w:r w:rsidRPr="0033231F">
        <w:rPr>
          <w:sz w:val="12"/>
        </w:rPr>
        <w:t xml:space="preserve">.105 Due to government restrictions and market access barriers, UK patients often lack access to the latest medical innovations.106 These policies and restrictions must be reviewed and addressed in a more market-friendly manner moving forward. As the country settles into this new era, policymakers should also ensure strong IP provisions are included in all trade agreements.107 </w:t>
      </w:r>
      <w:r w:rsidRPr="0033231F">
        <w:rPr>
          <w:rStyle w:val="StyleUnderline"/>
        </w:rPr>
        <w:t xml:space="preserve">Continued consistency between the UK and European Union systems will ensure certainty and continuity for innovative businesses such as </w:t>
      </w:r>
      <w:proofErr w:type="spellStart"/>
      <w:r w:rsidRPr="0033231F">
        <w:rPr>
          <w:rStyle w:val="StyleUnderline"/>
        </w:rPr>
        <w:t>LumiraDx</w:t>
      </w:r>
      <w:proofErr w:type="spellEnd"/>
      <w:r w:rsidRPr="0033231F">
        <w:rPr>
          <w:rStyle w:val="StyleUnderline"/>
        </w:rPr>
        <w:t xml:space="preserve">. UK policymakers should also adopt and implement the proposed policy changes set forth in Sir John Bell’s 2017 Life Sciences Industrial Strategy report.108 </w:t>
      </w:r>
      <w:r w:rsidRPr="004E2FC8">
        <w:rPr>
          <w:rStyle w:val="StyleUnderline"/>
          <w:highlight w:val="green"/>
        </w:rPr>
        <w:t xml:space="preserve">If policymakers </w:t>
      </w:r>
      <w:r w:rsidRPr="0033231F">
        <w:rPr>
          <w:rStyle w:val="StyleUnderline"/>
        </w:rPr>
        <w:t xml:space="preserve">in the United Kingdom maintain </w:t>
      </w:r>
      <w:r w:rsidRPr="004E2FC8">
        <w:rPr>
          <w:rStyle w:val="StyleUnderline"/>
          <w:highlight w:val="green"/>
        </w:rPr>
        <w:t>provid</w:t>
      </w:r>
      <w:r w:rsidRPr="0033231F">
        <w:rPr>
          <w:rStyle w:val="StyleUnderline"/>
        </w:rPr>
        <w:t xml:space="preserve">ing </w:t>
      </w:r>
      <w:r w:rsidRPr="004E2FC8">
        <w:rPr>
          <w:rStyle w:val="StyleUnderline"/>
          <w:highlight w:val="green"/>
        </w:rPr>
        <w:t>robust IP systems for their innovators</w:t>
      </w:r>
      <w:r w:rsidRPr="0033231F">
        <w:rPr>
          <w:rStyle w:val="StyleUnderline"/>
        </w:rPr>
        <w:t xml:space="preserve">, </w:t>
      </w:r>
      <w:r w:rsidRPr="004E2FC8">
        <w:rPr>
          <w:rStyle w:val="StyleUnderline"/>
          <w:highlight w:val="green"/>
        </w:rPr>
        <w:t>they will continue to be among the world’s innovation leaders</w:t>
      </w:r>
      <w:r w:rsidRPr="0033231F">
        <w:rPr>
          <w:rStyle w:val="StyleUnderline"/>
        </w:rPr>
        <w:t xml:space="preserve">. When these provisions are in place and implemented properly, citizens of the United Kingdom—and the world—will continue to benefit from innovations such as the </w:t>
      </w:r>
      <w:proofErr w:type="spellStart"/>
      <w:r w:rsidRPr="0033231F">
        <w:rPr>
          <w:rStyle w:val="StyleUnderline"/>
        </w:rPr>
        <w:t>LumiraDx</w:t>
      </w:r>
      <w:proofErr w:type="spellEnd"/>
      <w:r w:rsidRPr="0033231F">
        <w:rPr>
          <w:rStyle w:val="StyleUnderline"/>
        </w:rPr>
        <w:t xml:space="preserve"> SARS-CoV-2 Ag Test</w:t>
      </w:r>
      <w:r w:rsidRPr="0033231F">
        <w:rPr>
          <w:sz w:val="12"/>
        </w:rPr>
        <w:t>.</w:t>
      </w:r>
    </w:p>
    <w:p w14:paraId="7E29DF1B" w14:textId="77777777" w:rsidR="00DC2A36" w:rsidRDefault="00DC2A36" w:rsidP="00DC2A36">
      <w:pPr>
        <w:pStyle w:val="Heading4"/>
        <w:numPr>
          <w:ilvl w:val="0"/>
          <w:numId w:val="12"/>
        </w:numPr>
        <w:tabs>
          <w:tab w:val="num" w:pos="360"/>
        </w:tabs>
        <w:ind w:left="0" w:firstLine="0"/>
      </w:pPr>
      <w:r>
        <w:lastRenderedPageBreak/>
        <w:t xml:space="preserve">Even if they answer innovation, health care workers </w:t>
      </w:r>
      <w:r>
        <w:rPr>
          <w:u w:val="single"/>
        </w:rPr>
        <w:t>won’t respond</w:t>
      </w:r>
      <w:r>
        <w:t xml:space="preserve"> on the ground unless they have </w:t>
      </w:r>
      <w:r>
        <w:rPr>
          <w:u w:val="single"/>
        </w:rPr>
        <w:t>access to the underlying data</w:t>
      </w:r>
      <w:r>
        <w:t xml:space="preserve"> so that they feel the preparedness protocols are safe – willingness is </w:t>
      </w:r>
      <w:r w:rsidRPr="005C5208">
        <w:rPr>
          <w:u w:val="single"/>
        </w:rPr>
        <w:t>linearly correlated with knowledge</w:t>
      </w:r>
      <w:r>
        <w:t>.</w:t>
      </w:r>
    </w:p>
    <w:p w14:paraId="2760FFBA" w14:textId="77777777" w:rsidR="00DC2A36" w:rsidRPr="00F73283" w:rsidRDefault="00DC2A36" w:rsidP="00DC2A36">
      <w:pPr>
        <w:rPr>
          <w:rStyle w:val="Style13ptBold"/>
        </w:rPr>
      </w:pPr>
      <w:r w:rsidRPr="00F73283">
        <w:rPr>
          <w:rStyle w:val="Style13ptBold"/>
        </w:rPr>
        <w:t>Murray et al. 21</w:t>
      </w:r>
    </w:p>
    <w:p w14:paraId="4F3F5238" w14:textId="77777777" w:rsidR="00DC2A36" w:rsidRPr="00F73283" w:rsidRDefault="00DC2A36" w:rsidP="00DC2A36">
      <w:pPr>
        <w:rPr>
          <w:sz w:val="12"/>
          <w:szCs w:val="12"/>
        </w:rPr>
      </w:pPr>
      <w:r w:rsidRPr="00F73283">
        <w:rPr>
          <w:sz w:val="12"/>
          <w:szCs w:val="12"/>
        </w:rPr>
        <w:t xml:space="preserve">Eleanor J. Murray, ScD;1 Matt Mason, </w:t>
      </w:r>
      <w:proofErr w:type="spellStart"/>
      <w:proofErr w:type="gramStart"/>
      <w:r w:rsidRPr="00F73283">
        <w:rPr>
          <w:sz w:val="12"/>
          <w:szCs w:val="12"/>
        </w:rPr>
        <w:t>MAdvPrac</w:t>
      </w:r>
      <w:proofErr w:type="spellEnd"/>
      <w:r w:rsidRPr="00F73283">
        <w:rPr>
          <w:sz w:val="12"/>
          <w:szCs w:val="12"/>
        </w:rPr>
        <w:t>(</w:t>
      </w:r>
      <w:proofErr w:type="gramEnd"/>
      <w:r w:rsidRPr="00F73283">
        <w:rPr>
          <w:sz w:val="12"/>
          <w:szCs w:val="12"/>
        </w:rPr>
        <w:t xml:space="preserve">Inf </w:t>
      </w:r>
      <w:proofErr w:type="spellStart"/>
      <w:r w:rsidRPr="00F73283">
        <w:rPr>
          <w:sz w:val="12"/>
          <w:szCs w:val="12"/>
        </w:rPr>
        <w:t>Cont</w:t>
      </w:r>
      <w:proofErr w:type="spellEnd"/>
      <w:r w:rsidRPr="00F73283">
        <w:rPr>
          <w:sz w:val="12"/>
          <w:szCs w:val="12"/>
        </w:rPr>
        <w:t xml:space="preserve">);2,3 Vanessa Sparke, MPH&amp;TM;3,4 Peta-Anne P. Zimmerman, DPH3,5,6 Factors Influencing Health Care Workers’ Willingness to Respond to Duty during Infectious Disease Outbreaks and Bioterrorist Events: An Integrative Review doi:10.1017/S1049023X21000248 © The Author(s), 2021. Published by Cambridge University Press on behalf of World Association for Disaster and Emergency Medicine 1Department of Epidemiology, Boston University School of Public Health, Boston, Massachusetts USA 2. School of Nursing, Midwifery, and Paramedicine, University of the Sunshine Coast, Maroochydore DC, Queensland, Australia 3. Collaborative for the Advancement of Infection Prevention and Control, Queensland, Australia 4. Discipline of Nursing and Midwifery, James Cook University, Cairns, Queensland, Australia 5. School of Nursing and Midwifery, Griffith University, Gold Coast, Queensland, Australia 6. Gold Coast Hospital and Health Service, Southport, Queensland, Australia </w:t>
      </w:r>
      <w:hyperlink r:id="rId13" w:history="1">
        <w:r w:rsidRPr="00F73283">
          <w:rPr>
            <w:rStyle w:val="Hyperlink"/>
            <w:sz w:val="12"/>
            <w:szCs w:val="12"/>
          </w:rPr>
          <w:t>https://www.cambridge.org/core/services/aop-cambridge-core/content/view/5A04E842D638C9C0246F7268AA922A5A/S1049023X21000248a.pdf/factors-influencing-health-care-workers-willingness-to-respond-to-duty-during-infectious-disease-outbreaks-and-bioterrorist-events-an-integrative-review.pdf</w:t>
        </w:r>
      </w:hyperlink>
      <w:r w:rsidRPr="00F73283">
        <w:rPr>
          <w:sz w:val="12"/>
          <w:szCs w:val="12"/>
        </w:rPr>
        <w:t xml:space="preserve"> -CAT</w:t>
      </w:r>
    </w:p>
    <w:p w14:paraId="4B420B68" w14:textId="77777777" w:rsidR="00DC2A36" w:rsidRDefault="00DC2A36" w:rsidP="00DC2A36">
      <w:pPr>
        <w:pStyle w:val="ListParagraph"/>
        <w:numPr>
          <w:ilvl w:val="0"/>
          <w:numId w:val="11"/>
        </w:numPr>
      </w:pPr>
      <w:r>
        <w:t>Prefer our research post-COVID (June 2021)</w:t>
      </w:r>
    </w:p>
    <w:p w14:paraId="3FBC5F2F" w14:textId="77777777" w:rsidR="00DC2A36" w:rsidRPr="00030CD8" w:rsidRDefault="00DC2A36" w:rsidP="00DC2A36">
      <w:pPr>
        <w:rPr>
          <w:sz w:val="12"/>
          <w:szCs w:val="24"/>
        </w:rPr>
      </w:pPr>
      <w:r w:rsidRPr="00F73283">
        <w:rPr>
          <w:rStyle w:val="StyleUnderline"/>
        </w:rPr>
        <w:t xml:space="preserve">In general, HCWs appeared to be most willing to respond to infectious disease outbreaks when: (1) the pathogen was non-transmissible; (2) they were provided adequate PPE; or (3) an effective prophylaxis, vaccine, or treatment was provided to both workers and their families (Table 1). </w:t>
      </w:r>
      <w:r w:rsidRPr="00870EB9">
        <w:rPr>
          <w:rStyle w:val="StyleUnderline"/>
          <w:sz w:val="24"/>
          <w:szCs w:val="24"/>
        </w:rPr>
        <w:t xml:space="preserve">The primary factors affecting WTR to naturally occurring outbreaks were individual-level characteristics, such as clinical or non-clinical work, occupation, and prior commitment to provide emergency care. </w:t>
      </w:r>
      <w:r w:rsidRPr="004E2FC8">
        <w:rPr>
          <w:rStyle w:val="StyleUnderline"/>
          <w:sz w:val="24"/>
          <w:szCs w:val="24"/>
          <w:highlight w:val="green"/>
        </w:rPr>
        <w:t>Factors affecting WTR to bioterror</w:t>
      </w:r>
      <w:r w:rsidRPr="00870EB9">
        <w:rPr>
          <w:rStyle w:val="StyleUnderline"/>
          <w:sz w:val="24"/>
          <w:szCs w:val="24"/>
        </w:rPr>
        <w:t xml:space="preserve">ist incidents </w:t>
      </w:r>
      <w:r w:rsidRPr="004E2FC8">
        <w:rPr>
          <w:rStyle w:val="StyleUnderline"/>
          <w:sz w:val="24"/>
          <w:szCs w:val="24"/>
          <w:highlight w:val="green"/>
        </w:rPr>
        <w:t xml:space="preserve">were </w:t>
      </w:r>
      <w:r w:rsidRPr="00870EB9">
        <w:rPr>
          <w:rStyle w:val="StyleUnderline"/>
          <w:sz w:val="24"/>
          <w:szCs w:val="24"/>
        </w:rPr>
        <w:t xml:space="preserve">typically </w:t>
      </w:r>
      <w:r w:rsidRPr="004E2FC8">
        <w:rPr>
          <w:rStyle w:val="StyleUnderline"/>
          <w:sz w:val="24"/>
          <w:szCs w:val="24"/>
          <w:highlight w:val="green"/>
        </w:rPr>
        <w:t xml:space="preserve">structural </w:t>
      </w:r>
      <w:r w:rsidRPr="00870EB9">
        <w:rPr>
          <w:rStyle w:val="StyleUnderline"/>
          <w:sz w:val="24"/>
          <w:szCs w:val="24"/>
        </w:rPr>
        <w:t xml:space="preserve">or organizational in nature, </w:t>
      </w:r>
      <w:r w:rsidRPr="004E2FC8">
        <w:rPr>
          <w:rStyle w:val="StyleUnderline"/>
          <w:sz w:val="24"/>
          <w:szCs w:val="24"/>
          <w:highlight w:val="green"/>
        </w:rPr>
        <w:t xml:space="preserve">such as availability of vaccine </w:t>
      </w:r>
      <w:r w:rsidRPr="00870EB9">
        <w:rPr>
          <w:rStyle w:val="StyleUnderline"/>
          <w:sz w:val="24"/>
          <w:szCs w:val="24"/>
        </w:rPr>
        <w:t xml:space="preserve">or PPE, </w:t>
      </w:r>
      <w:r w:rsidRPr="004E2FC8">
        <w:rPr>
          <w:rStyle w:val="StyleUnderline"/>
          <w:sz w:val="24"/>
          <w:szCs w:val="24"/>
          <w:highlight w:val="green"/>
        </w:rPr>
        <w:t xml:space="preserve">safety </w:t>
      </w:r>
      <w:r w:rsidRPr="00870EB9">
        <w:rPr>
          <w:rStyle w:val="StyleUnderline"/>
          <w:sz w:val="24"/>
          <w:szCs w:val="24"/>
        </w:rPr>
        <w:t xml:space="preserve">of family members, </w:t>
      </w:r>
      <w:r w:rsidRPr="004E2FC8">
        <w:rPr>
          <w:rStyle w:val="StyleUnderline"/>
          <w:sz w:val="24"/>
          <w:szCs w:val="24"/>
          <w:highlight w:val="green"/>
        </w:rPr>
        <w:t>and provision of information on the pathogen involved</w:t>
      </w:r>
      <w:r w:rsidRPr="00030CD8">
        <w:rPr>
          <w:sz w:val="12"/>
          <w:szCs w:val="24"/>
        </w:rPr>
        <w:t>. Barriers to Willingness Of the 40 studies identified, 33 (n = 33; 82.5%) identified specific barriers to willingness (Table 2).2,4,8-11,13-18,20-38 The barriers to willingness could be categorized into the following four groups: concern and perceived risk, interpersonal factors, job-level factors, and outbreak characteristics. Concern and Perceived Risk—</w:t>
      </w:r>
      <w:r w:rsidRPr="00870EB9">
        <w:rPr>
          <w:rStyle w:val="StyleUnderline"/>
          <w:sz w:val="24"/>
          <w:szCs w:val="24"/>
        </w:rPr>
        <w:t xml:space="preserve">Concern for personal safety or the safety of family members was identified as a barrier to willingness in 12 (n = 12; 30.0%) studies with </w:t>
      </w:r>
      <w:r w:rsidRPr="004E2FC8">
        <w:rPr>
          <w:rStyle w:val="StyleUnderline"/>
          <w:sz w:val="24"/>
          <w:szCs w:val="24"/>
          <w:highlight w:val="green"/>
        </w:rPr>
        <w:t>fear of being infected by a patient and/or fear of transmitting infection to their families primary concerns for HCWs</w:t>
      </w:r>
      <w:r w:rsidRPr="00030CD8">
        <w:rPr>
          <w:sz w:val="12"/>
          <w:szCs w:val="24"/>
        </w:rPr>
        <w:t xml:space="preserve">.3,4,8,16,17,26,37,38 Three studies (n = 3; 7.5%), all conducted in Singapore, found that HCWs were concerned that either they or their family members would be ostracized or face stigma from community members who might perceive the workers or their families as disease carriers.26,37,38 In addition, lack of PPE was cited as a specific barrier in two studies (n = 2; 5.0%).10,34 In two other studies (n = 2; 5.0%), the required performance of perceived high-risk tasks, such as patient resuscitation, was an important barrier.13,25 Records </w:t>
      </w:r>
      <w:proofErr w:type="spellStart"/>
      <w:r w:rsidRPr="00030CD8">
        <w:rPr>
          <w:sz w:val="12"/>
          <w:szCs w:val="24"/>
        </w:rPr>
        <w:t>idenfied</w:t>
      </w:r>
      <w:proofErr w:type="spellEnd"/>
      <w:r w:rsidRPr="00030CD8">
        <w:rPr>
          <w:sz w:val="12"/>
          <w:szCs w:val="24"/>
        </w:rPr>
        <w:t xml:space="preserve"> through database searching (n = 149) Screening Included Eligibility </w:t>
      </w:r>
      <w:proofErr w:type="spellStart"/>
      <w:r w:rsidRPr="00030CD8">
        <w:rPr>
          <w:sz w:val="12"/>
          <w:szCs w:val="24"/>
        </w:rPr>
        <w:t>noit</w:t>
      </w:r>
      <w:proofErr w:type="spellEnd"/>
      <w:r w:rsidRPr="00030CD8">
        <w:rPr>
          <w:sz w:val="12"/>
          <w:szCs w:val="24"/>
        </w:rPr>
        <w:t xml:space="preserve"> </w:t>
      </w:r>
      <w:proofErr w:type="spellStart"/>
      <w:r w:rsidRPr="00030CD8">
        <w:rPr>
          <w:sz w:val="12"/>
          <w:szCs w:val="24"/>
        </w:rPr>
        <w:t>acifit</w:t>
      </w:r>
      <w:proofErr w:type="spellEnd"/>
      <w:r w:rsidRPr="00030CD8">
        <w:rPr>
          <w:sz w:val="12"/>
          <w:szCs w:val="24"/>
        </w:rPr>
        <w:t xml:space="preserve"> </w:t>
      </w:r>
      <w:proofErr w:type="spellStart"/>
      <w:r w:rsidRPr="00030CD8">
        <w:rPr>
          <w:sz w:val="12"/>
          <w:szCs w:val="24"/>
        </w:rPr>
        <w:t>nedI</w:t>
      </w:r>
      <w:proofErr w:type="spellEnd"/>
      <w:r w:rsidRPr="00030CD8">
        <w:rPr>
          <w:sz w:val="12"/>
          <w:szCs w:val="24"/>
        </w:rPr>
        <w:t xml:space="preserve"> </w:t>
      </w:r>
      <w:proofErr w:type="spellStart"/>
      <w:r w:rsidRPr="00030CD8">
        <w:rPr>
          <w:sz w:val="12"/>
          <w:szCs w:val="24"/>
        </w:rPr>
        <w:t>Addional</w:t>
      </w:r>
      <w:proofErr w:type="spellEnd"/>
      <w:r w:rsidRPr="00030CD8">
        <w:rPr>
          <w:sz w:val="12"/>
          <w:szCs w:val="24"/>
        </w:rPr>
        <w:t xml:space="preserve"> records </w:t>
      </w:r>
      <w:proofErr w:type="spellStart"/>
      <w:r w:rsidRPr="00030CD8">
        <w:rPr>
          <w:sz w:val="12"/>
          <w:szCs w:val="24"/>
        </w:rPr>
        <w:t>idenfied</w:t>
      </w:r>
      <w:proofErr w:type="spellEnd"/>
      <w:r w:rsidRPr="00030CD8">
        <w:rPr>
          <w:sz w:val="12"/>
          <w:szCs w:val="24"/>
        </w:rPr>
        <w:t xml:space="preserve"> through other sources (n = 34) Records </w:t>
      </w:r>
      <w:proofErr w:type="spellStart"/>
      <w:r w:rsidRPr="00030CD8">
        <w:rPr>
          <w:sz w:val="12"/>
          <w:szCs w:val="24"/>
        </w:rPr>
        <w:t>aer</w:t>
      </w:r>
      <w:proofErr w:type="spellEnd"/>
      <w:r w:rsidRPr="00030CD8">
        <w:rPr>
          <w:sz w:val="12"/>
          <w:szCs w:val="24"/>
        </w:rPr>
        <w:t xml:space="preserve"> duplicates removed (n = 95) Records screened (n = 95) Records excluded (n = 45) Full-text </w:t>
      </w:r>
      <w:proofErr w:type="spellStart"/>
      <w:r w:rsidRPr="00030CD8">
        <w:rPr>
          <w:sz w:val="12"/>
          <w:szCs w:val="24"/>
        </w:rPr>
        <w:t>arcles</w:t>
      </w:r>
      <w:proofErr w:type="spellEnd"/>
      <w:r w:rsidRPr="00030CD8">
        <w:rPr>
          <w:sz w:val="12"/>
          <w:szCs w:val="24"/>
        </w:rPr>
        <w:t xml:space="preserve"> assessed for eligibility (n = 50) Full-text </w:t>
      </w:r>
      <w:proofErr w:type="spellStart"/>
      <w:r w:rsidRPr="00030CD8">
        <w:rPr>
          <w:sz w:val="12"/>
          <w:szCs w:val="24"/>
        </w:rPr>
        <w:t>arcles</w:t>
      </w:r>
      <w:proofErr w:type="spellEnd"/>
      <w:r w:rsidRPr="00030CD8">
        <w:rPr>
          <w:sz w:val="12"/>
          <w:szCs w:val="24"/>
        </w:rPr>
        <w:t xml:space="preserve"> excluded, with reasons (n = 10) Willingness not measured = 3 </w:t>
      </w:r>
      <w:proofErr w:type="spellStart"/>
      <w:r w:rsidRPr="00030CD8">
        <w:rPr>
          <w:sz w:val="12"/>
          <w:szCs w:val="24"/>
        </w:rPr>
        <w:t>Infecous</w:t>
      </w:r>
      <w:proofErr w:type="spellEnd"/>
      <w:r w:rsidRPr="00030CD8">
        <w:rPr>
          <w:sz w:val="12"/>
          <w:szCs w:val="24"/>
        </w:rPr>
        <w:t xml:space="preserve"> disease/bioterrorism not measured = 5 Quality poor MMAT = 2 Studies included in </w:t>
      </w:r>
      <w:proofErr w:type="spellStart"/>
      <w:r w:rsidRPr="00030CD8">
        <w:rPr>
          <w:sz w:val="12"/>
          <w:szCs w:val="24"/>
        </w:rPr>
        <w:t>integrave</w:t>
      </w:r>
      <w:proofErr w:type="spellEnd"/>
      <w:r w:rsidRPr="00030CD8">
        <w:rPr>
          <w:sz w:val="12"/>
          <w:szCs w:val="24"/>
        </w:rPr>
        <w:t xml:space="preserve"> synthesis (n = 40) Murray © 2021 Prehospital and Disaster Medicine Figure 1. PRISMA Flow Diagram of Search. Murray, Mason, Sparke, et al 323 June 2021 Prehospital and Disaster Medicine https://doi.org/10.1017/S1049023X21000248 Downloaded from https://www.cambridge.org/core. IP address: 76.114.170.56, on 11 Aug 2021 at 23:57:31, subject to the Cambridge Core terms of use, available at https://www.cambridge.org/core/terms. Interpersonal Factors—Interpersonal factors were common barriers </w:t>
      </w:r>
      <w:proofErr w:type="spellStart"/>
      <w:r w:rsidRPr="00030CD8">
        <w:rPr>
          <w:sz w:val="12"/>
          <w:szCs w:val="24"/>
        </w:rPr>
        <w:t>toWTR</w:t>
      </w:r>
      <w:proofErr w:type="spellEnd"/>
      <w:r w:rsidRPr="00030CD8">
        <w:rPr>
          <w:sz w:val="12"/>
          <w:szCs w:val="24"/>
        </w:rPr>
        <w:t xml:space="preserve"> among HCWs. Personal responsibilities, such as caring for family members who may fall ill, coupled with a lack of available resources to support these responsibilities, such as child care, elder care, and pet care services, were listed as barriers in seven studies (n = 7; 17.5%).4,14,16,17 Another two studies (n = 2; 5.0%) found that staffing shortages were a potential barrier, primarily due to a perception that shortages would lead to conflict among coworkers or being overworked.10,26 Similarly, concern about potential conflicts arising from working with untrained volunteers was a significant barrier to willingness among some HCWs.14 In addition, HCWs whose spouse or partner also worked in health care, or whose spouse was also an emergency responder, reported different levels of willingness from other HCWs, although the evidence was conflicting: one study found workers were less willing to respond if their spouse was also a HCW,3 while a second found that having a spouse who was a first responder increased willingness.4 Job-Level Factors—Requirements to work longer hours during an outbreak and part-time status among a general group of HCWs were associated with lower WTR, as was volunteer status among emergency medical technicians (EMTs).2,3,14 A lack of inclusion of training and education in health curriculum for disaster medicine and public health preparedness was found to also be a barrier for students entering the workforce.18,20,33 Health care workers were typically more willing to respond to an outbreak if they were likely to provide care to their own patients rather than to unfamiliar patients.10,28 Outbreak Characteristics—</w:t>
      </w:r>
      <w:r w:rsidRPr="00870EB9">
        <w:rPr>
          <w:rStyle w:val="StyleUnderline"/>
          <w:sz w:val="24"/>
          <w:szCs w:val="24"/>
        </w:rPr>
        <w:t xml:space="preserve">Although </w:t>
      </w:r>
      <w:r w:rsidRPr="004E2FC8">
        <w:rPr>
          <w:rStyle w:val="StyleUnderline"/>
          <w:sz w:val="24"/>
          <w:szCs w:val="24"/>
          <w:highlight w:val="green"/>
        </w:rPr>
        <w:t xml:space="preserve">concern, perceived risk, and level of knowledge regarding the pathogen </w:t>
      </w:r>
      <w:r w:rsidRPr="00870EB9">
        <w:rPr>
          <w:rStyle w:val="StyleUnderline"/>
          <w:sz w:val="24"/>
          <w:szCs w:val="24"/>
        </w:rPr>
        <w:t xml:space="preserve">involved in the outbreak </w:t>
      </w:r>
      <w:r w:rsidRPr="004E2FC8">
        <w:rPr>
          <w:rStyle w:val="StyleUnderline"/>
          <w:sz w:val="24"/>
          <w:szCs w:val="24"/>
          <w:highlight w:val="green"/>
        </w:rPr>
        <w:t>were clear barriers to willingness</w:t>
      </w:r>
      <w:r w:rsidRPr="00870EB9">
        <w:rPr>
          <w:rStyle w:val="StyleUnderline"/>
          <w:sz w:val="24"/>
          <w:szCs w:val="24"/>
        </w:rPr>
        <w:t>, only limited information was available on other outbreak characteristics</w:t>
      </w:r>
      <w:r w:rsidRPr="00030CD8">
        <w:rPr>
          <w:sz w:val="12"/>
          <w:szCs w:val="24"/>
        </w:rPr>
        <w:t xml:space="preserve">. One study found that WTR may decrease as an outbreak continues due to a reduction in perceived duty to treat.11 This may suggest that WTR will vary over the duration of outbreaks of long duration, with HCWs becoming less willing to respond as the outbreak progresses. In addition, outbreak location may be important: HCWs in one study were less willing to respond to outbreak situations outside their </w:t>
      </w:r>
      <w:proofErr w:type="gramStart"/>
      <w:r w:rsidRPr="00030CD8">
        <w:rPr>
          <w:sz w:val="12"/>
          <w:szCs w:val="24"/>
        </w:rPr>
        <w:t>home town</w:t>
      </w:r>
      <w:proofErr w:type="gramEnd"/>
      <w:r w:rsidRPr="00030CD8">
        <w:rPr>
          <w:sz w:val="12"/>
          <w:szCs w:val="24"/>
        </w:rPr>
        <w:t xml:space="preserve"> or state.28 Willingness was also influenced by the availability of a vaccine34 or the unknown nature of the pathogen,36 creating a barrier to responding in some reported studies. Facilitators of Willingness Only four of the 40 (n = 4; 10.0%) studies did not identify at least one facilitator of willingness among HCWs (Table 2).25,26,37,38 The facilitators of willingness could be categorized into the following five groups: availability of PPE and/or vaccine, level of training, professional ethics, family and personal health and safety, and worker support systems. Availability of PPE and/or Vaccine—Overall, nine (n = 9; 22.5%) studies mentioned infection control, vaccination, or PPE as an important facilitator of HCW WTR.4,14-16,19,28,30,39 Lack of adequate provisions to prevent infection among HCWs significantly impacted WTR: the lowest level of WTR noted was the 8.3% (n = 5/60) of general practitioners in Tasmania, Australia willing to provide care to patients during an influenza pandemic if they were not provided with PPE; however, when assured that they would be provided with appropriate PPE, 100.0% (n = 60/60) were willing to provide care to their own patients.10 Comparisons between studies further support the importance of providing adequate PPE and vaccination, as HCWs were generally willing to respond to smallpox outbreaks with vaccine (65.0% [535/823] of EMTs3 and 61.1% [n = 3,447/5,645] of clinical and non-clinical HCWs4 ); however, only approximately thirty percent of both physicians (n = 174/526; 33.1%) and school nurses (n = 31/111; 27.9%) were willing to respond to a smallpox outbreak when informed that they would not have access to vaccine (Table 1).8,11 </w:t>
      </w:r>
      <w:r w:rsidRPr="00870EB9">
        <w:rPr>
          <w:rStyle w:val="StyleUnderline"/>
          <w:sz w:val="24"/>
          <w:szCs w:val="24"/>
        </w:rPr>
        <w:t xml:space="preserve">Level of Training—Nine of the </w:t>
      </w:r>
      <w:r w:rsidRPr="00870EB9">
        <w:rPr>
          <w:rStyle w:val="StyleUnderline"/>
          <w:sz w:val="24"/>
          <w:szCs w:val="24"/>
        </w:rPr>
        <w:lastRenderedPageBreak/>
        <w:t xml:space="preserve">40 (n = 9; 22.5%) </w:t>
      </w:r>
      <w:r w:rsidRPr="004E2FC8">
        <w:rPr>
          <w:rStyle w:val="StyleUnderline"/>
          <w:sz w:val="24"/>
          <w:szCs w:val="24"/>
          <w:highlight w:val="green"/>
        </w:rPr>
        <w:t xml:space="preserve">studies </w:t>
      </w:r>
      <w:r w:rsidRPr="00870EB9">
        <w:rPr>
          <w:rStyle w:val="StyleUnderline"/>
          <w:sz w:val="24"/>
          <w:szCs w:val="24"/>
        </w:rPr>
        <w:t xml:space="preserve">included in this review </w:t>
      </w:r>
      <w:r w:rsidRPr="004E2FC8">
        <w:rPr>
          <w:rStyle w:val="StyleUnderline"/>
          <w:sz w:val="24"/>
          <w:szCs w:val="24"/>
          <w:highlight w:val="green"/>
        </w:rPr>
        <w:t>specifically identified the amount of training received as a facilitator of willingness</w:t>
      </w:r>
      <w:r w:rsidRPr="00870EB9">
        <w:rPr>
          <w:rStyle w:val="StyleUnderline"/>
          <w:sz w:val="24"/>
          <w:szCs w:val="24"/>
        </w:rPr>
        <w:t xml:space="preserve">.3,4,8,11,14,16,17,28,30 </w:t>
      </w:r>
      <w:r w:rsidRPr="004E2FC8">
        <w:rPr>
          <w:rStyle w:val="StyleUnderline"/>
          <w:sz w:val="24"/>
          <w:szCs w:val="24"/>
          <w:highlight w:val="green"/>
        </w:rPr>
        <w:t>H</w:t>
      </w:r>
      <w:r w:rsidRPr="00870EB9">
        <w:rPr>
          <w:rStyle w:val="StyleUnderline"/>
          <w:sz w:val="24"/>
          <w:szCs w:val="24"/>
        </w:rPr>
        <w:t xml:space="preserve">ealth </w:t>
      </w:r>
      <w:r w:rsidRPr="004E2FC8">
        <w:rPr>
          <w:rStyle w:val="StyleUnderline"/>
          <w:sz w:val="24"/>
          <w:szCs w:val="24"/>
          <w:highlight w:val="green"/>
        </w:rPr>
        <w:t>c</w:t>
      </w:r>
      <w:r w:rsidRPr="00870EB9">
        <w:rPr>
          <w:rStyle w:val="StyleUnderline"/>
          <w:sz w:val="24"/>
          <w:szCs w:val="24"/>
        </w:rPr>
        <w:t xml:space="preserve">are </w:t>
      </w:r>
      <w:r w:rsidRPr="004E2FC8">
        <w:rPr>
          <w:rStyle w:val="StyleUnderline"/>
          <w:sz w:val="24"/>
          <w:szCs w:val="24"/>
          <w:highlight w:val="green"/>
        </w:rPr>
        <w:t>w</w:t>
      </w:r>
      <w:r w:rsidRPr="00870EB9">
        <w:rPr>
          <w:rStyle w:val="StyleUnderline"/>
          <w:sz w:val="24"/>
          <w:szCs w:val="24"/>
        </w:rPr>
        <w:t xml:space="preserve">orkers </w:t>
      </w:r>
      <w:r w:rsidRPr="004E2FC8">
        <w:rPr>
          <w:rStyle w:val="StyleUnderline"/>
          <w:sz w:val="24"/>
          <w:szCs w:val="24"/>
          <w:highlight w:val="green"/>
        </w:rPr>
        <w:t xml:space="preserve">who felt adequately prepared </w:t>
      </w:r>
      <w:r w:rsidRPr="00870EB9">
        <w:rPr>
          <w:rStyle w:val="StyleUnderline"/>
          <w:sz w:val="24"/>
          <w:szCs w:val="24"/>
        </w:rPr>
        <w:t xml:space="preserve">to respond in an infectious disease emergency </w:t>
      </w:r>
      <w:r w:rsidRPr="004E2FC8">
        <w:rPr>
          <w:rStyle w:val="StyleUnderline"/>
          <w:sz w:val="24"/>
          <w:szCs w:val="24"/>
          <w:highlight w:val="green"/>
        </w:rPr>
        <w:t>were also willing to respond</w:t>
      </w:r>
      <w:r w:rsidRPr="00870EB9">
        <w:rPr>
          <w:rStyle w:val="StyleUnderline"/>
          <w:sz w:val="24"/>
          <w:szCs w:val="24"/>
        </w:rPr>
        <w:t xml:space="preserve">.11 </w:t>
      </w:r>
      <w:r w:rsidRPr="004E2FC8">
        <w:rPr>
          <w:rStyle w:val="StyleUnderline"/>
          <w:sz w:val="24"/>
          <w:szCs w:val="24"/>
          <w:highlight w:val="green"/>
        </w:rPr>
        <w:t>Training on bioterrorism</w:t>
      </w:r>
      <w:r w:rsidRPr="00870EB9">
        <w:rPr>
          <w:rStyle w:val="StyleUnderline"/>
          <w:sz w:val="24"/>
          <w:szCs w:val="24"/>
        </w:rPr>
        <w:t xml:space="preserve">, weapons of mass destruction, or other terrorism scenarios,3 especially following the events of 9/11, </w:t>
      </w:r>
      <w:r w:rsidRPr="004E2FC8">
        <w:rPr>
          <w:rStyle w:val="StyleUnderline"/>
          <w:sz w:val="24"/>
          <w:szCs w:val="24"/>
          <w:highlight w:val="green"/>
        </w:rPr>
        <w:t>were particularly important for increasing WTR</w:t>
      </w:r>
      <w:r w:rsidRPr="00870EB9">
        <w:rPr>
          <w:rStyle w:val="StyleUnderline"/>
          <w:sz w:val="24"/>
          <w:szCs w:val="24"/>
        </w:rPr>
        <w:t xml:space="preserve">.8,11 In addition, </w:t>
      </w:r>
      <w:r w:rsidRPr="004E2FC8">
        <w:rPr>
          <w:rStyle w:val="Emphasis"/>
          <w:sz w:val="24"/>
          <w:szCs w:val="24"/>
          <w:highlight w:val="green"/>
        </w:rPr>
        <w:t>the HCWs’ existing level of knowledge about emergency response for infectious diseases, coupled with a belief in the importance of bioterrorism or preparedness training, were associated with WTR</w:t>
      </w:r>
      <w:r w:rsidRPr="00870EB9">
        <w:rPr>
          <w:rStyle w:val="StyleUnderline"/>
          <w:sz w:val="24"/>
          <w:szCs w:val="24"/>
        </w:rPr>
        <w:t xml:space="preserve">.28 Finally, confidence in one’s ability to diagnose and treat bioterrorism-related diseases was also important;40 and </w:t>
      </w:r>
      <w:r w:rsidRPr="004E2FC8">
        <w:rPr>
          <w:rStyle w:val="StyleUnderline"/>
          <w:sz w:val="24"/>
          <w:szCs w:val="24"/>
          <w:highlight w:val="green"/>
        </w:rPr>
        <w:t>training opportunities in preparedness</w:t>
      </w:r>
      <w:r w:rsidRPr="00870EB9">
        <w:rPr>
          <w:rStyle w:val="StyleUnderline"/>
          <w:sz w:val="24"/>
          <w:szCs w:val="24"/>
        </w:rPr>
        <w:t xml:space="preserve">, </w:t>
      </w:r>
      <w:r w:rsidRPr="004E2FC8">
        <w:rPr>
          <w:rStyle w:val="StyleUnderline"/>
          <w:sz w:val="24"/>
          <w:szCs w:val="24"/>
          <w:highlight w:val="green"/>
        </w:rPr>
        <w:t>response</w:t>
      </w:r>
      <w:r w:rsidRPr="00870EB9">
        <w:rPr>
          <w:rStyle w:val="StyleUnderline"/>
          <w:sz w:val="24"/>
          <w:szCs w:val="24"/>
        </w:rPr>
        <w:t xml:space="preserve">, and use of PPE </w:t>
      </w:r>
      <w:r w:rsidRPr="004E2FC8">
        <w:rPr>
          <w:rStyle w:val="StyleUnderline"/>
          <w:sz w:val="24"/>
          <w:szCs w:val="24"/>
          <w:highlight w:val="green"/>
        </w:rPr>
        <w:t xml:space="preserve">were identified </w:t>
      </w:r>
      <w:r w:rsidRPr="00870EB9">
        <w:rPr>
          <w:rStyle w:val="StyleUnderline"/>
          <w:sz w:val="24"/>
          <w:szCs w:val="24"/>
        </w:rPr>
        <w:t xml:space="preserve">in several </w:t>
      </w:r>
      <w:r w:rsidRPr="004E2FC8">
        <w:rPr>
          <w:rStyle w:val="StyleUnderline"/>
          <w:sz w:val="24"/>
          <w:szCs w:val="24"/>
          <w:highlight w:val="green"/>
        </w:rPr>
        <w:t>studies as a factor that could improve willingness</w:t>
      </w:r>
      <w:r w:rsidRPr="00030CD8">
        <w:rPr>
          <w:sz w:val="12"/>
          <w:szCs w:val="24"/>
        </w:rPr>
        <w:t>.30,41,42 Professional Ethics—Eleven (n = 11; 27.5%) studies identified HCWs’ feelings of moral or ethical responsibility to provide care during an infectious disease outbreak as an important factor in willingness.3,8,10,11,15,17 Health care workers who believed they had a duty to treat patients with serious communicable diseases, such as HIV/AIDS, or a duty to treat patients during an epidemic were more willing to respond during infectious disease emergencies than HCWs who did not perceive these duties.11 Overall, a sense of duty,3,17 a perceived moral obligation10 to treat patients regardless of personal risk,8 a belief that coworkers would respond3 and need help,10 or that their patients really needed help15 were all important facilitators. A perception of one’s importance to the organization further facilitated willingness.12 Family and Personal Health and Safety—Four (n = 4; 10.0%) studies identified availability of vaccines and prophylaxis for HCWs’ families as a critical facilitator of willingness.4,14,15,19 In addition, having a personal preparedness plan4 or an institutional preparedness plan4,14 which included provisions for child care, elder care, and pet care were identified as important facilitators.2,14 Worker Support Systems—Six (n = 6; 15.0%) studies identified worker support systems to help facilitate willingness.2,14,16,28,35,39 Valued supports included telephone and email access,2 transportation support,2,14,39 provision of food2 and accommodation,2,14 and guaranteed financial supports, such as life and/or disability insurance or hazard pay.14,39 A study of WTR among nursing students further supported the value of providing food, opportunities for rest and personal hygiene (</w:t>
      </w:r>
      <w:proofErr w:type="spellStart"/>
      <w:r w:rsidRPr="00030CD8">
        <w:rPr>
          <w:sz w:val="12"/>
          <w:szCs w:val="24"/>
        </w:rPr>
        <w:t>eg</w:t>
      </w:r>
      <w:proofErr w:type="spellEnd"/>
      <w:r w:rsidRPr="00030CD8">
        <w:rPr>
          <w:sz w:val="12"/>
          <w:szCs w:val="24"/>
        </w:rPr>
        <w:t>, showers), and organizational programs to support mental and spiritual health, such as available chaplains.20 Another aspect that facilitated WTR was having clear roles within the response and/or their respective organizations and associated expectations of input towards control of the infectious disease emergency.11,12,21-23 324 Health Care Worker Willingness to Respond Prehospital and Disaster Medicine Vol. 36, No. 3 https://doi.org/10.1017/S1049023X21000248 Downloaded from https://www.cambridge.org/core. IP address: 76.114.170.56, on 11 Aug 2021 at 23:57:31, subject to the Cambridge Core terms of use, available at https://www.cambridge.org/core/terms. Beyond Acute HCW Although available evidence suggested many HCWs may not be willing to respond during an infectious disease emergency, there was some indication that staffing shortfalls or surge capacity could be provided for using workers or volunteers from other occupational groups. Identification of surge capacity workforces was not a focus of the current review; nevertheless, the search strategy returned a number of papers on WTR among non-hospital HCWs, which appeared valuable. Groups which may be highly willing to respond to infectious disease emergencies included veterinarians, pharmacists, health department employees, and medical or health science students or faculty. For example, 90.1% (n = 471/523) of US medical students in one study reported WTR to pandemic influenza,33 and 79.0% (n = 384/486) of pharmacists in Florida (USA) reported WTR to a bioterrorist incident.28 In another study of medical students in the Netherlands, only 65.9% (n = 659/999) were willing to respond to a bioterrorist event and 43.0% (n = 430/999) to an Ebola type outbreak.18 However, the ability for planners to rely on students as surge capacity may be highly dependent on outbreak characteristics and perceived risk, and students’ concerns appeared to be similar to those of HCWs. In one study for instance, only 56.9% (n = 128/225) of nursing students in Taiwan were willing to respond to an avian influenza outbreak.20 Finally, seven (n = 7, 17.5%) studies suggested that health department employees were willing to respond to biological emergencies.12,13,22,24,35,36,43 A series of studies conducted by a research group at Johns Hopkins University (Baltimore, Maryland USA) found that fifty-four percent to ninety-four percent of local health department employees in the US were willing to respond to pandemic influenza.12,22,24 A study of county health department employees in Florida found that 92.3% (n = 2,228/2,414) were willing to respond to pandemic influenza, although when asked about performing high-risk tasks, willingness dropped to 56.2% (n = 1,357/2,414).13 It should be noted that the prospect of working with untrained volunteers had been demonstrated to reduce WTR among HCWs.14 Therefore, care should be taken to ensure that adequate training is provided to all volunteers and surge capacity workers.</w:t>
      </w:r>
    </w:p>
    <w:p w14:paraId="449C51EE" w14:textId="3BFFE05E" w:rsidR="00DC2A36" w:rsidRDefault="00DC2A36" w:rsidP="00DC2A36"/>
    <w:p w14:paraId="624F45DF" w14:textId="1638600B" w:rsidR="00DC2A36" w:rsidRDefault="00DC2A36" w:rsidP="00DC2A36"/>
    <w:p w14:paraId="0BC94C48" w14:textId="77777777" w:rsidR="00DC2A36" w:rsidRPr="00DC2A36" w:rsidRDefault="00DC2A36" w:rsidP="00DC2A36"/>
    <w:sectPr w:rsidR="00DC2A36" w:rsidRPr="00DC2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4DCF"/>
    <w:multiLevelType w:val="hybridMultilevel"/>
    <w:tmpl w:val="AC302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D1AA2"/>
    <w:multiLevelType w:val="hybridMultilevel"/>
    <w:tmpl w:val="BDE0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B4776"/>
    <w:multiLevelType w:val="hybridMultilevel"/>
    <w:tmpl w:val="E3108514"/>
    <w:lvl w:ilvl="0" w:tplc="6BFAF8A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8D540D"/>
    <w:multiLevelType w:val="hybridMultilevel"/>
    <w:tmpl w:val="C2B8C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0D3D"/>
    <w:rsid w:val="000139A3"/>
    <w:rsid w:val="000875C8"/>
    <w:rsid w:val="00100833"/>
    <w:rsid w:val="00104529"/>
    <w:rsid w:val="00105942"/>
    <w:rsid w:val="00107396"/>
    <w:rsid w:val="00127742"/>
    <w:rsid w:val="00144A4C"/>
    <w:rsid w:val="00176AB0"/>
    <w:rsid w:val="00177B7D"/>
    <w:rsid w:val="0018322D"/>
    <w:rsid w:val="001B2483"/>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5B95"/>
    <w:rsid w:val="003D72C9"/>
    <w:rsid w:val="00407037"/>
    <w:rsid w:val="004370EA"/>
    <w:rsid w:val="004605D6"/>
    <w:rsid w:val="00466306"/>
    <w:rsid w:val="004C60E8"/>
    <w:rsid w:val="004E3579"/>
    <w:rsid w:val="004E728B"/>
    <w:rsid w:val="004F39E0"/>
    <w:rsid w:val="00537BD5"/>
    <w:rsid w:val="0057268A"/>
    <w:rsid w:val="005A5F01"/>
    <w:rsid w:val="005D2912"/>
    <w:rsid w:val="006001EB"/>
    <w:rsid w:val="006065BD"/>
    <w:rsid w:val="00645FA9"/>
    <w:rsid w:val="00647866"/>
    <w:rsid w:val="00653187"/>
    <w:rsid w:val="00665003"/>
    <w:rsid w:val="006A2AD0"/>
    <w:rsid w:val="006C2375"/>
    <w:rsid w:val="006D4ECC"/>
    <w:rsid w:val="007149A8"/>
    <w:rsid w:val="00722258"/>
    <w:rsid w:val="007243E5"/>
    <w:rsid w:val="00754B61"/>
    <w:rsid w:val="00766EA0"/>
    <w:rsid w:val="007A2226"/>
    <w:rsid w:val="007C7A06"/>
    <w:rsid w:val="007F5B66"/>
    <w:rsid w:val="008203CB"/>
    <w:rsid w:val="00823A1C"/>
    <w:rsid w:val="00845B9D"/>
    <w:rsid w:val="00860984"/>
    <w:rsid w:val="008B3ECB"/>
    <w:rsid w:val="008B4E85"/>
    <w:rsid w:val="008B5D40"/>
    <w:rsid w:val="008C1411"/>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1630"/>
    <w:rsid w:val="00CE4347"/>
    <w:rsid w:val="00CF59A8"/>
    <w:rsid w:val="00D325A9"/>
    <w:rsid w:val="00D36A8A"/>
    <w:rsid w:val="00D61409"/>
    <w:rsid w:val="00D6691E"/>
    <w:rsid w:val="00D71170"/>
    <w:rsid w:val="00DA1C92"/>
    <w:rsid w:val="00DA25D4"/>
    <w:rsid w:val="00DA6538"/>
    <w:rsid w:val="00DC2A36"/>
    <w:rsid w:val="00E15E75"/>
    <w:rsid w:val="00E5262C"/>
    <w:rsid w:val="00EB04F4"/>
    <w:rsid w:val="00EB2F9E"/>
    <w:rsid w:val="00EC7DC4"/>
    <w:rsid w:val="00ED30CF"/>
    <w:rsid w:val="00F176EF"/>
    <w:rsid w:val="00F45E10"/>
    <w:rsid w:val="00F50139"/>
    <w:rsid w:val="00F6364A"/>
    <w:rsid w:val="00F70D3D"/>
    <w:rsid w:val="00F9113A"/>
    <w:rsid w:val="00FB5CC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42D9"/>
  <w15:chartTrackingRefBased/>
  <w15:docId w15:val="{DEB7A65E-7FAE-437C-8D88-3F3AA53D3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0139"/>
    <w:rPr>
      <w:rFonts w:ascii="Calibri" w:hAnsi="Calibri"/>
    </w:rPr>
  </w:style>
  <w:style w:type="paragraph" w:styleId="Heading1">
    <w:name w:val="heading 1"/>
    <w:aliases w:val="Pocket"/>
    <w:basedOn w:val="Normal"/>
    <w:next w:val="Normal"/>
    <w:link w:val="Heading1Char"/>
    <w:qFormat/>
    <w:rsid w:val="00F501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01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F501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F501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01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139"/>
  </w:style>
  <w:style w:type="character" w:customStyle="1" w:styleId="Heading1Char">
    <w:name w:val="Heading 1 Char"/>
    <w:aliases w:val="Pocket Char"/>
    <w:basedOn w:val="DefaultParagraphFont"/>
    <w:link w:val="Heading1"/>
    <w:rsid w:val="00F501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0139"/>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F5013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F5013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501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0139"/>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F50139"/>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50139"/>
    <w:rPr>
      <w:color w:val="auto"/>
      <w:u w:val="none"/>
    </w:rPr>
  </w:style>
  <w:style w:type="character" w:styleId="FollowedHyperlink">
    <w:name w:val="FollowedHyperlink"/>
    <w:basedOn w:val="DefaultParagraphFont"/>
    <w:uiPriority w:val="99"/>
    <w:semiHidden/>
    <w:unhideWhenUsed/>
    <w:rsid w:val="00F50139"/>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DC2A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C2A36"/>
    <w:pPr>
      <w:widowControl w:val="0"/>
      <w:ind w:left="720"/>
    </w:pPr>
    <w:rPr>
      <w:b/>
      <w:iCs/>
      <w:u w:val="single"/>
    </w:rPr>
  </w:style>
  <w:style w:type="paragraph" w:styleId="ListParagraph">
    <w:name w:val="List Paragraph"/>
    <w:aliases w:val="6 font"/>
    <w:basedOn w:val="Normal"/>
    <w:uiPriority w:val="99"/>
    <w:unhideWhenUsed/>
    <w:qFormat/>
    <w:rsid w:val="00DC2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fareblog.com/biotech-industry-future-us-way-ahead-china" TargetMode="External"/><Relationship Id="rId13" Type="http://schemas.openxmlformats.org/officeDocument/2006/relationships/hyperlink" Target="https://www.cambridge.org/core/services/aop-cambridge-core/content/view/5A04E842D638C9C0246F7268AA922A5A/S1049023X21000248a.pdf/factors-influencing-health-care-workers-willingness-to-respond-to-duty-during-infectious-disease-outbreaks-and-bioterrorist-events-an-integrative-review.pdf" TargetMode="External"/><Relationship Id="rId3" Type="http://schemas.openxmlformats.org/officeDocument/2006/relationships/styles" Target="styles.xml"/><Relationship Id="rId7" Type="http://schemas.openxmlformats.org/officeDocument/2006/relationships/hyperlink" Target="https://www.lawfareblog.com/contributors/smoore" TargetMode="External"/><Relationship Id="rId12" Type="http://schemas.openxmlformats.org/officeDocument/2006/relationships/hyperlink" Target="https://www.brookings.edu/wp-content/uploads/2020/04/FP_20200427_china_biotechnology_moore.pdf)//HW-C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fareblog.com/tagged/biodefense" TargetMode="External"/><Relationship Id="rId11" Type="http://schemas.openxmlformats.org/officeDocument/2006/relationships/hyperlink" Target="https://www.jacobinmag.com/2021/04/moderna-patents-covid-19-vacci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acobinmag.com/2021/04/moderna-patents-covid-19-vaccine" TargetMode="External"/><Relationship Id="rId4" Type="http://schemas.openxmlformats.org/officeDocument/2006/relationships/settings" Target="settings.xml"/><Relationship Id="rId9" Type="http://schemas.openxmlformats.org/officeDocument/2006/relationships/hyperlink" Target="https://www.reuters.com/world/china/us-wants-covid-vaccine-patent-waiver-benefit-world-not-boost-china-biotech-2021-05-0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13</Pages>
  <Words>9705</Words>
  <Characters>55320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19</cp:revision>
  <dcterms:created xsi:type="dcterms:W3CDTF">2021-10-31T20:14:00Z</dcterms:created>
  <dcterms:modified xsi:type="dcterms:W3CDTF">2021-11-01T02:09:00Z</dcterms:modified>
</cp:coreProperties>
</file>