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6FC0B" w14:textId="1F66A112" w:rsidR="00A95652" w:rsidRDefault="007842EA" w:rsidP="007842EA">
      <w:pPr>
        <w:pStyle w:val="Heading1"/>
      </w:pPr>
      <w:r>
        <w:t xml:space="preserve">1NC R6 TOC </w:t>
      </w:r>
    </w:p>
    <w:p w14:paraId="3F3DE530" w14:textId="7796AA12" w:rsidR="007842EA" w:rsidRDefault="007842EA" w:rsidP="007842EA">
      <w:pPr>
        <w:pStyle w:val="Heading2"/>
      </w:pPr>
      <w:r>
        <w:lastRenderedPageBreak/>
        <w:t>1 – T</w:t>
      </w:r>
    </w:p>
    <w:p w14:paraId="14CA5661" w14:textId="77777777" w:rsidR="005C6865" w:rsidRPr="00F4330B" w:rsidRDefault="005C6865" w:rsidP="005C6865">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w:t>
      </w:r>
      <w:proofErr w:type="gramStart"/>
      <w:r w:rsidRPr="001B13D8">
        <w:rPr>
          <w:rFonts w:asciiTheme="minorHAnsi" w:hAnsiTheme="minorHAnsi" w:cstheme="minorHAnsi"/>
        </w:rPr>
        <w:t>there’s</w:t>
      </w:r>
      <w:proofErr w:type="gramEnd"/>
      <w:r w:rsidRPr="001B13D8">
        <w:rPr>
          <w:rFonts w:asciiTheme="minorHAnsi" w:hAnsiTheme="minorHAnsi" w:cstheme="minorHAnsi"/>
        </w:rPr>
        <w:t xml:space="preserve">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7AC80A67" w14:textId="77777777" w:rsidR="005C6865" w:rsidRPr="00F246EE" w:rsidRDefault="005C6865" w:rsidP="005C6865">
      <w:pPr>
        <w:pStyle w:val="Heading4"/>
        <w:rPr>
          <w:rFonts w:asciiTheme="minorHAnsi" w:eastAsia="Calibri" w:hAnsiTheme="minorHAnsi" w:cstheme="minorHAnsi"/>
        </w:rPr>
      </w:pPr>
      <w:bookmarkStart w:id="0" w:name="_Hlk97109208"/>
      <w:r w:rsidRPr="00F246EE">
        <w:rPr>
          <w:rFonts w:asciiTheme="minorHAnsi" w:eastAsia="Calibri" w:hAnsiTheme="minorHAnsi" w:cstheme="minorHAnsi"/>
        </w:rPr>
        <w:t xml:space="preserve">Resolved requires policy action </w:t>
      </w:r>
    </w:p>
    <w:p w14:paraId="674410B8" w14:textId="77777777" w:rsidR="005C6865" w:rsidRPr="00F246EE" w:rsidRDefault="005C6865" w:rsidP="005C6865">
      <w:pPr>
        <w:rPr>
          <w:rFonts w:asciiTheme="minorHAnsi" w:hAnsiTheme="minorHAnsi" w:cstheme="minorHAnsi"/>
        </w:rPr>
      </w:pPr>
      <w:r w:rsidRPr="00F246EE">
        <w:rPr>
          <w:rStyle w:val="StyleDate"/>
          <w:rFonts w:asciiTheme="minorHAnsi" w:hAnsiTheme="minorHAnsi" w:cstheme="minorHAnsi"/>
        </w:rPr>
        <w:t>Louisiana State Legislature</w:t>
      </w:r>
      <w:r w:rsidRPr="00F246EE">
        <w:rPr>
          <w:rStyle w:val="Style13ptBold"/>
          <w:rFonts w:asciiTheme="minorHAnsi" w:hAnsiTheme="minorHAnsi" w:cstheme="minorHAnsi"/>
        </w:rPr>
        <w:t xml:space="preserve"> </w:t>
      </w:r>
      <w:r w:rsidRPr="00F246EE">
        <w:rPr>
          <w:rStyle w:val="Style13ptBold"/>
          <w:rFonts w:asciiTheme="minorHAnsi" w:hAnsiTheme="minorHAnsi" w:cstheme="minorHAnsi"/>
          <w:b w:val="0"/>
          <w:bCs w:val="0"/>
        </w:rPr>
        <w:t>(</w:t>
      </w:r>
      <w:hyperlink r:id="rId6" w:history="1">
        <w:r w:rsidRPr="00F246EE">
          <w:rPr>
            <w:rStyle w:val="Hyperlink"/>
            <w:rFonts w:asciiTheme="minorHAnsi" w:hAnsiTheme="minorHAnsi" w:cstheme="minorHAnsi"/>
          </w:rPr>
          <w:t>https://www.legis.la.gov/legis/Glossary.aspx</w:t>
        </w:r>
      </w:hyperlink>
      <w:r w:rsidRPr="00F246EE">
        <w:rPr>
          <w:rStyle w:val="Hyperlink"/>
          <w:rFonts w:asciiTheme="minorHAnsi" w:hAnsiTheme="minorHAnsi" w:cstheme="minorHAnsi"/>
        </w:rPr>
        <w:t>)</w:t>
      </w:r>
      <w:r w:rsidRPr="00F246EE">
        <w:rPr>
          <w:rFonts w:asciiTheme="minorHAnsi" w:hAnsiTheme="minorHAnsi" w:cstheme="minorHAnsi"/>
        </w:rPr>
        <w:t xml:space="preserve"> Ngong</w:t>
      </w:r>
    </w:p>
    <w:p w14:paraId="39425410" w14:textId="77777777" w:rsidR="005C6865" w:rsidRPr="00F246EE" w:rsidRDefault="005C6865" w:rsidP="005C6865">
      <w:pPr>
        <w:rPr>
          <w:rFonts w:asciiTheme="minorHAnsi" w:hAnsiTheme="minorHAnsi" w:cstheme="minorHAnsi"/>
          <w:b/>
          <w:highlight w:val="green"/>
          <w:u w:val="single"/>
          <w:shd w:val="clear" w:color="auto" w:fill="00FFFF"/>
        </w:rPr>
      </w:pPr>
      <w:r w:rsidRPr="00F246EE">
        <w:rPr>
          <w:rFonts w:asciiTheme="minorHAnsi" w:hAnsiTheme="minorHAnsi" w:cstheme="minorHAnsi"/>
          <w:b/>
          <w:highlight w:val="green"/>
          <w:u w:val="single"/>
          <w:shd w:val="clear" w:color="auto" w:fill="00FFFF"/>
        </w:rPr>
        <w:t xml:space="preserve">Resolution  </w:t>
      </w:r>
    </w:p>
    <w:p w14:paraId="409FAEE6" w14:textId="77777777" w:rsidR="005C6865" w:rsidRPr="00F246EE" w:rsidRDefault="005C6865" w:rsidP="005C6865">
      <w:pPr>
        <w:rPr>
          <w:rFonts w:asciiTheme="minorHAnsi" w:hAnsiTheme="minorHAnsi" w:cstheme="minorHAnsi"/>
        </w:rPr>
      </w:pPr>
      <w:r w:rsidRPr="00F246EE">
        <w:rPr>
          <w:rFonts w:asciiTheme="minorHAnsi" w:hAnsiTheme="minorHAnsi" w:cstheme="minorHAnsi"/>
          <w:b/>
          <w:highlight w:val="green"/>
          <w:u w:val="single"/>
          <w:shd w:val="clear" w:color="auto" w:fill="00FFFF"/>
        </w:rPr>
        <w:t>A legislative instrument</w:t>
      </w:r>
      <w:r w:rsidRPr="00F246EE">
        <w:rPr>
          <w:rFonts w:asciiTheme="minorHAnsi" w:hAnsiTheme="minorHAnsi" w:cstheme="minorHAnsi"/>
          <w:u w:val="single"/>
        </w:rPr>
        <w:t xml:space="preserve"> </w:t>
      </w:r>
      <w:r w:rsidRPr="00F246EE">
        <w:rPr>
          <w:rFonts w:asciiTheme="minorHAnsi" w:hAnsiTheme="minorHAnsi" w:cstheme="minorHAnsi"/>
          <w:sz w:val="16"/>
        </w:rPr>
        <w:t xml:space="preserve">that generally is </w:t>
      </w:r>
      <w:r w:rsidRPr="00F246EE">
        <w:rPr>
          <w:rFonts w:asciiTheme="minorHAnsi" w:hAnsiTheme="minorHAnsi" w:cstheme="minorHAnsi"/>
          <w:b/>
          <w:highlight w:val="green"/>
          <w:u w:val="single"/>
          <w:shd w:val="clear" w:color="auto" w:fill="00FFFF"/>
        </w:rPr>
        <w:t>used for</w:t>
      </w:r>
      <w:r w:rsidRPr="00F246EE">
        <w:rPr>
          <w:rFonts w:asciiTheme="minorHAnsi" w:hAnsiTheme="minorHAnsi" w:cstheme="minorHAnsi"/>
          <w:sz w:val="16"/>
        </w:rPr>
        <w:t xml:space="preserve"> making declarations, </w:t>
      </w:r>
      <w:r w:rsidRPr="00F246EE">
        <w:rPr>
          <w:rFonts w:asciiTheme="minorHAnsi" w:hAnsiTheme="minorHAnsi" w:cstheme="minorHAnsi"/>
          <w:b/>
          <w:highlight w:val="green"/>
          <w:u w:val="single"/>
          <w:shd w:val="clear" w:color="auto" w:fill="00FFFF"/>
        </w:rPr>
        <w:t>stating policies</w:t>
      </w:r>
      <w:r w:rsidRPr="00F246EE">
        <w:rPr>
          <w:rFonts w:asciiTheme="minorHAnsi" w:hAnsiTheme="minorHAnsi" w:cstheme="minorHAnsi"/>
          <w:sz w:val="16"/>
          <w:highlight w:val="green"/>
        </w:rPr>
        <w:t>,</w:t>
      </w:r>
      <w:r w:rsidRPr="00F246EE">
        <w:rPr>
          <w:rFonts w:asciiTheme="minorHAnsi" w:hAnsiTheme="minorHAnsi" w:cstheme="minorHAnsi"/>
          <w:sz w:val="16"/>
        </w:rPr>
        <w:t xml:space="preserve"> and making decisions where some other form is not required. A bill includes the constitutionally required enacting clause; </w:t>
      </w:r>
      <w:r w:rsidRPr="00F246EE">
        <w:rPr>
          <w:rFonts w:asciiTheme="minorHAnsi" w:hAnsiTheme="minorHAnsi" w:cstheme="minorHAnsi"/>
          <w:u w:val="single"/>
        </w:rPr>
        <w:t xml:space="preserve">a resolution </w:t>
      </w:r>
      <w:r w:rsidRPr="00F246EE">
        <w:rPr>
          <w:rFonts w:asciiTheme="minorHAnsi" w:hAnsiTheme="minorHAnsi" w:cstheme="minorHAnsi"/>
          <w:b/>
          <w:highlight w:val="green"/>
          <w:u w:val="single"/>
          <w:shd w:val="clear" w:color="auto" w:fill="00FFFF"/>
        </w:rPr>
        <w:t>uses the term "resolved".</w:t>
      </w:r>
      <w:r w:rsidRPr="00F246EE">
        <w:rPr>
          <w:rFonts w:asciiTheme="minorHAnsi" w:hAnsiTheme="minorHAnsi" w:cstheme="minorHAnsi"/>
          <w:sz w:val="16"/>
        </w:rPr>
        <w:t xml:space="preserve"> Not subject to a time limit for introduction nor to governor's veto. (Const. Art. III, §17(B) and House Rules </w:t>
      </w:r>
      <w:proofErr w:type="gramStart"/>
      <w:r w:rsidRPr="00F246EE">
        <w:rPr>
          <w:rFonts w:asciiTheme="minorHAnsi" w:hAnsiTheme="minorHAnsi" w:cstheme="minorHAnsi"/>
          <w:sz w:val="16"/>
        </w:rPr>
        <w:t>8.11 ,</w:t>
      </w:r>
      <w:proofErr w:type="gramEnd"/>
      <w:r w:rsidRPr="00F246EE">
        <w:rPr>
          <w:rFonts w:asciiTheme="minorHAnsi" w:hAnsiTheme="minorHAnsi" w:cstheme="minorHAnsi"/>
          <w:sz w:val="16"/>
        </w:rPr>
        <w:t xml:space="preserve"> 13.1 , 6.8 , and </w:t>
      </w:r>
      <w:r w:rsidRPr="00F246EE">
        <w:rPr>
          <w:rFonts w:asciiTheme="minorHAnsi" w:hAnsiTheme="minorHAnsi" w:cstheme="minorHAnsi"/>
          <w:sz w:val="16"/>
          <w:szCs w:val="16"/>
        </w:rPr>
        <w:t>7.4 and Senate Rules 10.9, 13.5 and 15.1)</w:t>
      </w:r>
    </w:p>
    <w:p w14:paraId="4905732A" w14:textId="77777777" w:rsidR="005C6865" w:rsidRPr="00F767F1" w:rsidRDefault="005C6865" w:rsidP="005C6865">
      <w:pPr>
        <w:pStyle w:val="Heading4"/>
        <w:rPr>
          <w:rFonts w:cs="Calibri"/>
        </w:rPr>
      </w:pPr>
      <w:r w:rsidRPr="00F767F1">
        <w:rPr>
          <w:rFonts w:cs="Calibri"/>
        </w:rPr>
        <w:t>"Resolved" requires a policy.</w:t>
      </w:r>
    </w:p>
    <w:p w14:paraId="711FE247" w14:textId="77777777" w:rsidR="005C6865" w:rsidRDefault="005C6865" w:rsidP="005C6865">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7" w:history="1">
        <w:r w:rsidRPr="00F767F1">
          <w:rPr>
            <w:rStyle w:val="Hyperlink"/>
          </w:rPr>
          <w:t>https://www.merriam-webster.com/dictionary/resolve;</w:t>
        </w:r>
      </w:hyperlink>
      <w:r w:rsidRPr="00F767F1">
        <w:t> RP)</w:t>
      </w:r>
      <w:r w:rsidRPr="00F767F1">
        <w:br/>
      </w:r>
      <w:r w:rsidRPr="00F767F1">
        <w:rPr>
          <w:rStyle w:val="StyleUnderline"/>
        </w:rPr>
        <w:t>: </w:t>
      </w:r>
      <w:r w:rsidRPr="003F16C6">
        <w:rPr>
          <w:rStyle w:val="StyleUnderline"/>
          <w:highlight w:val="green"/>
        </w:rPr>
        <w:t>a legal</w:t>
      </w:r>
      <w:r w:rsidRPr="00F767F1">
        <w:rPr>
          <w:rStyle w:val="StyleUnderline"/>
        </w:rPr>
        <w:t xml:space="preserve"> or official </w:t>
      </w:r>
      <w:r w:rsidRPr="003F16C6">
        <w:rPr>
          <w:rStyle w:val="StyleUnderline"/>
          <w:highlight w:val="green"/>
        </w:rPr>
        <w:t>determination especially: a legislative declaration</w:t>
      </w:r>
    </w:p>
    <w:bookmarkEnd w:id="0"/>
    <w:p w14:paraId="21A0B1C0" w14:textId="77777777" w:rsidR="005C6865" w:rsidRDefault="005C6865" w:rsidP="005C6865">
      <w:pPr>
        <w:pStyle w:val="Heading4"/>
      </w:pPr>
      <w:r>
        <w:t xml:space="preserve">Appropriation </w:t>
      </w:r>
    </w:p>
    <w:p w14:paraId="2CCFE65F" w14:textId="77777777" w:rsidR="005C6865" w:rsidRPr="00932A50" w:rsidRDefault="005C6865" w:rsidP="005C6865">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EC59943" w14:textId="77777777" w:rsidR="005C6865" w:rsidRPr="004B4BE9" w:rsidRDefault="005C6865" w:rsidP="005C6865">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DA736B">
        <w:rPr>
          <w:rStyle w:val="Emphasis"/>
          <w:highlight w:val="green"/>
        </w:rPr>
        <w:t>Appropriation of outer space</w:t>
      </w:r>
      <w:r>
        <w:t xml:space="preserve">, </w:t>
      </w:r>
      <w:r w:rsidRPr="00624907">
        <w:rPr>
          <w:rStyle w:val="Emphasis"/>
        </w:rPr>
        <w:t>therefore</w:t>
      </w:r>
      <w:r w:rsidRPr="00DA736B">
        <w:rPr>
          <w:rStyle w:val="Emphasis"/>
          <w:highlight w:val="green"/>
        </w:rPr>
        <w:t>, is</w:t>
      </w:r>
      <w:r w:rsidRPr="00624907">
        <w:rPr>
          <w:rStyle w:val="Emphasis"/>
        </w:rPr>
        <w:t xml:space="preserve"> ‘the </w:t>
      </w:r>
      <w:r w:rsidRPr="00DA736B">
        <w:rPr>
          <w:rStyle w:val="Emphasis"/>
          <w:highlight w:val="green"/>
        </w:rPr>
        <w:t>exercise of exclusive control</w:t>
      </w:r>
      <w:r w:rsidRPr="00624907">
        <w:rPr>
          <w:rStyle w:val="Emphasis"/>
        </w:rPr>
        <w:t xml:space="preserve"> or exclusive use’ </w:t>
      </w:r>
      <w:r w:rsidRPr="00DA736B">
        <w:rPr>
          <w:rStyle w:val="Emphasis"/>
          <w:highlight w:val="green"/>
        </w:rPr>
        <w:t>with</w:t>
      </w:r>
      <w:r w:rsidRPr="00624907">
        <w:rPr>
          <w:rStyle w:val="Emphasis"/>
        </w:rPr>
        <w:t xml:space="preserve"> a sense of </w:t>
      </w:r>
      <w:r w:rsidRPr="00DA736B">
        <w:rPr>
          <w:rStyle w:val="Emphasis"/>
          <w:highlight w:val="green"/>
        </w:rPr>
        <w:t>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8132F90" w14:textId="77777777" w:rsidR="005C6865" w:rsidRPr="00252AE8" w:rsidRDefault="005C6865" w:rsidP="005C6865">
      <w:pPr>
        <w:pStyle w:val="Heading4"/>
      </w:pPr>
      <w:r w:rsidRPr="00252AE8">
        <w:t xml:space="preserve">Outer space </w:t>
      </w:r>
    </w:p>
    <w:p w14:paraId="5314862C" w14:textId="77777777" w:rsidR="005C6865" w:rsidRPr="00252AE8" w:rsidRDefault="005C6865" w:rsidP="005C6865">
      <w:proofErr w:type="spellStart"/>
      <w:r w:rsidRPr="00252AE8">
        <w:rPr>
          <w:rStyle w:val="Style13ptBold"/>
        </w:rPr>
        <w:t>Lexico</w:t>
      </w:r>
      <w:proofErr w:type="spellEnd"/>
      <w:r w:rsidRPr="00252AE8">
        <w:t>. Oxford Dictionary. Outer Space. https://www.lexico.com/en/definition/outer_space</w:t>
      </w:r>
    </w:p>
    <w:p w14:paraId="556C1E2D" w14:textId="6F38BDB1" w:rsidR="005C6865" w:rsidRDefault="005C6865" w:rsidP="005C6865">
      <w:pPr>
        <w:rPr>
          <w:rStyle w:val="StyleUnderline"/>
        </w:rPr>
      </w:pPr>
      <w:r w:rsidRPr="00252AE8">
        <w:rPr>
          <w:rStyle w:val="StyleUnderline"/>
          <w:highlight w:val="green"/>
        </w:rPr>
        <w:t>The physical universe beyond the earth's atmosphere.</w:t>
      </w:r>
    </w:p>
    <w:p w14:paraId="72383001" w14:textId="77777777" w:rsidR="005C6865" w:rsidRDefault="005C6865" w:rsidP="005C6865">
      <w:pPr>
        <w:pStyle w:val="Analytics"/>
      </w:pPr>
      <w:r>
        <w:t xml:space="preserve">Topicality is what you </w:t>
      </w:r>
      <w:r>
        <w:rPr>
          <w:u w:val="single"/>
        </w:rPr>
        <w:t>justify</w:t>
      </w:r>
      <w:r>
        <w:t xml:space="preserve">, not what you </w:t>
      </w:r>
      <w:r>
        <w:rPr>
          <w:u w:val="single"/>
        </w:rPr>
        <w:t>do</w:t>
      </w:r>
      <w:r>
        <w:t xml:space="preserve">. Ground in </w:t>
      </w:r>
      <w:r>
        <w:rPr>
          <w:u w:val="single"/>
        </w:rPr>
        <w:t>this</w:t>
      </w:r>
      <w:r>
        <w:t xml:space="preserve"> debate does not insulate the affirmative from an inferior </w:t>
      </w:r>
      <w:r>
        <w:rPr>
          <w:u w:val="single"/>
        </w:rPr>
        <w:t>model</w:t>
      </w:r>
      <w:r>
        <w:t xml:space="preserve">. </w:t>
      </w:r>
    </w:p>
    <w:p w14:paraId="70969B0F" w14:textId="77777777" w:rsidR="005C6865" w:rsidRDefault="005C6865" w:rsidP="005C6865">
      <w:pPr>
        <w:pStyle w:val="Analytics"/>
      </w:pPr>
      <w:r>
        <w:t xml:space="preserve">Three Impacts - </w:t>
      </w:r>
    </w:p>
    <w:p w14:paraId="5CC782A9" w14:textId="53BEC675" w:rsidR="005C6865" w:rsidRPr="007708A2" w:rsidRDefault="005C6865" w:rsidP="005C6865">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by </w:t>
      </w:r>
      <w:r w:rsidRPr="00F30C6C">
        <w:rPr>
          <w:u w:val="single"/>
        </w:rPr>
        <w:t>eviscerating</w:t>
      </w:r>
      <w:r>
        <w:t xml:space="preserve"> predictable arguments. Procedural questions </w:t>
      </w:r>
      <w:r w:rsidRPr="005F3C38">
        <w:rPr>
          <w:u w:val="single"/>
        </w:rPr>
        <w:t>first</w:t>
      </w:r>
      <w:r w:rsidRPr="00444FFD">
        <w:t xml:space="preserve"> </w:t>
      </w:r>
      <w:r>
        <w:t xml:space="preserve">– debate is a </w:t>
      </w:r>
      <w:proofErr w:type="gramStart"/>
      <w:r>
        <w:rPr>
          <w:u w:val="single"/>
        </w:rPr>
        <w:t>game</w:t>
      </w:r>
      <w:proofErr w:type="gramEnd"/>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Fairness outweighs, any other impact is terminally inaccessible in this one round which outweighs on ballot influence, its necessary for you to fairly evaluate </w:t>
      </w:r>
      <w:proofErr w:type="spellStart"/>
      <w:r>
        <w:t>zions</w:t>
      </w:r>
      <w:proofErr w:type="spellEnd"/>
      <w:r>
        <w:t xml:space="preserve"> arguments, and anything else determines the better cheater. </w:t>
      </w:r>
    </w:p>
    <w:p w14:paraId="6CEC831B" w14:textId="486E8A5C" w:rsidR="005C6865" w:rsidRDefault="005C6865" w:rsidP="005C6865">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26A9D776" w14:textId="2C5A5DF9" w:rsidR="005C6865" w:rsidRDefault="005C6865" w:rsidP="005C6865">
      <w:pPr>
        <w:pStyle w:val="Heading4"/>
      </w:pPr>
      <w:r>
        <w:t xml:space="preserve">TVA – 1] Affirm a </w:t>
      </w:r>
      <w:r>
        <w:t xml:space="preserve">that Resolved; The appropriation of outer space by private entities is unjust because of the harms that the 1AC </w:t>
      </w:r>
      <w:proofErr w:type="gramStart"/>
      <w:r>
        <w:t>identifies, and</w:t>
      </w:r>
      <w:proofErr w:type="gramEnd"/>
      <w:r>
        <w:t xml:space="preserve"> offer the crypt method as a point of discussion for the best solution, or no crypt, solves offense. </w:t>
      </w:r>
    </w:p>
    <w:p w14:paraId="5CBB9E03" w14:textId="77777777" w:rsidR="005C6865" w:rsidRDefault="005C6865" w:rsidP="005C6865">
      <w:pPr>
        <w:pStyle w:val="Heading4"/>
      </w:pPr>
      <w:r>
        <w:t xml:space="preserve">The TVA is </w:t>
      </w:r>
      <w:r>
        <w:rPr>
          <w:u w:val="single"/>
        </w:rPr>
        <w:t>terminal defense</w:t>
      </w:r>
      <w:r>
        <w:t xml:space="preserve"> – proves compatibility of our Models AND Solvency Deficits proves </w:t>
      </w:r>
      <w:r>
        <w:rPr>
          <w:u w:val="single"/>
        </w:rPr>
        <w:t>ground</w:t>
      </w:r>
      <w:r>
        <w:t xml:space="preserve"> for </w:t>
      </w:r>
      <w:r>
        <w:rPr>
          <w:u w:val="single"/>
        </w:rPr>
        <w:t>engagement</w:t>
      </w:r>
      <w:r>
        <w:t xml:space="preserve">. </w:t>
      </w:r>
    </w:p>
    <w:p w14:paraId="6ED231E6" w14:textId="288245CC" w:rsidR="005C6865" w:rsidRPr="005C6865" w:rsidRDefault="005C6865" w:rsidP="005C6865">
      <w:pPr>
        <w:pStyle w:val="Heading4"/>
      </w:pPr>
      <w:r w:rsidRPr="005C6865">
        <w:t xml:space="preserve">CI for topicality, makes no sense to be reasonably </w:t>
      </w:r>
      <w:proofErr w:type="spellStart"/>
      <w:r w:rsidRPr="005C6865">
        <w:t>untopical</w:t>
      </w:r>
      <w:proofErr w:type="spellEnd"/>
      <w:r w:rsidRPr="005C6865">
        <w:t xml:space="preserve"> and anything else invites judge intervention in a debate about models. </w:t>
      </w:r>
    </w:p>
    <w:p w14:paraId="404C8325" w14:textId="42E44771" w:rsidR="00802FDB" w:rsidRDefault="007842EA" w:rsidP="00802FDB">
      <w:pPr>
        <w:pStyle w:val="Heading2"/>
      </w:pPr>
      <w:r>
        <w:t xml:space="preserve">2 – </w:t>
      </w:r>
      <w:r w:rsidR="00802FDB">
        <w:t>Space Col Good</w:t>
      </w:r>
    </w:p>
    <w:p w14:paraId="3C0EECA5" w14:textId="77777777" w:rsidR="00C96BD0" w:rsidRPr="00AC593C" w:rsidRDefault="00C96BD0" w:rsidP="00C96BD0">
      <w:pPr>
        <w:pStyle w:val="Heading4"/>
      </w:pPr>
      <w:r w:rsidRPr="00AC593C">
        <w:t xml:space="preserve">Space col possible within </w:t>
      </w:r>
      <w:r w:rsidRPr="00AC593C">
        <w:rPr>
          <w:u w:val="single"/>
        </w:rPr>
        <w:t>decades</w:t>
      </w:r>
    </w:p>
    <w:p w14:paraId="23994A9D" w14:textId="77777777" w:rsidR="00C96BD0" w:rsidRPr="00AC593C" w:rsidRDefault="00C96BD0" w:rsidP="00C96BD0">
      <w:r w:rsidRPr="00AC593C">
        <w:rPr>
          <w:rStyle w:val="Style13ptBold"/>
        </w:rPr>
        <w:t>Armstrong &amp; Sandberg 13</w:t>
      </w:r>
      <w:r w:rsidRPr="00AC593C">
        <w:t xml:space="preserve"> [Stuart Armstrong and Anders Sandberg, * James Martin Research Fellow, Future of Humanity Institute, Oxford University, ** PhD in computational neuroscience from Stockholm University, and is currently a Senior Research Fellow at the Future of Humanity Institute at the University of Oxford, “Eternity in six hours: Intergalactic spreading of intelligent life and sharpening the Fermi paradox,” 2013, </w:t>
      </w:r>
      <w:r w:rsidRPr="00AC593C">
        <w:rPr>
          <w:i/>
          <w:iCs/>
        </w:rPr>
        <w:t xml:space="preserve">Acta </w:t>
      </w:r>
      <w:proofErr w:type="spellStart"/>
      <w:r w:rsidRPr="00AC593C">
        <w:rPr>
          <w:i/>
          <w:iCs/>
        </w:rPr>
        <w:t>Astronautica</w:t>
      </w:r>
      <w:proofErr w:type="spellEnd"/>
      <w:r w:rsidRPr="00AC593C">
        <w:t>, Vol. 89, pp. 1-13, https://doi.org/10.1016/j.actaastro.2013.04.002, EA]</w:t>
      </w:r>
    </w:p>
    <w:p w14:paraId="4AD02640" w14:textId="0CA05B5D" w:rsidR="00C96BD0" w:rsidRDefault="00C96BD0" w:rsidP="00C96BD0">
      <w:pPr>
        <w:rPr>
          <w:sz w:val="16"/>
        </w:rPr>
      </w:pPr>
      <w:r w:rsidRPr="00AC593C">
        <w:rPr>
          <w:sz w:val="16"/>
        </w:rPr>
        <w:t xml:space="preserve">We have shown that, given certain technological assumptions, </w:t>
      </w:r>
      <w:r w:rsidRPr="00B94DAB">
        <w:rPr>
          <w:rStyle w:val="StyleUnderline"/>
          <w:highlight w:val="green"/>
        </w:rPr>
        <w:t xml:space="preserve">intergalactic </w:t>
      </w:r>
      <w:proofErr w:type="spellStart"/>
      <w:r w:rsidRPr="00B94DAB">
        <w:rPr>
          <w:rStyle w:val="StyleUnderline"/>
          <w:highlight w:val="green"/>
        </w:rPr>
        <w:t>colonisation</w:t>
      </w:r>
      <w:proofErr w:type="spellEnd"/>
      <w:r w:rsidRPr="00B94DAB">
        <w:rPr>
          <w:rStyle w:val="StyleUnderline"/>
          <w:highlight w:val="green"/>
        </w:rPr>
        <w:t xml:space="preserve"> </w:t>
      </w:r>
      <w:r w:rsidRPr="00B94DAB">
        <w:rPr>
          <w:rStyle w:val="Emphasis"/>
          <w:highlight w:val="green"/>
        </w:rPr>
        <w:t>appears</w:t>
      </w:r>
      <w:r w:rsidRPr="00AC593C">
        <w:rPr>
          <w:sz w:val="16"/>
        </w:rPr>
        <w:t xml:space="preserve"> to be </w:t>
      </w:r>
      <w:r w:rsidRPr="00B94DAB">
        <w:rPr>
          <w:rStyle w:val="Emphasis"/>
          <w:highlight w:val="green"/>
        </w:rPr>
        <w:t>possible</w:t>
      </w:r>
      <w:r w:rsidRPr="00B94DAB">
        <w:rPr>
          <w:rStyle w:val="StyleUnderline"/>
          <w:highlight w:val="green"/>
        </w:rPr>
        <w:t xml:space="preserve"> given</w:t>
      </w:r>
      <w:r w:rsidRPr="00AC593C">
        <w:rPr>
          <w:sz w:val="16"/>
        </w:rPr>
        <w:t xml:space="preserve"> known</w:t>
      </w:r>
      <w:r w:rsidRPr="00AC593C">
        <w:rPr>
          <w:rStyle w:val="StyleUnderline"/>
        </w:rPr>
        <w:t xml:space="preserve"> </w:t>
      </w:r>
      <w:r w:rsidRPr="00B94DAB">
        <w:rPr>
          <w:rStyle w:val="StyleUnderline"/>
          <w:highlight w:val="green"/>
        </w:rPr>
        <w:t>natural laws and</w:t>
      </w:r>
      <w:r w:rsidRPr="00AC593C">
        <w:rPr>
          <w:sz w:val="16"/>
        </w:rPr>
        <w:t xml:space="preserve"> the </w:t>
      </w:r>
      <w:r w:rsidRPr="00B94DAB">
        <w:rPr>
          <w:rStyle w:val="StyleUnderline"/>
          <w:highlight w:val="green"/>
        </w:rPr>
        <w:t>resources</w:t>
      </w:r>
      <w:r w:rsidRPr="00AC593C">
        <w:rPr>
          <w:rStyle w:val="StyleUnderline"/>
        </w:rPr>
        <w:t xml:space="preserve"> within a solar system. This</w:t>
      </w:r>
      <w:r w:rsidRPr="00AC593C">
        <w:rPr>
          <w:sz w:val="16"/>
        </w:rPr>
        <w:t xml:space="preserve"> process </w:t>
      </w:r>
      <w:r w:rsidRPr="00AC593C">
        <w:rPr>
          <w:rStyle w:val="StyleUnderline"/>
        </w:rPr>
        <w:t xml:space="preserve">could be </w:t>
      </w:r>
      <w:r w:rsidRPr="00B94DAB">
        <w:rPr>
          <w:rStyle w:val="StyleUnderline"/>
          <w:highlight w:val="green"/>
        </w:rPr>
        <w:t>initiated on a</w:t>
      </w:r>
      <w:r w:rsidRPr="00AC593C">
        <w:rPr>
          <w:rStyle w:val="StyleUnderline"/>
        </w:rPr>
        <w:t xml:space="preserve"> </w:t>
      </w:r>
      <w:r w:rsidRPr="00AC593C">
        <w:rPr>
          <w:rStyle w:val="Emphasis"/>
        </w:rPr>
        <w:t xml:space="preserve">surprisingly </w:t>
      </w:r>
      <w:r w:rsidRPr="00B94DAB">
        <w:rPr>
          <w:rStyle w:val="Emphasis"/>
          <w:highlight w:val="green"/>
        </w:rPr>
        <w:t>short timescale (decades)</w:t>
      </w:r>
      <w:r w:rsidRPr="00AC593C">
        <w:rPr>
          <w:sz w:val="16"/>
        </w:rPr>
        <w:t>—</w:t>
      </w:r>
      <w:r w:rsidRPr="00AC593C">
        <w:rPr>
          <w:rStyle w:val="StyleUnderline"/>
        </w:rPr>
        <w:t>well within timescales</w:t>
      </w:r>
      <w:r w:rsidRPr="00AC593C">
        <w:rPr>
          <w:sz w:val="16"/>
        </w:rPr>
        <w:t xml:space="preserve"> we know some </w:t>
      </w:r>
      <w:r w:rsidRPr="00AC593C">
        <w:rPr>
          <w:rStyle w:val="StyleUnderline"/>
        </w:rPr>
        <w:t>human societies</w:t>
      </w:r>
      <w:r w:rsidRPr="00AC593C">
        <w:rPr>
          <w:sz w:val="16"/>
        </w:rPr>
        <w:t xml:space="preserve"> have </w:t>
      </w:r>
      <w:r w:rsidRPr="00AC593C">
        <w:rPr>
          <w:rStyle w:val="StyleUnderline"/>
        </w:rPr>
        <w:t xml:space="preserve">planned and executed large projects. A star-spanning </w:t>
      </w:r>
      <w:proofErr w:type="spellStart"/>
      <w:r w:rsidRPr="00B94DAB">
        <w:rPr>
          <w:rStyle w:val="StyleUnderline"/>
          <w:highlight w:val="green"/>
        </w:rPr>
        <w:t>civilisation</w:t>
      </w:r>
      <w:proofErr w:type="spellEnd"/>
      <w:r w:rsidRPr="00AC593C">
        <w:rPr>
          <w:rStyle w:val="StyleUnderline"/>
        </w:rPr>
        <w:t xml:space="preserve"> would </w:t>
      </w:r>
      <w:r w:rsidRPr="00B94DAB">
        <w:rPr>
          <w:rStyle w:val="StyleUnderline"/>
          <w:highlight w:val="green"/>
        </w:rPr>
        <w:t>find</w:t>
      </w:r>
      <w:r w:rsidRPr="00AC593C">
        <w:rPr>
          <w:rStyle w:val="StyleUnderline"/>
        </w:rPr>
        <w:t xml:space="preserve"> the energy and resources </w:t>
      </w:r>
      <w:r w:rsidRPr="00B94DAB">
        <w:rPr>
          <w:rStyle w:val="StyleUnderline"/>
          <w:highlight w:val="green"/>
        </w:rPr>
        <w:t>requirement</w:t>
      </w:r>
      <w:r w:rsidRPr="00AC593C">
        <w:rPr>
          <w:rStyle w:val="StyleUnderline"/>
        </w:rPr>
        <w:t xml:space="preserve"> to be </w:t>
      </w:r>
      <w:r w:rsidRPr="00B94DAB">
        <w:rPr>
          <w:rStyle w:val="Emphasis"/>
          <w:highlight w:val="green"/>
        </w:rPr>
        <w:t>so low</w:t>
      </w:r>
      <w:r w:rsidRPr="00AC593C">
        <w:rPr>
          <w:rStyle w:val="StyleUnderline"/>
        </w:rPr>
        <w:t xml:space="preserve"> that </w:t>
      </w:r>
      <w:r w:rsidRPr="00B94DAB">
        <w:rPr>
          <w:rStyle w:val="StyleUnderline"/>
          <w:highlight w:val="green"/>
        </w:rPr>
        <w:t>they could do this</w:t>
      </w:r>
      <w:r w:rsidRPr="00AC593C">
        <w:rPr>
          <w:rStyle w:val="StyleUnderline"/>
        </w:rPr>
        <w:t xml:space="preserve"> project </w:t>
      </w:r>
      <w:r w:rsidRPr="00B94DAB">
        <w:rPr>
          <w:rStyle w:val="Emphasis"/>
          <w:highlight w:val="green"/>
        </w:rPr>
        <w:t>as an aside to</w:t>
      </w:r>
      <w:r w:rsidRPr="00AC593C">
        <w:rPr>
          <w:rStyle w:val="Emphasis"/>
        </w:rPr>
        <w:t xml:space="preserve"> their usual </w:t>
      </w:r>
      <w:r w:rsidRPr="00B94DAB">
        <w:rPr>
          <w:rStyle w:val="Emphasis"/>
          <w:highlight w:val="green"/>
        </w:rPr>
        <w:t>projects</w:t>
      </w:r>
      <w:r w:rsidRPr="00AC593C">
        <w:rPr>
          <w:rStyle w:val="Emphasis"/>
        </w:rPr>
        <w:t>.</w:t>
      </w:r>
      <w:r w:rsidRPr="00AC593C">
        <w:rPr>
          <w:sz w:val="16"/>
        </w:rPr>
        <w:t xml:space="preserve"> </w:t>
      </w:r>
      <w:proofErr w:type="gramStart"/>
      <w:r w:rsidRPr="00AC593C">
        <w:rPr>
          <w:sz w:val="16"/>
        </w:rPr>
        <w:t>Thus</w:t>
      </w:r>
      <w:proofErr w:type="gramEnd"/>
      <w:r w:rsidRPr="00AC593C">
        <w:rPr>
          <w:sz w:val="16"/>
        </w:rPr>
        <w:t xml:space="preserve"> </w:t>
      </w:r>
      <w:r w:rsidRPr="00B94DAB">
        <w:rPr>
          <w:rStyle w:val="StyleUnderline"/>
          <w:highlight w:val="green"/>
        </w:rPr>
        <w:t>if interstellar expansion can be attempted</w:t>
      </w:r>
      <w:r w:rsidRPr="00AC593C">
        <w:rPr>
          <w:sz w:val="16"/>
        </w:rPr>
        <w:t xml:space="preserve">, then </w:t>
      </w:r>
      <w:r w:rsidRPr="00B94DAB">
        <w:rPr>
          <w:rStyle w:val="Emphasis"/>
          <w:highlight w:val="green"/>
        </w:rPr>
        <w:t>intergalactic expansion should</w:t>
      </w:r>
      <w:r w:rsidRPr="00AC593C">
        <w:rPr>
          <w:rStyle w:val="Emphasis"/>
        </w:rPr>
        <w:t xml:space="preserve"> also </w:t>
      </w:r>
      <w:r w:rsidRPr="00B94DAB">
        <w:rPr>
          <w:rStyle w:val="Emphasis"/>
          <w:highlight w:val="green"/>
        </w:rPr>
        <w:t>be feasible</w:t>
      </w:r>
      <w:r w:rsidRPr="00AC593C">
        <w:rPr>
          <w:rStyle w:val="Emphasis"/>
        </w:rPr>
        <w:t>.</w:t>
      </w:r>
      <w:r w:rsidRPr="00AC593C">
        <w:rPr>
          <w:sz w:val="16"/>
        </w:rPr>
        <w:t xml:space="preserve"> Indeed, </w:t>
      </w:r>
      <w:r w:rsidRPr="00B94DAB">
        <w:rPr>
          <w:rStyle w:val="StyleUnderline"/>
          <w:highlight w:val="green"/>
        </w:rPr>
        <w:t>there is</w:t>
      </w:r>
      <w:r w:rsidRPr="00AC593C">
        <w:rPr>
          <w:sz w:val="16"/>
        </w:rPr>
        <w:t xml:space="preserve"> likely </w:t>
      </w:r>
      <w:r w:rsidRPr="00B94DAB">
        <w:rPr>
          <w:rStyle w:val="Emphasis"/>
          <w:highlight w:val="green"/>
        </w:rPr>
        <w:t>no inherent limitation</w:t>
      </w:r>
      <w:r w:rsidRPr="00AC593C">
        <w:rPr>
          <w:rStyle w:val="StyleUnderline"/>
        </w:rPr>
        <w:t xml:space="preserve"> on</w:t>
      </w:r>
      <w:r w:rsidRPr="00AC593C">
        <w:rPr>
          <w:sz w:val="16"/>
        </w:rPr>
        <w:t xml:space="preserve"> the scales of </w:t>
      </w:r>
      <w:r w:rsidRPr="00AC593C">
        <w:rPr>
          <w:rStyle w:val="StyleUnderline"/>
        </w:rPr>
        <w:t xml:space="preserve">activities of technological </w:t>
      </w:r>
      <w:proofErr w:type="spellStart"/>
      <w:r w:rsidRPr="00AC593C">
        <w:rPr>
          <w:rStyle w:val="StyleUnderline"/>
        </w:rPr>
        <w:t>civilisations</w:t>
      </w:r>
      <w:proofErr w:type="spellEnd"/>
      <w:r w:rsidRPr="00AC593C">
        <w:rPr>
          <w:sz w:val="16"/>
        </w:rPr>
        <w:t xml:space="preserve"> beyond those imposed by the laws of nature and available resources [51].</w:t>
      </w:r>
    </w:p>
    <w:p w14:paraId="1C14CE9B" w14:textId="77777777" w:rsidR="00C96BD0" w:rsidRPr="00AC593C" w:rsidRDefault="00C96BD0" w:rsidP="00C96BD0">
      <w:pPr>
        <w:pStyle w:val="Heading4"/>
      </w:pPr>
      <w:r w:rsidRPr="00AC593C">
        <w:t>Only private sector solves it</w:t>
      </w:r>
    </w:p>
    <w:p w14:paraId="6546D8C3" w14:textId="77777777" w:rsidR="00C96BD0" w:rsidRPr="00AC593C" w:rsidRDefault="00C96BD0" w:rsidP="00C96BD0">
      <w:proofErr w:type="spellStart"/>
      <w:r w:rsidRPr="00AC593C">
        <w:rPr>
          <w:rStyle w:val="Style13ptBold"/>
        </w:rPr>
        <w:t>Diakovska</w:t>
      </w:r>
      <w:proofErr w:type="spellEnd"/>
      <w:r w:rsidRPr="00AC593C">
        <w:rPr>
          <w:rStyle w:val="Style13ptBold"/>
        </w:rPr>
        <w:t xml:space="preserve"> &amp; </w:t>
      </w:r>
      <w:proofErr w:type="spellStart"/>
      <w:r w:rsidRPr="00AC593C">
        <w:rPr>
          <w:rStyle w:val="Style13ptBold"/>
        </w:rPr>
        <w:t>Aliieva</w:t>
      </w:r>
      <w:proofErr w:type="spellEnd"/>
      <w:r w:rsidRPr="00AC593C">
        <w:rPr>
          <w:rStyle w:val="Style13ptBold"/>
        </w:rPr>
        <w:t xml:space="preserve"> 20</w:t>
      </w:r>
      <w:r w:rsidRPr="00AC593C">
        <w:t xml:space="preserve"> [</w:t>
      </w:r>
      <w:proofErr w:type="spellStart"/>
      <w:r w:rsidRPr="00AC593C">
        <w:t>Halyna</w:t>
      </w:r>
      <w:proofErr w:type="spellEnd"/>
      <w:r w:rsidRPr="00AC593C">
        <w:t xml:space="preserve"> </w:t>
      </w:r>
      <w:proofErr w:type="spellStart"/>
      <w:r w:rsidRPr="00AC593C">
        <w:t>Diakovska</w:t>
      </w:r>
      <w:proofErr w:type="spellEnd"/>
      <w:r w:rsidRPr="00AC593C">
        <w:t xml:space="preserve"> and Olga </w:t>
      </w:r>
      <w:proofErr w:type="spellStart"/>
      <w:r w:rsidRPr="00AC593C">
        <w:t>Aliieva</w:t>
      </w:r>
      <w:proofErr w:type="spellEnd"/>
      <w:r w:rsidRPr="00AC593C">
        <w:t xml:space="preserve">, </w:t>
      </w:r>
      <w:proofErr w:type="spellStart"/>
      <w:r w:rsidRPr="00AC593C">
        <w:t>Ph.</w:t>
      </w:r>
      <w:proofErr w:type="gramStart"/>
      <w:r w:rsidRPr="00AC593C">
        <w:t>D.s</w:t>
      </w:r>
      <w:proofErr w:type="spellEnd"/>
      <w:proofErr w:type="gramEnd"/>
      <w:r w:rsidRPr="00AC593C">
        <w:t xml:space="preserve"> in Philosophy, Associate Professors, Donbass State Pedagogical University, “Consequentialism and Commercial Space Exploration,” 2020, </w:t>
      </w:r>
      <w:r w:rsidRPr="00AC593C">
        <w:rPr>
          <w:i/>
          <w:iCs/>
        </w:rPr>
        <w:t>Philosophy and Cosmology</w:t>
      </w:r>
      <w:r w:rsidRPr="00AC593C">
        <w:t>, Vol. 24, pp. 5-24, https://doi.org/10.29202/phil-cosm/24/1, EA]</w:t>
      </w:r>
    </w:p>
    <w:p w14:paraId="69F6A37A" w14:textId="77777777" w:rsidR="00C96BD0" w:rsidRPr="00AC593C" w:rsidRDefault="00C96BD0" w:rsidP="00C96BD0">
      <w:pPr>
        <w:rPr>
          <w:sz w:val="16"/>
        </w:rPr>
      </w:pPr>
      <w:r w:rsidRPr="00AC593C">
        <w:rPr>
          <w:rStyle w:val="StyleUnderline"/>
        </w:rPr>
        <w:t xml:space="preserve">The experience of the USA showed that leadership in </w:t>
      </w:r>
      <w:r w:rsidRPr="00B94DAB">
        <w:rPr>
          <w:rStyle w:val="StyleUnderline"/>
          <w:highlight w:val="green"/>
        </w:rPr>
        <w:t>space exploration</w:t>
      </w:r>
      <w:r w:rsidRPr="00AC593C">
        <w:rPr>
          <w:sz w:val="16"/>
        </w:rPr>
        <w:t xml:space="preserve">, which is </w:t>
      </w:r>
      <w:r w:rsidRPr="00AC593C">
        <w:rPr>
          <w:rStyle w:val="StyleUnderline"/>
        </w:rPr>
        <w:t>maintained</w:t>
      </w:r>
      <w:r w:rsidRPr="00AC593C">
        <w:rPr>
          <w:rStyle w:val="Emphasis"/>
        </w:rPr>
        <w:t xml:space="preserve"> solely </w:t>
      </w:r>
      <w:r w:rsidRPr="00B94DAB">
        <w:rPr>
          <w:rStyle w:val="Emphasis"/>
          <w:highlight w:val="green"/>
        </w:rPr>
        <w:t>through public funding</w:t>
      </w:r>
      <w:r w:rsidRPr="00B94DAB">
        <w:rPr>
          <w:rStyle w:val="StyleUnderline"/>
          <w:highlight w:val="green"/>
        </w:rPr>
        <w:t xml:space="preserve">, could be </w:t>
      </w:r>
      <w:r w:rsidRPr="00B94DAB">
        <w:rPr>
          <w:rStyle w:val="Emphasis"/>
          <w:highlight w:val="green"/>
        </w:rPr>
        <w:t>erroneous</w:t>
      </w:r>
      <w:r w:rsidRPr="00AC593C">
        <w:rPr>
          <w:rStyle w:val="StyleUnderline"/>
        </w:rPr>
        <w:t>.</w:t>
      </w:r>
      <w:r w:rsidRPr="00AC593C">
        <w:rPr>
          <w:sz w:val="16"/>
        </w:rPr>
        <w:t xml:space="preserve"> Since 1984, </w:t>
      </w:r>
      <w:r w:rsidRPr="00AC593C">
        <w:rPr>
          <w:rStyle w:val="StyleUnderline"/>
        </w:rPr>
        <w:t xml:space="preserve">the </w:t>
      </w:r>
      <w:r w:rsidRPr="00B94DAB">
        <w:rPr>
          <w:rStyle w:val="StyleUnderline"/>
          <w:highlight w:val="green"/>
        </w:rPr>
        <w:t>share</w:t>
      </w:r>
      <w:r w:rsidRPr="00AC593C">
        <w:rPr>
          <w:rStyle w:val="StyleUnderline"/>
        </w:rPr>
        <w:t xml:space="preserve"> of public funding</w:t>
      </w:r>
      <w:r w:rsidRPr="00AC593C">
        <w:rPr>
          <w:sz w:val="16"/>
        </w:rPr>
        <w:t xml:space="preserve"> has </w:t>
      </w:r>
      <w:r w:rsidRPr="00AC593C">
        <w:rPr>
          <w:rStyle w:val="Emphasis"/>
        </w:rPr>
        <w:t xml:space="preserve">gradually </w:t>
      </w:r>
      <w:r w:rsidRPr="00B94DAB">
        <w:rPr>
          <w:rStyle w:val="Emphasis"/>
          <w:highlight w:val="green"/>
        </w:rPr>
        <w:t>decreased</w:t>
      </w:r>
      <w:r w:rsidRPr="00AC593C">
        <w:rPr>
          <w:rStyle w:val="StyleUnderline"/>
        </w:rPr>
        <w:t xml:space="preserve"> in space</w:t>
      </w:r>
      <w:r w:rsidRPr="00AC593C">
        <w:rPr>
          <w:sz w:val="16"/>
        </w:rPr>
        <w:t xml:space="preserve"> telecommunications, commercial space transportation, remote sensing, etc., </w:t>
      </w:r>
      <w:r w:rsidRPr="00B94DAB">
        <w:rPr>
          <w:rStyle w:val="StyleUnderline"/>
          <w:highlight w:val="green"/>
        </w:rPr>
        <w:t>while</w:t>
      </w:r>
      <w:r w:rsidRPr="00AC593C">
        <w:rPr>
          <w:sz w:val="16"/>
        </w:rPr>
        <w:t xml:space="preserve"> the share of </w:t>
      </w:r>
      <w:r w:rsidRPr="00AC593C">
        <w:rPr>
          <w:rStyle w:val="StyleUnderline"/>
        </w:rPr>
        <w:t xml:space="preserve">participation of </w:t>
      </w:r>
      <w:r w:rsidRPr="00B94DAB">
        <w:rPr>
          <w:rStyle w:val="Emphasis"/>
          <w:highlight w:val="green"/>
        </w:rPr>
        <w:t>non-state enterprises</w:t>
      </w:r>
      <w:r w:rsidRPr="00AC593C">
        <w:rPr>
          <w:sz w:val="16"/>
        </w:rPr>
        <w:t xml:space="preserve"> has </w:t>
      </w:r>
      <w:r w:rsidRPr="00B94DAB">
        <w:rPr>
          <w:rStyle w:val="Emphasis"/>
          <w:highlight w:val="green"/>
        </w:rPr>
        <w:t>increased</w:t>
      </w:r>
      <w:r w:rsidRPr="00AC593C">
        <w:rPr>
          <w:rStyle w:val="Emphasis"/>
        </w:rPr>
        <w:t xml:space="preserve"> rapidly</w:t>
      </w:r>
      <w:r w:rsidRPr="00AC593C">
        <w:rPr>
          <w:rStyle w:val="StyleUnderline"/>
        </w:rPr>
        <w:t xml:space="preserve">. </w:t>
      </w:r>
      <w:r w:rsidRPr="00B94DAB">
        <w:rPr>
          <w:rStyle w:val="StyleUnderline"/>
          <w:highlight w:val="green"/>
        </w:rPr>
        <w:t xml:space="preserve">A </w:t>
      </w:r>
      <w:r w:rsidRPr="00B94DAB">
        <w:rPr>
          <w:rStyle w:val="Emphasis"/>
          <w:highlight w:val="green"/>
        </w:rPr>
        <w:t>legal</w:t>
      </w:r>
      <w:r w:rsidRPr="00AC593C">
        <w:rPr>
          <w:sz w:val="16"/>
        </w:rPr>
        <w:t xml:space="preserve"> and </w:t>
      </w:r>
      <w:r w:rsidRPr="00AC593C">
        <w:rPr>
          <w:rStyle w:val="Emphasis"/>
        </w:rPr>
        <w:t xml:space="preserve">regulatory </w:t>
      </w:r>
      <w:r w:rsidRPr="00B94DAB">
        <w:rPr>
          <w:rStyle w:val="Emphasis"/>
          <w:highlight w:val="green"/>
        </w:rPr>
        <w:t>framework</w:t>
      </w:r>
      <w:r w:rsidRPr="00B94DAB">
        <w:rPr>
          <w:rStyle w:val="StyleUnderline"/>
          <w:highlight w:val="green"/>
        </w:rPr>
        <w:t xml:space="preserve"> has been </w:t>
      </w:r>
      <w:r w:rsidRPr="00B94DAB">
        <w:rPr>
          <w:rStyle w:val="Emphasis"/>
          <w:highlight w:val="green"/>
        </w:rPr>
        <w:t>modified</w:t>
      </w:r>
      <w:r w:rsidRPr="00B94DAB">
        <w:rPr>
          <w:rStyle w:val="StyleUnderline"/>
          <w:highlight w:val="green"/>
        </w:rPr>
        <w:t xml:space="preserve"> to </w:t>
      </w:r>
      <w:r w:rsidRPr="00B94DAB">
        <w:rPr>
          <w:rStyle w:val="Emphasis"/>
          <w:highlight w:val="green"/>
        </w:rPr>
        <w:t>stimulate</w:t>
      </w:r>
      <w:r w:rsidRPr="00AC593C">
        <w:rPr>
          <w:rStyle w:val="StyleUnderline"/>
        </w:rPr>
        <w:t xml:space="preserve"> </w:t>
      </w:r>
      <w:r w:rsidRPr="00AC593C">
        <w:rPr>
          <w:rStyle w:val="Emphasis"/>
        </w:rPr>
        <w:t>space</w:t>
      </w:r>
      <w:r w:rsidRPr="00AC593C">
        <w:rPr>
          <w:rStyle w:val="StyleUnderline"/>
        </w:rPr>
        <w:t xml:space="preserve"> </w:t>
      </w:r>
      <w:r w:rsidRPr="00B94DAB">
        <w:rPr>
          <w:rStyle w:val="Emphasis"/>
          <w:highlight w:val="green"/>
        </w:rPr>
        <w:t>commercialization</w:t>
      </w:r>
      <w:r w:rsidRPr="00AC593C">
        <w:rPr>
          <w:rStyle w:val="StyleUnderline"/>
        </w:rPr>
        <w:t xml:space="preserve">. </w:t>
      </w:r>
      <w:r w:rsidRPr="00AC593C">
        <w:rPr>
          <w:sz w:val="16"/>
        </w:rPr>
        <w:t xml:space="preserve">The stages of space law development are discussed in the research of </w:t>
      </w:r>
      <w:proofErr w:type="spellStart"/>
      <w:r w:rsidRPr="00AC593C">
        <w:rPr>
          <w:sz w:val="16"/>
        </w:rPr>
        <w:t>Valentyn</w:t>
      </w:r>
      <w:proofErr w:type="spellEnd"/>
      <w:r w:rsidRPr="00AC593C">
        <w:rPr>
          <w:sz w:val="16"/>
        </w:rPr>
        <w:t xml:space="preserve"> </w:t>
      </w:r>
      <w:proofErr w:type="spellStart"/>
      <w:r w:rsidRPr="00AC593C">
        <w:rPr>
          <w:sz w:val="16"/>
        </w:rPr>
        <w:t>Halunko</w:t>
      </w:r>
      <w:proofErr w:type="spellEnd"/>
      <w:r w:rsidRPr="00AC593C">
        <w:rPr>
          <w:sz w:val="16"/>
        </w:rPr>
        <w:t xml:space="preserve"> (</w:t>
      </w:r>
      <w:proofErr w:type="spellStart"/>
      <w:r w:rsidRPr="00AC593C">
        <w:rPr>
          <w:sz w:val="16"/>
        </w:rPr>
        <w:t>Halunko</w:t>
      </w:r>
      <w:proofErr w:type="spellEnd"/>
      <w:r w:rsidRPr="00AC593C">
        <w:rPr>
          <w:sz w:val="16"/>
        </w:rPr>
        <w:t xml:space="preserve">, 2019),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xml:space="preserve">, 2019), etc. </w:t>
      </w:r>
      <w:proofErr w:type="spellStart"/>
      <w:r w:rsidRPr="00AC593C">
        <w:rPr>
          <w:sz w:val="16"/>
        </w:rPr>
        <w:t>Larysa</w:t>
      </w:r>
      <w:proofErr w:type="spellEnd"/>
      <w:r w:rsidRPr="00AC593C">
        <w:rPr>
          <w:sz w:val="16"/>
        </w:rPr>
        <w:t xml:space="preserve"> </w:t>
      </w:r>
      <w:proofErr w:type="spellStart"/>
      <w:r w:rsidRPr="00AC593C">
        <w:rPr>
          <w:sz w:val="16"/>
        </w:rPr>
        <w:t>Soroka</w:t>
      </w:r>
      <w:proofErr w:type="spellEnd"/>
      <w:r w:rsidRPr="00AC593C">
        <w:rPr>
          <w:sz w:val="16"/>
        </w:rPr>
        <w:t xml:space="preserve"> and </w:t>
      </w:r>
      <w:proofErr w:type="spellStart"/>
      <w:r w:rsidRPr="00AC593C">
        <w:rPr>
          <w:sz w:val="16"/>
        </w:rPr>
        <w:t>Kseniia</w:t>
      </w:r>
      <w:proofErr w:type="spellEnd"/>
      <w:r w:rsidRPr="00AC593C">
        <w:rPr>
          <w:sz w:val="16"/>
        </w:rPr>
        <w:t xml:space="preserve"> </w:t>
      </w:r>
      <w:proofErr w:type="spellStart"/>
      <w:r w:rsidRPr="00AC593C">
        <w:rPr>
          <w:sz w:val="16"/>
        </w:rPr>
        <w:t>Kurkova</w:t>
      </w:r>
      <w:proofErr w:type="spellEnd"/>
      <w:r w:rsidRPr="00AC593C">
        <w:rPr>
          <w:sz w:val="16"/>
        </w:rPr>
        <w:t xml:space="preserve"> explored the specifics of the legal regulation of the use and development of artificial intelligence for the space area (</w:t>
      </w:r>
      <w:proofErr w:type="spellStart"/>
      <w:r w:rsidRPr="00AC593C">
        <w:rPr>
          <w:sz w:val="16"/>
        </w:rPr>
        <w:t>Soroka</w:t>
      </w:r>
      <w:proofErr w:type="spellEnd"/>
      <w:r w:rsidRPr="00AC593C">
        <w:rPr>
          <w:sz w:val="16"/>
        </w:rPr>
        <w:t xml:space="preserve"> &amp; </w:t>
      </w:r>
      <w:proofErr w:type="spellStart"/>
      <w:r w:rsidRPr="00AC593C">
        <w:rPr>
          <w:sz w:val="16"/>
        </w:rPr>
        <w:t>Kurkova</w:t>
      </w:r>
      <w:proofErr w:type="spellEnd"/>
      <w:r w:rsidRPr="00AC593C">
        <w:rPr>
          <w:sz w:val="16"/>
        </w:rPr>
        <w:t>, 2019).</w:t>
      </w:r>
    </w:p>
    <w:p w14:paraId="35EA7C14" w14:textId="77777777" w:rsidR="00C96BD0" w:rsidRPr="00AC593C" w:rsidRDefault="00C96BD0" w:rsidP="00C96BD0">
      <w:pPr>
        <w:rPr>
          <w:rStyle w:val="StyleUnderline"/>
        </w:rPr>
      </w:pPr>
      <w:r w:rsidRPr="00AC593C">
        <w:rPr>
          <w:rStyle w:val="StyleUnderline"/>
        </w:rPr>
        <w:t>As a result of</w:t>
      </w:r>
      <w:r w:rsidRPr="00AC593C">
        <w:rPr>
          <w:sz w:val="16"/>
        </w:rPr>
        <w:t xml:space="preserve"> changing the legal framework and </w:t>
      </w:r>
      <w:r w:rsidRPr="00AC593C">
        <w:rPr>
          <w:rStyle w:val="Emphasis"/>
        </w:rPr>
        <w:t>attracting private investors</w:t>
      </w:r>
      <w:r w:rsidRPr="00AC593C">
        <w:rPr>
          <w:sz w:val="16"/>
        </w:rPr>
        <w:t xml:space="preserve"> to the space market, </w:t>
      </w:r>
      <w:r w:rsidRPr="00AC593C">
        <w:rPr>
          <w:rStyle w:val="StyleUnderline"/>
        </w:rPr>
        <w:t>the US did not lose its leadership in space</w:t>
      </w:r>
      <w:r w:rsidRPr="00AC593C">
        <w:rPr>
          <w:sz w:val="16"/>
        </w:rPr>
        <w:t xml:space="preserve"> exploration, </w:t>
      </w:r>
      <w:r w:rsidRPr="00AC593C">
        <w:rPr>
          <w:rStyle w:val="StyleUnderline"/>
        </w:rPr>
        <w:t>but</w:t>
      </w:r>
      <w:r w:rsidRPr="00AC593C">
        <w:rPr>
          <w:sz w:val="16"/>
        </w:rPr>
        <w:t xml:space="preserve"> rather </w:t>
      </w:r>
      <w:r w:rsidRPr="00AC593C">
        <w:rPr>
          <w:rStyle w:val="Emphasis"/>
        </w:rPr>
        <w:t xml:space="preserve">secured it. </w:t>
      </w:r>
      <w:r w:rsidRPr="00B94DAB">
        <w:rPr>
          <w:rStyle w:val="Emphasis"/>
          <w:highlight w:val="green"/>
        </w:rPr>
        <w:t>Private investment</w:t>
      </w:r>
      <w:r w:rsidRPr="00AC593C">
        <w:rPr>
          <w:sz w:val="16"/>
        </w:rPr>
        <w:t xml:space="preserve"> along with government funding have </w:t>
      </w:r>
      <w:r w:rsidRPr="00AC593C">
        <w:rPr>
          <w:rStyle w:val="Emphasis"/>
        </w:rPr>
        <w:t xml:space="preserve">significantly </w:t>
      </w:r>
      <w:r w:rsidRPr="00B94DAB">
        <w:rPr>
          <w:rStyle w:val="Emphasis"/>
          <w:highlight w:val="green"/>
        </w:rPr>
        <w:t>reduced</w:t>
      </w:r>
      <w:r w:rsidRPr="00AC593C">
        <w:rPr>
          <w:sz w:val="16"/>
        </w:rPr>
        <w:t xml:space="preserve"> the </w:t>
      </w:r>
      <w:r w:rsidRPr="00B94DAB">
        <w:rPr>
          <w:rStyle w:val="Emphasis"/>
          <w:highlight w:val="green"/>
        </w:rPr>
        <w:t>risk</w:t>
      </w:r>
      <w:r w:rsidRPr="00AC593C">
        <w:rPr>
          <w:sz w:val="16"/>
        </w:rPr>
        <w:t xml:space="preserve"> of business projects in the space industry. The </w:t>
      </w:r>
      <w:r w:rsidRPr="00B94DAB">
        <w:rPr>
          <w:rStyle w:val="Emphasis"/>
          <w:highlight w:val="green"/>
        </w:rPr>
        <w:t>quality</w:t>
      </w:r>
      <w:r w:rsidRPr="00B94DAB">
        <w:rPr>
          <w:rStyle w:val="StyleUnderline"/>
          <w:highlight w:val="green"/>
        </w:rPr>
        <w:t xml:space="preserve"> and </w:t>
      </w:r>
      <w:r w:rsidRPr="00B94DAB">
        <w:rPr>
          <w:rStyle w:val="Emphasis"/>
          <w:highlight w:val="green"/>
        </w:rPr>
        <w:t>effectiveness</w:t>
      </w:r>
      <w:r w:rsidRPr="00AC593C">
        <w:rPr>
          <w:sz w:val="16"/>
        </w:rPr>
        <w:t xml:space="preserve"> </w:t>
      </w:r>
      <w:r w:rsidRPr="00AC593C">
        <w:rPr>
          <w:rStyle w:val="StyleUnderline"/>
        </w:rPr>
        <w:t>of space exploration programs</w:t>
      </w:r>
      <w:r w:rsidRPr="00AC593C">
        <w:rPr>
          <w:sz w:val="16"/>
        </w:rPr>
        <w:t xml:space="preserve"> have </w:t>
      </w:r>
      <w:r w:rsidRPr="00B94DAB">
        <w:rPr>
          <w:rStyle w:val="StyleUnderline"/>
          <w:highlight w:val="green"/>
        </w:rPr>
        <w:t>increased</w:t>
      </w:r>
      <w:r w:rsidRPr="00AC593C">
        <w:rPr>
          <w:rStyle w:val="StyleUnderline"/>
        </w:rPr>
        <w:t>.</w:t>
      </w:r>
    </w:p>
    <w:p w14:paraId="7FA6CF4C" w14:textId="77777777" w:rsidR="00C96BD0" w:rsidRPr="00AC593C" w:rsidRDefault="00C96BD0" w:rsidP="00C96BD0">
      <w:pPr>
        <w:rPr>
          <w:sz w:val="16"/>
          <w:szCs w:val="16"/>
        </w:rPr>
      </w:pPr>
      <w:r w:rsidRPr="00AC593C">
        <w:rPr>
          <w:sz w:val="16"/>
          <w:szCs w:val="16"/>
        </w:rPr>
        <w:t xml:space="preserve">In 2018, Springer published an eloquent book The Rise of Private Actors in the Space Sector. Alessandra </w:t>
      </w:r>
      <w:proofErr w:type="spellStart"/>
      <w:r w:rsidRPr="00AC593C">
        <w:rPr>
          <w:sz w:val="16"/>
          <w:szCs w:val="16"/>
        </w:rPr>
        <w:t>Vernile</w:t>
      </w:r>
      <w:proofErr w:type="spellEnd"/>
      <w:r w:rsidRPr="00AC593C">
        <w:rPr>
          <w:sz w:val="16"/>
          <w:szCs w:val="16"/>
        </w:rPr>
        <w:t>, the author of the book, explores a broad set of topics that reveal the role of private actors in space exploration (</w:t>
      </w:r>
      <w:proofErr w:type="spellStart"/>
      <w:r w:rsidRPr="00AC593C">
        <w:rPr>
          <w:sz w:val="16"/>
          <w:szCs w:val="16"/>
        </w:rPr>
        <w:t>Vernile</w:t>
      </w:r>
      <w:proofErr w:type="spellEnd"/>
      <w:r w:rsidRPr="00AC593C">
        <w:rPr>
          <w:sz w:val="16"/>
          <w:szCs w:val="16"/>
        </w:rPr>
        <w:t xml:space="preserve">, 2018). The book covers the following topics: “Innovative Public Procurement and Support Schemes,” “New Target Markets for Private Actors,” etc. In the “Selected Success Stories,” </w:t>
      </w:r>
      <w:proofErr w:type="spellStart"/>
      <w:r w:rsidRPr="00AC593C">
        <w:rPr>
          <w:sz w:val="16"/>
          <w:szCs w:val="16"/>
        </w:rPr>
        <w:t>Vernile</w:t>
      </w:r>
      <w:proofErr w:type="spellEnd"/>
      <w:r w:rsidRPr="00AC593C">
        <w:rPr>
          <w:sz w:val="16"/>
          <w:szCs w:val="16"/>
        </w:rPr>
        <w:t xml:space="preserve"> provides examples of successful private actors in space exploration (</w:t>
      </w:r>
      <w:proofErr w:type="spellStart"/>
      <w:r w:rsidRPr="00AC593C">
        <w:rPr>
          <w:sz w:val="16"/>
          <w:szCs w:val="16"/>
        </w:rPr>
        <w:t>Vernile</w:t>
      </w:r>
      <w:proofErr w:type="spellEnd"/>
      <w:r w:rsidRPr="00AC593C">
        <w:rPr>
          <w:sz w:val="16"/>
          <w:szCs w:val="16"/>
        </w:rPr>
        <w:t>, 2018).</w:t>
      </w:r>
    </w:p>
    <w:p w14:paraId="3D6B941D" w14:textId="77777777" w:rsidR="00C96BD0" w:rsidRPr="00AC593C" w:rsidRDefault="00C96BD0" w:rsidP="00C96BD0">
      <w:pPr>
        <w:rPr>
          <w:sz w:val="16"/>
        </w:rPr>
      </w:pPr>
      <w:r w:rsidRPr="00AC593C">
        <w:rPr>
          <w:sz w:val="16"/>
        </w:rPr>
        <w:t xml:space="preserve">The current level of competition, which has developed on the space market, allows us to state the following fact. </w:t>
      </w:r>
      <w:r w:rsidRPr="00B94DAB">
        <w:rPr>
          <w:rStyle w:val="StyleUnderline"/>
          <w:highlight w:val="green"/>
        </w:rPr>
        <w:t>Private</w:t>
      </w:r>
      <w:r w:rsidRPr="00AC593C">
        <w:rPr>
          <w:rStyle w:val="StyleUnderline"/>
        </w:rPr>
        <w:t xml:space="preserve"> space </w:t>
      </w:r>
      <w:r w:rsidRPr="00B94DAB">
        <w:rPr>
          <w:rStyle w:val="StyleUnderline"/>
          <w:highlight w:val="green"/>
        </w:rPr>
        <w:t>companies</w:t>
      </w:r>
      <w:r w:rsidRPr="00AC593C">
        <w:rPr>
          <w:rStyle w:val="StyleUnderline"/>
        </w:rPr>
        <w:t xml:space="preserve"> have been able to </w:t>
      </w:r>
      <w:r w:rsidRPr="00B94DAB">
        <w:rPr>
          <w:rStyle w:val="StyleUnderline"/>
          <w:highlight w:val="green"/>
        </w:rPr>
        <w:t xml:space="preserve">compete with </w:t>
      </w:r>
      <w:r w:rsidRPr="00B94DAB">
        <w:rPr>
          <w:rStyle w:val="Emphasis"/>
          <w:highlight w:val="green"/>
        </w:rPr>
        <w:t>entire</w:t>
      </w:r>
      <w:r w:rsidRPr="00B94DAB">
        <w:rPr>
          <w:rStyle w:val="StyleUnderline"/>
          <w:highlight w:val="green"/>
        </w:rPr>
        <w:t xml:space="preserve"> </w:t>
      </w:r>
      <w:r w:rsidRPr="00B94DAB">
        <w:rPr>
          <w:rStyle w:val="Emphasis"/>
          <w:highlight w:val="green"/>
        </w:rPr>
        <w:t>states</w:t>
      </w:r>
      <w:r w:rsidRPr="00AC593C">
        <w:rPr>
          <w:rStyle w:val="StyleUnderline"/>
        </w:rPr>
        <w:t xml:space="preserve"> in launching spacecraft, transporting cargo</w:t>
      </w:r>
      <w:r w:rsidRPr="00AC593C">
        <w:rPr>
          <w:sz w:val="16"/>
        </w:rPr>
        <w:t xml:space="preserve"> to orbital stations, </w:t>
      </w:r>
      <w:r w:rsidRPr="00AC593C">
        <w:rPr>
          <w:rStyle w:val="StyleUnderline"/>
        </w:rPr>
        <w:t>and exploring space</w:t>
      </w:r>
      <w:r w:rsidRPr="00AC593C">
        <w:rPr>
          <w:sz w:val="16"/>
        </w:rPr>
        <w:t xml:space="preserve"> objects. The issue of mining on space objects, the creation of space settlements and the intensive development of the space tourism market are on the agenda.</w:t>
      </w:r>
    </w:p>
    <w:p w14:paraId="631DFFF7" w14:textId="77777777" w:rsidR="00C96BD0" w:rsidRPr="00AC593C" w:rsidRDefault="00C96BD0" w:rsidP="00C96BD0">
      <w:pPr>
        <w:rPr>
          <w:sz w:val="16"/>
        </w:rPr>
      </w:pPr>
      <w:r w:rsidRPr="00AC593C">
        <w:rPr>
          <w:sz w:val="16"/>
        </w:rPr>
        <w:t xml:space="preserve">In the 21st century, </w:t>
      </w:r>
      <w:r w:rsidRPr="00AC593C">
        <w:rPr>
          <w:rStyle w:val="StyleUnderline"/>
        </w:rPr>
        <w:t>the creation of non-governmental commercial organizations specializing in</w:t>
      </w:r>
      <w:r w:rsidRPr="00AC593C">
        <w:rPr>
          <w:sz w:val="16"/>
        </w:rPr>
        <w:t xml:space="preserve"> the field of </w:t>
      </w:r>
      <w:r w:rsidRPr="00AC593C">
        <w:rPr>
          <w:rStyle w:val="StyleUnderline"/>
        </w:rPr>
        <w:t xml:space="preserve">commercial space exploration, is regarded as </w:t>
      </w:r>
      <w:r w:rsidRPr="00AC593C">
        <w:rPr>
          <w:sz w:val="16"/>
        </w:rPr>
        <w:t xml:space="preserve">an </w:t>
      </w:r>
      <w:r w:rsidRPr="00AC593C">
        <w:rPr>
          <w:rStyle w:val="StyleUnderline"/>
        </w:rPr>
        <w:t>ordinary</w:t>
      </w:r>
      <w:r w:rsidRPr="00AC593C">
        <w:rPr>
          <w:sz w:val="16"/>
        </w:rPr>
        <w:t xml:space="preserve"> activity. They are established as parts of the universities around projects funded by private investors. For example, </w:t>
      </w:r>
      <w:proofErr w:type="spellStart"/>
      <w:r w:rsidRPr="00AC593C">
        <w:rPr>
          <w:sz w:val="16"/>
        </w:rPr>
        <w:t>Astropreneurship</w:t>
      </w:r>
      <w:proofErr w:type="spellEnd"/>
      <w:r w:rsidRPr="00AC593C">
        <w:rPr>
          <w:sz w:val="16"/>
        </w:rPr>
        <w:t xml:space="preserve"> &amp; Space Industry Club based on the MIT community (</w:t>
      </w:r>
      <w:proofErr w:type="spellStart"/>
      <w:r w:rsidRPr="00AC593C">
        <w:rPr>
          <w:sz w:val="16"/>
        </w:rPr>
        <w:t>Astropreneurship</w:t>
      </w:r>
      <w:proofErr w:type="spellEnd"/>
      <w:r w:rsidRPr="00AC593C">
        <w:rPr>
          <w:sz w:val="16"/>
        </w:rPr>
        <w:t>, 2019).</w:t>
      </w:r>
    </w:p>
    <w:p w14:paraId="10F181FF" w14:textId="77777777" w:rsidR="00C96BD0" w:rsidRPr="00AC593C" w:rsidRDefault="00C96BD0" w:rsidP="00C96BD0">
      <w:pPr>
        <w:rPr>
          <w:sz w:val="16"/>
        </w:rPr>
      </w:pPr>
      <w:r w:rsidRPr="00AC593C">
        <w:rPr>
          <w:rStyle w:val="StyleUnderline"/>
        </w:rPr>
        <w:t>Large-scale research in</w:t>
      </w:r>
      <w:r w:rsidRPr="00AC593C">
        <w:rPr>
          <w:sz w:val="16"/>
        </w:rPr>
        <w:t xml:space="preserve"> the field of </w:t>
      </w:r>
      <w:r w:rsidRPr="00AC593C">
        <w:rPr>
          <w:rStyle w:val="StyleUnderline"/>
        </w:rPr>
        <w:t>commercial space exploration</w:t>
      </w:r>
      <w:r w:rsidRPr="00AC593C">
        <w:rPr>
          <w:sz w:val="16"/>
        </w:rPr>
        <w:t xml:space="preserve">, as well as the practical results achieved, </w:t>
      </w:r>
      <w:r w:rsidRPr="00AC593C">
        <w:rPr>
          <w:rStyle w:val="StyleUnderline"/>
        </w:rPr>
        <w:t>led to</w:t>
      </w:r>
      <w:r w:rsidRPr="00AC593C">
        <w:rPr>
          <w:sz w:val="16"/>
        </w:rPr>
        <w:t xml:space="preserve"> the formation of </w:t>
      </w:r>
      <w:r w:rsidRPr="00AC593C">
        <w:rPr>
          <w:rStyle w:val="StyleUnderline"/>
        </w:rPr>
        <w:t xml:space="preserve">a new paradigm called </w:t>
      </w:r>
      <w:r w:rsidRPr="00AC593C">
        <w:rPr>
          <w:rStyle w:val="Emphasis"/>
        </w:rPr>
        <w:t>“New Space”</w:t>
      </w:r>
      <w:r w:rsidRPr="00AC593C">
        <w:rPr>
          <w:sz w:val="16"/>
        </w:rPr>
        <w:t xml:space="preserve"> ecosystem. The articles of </w:t>
      </w:r>
      <w:proofErr w:type="spellStart"/>
      <w:r w:rsidRPr="00AC593C">
        <w:rPr>
          <w:sz w:val="16"/>
        </w:rPr>
        <w:t>Deganit</w:t>
      </w:r>
      <w:proofErr w:type="spellEnd"/>
      <w:r w:rsidRPr="00AC593C">
        <w:rPr>
          <w:sz w:val="16"/>
        </w:rPr>
        <w:t xml:space="preserve"> </w:t>
      </w:r>
      <w:proofErr w:type="spellStart"/>
      <w:r w:rsidRPr="00AC593C">
        <w:rPr>
          <w:sz w:val="16"/>
        </w:rPr>
        <w:t>Paikowsky’s</w:t>
      </w:r>
      <w:proofErr w:type="spellEnd"/>
      <w:r w:rsidRPr="00AC593C">
        <w:rPr>
          <w:sz w:val="16"/>
        </w:rPr>
        <w:t xml:space="preserve"> (</w:t>
      </w:r>
      <w:proofErr w:type="spellStart"/>
      <w:r w:rsidRPr="00AC593C">
        <w:rPr>
          <w:sz w:val="16"/>
        </w:rPr>
        <w:t>Paikowsky</w:t>
      </w:r>
      <w:proofErr w:type="spellEnd"/>
      <w:r w:rsidRPr="00AC593C">
        <w:rPr>
          <w:sz w:val="16"/>
        </w:rPr>
        <w:t xml:space="preserve">, 2017), Clelia </w:t>
      </w:r>
      <w:proofErr w:type="spellStart"/>
      <w:r w:rsidRPr="00AC593C">
        <w:rPr>
          <w:sz w:val="16"/>
        </w:rPr>
        <w:t>Iacomino</w:t>
      </w:r>
      <w:proofErr w:type="spellEnd"/>
      <w:r w:rsidRPr="00AC593C">
        <w:rPr>
          <w:sz w:val="16"/>
        </w:rPr>
        <w:t xml:space="preserve"> (</w:t>
      </w:r>
      <w:proofErr w:type="spellStart"/>
      <w:r w:rsidRPr="00AC593C">
        <w:rPr>
          <w:sz w:val="16"/>
        </w:rPr>
        <w:t>Iacomino</w:t>
      </w:r>
      <w:proofErr w:type="spellEnd"/>
      <w:r w:rsidRPr="00AC593C">
        <w:rPr>
          <w:sz w:val="16"/>
        </w:rPr>
        <w:t xml:space="preserve"> &amp; Ciccarelli, 2018) et al. reveal its key meanings and the opportunities it offers in the space sector. The</w:t>
      </w:r>
      <w:r w:rsidRPr="00AC593C">
        <w:rPr>
          <w:rStyle w:val="StyleUnderline"/>
        </w:rPr>
        <w:t xml:space="preserve"> “New Space”</w:t>
      </w:r>
      <w:r w:rsidRPr="00AC593C">
        <w:rPr>
          <w:sz w:val="16"/>
        </w:rPr>
        <w:t xml:space="preserve"> ecosystem is a new vision for commercial space exploration. It </w:t>
      </w:r>
      <w:r w:rsidRPr="00AC593C">
        <w:rPr>
          <w:rStyle w:val="StyleUnderline"/>
        </w:rPr>
        <w:t>is</w:t>
      </w:r>
      <w:r w:rsidRPr="00AC593C">
        <w:rPr>
          <w:sz w:val="16"/>
        </w:rPr>
        <w:t xml:space="preserve"> the formation of </w:t>
      </w:r>
      <w:r w:rsidRPr="00AC593C">
        <w:rPr>
          <w:rStyle w:val="StyleUnderline"/>
        </w:rPr>
        <w:t>a cosmic worldview, in which</w:t>
      </w:r>
      <w:r w:rsidRPr="00AC593C">
        <w:rPr>
          <w:sz w:val="16"/>
        </w:rPr>
        <w:t xml:space="preserve"> the </w:t>
      </w:r>
      <w:r w:rsidRPr="00AC593C">
        <w:rPr>
          <w:rStyle w:val="StyleUnderline"/>
        </w:rPr>
        <w:t>near space with</w:t>
      </w:r>
      <w:r w:rsidRPr="00AC593C">
        <w:rPr>
          <w:sz w:val="16"/>
        </w:rPr>
        <w:t xml:space="preserve"> all the wealth of </w:t>
      </w:r>
      <w:r w:rsidRPr="00AC593C">
        <w:rPr>
          <w:rStyle w:val="StyleUnderline"/>
        </w:rPr>
        <w:t xml:space="preserve">its resources and capabilities, becomes a </w:t>
      </w:r>
      <w:r w:rsidRPr="00AC593C">
        <w:rPr>
          <w:rStyle w:val="Emphasis"/>
        </w:rPr>
        <w:t>part of the global economy</w:t>
      </w:r>
      <w:r w:rsidRPr="00AC593C">
        <w:rPr>
          <w:sz w:val="16"/>
        </w:rPr>
        <w:t xml:space="preserve"> and the sustainable development of the society. The </w:t>
      </w:r>
      <w:r w:rsidRPr="00AC593C">
        <w:rPr>
          <w:rStyle w:val="StyleUnderline"/>
        </w:rPr>
        <w:t>“New Space”</w:t>
      </w:r>
      <w:r w:rsidRPr="00AC593C">
        <w:rPr>
          <w:sz w:val="16"/>
        </w:rPr>
        <w:t xml:space="preserve"> ecosystem </w:t>
      </w:r>
      <w:r w:rsidRPr="00AC593C">
        <w:rPr>
          <w:rStyle w:val="StyleUnderline"/>
        </w:rPr>
        <w:t>offers</w:t>
      </w:r>
      <w:r w:rsidRPr="00AC593C">
        <w:rPr>
          <w:sz w:val="16"/>
        </w:rPr>
        <w:t xml:space="preserve"> the following ways for commercial space exploration (</w:t>
      </w:r>
      <w:proofErr w:type="spellStart"/>
      <w:r w:rsidRPr="00AC593C">
        <w:rPr>
          <w:sz w:val="16"/>
        </w:rPr>
        <w:t>Iacomino</w:t>
      </w:r>
      <w:proofErr w:type="spellEnd"/>
      <w:r w:rsidRPr="00AC593C">
        <w:rPr>
          <w:sz w:val="16"/>
        </w:rPr>
        <w:t xml:space="preserve"> &amp; Ciccarelli, 2018):</w:t>
      </w:r>
    </w:p>
    <w:p w14:paraId="1C14D042" w14:textId="77777777" w:rsidR="00C96BD0" w:rsidRPr="00AC593C" w:rsidRDefault="00C96BD0" w:rsidP="00C96BD0">
      <w:pPr>
        <w:rPr>
          <w:sz w:val="16"/>
          <w:szCs w:val="16"/>
        </w:rPr>
      </w:pPr>
      <w:r w:rsidRPr="00AC593C">
        <w:rPr>
          <w:sz w:val="16"/>
          <w:szCs w:val="16"/>
        </w:rPr>
        <w:t>1. Innovative public procurement and support schemes, which significantly expand the role of commercial actors in space exploration.</w:t>
      </w:r>
    </w:p>
    <w:p w14:paraId="6586256D" w14:textId="77777777" w:rsidR="00C96BD0" w:rsidRPr="00AC593C" w:rsidRDefault="00C96BD0" w:rsidP="00C96BD0">
      <w:pPr>
        <w:rPr>
          <w:rStyle w:val="Emphasis"/>
        </w:rPr>
      </w:pPr>
      <w:r w:rsidRPr="00AC593C">
        <w:rPr>
          <w:sz w:val="16"/>
        </w:rPr>
        <w:t xml:space="preserve">2. Attracting </w:t>
      </w:r>
      <w:r w:rsidRPr="00AC593C">
        <w:rPr>
          <w:rStyle w:val="Emphasis"/>
        </w:rPr>
        <w:t>new entrants</w:t>
      </w:r>
      <w:r w:rsidRPr="00AC593C">
        <w:rPr>
          <w:rStyle w:val="StyleUnderline"/>
        </w:rPr>
        <w:t xml:space="preserve"> in</w:t>
      </w:r>
      <w:r w:rsidRPr="00AC593C">
        <w:rPr>
          <w:sz w:val="16"/>
        </w:rPr>
        <w:t xml:space="preserve"> the </w:t>
      </w:r>
      <w:r w:rsidRPr="00AC593C">
        <w:rPr>
          <w:rStyle w:val="StyleUnderline"/>
        </w:rPr>
        <w:t>space</w:t>
      </w:r>
      <w:r w:rsidRPr="00AC593C">
        <w:rPr>
          <w:sz w:val="16"/>
        </w:rPr>
        <w:t xml:space="preserve"> sector. </w:t>
      </w:r>
      <w:proofErr w:type="gramStart"/>
      <w:r w:rsidRPr="00AC593C">
        <w:rPr>
          <w:sz w:val="16"/>
        </w:rPr>
        <w:t>First of all</w:t>
      </w:r>
      <w:proofErr w:type="gramEnd"/>
      <w:r w:rsidRPr="00AC593C">
        <w:rPr>
          <w:sz w:val="16"/>
        </w:rPr>
        <w:t xml:space="preserve">, these are </w:t>
      </w:r>
      <w:r w:rsidRPr="00B94DAB">
        <w:rPr>
          <w:rStyle w:val="StyleUnderline"/>
          <w:highlight w:val="green"/>
        </w:rPr>
        <w:t>companies</w:t>
      </w:r>
      <w:r w:rsidRPr="00AC593C">
        <w:rPr>
          <w:rStyle w:val="StyleUnderline"/>
        </w:rPr>
        <w:t xml:space="preserve"> working in</w:t>
      </w:r>
      <w:r w:rsidRPr="00AC593C">
        <w:rPr>
          <w:sz w:val="16"/>
        </w:rPr>
        <w:t xml:space="preserve"> the domain of </w:t>
      </w:r>
      <w:r w:rsidRPr="00AC593C">
        <w:rPr>
          <w:rStyle w:val="StyleUnderline"/>
        </w:rPr>
        <w:t xml:space="preserve">Information and communications technology, artificial intelligence, etc. </w:t>
      </w:r>
      <w:r w:rsidRPr="00AC593C">
        <w:rPr>
          <w:sz w:val="16"/>
        </w:rPr>
        <w:t xml:space="preserve">that </w:t>
      </w:r>
      <w:r w:rsidRPr="00B94DAB">
        <w:rPr>
          <w:rStyle w:val="StyleUnderline"/>
          <w:highlight w:val="green"/>
        </w:rPr>
        <w:t>are</w:t>
      </w:r>
      <w:r w:rsidRPr="00B94DAB">
        <w:rPr>
          <w:rStyle w:val="Emphasis"/>
          <w:highlight w:val="green"/>
        </w:rPr>
        <w:t xml:space="preserve"> expanding</w:t>
      </w:r>
      <w:r w:rsidRPr="00AC593C">
        <w:rPr>
          <w:sz w:val="16"/>
        </w:rPr>
        <w:t xml:space="preserve"> their research </w:t>
      </w:r>
      <w:r w:rsidRPr="00B94DAB">
        <w:rPr>
          <w:rStyle w:val="StyleUnderline"/>
          <w:highlight w:val="green"/>
        </w:rPr>
        <w:t>in</w:t>
      </w:r>
      <w:r w:rsidRPr="00AC593C">
        <w:rPr>
          <w:rStyle w:val="StyleUnderline"/>
        </w:rPr>
        <w:t xml:space="preserve"> </w:t>
      </w:r>
      <w:r w:rsidRPr="00B94DAB">
        <w:rPr>
          <w:rStyle w:val="StyleUnderline"/>
          <w:highlight w:val="green"/>
        </w:rPr>
        <w:t>space</w:t>
      </w:r>
      <w:r w:rsidRPr="00AC593C">
        <w:rPr>
          <w:rStyle w:val="StyleUnderline"/>
        </w:rPr>
        <w:t xml:space="preserve"> markets. </w:t>
      </w:r>
      <w:r w:rsidRPr="00B94DAB">
        <w:rPr>
          <w:rStyle w:val="StyleUnderline"/>
          <w:highlight w:val="green"/>
        </w:rPr>
        <w:t xml:space="preserve">They offer </w:t>
      </w:r>
      <w:r w:rsidRPr="00B94DAB">
        <w:rPr>
          <w:rStyle w:val="Emphasis"/>
          <w:highlight w:val="green"/>
        </w:rPr>
        <w:t>innovative</w:t>
      </w:r>
      <w:r w:rsidRPr="00AC593C">
        <w:rPr>
          <w:rStyle w:val="Emphasis"/>
        </w:rPr>
        <w:t xml:space="preserve"> business </w:t>
      </w:r>
      <w:r w:rsidRPr="00B94DAB">
        <w:rPr>
          <w:rStyle w:val="Emphasis"/>
          <w:highlight w:val="green"/>
        </w:rPr>
        <w:t>models</w:t>
      </w:r>
      <w:r w:rsidRPr="00B94DAB">
        <w:rPr>
          <w:rStyle w:val="StyleUnderline"/>
          <w:highlight w:val="green"/>
        </w:rPr>
        <w:t xml:space="preserve"> and </w:t>
      </w:r>
      <w:r w:rsidRPr="00B94DAB">
        <w:rPr>
          <w:rStyle w:val="Emphasis"/>
          <w:highlight w:val="green"/>
        </w:rPr>
        <w:t>new solutions</w:t>
      </w:r>
      <w:r w:rsidRPr="00AC593C">
        <w:rPr>
          <w:rStyle w:val="Emphasis"/>
        </w:rPr>
        <w:t xml:space="preserve"> to space commercialization.</w:t>
      </w:r>
    </w:p>
    <w:p w14:paraId="6656C24D" w14:textId="77777777" w:rsidR="00C96BD0" w:rsidRPr="00AC593C" w:rsidRDefault="00C96BD0" w:rsidP="00C96BD0">
      <w:pPr>
        <w:rPr>
          <w:sz w:val="16"/>
        </w:rPr>
      </w:pPr>
      <w:r w:rsidRPr="00AC593C">
        <w:rPr>
          <w:sz w:val="16"/>
        </w:rPr>
        <w:t xml:space="preserve">3. </w:t>
      </w:r>
      <w:r w:rsidRPr="00AC593C">
        <w:rPr>
          <w:rStyle w:val="Emphasis"/>
        </w:rPr>
        <w:t>Innovative</w:t>
      </w:r>
      <w:r w:rsidRPr="00AC593C">
        <w:rPr>
          <w:sz w:val="16"/>
        </w:rPr>
        <w:t xml:space="preserve"> industrial </w:t>
      </w:r>
      <w:r w:rsidRPr="00AC593C">
        <w:rPr>
          <w:rStyle w:val="Emphasis"/>
        </w:rPr>
        <w:t>approaches</w:t>
      </w:r>
      <w:r w:rsidRPr="00AC593C">
        <w:rPr>
          <w:rStyle w:val="StyleUnderline"/>
        </w:rPr>
        <w:t xml:space="preserve"> based on </w:t>
      </w:r>
      <w:r w:rsidRPr="00AC593C">
        <w:rPr>
          <w:rStyle w:val="Emphasis"/>
        </w:rPr>
        <w:t>new</w:t>
      </w:r>
      <w:r w:rsidRPr="00AC593C">
        <w:rPr>
          <w:rStyle w:val="StyleUnderline"/>
        </w:rPr>
        <w:t xml:space="preserve"> </w:t>
      </w:r>
      <w:r w:rsidRPr="00AC593C">
        <w:rPr>
          <w:rStyle w:val="Emphasis"/>
        </w:rPr>
        <w:t>processes, methods, and industrial organization</w:t>
      </w:r>
      <w:r w:rsidRPr="00AC593C">
        <w:rPr>
          <w:rStyle w:val="StyleUnderline"/>
        </w:rPr>
        <w:t xml:space="preserve"> for</w:t>
      </w:r>
      <w:r w:rsidRPr="00AC593C">
        <w:rPr>
          <w:sz w:val="16"/>
        </w:rPr>
        <w:t xml:space="preserve"> the development and production of </w:t>
      </w:r>
      <w:r w:rsidRPr="00AC593C">
        <w:rPr>
          <w:rStyle w:val="StyleUnderline"/>
        </w:rPr>
        <w:t>space systems</w:t>
      </w:r>
      <w:r w:rsidRPr="00AC593C">
        <w:rPr>
          <w:sz w:val="16"/>
        </w:rPr>
        <w:t xml:space="preserve"> or launchers.</w:t>
      </w:r>
    </w:p>
    <w:p w14:paraId="49861092" w14:textId="77777777" w:rsidR="005D2463" w:rsidRDefault="00C96BD0" w:rsidP="00C96BD0">
      <w:pPr>
        <w:rPr>
          <w:sz w:val="16"/>
        </w:rPr>
      </w:pPr>
      <w:r w:rsidRPr="00AC593C">
        <w:rPr>
          <w:sz w:val="16"/>
        </w:rPr>
        <w:t xml:space="preserve">4. </w:t>
      </w:r>
      <w:r w:rsidRPr="00B94DAB">
        <w:rPr>
          <w:rStyle w:val="Emphasis"/>
          <w:highlight w:val="green"/>
        </w:rPr>
        <w:t>Disruptive market solutions</w:t>
      </w:r>
      <w:r w:rsidRPr="00AC593C">
        <w:rPr>
          <w:sz w:val="16"/>
        </w:rPr>
        <w:t xml:space="preserve">, </w:t>
      </w:r>
      <w:r w:rsidRPr="00AC593C">
        <w:rPr>
          <w:rStyle w:val="StyleUnderline"/>
        </w:rPr>
        <w:t>which</w:t>
      </w:r>
      <w:r w:rsidRPr="00AC593C">
        <w:rPr>
          <w:sz w:val="16"/>
        </w:rPr>
        <w:t xml:space="preserve"> significantly </w:t>
      </w:r>
      <w:r w:rsidRPr="00B94DAB">
        <w:rPr>
          <w:rStyle w:val="Emphasis"/>
          <w:highlight w:val="green"/>
        </w:rPr>
        <w:t>reduce</w:t>
      </w:r>
      <w:r w:rsidRPr="00AC593C">
        <w:rPr>
          <w:sz w:val="16"/>
        </w:rPr>
        <w:t xml:space="preserve"> commercial space exploration </w:t>
      </w:r>
      <w:r w:rsidRPr="00B94DAB">
        <w:rPr>
          <w:rStyle w:val="Emphasis"/>
          <w:highlight w:val="green"/>
        </w:rPr>
        <w:t>prices</w:t>
      </w:r>
      <w:r w:rsidRPr="00AC593C">
        <w:rPr>
          <w:sz w:val="16"/>
        </w:rPr>
        <w:t xml:space="preserve">, </w:t>
      </w:r>
      <w:r w:rsidRPr="00B94DAB">
        <w:rPr>
          <w:rStyle w:val="Emphasis"/>
          <w:highlight w:val="green"/>
        </w:rPr>
        <w:t>increase</w:t>
      </w:r>
      <w:r w:rsidRPr="00AC593C">
        <w:rPr>
          <w:sz w:val="16"/>
        </w:rPr>
        <w:t xml:space="preserve"> labor </w:t>
      </w:r>
      <w:r w:rsidRPr="00B94DAB">
        <w:rPr>
          <w:rStyle w:val="Emphasis"/>
          <w:highlight w:val="green"/>
        </w:rPr>
        <w:t>productivity</w:t>
      </w:r>
      <w:r w:rsidRPr="00AC593C">
        <w:rPr>
          <w:sz w:val="16"/>
        </w:rPr>
        <w:t xml:space="preserve">, </w:t>
      </w:r>
    </w:p>
    <w:p w14:paraId="4055A41D" w14:textId="77777777" w:rsidR="005D2463" w:rsidRDefault="005D2463" w:rsidP="00C96BD0">
      <w:pPr>
        <w:rPr>
          <w:sz w:val="16"/>
        </w:rPr>
      </w:pPr>
    </w:p>
    <w:p w14:paraId="2968FFE8" w14:textId="37367C91" w:rsidR="00C96BD0" w:rsidRPr="00AC593C" w:rsidRDefault="00C96BD0" w:rsidP="00C96BD0">
      <w:pPr>
        <w:rPr>
          <w:sz w:val="16"/>
        </w:rPr>
      </w:pPr>
      <w:r w:rsidRPr="00B94DAB">
        <w:rPr>
          <w:rStyle w:val="Emphasis"/>
          <w:highlight w:val="green"/>
        </w:rPr>
        <w:t>provide new</w:t>
      </w:r>
      <w:r w:rsidRPr="00AC593C">
        <w:rPr>
          <w:sz w:val="16"/>
        </w:rPr>
        <w:t xml:space="preserve"> types of </w:t>
      </w:r>
      <w:r w:rsidRPr="00B94DAB">
        <w:rPr>
          <w:rStyle w:val="Emphasis"/>
          <w:highlight w:val="green"/>
        </w:rPr>
        <w:t>services</w:t>
      </w:r>
      <w:r w:rsidRPr="00AC593C">
        <w:rPr>
          <w:sz w:val="16"/>
        </w:rPr>
        <w:t>, etc.</w:t>
      </w:r>
    </w:p>
    <w:p w14:paraId="3C2E2B64" w14:textId="77777777" w:rsidR="00C96BD0" w:rsidRPr="00AC593C" w:rsidRDefault="00C96BD0" w:rsidP="00C96BD0">
      <w:pPr>
        <w:rPr>
          <w:sz w:val="16"/>
        </w:rPr>
      </w:pPr>
      <w:r w:rsidRPr="00AC593C">
        <w:rPr>
          <w:sz w:val="16"/>
        </w:rPr>
        <w:t xml:space="preserve">5. </w:t>
      </w:r>
      <w:r w:rsidRPr="00B94DAB">
        <w:rPr>
          <w:rStyle w:val="Emphasis"/>
          <w:highlight w:val="green"/>
        </w:rPr>
        <w:t>Substantial</w:t>
      </w:r>
      <w:r w:rsidRPr="00AC593C">
        <w:rPr>
          <w:rStyle w:val="Emphasis"/>
        </w:rPr>
        <w:t xml:space="preserve"> private </w:t>
      </w:r>
      <w:r w:rsidRPr="00B94DAB">
        <w:rPr>
          <w:rStyle w:val="Emphasis"/>
          <w:highlight w:val="green"/>
        </w:rPr>
        <w:t>investment</w:t>
      </w:r>
      <w:r w:rsidRPr="00AC593C">
        <w:rPr>
          <w:rStyle w:val="StyleUnderline"/>
        </w:rPr>
        <w:t xml:space="preserve"> from different sources</w:t>
      </w:r>
      <w:r w:rsidRPr="00AC593C">
        <w:rPr>
          <w:sz w:val="16"/>
        </w:rPr>
        <w:t xml:space="preserve"> and </w:t>
      </w:r>
      <w:r w:rsidRPr="00B94DAB">
        <w:rPr>
          <w:rStyle w:val="StyleUnderline"/>
          <w:highlight w:val="green"/>
        </w:rPr>
        <w:t>involving</w:t>
      </w:r>
      <w:r w:rsidRPr="00AC593C">
        <w:rPr>
          <w:rStyle w:val="StyleUnderline"/>
        </w:rPr>
        <w:t xml:space="preserve"> </w:t>
      </w:r>
      <w:r w:rsidRPr="00AC593C">
        <w:rPr>
          <w:rStyle w:val="Emphasis"/>
        </w:rPr>
        <w:t xml:space="preserve">different </w:t>
      </w:r>
      <w:r w:rsidRPr="00B94DAB">
        <w:rPr>
          <w:rStyle w:val="Emphasis"/>
          <w:highlight w:val="green"/>
        </w:rPr>
        <w:t>funding</w:t>
      </w:r>
      <w:r w:rsidRPr="00AC593C">
        <w:rPr>
          <w:rStyle w:val="Emphasis"/>
        </w:rPr>
        <w:t xml:space="preserve"> mechanisms.</w:t>
      </w:r>
      <w:r w:rsidRPr="00AC593C">
        <w:rPr>
          <w:sz w:val="16"/>
        </w:rPr>
        <w:t xml:space="preserve"> For instance, </w:t>
      </w:r>
      <w:r w:rsidRPr="00AC593C">
        <w:rPr>
          <w:rStyle w:val="StyleUnderline"/>
        </w:rPr>
        <w:t xml:space="preserve">these are </w:t>
      </w:r>
      <w:r w:rsidRPr="00B94DAB">
        <w:rPr>
          <w:rStyle w:val="StyleUnderline"/>
          <w:highlight w:val="green"/>
        </w:rPr>
        <w:t>private fortunes, v</w:t>
      </w:r>
      <w:r w:rsidRPr="00AC593C">
        <w:rPr>
          <w:rStyle w:val="StyleUnderline"/>
        </w:rPr>
        <w:t xml:space="preserve">enture </w:t>
      </w:r>
      <w:r w:rsidRPr="00B94DAB">
        <w:rPr>
          <w:rStyle w:val="StyleUnderline"/>
          <w:highlight w:val="green"/>
        </w:rPr>
        <w:t>c</w:t>
      </w:r>
      <w:r w:rsidRPr="00AC593C">
        <w:rPr>
          <w:rStyle w:val="StyleUnderline"/>
        </w:rPr>
        <w:t xml:space="preserve">apital firms, business </w:t>
      </w:r>
      <w:r w:rsidRPr="00B94DAB">
        <w:rPr>
          <w:rStyle w:val="StyleUnderline"/>
          <w:highlight w:val="green"/>
        </w:rPr>
        <w:t>angels</w:t>
      </w:r>
      <w:r w:rsidRPr="00AC593C">
        <w:rPr>
          <w:rStyle w:val="StyleUnderline"/>
        </w:rPr>
        <w:t xml:space="preserve">, </w:t>
      </w:r>
      <w:r w:rsidRPr="00B94DAB">
        <w:rPr>
          <w:rStyle w:val="StyleUnderline"/>
          <w:highlight w:val="green"/>
        </w:rPr>
        <w:t>private equity</w:t>
      </w:r>
      <w:r w:rsidRPr="00AC593C">
        <w:rPr>
          <w:rStyle w:val="StyleUnderline"/>
        </w:rPr>
        <w:t xml:space="preserve"> companies, or </w:t>
      </w:r>
      <w:r w:rsidRPr="00B94DAB">
        <w:rPr>
          <w:rStyle w:val="StyleUnderline"/>
          <w:highlight w:val="green"/>
        </w:rPr>
        <w:t>banks</w:t>
      </w:r>
      <w:r w:rsidRPr="00AC593C">
        <w:rPr>
          <w:sz w:val="16"/>
        </w:rPr>
        <w:t>, etc.</w:t>
      </w:r>
    </w:p>
    <w:p w14:paraId="52437970" w14:textId="77777777" w:rsidR="00C96BD0" w:rsidRPr="00AC593C" w:rsidRDefault="00C96BD0" w:rsidP="00C96BD0">
      <w:pPr>
        <w:rPr>
          <w:rStyle w:val="StyleUnderline"/>
        </w:rPr>
      </w:pPr>
      <w:r w:rsidRPr="00AC593C">
        <w:rPr>
          <w:sz w:val="16"/>
        </w:rPr>
        <w:t xml:space="preserve">6. </w:t>
      </w:r>
      <w:r w:rsidRPr="00AC593C">
        <w:rPr>
          <w:rStyle w:val="StyleUnderline"/>
        </w:rPr>
        <w:t xml:space="preserve">Involvement of an </w:t>
      </w:r>
      <w:r w:rsidRPr="00B94DAB">
        <w:rPr>
          <w:rStyle w:val="StyleUnderline"/>
          <w:highlight w:val="green"/>
        </w:rPr>
        <w:t>increasing</w:t>
      </w:r>
      <w:r w:rsidRPr="00AC593C">
        <w:rPr>
          <w:rStyle w:val="StyleUnderline"/>
        </w:rPr>
        <w:t xml:space="preserve"> number of space-faring </w:t>
      </w:r>
      <w:r w:rsidRPr="00B94DAB">
        <w:rPr>
          <w:rStyle w:val="StyleUnderline"/>
          <w:highlight w:val="green"/>
        </w:rPr>
        <w:t>nations</w:t>
      </w:r>
      <w:r w:rsidRPr="00AC593C">
        <w:rPr>
          <w:sz w:val="16"/>
        </w:rPr>
        <w:t xml:space="preserve"> investing </w:t>
      </w:r>
      <w:r w:rsidRPr="00AC593C">
        <w:rPr>
          <w:rStyle w:val="StyleUnderline"/>
        </w:rPr>
        <w:t>in</w:t>
      </w:r>
      <w:r w:rsidRPr="00AC593C">
        <w:rPr>
          <w:sz w:val="16"/>
        </w:rPr>
        <w:t xml:space="preserve"> the acquisition of turnkey </w:t>
      </w:r>
      <w:r w:rsidRPr="00AC593C">
        <w:rPr>
          <w:rStyle w:val="StyleUnderline"/>
        </w:rPr>
        <w:t>space capabilities or</w:t>
      </w:r>
      <w:r w:rsidRPr="00AC593C">
        <w:rPr>
          <w:sz w:val="16"/>
        </w:rPr>
        <w:t xml:space="preserve"> even in the development of </w:t>
      </w:r>
      <w:r w:rsidRPr="00AC593C">
        <w:rPr>
          <w:rStyle w:val="StyleUnderline"/>
        </w:rPr>
        <w:t>a domestic space industrial base</w:t>
      </w:r>
      <w:r w:rsidRPr="00AC593C">
        <w:rPr>
          <w:sz w:val="16"/>
        </w:rPr>
        <w:t xml:space="preserve">. This </w:t>
      </w:r>
      <w:r w:rsidRPr="00AC593C">
        <w:rPr>
          <w:rStyle w:val="Emphasis"/>
        </w:rPr>
        <w:t>expands</w:t>
      </w:r>
      <w:r w:rsidRPr="00AC593C">
        <w:rPr>
          <w:sz w:val="16"/>
        </w:rPr>
        <w:t xml:space="preserve"> the </w:t>
      </w:r>
      <w:r w:rsidRPr="00AC593C">
        <w:rPr>
          <w:rStyle w:val="Emphasis"/>
        </w:rPr>
        <w:t>space markets</w:t>
      </w:r>
      <w:r w:rsidRPr="00AC593C">
        <w:rPr>
          <w:rStyle w:val="StyleUnderline"/>
        </w:rPr>
        <w:t xml:space="preserve"> and </w:t>
      </w:r>
      <w:r w:rsidRPr="00B94DAB">
        <w:rPr>
          <w:rStyle w:val="Emphasis"/>
          <w:highlight w:val="green"/>
        </w:rPr>
        <w:t>makes it more competitive</w:t>
      </w:r>
      <w:r w:rsidRPr="00AC593C">
        <w:rPr>
          <w:rStyle w:val="Emphasis"/>
        </w:rPr>
        <w:t>.</w:t>
      </w:r>
    </w:p>
    <w:p w14:paraId="01969CED" w14:textId="77777777" w:rsidR="00C96BD0" w:rsidRPr="00AC593C" w:rsidRDefault="00C96BD0" w:rsidP="00C96BD0">
      <w:pPr>
        <w:rPr>
          <w:sz w:val="16"/>
          <w:szCs w:val="16"/>
        </w:rPr>
      </w:pPr>
      <w:r w:rsidRPr="00AC593C">
        <w:rPr>
          <w:sz w:val="16"/>
          <w:szCs w:val="16"/>
        </w:rPr>
        <w:t>The analysis of the research and advances in commercial space exploration allows us to draw the following conclusions:</w:t>
      </w:r>
    </w:p>
    <w:p w14:paraId="0A0EDE68" w14:textId="77777777" w:rsidR="00C96BD0" w:rsidRPr="00AC593C" w:rsidRDefault="00C96BD0" w:rsidP="00C96BD0">
      <w:pPr>
        <w:rPr>
          <w:rStyle w:val="StyleUnderline"/>
        </w:rPr>
      </w:pPr>
      <w:r w:rsidRPr="00AC593C">
        <w:rPr>
          <w:sz w:val="16"/>
        </w:rPr>
        <w:t xml:space="preserve">1. In fact, </w:t>
      </w:r>
      <w:r w:rsidRPr="00AC593C">
        <w:rPr>
          <w:rStyle w:val="StyleUnderline"/>
        </w:rPr>
        <w:t xml:space="preserve">the </w:t>
      </w:r>
      <w:r w:rsidRPr="00B94DAB">
        <w:rPr>
          <w:rStyle w:val="StyleUnderline"/>
          <w:highlight w:val="green"/>
        </w:rPr>
        <w:t>space market</w:t>
      </w:r>
      <w:r w:rsidRPr="00AC593C">
        <w:rPr>
          <w:rStyle w:val="StyleUnderline"/>
        </w:rPr>
        <w:t xml:space="preserve"> </w:t>
      </w:r>
      <w:r w:rsidRPr="00AC593C">
        <w:rPr>
          <w:rStyle w:val="Emphasis"/>
        </w:rPr>
        <w:t>has already been created.</w:t>
      </w:r>
      <w:r w:rsidRPr="00AC593C">
        <w:rPr>
          <w:rStyle w:val="StyleUnderline"/>
        </w:rPr>
        <w:t xml:space="preserve"> It is</w:t>
      </w:r>
      <w:r w:rsidRPr="00AC593C">
        <w:rPr>
          <w:sz w:val="16"/>
        </w:rPr>
        <w:t xml:space="preserve"> currently </w:t>
      </w:r>
      <w:r w:rsidRPr="00AC593C">
        <w:rPr>
          <w:rStyle w:val="StyleUnderline"/>
        </w:rPr>
        <w:t>undergoing</w:t>
      </w:r>
      <w:r w:rsidRPr="00AC593C">
        <w:rPr>
          <w:rStyle w:val="Emphasis"/>
        </w:rPr>
        <w:t xml:space="preserve"> continuous development</w:t>
      </w:r>
      <w:r w:rsidRPr="00AC593C">
        <w:rPr>
          <w:rStyle w:val="StyleUnderline"/>
        </w:rPr>
        <w:t xml:space="preserve"> that </w:t>
      </w:r>
      <w:r w:rsidRPr="00B94DAB">
        <w:rPr>
          <w:rStyle w:val="StyleUnderline"/>
          <w:highlight w:val="green"/>
        </w:rPr>
        <w:t xml:space="preserve">will </w:t>
      </w:r>
      <w:r w:rsidRPr="00B94DAB">
        <w:rPr>
          <w:rStyle w:val="Emphasis"/>
          <w:highlight w:val="green"/>
        </w:rPr>
        <w:t>integrate</w:t>
      </w:r>
      <w:r w:rsidRPr="00AC593C">
        <w:rPr>
          <w:sz w:val="16"/>
        </w:rPr>
        <w:t xml:space="preserve"> the </w:t>
      </w:r>
      <w:r w:rsidRPr="00B94DAB">
        <w:rPr>
          <w:rStyle w:val="Emphasis"/>
          <w:highlight w:val="green"/>
        </w:rPr>
        <w:t>resources</w:t>
      </w:r>
      <w:r w:rsidRPr="00AC593C">
        <w:rPr>
          <w:rStyle w:val="StyleUnderline"/>
        </w:rPr>
        <w:t xml:space="preserve"> and capabilities </w:t>
      </w:r>
      <w:r w:rsidRPr="00AC593C">
        <w:rPr>
          <w:rStyle w:val="Emphasis"/>
        </w:rPr>
        <w:t>of</w:t>
      </w:r>
      <w:r w:rsidRPr="00AC593C">
        <w:rPr>
          <w:sz w:val="16"/>
        </w:rPr>
        <w:t xml:space="preserve"> the </w:t>
      </w:r>
      <w:r w:rsidRPr="00AC593C">
        <w:rPr>
          <w:rStyle w:val="Emphasis"/>
        </w:rPr>
        <w:t>near space</w:t>
      </w:r>
      <w:r w:rsidRPr="00AC593C">
        <w:rPr>
          <w:rStyle w:val="StyleUnderline"/>
        </w:rPr>
        <w:t xml:space="preserve"> </w:t>
      </w:r>
      <w:r w:rsidRPr="00B94DAB">
        <w:rPr>
          <w:rStyle w:val="StyleUnderline"/>
          <w:highlight w:val="green"/>
        </w:rPr>
        <w:t>into the</w:t>
      </w:r>
      <w:r w:rsidRPr="00AC593C">
        <w:rPr>
          <w:rStyle w:val="StyleUnderline"/>
        </w:rPr>
        <w:t xml:space="preserve"> global </w:t>
      </w:r>
      <w:r w:rsidRPr="00B94DAB">
        <w:rPr>
          <w:rStyle w:val="StyleUnderline"/>
          <w:highlight w:val="green"/>
        </w:rPr>
        <w:t>economy</w:t>
      </w:r>
      <w:r w:rsidRPr="00AC593C">
        <w:rPr>
          <w:rStyle w:val="StyleUnderline"/>
        </w:rPr>
        <w:t xml:space="preserve"> over the next decade.</w:t>
      </w:r>
    </w:p>
    <w:p w14:paraId="7776F8FF" w14:textId="77777777" w:rsidR="00C96BD0" w:rsidRPr="00AC593C" w:rsidRDefault="00C96BD0" w:rsidP="00C96BD0">
      <w:pPr>
        <w:rPr>
          <w:rStyle w:val="StyleUnderline"/>
        </w:rPr>
      </w:pPr>
      <w:r w:rsidRPr="00AC593C">
        <w:rPr>
          <w:sz w:val="16"/>
        </w:rPr>
        <w:t xml:space="preserve">2. </w:t>
      </w:r>
      <w:r w:rsidRPr="00AC593C">
        <w:rPr>
          <w:rStyle w:val="StyleUnderline"/>
        </w:rPr>
        <w:t>A new paradigm</w:t>
      </w:r>
      <w:r w:rsidRPr="00AC593C">
        <w:rPr>
          <w:sz w:val="16"/>
        </w:rPr>
        <w:t xml:space="preserve">, denoted by the term “New Space” ecosystem, </w:t>
      </w:r>
      <w:r w:rsidRPr="00AC593C">
        <w:rPr>
          <w:rStyle w:val="StyleUnderline"/>
        </w:rPr>
        <w:t xml:space="preserve">is at the heart of the created space market. The “New Space” ecosystem is a </w:t>
      </w:r>
      <w:r w:rsidRPr="00AC593C">
        <w:rPr>
          <w:rStyle w:val="Emphasis"/>
        </w:rPr>
        <w:t>step</w:t>
      </w:r>
      <w:r w:rsidRPr="00AC593C">
        <w:rPr>
          <w:rStyle w:val="StyleUnderline"/>
        </w:rPr>
        <w:t xml:space="preserve"> </w:t>
      </w:r>
      <w:r w:rsidRPr="00AC593C">
        <w:rPr>
          <w:rStyle w:val="Emphasis"/>
        </w:rPr>
        <w:t>towards</w:t>
      </w:r>
      <w:r w:rsidRPr="00AC593C">
        <w:rPr>
          <w:sz w:val="16"/>
        </w:rPr>
        <w:t xml:space="preserve"> the formation of </w:t>
      </w:r>
      <w:r w:rsidRPr="00AC593C">
        <w:rPr>
          <w:rStyle w:val="Emphasis"/>
        </w:rPr>
        <w:t>cosmic thinking</w:t>
      </w:r>
      <w:r w:rsidRPr="00AC593C">
        <w:rPr>
          <w:sz w:val="16"/>
        </w:rPr>
        <w:t xml:space="preserve">, </w:t>
      </w:r>
      <w:r w:rsidRPr="00AC593C">
        <w:rPr>
          <w:rStyle w:val="StyleUnderline"/>
        </w:rPr>
        <w:t>in which outer space, with its resources and capabilities, is considered</w:t>
      </w:r>
      <w:r w:rsidRPr="00AC593C">
        <w:rPr>
          <w:sz w:val="16"/>
        </w:rPr>
        <w:t xml:space="preserve"> as </w:t>
      </w:r>
      <w:r w:rsidRPr="00AC593C">
        <w:rPr>
          <w:rStyle w:val="StyleUnderline"/>
        </w:rPr>
        <w:t>a sphere of human activities.</w:t>
      </w:r>
    </w:p>
    <w:p w14:paraId="2A3B4357" w14:textId="77777777" w:rsidR="00C96BD0" w:rsidRPr="00AC593C" w:rsidRDefault="00C96BD0" w:rsidP="00C96BD0">
      <w:pPr>
        <w:rPr>
          <w:sz w:val="16"/>
        </w:rPr>
      </w:pPr>
      <w:r w:rsidRPr="00AC593C">
        <w:rPr>
          <w:sz w:val="16"/>
        </w:rPr>
        <w:t xml:space="preserve">3. </w:t>
      </w:r>
      <w:r w:rsidRPr="00AC593C">
        <w:rPr>
          <w:rStyle w:val="Emphasis"/>
        </w:rPr>
        <w:t>Space market regulates space law</w:t>
      </w:r>
      <w:r w:rsidRPr="00AC593C">
        <w:rPr>
          <w:sz w:val="16"/>
        </w:rPr>
        <w:t xml:space="preserve">, which is constantly evolving. The space law develops within the bounds of international law. In essence, </w:t>
      </w:r>
      <w:r w:rsidRPr="00AC593C">
        <w:rPr>
          <w:rStyle w:val="StyleUnderline"/>
        </w:rPr>
        <w:t xml:space="preserve">the space market is </w:t>
      </w:r>
      <w:r w:rsidRPr="00AC593C">
        <w:rPr>
          <w:rStyle w:val="Emphasis"/>
        </w:rPr>
        <w:t>integrated</w:t>
      </w:r>
      <w:r w:rsidRPr="00AC593C">
        <w:rPr>
          <w:rStyle w:val="StyleUnderline"/>
        </w:rPr>
        <w:t xml:space="preserve"> into the </w:t>
      </w:r>
      <w:r w:rsidRPr="00AC593C">
        <w:rPr>
          <w:rStyle w:val="Emphasis"/>
        </w:rPr>
        <w:t>international</w:t>
      </w:r>
      <w:r w:rsidRPr="00AC593C">
        <w:rPr>
          <w:rStyle w:val="StyleUnderline"/>
        </w:rPr>
        <w:t xml:space="preserve"> </w:t>
      </w:r>
      <w:r w:rsidRPr="00AC593C">
        <w:rPr>
          <w:rStyle w:val="Emphasis"/>
        </w:rPr>
        <w:t>legal</w:t>
      </w:r>
      <w:r w:rsidRPr="00AC593C">
        <w:rPr>
          <w:rStyle w:val="StyleUnderline"/>
        </w:rPr>
        <w:t xml:space="preserve"> </w:t>
      </w:r>
      <w:r w:rsidRPr="00AC593C">
        <w:rPr>
          <w:rStyle w:val="Emphasis"/>
        </w:rPr>
        <w:t>field</w:t>
      </w:r>
      <w:r w:rsidRPr="00AC593C">
        <w:rPr>
          <w:sz w:val="16"/>
        </w:rPr>
        <w:t xml:space="preserve"> and is governed by its laws.</w:t>
      </w:r>
    </w:p>
    <w:p w14:paraId="27F093CC" w14:textId="5362B401" w:rsidR="00C96BD0" w:rsidRPr="00C96BD0" w:rsidRDefault="00C96BD0" w:rsidP="00C96BD0">
      <w:pPr>
        <w:pStyle w:val="Heading4"/>
      </w:pPr>
      <w:r w:rsidRPr="00AC593C">
        <w:t xml:space="preserve">Space colonization solves otherwise </w:t>
      </w:r>
      <w:r w:rsidRPr="00AC593C">
        <w:rPr>
          <w:u w:val="single"/>
        </w:rPr>
        <w:t>inevitable</w:t>
      </w:r>
      <w:r w:rsidRPr="00AC593C">
        <w:t xml:space="preserve"> extinction. </w:t>
      </w:r>
    </w:p>
    <w:p w14:paraId="4DAA0B11" w14:textId="77777777" w:rsidR="00C96BD0" w:rsidRPr="00AC593C" w:rsidRDefault="00C96BD0" w:rsidP="00C96BD0">
      <w:proofErr w:type="spellStart"/>
      <w:r w:rsidRPr="00AC593C">
        <w:rPr>
          <w:rStyle w:val="Style13ptBold"/>
        </w:rPr>
        <w:t>Zarkadakis</w:t>
      </w:r>
      <w:proofErr w:type="spellEnd"/>
      <w:r w:rsidRPr="00AC593C">
        <w:rPr>
          <w:rStyle w:val="Style13ptBold"/>
        </w:rPr>
        <w:t xml:space="preserve"> 19 </w:t>
      </w:r>
      <w:r w:rsidRPr="00AC593C">
        <w:t xml:space="preserve">[George; December 26; Ph.D. in Artificial Intelligence; George </w:t>
      </w:r>
      <w:proofErr w:type="spellStart"/>
      <w:r w:rsidRPr="00AC593C">
        <w:t>Zardakis</w:t>
      </w:r>
      <w:proofErr w:type="spellEnd"/>
      <w:r w:rsidRPr="00AC593C">
        <w:t xml:space="preserve">, “Abandoning the metropolis: space </w:t>
      </w:r>
      <w:proofErr w:type="spellStart"/>
      <w:r w:rsidRPr="00AC593C">
        <w:t>colonisation</w:t>
      </w:r>
      <w:proofErr w:type="spellEnd"/>
      <w:r w:rsidRPr="00AC593C">
        <w:t xml:space="preserve"> as the new imperative,” </w:t>
      </w:r>
      <w:hyperlink r:id="rId8" w:history="1">
        <w:r w:rsidRPr="00AC593C">
          <w:rPr>
            <w:rStyle w:val="Hyperlink"/>
          </w:rPr>
          <w:t>https://georgezarkadakis.com/2019/12/26/abandoning-the-metropolis-space-colonisation-as-the-new-imperative/</w:t>
        </w:r>
      </w:hyperlink>
      <w:r w:rsidRPr="00AC593C">
        <w:t>]</w:t>
      </w:r>
    </w:p>
    <w:p w14:paraId="0F777C2C" w14:textId="77777777" w:rsidR="00C96BD0" w:rsidRDefault="00C96BD0" w:rsidP="00C96BD0">
      <w:pPr>
        <w:rPr>
          <w:sz w:val="16"/>
        </w:rPr>
      </w:pPr>
      <w:r w:rsidRPr="00AC593C">
        <w:rPr>
          <w:rStyle w:val="StyleUnderline"/>
        </w:rPr>
        <w:t>Space colonization is</w:t>
      </w:r>
      <w:r w:rsidRPr="00AC593C">
        <w:rPr>
          <w:sz w:val="16"/>
        </w:rPr>
        <w:t xml:space="preserve"> not only </w:t>
      </w:r>
      <w:r w:rsidRPr="00AC593C">
        <w:rPr>
          <w:rStyle w:val="StyleUnderline"/>
        </w:rPr>
        <w:t>the subject of</w:t>
      </w:r>
      <w:r w:rsidRPr="00AC593C">
        <w:rPr>
          <w:sz w:val="16"/>
        </w:rPr>
        <w:t xml:space="preserve"> fiction but of </w:t>
      </w:r>
      <w:r w:rsidRPr="00AC593C">
        <w:rPr>
          <w:rStyle w:val="Emphasis"/>
        </w:rPr>
        <w:t>serious science</w:t>
      </w:r>
      <w:r w:rsidRPr="00AC593C">
        <w:rPr>
          <w:sz w:val="16"/>
        </w:rPr>
        <w:t xml:space="preserve"> too. The late physicist Stephen Hawking argued that </w:t>
      </w:r>
      <w:r w:rsidRPr="00B94DAB">
        <w:rPr>
          <w:rStyle w:val="StyleUnderline"/>
          <w:highlight w:val="green"/>
        </w:rPr>
        <w:t>unless colonies</w:t>
      </w:r>
      <w:r w:rsidRPr="00AC593C">
        <w:rPr>
          <w:rStyle w:val="StyleUnderline"/>
        </w:rPr>
        <w:t xml:space="preserve"> were</w:t>
      </w:r>
      <w:r w:rsidRPr="00AC593C">
        <w:rPr>
          <w:sz w:val="16"/>
        </w:rPr>
        <w:t xml:space="preserve"> </w:t>
      </w:r>
      <w:r w:rsidRPr="00B94DAB">
        <w:rPr>
          <w:rStyle w:val="Emphasis"/>
          <w:highlight w:val="green"/>
        </w:rPr>
        <w:t>established in space</w:t>
      </w:r>
      <w:r w:rsidRPr="00B94DAB">
        <w:rPr>
          <w:sz w:val="16"/>
          <w:highlight w:val="green"/>
        </w:rPr>
        <w:t xml:space="preserve"> </w:t>
      </w:r>
      <w:proofErr w:type="gramStart"/>
      <w:r w:rsidRPr="00B94DAB">
        <w:rPr>
          <w:rStyle w:val="StyleUnderline"/>
          <w:highlight w:val="green"/>
        </w:rPr>
        <w:t>the</w:t>
      </w:r>
      <w:r w:rsidRPr="00B94DAB">
        <w:rPr>
          <w:sz w:val="16"/>
          <w:highlight w:val="green"/>
        </w:rPr>
        <w:t xml:space="preserve"> </w:t>
      </w:r>
      <w:r w:rsidRPr="00B94DAB">
        <w:rPr>
          <w:rStyle w:val="Emphasis"/>
          <w:highlight w:val="green"/>
        </w:rPr>
        <w:t>human</w:t>
      </w:r>
      <w:r w:rsidRPr="00AC593C">
        <w:rPr>
          <w:rStyle w:val="Emphasis"/>
        </w:rPr>
        <w:t xml:space="preserve"> race</w:t>
      </w:r>
      <w:proofErr w:type="gramEnd"/>
      <w:r w:rsidRPr="00AC593C">
        <w:rPr>
          <w:rStyle w:val="Emphasis"/>
        </w:rPr>
        <w:t xml:space="preserve"> would </w:t>
      </w:r>
      <w:r w:rsidRPr="00B94DAB">
        <w:rPr>
          <w:rStyle w:val="Emphasis"/>
          <w:highlight w:val="green"/>
        </w:rPr>
        <w:t>become extinct</w:t>
      </w:r>
      <w:r w:rsidRPr="00AC593C">
        <w:rPr>
          <w:rStyle w:val="StyleUnderline"/>
        </w:rPr>
        <w:t>. There are</w:t>
      </w:r>
      <w:r w:rsidRPr="00AC593C">
        <w:rPr>
          <w:sz w:val="16"/>
        </w:rPr>
        <w:t xml:space="preserve"> several </w:t>
      </w:r>
      <w:r w:rsidRPr="00AC593C">
        <w:rPr>
          <w:rStyle w:val="Emphasis"/>
        </w:rPr>
        <w:t>natural phenomena</w:t>
      </w:r>
      <w:r w:rsidRPr="00AC593C">
        <w:rPr>
          <w:sz w:val="16"/>
        </w:rPr>
        <w:t xml:space="preserve"> </w:t>
      </w:r>
      <w:r w:rsidRPr="00AC593C">
        <w:rPr>
          <w:rStyle w:val="Emphasis"/>
        </w:rPr>
        <w:t>beyond our control</w:t>
      </w:r>
      <w:r w:rsidRPr="00AC593C">
        <w:rPr>
          <w:sz w:val="16"/>
        </w:rPr>
        <w:t xml:space="preserve"> </w:t>
      </w:r>
      <w:r w:rsidRPr="00AC593C">
        <w:rPr>
          <w:rStyle w:val="StyleUnderline"/>
        </w:rPr>
        <w:t>that could spell</w:t>
      </w:r>
      <w:r w:rsidRPr="00AC593C">
        <w:rPr>
          <w:sz w:val="16"/>
        </w:rPr>
        <w:t xml:space="preserve"> our </w:t>
      </w:r>
      <w:r w:rsidRPr="00AC593C">
        <w:rPr>
          <w:rStyle w:val="Emphasis"/>
        </w:rPr>
        <w:t>obliteration</w:t>
      </w:r>
      <w:r w:rsidRPr="00AC593C">
        <w:rPr>
          <w:sz w:val="16"/>
        </w:rPr>
        <w:t xml:space="preserve">. Over a long enough period of time </w:t>
      </w:r>
      <w:r w:rsidRPr="00AC593C">
        <w:rPr>
          <w:rStyle w:val="StyleUnderline"/>
        </w:rPr>
        <w:t>our planet is vulnerable to catastrophic</w:t>
      </w:r>
      <w:r w:rsidRPr="00AC593C">
        <w:rPr>
          <w:sz w:val="16"/>
        </w:rPr>
        <w:t xml:space="preserve"> </w:t>
      </w:r>
      <w:r w:rsidRPr="00B94DAB">
        <w:rPr>
          <w:rStyle w:val="Emphasis"/>
          <w:highlight w:val="green"/>
        </w:rPr>
        <w:t>meteor</w:t>
      </w:r>
      <w:r w:rsidRPr="00AC593C">
        <w:rPr>
          <w:rStyle w:val="StyleUnderline"/>
        </w:rPr>
        <w:t xml:space="preserve">ite </w:t>
      </w:r>
      <w:proofErr w:type="gramStart"/>
      <w:r w:rsidRPr="00AC593C">
        <w:rPr>
          <w:rStyle w:val="StyleUnderline"/>
        </w:rPr>
        <w:t>strike</w:t>
      </w:r>
      <w:r w:rsidRPr="00B94DAB">
        <w:rPr>
          <w:rStyle w:val="Emphasis"/>
          <w:highlight w:val="green"/>
        </w:rPr>
        <w:t>s</w:t>
      </w:r>
      <w:r w:rsidRPr="00AC593C">
        <w:rPr>
          <w:rStyle w:val="StyleUnderline"/>
        </w:rPr>
        <w:t>, or</w:t>
      </w:r>
      <w:proofErr w:type="gramEnd"/>
      <w:r w:rsidRPr="00AC593C">
        <w:rPr>
          <w:sz w:val="16"/>
        </w:rPr>
        <w:t xml:space="preserve"> getting exposed to the </w:t>
      </w:r>
      <w:r w:rsidRPr="00AC593C">
        <w:rPr>
          <w:rStyle w:val="Emphasis"/>
        </w:rPr>
        <w:t>deadly radiation</w:t>
      </w:r>
      <w:r w:rsidRPr="00AC593C">
        <w:rPr>
          <w:sz w:val="16"/>
        </w:rPr>
        <w:t xml:space="preserve"> </w:t>
      </w:r>
      <w:r w:rsidRPr="00AC593C">
        <w:rPr>
          <w:rStyle w:val="StyleUnderline"/>
        </w:rPr>
        <w:t xml:space="preserve">of </w:t>
      </w:r>
      <w:r w:rsidRPr="00B94DAB">
        <w:rPr>
          <w:rStyle w:val="StyleUnderline"/>
          <w:highlight w:val="green"/>
        </w:rPr>
        <w:t>a nearby</w:t>
      </w:r>
      <w:r w:rsidRPr="00AC593C">
        <w:rPr>
          <w:rStyle w:val="StyleUnderline"/>
        </w:rPr>
        <w:t xml:space="preserve"> super</w:t>
      </w:r>
      <w:r w:rsidRPr="00B94DAB">
        <w:rPr>
          <w:rStyle w:val="Emphasis"/>
          <w:highlight w:val="green"/>
        </w:rPr>
        <w:t>nova</w:t>
      </w:r>
      <w:r w:rsidRPr="00AC593C">
        <w:rPr>
          <w:sz w:val="16"/>
        </w:rPr>
        <w:t xml:space="preserve"> explosion. </w:t>
      </w:r>
      <w:r w:rsidRPr="00AC593C">
        <w:rPr>
          <w:rStyle w:val="StyleUnderline"/>
        </w:rPr>
        <w:t xml:space="preserve">As our </w:t>
      </w:r>
      <w:r w:rsidRPr="00B94DAB">
        <w:rPr>
          <w:rStyle w:val="Emphasis"/>
          <w:highlight w:val="green"/>
        </w:rPr>
        <w:t>Sun</w:t>
      </w:r>
      <w:r w:rsidRPr="00AC593C">
        <w:rPr>
          <w:rStyle w:val="Emphasis"/>
        </w:rPr>
        <w:t xml:space="preserve"> burns</w:t>
      </w:r>
      <w:r w:rsidRPr="00AC593C">
        <w:rPr>
          <w:sz w:val="16"/>
        </w:rPr>
        <w:t xml:space="preserve"> its fuel </w:t>
      </w:r>
      <w:r w:rsidRPr="00AC593C">
        <w:rPr>
          <w:rStyle w:val="StyleUnderline"/>
        </w:rPr>
        <w:t xml:space="preserve">it </w:t>
      </w:r>
      <w:r w:rsidRPr="00B94DAB">
        <w:rPr>
          <w:rStyle w:val="StyleUnderline"/>
          <w:highlight w:val="green"/>
        </w:rPr>
        <w:t>will</w:t>
      </w:r>
      <w:r w:rsidRPr="00AC593C">
        <w:rPr>
          <w:sz w:val="16"/>
        </w:rPr>
        <w:t xml:space="preserve"> start to expand and, in a few million years, will </w:t>
      </w:r>
      <w:r w:rsidRPr="00B94DAB">
        <w:rPr>
          <w:rStyle w:val="Emphasis"/>
          <w:highlight w:val="green"/>
        </w:rPr>
        <w:t>scorch Earth</w:t>
      </w:r>
      <w:r w:rsidRPr="00B94DAB">
        <w:rPr>
          <w:sz w:val="16"/>
          <w:highlight w:val="green"/>
        </w:rPr>
        <w:t xml:space="preserve">. </w:t>
      </w:r>
      <w:r w:rsidRPr="00B94DAB">
        <w:rPr>
          <w:rStyle w:val="StyleUnderline"/>
          <w:highlight w:val="green"/>
        </w:rPr>
        <w:t>We can</w:t>
      </w:r>
      <w:r w:rsidRPr="00AC593C">
        <w:rPr>
          <w:rStyle w:val="StyleUnderline"/>
        </w:rPr>
        <w:t xml:space="preserve"> also </w:t>
      </w:r>
      <w:r w:rsidRPr="00B94DAB">
        <w:rPr>
          <w:rStyle w:val="Emphasis"/>
          <w:highlight w:val="green"/>
        </w:rPr>
        <w:t>self-destruct</w:t>
      </w:r>
      <w:r w:rsidRPr="00B94DAB">
        <w:rPr>
          <w:sz w:val="16"/>
          <w:highlight w:val="green"/>
        </w:rPr>
        <w:t xml:space="preserve"> </w:t>
      </w:r>
      <w:r w:rsidRPr="00B94DAB">
        <w:rPr>
          <w:rStyle w:val="StyleUnderline"/>
          <w:highlight w:val="green"/>
        </w:rPr>
        <w:t>by</w:t>
      </w:r>
      <w:r w:rsidRPr="00AC593C">
        <w:rPr>
          <w:sz w:val="16"/>
        </w:rPr>
        <w:t xml:space="preserve"> waging </w:t>
      </w:r>
      <w:r w:rsidRPr="00B94DAB">
        <w:rPr>
          <w:rStyle w:val="Emphasis"/>
          <w:highlight w:val="green"/>
        </w:rPr>
        <w:t>nuc</w:t>
      </w:r>
      <w:r w:rsidRPr="00AC593C">
        <w:rPr>
          <w:rStyle w:val="StyleUnderline"/>
        </w:rPr>
        <w:t xml:space="preserve">lear </w:t>
      </w:r>
      <w:r w:rsidRPr="00B94DAB">
        <w:rPr>
          <w:rStyle w:val="Emphasis"/>
          <w:highlight w:val="green"/>
        </w:rPr>
        <w:t>war</w:t>
      </w:r>
      <w:r w:rsidRPr="00B94DAB">
        <w:rPr>
          <w:rStyle w:val="StyleUnderline"/>
          <w:highlight w:val="green"/>
        </w:rPr>
        <w:t>, or</w:t>
      </w:r>
      <w:r w:rsidRPr="00AC593C">
        <w:rPr>
          <w:sz w:val="16"/>
        </w:rPr>
        <w:t xml:space="preserve"> by </w:t>
      </w:r>
      <w:r w:rsidRPr="00AC593C">
        <w:rPr>
          <w:rStyle w:val="StyleUnderline"/>
        </w:rPr>
        <w:t xml:space="preserve">tilting our planet’s </w:t>
      </w:r>
      <w:r w:rsidRPr="00B94DAB">
        <w:rPr>
          <w:rStyle w:val="Emphasis"/>
          <w:highlight w:val="green"/>
        </w:rPr>
        <w:t>climate</w:t>
      </w:r>
      <w:r w:rsidRPr="00AC593C">
        <w:rPr>
          <w:sz w:val="16"/>
        </w:rPr>
        <w:t xml:space="preserve"> towards a runaway greenhouse effect. </w:t>
      </w:r>
      <w:r w:rsidRPr="00B94DAB">
        <w:rPr>
          <w:rStyle w:val="StyleUnderline"/>
          <w:highlight w:val="green"/>
        </w:rPr>
        <w:t>Space</w:t>
      </w:r>
      <w:r w:rsidRPr="00AC593C">
        <w:rPr>
          <w:rStyle w:val="StyleUnderline"/>
        </w:rPr>
        <w:t xml:space="preserve"> colonization </w:t>
      </w:r>
      <w:r w:rsidRPr="00B94DAB">
        <w:rPr>
          <w:rStyle w:val="StyleUnderline"/>
          <w:highlight w:val="green"/>
        </w:rPr>
        <w:t>is</w:t>
      </w:r>
      <w:r w:rsidRPr="00AC593C">
        <w:rPr>
          <w:rStyle w:val="StyleUnderline"/>
        </w:rPr>
        <w:t xml:space="preserve"> therefore the </w:t>
      </w:r>
      <w:r w:rsidRPr="00AC593C">
        <w:rPr>
          <w:rStyle w:val="Emphasis"/>
        </w:rPr>
        <w:t xml:space="preserve">ultimate </w:t>
      </w:r>
      <w:r w:rsidRPr="00B94DAB">
        <w:rPr>
          <w:rStyle w:val="Emphasis"/>
          <w:highlight w:val="green"/>
        </w:rPr>
        <w:t>insurance</w:t>
      </w:r>
      <w:r w:rsidRPr="00AC593C">
        <w:rPr>
          <w:rStyle w:val="Emphasis"/>
        </w:rPr>
        <w:t xml:space="preserve"> policy</w:t>
      </w:r>
      <w:r w:rsidRPr="00AC593C">
        <w:rPr>
          <w:sz w:val="16"/>
        </w:rPr>
        <w:t xml:space="preserve"> </w:t>
      </w:r>
      <w:r w:rsidRPr="00B94DAB">
        <w:rPr>
          <w:rStyle w:val="StyleUnderline"/>
          <w:highlight w:val="green"/>
        </w:rPr>
        <w:t>of</w:t>
      </w:r>
      <w:r w:rsidRPr="00B94DAB">
        <w:rPr>
          <w:sz w:val="16"/>
          <w:highlight w:val="green"/>
        </w:rPr>
        <w:t xml:space="preserve"> </w:t>
      </w:r>
      <w:r w:rsidRPr="00AC593C">
        <w:rPr>
          <w:rStyle w:val="Emphasis"/>
        </w:rPr>
        <w:t xml:space="preserve">long-term human </w:t>
      </w:r>
      <w:proofErr w:type="gramStart"/>
      <w:r w:rsidRPr="00B94DAB">
        <w:rPr>
          <w:rStyle w:val="Emphasis"/>
          <w:highlight w:val="green"/>
        </w:rPr>
        <w:t>survival</w:t>
      </w:r>
      <w:r w:rsidRPr="00AC593C">
        <w:rPr>
          <w:sz w:val="16"/>
        </w:rPr>
        <w:t>[</w:t>
      </w:r>
      <w:proofErr w:type="gramEnd"/>
      <w:r w:rsidRPr="00AC593C">
        <w:rPr>
          <w:sz w:val="16"/>
        </w:rPr>
        <w:t>4].</w:t>
      </w:r>
    </w:p>
    <w:p w14:paraId="75E35429" w14:textId="77777777" w:rsidR="00C96BD0" w:rsidRPr="00AC593C" w:rsidRDefault="00C96BD0" w:rsidP="00C96BD0">
      <w:pPr>
        <w:rPr>
          <w:sz w:val="16"/>
        </w:rPr>
      </w:pPr>
    </w:p>
    <w:p w14:paraId="2D20A13B" w14:textId="71D3713C" w:rsidR="00C96BD0" w:rsidRPr="00AC593C" w:rsidRDefault="00C96BD0" w:rsidP="00C96BD0">
      <w:pPr>
        <w:pStyle w:val="Heading4"/>
      </w:pPr>
      <w:r w:rsidRPr="00AC593C">
        <w:t>Independently brings immeasurable expected value</w:t>
      </w:r>
    </w:p>
    <w:p w14:paraId="57D6237B" w14:textId="77777777" w:rsidR="00C96BD0" w:rsidRPr="00AC593C" w:rsidRDefault="00C96BD0" w:rsidP="00C96BD0">
      <w:r w:rsidRPr="00AC593C">
        <w:rPr>
          <w:rStyle w:val="Style13ptBold"/>
        </w:rPr>
        <w:t>Baum 16</w:t>
      </w:r>
      <w:r w:rsidRPr="00AC593C">
        <w:t xml:space="preserve"> – Executive Director of the Global Catastrophic Risk Institute [Seth D. Baum, “The Ethics of Outer Space: A Consequentialist Perspective,” 2016, Springer, pp. 115-116, EA]</w:t>
      </w:r>
    </w:p>
    <w:p w14:paraId="4D1C17B9" w14:textId="77777777" w:rsidR="00C96BD0" w:rsidRPr="00AC593C" w:rsidRDefault="00C96BD0" w:rsidP="00C96BD0">
      <w:pPr>
        <w:rPr>
          <w:rStyle w:val="StyleUnderline"/>
        </w:rPr>
      </w:pPr>
      <w:r w:rsidRPr="00AC593C">
        <w:rPr>
          <w:rStyle w:val="StyleUnderline"/>
        </w:rPr>
        <w:t xml:space="preserve">Space </w:t>
      </w:r>
      <w:r w:rsidRPr="00B94DAB">
        <w:rPr>
          <w:rStyle w:val="StyleUnderline"/>
          <w:highlight w:val="green"/>
        </w:rPr>
        <w:t>colonization</w:t>
      </w:r>
      <w:r w:rsidRPr="00AC593C">
        <w:rPr>
          <w:sz w:val="16"/>
        </w:rPr>
        <w:t xml:space="preserve"> is notable because it </w:t>
      </w:r>
      <w:r w:rsidRPr="00AC593C">
        <w:rPr>
          <w:rStyle w:val="StyleUnderline"/>
        </w:rPr>
        <w:t>may</w:t>
      </w:r>
      <w:r w:rsidRPr="00AC593C">
        <w:rPr>
          <w:sz w:val="16"/>
        </w:rPr>
        <w:t xml:space="preserve"> be able to </w:t>
      </w:r>
      <w:r w:rsidRPr="00B94DAB">
        <w:rPr>
          <w:rStyle w:val="StyleUnderline"/>
          <w:highlight w:val="green"/>
        </w:rPr>
        <w:t>bring</w:t>
      </w:r>
      <w:r w:rsidRPr="00AC593C">
        <w:rPr>
          <w:rStyle w:val="Emphasis"/>
        </w:rPr>
        <w:t xml:space="preserve"> utterly </w:t>
      </w:r>
      <w:r w:rsidRPr="00B94DAB">
        <w:rPr>
          <w:rStyle w:val="Emphasis"/>
          <w:highlight w:val="green"/>
        </w:rPr>
        <w:t>immense</w:t>
      </w:r>
      <w:r w:rsidRPr="00AC593C">
        <w:rPr>
          <w:rStyle w:val="Emphasis"/>
        </w:rPr>
        <w:t xml:space="preserve"> increases in</w:t>
      </w:r>
      <w:r w:rsidRPr="00AC593C">
        <w:rPr>
          <w:sz w:val="16"/>
        </w:rPr>
        <w:t xml:space="preserve"> intrinsic </w:t>
      </w:r>
      <w:r w:rsidRPr="00B94DAB">
        <w:rPr>
          <w:rStyle w:val="Emphasis"/>
          <w:highlight w:val="green"/>
        </w:rPr>
        <w:t>value</w:t>
      </w:r>
      <w:r w:rsidRPr="00AC593C">
        <w:rPr>
          <w:rStyle w:val="Emphasis"/>
        </w:rPr>
        <w:t>.</w:t>
      </w:r>
      <w:r w:rsidRPr="00AC593C">
        <w:rPr>
          <w:sz w:val="16"/>
        </w:rPr>
        <w:t xml:space="preserve"> Early colonies might start small, given that other planets and moons have inhospitable environments. However,</w:t>
      </w:r>
      <w:r w:rsidRPr="00AC593C">
        <w:rPr>
          <w:rStyle w:val="StyleUnderline"/>
        </w:rPr>
        <w:t xml:space="preserve"> it may be possible to build</w:t>
      </w:r>
      <w:r w:rsidRPr="00AC593C">
        <w:rPr>
          <w:rStyle w:val="Emphasis"/>
        </w:rPr>
        <w:t xml:space="preserve"> large indoor colonies</w:t>
      </w:r>
      <w:r w:rsidRPr="00AC593C">
        <w:rPr>
          <w:rStyle w:val="StyleUnderline"/>
        </w:rPr>
        <w:t xml:space="preserve"> or create</w:t>
      </w:r>
      <w:r w:rsidRPr="00AC593C">
        <w:rPr>
          <w:rStyle w:val="Emphasis"/>
        </w:rPr>
        <w:t xml:space="preserve"> more hospitable outdoor environments</w:t>
      </w:r>
      <w:r w:rsidRPr="00AC593C">
        <w:rPr>
          <w:sz w:val="16"/>
        </w:rPr>
        <w:t xml:space="preserve"> (i.e., terraforming). </w:t>
      </w:r>
      <w:r w:rsidRPr="00AC593C">
        <w:rPr>
          <w:rStyle w:val="StyleUnderline"/>
        </w:rPr>
        <w:t xml:space="preserve">Even just on other planets and moons in the Solar System, space </w:t>
      </w:r>
      <w:r w:rsidRPr="00B94DAB">
        <w:rPr>
          <w:rStyle w:val="StyleUnderline"/>
          <w:highlight w:val="green"/>
        </w:rPr>
        <w:t>colonies</w:t>
      </w:r>
      <w:r w:rsidRPr="00AC593C">
        <w:rPr>
          <w:rStyle w:val="StyleUnderline"/>
        </w:rPr>
        <w:t xml:space="preserve"> could </w:t>
      </w:r>
      <w:r w:rsidRPr="00B94DAB">
        <w:rPr>
          <w:rStyle w:val="Emphasis"/>
          <w:highlight w:val="green"/>
        </w:rPr>
        <w:t>multiply</w:t>
      </w:r>
      <w:r w:rsidRPr="00AC593C">
        <w:rPr>
          <w:rStyle w:val="Emphasis"/>
        </w:rPr>
        <w:t xml:space="preserve"> the total </w:t>
      </w:r>
      <w:r w:rsidRPr="00B94DAB">
        <w:rPr>
          <w:rStyle w:val="Emphasis"/>
          <w:highlight w:val="green"/>
        </w:rPr>
        <w:t>area</w:t>
      </w:r>
      <w:r w:rsidRPr="00AC593C">
        <w:rPr>
          <w:rStyle w:val="Emphasis"/>
        </w:rPr>
        <w:t xml:space="preserve"> available </w:t>
      </w:r>
      <w:r w:rsidRPr="00B94DAB">
        <w:rPr>
          <w:rStyle w:val="Emphasis"/>
          <w:highlight w:val="green"/>
        </w:rPr>
        <w:t>for</w:t>
      </w:r>
      <w:r w:rsidRPr="00AC593C">
        <w:rPr>
          <w:rStyle w:val="Emphasis"/>
        </w:rPr>
        <w:t xml:space="preserve"> human </w:t>
      </w:r>
      <w:r w:rsidRPr="00B94DAB">
        <w:rPr>
          <w:rStyle w:val="Emphasis"/>
          <w:highlight w:val="green"/>
        </w:rPr>
        <w:t>habitation</w:t>
      </w:r>
      <w:r w:rsidRPr="00AC593C">
        <w:rPr>
          <w:sz w:val="16"/>
        </w:rPr>
        <w:t xml:space="preserve">. And </w:t>
      </w:r>
      <w:r w:rsidRPr="00AC593C">
        <w:rPr>
          <w:rStyle w:val="StyleUnderline"/>
        </w:rPr>
        <w:t>there are many more planets around other stars</w:t>
      </w:r>
      <w:r w:rsidRPr="00AC593C">
        <w:rPr>
          <w:sz w:val="16"/>
        </w:rPr>
        <w:t xml:space="preserve">, as ongoing research on exoplanets is now learning. </w:t>
      </w:r>
      <w:r w:rsidRPr="00AC593C">
        <w:rPr>
          <w:rStyle w:val="StyleUnderline"/>
        </w:rPr>
        <w:t xml:space="preserve">One recent study estimates </w:t>
      </w:r>
      <w:r w:rsidRPr="00AC593C">
        <w:rPr>
          <w:rStyle w:val="Emphasis"/>
        </w:rPr>
        <w:t>22 % of Sun-like stars have Earth-like exoplanets</w:t>
      </w:r>
      <w:r w:rsidRPr="00AC593C">
        <w:rPr>
          <w:sz w:val="16"/>
        </w:rPr>
        <w:t xml:space="preserve"> (</w:t>
      </w:r>
      <w:proofErr w:type="spellStart"/>
      <w:r w:rsidRPr="00AC593C">
        <w:rPr>
          <w:sz w:val="16"/>
        </w:rPr>
        <w:t>Petigura</w:t>
      </w:r>
      <w:proofErr w:type="spellEnd"/>
      <w:r w:rsidRPr="00AC593C">
        <w:rPr>
          <w:sz w:val="16"/>
        </w:rPr>
        <w:t xml:space="preserve"> et al. 2013), </w:t>
      </w:r>
      <w:r w:rsidRPr="00AC593C">
        <w:rPr>
          <w:rStyle w:val="StyleUnderline"/>
        </w:rPr>
        <w:t>implying billions to tens of billions of</w:t>
      </w:r>
      <w:r w:rsidRPr="00AC593C">
        <w:rPr>
          <w:sz w:val="16"/>
        </w:rPr>
        <w:t xml:space="preserve"> potentially </w:t>
      </w:r>
      <w:r w:rsidRPr="00AC593C">
        <w:rPr>
          <w:rStyle w:val="StyleUnderline"/>
        </w:rPr>
        <w:t>habitable planets across the galaxy.</w:t>
      </w:r>
    </w:p>
    <w:p w14:paraId="49C6FF94" w14:textId="77777777" w:rsidR="00C96BD0" w:rsidRPr="00AC593C" w:rsidRDefault="00C96BD0" w:rsidP="00C96BD0">
      <w:pPr>
        <w:rPr>
          <w:sz w:val="16"/>
        </w:rPr>
      </w:pPr>
      <w:r w:rsidRPr="00AC593C">
        <w:rPr>
          <w:rStyle w:val="StyleUnderline"/>
        </w:rPr>
        <w:t>Opportunities at any</w:t>
      </w:r>
      <w:r w:rsidRPr="00AC593C">
        <w:rPr>
          <w:sz w:val="16"/>
        </w:rPr>
        <w:t xml:space="preserve"> given </w:t>
      </w:r>
      <w:r w:rsidRPr="00AC593C">
        <w:rPr>
          <w:rStyle w:val="StyleUnderline"/>
        </w:rPr>
        <w:t>star may</w:t>
      </w:r>
      <w:r w:rsidRPr="00AC593C">
        <w:rPr>
          <w:sz w:val="16"/>
        </w:rPr>
        <w:t xml:space="preserve"> also </w:t>
      </w:r>
      <w:r w:rsidRPr="00AC593C">
        <w:rPr>
          <w:rStyle w:val="StyleUnderline"/>
        </w:rPr>
        <w:t>be quite</w:t>
      </w:r>
      <w:r w:rsidRPr="00AC593C">
        <w:rPr>
          <w:sz w:val="16"/>
        </w:rPr>
        <w:t xml:space="preserve"> a bit </w:t>
      </w:r>
      <w:r w:rsidRPr="00AC593C">
        <w:rPr>
          <w:rStyle w:val="StyleUnderline"/>
        </w:rPr>
        <w:t>greater than those available only on planets</w:t>
      </w:r>
      <w:r w:rsidRPr="00AC593C">
        <w:rPr>
          <w:sz w:val="16"/>
        </w:rPr>
        <w:t xml:space="preserve">. Earth only receives about one two-billionth of the Sun’s radiation. </w:t>
      </w:r>
      <w:r w:rsidRPr="00AC593C">
        <w:rPr>
          <w:rStyle w:val="StyleUnderline"/>
        </w:rPr>
        <w:t xml:space="preserve">To collect all the Sun’s radiation, humanity would need a </w:t>
      </w:r>
      <w:r w:rsidRPr="00B94DAB">
        <w:rPr>
          <w:rStyle w:val="Emphasis"/>
          <w:highlight w:val="green"/>
        </w:rPr>
        <w:t>Dyson</w:t>
      </w:r>
      <w:r w:rsidRPr="00B94DAB">
        <w:rPr>
          <w:rStyle w:val="StyleUnderline"/>
          <w:highlight w:val="green"/>
        </w:rPr>
        <w:t xml:space="preserve"> </w:t>
      </w:r>
      <w:r w:rsidRPr="00B94DAB">
        <w:rPr>
          <w:rStyle w:val="Emphasis"/>
          <w:highlight w:val="green"/>
        </w:rPr>
        <w:t>swarm</w:t>
      </w:r>
      <w:r w:rsidRPr="00AC593C">
        <w:rPr>
          <w:sz w:val="16"/>
        </w:rPr>
        <w:t xml:space="preserve"> (named after Dyson 1960), which is </w:t>
      </w:r>
      <w:r w:rsidRPr="00AC593C">
        <w:rPr>
          <w:rStyle w:val="StyleUnderline"/>
        </w:rPr>
        <w:t>a series of structures that surrounds a star, collecting its radiation to power a civilization. A Dyson swarm around the Sun could</w:t>
      </w:r>
      <w:r w:rsidRPr="00AC593C">
        <w:rPr>
          <w:sz w:val="16"/>
        </w:rPr>
        <w:t xml:space="preserve"> potentially </w:t>
      </w:r>
      <w:r w:rsidRPr="00B94DAB">
        <w:rPr>
          <w:rStyle w:val="Emphasis"/>
          <w:highlight w:val="green"/>
        </w:rPr>
        <w:t>enable</w:t>
      </w:r>
      <w:r w:rsidRPr="00AC593C">
        <w:rPr>
          <w:rStyle w:val="StyleUnderline"/>
        </w:rPr>
        <w:t xml:space="preserve"> a </w:t>
      </w:r>
      <w:r w:rsidRPr="00B94DAB">
        <w:rPr>
          <w:rStyle w:val="Emphasis"/>
          <w:highlight w:val="green"/>
        </w:rPr>
        <w:t>civilization a billion times larger</w:t>
      </w:r>
      <w:r w:rsidRPr="00AC593C">
        <w:rPr>
          <w:rStyle w:val="StyleUnderline"/>
        </w:rPr>
        <w:t xml:space="preserve"> than</w:t>
      </w:r>
      <w:r w:rsidRPr="00AC593C">
        <w:rPr>
          <w:sz w:val="16"/>
        </w:rPr>
        <w:t xml:space="preserve"> is </w:t>
      </w:r>
      <w:r w:rsidRPr="00AC593C">
        <w:rPr>
          <w:rStyle w:val="StyleUnderline"/>
        </w:rPr>
        <w:t>possible on Earth</w:t>
      </w:r>
      <w:r w:rsidRPr="00AC593C">
        <w:rPr>
          <w:sz w:val="16"/>
        </w:rPr>
        <w:t xml:space="preserve">. Likewise, </w:t>
      </w:r>
      <w:r w:rsidRPr="00AC593C">
        <w:rPr>
          <w:rStyle w:val="StyleUnderline"/>
        </w:rPr>
        <w:t xml:space="preserve">Dyson swarms around one billion stars would bring humanity approximately </w:t>
      </w:r>
      <w:r w:rsidRPr="00AC593C">
        <w:rPr>
          <w:rStyle w:val="Emphasis"/>
        </w:rPr>
        <w:t>10</w:t>
      </w:r>
      <w:r w:rsidRPr="00AC593C">
        <w:rPr>
          <w:rStyle w:val="Emphasis"/>
          <w:vertAlign w:val="superscript"/>
        </w:rPr>
        <w:t>18</w:t>
      </w:r>
      <w:r w:rsidRPr="00AC593C">
        <w:rPr>
          <w:sz w:val="16"/>
        </w:rPr>
        <w:t xml:space="preserve"> (one </w:t>
      </w:r>
      <w:proofErr w:type="gramStart"/>
      <w:r w:rsidRPr="00AC593C">
        <w:rPr>
          <w:sz w:val="16"/>
        </w:rPr>
        <w:t>billion–billion</w:t>
      </w:r>
      <w:proofErr w:type="gramEnd"/>
      <w:r w:rsidRPr="00AC593C">
        <w:rPr>
          <w:sz w:val="16"/>
        </w:rPr>
        <w:t xml:space="preserve">) </w:t>
      </w:r>
      <w:r w:rsidRPr="00AC593C">
        <w:rPr>
          <w:rStyle w:val="Emphasis"/>
        </w:rPr>
        <w:t>times more energy</w:t>
      </w:r>
      <w:r w:rsidRPr="00AC593C">
        <w:rPr>
          <w:sz w:val="16"/>
        </w:rPr>
        <w:t xml:space="preserve"> per unit time.</w:t>
      </w:r>
    </w:p>
    <w:p w14:paraId="7247B5C4" w14:textId="77777777" w:rsidR="00C96BD0" w:rsidRPr="00AC593C" w:rsidRDefault="00C96BD0" w:rsidP="00C96BD0">
      <w:pPr>
        <w:rPr>
          <w:sz w:val="16"/>
        </w:rPr>
      </w:pPr>
      <w:r w:rsidRPr="00AC593C">
        <w:rPr>
          <w:rStyle w:val="StyleUnderline"/>
        </w:rPr>
        <w:t xml:space="preserve">Space </w:t>
      </w:r>
      <w:r w:rsidRPr="00B94DAB">
        <w:rPr>
          <w:rStyle w:val="StyleUnderline"/>
          <w:highlight w:val="green"/>
        </w:rPr>
        <w:t>colonies</w:t>
      </w:r>
      <w:r w:rsidRPr="00AC593C">
        <w:rPr>
          <w:rStyle w:val="StyleUnderline"/>
        </w:rPr>
        <w:t xml:space="preserve"> could</w:t>
      </w:r>
      <w:r w:rsidRPr="00AC593C">
        <w:rPr>
          <w:sz w:val="16"/>
        </w:rPr>
        <w:t xml:space="preserve"> also </w:t>
      </w:r>
      <w:r w:rsidRPr="00B94DAB">
        <w:rPr>
          <w:rStyle w:val="StyleUnderline"/>
          <w:highlight w:val="green"/>
        </w:rPr>
        <w:t>increase</w:t>
      </w:r>
      <w:r w:rsidRPr="00AC593C">
        <w:rPr>
          <w:rStyle w:val="StyleUnderline"/>
        </w:rPr>
        <w:t xml:space="preserve"> the</w:t>
      </w:r>
      <w:r w:rsidRPr="00AC593C">
        <w:rPr>
          <w:sz w:val="16"/>
        </w:rPr>
        <w:t xml:space="preserve"> amount of </w:t>
      </w:r>
      <w:r w:rsidRPr="00B94DAB">
        <w:rPr>
          <w:rStyle w:val="Emphasis"/>
          <w:highlight w:val="green"/>
        </w:rPr>
        <w:t>time</w:t>
      </w:r>
      <w:r w:rsidRPr="00AC593C">
        <w:rPr>
          <w:rStyle w:val="StyleUnderline"/>
        </w:rPr>
        <w:t xml:space="preserve"> </w:t>
      </w:r>
      <w:r w:rsidRPr="00AC593C">
        <w:rPr>
          <w:rStyle w:val="Emphasis"/>
        </w:rPr>
        <w:t>available</w:t>
      </w:r>
      <w:r w:rsidRPr="00AC593C">
        <w:rPr>
          <w:rStyle w:val="StyleUnderline"/>
        </w:rPr>
        <w:t xml:space="preserve"> </w:t>
      </w:r>
      <w:r w:rsidRPr="00B94DAB">
        <w:rPr>
          <w:rStyle w:val="StyleUnderline"/>
          <w:highlight w:val="green"/>
        </w:rPr>
        <w:t>for</w:t>
      </w:r>
      <w:r w:rsidRPr="00AC593C">
        <w:rPr>
          <w:rStyle w:val="StyleUnderline"/>
        </w:rPr>
        <w:t xml:space="preserve"> human </w:t>
      </w:r>
      <w:r w:rsidRPr="00B94DAB">
        <w:rPr>
          <w:rStyle w:val="StyleUnderline"/>
          <w:highlight w:val="green"/>
        </w:rPr>
        <w:t>civilization</w:t>
      </w:r>
      <w:r w:rsidRPr="00AC593C">
        <w:rPr>
          <w:rStyle w:val="StyleUnderline"/>
        </w:rPr>
        <w:t>. Earth will remain habitable for a few billion more years</w:t>
      </w:r>
      <w:r w:rsidRPr="00AC593C">
        <w:rPr>
          <w:sz w:val="16"/>
        </w:rPr>
        <w:t xml:space="preserve"> (O’Malley-James et al. 2014). </w:t>
      </w:r>
      <w:r w:rsidRPr="00AC593C">
        <w:rPr>
          <w:rStyle w:val="StyleUnderline"/>
        </w:rPr>
        <w:t>Stars will continue shining for about 10</w:t>
      </w:r>
      <w:r w:rsidRPr="00AC593C">
        <w:rPr>
          <w:rStyle w:val="StyleUnderline"/>
          <w:vertAlign w:val="superscript"/>
        </w:rPr>
        <w:t>14</w:t>
      </w:r>
      <w:r w:rsidRPr="00AC593C">
        <w:rPr>
          <w:rStyle w:val="StyleUnderline"/>
        </w:rPr>
        <w:t xml:space="preserve"> more years </w:t>
      </w:r>
      <w:r w:rsidRPr="00AC593C">
        <w:rPr>
          <w:sz w:val="16"/>
        </w:rPr>
        <w:t xml:space="preserve">(Adams 2008). </w:t>
      </w:r>
      <w:r w:rsidRPr="00AC593C">
        <w:rPr>
          <w:rStyle w:val="StyleUnderline"/>
        </w:rPr>
        <w:t xml:space="preserve">That </w:t>
      </w:r>
      <w:r w:rsidRPr="00B94DAB">
        <w:rPr>
          <w:rStyle w:val="StyleUnderline"/>
          <w:highlight w:val="green"/>
        </w:rPr>
        <w:t>gives</w:t>
      </w:r>
      <w:r w:rsidRPr="00AC593C">
        <w:rPr>
          <w:rStyle w:val="StyleUnderline"/>
        </w:rPr>
        <w:t xml:space="preserve"> us </w:t>
      </w:r>
      <w:r w:rsidRPr="00AC593C">
        <w:rPr>
          <w:sz w:val="16"/>
        </w:rPr>
        <w:t>an additional 10</w:t>
      </w:r>
      <w:r w:rsidRPr="00AC593C">
        <w:rPr>
          <w:sz w:val="16"/>
          <w:vertAlign w:val="superscript"/>
        </w:rPr>
        <w:t>5</w:t>
      </w:r>
      <w:r w:rsidRPr="00AC593C">
        <w:rPr>
          <w:sz w:val="16"/>
        </w:rPr>
        <w:t xml:space="preserve"> times more energy, for a total of </w:t>
      </w:r>
      <w:r w:rsidRPr="00B94DAB">
        <w:rPr>
          <w:rStyle w:val="Emphasis"/>
          <w:highlight w:val="green"/>
        </w:rPr>
        <w:t>10</w:t>
      </w:r>
      <w:r w:rsidRPr="00B94DAB">
        <w:rPr>
          <w:rStyle w:val="Emphasis"/>
          <w:highlight w:val="green"/>
          <w:vertAlign w:val="superscript"/>
        </w:rPr>
        <w:t>23</w:t>
      </w:r>
      <w:r w:rsidRPr="00AC593C">
        <w:rPr>
          <w:rStyle w:val="Emphasis"/>
        </w:rPr>
        <w:t xml:space="preserve"> times </w:t>
      </w:r>
      <w:r w:rsidRPr="00B94DAB">
        <w:rPr>
          <w:rStyle w:val="Emphasis"/>
          <w:highlight w:val="green"/>
        </w:rPr>
        <w:t>more energy</w:t>
      </w:r>
      <w:r w:rsidRPr="00AC593C">
        <w:rPr>
          <w:rStyle w:val="StyleUnderline"/>
        </w:rPr>
        <w:t xml:space="preserve"> than is available on Earth. After</w:t>
      </w:r>
      <w:r w:rsidRPr="00AC593C">
        <w:rPr>
          <w:sz w:val="16"/>
        </w:rPr>
        <w:t xml:space="preserve"> the </w:t>
      </w:r>
      <w:r w:rsidRPr="00AC593C">
        <w:rPr>
          <w:rStyle w:val="StyleUnderline"/>
        </w:rPr>
        <w:t>stars fade, other energy sources may be available.</w:t>
      </w:r>
      <w:r w:rsidRPr="00AC593C">
        <w:rPr>
          <w:sz w:val="16"/>
        </w:rPr>
        <w:t xml:space="preserve"> And </w:t>
      </w:r>
      <w:r w:rsidRPr="00AC593C">
        <w:rPr>
          <w:rStyle w:val="StyleUnderline"/>
        </w:rPr>
        <w:t>even if our current universe</w:t>
      </w:r>
      <w:r w:rsidRPr="00AC593C">
        <w:rPr>
          <w:sz w:val="16"/>
        </w:rPr>
        <w:t xml:space="preserve"> eventually </w:t>
      </w:r>
      <w:r w:rsidRPr="00AC593C">
        <w:rPr>
          <w:rStyle w:val="StyleUnderline"/>
        </w:rPr>
        <w:t xml:space="preserve">becomes uninhabitable, </w:t>
      </w:r>
      <w:r w:rsidRPr="00B94DAB">
        <w:rPr>
          <w:rStyle w:val="StyleUnderline"/>
          <w:highlight w:val="green"/>
        </w:rPr>
        <w:t xml:space="preserve">it may be possible to </w:t>
      </w:r>
      <w:r w:rsidRPr="00B94DAB">
        <w:rPr>
          <w:rStyle w:val="Emphasis"/>
          <w:highlight w:val="green"/>
        </w:rPr>
        <w:t>move to other universes</w:t>
      </w:r>
      <w:r w:rsidRPr="00AC593C">
        <w:rPr>
          <w:sz w:val="16"/>
        </w:rPr>
        <w:t xml:space="preserve"> (Kaku 2005). The physics here is speculative, but it cannot be ruled out, and hence </w:t>
      </w:r>
      <w:r w:rsidRPr="00B94DAB">
        <w:rPr>
          <w:rStyle w:val="StyleUnderline"/>
          <w:highlight w:val="green"/>
        </w:rPr>
        <w:t>there is a nonzero chance of</w:t>
      </w:r>
      <w:r w:rsidRPr="00AC593C">
        <w:rPr>
          <w:sz w:val="16"/>
        </w:rPr>
        <w:t xml:space="preserve"> a </w:t>
      </w:r>
      <w:r w:rsidRPr="00AC593C">
        <w:rPr>
          <w:rStyle w:val="Emphasis"/>
        </w:rPr>
        <w:t xml:space="preserve">literally </w:t>
      </w:r>
      <w:r w:rsidRPr="00B94DAB">
        <w:rPr>
          <w:rStyle w:val="Emphasis"/>
          <w:highlight w:val="green"/>
        </w:rPr>
        <w:t>infinite</w:t>
      </w:r>
      <w:r w:rsidRPr="00AC593C">
        <w:rPr>
          <w:rStyle w:val="Emphasis"/>
        </w:rPr>
        <w:t xml:space="preserve"> opportunity for space </w:t>
      </w:r>
      <w:r w:rsidRPr="00B94DAB">
        <w:rPr>
          <w:rStyle w:val="Emphasis"/>
          <w:highlight w:val="green"/>
        </w:rPr>
        <w:t>colonization</w:t>
      </w:r>
      <w:r w:rsidRPr="00AC593C">
        <w:rPr>
          <w:sz w:val="16"/>
        </w:rPr>
        <w:t xml:space="preserve"> (Baum 2010a).</w:t>
      </w:r>
    </w:p>
    <w:p w14:paraId="44151AB6" w14:textId="77777777" w:rsidR="00C96BD0" w:rsidRPr="00AC593C" w:rsidRDefault="00C96BD0" w:rsidP="00C96BD0">
      <w:pPr>
        <w:rPr>
          <w:rStyle w:val="StyleUnderline"/>
        </w:rPr>
      </w:pPr>
      <w:r w:rsidRPr="00AC593C">
        <w:rPr>
          <w:sz w:val="16"/>
        </w:rPr>
        <w:t>Whether the opportunity is infinite or merely, say, 10</w:t>
      </w:r>
      <w:r w:rsidRPr="00AC593C">
        <w:rPr>
          <w:sz w:val="16"/>
          <w:vertAlign w:val="superscript"/>
        </w:rPr>
        <w:t>23</w:t>
      </w:r>
      <w:r w:rsidRPr="00AC593C">
        <w:rPr>
          <w:sz w:val="16"/>
        </w:rPr>
        <w:t xml:space="preserve"> times larger than what can be done on Earth, </w:t>
      </w:r>
      <w:r w:rsidRPr="00AC593C">
        <w:rPr>
          <w:rStyle w:val="StyleUnderline"/>
        </w:rPr>
        <w:t>the opportunity is</w:t>
      </w:r>
      <w:r w:rsidRPr="00AC593C">
        <w:rPr>
          <w:sz w:val="16"/>
        </w:rPr>
        <w:t xml:space="preserve"> clearly </w:t>
      </w:r>
      <w:r w:rsidRPr="00AC593C">
        <w:rPr>
          <w:rStyle w:val="Emphasis"/>
        </w:rPr>
        <w:t>immens</w:t>
      </w:r>
      <w:r w:rsidRPr="00AC593C">
        <w:rPr>
          <w:rStyle w:val="StyleUnderline"/>
        </w:rPr>
        <w:t xml:space="preserve">e. </w:t>
      </w:r>
      <w:proofErr w:type="gramStart"/>
      <w:r w:rsidRPr="00AC593C">
        <w:rPr>
          <w:rStyle w:val="StyleUnderline"/>
        </w:rPr>
        <w:t>As long as</w:t>
      </w:r>
      <w:proofErr w:type="gramEnd"/>
      <w:r w:rsidRPr="00AC593C">
        <w:rPr>
          <w:rStyle w:val="StyleUnderline"/>
        </w:rPr>
        <w:t xml:space="preserve"> space colonization is an improvement</w:t>
      </w:r>
      <w:r w:rsidRPr="00AC593C">
        <w:rPr>
          <w:sz w:val="16"/>
        </w:rPr>
        <w:t xml:space="preserve"> (Sect. 8.3.1), then it would seem that </w:t>
      </w:r>
      <w:r w:rsidRPr="00AC593C">
        <w:rPr>
          <w:rStyle w:val="StyleUnderline"/>
        </w:rPr>
        <w:t xml:space="preserve">the consequentialist should </w:t>
      </w:r>
      <w:r w:rsidRPr="00AC593C">
        <w:rPr>
          <w:rStyle w:val="Emphasis"/>
        </w:rPr>
        <w:t>prioritize</w:t>
      </w:r>
      <w:r w:rsidRPr="00AC593C">
        <w:rPr>
          <w:rStyle w:val="StyleUnderline"/>
        </w:rPr>
        <w:t xml:space="preserve"> </w:t>
      </w:r>
      <w:r w:rsidRPr="00AC593C">
        <w:rPr>
          <w:rStyle w:val="Emphasis"/>
        </w:rPr>
        <w:t>space</w:t>
      </w:r>
      <w:r w:rsidRPr="00AC593C">
        <w:rPr>
          <w:rStyle w:val="StyleUnderline"/>
        </w:rPr>
        <w:t xml:space="preserve"> </w:t>
      </w:r>
      <w:r w:rsidRPr="00AC593C">
        <w:rPr>
          <w:rStyle w:val="Emphasis"/>
        </w:rPr>
        <w:t>colonizatio</w:t>
      </w:r>
      <w:r w:rsidRPr="00AC593C">
        <w:rPr>
          <w:rStyle w:val="StyleUnderline"/>
        </w:rPr>
        <w:t xml:space="preserve">n. </w:t>
      </w:r>
      <w:r w:rsidRPr="00B94DAB">
        <w:rPr>
          <w:rStyle w:val="StyleUnderline"/>
          <w:highlight w:val="green"/>
        </w:rPr>
        <w:t xml:space="preserve">The </w:t>
      </w:r>
      <w:r w:rsidRPr="00B94DAB">
        <w:rPr>
          <w:rStyle w:val="Emphasis"/>
          <w:highlight w:val="green"/>
        </w:rPr>
        <w:t>sooner</w:t>
      </w:r>
      <w:r w:rsidRPr="00AC593C">
        <w:rPr>
          <w:rStyle w:val="StyleUnderline"/>
        </w:rPr>
        <w:t xml:space="preserve"> space colonization begins, </w:t>
      </w:r>
      <w:r w:rsidRPr="00B94DAB">
        <w:rPr>
          <w:rStyle w:val="StyleUnderline"/>
          <w:highlight w:val="green"/>
        </w:rPr>
        <w:t>the</w:t>
      </w:r>
      <w:r w:rsidRPr="00B94DAB">
        <w:rPr>
          <w:rStyle w:val="Emphasis"/>
          <w:highlight w:val="green"/>
        </w:rPr>
        <w:t xml:space="preserve"> more</w:t>
      </w:r>
      <w:r w:rsidRPr="00AC593C">
        <w:rPr>
          <w:sz w:val="16"/>
        </w:rPr>
        <w:t xml:space="preserve"> of its </w:t>
      </w:r>
      <w:r w:rsidRPr="00AC593C">
        <w:rPr>
          <w:rStyle w:val="Emphasis"/>
        </w:rPr>
        <w:t xml:space="preserve">immense </w:t>
      </w:r>
      <w:r w:rsidRPr="00B94DAB">
        <w:rPr>
          <w:rStyle w:val="Emphasis"/>
          <w:highlight w:val="green"/>
        </w:rPr>
        <w:t>opportunity</w:t>
      </w:r>
      <w:r w:rsidRPr="00AC593C">
        <w:rPr>
          <w:rStyle w:val="Emphasis"/>
        </w:rPr>
        <w:t xml:space="preserve"> can be gained.</w:t>
      </w:r>
      <w:r w:rsidRPr="00AC593C">
        <w:rPr>
          <w:sz w:val="16"/>
        </w:rPr>
        <w:t xml:space="preserve"> Indeed, </w:t>
      </w:r>
      <w:proofErr w:type="spellStart"/>
      <w:r w:rsidRPr="00AC593C">
        <w:rPr>
          <w:sz w:val="16"/>
        </w:rPr>
        <w:t>Ćirković</w:t>
      </w:r>
      <w:proofErr w:type="spellEnd"/>
      <w:r w:rsidRPr="00AC593C">
        <w:rPr>
          <w:sz w:val="16"/>
        </w:rPr>
        <w:t xml:space="preserve"> (2002) estimates </w:t>
      </w:r>
      <w:r w:rsidRPr="00B94DAB">
        <w:rPr>
          <w:rStyle w:val="Emphasis"/>
          <w:highlight w:val="green"/>
        </w:rPr>
        <w:t>5 × 10</w:t>
      </w:r>
      <w:r w:rsidRPr="00B94DAB">
        <w:rPr>
          <w:rStyle w:val="Emphasis"/>
          <w:highlight w:val="green"/>
          <w:vertAlign w:val="superscript"/>
        </w:rPr>
        <w:t>46</w:t>
      </w:r>
      <w:r w:rsidRPr="00B94DAB">
        <w:rPr>
          <w:rStyle w:val="Emphasis"/>
          <w:highlight w:val="green"/>
        </w:rPr>
        <w:t xml:space="preserve"> human lifetimes are lost</w:t>
      </w:r>
      <w:r w:rsidRPr="00B94DAB">
        <w:rPr>
          <w:rStyle w:val="StyleUnderline"/>
          <w:highlight w:val="green"/>
        </w:rPr>
        <w:t xml:space="preserve"> for every century</w:t>
      </w:r>
      <w:r w:rsidRPr="00AC593C">
        <w:rPr>
          <w:rStyle w:val="StyleUnderline"/>
        </w:rPr>
        <w:t xml:space="preserve"> in which space colonization is </w:t>
      </w:r>
      <w:r w:rsidRPr="00B94DAB">
        <w:rPr>
          <w:rStyle w:val="StyleUnderline"/>
          <w:highlight w:val="green"/>
        </w:rPr>
        <w:t>delayed</w:t>
      </w:r>
      <w:r w:rsidRPr="00AC593C">
        <w:rPr>
          <w:rStyle w:val="StyleUnderline"/>
        </w:rPr>
        <w:t>.</w:t>
      </w:r>
    </w:p>
    <w:p w14:paraId="78AE915B" w14:textId="77777777" w:rsidR="00C96BD0" w:rsidRPr="00AC593C" w:rsidRDefault="00C96BD0" w:rsidP="00C96BD0">
      <w:pPr>
        <w:rPr>
          <w:rStyle w:val="Emphasis"/>
        </w:rPr>
      </w:pPr>
      <w:r w:rsidRPr="00AC593C">
        <w:rPr>
          <w:sz w:val="16"/>
        </w:rPr>
        <w:t xml:space="preserve">There can also be large value for space colonization under </w:t>
      </w:r>
      <w:proofErr w:type="spellStart"/>
      <w:r w:rsidRPr="00AC593C">
        <w:rPr>
          <w:sz w:val="16"/>
        </w:rPr>
        <w:t>ecocentric</w:t>
      </w:r>
      <w:proofErr w:type="spellEnd"/>
      <w:r w:rsidRPr="00AC593C">
        <w:rPr>
          <w:sz w:val="16"/>
        </w:rPr>
        <w:t xml:space="preserve"> intrinsic value. </w:t>
      </w:r>
      <w:r w:rsidRPr="00AC593C">
        <w:rPr>
          <w:rStyle w:val="StyleUnderline"/>
        </w:rPr>
        <w:t>It is sometimes argued</w:t>
      </w:r>
      <w:r w:rsidRPr="00AC593C">
        <w:rPr>
          <w:sz w:val="16"/>
        </w:rPr>
        <w:t xml:space="preserve"> that </w:t>
      </w:r>
      <w:r w:rsidRPr="00AC593C">
        <w:rPr>
          <w:rStyle w:val="StyleUnderline"/>
        </w:rPr>
        <w:t>Earth would be better off without humans</w:t>
      </w:r>
      <w:r w:rsidRPr="00AC593C">
        <w:rPr>
          <w:sz w:val="16"/>
        </w:rPr>
        <w:t xml:space="preserve">. For example, </w:t>
      </w:r>
      <w:r w:rsidRPr="00AC593C">
        <w:rPr>
          <w:rStyle w:val="StyleUnderline"/>
        </w:rPr>
        <w:t>the Voluntary Human Extinction Movement states</w:t>
      </w:r>
      <w:r w:rsidRPr="00AC593C">
        <w:rPr>
          <w:sz w:val="16"/>
        </w:rPr>
        <w:t xml:space="preserve"> that “</w:t>
      </w:r>
      <w:r w:rsidRPr="00AC593C">
        <w:rPr>
          <w:rStyle w:val="StyleUnderline"/>
        </w:rPr>
        <w:t>Phasing out the human race by voluntarily ceasing to breed will allow Earth’s biosphere to return to good health</w:t>
      </w:r>
      <w:r w:rsidRPr="00AC593C">
        <w:rPr>
          <w:sz w:val="16"/>
        </w:rPr>
        <w:t xml:space="preserve">” (http://vhemt.org, accessed 25 October 2015). However, </w:t>
      </w:r>
      <w:r w:rsidRPr="00AC593C">
        <w:rPr>
          <w:rStyle w:val="StyleUnderline"/>
        </w:rPr>
        <w:t xml:space="preserve">this makes sense only if extraterrestrial locations are </w:t>
      </w:r>
      <w:r w:rsidRPr="00AC593C">
        <w:rPr>
          <w:rStyle w:val="Emphasis"/>
        </w:rPr>
        <w:t>not</w:t>
      </w:r>
      <w:r w:rsidRPr="00AC593C">
        <w:rPr>
          <w:rStyle w:val="StyleUnderline"/>
        </w:rPr>
        <w:t xml:space="preserve"> </w:t>
      </w:r>
      <w:r w:rsidRPr="00AC593C">
        <w:rPr>
          <w:rStyle w:val="Emphasis"/>
        </w:rPr>
        <w:t>intrinsically</w:t>
      </w:r>
      <w:r w:rsidRPr="00AC593C">
        <w:rPr>
          <w:rStyle w:val="StyleUnderline"/>
        </w:rPr>
        <w:t xml:space="preserve"> </w:t>
      </w:r>
      <w:r w:rsidRPr="00AC593C">
        <w:rPr>
          <w:rStyle w:val="Emphasis"/>
        </w:rPr>
        <w:t>valued</w:t>
      </w:r>
      <w:r w:rsidRPr="00AC593C">
        <w:rPr>
          <w:sz w:val="16"/>
        </w:rPr>
        <w:t xml:space="preserve">. Otherwise, </w:t>
      </w:r>
      <w:r w:rsidRPr="00AC593C">
        <w:rPr>
          <w:rStyle w:val="StyleUnderline"/>
        </w:rPr>
        <w:t xml:space="preserve">exterminating humanity </w:t>
      </w:r>
      <w:r w:rsidRPr="00AC593C">
        <w:rPr>
          <w:rStyle w:val="Emphasis"/>
        </w:rPr>
        <w:t>ruins the opportunity for humans to bring flourishing ecosystems into outer space.</w:t>
      </w:r>
      <w:r w:rsidRPr="00AC593C">
        <w:rPr>
          <w:rStyle w:val="StyleUnderline"/>
        </w:rPr>
        <w:t xml:space="preserve"> Terraforming other planets or bringing ecosystems into Dyson swarms could bring</w:t>
      </w:r>
      <w:r w:rsidRPr="00AC593C">
        <w:rPr>
          <w:rStyle w:val="Emphasis"/>
        </w:rPr>
        <w:t xml:space="preserve"> immense amounts of ecosystem flourishing.</w:t>
      </w:r>
    </w:p>
    <w:p w14:paraId="3C39238C" w14:textId="77777777" w:rsidR="00C96BD0" w:rsidRPr="002044B5" w:rsidRDefault="00C96BD0" w:rsidP="00C96BD0">
      <w:pPr>
        <w:pStyle w:val="Heading4"/>
      </w:pPr>
      <w:r w:rsidRPr="002044B5">
        <w:rPr>
          <w:u w:val="single"/>
        </w:rPr>
        <w:t>Try-or-die</w:t>
      </w:r>
      <w:r w:rsidRPr="002044B5">
        <w:t xml:space="preserve"> for space exploration</w:t>
      </w:r>
    </w:p>
    <w:p w14:paraId="771589F9" w14:textId="77777777" w:rsidR="00C96BD0" w:rsidRPr="002044B5" w:rsidRDefault="00C96BD0" w:rsidP="00C96BD0">
      <w:r w:rsidRPr="002044B5">
        <w:t xml:space="preserve">Ben </w:t>
      </w:r>
      <w:r w:rsidRPr="002044B5">
        <w:rPr>
          <w:rStyle w:val="Style13ptBold"/>
        </w:rPr>
        <w:t>Austen 11</w:t>
      </w:r>
      <w:r w:rsidRPr="002044B5">
        <w:t>, citing the Lifeboat Foundation and the Alliance to Rescue Civilization, contributing editor of Harper’s Magazine, “After Earth: Why, Where, How, and When We Might Leave Our Home Planet,” popular science, http://www.popsci.com/science/article/2011-02/after-earth-why-where-how-and-when-we-might-leave-our-home-planet?page=3</w:t>
      </w:r>
    </w:p>
    <w:p w14:paraId="105B06AD" w14:textId="15A180C9" w:rsidR="00C96BD0" w:rsidRDefault="00C96BD0" w:rsidP="00C96BD0">
      <w:pPr>
        <w:rPr>
          <w:sz w:val="12"/>
        </w:rPr>
      </w:pPr>
      <w:r w:rsidRPr="00BD5B63">
        <w:rPr>
          <w:rStyle w:val="Emphasis"/>
          <w:highlight w:val="green"/>
        </w:rPr>
        <w:t xml:space="preserve">Earth </w:t>
      </w:r>
      <w:proofErr w:type="gramStart"/>
      <w:r w:rsidRPr="00BD5B63">
        <w:rPr>
          <w:rStyle w:val="Emphasis"/>
          <w:highlight w:val="green"/>
        </w:rPr>
        <w:t>won’t</w:t>
      </w:r>
      <w:proofErr w:type="gramEnd"/>
      <w:r w:rsidRPr="00BD5B63">
        <w:rPr>
          <w:rStyle w:val="Emphasis"/>
          <w:highlight w:val="green"/>
        </w:rPr>
        <w:t xml:space="preserve"> always be fit for occupation</w:t>
      </w:r>
      <w:r w:rsidRPr="002044B5">
        <w:rPr>
          <w:sz w:val="12"/>
        </w:rPr>
        <w:t xml:space="preserve">. We know that in two billion years or so, </w:t>
      </w:r>
      <w:r w:rsidRPr="00BD5B63">
        <w:rPr>
          <w:rStyle w:val="Emphasis"/>
          <w:highlight w:val="green"/>
        </w:rPr>
        <w:t xml:space="preserve">an expanding sun will boil away our oceans, </w:t>
      </w:r>
      <w:proofErr w:type="spellStart"/>
      <w:r w:rsidRPr="00BD5B63">
        <w:rPr>
          <w:rStyle w:val="Emphasis"/>
          <w:highlight w:val="green"/>
        </w:rPr>
        <w:t>leav</w:t>
      </w:r>
      <w:proofErr w:type="spellEnd"/>
      <w:r w:rsidRPr="00BD5B63">
        <w:rPr>
          <w:rStyle w:val="Emphasis"/>
          <w:highlight w:val="green"/>
        </w:rPr>
        <w:t>[e]</w:t>
      </w:r>
      <w:proofErr w:type="spellStart"/>
      <w:r w:rsidRPr="00BD5B63">
        <w:rPr>
          <w:rStyle w:val="Emphasis"/>
          <w:highlight w:val="green"/>
        </w:rPr>
        <w:t>ing</w:t>
      </w:r>
      <w:proofErr w:type="spellEnd"/>
      <w:r w:rsidRPr="00BD5B63">
        <w:rPr>
          <w:rStyle w:val="Emphasis"/>
          <w:highlight w:val="green"/>
        </w:rPr>
        <w:t xml:space="preserve"> our home in </w:t>
      </w:r>
      <w:r w:rsidRPr="00BD5B63">
        <w:rPr>
          <w:rStyle w:val="Emphasis"/>
          <w:highlight w:val="green"/>
          <w:bdr w:val="single" w:sz="18" w:space="0" w:color="auto"/>
        </w:rPr>
        <w:t>the universe uninhabitable</w:t>
      </w:r>
      <w:r w:rsidRPr="002044B5">
        <w:rPr>
          <w:u w:val="single"/>
        </w:rPr>
        <w:t>—unless</w:t>
      </w:r>
      <w:r w:rsidRPr="002044B5">
        <w:rPr>
          <w:sz w:val="12"/>
        </w:rPr>
        <w:t xml:space="preserve">, that is, </w:t>
      </w:r>
      <w:r w:rsidRPr="002044B5">
        <w:rPr>
          <w:u w:val="single"/>
        </w:rPr>
        <w:t xml:space="preserve">we </w:t>
      </w:r>
      <w:proofErr w:type="gramStart"/>
      <w:r w:rsidRPr="002044B5">
        <w:rPr>
          <w:u w:val="single"/>
        </w:rPr>
        <w:t>haven’t</w:t>
      </w:r>
      <w:proofErr w:type="gramEnd"/>
      <w:r w:rsidRPr="002044B5">
        <w:rPr>
          <w:u w:val="single"/>
        </w:rPr>
        <w:t xml:space="preserve"> already been wiped out by the </w:t>
      </w:r>
      <w:r w:rsidRPr="002044B5">
        <w:rPr>
          <w:rStyle w:val="Emphasis"/>
        </w:rPr>
        <w:t>Andromeda galaxy</w:t>
      </w:r>
      <w:r w:rsidRPr="002044B5">
        <w:rPr>
          <w:u w:val="single"/>
        </w:rPr>
        <w:t>, which is on a</w:t>
      </w:r>
      <w:r w:rsidRPr="002044B5">
        <w:rPr>
          <w:sz w:val="12"/>
        </w:rPr>
        <w:t xml:space="preserve"> multibillion-year </w:t>
      </w:r>
      <w:r w:rsidRPr="002044B5">
        <w:rPr>
          <w:u w:val="single"/>
        </w:rPr>
        <w:t>collision course with our Milky Way</w:t>
      </w:r>
      <w:r w:rsidRPr="002044B5">
        <w:rPr>
          <w:sz w:val="12"/>
        </w:rPr>
        <w:t xml:space="preserve">. Moreover, at least a third of the </w:t>
      </w:r>
      <w:proofErr w:type="gramStart"/>
      <w:r w:rsidRPr="002044B5">
        <w:rPr>
          <w:sz w:val="12"/>
        </w:rPr>
        <w:t>thousand mile-wide</w:t>
      </w:r>
      <w:proofErr w:type="gramEnd"/>
      <w:r w:rsidRPr="002044B5">
        <w:rPr>
          <w:sz w:val="12"/>
        </w:rPr>
        <w:t xml:space="preserve"> </w:t>
      </w:r>
      <w:r w:rsidRPr="00BD5B63">
        <w:rPr>
          <w:rStyle w:val="Emphasis"/>
          <w:highlight w:val="green"/>
        </w:rPr>
        <w:t>asteroids</w:t>
      </w:r>
      <w:r w:rsidRPr="00BD5B63">
        <w:rPr>
          <w:sz w:val="12"/>
          <w:highlight w:val="green"/>
        </w:rPr>
        <w:t xml:space="preserve"> </w:t>
      </w:r>
      <w:r w:rsidRPr="002044B5">
        <w:rPr>
          <w:sz w:val="12"/>
        </w:rPr>
        <w:t xml:space="preserve">that hurtle across our orbital path </w:t>
      </w:r>
      <w:r w:rsidRPr="00BD5B63">
        <w:rPr>
          <w:rStyle w:val="Emphasis"/>
          <w:highlight w:val="green"/>
        </w:rPr>
        <w:t>will eventually crash into</w:t>
      </w:r>
      <w:r w:rsidRPr="00BD5B63">
        <w:rPr>
          <w:highlight w:val="green"/>
          <w:u w:val="single"/>
        </w:rPr>
        <w:t xml:space="preserve"> </w:t>
      </w:r>
      <w:r w:rsidRPr="002044B5">
        <w:rPr>
          <w:u w:val="single"/>
        </w:rPr>
        <w:t>us</w:t>
      </w:r>
      <w:r w:rsidRPr="002044B5">
        <w:rPr>
          <w:sz w:val="12"/>
        </w:rPr>
        <w:t xml:space="preserve">, at a rate of about one every 300,000 years. Why? Indeed, in 1989 a far smaller asteroid, the impact of which would still have been equivalent in force to 1,000 nuclear bombs, crossed our orbit just six hours after Earth had passed. A recent report by the Lifeboat Foundation, whose hundreds of researchers track a dozen different existential risks to humanity, likens that one-in-300,000 chance of a catastrophic strike to a game of Russian roulette: “If we keep pulling the trigger long </w:t>
      </w:r>
      <w:proofErr w:type="gramStart"/>
      <w:r w:rsidRPr="002044B5">
        <w:rPr>
          <w:sz w:val="12"/>
        </w:rPr>
        <w:t>enough</w:t>
      </w:r>
      <w:proofErr w:type="gramEnd"/>
      <w:r w:rsidRPr="002044B5">
        <w:rPr>
          <w:sz w:val="12"/>
        </w:rPr>
        <w:t xml:space="preserve"> we’ll blow our head off, and there’s no guarantee it won’t be the next pull.” </w:t>
      </w:r>
      <w:r w:rsidRPr="00BD5B63">
        <w:rPr>
          <w:rStyle w:val="Emphasis"/>
          <w:highlight w:val="green"/>
        </w:rPr>
        <w:t>Many of the threats</w:t>
      </w:r>
      <w:r w:rsidRPr="00BD5B63">
        <w:rPr>
          <w:rStyle w:val="StyleUnderline"/>
          <w:highlight w:val="green"/>
        </w:rPr>
        <w:t xml:space="preserve"> </w:t>
      </w:r>
      <w:r w:rsidRPr="002044B5">
        <w:rPr>
          <w:rStyle w:val="StyleUnderline"/>
        </w:rPr>
        <w:t xml:space="preserve">that might lead us to consider off-Earth living arrangements </w:t>
      </w:r>
      <w:r w:rsidRPr="00BD5B63">
        <w:rPr>
          <w:rStyle w:val="Emphasis"/>
          <w:highlight w:val="green"/>
        </w:rPr>
        <w:t>are actually man-made</w:t>
      </w:r>
      <w:r w:rsidRPr="002044B5">
        <w:rPr>
          <w:rStyle w:val="StyleUnderline"/>
        </w:rPr>
        <w:t xml:space="preserve">, </w:t>
      </w:r>
      <w:r w:rsidRPr="00BD5B63">
        <w:rPr>
          <w:rStyle w:val="Emphasis"/>
          <w:highlight w:val="green"/>
        </w:rPr>
        <w:t>and not</w:t>
      </w:r>
      <w:r w:rsidRPr="00BD5B63">
        <w:rPr>
          <w:rStyle w:val="StyleUnderline"/>
          <w:highlight w:val="green"/>
        </w:rPr>
        <w:t xml:space="preserve"> </w:t>
      </w:r>
      <w:r w:rsidRPr="002044B5">
        <w:rPr>
          <w:rStyle w:val="StyleUnderline"/>
        </w:rPr>
        <w:t xml:space="preserve">necessarily </w:t>
      </w:r>
      <w:r w:rsidRPr="00BD5B63">
        <w:rPr>
          <w:rStyle w:val="Emphasis"/>
          <w:highlight w:val="green"/>
        </w:rPr>
        <w:t>in the distant future</w:t>
      </w:r>
      <w:r w:rsidRPr="002044B5">
        <w:rPr>
          <w:rStyle w:val="StyleUnderline"/>
        </w:rPr>
        <w:t xml:space="preserve">. </w:t>
      </w:r>
      <w:r w:rsidRPr="002044B5">
        <w:rPr>
          <w:u w:val="single"/>
        </w:rPr>
        <w:t>The amount we consume each year already far outstrips what our planet can sustain</w:t>
      </w:r>
      <w:r w:rsidRPr="002044B5">
        <w:rPr>
          <w:sz w:val="12"/>
        </w:rPr>
        <w:t xml:space="preserve">, and the World Wildlife Fund estimates that </w:t>
      </w:r>
      <w:r w:rsidRPr="00BD5B63">
        <w:rPr>
          <w:rStyle w:val="Emphasis"/>
          <w:highlight w:val="green"/>
        </w:rPr>
        <w:t xml:space="preserve">by 2030 we will be </w:t>
      </w:r>
      <w:r w:rsidRPr="00BD5B63">
        <w:rPr>
          <w:rStyle w:val="Emphasis"/>
          <w:highlight w:val="green"/>
          <w:bdr w:val="single" w:sz="18" w:space="0" w:color="auto"/>
        </w:rPr>
        <w:t>consuming two planets’ worth of natural resources annually</w:t>
      </w:r>
      <w:r w:rsidRPr="002044B5">
        <w:rPr>
          <w:sz w:val="12"/>
        </w:rPr>
        <w:t xml:space="preserve">. The Center for Research on the Epidemiology of Disasters, an international humanitarian organization, reports that the onslaught of droughts, earthquakes, epic </w:t>
      </w:r>
      <w:proofErr w:type="gramStart"/>
      <w:r w:rsidRPr="002044B5">
        <w:rPr>
          <w:sz w:val="12"/>
        </w:rPr>
        <w:t>rains</w:t>
      </w:r>
      <w:proofErr w:type="gramEnd"/>
      <w:r w:rsidRPr="002044B5">
        <w:rPr>
          <w:sz w:val="12"/>
        </w:rPr>
        <w:t xml:space="preserve"> and floods over the past decade is triple the number from the 1980s and nearly 54 times that of 1901, when this data was first collected. Some scenarios have climate change leading to severe water shortages, the submersion of coastal areas, and widespread famine. Additionally, </w:t>
      </w:r>
      <w:r w:rsidRPr="00BD5B63">
        <w:rPr>
          <w:rStyle w:val="Emphasis"/>
          <w:highlight w:val="green"/>
        </w:rPr>
        <w:t>the world could end by way of deadly pathogen, nuclear war or</w:t>
      </w:r>
      <w:r w:rsidRPr="002044B5">
        <w:rPr>
          <w:sz w:val="12"/>
        </w:rPr>
        <w:t xml:space="preserve">, as the Lifeboat Foundation warns, </w:t>
      </w:r>
      <w:r w:rsidRPr="002044B5">
        <w:rPr>
          <w:u w:val="single"/>
        </w:rPr>
        <w:t xml:space="preserve">the </w:t>
      </w:r>
      <w:r w:rsidRPr="002044B5">
        <w:rPr>
          <w:rStyle w:val="Emphasis"/>
        </w:rPr>
        <w:t>“</w:t>
      </w:r>
      <w:r w:rsidRPr="00BD5B63">
        <w:rPr>
          <w:rStyle w:val="Emphasis"/>
          <w:highlight w:val="green"/>
        </w:rPr>
        <w:t>misuse of increasingly powerful technologies.”</w:t>
      </w:r>
      <w:r w:rsidRPr="00BD5B63">
        <w:rPr>
          <w:highlight w:val="green"/>
          <w:u w:val="single"/>
        </w:rPr>
        <w:t xml:space="preserve"> </w:t>
      </w:r>
      <w:r w:rsidRPr="002044B5">
        <w:rPr>
          <w:sz w:val="12"/>
        </w:rPr>
        <w:t xml:space="preserve">Given the risks humans pose to the planet, we might also someday leave Earth simply to conserve it, with our planet becoming a kind of nature sanctuary that we visit now and again, as we might Yosemite. None of the threats we face are especially far-fetched. Climate change is already a major factor in human affairs, for instance, and </w:t>
      </w:r>
      <w:r w:rsidRPr="002044B5">
        <w:rPr>
          <w:u w:val="single"/>
        </w:rPr>
        <w:t xml:space="preserve">our planet has undergone at least one previous mass extinction </w:t>
      </w:r>
      <w:proofErr w:type="gramStart"/>
      <w:r w:rsidRPr="002044B5">
        <w:rPr>
          <w:u w:val="single"/>
        </w:rPr>
        <w:t>as a result of</w:t>
      </w:r>
      <w:proofErr w:type="gramEnd"/>
      <w:r w:rsidRPr="002044B5">
        <w:rPr>
          <w:u w:val="single"/>
        </w:rPr>
        <w:t xml:space="preserve"> asteroid impact</w:t>
      </w:r>
      <w:r w:rsidRPr="002044B5">
        <w:rPr>
          <w:sz w:val="12"/>
        </w:rPr>
        <w:t xml:space="preserve">. “The </w:t>
      </w:r>
      <w:r w:rsidRPr="002044B5">
        <w:rPr>
          <w:u w:val="single"/>
        </w:rPr>
        <w:t>dinosaurs died out because they were too stupid to build</w:t>
      </w:r>
      <w:r w:rsidRPr="002044B5">
        <w:rPr>
          <w:sz w:val="12"/>
        </w:rPr>
        <w:t xml:space="preserve"> an adequate </w:t>
      </w:r>
      <w:r w:rsidRPr="002044B5">
        <w:rPr>
          <w:u w:val="single"/>
        </w:rPr>
        <w:t>spacefaring civilization</w:t>
      </w:r>
      <w:r w:rsidRPr="002044B5">
        <w:rPr>
          <w:sz w:val="12"/>
        </w:rPr>
        <w:t xml:space="preserve">,” says </w:t>
      </w:r>
      <w:proofErr w:type="spellStart"/>
      <w:r w:rsidRPr="002044B5">
        <w:rPr>
          <w:sz w:val="12"/>
        </w:rPr>
        <w:t>Tihamer</w:t>
      </w:r>
      <w:proofErr w:type="spellEnd"/>
      <w:r w:rsidRPr="002044B5">
        <w:rPr>
          <w:sz w:val="12"/>
        </w:rPr>
        <w:t xml:space="preserve"> Toth-</w:t>
      </w:r>
      <w:proofErr w:type="spellStart"/>
      <w:r w:rsidRPr="002044B5">
        <w:rPr>
          <w:sz w:val="12"/>
        </w:rPr>
        <w:t>Fejel</w:t>
      </w:r>
      <w:proofErr w:type="spellEnd"/>
      <w:r w:rsidRPr="002044B5">
        <w:rPr>
          <w:sz w:val="12"/>
        </w:rPr>
        <w:t xml:space="preserve">, a research engineer at the Advanced Information Systems division of defense contractor General Dynamics and one of 85 members of the Lifeboat Foundation’s space-settlement board. “So far, the difference between us and them is barely measurable.” The Alliance to Rescue Civilization, a project started by New York University chemist Robert Shapiro, contends that </w:t>
      </w:r>
      <w:r w:rsidRPr="002044B5">
        <w:rPr>
          <w:u w:val="single"/>
        </w:rPr>
        <w:t xml:space="preserve">the </w:t>
      </w:r>
      <w:r w:rsidRPr="00BD5B63">
        <w:rPr>
          <w:rStyle w:val="Emphasis"/>
          <w:highlight w:val="green"/>
        </w:rPr>
        <w:t>inevitability</w:t>
      </w:r>
      <w:r w:rsidRPr="002044B5">
        <w:rPr>
          <w:u w:val="single"/>
        </w:rPr>
        <w:t xml:space="preserve"> of any of several cataclysmic events </w:t>
      </w:r>
      <w:r w:rsidRPr="00BD5B63">
        <w:rPr>
          <w:rStyle w:val="Emphasis"/>
          <w:highlight w:val="green"/>
        </w:rPr>
        <w:t>means</w:t>
      </w:r>
      <w:r w:rsidRPr="00BD5B63">
        <w:rPr>
          <w:highlight w:val="green"/>
          <w:u w:val="single"/>
        </w:rPr>
        <w:t xml:space="preserve"> </w:t>
      </w:r>
      <w:r w:rsidRPr="002044B5">
        <w:rPr>
          <w:u w:val="single"/>
        </w:rPr>
        <w:t xml:space="preserve">that </w:t>
      </w:r>
      <w:r w:rsidRPr="00BD5B63">
        <w:rPr>
          <w:rStyle w:val="Emphasis"/>
          <w:highlight w:val="green"/>
          <w:bdr w:val="single" w:sz="18" w:space="0" w:color="auto"/>
        </w:rPr>
        <w:t>we must prepare a copy of our civilization and move it into outer space and out of harm’s way</w:t>
      </w:r>
      <w:r w:rsidRPr="002044B5">
        <w:rPr>
          <w:sz w:val="12"/>
        </w:rPr>
        <w:t xml:space="preserve">—a backup of our cultural achievements and traditions. In 2005, then–NASA administrator Michael Griffin described the aims of the national space program in similar terms. “If we humans want to survive for hundreds of thousands or millions of years, </w:t>
      </w:r>
      <w:r w:rsidRPr="002044B5">
        <w:rPr>
          <w:u w:val="single"/>
        </w:rPr>
        <w:t>we must ultimately populate other planets</w:t>
      </w:r>
      <w:r w:rsidRPr="002044B5">
        <w:rPr>
          <w:sz w:val="12"/>
        </w:rPr>
        <w:t xml:space="preserve">,” he said. “One day, I </w:t>
      </w:r>
      <w:proofErr w:type="gramStart"/>
      <w:r w:rsidRPr="002044B5">
        <w:rPr>
          <w:sz w:val="12"/>
        </w:rPr>
        <w:t>don’t</w:t>
      </w:r>
      <w:proofErr w:type="gramEnd"/>
      <w:r w:rsidRPr="002044B5">
        <w:rPr>
          <w:sz w:val="12"/>
        </w:rPr>
        <w:t xml:space="preserve"> know when that day is, but there will be more human beings who live off the Earth than on it.</w:t>
      </w:r>
    </w:p>
    <w:p w14:paraId="0FC25A4C" w14:textId="77777777" w:rsidR="00C96BD0" w:rsidRPr="00C435A1" w:rsidRDefault="00C96BD0" w:rsidP="00C96BD0">
      <w:pPr>
        <w:pStyle w:val="Heading4"/>
        <w:rPr>
          <w:rFonts w:cs="Arial"/>
        </w:rPr>
      </w:pPr>
      <w:r w:rsidRPr="00C435A1">
        <w:rPr>
          <w:rFonts w:cs="Arial"/>
        </w:rPr>
        <w:t>Resource scarcity coming now and causes extinction—asteroid mining is the only way to solve</w:t>
      </w:r>
    </w:p>
    <w:p w14:paraId="2E0EDC91" w14:textId="77777777" w:rsidR="00C96BD0" w:rsidRPr="00C435A1" w:rsidRDefault="00C96BD0" w:rsidP="00C96BD0">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14:paraId="0B30810B" w14:textId="77777777" w:rsidR="00C96BD0" w:rsidRPr="00C435A1" w:rsidRDefault="00C96BD0" w:rsidP="00C96BD0">
      <w:pPr>
        <w:rPr>
          <w:sz w:val="14"/>
        </w:rPr>
      </w:pPr>
      <w:r w:rsidRPr="00465AF4">
        <w:rPr>
          <w:rStyle w:val="StyleUnderline"/>
          <w:highlight w:val="green"/>
        </w:rPr>
        <w:t>We need minerals</w:t>
      </w:r>
      <w:r w:rsidRPr="00C435A1">
        <w:rPr>
          <w:sz w:val="14"/>
        </w:rPr>
        <w:t xml:space="preserve">, and we always will. Yet, our </w:t>
      </w:r>
      <w:r w:rsidRPr="00465AF4">
        <w:rPr>
          <w:rStyle w:val="StyleUnderline"/>
          <w:highlight w:val="green"/>
        </w:rPr>
        <w:t xml:space="preserve">reserves are </w:t>
      </w:r>
      <w:proofErr w:type="gramStart"/>
      <w:r w:rsidRPr="00465AF4">
        <w:rPr>
          <w:rStyle w:val="StyleUnderline"/>
          <w:highlight w:val="green"/>
        </w:rPr>
        <w:t>finite</w:t>
      </w:r>
      <w:proofErr w:type="gramEnd"/>
      <w:r w:rsidRPr="00465AF4">
        <w:rPr>
          <w:rStyle w:val="StyleUnderline"/>
          <w:highlight w:val="green"/>
        </w:rPr>
        <w:t xml:space="preserve"> and</w:t>
      </w:r>
      <w:r w:rsidRPr="00C435A1">
        <w:rPr>
          <w:rStyle w:val="StyleUnderline"/>
        </w:rPr>
        <w:t xml:space="preserve"> a </w:t>
      </w:r>
      <w:r w:rsidRPr="00465AF4">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465AF4">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465AF4">
        <w:rPr>
          <w:rStyle w:val="StyleUnderline"/>
          <w:highlight w:val="green"/>
        </w:rPr>
        <w:t xml:space="preserve">every solution </w:t>
      </w:r>
      <w:r w:rsidRPr="00C435A1">
        <w:rPr>
          <w:rStyle w:val="StyleUnderline"/>
        </w:rPr>
        <w:t xml:space="preserve">based on recycling </w:t>
      </w:r>
      <w:r w:rsidRPr="00465AF4">
        <w:rPr>
          <w:rStyle w:val="StyleUnderline"/>
          <w:highlight w:val="green"/>
        </w:rPr>
        <w:t>is</w:t>
      </w:r>
      <w:r w:rsidRPr="00C435A1">
        <w:rPr>
          <w:rStyle w:val="StyleUnderline"/>
        </w:rPr>
        <w:t xml:space="preserve">, again, nothing more than </w:t>
      </w:r>
      <w:r w:rsidRPr="00465AF4">
        <w:rPr>
          <w:rStyle w:val="Emphasis"/>
          <w:highlight w:val="green"/>
        </w:rPr>
        <w:t>a temporary fix</w:t>
      </w:r>
      <w:r w:rsidRPr="00465AF4">
        <w:rPr>
          <w:rStyle w:val="StyleUnderline"/>
          <w:highlight w:val="green"/>
        </w:rPr>
        <w:t>,</w:t>
      </w:r>
      <w:r w:rsidRPr="00465AF4">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465AF4">
        <w:rPr>
          <w:rStyle w:val="StyleUnderline"/>
          <w:highlight w:val="green"/>
        </w:rPr>
        <w:t xml:space="preserve">the </w:t>
      </w:r>
      <w:proofErr w:type="gramStart"/>
      <w:r w:rsidRPr="00465AF4">
        <w:rPr>
          <w:rStyle w:val="StyleUnderline"/>
          <w:highlight w:val="green"/>
        </w:rPr>
        <w:t>amount</w:t>
      </w:r>
      <w:proofErr w:type="gramEnd"/>
      <w:r w:rsidRPr="00465AF4">
        <w:rPr>
          <w:rStyle w:val="StyleUnderline"/>
          <w:highlight w:val="green"/>
        </w:rPr>
        <w:t xml:space="preserve"> </w:t>
      </w:r>
      <w:r w:rsidRPr="00C435A1">
        <w:rPr>
          <w:rStyle w:val="StyleUnderline"/>
        </w:rPr>
        <w:t xml:space="preserve">of resources </w:t>
      </w:r>
      <w:r w:rsidRPr="00465AF4">
        <w:rPr>
          <w:rStyle w:val="StyleUnderline"/>
          <w:highlight w:val="green"/>
        </w:rPr>
        <w:t>needed</w:t>
      </w:r>
      <w:r w:rsidRPr="00C435A1">
        <w:rPr>
          <w:rStyle w:val="StyleUnderline"/>
        </w:rPr>
        <w:t xml:space="preserve"> at a given time </w:t>
      </w:r>
      <w:r w:rsidRPr="00465AF4">
        <w:rPr>
          <w:rStyle w:val="Emphasis"/>
          <w:highlight w:val="green"/>
        </w:rPr>
        <w:t xml:space="preserve">will </w:t>
      </w:r>
      <w:r w:rsidRPr="00C435A1">
        <w:rPr>
          <w:rStyle w:val="Emphasis"/>
        </w:rPr>
        <w:t xml:space="preserve">simply </w:t>
      </w:r>
      <w:r w:rsidRPr="00465AF4">
        <w:rPr>
          <w:rStyle w:val="Emphasis"/>
          <w:highlight w:val="green"/>
        </w:rPr>
        <w:t xml:space="preserve">exceed the total </w:t>
      </w:r>
      <w:r w:rsidRPr="00C435A1">
        <w:rPr>
          <w:rStyle w:val="Emphasis"/>
        </w:rPr>
        <w:t xml:space="preserve">available </w:t>
      </w:r>
      <w:r w:rsidRPr="00465AF4">
        <w:rPr>
          <w:rStyle w:val="Emphasis"/>
          <w:highlight w:val="green"/>
        </w:rPr>
        <w:t>stock</w:t>
      </w:r>
      <w:r w:rsidRPr="00465AF4">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w:t>
      </w:r>
      <w:proofErr w:type="gramStart"/>
      <w:r w:rsidRPr="00C435A1">
        <w:rPr>
          <w:sz w:val="14"/>
        </w:rPr>
        <w:t>don't</w:t>
      </w:r>
      <w:proofErr w:type="gramEnd"/>
      <w:r w:rsidRPr="00C435A1">
        <w:rPr>
          <w:sz w:val="14"/>
        </w:rPr>
        <w:t xml:space="preserve"> radically change our lifestyle, we will sooner or later have to address the elephant in the room: </w:t>
      </w:r>
      <w:r w:rsidRPr="00465AF4">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465AF4">
        <w:rPr>
          <w:rStyle w:val="Emphasis"/>
          <w:highlight w:val="green"/>
        </w:rPr>
        <w:t xml:space="preserve">all these </w:t>
      </w:r>
      <w:r w:rsidRPr="00C435A1">
        <w:rPr>
          <w:rStyle w:val="Emphasis"/>
        </w:rPr>
        <w:t xml:space="preserve">minerals </w:t>
      </w:r>
      <w:r w:rsidRPr="00465AF4">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465AF4">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w:t>
      </w:r>
      <w:proofErr w:type="gramStart"/>
      <w:r w:rsidRPr="00C435A1">
        <w:rPr>
          <w:sz w:val="14"/>
        </w:rPr>
        <w:t>doesn't</w:t>
      </w:r>
      <w:proofErr w:type="gramEnd"/>
      <w:r w:rsidRPr="00C435A1">
        <w:rPr>
          <w:sz w:val="14"/>
        </w:rPr>
        <w:t xml:space="preserve">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w:t>
      </w:r>
      <w:proofErr w:type="gramStart"/>
      <w:r w:rsidRPr="00C435A1">
        <w:rPr>
          <w:sz w:val="14"/>
        </w:rPr>
        <w:t>Let's</w:t>
      </w:r>
      <w:proofErr w:type="gramEnd"/>
      <w:r w:rsidRPr="00C435A1">
        <w:rPr>
          <w:sz w:val="14"/>
        </w:rPr>
        <w:t xml:space="preserve"> take an example: </w:t>
      </w:r>
      <w:proofErr w:type="spellStart"/>
      <w:r w:rsidRPr="00C435A1">
        <w:rPr>
          <w:sz w:val="14"/>
        </w:rPr>
        <w:t>Ryugu</w:t>
      </w:r>
      <w:proofErr w:type="spellEnd"/>
      <w:r w:rsidRPr="00C435A1">
        <w:rPr>
          <w:sz w:val="14"/>
        </w:rPr>
        <w:t xml:space="preserve">, formerly known as 1999 JU3. </w:t>
      </w:r>
      <w:proofErr w:type="gramStart"/>
      <w:r w:rsidRPr="00C435A1">
        <w:rPr>
          <w:sz w:val="14"/>
        </w:rPr>
        <w:t>It's</w:t>
      </w:r>
      <w:proofErr w:type="gramEnd"/>
      <w:r w:rsidRPr="00C435A1">
        <w:rPr>
          <w:sz w:val="14"/>
        </w:rPr>
        <w:t xml:space="preserve">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w:t>
      </w:r>
      <w:proofErr w:type="gramStart"/>
      <w:r w:rsidRPr="00C435A1">
        <w:rPr>
          <w:sz w:val="14"/>
        </w:rPr>
        <w:t>That's</w:t>
      </w:r>
      <w:proofErr w:type="gramEnd"/>
      <w:r w:rsidRPr="00C435A1">
        <w:rPr>
          <w:sz w:val="14"/>
        </w:rPr>
        <w:t xml:space="preserve"> 2 trillion USD per gram. </w:t>
      </w:r>
      <w:proofErr w:type="gramStart"/>
      <w:r w:rsidRPr="00C435A1">
        <w:rPr>
          <w:sz w:val="14"/>
        </w:rPr>
        <w:t>Let's</w:t>
      </w:r>
      <w:proofErr w:type="gramEnd"/>
      <w:r w:rsidRPr="00C435A1">
        <w:rPr>
          <w:sz w:val="14"/>
        </w:rPr>
        <w:t xml:space="preserve"> be optimistic and assume that the sample retrieved is pure gold. At today's rate, it is worth 42.5 USD per gram. </w:t>
      </w:r>
      <w:proofErr w:type="gramStart"/>
      <w:r w:rsidRPr="00C435A1">
        <w:rPr>
          <w:sz w:val="14"/>
        </w:rPr>
        <w:t>That's</w:t>
      </w:r>
      <w:proofErr w:type="gramEnd"/>
      <w:r w:rsidRPr="00C435A1">
        <w:rPr>
          <w:sz w:val="14"/>
        </w:rPr>
        <w:t xml:space="preserve">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w:t>
      </w:r>
      <w:proofErr w:type="gramStart"/>
      <w:r w:rsidRPr="00C435A1">
        <w:rPr>
          <w:sz w:val="14"/>
        </w:rPr>
        <w:t>It's</w:t>
      </w:r>
      <w:proofErr w:type="gramEnd"/>
      <w:r w:rsidRPr="00C435A1">
        <w:rPr>
          <w:sz w:val="14"/>
        </w:rPr>
        <w:t xml:space="preserve"> heading for Bennu, also a C-type asteroid, which it will reach in August 2018. Total cost of the mission: 980 million USD. Target sample size: at least 60 g. We achieve thus roughly speaking 16 million USD per gram. Better, but still 6 orders of magnitude off compared to pure gold. </w:t>
      </w:r>
      <w:proofErr w:type="gramStart"/>
      <w:r w:rsidRPr="00C435A1">
        <w:rPr>
          <w:sz w:val="14"/>
        </w:rPr>
        <w:t>It's</w:t>
      </w:r>
      <w:proofErr w:type="gramEnd"/>
      <w:r w:rsidRPr="00C435A1">
        <w:rPr>
          <w:sz w:val="14"/>
        </w:rPr>
        <w:t xml:space="preserve">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w:t>
      </w:r>
      <w:proofErr w:type="gramStart"/>
      <w:r w:rsidRPr="00C435A1">
        <w:rPr>
          <w:sz w:val="14"/>
        </w:rPr>
        <w:t>it's</w:t>
      </w:r>
      <w:proofErr w:type="gramEnd"/>
      <w:r w:rsidRPr="00C435A1">
        <w:rPr>
          <w:sz w:val="14"/>
        </w:rPr>
        <w:t xml:space="preserve">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w:t>
      </w:r>
      <w:proofErr w:type="gramStart"/>
      <w:r w:rsidRPr="00C435A1">
        <w:rPr>
          <w:sz w:val="14"/>
        </w:rPr>
        <w:t>It's</w:t>
      </w:r>
      <w:proofErr w:type="gramEnd"/>
      <w:r w:rsidRPr="00C435A1">
        <w:rPr>
          <w:sz w:val="14"/>
        </w:rPr>
        <w:t xml:space="preserve">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465AF4">
        <w:rPr>
          <w:rStyle w:val="StyleUnderline"/>
          <w:highlight w:val="green"/>
        </w:rPr>
        <w:t>they are</w:t>
      </w:r>
      <w:r w:rsidRPr="00C435A1">
        <w:rPr>
          <w:sz w:val="14"/>
        </w:rPr>
        <w:t xml:space="preserve"> also </w:t>
      </w:r>
      <w:r w:rsidRPr="00465AF4">
        <w:rPr>
          <w:rStyle w:val="Emphasis"/>
          <w:highlight w:val="green"/>
        </w:rPr>
        <w:t>essential</w:t>
      </w:r>
      <w:r w:rsidRPr="00465AF4">
        <w:rPr>
          <w:sz w:val="14"/>
          <w:highlight w:val="green"/>
        </w:rPr>
        <w:t xml:space="preserve"> </w:t>
      </w:r>
      <w:r w:rsidRPr="00465AF4">
        <w:rPr>
          <w:rStyle w:val="StyleUnderline"/>
          <w:highlight w:val="green"/>
        </w:rPr>
        <w:t>if we want to avoid the same fate as the dinosaurs</w:t>
      </w:r>
      <w:r w:rsidRPr="00C435A1">
        <w:rPr>
          <w:sz w:val="14"/>
        </w:rPr>
        <w:t xml:space="preserve">. </w:t>
      </w:r>
      <w:proofErr w:type="gramStart"/>
      <w:r w:rsidRPr="00C435A1">
        <w:rPr>
          <w:sz w:val="14"/>
        </w:rPr>
        <w:t>It's</w:t>
      </w:r>
      <w:proofErr w:type="gramEnd"/>
      <w:r w:rsidRPr="00C435A1">
        <w:rPr>
          <w:sz w:val="14"/>
        </w:rPr>
        <w:t xml:space="preserve">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ED338B8" w14:textId="77777777" w:rsidR="00C96BD0" w:rsidRPr="00C435A1" w:rsidRDefault="00C96BD0" w:rsidP="00C96BD0">
      <w:pPr>
        <w:pStyle w:val="Heading4"/>
        <w:rPr>
          <w:rFonts w:cs="Arial"/>
        </w:rPr>
      </w:pPr>
      <w:r w:rsidRPr="00C435A1">
        <w:rPr>
          <w:rFonts w:cs="Arial"/>
        </w:rPr>
        <w:t>Resource Shortages Exacerbate Conflict</w:t>
      </w:r>
    </w:p>
    <w:p w14:paraId="6833CDBF" w14:textId="77777777" w:rsidR="00C96BD0" w:rsidRPr="00C435A1" w:rsidRDefault="00C96BD0" w:rsidP="00C96BD0">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26690F99" w14:textId="77777777" w:rsidR="00C96BD0" w:rsidRPr="00C435A1" w:rsidRDefault="00C96BD0" w:rsidP="00C96BD0">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w:t>
      </w:r>
      <w:proofErr w:type="gramStart"/>
      <w:r w:rsidRPr="00C435A1">
        <w:rPr>
          <w:sz w:val="16"/>
        </w:rPr>
        <w:t>Let’s</w:t>
      </w:r>
      <w:proofErr w:type="gramEnd"/>
      <w:r w:rsidRPr="00C435A1">
        <w:rPr>
          <w:sz w:val="16"/>
        </w:rPr>
        <w:t xml:space="preserve">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465AF4">
        <w:rPr>
          <w:rStyle w:val="Emphasis"/>
          <w:highlight w:val="green"/>
        </w:rPr>
        <w:t xml:space="preserve">technology </w:t>
      </w:r>
      <w:r w:rsidRPr="00C435A1">
        <w:rPr>
          <w:rStyle w:val="Emphasis"/>
        </w:rPr>
        <w:t xml:space="preserve">is being developed today that </w:t>
      </w:r>
      <w:r w:rsidRPr="00465AF4">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465AF4">
        <w:rPr>
          <w:rStyle w:val="StyleUnderline"/>
          <w:highlight w:val="green"/>
        </w:rPr>
        <w:t>diminishing returns</w:t>
      </w:r>
      <w:r w:rsidRPr="00C435A1">
        <w:rPr>
          <w:rStyle w:val="StyleUnderline"/>
        </w:rPr>
        <w:t xml:space="preserve"> </w:t>
      </w:r>
      <w:r w:rsidRPr="00C435A1">
        <w:rPr>
          <w:rStyle w:val="Emphasis"/>
        </w:rPr>
        <w:t xml:space="preserve">are rapidly </w:t>
      </w:r>
      <w:r w:rsidRPr="00465AF4">
        <w:rPr>
          <w:rStyle w:val="Emphasis"/>
          <w:highlight w:val="green"/>
        </w:rPr>
        <w:t>redefining</w:t>
      </w:r>
      <w:r w:rsidRPr="00C435A1">
        <w:rPr>
          <w:rStyle w:val="Emphasis"/>
        </w:rPr>
        <w:t xml:space="preserve"> </w:t>
      </w:r>
      <w:r w:rsidRPr="00465AF4">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465AF4">
        <w:rPr>
          <w:rStyle w:val="Emphasis"/>
          <w:highlight w:val="green"/>
        </w:rPr>
        <w:t xml:space="preserve">resource conflict </w:t>
      </w:r>
      <w:r w:rsidRPr="00C435A1">
        <w:rPr>
          <w:rStyle w:val="Emphasis"/>
        </w:rPr>
        <w:t xml:space="preserve">has </w:t>
      </w:r>
      <w:r w:rsidRPr="00465AF4">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465AF4">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465AF4">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465AF4">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465AF4">
        <w:rPr>
          <w:rStyle w:val="StyleUnderline"/>
          <w:highlight w:val="green"/>
        </w:rPr>
        <w:t>outcomes</w:t>
      </w:r>
      <w:r w:rsidRPr="00465AF4">
        <w:rPr>
          <w:sz w:val="16"/>
          <w:highlight w:val="green"/>
        </w:rPr>
        <w:t xml:space="preserve">. </w:t>
      </w:r>
      <w:r w:rsidRPr="00465AF4">
        <w:rPr>
          <w:rStyle w:val="Emphasis"/>
          <w:highlight w:val="green"/>
        </w:rPr>
        <w:t>The first is collapse</w:t>
      </w:r>
      <w:r w:rsidRPr="00C435A1">
        <w:rPr>
          <w:rStyle w:val="Emphasis"/>
        </w:rPr>
        <w:t>, forecast</w:t>
      </w:r>
      <w:r w:rsidRPr="00C435A1">
        <w:rPr>
          <w:sz w:val="16"/>
        </w:rPr>
        <w:t xml:space="preserve"> by the “Limits to Growth” school of thought. The </w:t>
      </w:r>
      <w:r w:rsidRPr="00465AF4">
        <w:rPr>
          <w:rStyle w:val="Emphasis"/>
          <w:highlight w:val="green"/>
        </w:rPr>
        <w:t>second</w:t>
      </w:r>
      <w:r w:rsidRPr="00C435A1">
        <w:rPr>
          <w:sz w:val="16"/>
        </w:rPr>
        <w:t xml:space="preserve"> and more likely scenario is </w:t>
      </w:r>
      <w:r w:rsidRPr="00C435A1">
        <w:rPr>
          <w:rStyle w:val="Emphasis"/>
        </w:rPr>
        <w:t xml:space="preserve">fierce </w:t>
      </w:r>
      <w:r w:rsidRPr="00465AF4">
        <w:rPr>
          <w:rStyle w:val="Emphasis"/>
          <w:highlight w:val="green"/>
        </w:rPr>
        <w:t>national economic competition leading to wars over diminishing resources</w:t>
      </w:r>
      <w:r w:rsidRPr="00C435A1">
        <w:rPr>
          <w:sz w:val="16"/>
        </w:rPr>
        <w:t xml:space="preserve">. The </w:t>
      </w:r>
      <w:r w:rsidRPr="00465AF4">
        <w:rPr>
          <w:rStyle w:val="StyleUnderline"/>
          <w:highlight w:val="green"/>
        </w:rPr>
        <w:t>third</w:t>
      </w:r>
      <w:r w:rsidRPr="00C435A1">
        <w:rPr>
          <w:sz w:val="16"/>
        </w:rPr>
        <w:t xml:space="preserve">, and most desirable, </w:t>
      </w:r>
      <w:r w:rsidRPr="00C435A1">
        <w:rPr>
          <w:rStyle w:val="Emphasis"/>
        </w:rPr>
        <w:t xml:space="preserve">is to </w:t>
      </w:r>
      <w:r w:rsidRPr="00465AF4">
        <w:rPr>
          <w:rStyle w:val="Emphasis"/>
          <w:highlight w:val="green"/>
        </w:rPr>
        <w:t>increase</w:t>
      </w:r>
      <w:r w:rsidRPr="00C435A1">
        <w:rPr>
          <w:rStyle w:val="Emphasis"/>
        </w:rPr>
        <w:t xml:space="preserve"> the global </w:t>
      </w:r>
      <w:r w:rsidRPr="00465AF4">
        <w:rPr>
          <w:rStyle w:val="Emphasis"/>
          <w:highlight w:val="green"/>
        </w:rPr>
        <w:t>resource base</w:t>
      </w:r>
      <w:r w:rsidRPr="00C435A1">
        <w:rPr>
          <w:rStyle w:val="Emphasis"/>
        </w:rPr>
        <w:t xml:space="preserve"> </w:t>
      </w:r>
      <w:r w:rsidRPr="00465AF4">
        <w:rPr>
          <w:rStyle w:val="Emphasis"/>
          <w:highlight w:val="green"/>
        </w:rPr>
        <w:t>by</w:t>
      </w:r>
      <w:r w:rsidRPr="00C435A1">
        <w:rPr>
          <w:rStyle w:val="Emphasis"/>
        </w:rPr>
        <w:t xml:space="preserve"> the economic and industrial </w:t>
      </w:r>
      <w:r w:rsidRPr="00465AF4">
        <w:rPr>
          <w:rStyle w:val="Emphasis"/>
          <w:highlight w:val="green"/>
        </w:rPr>
        <w:t>development of the</w:t>
      </w:r>
      <w:r w:rsidRPr="00C435A1">
        <w:rPr>
          <w:rStyle w:val="Emphasis"/>
        </w:rPr>
        <w:t xml:space="preserve"> inner </w:t>
      </w:r>
      <w:r w:rsidRPr="00465AF4">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465AF4">
        <w:rPr>
          <w:rStyle w:val="StyleUnderline"/>
          <w:highlight w:val="green"/>
        </w:rPr>
        <w:t>Improvements in</w:t>
      </w:r>
      <w:r w:rsidRPr="00C435A1">
        <w:rPr>
          <w:rStyle w:val="StyleUnderline"/>
        </w:rPr>
        <w:t xml:space="preserve"> </w:t>
      </w:r>
      <w:r w:rsidRPr="00465AF4">
        <w:rPr>
          <w:rStyle w:val="StyleUnderline"/>
          <w:highlight w:val="green"/>
        </w:rPr>
        <w:t>remote sensing</w:t>
      </w:r>
      <w:r w:rsidRPr="00C435A1">
        <w:rPr>
          <w:rStyle w:val="StyleUnderline"/>
        </w:rPr>
        <w:t xml:space="preserve"> data </w:t>
      </w:r>
      <w:r w:rsidRPr="00465AF4">
        <w:rPr>
          <w:rStyle w:val="StyleUnderline"/>
          <w:highlight w:val="green"/>
        </w:rPr>
        <w:t>from</w:t>
      </w:r>
      <w:r w:rsidRPr="00C435A1">
        <w:rPr>
          <w:rStyle w:val="StyleUnderline"/>
        </w:rPr>
        <w:t xml:space="preserve"> current </w:t>
      </w:r>
      <w:r w:rsidRPr="00465AF4">
        <w:rPr>
          <w:rStyle w:val="StyleUnderline"/>
          <w:highlight w:val="green"/>
        </w:rPr>
        <w:t>missions and computer</w:t>
      </w:r>
      <w:r w:rsidRPr="00C435A1">
        <w:rPr>
          <w:rStyle w:val="StyleUnderline"/>
        </w:rPr>
        <w:t xml:space="preserve"> </w:t>
      </w:r>
      <w:r w:rsidRPr="00465AF4">
        <w:rPr>
          <w:rStyle w:val="StyleUnderline"/>
          <w:highlight w:val="green"/>
        </w:rPr>
        <w:t>modeling</w:t>
      </w:r>
      <w:r w:rsidRPr="00C435A1">
        <w:rPr>
          <w:rStyle w:val="StyleUnderline"/>
        </w:rPr>
        <w:t xml:space="preserve"> continue to </w:t>
      </w:r>
      <w:r w:rsidRPr="00465AF4">
        <w:rPr>
          <w:rStyle w:val="StyleUnderline"/>
          <w:highlight w:val="green"/>
        </w:rPr>
        <w:t>increase</w:t>
      </w:r>
      <w:r w:rsidRPr="00C435A1">
        <w:rPr>
          <w:rStyle w:val="StyleUnderline"/>
        </w:rPr>
        <w:t xml:space="preserve"> the </w:t>
      </w:r>
      <w:r w:rsidRPr="00465AF4">
        <w:rPr>
          <w:rStyle w:val="StyleUnderline"/>
          <w:highlight w:val="green"/>
        </w:rPr>
        <w:t>amount of</w:t>
      </w:r>
      <w:r w:rsidRPr="00C435A1">
        <w:rPr>
          <w:rStyle w:val="StyleUnderline"/>
        </w:rPr>
        <w:t xml:space="preserve"> </w:t>
      </w:r>
      <w:r w:rsidRPr="00465AF4">
        <w:rPr>
          <w:rStyle w:val="StyleUnderline"/>
          <w:highlight w:val="green"/>
        </w:rPr>
        <w:t>potential</w:t>
      </w:r>
      <w:r w:rsidRPr="00C435A1">
        <w:rPr>
          <w:rStyle w:val="StyleUnderline"/>
        </w:rPr>
        <w:t xml:space="preserve"> </w:t>
      </w:r>
      <w:proofErr w:type="spellStart"/>
      <w:r w:rsidRPr="00465AF4">
        <w:rPr>
          <w:rStyle w:val="StyleUnderline"/>
          <w:highlight w:val="green"/>
        </w:rPr>
        <w:t>asteroidal</w:t>
      </w:r>
      <w:proofErr w:type="spellEnd"/>
      <w:r w:rsidRPr="00C435A1">
        <w:rPr>
          <w:rStyle w:val="StyleUnderline"/>
        </w:rPr>
        <w:t xml:space="preserve"> </w:t>
      </w:r>
      <w:r w:rsidRPr="00465AF4">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465AF4">
        <w:rPr>
          <w:rStyle w:val="Emphasis"/>
          <w:highlight w:val="green"/>
        </w:rPr>
        <w:t>should be the</w:t>
      </w:r>
      <w:r w:rsidRPr="00C435A1">
        <w:rPr>
          <w:rStyle w:val="Emphasis"/>
        </w:rPr>
        <w:t xml:space="preserve"> </w:t>
      </w:r>
      <w:r w:rsidRPr="00465AF4">
        <w:rPr>
          <w:rStyle w:val="Emphasis"/>
          <w:highlight w:val="green"/>
        </w:rPr>
        <w:t>role of government</w:t>
      </w:r>
      <w:r w:rsidRPr="00C435A1">
        <w:rPr>
          <w:rStyle w:val="Emphasis"/>
        </w:rPr>
        <w:t xml:space="preserve"> </w:t>
      </w:r>
      <w:r w:rsidRPr="00465AF4">
        <w:rPr>
          <w:rStyle w:val="Emphasis"/>
          <w:highlight w:val="green"/>
        </w:rPr>
        <w:t>to</w:t>
      </w:r>
      <w:r w:rsidRPr="00C435A1">
        <w:rPr>
          <w:rStyle w:val="Emphasis"/>
        </w:rPr>
        <w:t xml:space="preserve"> develop policies and concrete legislation to </w:t>
      </w:r>
      <w:r w:rsidRPr="00465AF4">
        <w:rPr>
          <w:rStyle w:val="Emphasis"/>
          <w:highlight w:val="green"/>
        </w:rPr>
        <w:t>support</w:t>
      </w:r>
      <w:r w:rsidRPr="00C435A1">
        <w:rPr>
          <w:rStyle w:val="Emphasis"/>
        </w:rPr>
        <w:t xml:space="preserve"> </w:t>
      </w:r>
      <w:r w:rsidRPr="00465AF4">
        <w:rPr>
          <w:rStyle w:val="Emphasis"/>
          <w:highlight w:val="green"/>
        </w:rPr>
        <w:t>this development for</w:t>
      </w:r>
      <w:r w:rsidRPr="00C435A1">
        <w:rPr>
          <w:rStyle w:val="Emphasis"/>
        </w:rPr>
        <w:t xml:space="preserve"> the continued </w:t>
      </w:r>
      <w:r w:rsidRPr="00465AF4">
        <w:rPr>
          <w:rStyle w:val="Emphasis"/>
          <w:highlight w:val="green"/>
        </w:rPr>
        <w:t>health of the</w:t>
      </w:r>
      <w:r w:rsidRPr="00C435A1">
        <w:rPr>
          <w:rStyle w:val="Emphasis"/>
        </w:rPr>
        <w:t xml:space="preserve"> American </w:t>
      </w:r>
      <w:r w:rsidRPr="00465AF4">
        <w:rPr>
          <w:rStyle w:val="Emphasis"/>
          <w:highlight w:val="green"/>
        </w:rPr>
        <w:t>economy</w:t>
      </w:r>
      <w:r w:rsidRPr="00C435A1">
        <w:rPr>
          <w:rStyle w:val="Emphasis"/>
        </w:rPr>
        <w:t xml:space="preserve"> and the future of all mankind. </w:t>
      </w:r>
    </w:p>
    <w:p w14:paraId="27883A0C" w14:textId="77777777" w:rsidR="00C96BD0" w:rsidRPr="00C435A1" w:rsidRDefault="00C96BD0" w:rsidP="00C96BD0">
      <w:pPr>
        <w:pStyle w:val="Heading4"/>
        <w:rPr>
          <w:rFonts w:cs="Arial"/>
        </w:rPr>
      </w:pPr>
      <w:r w:rsidRPr="00C435A1">
        <w:rPr>
          <w:rFonts w:cs="Arial"/>
        </w:rPr>
        <w:t>Those Conflicts go Nuclear</w:t>
      </w:r>
    </w:p>
    <w:p w14:paraId="3027B38E" w14:textId="77777777" w:rsidR="00C96BD0" w:rsidRPr="00C435A1" w:rsidRDefault="00C96BD0" w:rsidP="00C96BD0">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0" w:history="1">
        <w:r w:rsidRPr="00C435A1">
          <w:rPr>
            <w:rStyle w:val="Hyperlink"/>
          </w:rPr>
          <w:t>https://www.thenation.com/article/how-resource-scarcity-and-climate-change-could-produce-global-explosion/</w:t>
        </w:r>
      </w:hyperlink>
      <w:r w:rsidRPr="00C435A1">
        <w:t xml:space="preserve"> JHW</w:t>
      </w:r>
    </w:p>
    <w:p w14:paraId="7E201637" w14:textId="77777777" w:rsidR="00C96BD0" w:rsidRPr="00C435A1" w:rsidRDefault="00C96BD0" w:rsidP="00C96BD0">
      <w:pPr>
        <w:rPr>
          <w:sz w:val="16"/>
        </w:rPr>
      </w:pPr>
      <w:r w:rsidRPr="00C435A1">
        <w:rPr>
          <w:sz w:val="16"/>
        </w:rPr>
        <w:t xml:space="preserve">Resource Shortages and Resource Wars Start with one simple given: the prospect of future </w:t>
      </w:r>
      <w:r w:rsidRPr="00465AF4">
        <w:rPr>
          <w:rStyle w:val="StyleUnderline"/>
          <w:highlight w:val="green"/>
        </w:rPr>
        <w:t>scarcities</w:t>
      </w:r>
      <w:r w:rsidRPr="00465AF4">
        <w:rPr>
          <w:sz w:val="16"/>
          <w:highlight w:val="green"/>
        </w:rPr>
        <w:t xml:space="preserve"> </w:t>
      </w:r>
      <w:r w:rsidRPr="00465AF4">
        <w:rPr>
          <w:rStyle w:val="StyleUnderline"/>
          <w:highlight w:val="green"/>
        </w:rPr>
        <w:t>o</w:t>
      </w:r>
      <w:r w:rsidRPr="00C435A1">
        <w:rPr>
          <w:rStyle w:val="StyleUnderline"/>
        </w:rPr>
        <w:t xml:space="preserve">f vital </w:t>
      </w:r>
      <w:r w:rsidRPr="00465AF4">
        <w:rPr>
          <w:rStyle w:val="StyleUnderline"/>
          <w:highlight w:val="green"/>
        </w:rPr>
        <w:t>natural resources</w:t>
      </w:r>
      <w:r w:rsidRPr="00C435A1">
        <w:rPr>
          <w:sz w:val="16"/>
        </w:rPr>
        <w:t xml:space="preserve">, </w:t>
      </w:r>
      <w:r w:rsidRPr="00465AF4">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465AF4">
        <w:rPr>
          <w:rStyle w:val="Emphasis"/>
          <w:highlight w:val="green"/>
        </w:rPr>
        <w:t>guarantee</w:t>
      </w:r>
      <w:r w:rsidRPr="00C435A1">
        <w:rPr>
          <w:rStyle w:val="Emphasis"/>
        </w:rPr>
        <w:t xml:space="preserve"> social unrest, geopolitical friction and </w:t>
      </w:r>
      <w:r w:rsidRPr="00465AF4">
        <w:rPr>
          <w:rStyle w:val="Emphasis"/>
          <w:highlight w:val="green"/>
        </w:rPr>
        <w:t>war</w:t>
      </w:r>
      <w:r w:rsidRPr="00C435A1">
        <w:rPr>
          <w:sz w:val="16"/>
        </w:rPr>
        <w:t xml:space="preserve">. It is important to note that </w:t>
      </w:r>
      <w:r w:rsidRPr="00465AF4">
        <w:rPr>
          <w:rStyle w:val="StyleUnderline"/>
          <w:highlight w:val="green"/>
        </w:rPr>
        <w:t>absolute</w:t>
      </w:r>
      <w:r w:rsidRPr="00C435A1">
        <w:rPr>
          <w:rStyle w:val="StyleUnderline"/>
        </w:rPr>
        <w:t xml:space="preserve"> </w:t>
      </w:r>
      <w:r w:rsidRPr="00465AF4">
        <w:rPr>
          <w:rStyle w:val="StyleUnderline"/>
          <w:highlight w:val="green"/>
        </w:rPr>
        <w:t>scarcity</w:t>
      </w:r>
      <w:r w:rsidRPr="00C435A1">
        <w:rPr>
          <w:sz w:val="16"/>
        </w:rPr>
        <w:t xml:space="preserve"> </w:t>
      </w:r>
      <w:proofErr w:type="gramStart"/>
      <w:r w:rsidRPr="00465AF4">
        <w:rPr>
          <w:rStyle w:val="StyleUnderline"/>
          <w:highlight w:val="green"/>
        </w:rPr>
        <w:t>doesn’t</w:t>
      </w:r>
      <w:proofErr w:type="gramEnd"/>
      <w:r w:rsidRPr="00465AF4">
        <w:rPr>
          <w:rStyle w:val="StyleUnderline"/>
          <w:highlight w:val="green"/>
        </w:rPr>
        <w:t xml:space="preserve"> have to</w:t>
      </w:r>
      <w:r w:rsidRPr="00C435A1">
        <w:rPr>
          <w:rStyle w:val="StyleUnderline"/>
        </w:rPr>
        <w:t xml:space="preserve"> </w:t>
      </w:r>
      <w:r w:rsidRPr="00465AF4">
        <w:rPr>
          <w:rStyle w:val="StyleUnderline"/>
          <w:highlight w:val="green"/>
        </w:rPr>
        <w:t>be</w:t>
      </w:r>
      <w:r w:rsidRPr="00C435A1">
        <w:rPr>
          <w:rStyle w:val="StyleUnderline"/>
        </w:rPr>
        <w:t xml:space="preserve"> on the horizon</w:t>
      </w:r>
      <w:r w:rsidRPr="00C435A1">
        <w:rPr>
          <w:sz w:val="16"/>
        </w:rPr>
        <w:t xml:space="preserve"> in any given resource category </w:t>
      </w:r>
      <w:r w:rsidRPr="00465AF4">
        <w:rPr>
          <w:rStyle w:val="StyleUnderline"/>
          <w:highlight w:val="green"/>
        </w:rPr>
        <w:t>for this</w:t>
      </w:r>
      <w:r w:rsidRPr="00C435A1">
        <w:rPr>
          <w:rStyle w:val="StyleUnderline"/>
        </w:rPr>
        <w:t xml:space="preserve"> scenario </w:t>
      </w:r>
      <w:r w:rsidRPr="00465AF4">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w:t>
      </w:r>
      <w:proofErr w:type="gramStart"/>
      <w:r w:rsidRPr="00C435A1">
        <w:rPr>
          <w:sz w:val="16"/>
        </w:rPr>
        <w:t>urbanized</w:t>
      </w:r>
      <w:proofErr w:type="gramEnd"/>
      <w:r w:rsidRPr="00C435A1">
        <w:rPr>
          <w:sz w:val="16"/>
        </w:rPr>
        <w:t xml:space="preserve">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465AF4">
        <w:rPr>
          <w:rStyle w:val="StyleUnderline"/>
          <w:highlight w:val="green"/>
        </w:rPr>
        <w:t>materials</w:t>
      </w:r>
      <w:r w:rsidRPr="00C435A1">
        <w:rPr>
          <w:rStyle w:val="StyleUnderline"/>
        </w:rPr>
        <w:t xml:space="preserve"> for modern civilization </w:t>
      </w:r>
      <w:r w:rsidRPr="00465AF4">
        <w:rPr>
          <w:rStyle w:val="StyleUnderline"/>
          <w:highlight w:val="green"/>
        </w:rPr>
        <w:t>like oil, uranium and</w:t>
      </w:r>
      <w:r w:rsidRPr="00C435A1">
        <w:rPr>
          <w:rStyle w:val="StyleUnderline"/>
        </w:rPr>
        <w:t xml:space="preserve"> </w:t>
      </w:r>
      <w:r w:rsidRPr="00465AF4">
        <w:rPr>
          <w:rStyle w:val="StyleUnderline"/>
          <w:highlight w:val="green"/>
        </w:rPr>
        <w:t>copper</w:t>
      </w:r>
      <w:r w:rsidRPr="00C435A1">
        <w:rPr>
          <w:rStyle w:val="StyleUnderline"/>
        </w:rPr>
        <w:t xml:space="preserve"> </w:t>
      </w:r>
      <w:r w:rsidRPr="00465AF4">
        <w:rPr>
          <w:rStyle w:val="StyleUnderline"/>
          <w:highlight w:val="green"/>
        </w:rPr>
        <w:t>will</w:t>
      </w:r>
      <w:r w:rsidRPr="00C435A1">
        <w:rPr>
          <w:rStyle w:val="StyleUnderline"/>
        </w:rPr>
        <w:t xml:space="preserve"> simply </w:t>
      </w:r>
      <w:r w:rsidRPr="00465AF4">
        <w:rPr>
          <w:rStyle w:val="Emphasis"/>
          <w:highlight w:val="green"/>
        </w:rPr>
        <w:t>prove</w:t>
      </w:r>
      <w:r w:rsidRPr="00C435A1">
        <w:rPr>
          <w:rStyle w:val="Emphasis"/>
        </w:rPr>
        <w:t xml:space="preserve"> harder and more </w:t>
      </w:r>
      <w:r w:rsidRPr="00465AF4">
        <w:rPr>
          <w:rStyle w:val="Emphasis"/>
          <w:highlight w:val="green"/>
        </w:rPr>
        <w:t>costly to acquire</w:t>
      </w:r>
      <w:r w:rsidRPr="00C435A1">
        <w:rPr>
          <w:rStyle w:val="StyleUnderline"/>
        </w:rPr>
        <w:t xml:space="preserve">, </w:t>
      </w:r>
      <w:r w:rsidRPr="00465AF4">
        <w:rPr>
          <w:rStyle w:val="StyleUnderline"/>
          <w:highlight w:val="green"/>
        </w:rPr>
        <w:t xml:space="preserve">leading to </w:t>
      </w:r>
      <w:r w:rsidRPr="00C435A1">
        <w:rPr>
          <w:rStyle w:val="StyleUnderline"/>
        </w:rPr>
        <w:t xml:space="preserve">supply </w:t>
      </w:r>
      <w:r w:rsidRPr="00465AF4">
        <w:rPr>
          <w:rStyle w:val="StyleUnderline"/>
          <w:highlight w:val="green"/>
        </w:rPr>
        <w:t xml:space="preserve">bottlenecks and </w:t>
      </w:r>
      <w:r w:rsidRPr="00C435A1">
        <w:rPr>
          <w:rStyle w:val="StyleUnderline"/>
        </w:rPr>
        <w:t xml:space="preserve">periodic </w:t>
      </w:r>
      <w:r w:rsidRPr="00465AF4">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465AF4">
        <w:rPr>
          <w:rStyle w:val="Emphasis"/>
          <w:highlight w:val="green"/>
        </w:rPr>
        <w:t>Anxiety</w:t>
      </w:r>
      <w:r w:rsidRPr="00C435A1">
        <w:rPr>
          <w:rStyle w:val="Emphasis"/>
        </w:rPr>
        <w:t xml:space="preserve"> over future supplies </w:t>
      </w:r>
      <w:r w:rsidRPr="00465AF4">
        <w:rPr>
          <w:rStyle w:val="Emphasis"/>
          <w:highlight w:val="green"/>
        </w:rPr>
        <w:t>is</w:t>
      </w:r>
      <w:r w:rsidRPr="00C435A1">
        <w:rPr>
          <w:sz w:val="16"/>
        </w:rPr>
        <w:t xml:space="preserve"> </w:t>
      </w:r>
      <w:r w:rsidRPr="00C435A1">
        <w:rPr>
          <w:rStyle w:val="Emphasis"/>
        </w:rPr>
        <w:t xml:space="preserve">often also </w:t>
      </w:r>
      <w:r w:rsidRPr="00465AF4">
        <w:rPr>
          <w:rStyle w:val="Emphasis"/>
          <w:highlight w:val="green"/>
        </w:rPr>
        <w:t>a factor</w:t>
      </w:r>
      <w:r w:rsidRPr="00C435A1">
        <w:rPr>
          <w:rStyle w:val="StyleUnderline"/>
        </w:rPr>
        <w:t xml:space="preserve"> </w:t>
      </w:r>
      <w:r w:rsidRPr="00465AF4">
        <w:rPr>
          <w:rStyle w:val="StyleUnderline"/>
          <w:highlight w:val="green"/>
        </w:rPr>
        <w:t>in conflicts</w:t>
      </w:r>
      <w:r w:rsidRPr="00C435A1">
        <w:rPr>
          <w:rStyle w:val="StyleUnderline"/>
        </w:rPr>
        <w:t xml:space="preserve"> that break out </w:t>
      </w:r>
      <w:r w:rsidRPr="00465AF4">
        <w:rPr>
          <w:rStyle w:val="StyleUnderline"/>
          <w:highlight w:val="green"/>
        </w:rPr>
        <w:t>over access to</w:t>
      </w:r>
      <w:r w:rsidRPr="00C435A1">
        <w:rPr>
          <w:rStyle w:val="StyleUnderline"/>
        </w:rPr>
        <w:t xml:space="preserve"> </w:t>
      </w:r>
      <w:r w:rsidRPr="00465AF4">
        <w:rPr>
          <w:rStyle w:val="StyleUnderline"/>
          <w:highlight w:val="green"/>
        </w:rPr>
        <w:t>oil</w:t>
      </w:r>
      <w:r w:rsidRPr="00C435A1">
        <w:rPr>
          <w:rStyle w:val="StyleUnderline"/>
        </w:rPr>
        <w:t xml:space="preserve"> or control of contested undersea reserves of oil </w:t>
      </w:r>
      <w:r w:rsidRPr="00465AF4">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465AF4">
        <w:rPr>
          <w:rStyle w:val="StyleUnderline"/>
          <w:highlight w:val="green"/>
        </w:rPr>
        <w:t>resource-driven</w:t>
      </w:r>
      <w:r w:rsidRPr="00C435A1">
        <w:rPr>
          <w:rStyle w:val="StyleUnderline"/>
        </w:rPr>
        <w:t xml:space="preserve"> potential </w:t>
      </w:r>
      <w:r w:rsidRPr="00465AF4">
        <w:rPr>
          <w:rStyle w:val="StyleUnderline"/>
          <w:highlight w:val="green"/>
        </w:rPr>
        <w:t>conflicts</w:t>
      </w:r>
      <w:r w:rsidRPr="00C435A1">
        <w:rPr>
          <w:rStyle w:val="StyleUnderline"/>
        </w:rPr>
        <w:t xml:space="preserve"> like these</w:t>
      </w:r>
      <w:r w:rsidRPr="00C435A1">
        <w:rPr>
          <w:sz w:val="16"/>
        </w:rPr>
        <w:t xml:space="preserve"> </w:t>
      </w:r>
      <w:r w:rsidRPr="00465AF4">
        <w:rPr>
          <w:rStyle w:val="StyleUnderline"/>
          <w:highlight w:val="green"/>
        </w:rPr>
        <w:t>will</w:t>
      </w:r>
      <w:r w:rsidRPr="00C435A1">
        <w:rPr>
          <w:sz w:val="16"/>
        </w:rPr>
        <w:t xml:space="preserve"> only </w:t>
      </w:r>
      <w:r w:rsidRPr="00465AF4">
        <w:rPr>
          <w:rStyle w:val="Emphasis"/>
          <w:highlight w:val="green"/>
        </w:rPr>
        <w:t>multiply in the years</w:t>
      </w:r>
      <w:r w:rsidRPr="00C435A1">
        <w:rPr>
          <w:sz w:val="16"/>
        </w:rPr>
        <w:t xml:space="preserve"> </w:t>
      </w:r>
      <w:r w:rsidRPr="00465AF4">
        <w:rPr>
          <w:rStyle w:val="StyleUnderline"/>
          <w:highlight w:val="green"/>
        </w:rPr>
        <w:t>ahead</w:t>
      </w:r>
      <w:r w:rsidRPr="00C435A1">
        <w:rPr>
          <w:rStyle w:val="StyleUnderline"/>
        </w:rPr>
        <w:t xml:space="preserve"> </w:t>
      </w:r>
      <w:r w:rsidRPr="00465AF4">
        <w:rPr>
          <w:rStyle w:val="StyleUnderline"/>
          <w:highlight w:val="green"/>
        </w:rPr>
        <w:t>as</w:t>
      </w:r>
      <w:r w:rsidRPr="00C435A1">
        <w:rPr>
          <w:rStyle w:val="StyleUnderline"/>
        </w:rPr>
        <w:t xml:space="preserve"> </w:t>
      </w:r>
      <w:r w:rsidRPr="00465AF4">
        <w:rPr>
          <w:rStyle w:val="StyleUnderline"/>
          <w:highlight w:val="green"/>
        </w:rPr>
        <w:t>demand</w:t>
      </w:r>
      <w:r w:rsidRPr="00C435A1">
        <w:rPr>
          <w:rStyle w:val="StyleUnderline"/>
        </w:rPr>
        <w:t xml:space="preserve"> </w:t>
      </w:r>
      <w:r w:rsidRPr="00465AF4">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465AF4">
        <w:rPr>
          <w:rStyle w:val="StyleUnderline"/>
          <w:highlight w:val="green"/>
        </w:rPr>
        <w:t>Clapper</w:t>
      </w:r>
      <w:r w:rsidRPr="00C435A1">
        <w:rPr>
          <w:sz w:val="16"/>
        </w:rPr>
        <w:t xml:space="preserve"> </w:t>
      </w:r>
      <w:r w:rsidRPr="00465AF4">
        <w:rPr>
          <w:rStyle w:val="StyleUnderline"/>
          <w:highlight w:val="green"/>
        </w:rPr>
        <w:t>listed</w:t>
      </w:r>
      <w:r w:rsidRPr="00C435A1">
        <w:rPr>
          <w:sz w:val="16"/>
        </w:rPr>
        <w:t xml:space="preserve"> “</w:t>
      </w:r>
      <w:r w:rsidRPr="00465AF4">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465AF4">
        <w:rPr>
          <w:rStyle w:val="Emphasis"/>
          <w:highlight w:val="green"/>
        </w:rPr>
        <w:t>as a national security</w:t>
      </w:r>
      <w:r w:rsidRPr="00C435A1">
        <w:rPr>
          <w:rStyle w:val="Emphasis"/>
        </w:rPr>
        <w:t xml:space="preserve"> </w:t>
      </w:r>
      <w:r w:rsidRPr="00465AF4">
        <w:rPr>
          <w:rStyle w:val="Emphasis"/>
          <w:highlight w:val="green"/>
        </w:rPr>
        <w:t>threat</w:t>
      </w:r>
      <w:r w:rsidRPr="00C435A1">
        <w:rPr>
          <w:rStyle w:val="Emphasis"/>
        </w:rPr>
        <w:t xml:space="preserve"> </w:t>
      </w:r>
      <w:r w:rsidRPr="00465AF4">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465AF4">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465AF4">
        <w:rPr>
          <w:rStyle w:val="StyleUnderline"/>
          <w:highlight w:val="green"/>
        </w:rPr>
        <w:t>that</w:t>
      </w:r>
      <w:r w:rsidRPr="00C435A1">
        <w:rPr>
          <w:sz w:val="16"/>
        </w:rPr>
        <w:t xml:space="preserve"> </w:t>
      </w:r>
      <w:r w:rsidRPr="00465AF4">
        <w:rPr>
          <w:rStyle w:val="Emphasis"/>
          <w:highlight w:val="green"/>
        </w:rPr>
        <w:t>degrade</w:t>
      </w:r>
      <w:r w:rsidRPr="00C435A1">
        <w:rPr>
          <w:rStyle w:val="Emphasis"/>
        </w:rPr>
        <w:t xml:space="preserve"> </w:t>
      </w:r>
      <w:r w:rsidRPr="00465AF4">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465AF4">
        <w:rPr>
          <w:rStyle w:val="StyleUnderline"/>
          <w:highlight w:val="green"/>
        </w:rPr>
        <w:t xml:space="preserve">and </w:t>
      </w:r>
      <w:r w:rsidRPr="00465AF4">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t>
      </w:r>
      <w:proofErr w:type="gramStart"/>
      <w:r w:rsidRPr="00C435A1">
        <w:rPr>
          <w:sz w:val="16"/>
        </w:rPr>
        <w:t>we’re</w:t>
      </w:r>
      <w:proofErr w:type="gramEnd"/>
      <w:r w:rsidRPr="00C435A1">
        <w:rPr>
          <w:sz w:val="16"/>
        </w:rPr>
        <w:t xml:space="preserv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465AF4">
        <w:rPr>
          <w:rStyle w:val="Emphasis"/>
          <w:highlight w:val="green"/>
        </w:rPr>
        <w:t>produce</w:t>
      </w:r>
      <w:r w:rsidRPr="00C435A1">
        <w:rPr>
          <w:rStyle w:val="Emphasis"/>
        </w:rPr>
        <w:t xml:space="preserve"> </w:t>
      </w:r>
      <w:r w:rsidRPr="00465AF4">
        <w:rPr>
          <w:rStyle w:val="Emphasis"/>
          <w:highlight w:val="green"/>
        </w:rPr>
        <w:t>a global explosion of</w:t>
      </w:r>
      <w:r w:rsidRPr="00C435A1">
        <w:rPr>
          <w:rStyle w:val="Emphasis"/>
        </w:rPr>
        <w:t xml:space="preserve"> human chaos and </w:t>
      </w:r>
      <w:r w:rsidRPr="00465AF4">
        <w:rPr>
          <w:rStyle w:val="Emphasis"/>
          <w:highlight w:val="green"/>
        </w:rPr>
        <w:t>conflict</w:t>
      </w:r>
      <w:r w:rsidRPr="00C435A1">
        <w:rPr>
          <w:sz w:val="16"/>
        </w:rPr>
        <w:t>. We are now heading directly into a resource-shock world.</w:t>
      </w:r>
    </w:p>
    <w:p w14:paraId="263AE1FC" w14:textId="77777777" w:rsidR="005C6865" w:rsidRPr="00635356" w:rsidRDefault="005C6865" w:rsidP="005C6865">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BFC4568" w14:textId="77777777" w:rsidR="005C6865" w:rsidRPr="001E0213" w:rsidRDefault="005C6865" w:rsidP="005C6865">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1"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2"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3"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57FF7DD9" w14:textId="77777777" w:rsidR="005C6865" w:rsidRDefault="005C6865" w:rsidP="005C6865">
      <w:pPr>
        <w:rPr>
          <w:u w:val="single"/>
        </w:rPr>
      </w:pPr>
      <w:bookmarkStart w:id="1" w:name="slide2"/>
      <w:bookmarkEnd w:id="1"/>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14"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16"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2F198160" w14:textId="45BD54BB" w:rsidR="007842EA" w:rsidRDefault="00CD160D" w:rsidP="00CD160D">
      <w:pPr>
        <w:pStyle w:val="Heading2"/>
      </w:pPr>
      <w:r>
        <w:t>3</w:t>
      </w:r>
      <w:r w:rsidR="00802FDB">
        <w:t xml:space="preserve"> - PIC</w:t>
      </w:r>
    </w:p>
    <w:p w14:paraId="36120F95" w14:textId="31A5AC2A" w:rsidR="00CD160D" w:rsidRPr="00CD160D" w:rsidRDefault="00CD160D" w:rsidP="00802FDB">
      <w:pPr>
        <w:pStyle w:val="Heading4"/>
      </w:pPr>
      <w:r>
        <w:t>N</w:t>
      </w:r>
      <w:r>
        <w:t>egativity, a return to the crypt</w:t>
      </w:r>
      <w:r>
        <w:t xml:space="preserve"> is just except for </w:t>
      </w:r>
      <w:r w:rsidR="00802FDB">
        <w:t>revolutionary activity that harms space reconnaissance satellites</w:t>
      </w:r>
    </w:p>
    <w:p w14:paraId="2D0457CD" w14:textId="5FBC62D9" w:rsidR="00CD160D" w:rsidRDefault="005C6865" w:rsidP="00CD160D">
      <w:pPr>
        <w:pStyle w:val="Heading4"/>
      </w:pPr>
      <w:r>
        <w:t>S</w:t>
      </w:r>
      <w:r w:rsidR="00CD160D">
        <w:t xml:space="preserve">pace </w:t>
      </w:r>
      <w:r w:rsidR="00CD160D" w:rsidRPr="0000264E">
        <w:rPr>
          <w:u w:val="single"/>
        </w:rPr>
        <w:t>reconnaissance satellites</w:t>
      </w:r>
      <w:r w:rsidR="00CD160D">
        <w:t xml:space="preserve"> to reveal </w:t>
      </w:r>
      <w:r w:rsidR="00CD160D" w:rsidRPr="0000264E">
        <w:rPr>
          <w:u w:val="single"/>
        </w:rPr>
        <w:t>military secrets</w:t>
      </w:r>
      <w:r w:rsidR="00CD160D">
        <w:t xml:space="preserve"> – </w:t>
      </w:r>
      <w:proofErr w:type="gramStart"/>
      <w:r w:rsidR="00CD160D">
        <w:t>that’s</w:t>
      </w:r>
      <w:proofErr w:type="gramEnd"/>
      <w:r w:rsidR="00CD160D">
        <w:t xml:space="preserve"> </w:t>
      </w:r>
      <w:r w:rsidR="00CD160D" w:rsidRPr="0000264E">
        <w:rPr>
          <w:u w:val="single"/>
        </w:rPr>
        <w:t>good</w:t>
      </w:r>
      <w:r w:rsidR="00CD160D">
        <w:t xml:space="preserve"> – it removes military </w:t>
      </w:r>
      <w:r w:rsidR="00CD160D" w:rsidRPr="0000264E">
        <w:rPr>
          <w:u w:val="single"/>
        </w:rPr>
        <w:t xml:space="preserve">information asymmetry </w:t>
      </w:r>
      <w:r w:rsidR="00CD160D">
        <w:t xml:space="preserve">which </w:t>
      </w:r>
      <w:r w:rsidR="00CD160D" w:rsidRPr="0000264E">
        <w:rPr>
          <w:u w:val="single"/>
        </w:rPr>
        <w:t>reduces incentives</w:t>
      </w:r>
      <w:r w:rsidR="00CD160D">
        <w:t xml:space="preserve"> for war</w:t>
      </w:r>
    </w:p>
    <w:p w14:paraId="1AA91723" w14:textId="77777777" w:rsidR="00CD160D" w:rsidRPr="001E227B" w:rsidRDefault="00CD160D" w:rsidP="00CD160D">
      <w:r w:rsidRPr="008A6396">
        <w:rPr>
          <w:rStyle w:val="Style13ptBold"/>
        </w:rPr>
        <w:t>Early and Gartzke 21</w:t>
      </w:r>
      <w:r>
        <w:t xml:space="preserve"> Early, Bryan R., and Erik Gartzke. Political Science, Rockefeller College of Public Affairs and Policy, University at Albany CUNY. Political Science, University of California, San </w:t>
      </w:r>
      <w:proofErr w:type="spellStart"/>
      <w:r>
        <w:t>Diego"Spying</w:t>
      </w:r>
      <w:proofErr w:type="spellEnd"/>
      <w:r>
        <w:t xml:space="preserve"> from space: Reconnaissance satellites and interstate disputes." Journal of Conflict Resolution 65.9 (2021): 1551-1575.</w:t>
      </w:r>
    </w:p>
    <w:p w14:paraId="63E94E03" w14:textId="3BCAA06C" w:rsidR="00CD160D" w:rsidRDefault="00CD160D" w:rsidP="00CD160D">
      <w:pPr>
        <w:rPr>
          <w:sz w:val="16"/>
        </w:rPr>
      </w:pPr>
      <w:r w:rsidRPr="008A6396">
        <w:rPr>
          <w:sz w:val="16"/>
        </w:rPr>
        <w:t xml:space="preserve">This study has sought to explain </w:t>
      </w:r>
      <w:r w:rsidRPr="008A6396">
        <w:rPr>
          <w:rStyle w:val="StyleUnderline"/>
        </w:rPr>
        <w:t>how technological developments that affect the production and nature of strategic intelligence systematically affect the risk of military aggressio</w:t>
      </w:r>
      <w:r w:rsidRPr="008A6396">
        <w:rPr>
          <w:sz w:val="16"/>
        </w:rPr>
        <w:t xml:space="preserve">n. Drawing on bargaining and offense-defense theory, </w:t>
      </w:r>
      <w:r w:rsidRPr="008A6396">
        <w:rPr>
          <w:rStyle w:val="StyleUnderline"/>
        </w:rPr>
        <w:t xml:space="preserve">we </w:t>
      </w:r>
      <w:proofErr w:type="spellStart"/>
      <w:r w:rsidRPr="008A6396">
        <w:rPr>
          <w:rStyle w:val="StyleUnderline"/>
        </w:rPr>
        <w:t>devel</w:t>
      </w:r>
      <w:proofErr w:type="spellEnd"/>
      <w:r w:rsidRPr="008A6396">
        <w:rPr>
          <w:rStyle w:val="StyleUnderline"/>
        </w:rPr>
        <w:t xml:space="preserve">- </w:t>
      </w:r>
      <w:proofErr w:type="spellStart"/>
      <w:r w:rsidRPr="008A6396">
        <w:rPr>
          <w:rStyle w:val="StyleUnderline"/>
        </w:rPr>
        <w:t>oped</w:t>
      </w:r>
      <w:proofErr w:type="spellEnd"/>
      <w:r w:rsidRPr="008A6396">
        <w:rPr>
          <w:rStyle w:val="StyleUnderline"/>
        </w:rPr>
        <w:t xml:space="preserve"> an argument that explains the role of technological change in altering key attributes of intelligence collectio</w:t>
      </w:r>
      <w:r w:rsidRPr="008A6396">
        <w:rPr>
          <w:sz w:val="16"/>
        </w:rPr>
        <w:t xml:space="preserve">n. </w:t>
      </w:r>
      <w:r w:rsidRPr="00E67FB2">
        <w:rPr>
          <w:rStyle w:val="StyleUnderline"/>
          <w:highlight w:val="cyan"/>
        </w:rPr>
        <w:t xml:space="preserve">Reconnaissance satellites </w:t>
      </w:r>
      <w:r w:rsidRPr="00E67FB2">
        <w:rPr>
          <w:rStyle w:val="Emphasis"/>
          <w:highlight w:val="cyan"/>
        </w:rPr>
        <w:t>provide</w:t>
      </w:r>
      <w:r w:rsidRPr="008A6396">
        <w:rPr>
          <w:rStyle w:val="Emphasis"/>
        </w:rPr>
        <w:t xml:space="preserve"> </w:t>
      </w:r>
      <w:r w:rsidRPr="00E67FB2">
        <w:rPr>
          <w:rStyle w:val="Emphasis"/>
          <w:highlight w:val="cyan"/>
        </w:rPr>
        <w:t>a unique</w:t>
      </w:r>
      <w:r w:rsidRPr="008A6396">
        <w:rPr>
          <w:rStyle w:val="Emphasis"/>
        </w:rPr>
        <w:t xml:space="preserve"> </w:t>
      </w:r>
      <w:r w:rsidRPr="00E67FB2">
        <w:rPr>
          <w:rStyle w:val="Emphasis"/>
          <w:highlight w:val="cyan"/>
        </w:rPr>
        <w:t>and durable source of defensive advanta</w:t>
      </w:r>
      <w:r w:rsidRPr="00E67FB2">
        <w:rPr>
          <w:rStyle w:val="StyleUnderline"/>
          <w:highlight w:val="cyan"/>
        </w:rPr>
        <w:t>ge</w:t>
      </w:r>
      <w:r w:rsidRPr="008A6396">
        <w:rPr>
          <w:sz w:val="16"/>
        </w:rPr>
        <w:t xml:space="preserve">, </w:t>
      </w:r>
      <w:r w:rsidRPr="008A6396">
        <w:rPr>
          <w:rStyle w:val="StyleUnderline"/>
        </w:rPr>
        <w:t xml:space="preserve">dramatically </w:t>
      </w:r>
      <w:r w:rsidRPr="00E67FB2">
        <w:rPr>
          <w:rStyle w:val="StyleUnderline"/>
          <w:highlight w:val="cyan"/>
        </w:rPr>
        <w:t>reducing the chance</w:t>
      </w:r>
      <w:r w:rsidRPr="008A6396">
        <w:rPr>
          <w:rStyle w:val="StyleUnderline"/>
        </w:rPr>
        <w:t xml:space="preserve">s </w:t>
      </w:r>
      <w:r w:rsidRPr="00E67FB2">
        <w:rPr>
          <w:rStyle w:val="StyleUnderline"/>
          <w:highlight w:val="cyan"/>
        </w:rPr>
        <w:t>that states can</w:t>
      </w:r>
      <w:r w:rsidRPr="008A6396">
        <w:rPr>
          <w:rStyle w:val="StyleUnderline"/>
        </w:rPr>
        <w:t xml:space="preserve"> </w:t>
      </w:r>
      <w:r w:rsidRPr="00E67FB2">
        <w:rPr>
          <w:rStyle w:val="StyleUnderline"/>
          <w:highlight w:val="cyan"/>
        </w:rPr>
        <w:t>leverage</w:t>
      </w:r>
      <w:r w:rsidRPr="008A6396">
        <w:rPr>
          <w:rStyle w:val="StyleUnderline"/>
        </w:rPr>
        <w:t xml:space="preserve"> the element of </w:t>
      </w:r>
      <w:r w:rsidRPr="00E67FB2">
        <w:rPr>
          <w:rStyle w:val="StyleUnderline"/>
          <w:highlight w:val="cyan"/>
        </w:rPr>
        <w:t>surprise</w:t>
      </w:r>
      <w:r w:rsidRPr="008A6396">
        <w:rPr>
          <w:rStyle w:val="StyleUnderline"/>
        </w:rPr>
        <w:t xml:space="preserve"> in major military actions against targets that possess them. They can </w:t>
      </w:r>
      <w:r w:rsidRPr="00E67FB2">
        <w:rPr>
          <w:rStyle w:val="StyleUnderline"/>
          <w:highlight w:val="cyan"/>
        </w:rPr>
        <w:t>also</w:t>
      </w:r>
      <w:r w:rsidRPr="008A6396">
        <w:rPr>
          <w:rStyle w:val="StyleUnderline"/>
        </w:rPr>
        <w:t xml:space="preserve"> </w:t>
      </w:r>
      <w:r w:rsidRPr="00E67FB2">
        <w:rPr>
          <w:rStyle w:val="StyleUnderline"/>
          <w:highlight w:val="cyan"/>
        </w:rPr>
        <w:t>provide</w:t>
      </w:r>
      <w:r w:rsidRPr="008A6396">
        <w:rPr>
          <w:rStyle w:val="StyleUnderline"/>
        </w:rPr>
        <w:t xml:space="preserve"> potential </w:t>
      </w:r>
      <w:r w:rsidRPr="00E67FB2">
        <w:rPr>
          <w:rStyle w:val="StyleUnderline"/>
          <w:highlight w:val="cyan"/>
        </w:rPr>
        <w:t>aggressors</w:t>
      </w:r>
      <w:r w:rsidRPr="008A6396">
        <w:rPr>
          <w:rStyle w:val="StyleUnderline"/>
        </w:rPr>
        <w:t xml:space="preserve"> </w:t>
      </w:r>
      <w:r w:rsidRPr="00E67FB2">
        <w:rPr>
          <w:rStyle w:val="StyleUnderline"/>
          <w:highlight w:val="cyan"/>
        </w:rPr>
        <w:t>with</w:t>
      </w:r>
      <w:r w:rsidRPr="008A6396">
        <w:rPr>
          <w:rStyle w:val="StyleUnderline"/>
        </w:rPr>
        <w:t xml:space="preserve"> credible, </w:t>
      </w:r>
      <w:r w:rsidRPr="00E67FB2">
        <w:rPr>
          <w:rStyle w:val="StyleUnderline"/>
          <w:highlight w:val="cyan"/>
        </w:rPr>
        <w:t>durable</w:t>
      </w:r>
      <w:r w:rsidRPr="008A6396">
        <w:rPr>
          <w:rStyle w:val="StyleUnderline"/>
        </w:rPr>
        <w:t xml:space="preserve"> </w:t>
      </w:r>
      <w:r w:rsidRPr="00E67FB2">
        <w:rPr>
          <w:rStyle w:val="StyleUnderline"/>
          <w:highlight w:val="cyan"/>
        </w:rPr>
        <w:t>intelligence</w:t>
      </w:r>
      <w:r w:rsidRPr="008A6396">
        <w:rPr>
          <w:rStyle w:val="StyleUnderline"/>
        </w:rPr>
        <w:t xml:space="preserve"> that they can exploit in compellent bargaining situations, allowing aggressors to achieve their objectives without having to engage in the use of force</w:t>
      </w:r>
      <w:r w:rsidRPr="008A6396">
        <w:rPr>
          <w:sz w:val="16"/>
        </w:rPr>
        <w:t xml:space="preserve">. </w:t>
      </w:r>
      <w:r w:rsidRPr="00E67FB2">
        <w:rPr>
          <w:rStyle w:val="StyleUnderline"/>
          <w:highlight w:val="cyan"/>
        </w:rPr>
        <w:t>When</w:t>
      </w:r>
      <w:r w:rsidRPr="008A6396">
        <w:rPr>
          <w:rStyle w:val="StyleUnderline"/>
        </w:rPr>
        <w:t xml:space="preserve"> </w:t>
      </w:r>
      <w:r w:rsidRPr="00E67FB2">
        <w:rPr>
          <w:rStyle w:val="StyleUnderline"/>
          <w:highlight w:val="cyan"/>
        </w:rPr>
        <w:t>two states possess</w:t>
      </w:r>
      <w:r w:rsidRPr="008A6396">
        <w:rPr>
          <w:rStyle w:val="StyleUnderline"/>
        </w:rPr>
        <w:t xml:space="preserve"> reconnaissance </w:t>
      </w:r>
      <w:r w:rsidRPr="00E67FB2">
        <w:rPr>
          <w:rStyle w:val="StyleUnderline"/>
          <w:highlight w:val="cyan"/>
        </w:rPr>
        <w:t>satellites</w:t>
      </w:r>
      <w:r w:rsidRPr="008A6396">
        <w:rPr>
          <w:sz w:val="16"/>
        </w:rPr>
        <w:t xml:space="preserve">, </w:t>
      </w:r>
      <w:r w:rsidRPr="00E67FB2">
        <w:rPr>
          <w:rStyle w:val="StyleUnderline"/>
          <w:highlight w:val="cyan"/>
        </w:rPr>
        <w:t>their deployment</w:t>
      </w:r>
      <w:r w:rsidRPr="008A6396">
        <w:rPr>
          <w:rStyle w:val="StyleUnderline"/>
        </w:rPr>
        <w:t xml:space="preserve"> of military forces </w:t>
      </w:r>
      <w:r w:rsidRPr="00E67FB2">
        <w:rPr>
          <w:rStyle w:val="StyleUnderline"/>
          <w:highlight w:val="cyan"/>
        </w:rPr>
        <w:t xml:space="preserve">are </w:t>
      </w:r>
      <w:r w:rsidRPr="00E67FB2">
        <w:rPr>
          <w:rStyle w:val="Emphasis"/>
          <w:highlight w:val="cyan"/>
        </w:rPr>
        <w:t>highly transparent</w:t>
      </w:r>
      <w:r w:rsidRPr="008A6396">
        <w:rPr>
          <w:rStyle w:val="Emphasis"/>
        </w:rPr>
        <w:t xml:space="preserve"> to one another</w:t>
      </w:r>
      <w:r w:rsidRPr="008A6396">
        <w:rPr>
          <w:sz w:val="16"/>
        </w:rPr>
        <w:t xml:space="preserve">—substantially </w:t>
      </w:r>
      <w:r w:rsidRPr="00E67FB2">
        <w:rPr>
          <w:rStyle w:val="StyleUnderline"/>
          <w:highlight w:val="cyan"/>
        </w:rPr>
        <w:t>diminishing</w:t>
      </w:r>
      <w:r w:rsidRPr="008A6396">
        <w:rPr>
          <w:rStyle w:val="StyleUnderline"/>
        </w:rPr>
        <w:t xml:space="preserve"> potential </w:t>
      </w:r>
      <w:r w:rsidRPr="00E67FB2">
        <w:rPr>
          <w:rStyle w:val="StyleUnderline"/>
          <w:highlight w:val="cyan"/>
        </w:rPr>
        <w:t>the</w:t>
      </w:r>
      <w:r w:rsidRPr="008A6396">
        <w:rPr>
          <w:rStyle w:val="StyleUnderline"/>
        </w:rPr>
        <w:t xml:space="preserve"> advantages/</w:t>
      </w:r>
      <w:r w:rsidRPr="00E67FB2">
        <w:rPr>
          <w:rStyle w:val="StyleUnderline"/>
          <w:highlight w:val="cyan"/>
        </w:rPr>
        <w:t>risks</w:t>
      </w:r>
      <w:r w:rsidRPr="008A6396">
        <w:rPr>
          <w:rStyle w:val="StyleUnderline"/>
        </w:rPr>
        <w:t xml:space="preserve"> </w:t>
      </w:r>
      <w:r w:rsidRPr="00E67FB2">
        <w:rPr>
          <w:rStyle w:val="StyleUnderline"/>
          <w:highlight w:val="cyan"/>
        </w:rPr>
        <w:t>from</w:t>
      </w:r>
      <w:r w:rsidRPr="008A6396">
        <w:rPr>
          <w:rStyle w:val="StyleUnderline"/>
        </w:rPr>
        <w:t xml:space="preserve"> </w:t>
      </w:r>
      <w:r w:rsidRPr="00E67FB2">
        <w:rPr>
          <w:rStyle w:val="StyleUnderline"/>
          <w:highlight w:val="cyan"/>
        </w:rPr>
        <w:t>surprise</w:t>
      </w:r>
      <w:r w:rsidRPr="008A6396">
        <w:rPr>
          <w:rStyle w:val="StyleUnderline"/>
        </w:rPr>
        <w:t xml:space="preserve"> attacks and reducing private information about adversaries’ capabilit</w:t>
      </w:r>
      <w:r w:rsidRPr="008A6396">
        <w:rPr>
          <w:sz w:val="16"/>
        </w:rPr>
        <w:t xml:space="preserve">ies. We thus hypothesized that </w:t>
      </w:r>
      <w:r w:rsidRPr="00E67FB2">
        <w:rPr>
          <w:rStyle w:val="StyleUnderline"/>
          <w:highlight w:val="cyan"/>
        </w:rPr>
        <w:t>reconnaissance satellites</w:t>
      </w:r>
      <w:r w:rsidRPr="008A6396">
        <w:rPr>
          <w:rStyle w:val="StyleUnderline"/>
        </w:rPr>
        <w:t xml:space="preserve"> will </w:t>
      </w:r>
      <w:r w:rsidRPr="00E67FB2">
        <w:rPr>
          <w:rStyle w:val="StyleUnderline"/>
          <w:highlight w:val="cyan"/>
        </w:rPr>
        <w:t>reduce</w:t>
      </w:r>
      <w:r w:rsidRPr="008A6396">
        <w:rPr>
          <w:rStyle w:val="StyleUnderline"/>
        </w:rPr>
        <w:t xml:space="preserve"> </w:t>
      </w:r>
      <w:r w:rsidRPr="00E67FB2">
        <w:rPr>
          <w:rStyle w:val="StyleUnderline"/>
          <w:highlight w:val="cyan"/>
        </w:rPr>
        <w:t>the likelihood of</w:t>
      </w:r>
      <w:r w:rsidRPr="008A6396">
        <w:rPr>
          <w:rStyle w:val="StyleUnderline"/>
        </w:rPr>
        <w:t xml:space="preserve"> substantial military </w:t>
      </w:r>
      <w:r w:rsidRPr="00E67FB2">
        <w:rPr>
          <w:rStyle w:val="StyleUnderline"/>
          <w:highlight w:val="cyan"/>
        </w:rPr>
        <w:t>conflicts</w:t>
      </w:r>
      <w:r w:rsidRPr="008A6396">
        <w:rPr>
          <w:rStyle w:val="StyleUnderline"/>
        </w:rPr>
        <w:t xml:space="preserve"> </w:t>
      </w:r>
      <w:r w:rsidRPr="00E67FB2">
        <w:rPr>
          <w:rStyle w:val="Emphasis"/>
          <w:highlight w:val="cyan"/>
        </w:rPr>
        <w:t>when</w:t>
      </w:r>
      <w:r w:rsidRPr="008A6396">
        <w:rPr>
          <w:rStyle w:val="Emphasis"/>
        </w:rPr>
        <w:t xml:space="preserve"> </w:t>
      </w:r>
      <w:r w:rsidRPr="00E67FB2">
        <w:rPr>
          <w:rStyle w:val="Emphasis"/>
          <w:highlight w:val="cyan"/>
        </w:rPr>
        <w:t>either or both states</w:t>
      </w:r>
      <w:r w:rsidRPr="008A6396">
        <w:rPr>
          <w:rStyle w:val="Emphasis"/>
        </w:rPr>
        <w:t xml:space="preserve"> </w:t>
      </w:r>
      <w:r w:rsidRPr="00E67FB2">
        <w:rPr>
          <w:rStyle w:val="Emphasis"/>
          <w:highlight w:val="cyan"/>
        </w:rPr>
        <w:t>in a dyad possess them</w:t>
      </w:r>
      <w:r w:rsidRPr="008A6396">
        <w:rPr>
          <w:sz w:val="16"/>
        </w:rPr>
        <w:t>. We evaluated our argument by analyzing the effects that recon- naissance satellites have on salient military conflicts in the period of 1950 to 2010</w:t>
      </w:r>
      <w:r w:rsidRPr="008A6396">
        <w:rPr>
          <w:rStyle w:val="Emphasis"/>
        </w:rPr>
        <w:t>. The results reveal consistent support for our hypotheses.</w:t>
      </w:r>
      <w:r w:rsidRPr="008A6396">
        <w:rPr>
          <w:sz w:val="16"/>
        </w:rPr>
        <w:t xml:space="preserve"> Our findings have substantive implications for international affairs. </w:t>
      </w:r>
      <w:proofErr w:type="spellStart"/>
      <w:r w:rsidRPr="008A6396">
        <w:rPr>
          <w:rStyle w:val="StyleUnderline"/>
        </w:rPr>
        <w:t>Reconnais</w:t>
      </w:r>
      <w:proofErr w:type="spellEnd"/>
      <w:r w:rsidRPr="008A6396">
        <w:rPr>
          <w:rStyle w:val="StyleUnderline"/>
        </w:rPr>
        <w:t xml:space="preserve">- </w:t>
      </w:r>
      <w:proofErr w:type="spellStart"/>
      <w:r w:rsidRPr="008A6396">
        <w:rPr>
          <w:rStyle w:val="StyleUnderline"/>
        </w:rPr>
        <w:t>sance</w:t>
      </w:r>
      <w:proofErr w:type="spellEnd"/>
      <w:r w:rsidRPr="008A6396">
        <w:rPr>
          <w:rStyle w:val="StyleUnderline"/>
        </w:rPr>
        <w:t xml:space="preserve"> </w:t>
      </w:r>
      <w:r w:rsidRPr="00E67FB2">
        <w:rPr>
          <w:rStyle w:val="StyleUnderline"/>
          <w:highlight w:val="cyan"/>
        </w:rPr>
        <w:t>satellites</w:t>
      </w:r>
      <w:r w:rsidRPr="008A6396">
        <w:rPr>
          <w:rStyle w:val="StyleUnderline"/>
        </w:rPr>
        <w:t xml:space="preserve"> </w:t>
      </w:r>
      <w:r w:rsidRPr="00E67FB2">
        <w:rPr>
          <w:rStyle w:val="StyleUnderline"/>
          <w:highlight w:val="cyan"/>
        </w:rPr>
        <w:t>enhance</w:t>
      </w:r>
      <w:r w:rsidRPr="008A6396">
        <w:rPr>
          <w:rStyle w:val="StyleUnderline"/>
        </w:rPr>
        <w:t xml:space="preserve"> the role of intelligence in promoting </w:t>
      </w:r>
      <w:r w:rsidRPr="00E67FB2">
        <w:rPr>
          <w:rStyle w:val="StyleUnderline"/>
          <w:highlight w:val="cyan"/>
        </w:rPr>
        <w:t>peace</w:t>
      </w:r>
      <w:r w:rsidRPr="008A6396">
        <w:rPr>
          <w:rStyle w:val="StyleUnderline"/>
        </w:rPr>
        <w:t>.</w:t>
      </w:r>
      <w:r w:rsidRPr="008A6396">
        <w:rPr>
          <w:sz w:val="16"/>
        </w:rPr>
        <w:t xml:space="preserve"> </w:t>
      </w:r>
      <w:r w:rsidRPr="008A6396">
        <w:rPr>
          <w:rStyle w:val="StyleUnderline"/>
        </w:rPr>
        <w:t xml:space="preserve">Spying from space makes a state’s informational advantages transparent to other nations, affect- </w:t>
      </w:r>
      <w:proofErr w:type="spellStart"/>
      <w:r w:rsidRPr="008A6396">
        <w:rPr>
          <w:rStyle w:val="StyleUnderline"/>
        </w:rPr>
        <w:t>ing</w:t>
      </w:r>
      <w:proofErr w:type="spellEnd"/>
      <w:r w:rsidRPr="008A6396">
        <w:rPr>
          <w:rStyle w:val="StyleUnderline"/>
        </w:rPr>
        <w:t xml:space="preserve"> not only potential outcomes of conflict, but also the bargaining that takes place before conflicts occu</w:t>
      </w:r>
      <w:r w:rsidRPr="008A6396">
        <w:rPr>
          <w:sz w:val="16"/>
        </w:rPr>
        <w:t xml:space="preserve">r. </w:t>
      </w:r>
      <w:r w:rsidRPr="00E67FB2">
        <w:rPr>
          <w:rStyle w:val="StyleUnderline"/>
          <w:highlight w:val="cyan"/>
        </w:rPr>
        <w:t xml:space="preserve">By </w:t>
      </w:r>
      <w:r w:rsidRPr="00E67FB2">
        <w:rPr>
          <w:rStyle w:val="Emphasis"/>
          <w:highlight w:val="cyan"/>
        </w:rPr>
        <w:t>denying</w:t>
      </w:r>
      <w:r w:rsidRPr="008A6396">
        <w:rPr>
          <w:rStyle w:val="Emphasis"/>
        </w:rPr>
        <w:t xml:space="preserve"> </w:t>
      </w:r>
      <w:r w:rsidRPr="00E67FB2">
        <w:rPr>
          <w:rStyle w:val="Emphasis"/>
          <w:highlight w:val="cyan"/>
        </w:rPr>
        <w:t>aggressors the ability to exploit surprise</w:t>
      </w:r>
      <w:r w:rsidRPr="008A6396">
        <w:rPr>
          <w:rStyle w:val="Emphasis"/>
        </w:rPr>
        <w:t xml:space="preserve">, </w:t>
      </w:r>
      <w:r w:rsidRPr="00E67FB2">
        <w:rPr>
          <w:rStyle w:val="Emphasis"/>
          <w:highlight w:val="cyan"/>
        </w:rPr>
        <w:t>satellites</w:t>
      </w:r>
      <w:r w:rsidRPr="008A6396">
        <w:rPr>
          <w:rStyle w:val="Emphasis"/>
        </w:rPr>
        <w:t xml:space="preserve"> can </w:t>
      </w:r>
      <w:r w:rsidRPr="00E67FB2">
        <w:rPr>
          <w:rStyle w:val="Emphasis"/>
          <w:highlight w:val="cyan"/>
        </w:rPr>
        <w:t>reduce</w:t>
      </w:r>
      <w:r w:rsidRPr="008A6396">
        <w:rPr>
          <w:rStyle w:val="Emphasis"/>
        </w:rPr>
        <w:t xml:space="preserve"> </w:t>
      </w:r>
      <w:r w:rsidRPr="00E67FB2">
        <w:rPr>
          <w:rStyle w:val="Emphasis"/>
          <w:highlight w:val="cyan"/>
        </w:rPr>
        <w:t>both</w:t>
      </w:r>
      <w:r w:rsidRPr="008A6396">
        <w:rPr>
          <w:rStyle w:val="Emphasis"/>
        </w:rPr>
        <w:t xml:space="preserve"> </w:t>
      </w:r>
      <w:r w:rsidRPr="00E67FB2">
        <w:rPr>
          <w:rStyle w:val="Emphasis"/>
          <w:highlight w:val="cyan"/>
        </w:rPr>
        <w:t>the incentives to launch</w:t>
      </w:r>
      <w:r w:rsidRPr="008A6396">
        <w:rPr>
          <w:rStyle w:val="Emphasis"/>
        </w:rPr>
        <w:t xml:space="preserve"> significant </w:t>
      </w:r>
      <w:r w:rsidRPr="00E67FB2">
        <w:rPr>
          <w:rStyle w:val="Emphasis"/>
          <w:highlight w:val="cyan"/>
        </w:rPr>
        <w:t>offensive actions and the ability to use threats</w:t>
      </w:r>
      <w:r w:rsidRPr="008A6396">
        <w:rPr>
          <w:rStyle w:val="Emphasis"/>
        </w:rPr>
        <w:t xml:space="preserve"> of such attacks </w:t>
      </w:r>
      <w:r w:rsidRPr="00E67FB2">
        <w:rPr>
          <w:rStyle w:val="Emphasis"/>
          <w:highlight w:val="cyan"/>
        </w:rPr>
        <w:t>coercively</w:t>
      </w:r>
      <w:r w:rsidRPr="008A6396">
        <w:rPr>
          <w:sz w:val="16"/>
        </w:rPr>
        <w:t xml:space="preserve">. </w:t>
      </w:r>
      <w:r w:rsidRPr="00E67FB2">
        <w:rPr>
          <w:rStyle w:val="Emphasis"/>
          <w:highlight w:val="cyan"/>
        </w:rPr>
        <w:t>Greater transparency</w:t>
      </w:r>
      <w:r w:rsidRPr="008A6396">
        <w:rPr>
          <w:rStyle w:val="StyleUnderline"/>
        </w:rPr>
        <w:t xml:space="preserve"> created when both states possess reconnaissance satellites allows leaders to </w:t>
      </w:r>
      <w:r w:rsidRPr="008A6396">
        <w:rPr>
          <w:rStyle w:val="Emphasis"/>
        </w:rPr>
        <w:t xml:space="preserve">bargain effectively and </w:t>
      </w:r>
      <w:r w:rsidRPr="00E67FB2">
        <w:rPr>
          <w:rStyle w:val="Emphasis"/>
          <w:highlight w:val="cyan"/>
        </w:rPr>
        <w:t>avoid</w:t>
      </w:r>
      <w:r w:rsidRPr="008A6396">
        <w:rPr>
          <w:rStyle w:val="Emphasis"/>
        </w:rPr>
        <w:t xml:space="preserve"> </w:t>
      </w:r>
      <w:r w:rsidRPr="00E67FB2">
        <w:rPr>
          <w:rStyle w:val="Emphasis"/>
          <w:highlight w:val="cyan"/>
        </w:rPr>
        <w:t>the need to resort to war</w:t>
      </w:r>
      <w:r w:rsidRPr="008A6396">
        <w:rPr>
          <w:sz w:val="16"/>
        </w:rPr>
        <w:t xml:space="preserve">. Notably, we observed that </w:t>
      </w:r>
      <w:r w:rsidRPr="00E67FB2">
        <w:rPr>
          <w:rStyle w:val="StyleUnderline"/>
          <w:highlight w:val="cyan"/>
        </w:rPr>
        <w:t>serious MIDs</w:t>
      </w:r>
      <w:r w:rsidRPr="008A6396">
        <w:rPr>
          <w:rStyle w:val="StyleUnderline"/>
        </w:rPr>
        <w:t xml:space="preserve"> </w:t>
      </w:r>
      <w:r w:rsidRPr="00E67FB2">
        <w:rPr>
          <w:rStyle w:val="StyleUnderline"/>
          <w:highlight w:val="cyan"/>
        </w:rPr>
        <w:t>between</w:t>
      </w:r>
      <w:r w:rsidRPr="008A6396">
        <w:rPr>
          <w:rStyle w:val="StyleUnderline"/>
        </w:rPr>
        <w:t xml:space="preserve"> two reconnaissance </w:t>
      </w:r>
      <w:r w:rsidRPr="00E67FB2">
        <w:rPr>
          <w:rStyle w:val="StyleUnderline"/>
          <w:highlight w:val="cyan"/>
        </w:rPr>
        <w:t>satellite possessors</w:t>
      </w:r>
      <w:r w:rsidRPr="008A6396">
        <w:rPr>
          <w:rStyle w:val="StyleUnderline"/>
        </w:rPr>
        <w:t xml:space="preserve"> </w:t>
      </w:r>
      <w:r w:rsidRPr="008A6396">
        <w:rPr>
          <w:rStyle w:val="Emphasis"/>
        </w:rPr>
        <w:t xml:space="preserve">almost </w:t>
      </w:r>
      <w:r w:rsidRPr="00E67FB2">
        <w:rPr>
          <w:rStyle w:val="Emphasis"/>
          <w:highlight w:val="cyan"/>
        </w:rPr>
        <w:t>never occurred</w:t>
      </w:r>
      <w:r w:rsidRPr="008A6396">
        <w:rPr>
          <w:rStyle w:val="Emphasis"/>
        </w:rPr>
        <w:t xml:space="preserve"> during our sample period</w:t>
      </w:r>
      <w:r w:rsidRPr="008A6396">
        <w:rPr>
          <w:rStyle w:val="StyleUnderline"/>
        </w:rPr>
        <w:t>.</w:t>
      </w:r>
      <w:r w:rsidRPr="008A6396">
        <w:rPr>
          <w:sz w:val="16"/>
        </w:rPr>
        <w:t xml:space="preserve"> As President Carter claimed</w:t>
      </w:r>
      <w:r w:rsidRPr="008A6396">
        <w:rPr>
          <w:rStyle w:val="StyleUnderline"/>
        </w:rPr>
        <w:t xml:space="preserve">, </w:t>
      </w:r>
      <w:r w:rsidRPr="00E67FB2">
        <w:rPr>
          <w:rStyle w:val="StyleUnderline"/>
          <w:highlight w:val="cyan"/>
        </w:rPr>
        <w:t>the proliferation of</w:t>
      </w:r>
      <w:r w:rsidRPr="008A6396">
        <w:rPr>
          <w:rStyle w:val="StyleUnderline"/>
        </w:rPr>
        <w:t xml:space="preserve"> reconnaissance satellite </w:t>
      </w:r>
      <w:r w:rsidRPr="00E67FB2">
        <w:rPr>
          <w:rStyle w:val="StyleUnderline"/>
          <w:highlight w:val="cyan"/>
        </w:rPr>
        <w:t>tech</w:t>
      </w:r>
      <w:r w:rsidRPr="008A6396">
        <w:rPr>
          <w:rStyle w:val="StyleUnderline"/>
        </w:rPr>
        <w:t xml:space="preserve">nology </w:t>
      </w:r>
      <w:r w:rsidRPr="00E67FB2">
        <w:rPr>
          <w:rStyle w:val="StyleUnderline"/>
          <w:highlight w:val="cyan"/>
        </w:rPr>
        <w:t xml:space="preserve">appears to have a </w:t>
      </w:r>
      <w:r w:rsidRPr="00E67FB2">
        <w:rPr>
          <w:rStyle w:val="Emphasis"/>
          <w:highlight w:val="cyan"/>
        </w:rPr>
        <w:t>pacifying effect on the politics of nation</w:t>
      </w:r>
      <w:r w:rsidRPr="008A6396">
        <w:rPr>
          <w:rStyle w:val="Emphasis"/>
        </w:rPr>
        <w:t>s</w:t>
      </w:r>
      <w:r w:rsidRPr="008A6396">
        <w:rPr>
          <w:rStyle w:val="StyleUnderline"/>
        </w:rPr>
        <w:t>.</w:t>
      </w:r>
      <w:r w:rsidRPr="008A6396">
        <w:rPr>
          <w:sz w:val="16"/>
        </w:rPr>
        <w:t xml:space="preserve"> Our approach can be also interpreted as a useful way to revitalize offense-defense theory. By focusing on a capability that offers informational advantages rather than kinetic ones, we provide a perspective that is distinct from the classical tradition but consistent with current thinking about the causes of war. Our findings suggest that offense-defense theory contains useful insights about state behavior, though relevant mechanisms remain poorly conceptualized. </w:t>
      </w:r>
      <w:proofErr w:type="gramStart"/>
      <w:r w:rsidRPr="008A6396">
        <w:rPr>
          <w:sz w:val="16"/>
        </w:rPr>
        <w:t>Looking ahead, our findings</w:t>
      </w:r>
      <w:proofErr w:type="gramEnd"/>
      <w:r w:rsidRPr="008A6396">
        <w:rPr>
          <w:sz w:val="16"/>
        </w:rPr>
        <w:t xml:space="preserve"> suggest that scholars should examine what other technological capabilities can, or are likely to, operate in ways that complement or substitute for reconnaissance satellites. Our period of analysis tails off at roughly the time that high-resolution commercial satellite imagery has become widely available, a phenomenon with interesting implications for international affairs. On the one hand, it could be that many more states will behave as if they possess reconnaissance satellite capabilities, given wider access to intelligence through commercial </w:t>
      </w:r>
      <w:proofErr w:type="spellStart"/>
      <w:r w:rsidRPr="008A6396">
        <w:rPr>
          <w:sz w:val="16"/>
        </w:rPr>
        <w:t>satel</w:t>
      </w:r>
      <w:proofErr w:type="spellEnd"/>
      <w:r w:rsidRPr="008A6396">
        <w:rPr>
          <w:sz w:val="16"/>
        </w:rPr>
        <w:t xml:space="preserve">- </w:t>
      </w:r>
      <w:proofErr w:type="spellStart"/>
      <w:r w:rsidRPr="008A6396">
        <w:rPr>
          <w:sz w:val="16"/>
        </w:rPr>
        <w:t>lites</w:t>
      </w:r>
      <w:proofErr w:type="spellEnd"/>
      <w:r w:rsidRPr="008A6396">
        <w:rPr>
          <w:sz w:val="16"/>
        </w:rPr>
        <w:t xml:space="preserve">. Given our findings, this possibility implies an optimistic forecast. One the other hand, an abundance of reconnaissance makes it harder to demonstrate the impact of this capability in the future, as co-variance is required to demonstrate cause and effect. A final implication of our findings appears to us to be both problematic and likely. No one likes to be spied on, least of all sovereign powers. The advent of satellite surveillance and a widening awareness of their effects may drive states to seek new forms of secrecy and new forms of espionage, like cyber, that lack the transparency that characterizes satellite reconnaissance. This perspective paints a far less optimistic view of the future. </w:t>
      </w:r>
      <w:proofErr w:type="gramStart"/>
      <w:r w:rsidRPr="008A6396">
        <w:rPr>
          <w:sz w:val="16"/>
        </w:rPr>
        <w:t>In particular, eyes</w:t>
      </w:r>
      <w:proofErr w:type="gramEnd"/>
      <w:r w:rsidRPr="008A6396">
        <w:rPr>
          <w:sz w:val="16"/>
        </w:rPr>
        <w:t xml:space="preserve"> in the sky encourage actors to function in ways and in places where they are less likely to be seen, such as urban environments that increase the vulnerability and targeting of civilians by terrorists and others. Nothing is permanent; innovations that clarify lead to efforts to obscure in the cat-and-mouse game of international security. At the very least, our study suggests that the role of intelligence in explaining international conflict warrants increased analytical attention.</w:t>
      </w:r>
    </w:p>
    <w:p w14:paraId="67792EEA" w14:textId="0C52CF62" w:rsidR="00802FDB" w:rsidRPr="00802FDB" w:rsidRDefault="00802FDB" w:rsidP="00802FDB">
      <w:pPr>
        <w:pStyle w:val="Heading4"/>
        <w:rPr>
          <w:u w:val="single"/>
        </w:rPr>
      </w:pPr>
      <w:r>
        <w:t xml:space="preserve">The PIC endorses the entirety of the </w:t>
      </w:r>
      <w:r w:rsidRPr="00802FDB">
        <w:t>affirmative</w:t>
      </w:r>
      <w:r>
        <w:t xml:space="preserve">, but keeps one instance of space appropriation for </w:t>
      </w:r>
      <w:r w:rsidRPr="00802FDB">
        <w:rPr>
          <w:u w:val="single"/>
        </w:rPr>
        <w:t>net safety</w:t>
      </w:r>
    </w:p>
    <w:p w14:paraId="1078A20A" w14:textId="4E2BD7B2" w:rsidR="007842EA" w:rsidRDefault="007842EA" w:rsidP="007842EA">
      <w:pPr>
        <w:pStyle w:val="Heading2"/>
      </w:pPr>
      <w:r>
        <w:t>Case</w:t>
      </w:r>
    </w:p>
    <w:p w14:paraId="02FE948C" w14:textId="1AA46BFF" w:rsidR="007842EA" w:rsidRDefault="007842EA" w:rsidP="007842EA">
      <w:pPr>
        <w:pStyle w:val="Heading3"/>
      </w:pPr>
      <w:r>
        <w:t>Presumption</w:t>
      </w:r>
    </w:p>
    <w:p w14:paraId="09404B53" w14:textId="1FFED04A" w:rsidR="005C6865" w:rsidRDefault="005C6865" w:rsidP="005C6865">
      <w:pPr>
        <w:pStyle w:val="Heading4"/>
      </w:pPr>
      <w:r>
        <w:t xml:space="preserve">This </w:t>
      </w:r>
      <w:proofErr w:type="spellStart"/>
      <w:r>
        <w:t>aff</w:t>
      </w:r>
      <w:proofErr w:type="spellEnd"/>
      <w:r>
        <w:t xml:space="preserve"> does nothing, it forwards an idea or an argument, which is just that, an argument-- and does not reflect material change in the status quo </w:t>
      </w:r>
    </w:p>
    <w:p w14:paraId="0D896214" w14:textId="2A78AA10" w:rsidR="005C6865" w:rsidRDefault="005C6865" w:rsidP="005C6865">
      <w:pPr>
        <w:pStyle w:val="Heading4"/>
      </w:pPr>
      <w:r>
        <w:t xml:space="preserve">1] The 1AC is not a form of revolutionary advertisement, winning rounds does nothing to further your ideas and years of K debate </w:t>
      </w:r>
      <w:proofErr w:type="gramStart"/>
      <w:r>
        <w:t>hasn’t</w:t>
      </w:r>
      <w:proofErr w:type="gramEnd"/>
      <w:r>
        <w:t xml:space="preserve"> materially led to change </w:t>
      </w:r>
    </w:p>
    <w:p w14:paraId="7220E45A" w14:textId="6E72B048" w:rsidR="005C6865" w:rsidRDefault="005C6865" w:rsidP="005C6865">
      <w:pPr>
        <w:pStyle w:val="Heading4"/>
      </w:pPr>
      <w:r>
        <w:t xml:space="preserve">2] One ballot </w:t>
      </w:r>
      <w:proofErr w:type="gramStart"/>
      <w:r>
        <w:t>can’t</w:t>
      </w:r>
      <w:proofErr w:type="gramEnd"/>
      <w:r>
        <w:t xml:space="preserve"> change our subjectivity but over the course of a season the process of clash can be useful </w:t>
      </w:r>
    </w:p>
    <w:p w14:paraId="1B8DB078" w14:textId="33CBA22F" w:rsidR="005C6865" w:rsidRDefault="005C6865" w:rsidP="005C6865">
      <w:pPr>
        <w:pStyle w:val="Heading4"/>
      </w:pPr>
      <w:r>
        <w:t xml:space="preserve">3] </w:t>
      </w:r>
      <w:r w:rsidRPr="00461466">
        <w:t xml:space="preserve">Voting </w:t>
      </w:r>
      <w:proofErr w:type="spellStart"/>
      <w:r w:rsidRPr="00461466">
        <w:t>aff</w:t>
      </w:r>
      <w:proofErr w:type="spellEnd"/>
      <w:r w:rsidRPr="00461466">
        <w:t xml:space="preserve"> </w:t>
      </w:r>
      <w:proofErr w:type="gramStart"/>
      <w:r w:rsidRPr="00461466">
        <w:t>doesn’t</w:t>
      </w:r>
      <w:proofErr w:type="gramEnd"/>
      <w:r w:rsidRPr="00461466">
        <w:t xml:space="preserve"> access social change, but voting neg resolves our procedural impacts</w:t>
      </w:r>
      <w:r>
        <w:t>, outweighs on proximity</w:t>
      </w:r>
    </w:p>
    <w:p w14:paraId="2619C429" w14:textId="0B4D1B92" w:rsidR="00E27864" w:rsidRDefault="00E27864" w:rsidP="00E27864">
      <w:pPr>
        <w:pStyle w:val="Heading4"/>
      </w:pPr>
      <w:r>
        <w:t xml:space="preserve">4] We disagree on the benefits of debate, there is nothing that happens after this round except the education we can gain, there are no revolutionaries that this </w:t>
      </w:r>
      <w:proofErr w:type="spellStart"/>
      <w:r>
        <w:t>aff</w:t>
      </w:r>
      <w:proofErr w:type="spellEnd"/>
      <w:r>
        <w:t xml:space="preserve"> convinces and is much more likely to lock in group think along arbitrary lines</w:t>
      </w:r>
    </w:p>
    <w:p w14:paraId="3CE5B22F" w14:textId="536DE6AC" w:rsidR="001D7A4A" w:rsidRDefault="001D7A4A" w:rsidP="001D7A4A">
      <w:pPr>
        <w:pStyle w:val="Heading4"/>
      </w:pPr>
      <w:r>
        <w:t xml:space="preserve">5] </w:t>
      </w:r>
      <w:r>
        <w:t>embrace debate as a site of refuge and deviancy</w:t>
      </w:r>
      <w:r>
        <w:t xml:space="preserve"> does </w:t>
      </w:r>
      <w:r w:rsidRPr="001D7A4A">
        <w:rPr>
          <w:u w:val="single"/>
        </w:rPr>
        <w:t>nothing</w:t>
      </w:r>
      <w:r>
        <w:rPr>
          <w:u w:val="single"/>
        </w:rPr>
        <w:t xml:space="preserve">, after this </w:t>
      </w:r>
      <w:proofErr w:type="gramStart"/>
      <w:r>
        <w:rPr>
          <w:u w:val="single"/>
        </w:rPr>
        <w:t>45 minute</w:t>
      </w:r>
      <w:proofErr w:type="gramEnd"/>
      <w:r>
        <w:rPr>
          <w:u w:val="single"/>
        </w:rPr>
        <w:t xml:space="preserve"> round you eventually have to live in the world</w:t>
      </w:r>
    </w:p>
    <w:p w14:paraId="22315B1D" w14:textId="1171CE0D" w:rsidR="007842EA" w:rsidRDefault="007842EA" w:rsidP="007842EA">
      <w:pPr>
        <w:pStyle w:val="Heading3"/>
      </w:pPr>
      <w:r>
        <w:t>Case Proper</w:t>
      </w:r>
    </w:p>
    <w:p w14:paraId="55FA82B7" w14:textId="257FB4FE" w:rsidR="00FC3320" w:rsidRDefault="00FC3320" w:rsidP="00FC3320">
      <w:pPr>
        <w:pStyle w:val="Heading4"/>
      </w:pPr>
      <w:r>
        <w:t xml:space="preserve">[AT </w:t>
      </w:r>
      <w:r w:rsidR="001D7A4A">
        <w:t xml:space="preserve">Both </w:t>
      </w:r>
      <w:r>
        <w:t>Klinger]</w:t>
      </w:r>
    </w:p>
    <w:p w14:paraId="1E8D9DB1" w14:textId="035ED9A2" w:rsidR="00FC3320" w:rsidRDefault="00FC3320" w:rsidP="00FC3320">
      <w:pPr>
        <w:pStyle w:val="Heading4"/>
      </w:pPr>
      <w:r>
        <w:t>1] Misunderstanding of space col, we require empty space in outer space, not mass land in the global south</w:t>
      </w:r>
    </w:p>
    <w:p w14:paraId="3B202B91" w14:textId="22C719AD" w:rsidR="00FC3320" w:rsidRPr="00FC3320" w:rsidRDefault="00FC3320" w:rsidP="00FC3320">
      <w:pPr>
        <w:pStyle w:val="Heading4"/>
        <w:rPr>
          <w:u w:val="single"/>
        </w:rPr>
      </w:pPr>
      <w:r>
        <w:t xml:space="preserve">2] False equivalency, dedication of budgeting towards space programs and the failure of other social programs is not this systematic exclusion of bodies but </w:t>
      </w:r>
      <w:r w:rsidRPr="00FC3320">
        <w:rPr>
          <w:u w:val="single"/>
        </w:rPr>
        <w:t>political miscalculation</w:t>
      </w:r>
    </w:p>
    <w:p w14:paraId="73142B04" w14:textId="77777777" w:rsidR="00FC3320" w:rsidRDefault="00FC3320" w:rsidP="00FC3320">
      <w:pPr>
        <w:pStyle w:val="Heading4"/>
      </w:pPr>
      <w:r>
        <w:t xml:space="preserve">3] Their only material offense for space exploration bad are launch emissions, all wrong </w:t>
      </w:r>
    </w:p>
    <w:p w14:paraId="1865A0F7" w14:textId="0920A4CE" w:rsidR="00FC3320" w:rsidRDefault="009B5336" w:rsidP="00FC3320">
      <w:pPr>
        <w:pStyle w:val="Heading4"/>
        <w:jc w:val="both"/>
        <w:rPr>
          <w:u w:val="single"/>
        </w:rPr>
      </w:pPr>
      <w:r>
        <w:rPr>
          <w:u w:val="single"/>
        </w:rPr>
        <w:t xml:space="preserve">A] </w:t>
      </w:r>
      <w:r w:rsidR="00FC3320">
        <w:rPr>
          <w:u w:val="single"/>
        </w:rPr>
        <w:t>Percentage of Contribution is Low</w:t>
      </w:r>
    </w:p>
    <w:p w14:paraId="0DDCF2BF" w14:textId="77777777" w:rsidR="00FC3320" w:rsidRPr="00400305" w:rsidRDefault="00FC3320" w:rsidP="00FC3320">
      <w:r w:rsidRPr="008D430D">
        <w:rPr>
          <w:rStyle w:val="Style13ptBold"/>
        </w:rPr>
        <w:t>Boyle 18</w:t>
      </w:r>
      <w:r w:rsidRPr="00400305">
        <w:t xml:space="preserve"> </w:t>
      </w:r>
      <w:r>
        <w:t xml:space="preserve">Alan Boyle 3-24-2018 </w:t>
      </w:r>
      <w:r w:rsidRPr="00400305">
        <w:t>"Do rockets blast away the ozone layer? It’s no biggie today … but watch the skies"</w:t>
      </w:r>
      <w:r>
        <w:t xml:space="preserve"> </w:t>
      </w:r>
      <w:hyperlink r:id="rId17" w:history="1">
        <w:r w:rsidRPr="0073335F">
          <w:rPr>
            <w:rStyle w:val="Hyperlink"/>
          </w:rPr>
          <w:t>https://www.geekwire.com/2018/rockets-blast-away-ozone-layer-no-biggie-today-watch-skies/</w:t>
        </w:r>
      </w:hyperlink>
      <w:r>
        <w:t xml:space="preserve"> (</w:t>
      </w:r>
      <w:r w:rsidRPr="00400305">
        <w:t xml:space="preserve">Alan Boyle is an award-winning science writer and space reporter and </w:t>
      </w:r>
      <w:proofErr w:type="spellStart"/>
      <w:r w:rsidRPr="00400305">
        <w:t>GeekWire</w:t>
      </w:r>
      <w:proofErr w:type="spellEnd"/>
      <w:r w:rsidRPr="00400305">
        <w:t xml:space="preserve"> contributing editor.</w:t>
      </w:r>
      <w:r>
        <w:t xml:space="preserve">)//Elmer </w:t>
      </w:r>
    </w:p>
    <w:p w14:paraId="70593E65" w14:textId="77777777" w:rsidR="00FC3320" w:rsidRPr="008D430D" w:rsidRDefault="00FC3320" w:rsidP="00FC3320">
      <w:pPr>
        <w:rPr>
          <w:rStyle w:val="StyleUnderline"/>
        </w:rPr>
      </w:pPr>
      <w:r w:rsidRPr="008D430D">
        <w:rPr>
          <w:rStyle w:val="StyleUnderline"/>
        </w:rPr>
        <w:t xml:space="preserve">Thanks to Blue Origin, SpaceX and other space ventures, the skies could well be filled with </w:t>
      </w:r>
      <w:r w:rsidRPr="009A6F5A">
        <w:rPr>
          <w:rStyle w:val="Emphasis"/>
          <w:highlight w:val="green"/>
        </w:rPr>
        <w:t>rockets</w:t>
      </w:r>
      <w:r w:rsidRPr="009A6F5A">
        <w:rPr>
          <w:rStyle w:val="StyleUnderline"/>
          <w:highlight w:val="green"/>
        </w:rPr>
        <w:t xml:space="preserve"> </w:t>
      </w:r>
      <w:r w:rsidRPr="008D430D">
        <w:rPr>
          <w:rStyle w:val="StyleUnderline"/>
        </w:rPr>
        <w:t>in years to come.</w:t>
      </w:r>
      <w:r w:rsidRPr="008D430D">
        <w:rPr>
          <w:sz w:val="16"/>
        </w:rPr>
        <w:t xml:space="preserve"> </w:t>
      </w:r>
      <w:r w:rsidRPr="008D430D">
        <w:rPr>
          <w:rStyle w:val="StyleUnderline"/>
        </w:rPr>
        <w:t xml:space="preserve">But </w:t>
      </w:r>
      <w:r w:rsidRPr="009A6F5A">
        <w:rPr>
          <w:rStyle w:val="Emphasis"/>
          <w:highlight w:val="green"/>
        </w:rPr>
        <w:t>what will that do to the environment</w:t>
      </w:r>
      <w:r w:rsidRPr="008D430D">
        <w:rPr>
          <w:rStyle w:val="StyleUnderline"/>
        </w:rPr>
        <w:t xml:space="preserve">? The short answer is, </w:t>
      </w:r>
      <w:r w:rsidRPr="009A6F5A">
        <w:rPr>
          <w:rStyle w:val="Emphasis"/>
          <w:highlight w:val="green"/>
          <w:bdr w:val="single" w:sz="18" w:space="0" w:color="auto"/>
        </w:rPr>
        <w:t>not that much right now.</w:t>
      </w:r>
      <w:r w:rsidRPr="008D430D">
        <w:rPr>
          <w:sz w:val="16"/>
        </w:rPr>
        <w:t xml:space="preserve"> But as experts look to the years ahead, the answer gets as hazy as the air after a Falcon Heavy launch. “Ten years ago, the </w:t>
      </w:r>
      <w:proofErr w:type="gramStart"/>
      <w:r w:rsidRPr="008D430D">
        <w:rPr>
          <w:sz w:val="16"/>
        </w:rPr>
        <w:t>amount</w:t>
      </w:r>
      <w:proofErr w:type="gramEnd"/>
      <w:r w:rsidRPr="008D430D">
        <w:rPr>
          <w:sz w:val="16"/>
        </w:rPr>
        <w:t xml:space="preserve"> of emissions was not great,” said Martin Ross, an engineer at the Aerospace Corp. whose research focuses on </w:t>
      </w:r>
      <w:r w:rsidRPr="008D430D">
        <w:rPr>
          <w:rStyle w:val="StyleUnderline"/>
        </w:rPr>
        <w:t xml:space="preserve">the </w:t>
      </w:r>
      <w:r w:rsidRPr="009A6F5A">
        <w:rPr>
          <w:rStyle w:val="Emphasis"/>
          <w:highlight w:val="green"/>
        </w:rPr>
        <w:t>effects of space systems</w:t>
      </w:r>
      <w:r w:rsidRPr="009A6F5A">
        <w:rPr>
          <w:rStyle w:val="StyleUnderline"/>
          <w:highlight w:val="green"/>
        </w:rPr>
        <w:t xml:space="preserve"> </w:t>
      </w:r>
      <w:r w:rsidRPr="008D430D">
        <w:rPr>
          <w:rStyle w:val="StyleUnderline"/>
        </w:rPr>
        <w:t>on the stratosphere</w:t>
      </w:r>
      <w:r w:rsidRPr="008D430D">
        <w:rPr>
          <w:sz w:val="16"/>
        </w:rPr>
        <w:t xml:space="preserve">. “Today, </w:t>
      </w:r>
      <w:r w:rsidRPr="008D430D">
        <w:rPr>
          <w:rStyle w:val="StyleUnderline"/>
        </w:rPr>
        <w:t xml:space="preserve">the effect is </w:t>
      </w:r>
      <w:r w:rsidRPr="009A6F5A">
        <w:rPr>
          <w:rStyle w:val="Emphasis"/>
          <w:highlight w:val="green"/>
        </w:rPr>
        <w:t>still small</w:t>
      </w:r>
      <w:r w:rsidRPr="008D430D">
        <w:rPr>
          <w:sz w:val="16"/>
        </w:rPr>
        <w:t xml:space="preserve">, but it’s growing.” Over the 60 years of the Space Age, the year-by-year tally of orbital launches has gone up and down, with the most active years coming during the height of the U.S.-Soviet space race and the start of the space shuttle era. Now the rate is on a sharp upswing, and if </w:t>
      </w:r>
      <w:proofErr w:type="gramStart"/>
      <w:r w:rsidRPr="008D430D">
        <w:rPr>
          <w:sz w:val="16"/>
        </w:rPr>
        <w:t>all of</w:t>
      </w:r>
      <w:proofErr w:type="gramEnd"/>
      <w:r w:rsidRPr="008D430D">
        <w:rPr>
          <w:sz w:val="16"/>
        </w:rPr>
        <w:t xml:space="preserve"> the plans being hatched by launch providers come to fruition, 2018 could well be a record year. Ross focuses on ozone-depleting chemicals rather than climate change — even though most rocket emissions take the form of carbon dioxide and water vapor, two of the best-known greenhouse gases. “</w:t>
      </w:r>
      <w:r w:rsidRPr="008D430D">
        <w:rPr>
          <w:rStyle w:val="StyleUnderline"/>
        </w:rPr>
        <w:t xml:space="preserve">The </w:t>
      </w:r>
      <w:r w:rsidRPr="009A6F5A">
        <w:rPr>
          <w:rStyle w:val="Emphasis"/>
          <w:highlight w:val="green"/>
        </w:rPr>
        <w:t>carbon dioxide emitted</w:t>
      </w:r>
      <w:r w:rsidRPr="009A6F5A">
        <w:rPr>
          <w:rStyle w:val="StyleUnderline"/>
          <w:highlight w:val="green"/>
        </w:rPr>
        <w:t xml:space="preserve"> </w:t>
      </w:r>
      <w:r w:rsidRPr="009A6F5A">
        <w:rPr>
          <w:rStyle w:val="Emphasis"/>
          <w:highlight w:val="green"/>
        </w:rPr>
        <w:t>by rockets is</w:t>
      </w:r>
      <w:r w:rsidRPr="009A6F5A">
        <w:rPr>
          <w:rStyle w:val="StyleUnderline"/>
          <w:highlight w:val="green"/>
        </w:rPr>
        <w:t xml:space="preserve"> </w:t>
      </w:r>
      <w:r w:rsidRPr="008D430D">
        <w:rPr>
          <w:rStyle w:val="StyleUnderline"/>
        </w:rPr>
        <w:t xml:space="preserve">absolutely and </w:t>
      </w:r>
      <w:r w:rsidRPr="009A6F5A">
        <w:rPr>
          <w:rStyle w:val="Emphasis"/>
          <w:highlight w:val="green"/>
          <w:bdr w:val="single" w:sz="18" w:space="0" w:color="auto"/>
        </w:rPr>
        <w:t>completely insignificant compared with aviation</w:t>
      </w:r>
      <w:r w:rsidRPr="008D430D">
        <w:rPr>
          <w:rStyle w:val="StyleUnderline"/>
        </w:rPr>
        <w:t>,” Ross explained. And aircraft, in turn, are thought to account for less than 10 percent of the total greenhouse-gas emissions linked to the U.S. transportation sector. (</w:t>
      </w:r>
      <w:proofErr w:type="gramStart"/>
      <w:r w:rsidRPr="008D430D">
        <w:rPr>
          <w:rStyle w:val="StyleUnderline"/>
        </w:rPr>
        <w:t>That’s</w:t>
      </w:r>
      <w:proofErr w:type="gramEnd"/>
      <w:r w:rsidRPr="008D430D">
        <w:rPr>
          <w:rStyle w:val="StyleUnderline"/>
        </w:rPr>
        <w:t xml:space="preserve"> compared with more than 80 percent for cars and trucks.) </w:t>
      </w:r>
    </w:p>
    <w:p w14:paraId="2ABBA94F" w14:textId="11CC170C" w:rsidR="00FC3320" w:rsidRDefault="009B5336" w:rsidP="00FC3320">
      <w:pPr>
        <w:pStyle w:val="Heading4"/>
      </w:pPr>
      <w:r>
        <w:t>B</w:t>
      </w:r>
      <w:r w:rsidR="00FC3320">
        <w:t>] No Pollution</w:t>
      </w:r>
    </w:p>
    <w:p w14:paraId="7C5AFA43" w14:textId="77777777" w:rsidR="00FC3320" w:rsidRDefault="00FC3320" w:rsidP="00FC3320">
      <w:r w:rsidRPr="00E51F04">
        <w:rPr>
          <w:rStyle w:val="Style13ptBold"/>
        </w:rPr>
        <w:t>NSS</w:t>
      </w:r>
      <w:r>
        <w:rPr>
          <w:rStyle w:val="Style13ptBold"/>
        </w:rPr>
        <w:t xml:space="preserve"> 21</w:t>
      </w:r>
      <w:r w:rsidRPr="00E51F04">
        <w:t xml:space="preserve"> 7-23-2021 "Why Space Tourism?"</w:t>
      </w:r>
      <w:r>
        <w:t xml:space="preserve"> </w:t>
      </w:r>
      <w:hyperlink r:id="rId18" w:history="1">
        <w:r w:rsidRPr="00473E10">
          <w:rPr>
            <w:rStyle w:val="Hyperlink"/>
          </w:rPr>
          <w:t>https://space.nss.org/why-space-tourism/</w:t>
        </w:r>
      </w:hyperlink>
      <w:r>
        <w:t xml:space="preserve"> (National Space Society)//Elmer </w:t>
      </w:r>
    </w:p>
    <w:p w14:paraId="493FCFE1" w14:textId="77777777" w:rsidR="00FC3320" w:rsidRDefault="00FC3320" w:rsidP="00FC3320">
      <w:pPr>
        <w:rPr>
          <w:sz w:val="16"/>
        </w:rPr>
      </w:pPr>
      <w:r w:rsidRPr="009B5336">
        <w:rPr>
          <w:rStyle w:val="Emphasis"/>
          <w:bdr w:val="single" w:sz="18" w:space="0" w:color="auto"/>
        </w:rPr>
        <w:t>Space Tourism Will Not Be a Pollution Disaster</w:t>
      </w:r>
      <w:r w:rsidRPr="009B5336">
        <w:rPr>
          <w:sz w:val="16"/>
        </w:rPr>
        <w:t xml:space="preserve"> It is poss</w:t>
      </w:r>
      <w:r w:rsidRPr="00C94177">
        <w:rPr>
          <w:sz w:val="16"/>
        </w:rPr>
        <w:t xml:space="preserve">ible to accept all the benefits above, and still express concern about the potential that a </w:t>
      </w:r>
      <w:proofErr w:type="gramStart"/>
      <w:r w:rsidRPr="00C94177">
        <w:rPr>
          <w:sz w:val="16"/>
        </w:rPr>
        <w:t>really successful</w:t>
      </w:r>
      <w:proofErr w:type="gramEnd"/>
      <w:r w:rsidRPr="00C94177">
        <w:rPr>
          <w:sz w:val="16"/>
        </w:rPr>
        <w:t xml:space="preserve"> space tourism industry will pollute the air and contribute to global warming. Fortunately, </w:t>
      </w:r>
      <w:r w:rsidRPr="009A6F5A">
        <w:rPr>
          <w:rStyle w:val="Emphasis"/>
          <w:highlight w:val="green"/>
        </w:rPr>
        <w:t>Blue Origin’s New Shepard produces</w:t>
      </w:r>
      <w:r w:rsidRPr="009A6F5A">
        <w:rPr>
          <w:sz w:val="16"/>
          <w:highlight w:val="green"/>
        </w:rPr>
        <w:t xml:space="preserve"> </w:t>
      </w:r>
      <w:r w:rsidRPr="009A6F5A">
        <w:rPr>
          <w:rStyle w:val="Emphasis"/>
          <w:highlight w:val="green"/>
        </w:rPr>
        <w:t>only water as an exhaust</w:t>
      </w:r>
      <w:r w:rsidRPr="00C94177">
        <w:rPr>
          <w:sz w:val="16"/>
        </w:rPr>
        <w:t xml:space="preserve">, </w:t>
      </w:r>
      <w:r w:rsidRPr="009A6F5A">
        <w:rPr>
          <w:rStyle w:val="Emphasis"/>
          <w:highlight w:val="green"/>
        </w:rPr>
        <w:t>so</w:t>
      </w:r>
      <w:r w:rsidRPr="009A6F5A">
        <w:rPr>
          <w:sz w:val="16"/>
          <w:highlight w:val="green"/>
        </w:rPr>
        <w:t xml:space="preserve"> </w:t>
      </w:r>
      <w:r w:rsidRPr="009A6F5A">
        <w:rPr>
          <w:rStyle w:val="Emphasis"/>
          <w:highlight w:val="green"/>
        </w:rPr>
        <w:t>neither</w:t>
      </w:r>
      <w:r w:rsidRPr="009A6F5A">
        <w:rPr>
          <w:sz w:val="16"/>
          <w:highlight w:val="green"/>
        </w:rPr>
        <w:t xml:space="preserve"> </w:t>
      </w:r>
      <w:r w:rsidRPr="009A6F5A">
        <w:rPr>
          <w:rStyle w:val="Emphasis"/>
          <w:highlight w:val="green"/>
        </w:rPr>
        <w:t>is going to be an issue even if there are 1,000s of flights</w:t>
      </w:r>
      <w:r w:rsidRPr="009A6F5A">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9A6F5A">
        <w:rPr>
          <w:rStyle w:val="Emphasis"/>
          <w:highlight w:val="green"/>
        </w:rPr>
        <w:t>zero carbon/zero pollution</w:t>
      </w:r>
      <w:r w:rsidRPr="0063713E">
        <w:rPr>
          <w:u w:val="single"/>
        </w:rPr>
        <w:t xml:space="preserve">, and (b) over time </w:t>
      </w:r>
      <w:r w:rsidRPr="009A6F5A">
        <w:rPr>
          <w:rStyle w:val="Emphasis"/>
          <w:highlight w:val="green"/>
        </w:rPr>
        <w:t>space tourism vehicles will grow in capacity</w:t>
      </w:r>
      <w:r w:rsidRPr="0063713E">
        <w:rPr>
          <w:u w:val="single"/>
        </w:rPr>
        <w:t xml:space="preserve">, just like airliners did. The </w:t>
      </w:r>
      <w:r w:rsidRPr="009A6F5A">
        <w:rPr>
          <w:rStyle w:val="Emphasis"/>
          <w:highlight w:val="green"/>
        </w:rPr>
        <w:t>Virgin Galactic engine</w:t>
      </w:r>
      <w:r w:rsidRPr="009A6F5A">
        <w:rPr>
          <w:highlight w:val="green"/>
          <w:u w:val="single"/>
        </w:rPr>
        <w:t xml:space="preserve"> </w:t>
      </w:r>
      <w:r w:rsidRPr="0063713E">
        <w:rPr>
          <w:u w:val="single"/>
        </w:rPr>
        <w:t xml:space="preserve">is more </w:t>
      </w:r>
      <w:proofErr w:type="gramStart"/>
      <w:r w:rsidRPr="0063713E">
        <w:rPr>
          <w:u w:val="single"/>
        </w:rPr>
        <w:t>problematic, but</w:t>
      </w:r>
      <w:proofErr w:type="gramEnd"/>
      <w:r w:rsidRPr="0063713E">
        <w:rPr>
          <w:u w:val="single"/>
        </w:rPr>
        <w:t xml:space="preserve"> will most likely be </w:t>
      </w:r>
      <w:r w:rsidRPr="009A6F5A">
        <w:rPr>
          <w:rStyle w:val="Emphasis"/>
          <w:highlight w:val="green"/>
        </w:rPr>
        <w:t>replaced</w:t>
      </w:r>
      <w:r w:rsidRPr="009A6F5A">
        <w:rPr>
          <w:highlight w:val="green"/>
          <w:u w:val="single"/>
        </w:rPr>
        <w:t xml:space="preserve"> </w:t>
      </w:r>
      <w:r w:rsidRPr="009A6F5A">
        <w:rPr>
          <w:rStyle w:val="Emphasis"/>
          <w:highlight w:val="green"/>
        </w:rPr>
        <w:t>by</w:t>
      </w:r>
      <w:r w:rsidRPr="009A6F5A">
        <w:rPr>
          <w:highlight w:val="green"/>
          <w:u w:val="single"/>
        </w:rPr>
        <w:t xml:space="preserve"> </w:t>
      </w:r>
      <w:r w:rsidRPr="0063713E">
        <w:rPr>
          <w:u w:val="single"/>
        </w:rPr>
        <w:t xml:space="preserve">a </w:t>
      </w:r>
      <w:r w:rsidRPr="009A6F5A">
        <w:rPr>
          <w:rStyle w:val="Emphasis"/>
          <w:highlight w:val="green"/>
        </w:rPr>
        <w:t>more sustainable engine</w:t>
      </w:r>
      <w:r w:rsidRPr="009A6F5A">
        <w:rPr>
          <w:highlight w:val="green"/>
          <w:u w:val="single"/>
        </w:rPr>
        <w:t xml:space="preserve"> </w:t>
      </w:r>
      <w:r w:rsidRPr="0063713E">
        <w:rPr>
          <w:u w:val="single"/>
        </w:rPr>
        <w:t xml:space="preserve">before flight volumes become large. Some might be more worried about </w:t>
      </w:r>
      <w:r w:rsidRPr="009A6F5A">
        <w:rPr>
          <w:rStyle w:val="Emphasis"/>
          <w:highlight w:val="green"/>
        </w:rPr>
        <w:t>SpaceX’s</w:t>
      </w:r>
      <w:r w:rsidRPr="009A6F5A">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9A6F5A">
        <w:rPr>
          <w:rStyle w:val="Emphasis"/>
          <w:highlight w:val="green"/>
        </w:rPr>
        <w:t>methane fuel</w:t>
      </w:r>
      <w:r w:rsidRPr="009A6F5A">
        <w:rPr>
          <w:highlight w:val="green"/>
          <w:u w:val="single"/>
        </w:rPr>
        <w:t xml:space="preserve"> </w:t>
      </w:r>
      <w:r w:rsidRPr="0063713E">
        <w:rPr>
          <w:u w:val="single"/>
        </w:rPr>
        <w:t xml:space="preserve">it uses directly from the atmosphere using solar power, assuring that the </w:t>
      </w:r>
      <w:r w:rsidRPr="009A6F5A">
        <w:rPr>
          <w:rStyle w:val="Emphasis"/>
          <w:highlight w:val="green"/>
        </w:rPr>
        <w:t xml:space="preserve">fuel cycle </w:t>
      </w:r>
      <w:r w:rsidRPr="009A6F5A">
        <w:rPr>
          <w:rStyle w:val="Emphasis"/>
          <w:highlight w:val="green"/>
          <w:bdr w:val="single" w:sz="18" w:space="0" w:color="auto"/>
        </w:rPr>
        <w:t xml:space="preserve">is </w:t>
      </w:r>
      <w:proofErr w:type="gramStart"/>
      <w:r w:rsidRPr="009A6F5A">
        <w:rPr>
          <w:rStyle w:val="Emphasis"/>
          <w:highlight w:val="green"/>
          <w:bdr w:val="single" w:sz="18" w:space="0" w:color="auto"/>
        </w:rPr>
        <w:t>carbon-neutral</w:t>
      </w:r>
      <w:proofErr w:type="gramEnd"/>
      <w:r w:rsidRPr="00C94177">
        <w:rPr>
          <w:sz w:val="16"/>
        </w:rPr>
        <w:t xml:space="preserve">. In terms of air pollution, </w:t>
      </w:r>
      <w:proofErr w:type="spellStart"/>
      <w:r w:rsidRPr="009A6F5A">
        <w:rPr>
          <w:rStyle w:val="Emphasis"/>
          <w:highlight w:val="green"/>
        </w:rPr>
        <w:t>StarShip</w:t>
      </w:r>
      <w:proofErr w:type="spellEnd"/>
      <w:r w:rsidRPr="009A6F5A">
        <w:rPr>
          <w:sz w:val="16"/>
          <w:highlight w:val="green"/>
        </w:rPr>
        <w:t xml:space="preserve"> </w:t>
      </w:r>
      <w:r w:rsidRPr="00C94177">
        <w:rPr>
          <w:sz w:val="16"/>
        </w:rPr>
        <w:t xml:space="preserve">in a point-to-point mode </w:t>
      </w:r>
      <w:r w:rsidRPr="009A6F5A">
        <w:rPr>
          <w:rStyle w:val="Emphasis"/>
          <w:highlight w:val="green"/>
        </w:rPr>
        <w:t>will</w:t>
      </w:r>
      <w:r w:rsidRPr="009A6F5A">
        <w:rPr>
          <w:sz w:val="16"/>
          <w:highlight w:val="green"/>
        </w:rPr>
        <w:t xml:space="preserve"> </w:t>
      </w:r>
      <w:r w:rsidRPr="00C94177">
        <w:rPr>
          <w:sz w:val="16"/>
        </w:rPr>
        <w:t xml:space="preserve">to a large degree </w:t>
      </w:r>
      <w:r w:rsidRPr="009A6F5A">
        <w:rPr>
          <w:rStyle w:val="Emphasis"/>
          <w:highlight w:val="green"/>
        </w:rPr>
        <w:t>replace</w:t>
      </w:r>
      <w:r w:rsidRPr="009A6F5A">
        <w:rPr>
          <w:sz w:val="16"/>
          <w:highlight w:val="green"/>
        </w:rPr>
        <w:t xml:space="preserve"> </w:t>
      </w:r>
      <w:r w:rsidRPr="009A6F5A">
        <w:rPr>
          <w:rStyle w:val="Emphasis"/>
          <w:highlight w:val="green"/>
        </w:rPr>
        <w:t>airplanes</w:t>
      </w:r>
      <w:r w:rsidRPr="009A6F5A">
        <w:rPr>
          <w:sz w:val="16"/>
          <w:highlight w:val="green"/>
        </w:rPr>
        <w:t xml:space="preserve"> </w:t>
      </w:r>
      <w:r w:rsidRPr="00C94177">
        <w:rPr>
          <w:sz w:val="16"/>
        </w:rPr>
        <w:t xml:space="preserve">currently flying </w:t>
      </w:r>
      <w:r w:rsidRPr="009A6F5A">
        <w:rPr>
          <w:rStyle w:val="Emphasis"/>
          <w:highlight w:val="green"/>
        </w:rPr>
        <w:t>while using cleaner burning methane,</w:t>
      </w:r>
      <w:r w:rsidRPr="009A6F5A">
        <w:rPr>
          <w:sz w:val="16"/>
          <w:highlight w:val="green"/>
        </w:rPr>
        <w:t xml:space="preserve"> </w:t>
      </w:r>
      <w:r w:rsidRPr="00C94177">
        <w:rPr>
          <w:sz w:val="16"/>
        </w:rPr>
        <w:t xml:space="preserve">potentially </w:t>
      </w:r>
      <w:r w:rsidRPr="009A6F5A">
        <w:rPr>
          <w:rStyle w:val="Emphasis"/>
          <w:highlight w:val="green"/>
          <w:bdr w:val="single" w:sz="18" w:space="0" w:color="auto"/>
        </w:rPr>
        <w:t>resulting in less pollution</w:t>
      </w:r>
      <w:r w:rsidRPr="009A6F5A">
        <w:rPr>
          <w:sz w:val="16"/>
          <w:highlight w:val="green"/>
        </w:rPr>
        <w:t xml:space="preserve"> </w:t>
      </w:r>
      <w:r w:rsidRPr="00C94177">
        <w:rPr>
          <w:sz w:val="16"/>
        </w:rPr>
        <w:t xml:space="preserve">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w:t>
      </w:r>
    </w:p>
    <w:p w14:paraId="2354D45C" w14:textId="368C57E8" w:rsidR="00FC3320" w:rsidRDefault="009B5336" w:rsidP="009B5336">
      <w:pPr>
        <w:pStyle w:val="Heading4"/>
      </w:pPr>
      <w:r>
        <w:t>Our explanation outweighs on incentives, companies need to make their rockets as efficient as possible to reduce mass on board</w:t>
      </w:r>
    </w:p>
    <w:p w14:paraId="411534C6" w14:textId="6596736F" w:rsidR="009B5336" w:rsidRDefault="009B5336" w:rsidP="009B5336"/>
    <w:p w14:paraId="57D74B8E" w14:textId="11878687" w:rsidR="009B5336" w:rsidRDefault="009B5336" w:rsidP="009B5336">
      <w:pPr>
        <w:pStyle w:val="Heading4"/>
      </w:pPr>
      <w:r>
        <w:t xml:space="preserve">[Grove 1] </w:t>
      </w:r>
    </w:p>
    <w:p w14:paraId="5A07B235" w14:textId="601E405C" w:rsidR="009B5336" w:rsidRPr="009B5336" w:rsidRDefault="009B5336" w:rsidP="009B5336">
      <w:pPr>
        <w:pStyle w:val="Heading4"/>
      </w:pPr>
      <w:r>
        <w:t xml:space="preserve">1] Capitalism can scale, growth is sustainable </w:t>
      </w:r>
      <w:r w:rsidRPr="00052EC5">
        <w:rPr>
          <w:rFonts w:asciiTheme="minorHAnsi" w:hAnsiTheme="minorHAnsi" w:cstheme="minorHAnsi"/>
        </w:rPr>
        <w:t xml:space="preserve">and solves a </w:t>
      </w:r>
      <w:r w:rsidRPr="00052EC5">
        <w:rPr>
          <w:rFonts w:asciiTheme="minorHAnsi" w:hAnsiTheme="minorHAnsi" w:cstheme="minorHAnsi"/>
          <w:u w:val="single"/>
        </w:rPr>
        <w:t>laundry list</w:t>
      </w:r>
      <w:r w:rsidRPr="00052EC5">
        <w:rPr>
          <w:rFonts w:asciiTheme="minorHAnsi" w:hAnsiTheme="minorHAnsi" w:cstheme="minorHAnsi"/>
        </w:rPr>
        <w:t xml:space="preserve"> of threats. </w:t>
      </w:r>
    </w:p>
    <w:p w14:paraId="744C716B" w14:textId="77777777" w:rsidR="009B5336" w:rsidRPr="00052EC5" w:rsidRDefault="009B5336" w:rsidP="009B5336">
      <w:pPr>
        <w:rPr>
          <w:rFonts w:asciiTheme="minorHAnsi" w:hAnsiTheme="minorHAnsi" w:cstheme="minorHAnsi"/>
        </w:rPr>
      </w:pPr>
      <w:r w:rsidRPr="00052EC5">
        <w:rPr>
          <w:rFonts w:asciiTheme="minorHAnsi" w:hAnsiTheme="minorHAnsi" w:cstheme="minorHAnsi"/>
        </w:rPr>
        <w:t xml:space="preserve">Mark </w:t>
      </w:r>
      <w:proofErr w:type="spellStart"/>
      <w:r w:rsidRPr="00052EC5">
        <w:rPr>
          <w:rStyle w:val="Style13ptBold"/>
          <w:rFonts w:asciiTheme="minorHAnsi" w:hAnsiTheme="minorHAnsi" w:cstheme="minorHAnsi"/>
        </w:rPr>
        <w:t>Budolfson</w:t>
      </w:r>
      <w:proofErr w:type="spellEnd"/>
      <w:r w:rsidRPr="00052EC5">
        <w:rPr>
          <w:rStyle w:val="Style13ptBold"/>
          <w:rFonts w:asciiTheme="minorHAnsi" w:hAnsiTheme="minorHAnsi" w:cstheme="minorHAnsi"/>
        </w:rPr>
        <w:t xml:space="preserve"> 21</w:t>
      </w:r>
      <w:r w:rsidRPr="00052EC5">
        <w:rPr>
          <w:rFonts w:asciiTheme="minorHAnsi" w:hAnsiTheme="minorHAnsi" w:cstheme="min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33A811BB" w14:textId="77777777" w:rsidR="009B5336" w:rsidRPr="009E2E10" w:rsidRDefault="009B5336" w:rsidP="009B5336">
      <w:pPr>
        <w:rPr>
          <w:rFonts w:asciiTheme="minorHAnsi" w:hAnsiTheme="minorHAnsi" w:cstheme="minorHAnsi"/>
          <w:sz w:val="16"/>
        </w:rPr>
      </w:pPr>
      <w:r w:rsidRPr="00052EC5">
        <w:rPr>
          <w:rStyle w:val="StyleUnderline"/>
          <w:rFonts w:asciiTheme="minorHAnsi" w:hAnsiTheme="minorHAnsi" w:cstheme="minorHAnsi"/>
        </w:rPr>
        <w:t>Discourse on food ethics often advocates</w:t>
      </w:r>
      <w:r w:rsidRPr="009E2E10">
        <w:rPr>
          <w:rFonts w:asciiTheme="minorHAnsi" w:hAnsiTheme="minorHAnsi" w:cstheme="minorHAnsi"/>
          <w:sz w:val="16"/>
        </w:rPr>
        <w:t xml:space="preserve"> the </w:t>
      </w:r>
      <w:r w:rsidRPr="00052EC5">
        <w:rPr>
          <w:rStyle w:val="Emphasis"/>
          <w:rFonts w:asciiTheme="minorHAnsi" w:hAnsiTheme="minorHAnsi" w:cstheme="minorHAnsi"/>
        </w:rPr>
        <w:t>anti-capitalist idea</w:t>
      </w:r>
      <w:r w:rsidRPr="009E2E10">
        <w:rPr>
          <w:rFonts w:asciiTheme="minorHAnsi" w:hAnsiTheme="minorHAnsi" w:cstheme="minorHAnsi"/>
          <w:sz w:val="16"/>
        </w:rPr>
        <w:t xml:space="preserve"> </w:t>
      </w:r>
      <w:r w:rsidRPr="00052EC5">
        <w:rPr>
          <w:rStyle w:val="StyleUnderline"/>
          <w:rFonts w:asciiTheme="minorHAnsi" w:hAnsiTheme="minorHAnsi" w:cstheme="minorHAnsi"/>
        </w:rPr>
        <w:t xml:space="preserve">that we need </w:t>
      </w:r>
      <w:r w:rsidRPr="00052EC5">
        <w:rPr>
          <w:rStyle w:val="Emphasis"/>
          <w:rFonts w:asciiTheme="minorHAnsi" w:hAnsiTheme="minorHAnsi" w:cstheme="minorHAnsi"/>
        </w:rPr>
        <w:t>less capitalism, less growth, and less globalization</w:t>
      </w:r>
      <w:r w:rsidRPr="009E2E10">
        <w:rPr>
          <w:rFonts w:asciiTheme="minorHAnsi" w:hAnsiTheme="minorHAnsi" w:cstheme="minorHAnsi"/>
          <w:sz w:val="16"/>
        </w:rPr>
        <w:t xml:space="preserve"> if we want to make the world a better and more equitable place, </w:t>
      </w:r>
      <w:r w:rsidRPr="00052EC5">
        <w:rPr>
          <w:rStyle w:val="StyleUnderline"/>
          <w:rFonts w:asciiTheme="minorHAnsi" w:hAnsiTheme="minorHAnsi" w:cstheme="minorHAnsi"/>
        </w:rPr>
        <w:t>with arguments focused on</w:t>
      </w:r>
      <w:r w:rsidRPr="009E2E10">
        <w:rPr>
          <w:rFonts w:asciiTheme="minorHAnsi" w:hAnsiTheme="minorHAnsi" w:cstheme="minorHAnsi"/>
          <w:sz w:val="16"/>
        </w:rPr>
        <w:t xml:space="preserve"> applications to food, globalization, and a </w:t>
      </w:r>
      <w:r w:rsidRPr="00052EC5">
        <w:rPr>
          <w:rStyle w:val="StyleUnderline"/>
          <w:rFonts w:asciiTheme="minorHAnsi" w:hAnsiTheme="minorHAnsi" w:cstheme="minorHAnsi"/>
        </w:rPr>
        <w:t>just society</w:t>
      </w:r>
      <w:r w:rsidRPr="009E2E10">
        <w:rPr>
          <w:rFonts w:asciiTheme="minorHAnsi" w:hAnsiTheme="minorHAnsi" w:cstheme="minorHAnsi"/>
          <w:sz w:val="16"/>
        </w:rPr>
        <w:t xml:space="preserve">.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 More generally, </w:t>
      </w:r>
      <w:r w:rsidRPr="00052EC5">
        <w:rPr>
          <w:rStyle w:val="StyleUnderline"/>
          <w:rFonts w:asciiTheme="minorHAnsi" w:hAnsiTheme="minorHAnsi" w:cstheme="minorHAnsi"/>
        </w:rPr>
        <w:t>discourse on global ethics, environment, and political theory</w:t>
      </w:r>
      <w:r w:rsidRPr="009E2E10">
        <w:rPr>
          <w:rFonts w:asciiTheme="minorHAnsi" w:hAnsiTheme="minorHAnsi" w:cstheme="minorHAnsi"/>
          <w:sz w:val="16"/>
        </w:rPr>
        <w:t xml:space="preserve"> in much of academia—and in society—increasingly </w:t>
      </w:r>
      <w:r w:rsidRPr="00052EC5">
        <w:rPr>
          <w:rStyle w:val="StyleUnderline"/>
          <w:rFonts w:asciiTheme="minorHAnsi" w:hAnsiTheme="minorHAnsi" w:cstheme="minorHAnsi"/>
        </w:rPr>
        <w:t>features this anti-capitalist idea</w:t>
      </w:r>
      <w:r w:rsidRPr="009E2E10">
        <w:rPr>
          <w:rFonts w:asciiTheme="minorHAnsi" w:hAnsiTheme="minorHAnsi" w:cstheme="minorHAnsi"/>
          <w:sz w:val="16"/>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 </w:t>
      </w:r>
      <w:r w:rsidRPr="00052EC5">
        <w:rPr>
          <w:rStyle w:val="StyleUnderline"/>
          <w:rFonts w:asciiTheme="minorHAnsi" w:hAnsiTheme="minorHAnsi" w:cstheme="minorHAnsi"/>
        </w:rPr>
        <w:t>It is</w:t>
      </w:r>
      <w:r w:rsidRPr="009E2E10">
        <w:rPr>
          <w:rFonts w:asciiTheme="minorHAnsi" w:hAnsiTheme="minorHAnsi" w:cstheme="minorHAnsi"/>
          <w:sz w:val="16"/>
        </w:rPr>
        <w:t xml:space="preserve"> therefore </w:t>
      </w:r>
      <w:r w:rsidRPr="00052EC5">
        <w:rPr>
          <w:rStyle w:val="StyleUnderline"/>
          <w:rFonts w:asciiTheme="minorHAnsi" w:hAnsiTheme="minorHAnsi" w:cstheme="minorHAnsi"/>
        </w:rPr>
        <w:t xml:space="preserve">important to ask whether this anti-capitalist idea is justified by </w:t>
      </w:r>
      <w:r w:rsidRPr="00052EC5">
        <w:rPr>
          <w:rStyle w:val="Emphasis"/>
          <w:rFonts w:asciiTheme="minorHAnsi" w:hAnsiTheme="minorHAnsi" w:cstheme="minorHAnsi"/>
        </w:rPr>
        <w:t>reason and evidence</w:t>
      </w:r>
      <w:r w:rsidRPr="009E2E10">
        <w:rPr>
          <w:rFonts w:asciiTheme="minorHAnsi" w:hAnsiTheme="minorHAnsi" w:cstheme="minorHAnsi"/>
          <w:sz w:val="16"/>
        </w:rPr>
        <w:t xml:space="preserve"> that is as strong as the degree of confidence placed in it by activists and many commentators on food ethics, global ethics, and political theory, more generally. In fact, many </w:t>
      </w:r>
      <w:r w:rsidRPr="00052EC5">
        <w:rPr>
          <w:rStyle w:val="Emphasis"/>
          <w:rFonts w:asciiTheme="minorHAnsi" w:hAnsiTheme="minorHAnsi" w:cstheme="minorHAnsi"/>
        </w:rPr>
        <w:t>experts</w:t>
      </w:r>
      <w:r w:rsidRPr="009E2E10">
        <w:rPr>
          <w:rFonts w:asciiTheme="minorHAnsi" w:hAnsiTheme="minorHAnsi" w:cstheme="minorHAnsi"/>
          <w:sz w:val="16"/>
        </w:rPr>
        <w:t xml:space="preserve"> </w:t>
      </w:r>
      <w:r w:rsidRPr="00052EC5">
        <w:rPr>
          <w:rStyle w:val="StyleUnderline"/>
          <w:rFonts w:asciiTheme="minorHAnsi" w:hAnsiTheme="minorHAnsi" w:cstheme="minorHAnsi"/>
        </w:rPr>
        <w:t xml:space="preserve">argue that this </w:t>
      </w:r>
      <w:r w:rsidRPr="00052EC5">
        <w:rPr>
          <w:rStyle w:val="StyleUnderline"/>
          <w:rFonts w:asciiTheme="minorHAnsi" w:hAnsiTheme="minorHAnsi" w:cstheme="minorHAnsi"/>
          <w:highlight w:val="cyan"/>
        </w:rPr>
        <w:t xml:space="preserve">anti-capitalist idea </w:t>
      </w:r>
      <w:r w:rsidRPr="00052EC5">
        <w:rPr>
          <w:rStyle w:val="StyleUnderline"/>
          <w:rFonts w:asciiTheme="minorHAnsi" w:hAnsiTheme="minorHAnsi" w:cstheme="minorHAnsi"/>
        </w:rPr>
        <w:t xml:space="preserve">is </w:t>
      </w:r>
      <w:r w:rsidRPr="00052EC5">
        <w:rPr>
          <w:rStyle w:val="Emphasis"/>
          <w:rFonts w:asciiTheme="minorHAnsi" w:hAnsiTheme="minorHAnsi" w:cstheme="minorHAnsi"/>
          <w:highlight w:val="cyan"/>
        </w:rPr>
        <w:t>not supported</w:t>
      </w:r>
      <w:r w:rsidRPr="00052EC5">
        <w:rPr>
          <w:rStyle w:val="Emphasis"/>
          <w:rFonts w:asciiTheme="minorHAnsi" w:hAnsiTheme="minorHAnsi" w:cstheme="minorHAnsi"/>
        </w:rPr>
        <w:t xml:space="preserve"> by reason and argument and is </w:t>
      </w:r>
      <w:proofErr w:type="gramStart"/>
      <w:r w:rsidRPr="00052EC5">
        <w:rPr>
          <w:rStyle w:val="Emphasis"/>
          <w:rFonts w:asciiTheme="minorHAnsi" w:hAnsiTheme="minorHAnsi" w:cstheme="minorHAnsi"/>
        </w:rPr>
        <w:t>actually wrong</w:t>
      </w:r>
      <w:proofErr w:type="gramEnd"/>
      <w:r w:rsidRPr="009E2E10">
        <w:rPr>
          <w:rFonts w:asciiTheme="minorHAnsi" w:hAnsiTheme="minorHAnsi" w:cstheme="minorHAnsi"/>
          <w:sz w:val="16"/>
        </w:rPr>
        <w:t xml:space="preserve">. The main contribution of this essay is to explain the structure of the leading arguments against the anti-capitalist idea, and in favor of the opposite conclusion. </w:t>
      </w:r>
      <w:r w:rsidRPr="00052EC5">
        <w:rPr>
          <w:rStyle w:val="StyleUnderline"/>
          <w:rFonts w:asciiTheme="minorHAnsi" w:hAnsiTheme="minorHAnsi" w:cstheme="minorHAnsi"/>
        </w:rPr>
        <w:t>I</w:t>
      </w:r>
      <w:r w:rsidRPr="009E2E10">
        <w:rPr>
          <w:rFonts w:asciiTheme="minorHAnsi" w:hAnsiTheme="minorHAnsi" w:cstheme="minorHAnsi"/>
          <w:sz w:val="16"/>
        </w:rPr>
        <w:t xml:space="preserve"> begin by </w:t>
      </w:r>
      <w:r w:rsidRPr="00052EC5">
        <w:rPr>
          <w:rStyle w:val="StyleUnderline"/>
          <w:rFonts w:asciiTheme="minorHAnsi" w:hAnsiTheme="minorHAnsi" w:cstheme="minorHAnsi"/>
        </w:rPr>
        <w:t>focus</w:t>
      </w:r>
      <w:r w:rsidRPr="009E2E10">
        <w:rPr>
          <w:rFonts w:asciiTheme="minorHAnsi" w:hAnsiTheme="minorHAnsi" w:cstheme="minorHAnsi"/>
          <w:sz w:val="16"/>
        </w:rPr>
        <w:t xml:space="preserve">ing </w:t>
      </w:r>
      <w:r w:rsidRPr="00052EC5">
        <w:rPr>
          <w:rStyle w:val="StyleUnderline"/>
          <w:rFonts w:asciiTheme="minorHAnsi" w:hAnsiTheme="minorHAnsi" w:cstheme="minorHAnsi"/>
        </w:rPr>
        <w:t>on</w:t>
      </w:r>
      <w:r w:rsidRPr="009E2E10">
        <w:rPr>
          <w:rFonts w:asciiTheme="minorHAnsi" w:hAnsiTheme="minorHAnsi" w:cstheme="minorHAnsi"/>
          <w:sz w:val="16"/>
        </w:rPr>
        <w:t xml:space="preserve"> the general argument in favor of </w:t>
      </w:r>
      <w:r w:rsidRPr="00052EC5">
        <w:rPr>
          <w:rStyle w:val="Emphasis"/>
          <w:rFonts w:asciiTheme="minorHAnsi" w:hAnsiTheme="minorHAnsi" w:cstheme="minorHAnsi"/>
        </w:rPr>
        <w:t>well-regulated globalized capitalism</w:t>
      </w:r>
      <w:r w:rsidRPr="00052EC5">
        <w:rPr>
          <w:rStyle w:val="StyleUnderline"/>
          <w:rFonts w:asciiTheme="minorHAnsi" w:hAnsiTheme="minorHAnsi" w:cstheme="minorHAnsi"/>
        </w:rPr>
        <w:t xml:space="preserve"> as the key to a </w:t>
      </w:r>
      <w:r w:rsidRPr="00052EC5">
        <w:rPr>
          <w:rStyle w:val="Emphasis"/>
          <w:rFonts w:asciiTheme="minorHAnsi" w:hAnsiTheme="minorHAnsi" w:cstheme="minorHAnsi"/>
        </w:rPr>
        <w:t>just, flourishing, and environmentally healthy world</w:t>
      </w:r>
      <w:r w:rsidRPr="00052EC5">
        <w:rPr>
          <w:rStyle w:val="StyleUnderline"/>
          <w:rFonts w:asciiTheme="minorHAnsi" w:hAnsiTheme="minorHAnsi" w:cstheme="minorHAnsi"/>
        </w:rPr>
        <w:t>. This is</w:t>
      </w:r>
      <w:r w:rsidRPr="009E2E10">
        <w:rPr>
          <w:rFonts w:asciiTheme="minorHAnsi" w:hAnsiTheme="minorHAnsi" w:cstheme="minorHAnsi"/>
          <w:sz w:val="16"/>
        </w:rPr>
        <w:t xml:space="preserve"> the most important of </w:t>
      </w:r>
      <w:proofErr w:type="gramStart"/>
      <w:r w:rsidRPr="009E2E10">
        <w:rPr>
          <w:rFonts w:asciiTheme="minorHAnsi" w:hAnsiTheme="minorHAnsi" w:cstheme="minorHAnsi"/>
          <w:sz w:val="16"/>
        </w:rPr>
        <w:t>all of</w:t>
      </w:r>
      <w:proofErr w:type="gramEnd"/>
      <w:r w:rsidRPr="009E2E10">
        <w:rPr>
          <w:rFonts w:asciiTheme="minorHAnsi" w:hAnsiTheme="minorHAnsi" w:cstheme="minorHAnsi"/>
          <w:sz w:val="16"/>
        </w:rPr>
        <w:t xml:space="preserve"> the arguments in terms of its consequences for health, wellbeing, and justice, and it is </w:t>
      </w:r>
      <w:r w:rsidRPr="00052EC5">
        <w:rPr>
          <w:rStyle w:val="StyleUnderline"/>
          <w:rFonts w:asciiTheme="minorHAnsi" w:hAnsiTheme="minorHAnsi" w:cstheme="minorHAnsi"/>
        </w:rPr>
        <w:t xml:space="preserve">endorsed by experts in the </w:t>
      </w:r>
      <w:r w:rsidRPr="00052EC5">
        <w:rPr>
          <w:rStyle w:val="Emphasis"/>
          <w:rFonts w:asciiTheme="minorHAnsi" w:hAnsiTheme="minorHAnsi" w:cstheme="minorHAnsi"/>
        </w:rPr>
        <w:t>empirically minded disciplines</w:t>
      </w:r>
      <w:r w:rsidRPr="009E2E10">
        <w:rPr>
          <w:rFonts w:asciiTheme="minorHAnsi" w:hAnsiTheme="minorHAnsi" w:cstheme="minorHAnsi"/>
          <w:sz w:val="16"/>
        </w:rPr>
        <w:t xml:space="preserve"> best placed to analyze the issue, </w:t>
      </w:r>
      <w:r w:rsidRPr="00052EC5">
        <w:rPr>
          <w:rStyle w:val="StyleUnderline"/>
          <w:rFonts w:asciiTheme="minorHAnsi" w:hAnsiTheme="minorHAnsi" w:cstheme="minorHAnsi"/>
        </w:rPr>
        <w:t>including experts in long-run global development, human health, wellbeing, economics, law, public policy, and other related disciplines</w:t>
      </w:r>
      <w:r w:rsidRPr="009E2E10">
        <w:rPr>
          <w:rFonts w:asciiTheme="minorHAnsi" w:hAnsiTheme="minorHAnsi" w:cstheme="minorHAnsi"/>
          <w:sz w:val="16"/>
        </w:rPr>
        <w:t xml:space="preserve">. </w:t>
      </w:r>
      <w:proofErr w:type="gramStart"/>
      <w:r w:rsidRPr="009E2E10">
        <w:rPr>
          <w:rFonts w:asciiTheme="minorHAnsi" w:hAnsiTheme="minorHAnsi" w:cstheme="minorHAnsi"/>
          <w:sz w:val="16"/>
        </w:rPr>
        <w:t>On the basis of</w:t>
      </w:r>
      <w:proofErr w:type="gramEnd"/>
      <w:r w:rsidRPr="009E2E10">
        <w:rPr>
          <w:rFonts w:asciiTheme="minorHAnsi" w:hAnsiTheme="minorHAnsi" w:cstheme="minorHAnsi"/>
          <w:sz w:val="16"/>
        </w:rPr>
        <w:t xml:space="preserve"> the arguments outlined below, </w:t>
      </w:r>
      <w:r w:rsidRPr="00052EC5">
        <w:rPr>
          <w:rStyle w:val="StyleUnderline"/>
          <w:rFonts w:asciiTheme="minorHAnsi" w:hAnsiTheme="minorHAnsi" w:cstheme="minorHAnsi"/>
        </w:rPr>
        <w:t>well-regulated capitalism has been endorsed</w:t>
      </w:r>
      <w:r w:rsidRPr="009E2E10">
        <w:rPr>
          <w:rFonts w:asciiTheme="minorHAnsi" w:hAnsiTheme="minorHAnsi" w:cstheme="minorHAnsi"/>
          <w:sz w:val="16"/>
        </w:rPr>
        <w:t xml:space="preserve"> by recent Democratic presidents of the United States such as Barack Obama, and </w:t>
      </w:r>
      <w:r w:rsidRPr="00052EC5">
        <w:rPr>
          <w:rStyle w:val="StyleUnderline"/>
          <w:rFonts w:asciiTheme="minorHAnsi" w:hAnsiTheme="minorHAnsi" w:cstheme="minorHAnsi"/>
        </w:rPr>
        <w:t>by progressive Nobel laureates</w:t>
      </w:r>
      <w:r w:rsidRPr="009E2E10">
        <w:rPr>
          <w:rFonts w:asciiTheme="minorHAnsi" w:hAnsiTheme="minorHAnsi" w:cstheme="minorHAnsi"/>
          <w:sz w:val="16"/>
        </w:rPr>
        <w:t xml:space="preserve"> who have devoted their lives to human development and more equitable societies, </w:t>
      </w:r>
      <w:r w:rsidRPr="00052EC5">
        <w:rPr>
          <w:rStyle w:val="StyleUnderline"/>
          <w:rFonts w:asciiTheme="minorHAnsi" w:hAnsiTheme="minorHAnsi" w:cstheme="minorHAnsi"/>
        </w:rPr>
        <w:t>as well as by</w:t>
      </w:r>
      <w:r w:rsidRPr="009E2E10">
        <w:rPr>
          <w:rFonts w:asciiTheme="minorHAnsi" w:hAnsiTheme="minorHAnsi" w:cstheme="minorHAnsi"/>
          <w:sz w:val="16"/>
        </w:rPr>
        <w:t xml:space="preserve"> a wide range of </w:t>
      </w:r>
      <w:r w:rsidRPr="00052EC5">
        <w:rPr>
          <w:rStyle w:val="StyleUnderline"/>
          <w:rFonts w:asciiTheme="minorHAnsi" w:hAnsiTheme="minorHAnsi" w:cstheme="minorHAnsi"/>
        </w:rPr>
        <w:t xml:space="preserve">experts in government and leading </w:t>
      </w:r>
      <w:r w:rsidRPr="00052EC5">
        <w:rPr>
          <w:rStyle w:val="Emphasis"/>
          <w:rFonts w:asciiTheme="minorHAnsi" w:hAnsiTheme="minorHAnsi" w:cstheme="minorHAnsi"/>
        </w:rPr>
        <w:t>n</w:t>
      </w:r>
      <w:r w:rsidRPr="009E2E10">
        <w:rPr>
          <w:rFonts w:asciiTheme="minorHAnsi" w:hAnsiTheme="minorHAnsi" w:cstheme="minorHAnsi"/>
          <w:sz w:val="16"/>
        </w:rPr>
        <w:t>on</w:t>
      </w:r>
      <w:r w:rsidRPr="00052EC5">
        <w:rPr>
          <w:rStyle w:val="Emphasis"/>
          <w:rFonts w:asciiTheme="minorHAnsi" w:hAnsiTheme="minorHAnsi" w:cstheme="minorHAnsi"/>
        </w:rPr>
        <w:t>g</w:t>
      </w:r>
      <w:r w:rsidRPr="009E2E10">
        <w:rPr>
          <w:rFonts w:asciiTheme="minorHAnsi" w:hAnsiTheme="minorHAnsi" w:cstheme="minorHAnsi"/>
          <w:sz w:val="16"/>
        </w:rPr>
        <w:t xml:space="preserve">overnmental </w:t>
      </w:r>
      <w:r w:rsidRPr="00052EC5">
        <w:rPr>
          <w:rStyle w:val="Emphasis"/>
          <w:rFonts w:asciiTheme="minorHAnsi" w:hAnsiTheme="minorHAnsi" w:cstheme="minorHAnsi"/>
        </w:rPr>
        <w:t>o</w:t>
      </w:r>
      <w:r w:rsidRPr="009E2E10">
        <w:rPr>
          <w:rFonts w:asciiTheme="minorHAnsi" w:hAnsiTheme="minorHAnsi" w:cstheme="minorHAnsi"/>
          <w:sz w:val="16"/>
        </w:rPr>
        <w:t>rganization</w:t>
      </w:r>
      <w:r w:rsidRPr="00052EC5">
        <w:rPr>
          <w:rStyle w:val="Emphasis"/>
          <w:rFonts w:asciiTheme="minorHAnsi" w:hAnsiTheme="minorHAnsi" w:cstheme="minorHAnsi"/>
        </w:rPr>
        <w:t>s</w:t>
      </w:r>
      <w:r w:rsidRPr="009E2E10">
        <w:rPr>
          <w:rFonts w:asciiTheme="minorHAnsi" w:hAnsiTheme="minorHAnsi" w:cstheme="minorHAnsi"/>
          <w:sz w:val="16"/>
        </w:rPr>
        <w:t xml:space="preserve">. </w:t>
      </w:r>
      <w:r w:rsidRPr="009E2E10">
        <w:rPr>
          <w:rFonts w:asciiTheme="minorHAnsi" w:hAnsiTheme="minorHAnsi" w:cstheme="minorHAnsi"/>
          <w:sz w:val="16"/>
          <w:szCs w:val="16"/>
        </w:rPr>
        <w:t xml:space="preserve">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beyond. Arguments for and against Forms of Capitalism </w:t>
      </w:r>
      <w:proofErr w:type="gramStart"/>
      <w:r w:rsidRPr="009E2E10">
        <w:rPr>
          <w:rFonts w:asciiTheme="minorHAnsi" w:hAnsiTheme="minorHAnsi" w:cstheme="minorHAnsi"/>
          <w:sz w:val="16"/>
          <w:szCs w:val="16"/>
        </w:rPr>
        <w:t>The</w:t>
      </w:r>
      <w:proofErr w:type="gramEnd"/>
      <w:r w:rsidRPr="009E2E10">
        <w:rPr>
          <w:rFonts w:asciiTheme="minorHAnsi" w:hAnsiTheme="minorHAnsi" w:cstheme="minorHAnsi"/>
          <w:sz w:val="16"/>
          <w:szCs w:val="16"/>
        </w:rPr>
        <w:t xml:space="preserve"> Argument against Capitalism </w:t>
      </w:r>
      <w:proofErr w:type="spellStart"/>
      <w:r w:rsidRPr="00052EC5">
        <w:rPr>
          <w:rStyle w:val="StyleUnderline"/>
          <w:rFonts w:asciiTheme="minorHAnsi" w:hAnsiTheme="minorHAnsi" w:cstheme="minorHAnsi"/>
        </w:rPr>
        <w:t>Capitalism</w:t>
      </w:r>
      <w:proofErr w:type="spellEnd"/>
      <w:r w:rsidRPr="00052EC5">
        <w:rPr>
          <w:rStyle w:val="StyleUnderline"/>
          <w:rFonts w:asciiTheme="minorHAnsi" w:hAnsiTheme="minorHAnsi" w:cstheme="minorHAnsi"/>
        </w:rPr>
        <w:t xml:space="preserve"> is</w:t>
      </w:r>
      <w:r w:rsidRPr="009E2E10">
        <w:rPr>
          <w:rFonts w:asciiTheme="minorHAnsi" w:hAnsiTheme="minorHAnsi" w:cstheme="minorHAnsi"/>
          <w:sz w:val="16"/>
        </w:rPr>
        <w:t xml:space="preserve"> often </w:t>
      </w:r>
      <w:r w:rsidRPr="00052EC5">
        <w:rPr>
          <w:rStyle w:val="StyleUnderline"/>
          <w:rFonts w:asciiTheme="minorHAnsi" w:hAnsiTheme="minorHAnsi" w:cstheme="minorHAnsi"/>
        </w:rPr>
        <w:t>argued to be a key driver of many of society's ills: inequalities, pollution</w:t>
      </w:r>
      <w:r w:rsidRPr="009E2E10">
        <w:rPr>
          <w:rFonts w:asciiTheme="minorHAnsi" w:hAnsiTheme="minorHAnsi" w:cstheme="minorHAnsi"/>
          <w:sz w:val="16"/>
        </w:rPr>
        <w:t xml:space="preserve">, land use changes, </w:t>
      </w:r>
      <w:r w:rsidRPr="00052EC5">
        <w:rPr>
          <w:rStyle w:val="StyleUnderline"/>
          <w:rFonts w:asciiTheme="minorHAnsi" w:hAnsiTheme="minorHAnsi" w:cstheme="minorHAnsi"/>
        </w:rPr>
        <w:t>and incentives that cause people to live differently than in their ideal dreams</w:t>
      </w:r>
      <w:r w:rsidRPr="009E2E10">
        <w:rPr>
          <w:rFonts w:asciiTheme="minorHAnsi" w:hAnsiTheme="minorHAnsi" w:cstheme="minorHAnsi"/>
          <w:sz w:val="16"/>
        </w:rPr>
        <w:t xml:space="preserve">. Capitalism can sometimes deepen injustices. These negative consequences are easy to see—resting, as they do, at the center of many of society's greatest challenges.3 </w:t>
      </w:r>
      <w:r w:rsidRPr="009E2E10">
        <w:rPr>
          <w:rFonts w:asciiTheme="minorHAnsi" w:hAnsiTheme="minorHAnsi" w:cstheme="minorHAnsi"/>
          <w:sz w:val="16"/>
          <w:szCs w:val="16"/>
        </w:rPr>
        <w:t xml:space="preserve">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w:t>
      </w:r>
      <w:proofErr w:type="gramStart"/>
      <w:r w:rsidRPr="009E2E10">
        <w:rPr>
          <w:rFonts w:asciiTheme="minorHAnsi" w:hAnsiTheme="minorHAnsi" w:cstheme="minorHAnsi"/>
          <w:sz w:val="16"/>
          <w:szCs w:val="16"/>
        </w:rPr>
        <w:t>in light of</w:t>
      </w:r>
      <w:proofErr w:type="gramEnd"/>
      <w:r w:rsidRPr="009E2E10">
        <w:rPr>
          <w:rFonts w:asciiTheme="minorHAnsi" w:hAnsiTheme="minorHAnsi" w:cstheme="minorHAnsi"/>
          <w:sz w:val="16"/>
          <w:szCs w:val="16"/>
        </w:rPr>
        <w:t xml:space="preserve"> these challenges, it is reasonable to consider the possibility that perhaps a different economic system altogether would be more equitable and beneficial to the global population. The Argument for Well-Regulated Capitalism </w:t>
      </w:r>
      <w:r w:rsidRPr="009E2E10">
        <w:rPr>
          <w:rFonts w:asciiTheme="minorHAnsi" w:hAnsiTheme="minorHAnsi" w:cstheme="minorHAnsi"/>
          <w:sz w:val="16"/>
        </w:rPr>
        <w:t xml:space="preserve">However, </w:t>
      </w:r>
      <w:r w:rsidRPr="00052EC5">
        <w:rPr>
          <w:rStyle w:val="Emphasis"/>
          <w:rFonts w:asciiTheme="minorHAnsi" w:hAnsiTheme="minorHAnsi" w:cstheme="minorHAnsi"/>
        </w:rPr>
        <w:t>things are more complicated than the arguments above would suggest</w:t>
      </w:r>
      <w:r w:rsidRPr="009E2E10">
        <w:rPr>
          <w:rFonts w:asciiTheme="minorHAnsi" w:hAnsiTheme="minorHAnsi" w:cstheme="minorHAnsi"/>
          <w:sz w:val="16"/>
        </w:rPr>
        <w:t xml:space="preserve">, and </w:t>
      </w:r>
      <w:r w:rsidRPr="00052EC5">
        <w:rPr>
          <w:rStyle w:val="StyleUnderline"/>
          <w:rFonts w:asciiTheme="minorHAnsi" w:hAnsiTheme="minorHAnsi" w:cstheme="minorHAnsi"/>
        </w:rPr>
        <w:t>the benefits of capitalism</w:t>
      </w:r>
      <w:r w:rsidRPr="009E2E10">
        <w:rPr>
          <w:rFonts w:asciiTheme="minorHAnsi" w:hAnsiTheme="minorHAnsi" w:cstheme="minorHAnsi"/>
          <w:sz w:val="16"/>
        </w:rPr>
        <w:t xml:space="preserve">, especially for the world's poorest and most vulnerable people, </w:t>
      </w:r>
      <w:r w:rsidRPr="00052EC5">
        <w:rPr>
          <w:rStyle w:val="StyleUnderline"/>
          <w:rFonts w:asciiTheme="minorHAnsi" w:hAnsiTheme="minorHAnsi" w:cstheme="minorHAnsi"/>
        </w:rPr>
        <w:t>are</w:t>
      </w:r>
      <w:r w:rsidRPr="009E2E10">
        <w:rPr>
          <w:rFonts w:asciiTheme="minorHAnsi" w:hAnsiTheme="minorHAnsi" w:cstheme="minorHAnsi"/>
          <w:sz w:val="16"/>
        </w:rPr>
        <w:t xml:space="preserve"> in fact myriad and </w:t>
      </w:r>
      <w:r w:rsidRPr="00052EC5">
        <w:rPr>
          <w:rStyle w:val="Emphasis"/>
          <w:rFonts w:asciiTheme="minorHAnsi" w:hAnsiTheme="minorHAnsi" w:cstheme="minorHAnsi"/>
        </w:rPr>
        <w:t>significant</w:t>
      </w:r>
      <w:r w:rsidRPr="009E2E10">
        <w:rPr>
          <w:rFonts w:asciiTheme="minorHAnsi" w:hAnsiTheme="minorHAnsi" w:cstheme="minorHAnsi"/>
          <w:sz w:val="16"/>
        </w:rPr>
        <w:t xml:space="preserve">. In addition, as we will see in this section, many experts argue that </w:t>
      </w:r>
      <w:r w:rsidRPr="00052EC5">
        <w:rPr>
          <w:rStyle w:val="Emphasis"/>
          <w:rFonts w:asciiTheme="minorHAnsi" w:hAnsiTheme="minorHAnsi" w:cstheme="minorHAnsi"/>
          <w:highlight w:val="cyan"/>
        </w:rPr>
        <w:t xml:space="preserve">capitalism is not the </w:t>
      </w:r>
      <w:r w:rsidRPr="00052EC5">
        <w:rPr>
          <w:rStyle w:val="Emphasis"/>
          <w:rFonts w:asciiTheme="minorHAnsi" w:hAnsiTheme="minorHAnsi" w:cstheme="minorHAnsi"/>
        </w:rPr>
        <w:t xml:space="preserve">fundamental </w:t>
      </w:r>
      <w:r w:rsidRPr="00052EC5">
        <w:rPr>
          <w:rStyle w:val="Emphasis"/>
          <w:rFonts w:asciiTheme="minorHAnsi" w:hAnsiTheme="minorHAnsi" w:cstheme="minorHAnsi"/>
          <w:highlight w:val="cyan"/>
        </w:rPr>
        <w:t xml:space="preserve">cause of </w:t>
      </w:r>
      <w:r w:rsidRPr="00052EC5">
        <w:rPr>
          <w:rStyle w:val="Emphasis"/>
          <w:rFonts w:asciiTheme="minorHAnsi" w:hAnsiTheme="minorHAnsi" w:cstheme="minorHAnsi"/>
        </w:rPr>
        <w:t>the</w:t>
      </w:r>
      <w:r w:rsidRPr="009E2E10">
        <w:rPr>
          <w:rFonts w:asciiTheme="minorHAnsi" w:hAnsiTheme="minorHAnsi" w:cstheme="minorHAnsi"/>
          <w:sz w:val="16"/>
        </w:rPr>
        <w:t xml:space="preserve"> previously described </w:t>
      </w:r>
      <w:r w:rsidRPr="00052EC5">
        <w:rPr>
          <w:rStyle w:val="Emphasis"/>
          <w:rFonts w:asciiTheme="minorHAnsi" w:hAnsiTheme="minorHAnsi" w:cstheme="minorHAnsi"/>
          <w:highlight w:val="cyan"/>
        </w:rPr>
        <w:t>problems</w:t>
      </w:r>
      <w:r w:rsidRPr="009E2E10">
        <w:rPr>
          <w:rFonts w:asciiTheme="minorHAnsi" w:hAnsiTheme="minorHAnsi" w:cstheme="minorHAnsi"/>
          <w:sz w:val="16"/>
          <w:highlight w:val="cyan"/>
        </w:rPr>
        <w:t xml:space="preserve"> </w:t>
      </w:r>
      <w:r w:rsidRPr="00052EC5">
        <w:rPr>
          <w:rStyle w:val="StyleUnderline"/>
          <w:rFonts w:asciiTheme="minorHAnsi" w:hAnsiTheme="minorHAnsi" w:cstheme="minorHAnsi"/>
          <w:highlight w:val="cyan"/>
        </w:rPr>
        <w:t>but</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rather </w:t>
      </w:r>
      <w:r w:rsidRPr="00052EC5">
        <w:rPr>
          <w:rStyle w:val="StyleUnderline"/>
          <w:rFonts w:asciiTheme="minorHAnsi" w:hAnsiTheme="minorHAnsi" w:cstheme="minorHAnsi"/>
        </w:rPr>
        <w:t xml:space="preserve">an essential component of the </w:t>
      </w:r>
      <w:r w:rsidRPr="00052EC5">
        <w:rPr>
          <w:rStyle w:val="Emphasis"/>
          <w:rFonts w:asciiTheme="minorHAnsi" w:hAnsiTheme="minorHAnsi" w:cstheme="minorHAnsi"/>
          <w:highlight w:val="cyan"/>
        </w:rPr>
        <w:t>best solution</w:t>
      </w:r>
      <w:r w:rsidRPr="00052EC5">
        <w:rPr>
          <w:rStyle w:val="Emphasis"/>
          <w:rFonts w:asciiTheme="minorHAnsi" w:hAnsiTheme="minorHAnsi" w:cstheme="minorHAnsi"/>
        </w:rPr>
        <w:t>s</w:t>
      </w:r>
      <w:r w:rsidRPr="009E2E10">
        <w:rPr>
          <w:rFonts w:asciiTheme="minorHAnsi" w:hAnsiTheme="minorHAnsi" w:cstheme="minorHAnsi"/>
          <w:sz w:val="16"/>
        </w:rPr>
        <w:t xml:space="preserve"> to them </w:t>
      </w:r>
      <w:r w:rsidRPr="00052EC5">
        <w:rPr>
          <w:rStyle w:val="StyleUnderline"/>
          <w:rFonts w:asciiTheme="minorHAnsi" w:hAnsiTheme="minorHAnsi" w:cstheme="minorHAnsi"/>
        </w:rPr>
        <w:t>and</w:t>
      </w:r>
      <w:r w:rsidRPr="009E2E10">
        <w:rPr>
          <w:rFonts w:asciiTheme="minorHAnsi" w:hAnsiTheme="minorHAnsi" w:cstheme="minorHAnsi"/>
          <w:sz w:val="16"/>
        </w:rPr>
        <w:t xml:space="preserve"> of </w:t>
      </w:r>
      <w:r w:rsidRPr="00052EC5">
        <w:rPr>
          <w:rStyle w:val="StyleUnderline"/>
          <w:rFonts w:asciiTheme="minorHAnsi" w:hAnsiTheme="minorHAnsi" w:cstheme="minorHAnsi"/>
        </w:rPr>
        <w:t>the best methods for promoting our goals of health, well-being, and justice</w:t>
      </w:r>
      <w:r w:rsidRPr="009E2E10">
        <w:rPr>
          <w:rFonts w:asciiTheme="minorHAnsi" w:hAnsiTheme="minorHAnsi" w:cstheme="minorHAnsi"/>
          <w:sz w:val="16"/>
        </w:rPr>
        <w:t xml:space="preserve">. To see where the defenders of capitalism are coming from, </w:t>
      </w:r>
      <w:r w:rsidRPr="00052EC5">
        <w:rPr>
          <w:rStyle w:val="StyleUnderline"/>
          <w:rFonts w:asciiTheme="minorHAnsi" w:hAnsiTheme="minorHAnsi" w:cstheme="minorHAnsi"/>
        </w:rPr>
        <w:t>consider</w:t>
      </w:r>
      <w:r w:rsidRPr="009E2E10">
        <w:rPr>
          <w:rFonts w:asciiTheme="minorHAnsi" w:hAnsiTheme="minorHAnsi" w:cstheme="minorHAnsi"/>
          <w:sz w:val="16"/>
        </w:rPr>
        <w:t xml:space="preserve"> an analogy involving </w:t>
      </w:r>
      <w:r w:rsidRPr="00052EC5">
        <w:rPr>
          <w:rStyle w:val="StyleUnderline"/>
          <w:rFonts w:asciiTheme="minorHAnsi" w:hAnsiTheme="minorHAnsi" w:cstheme="minorHAnsi"/>
        </w:rPr>
        <w:t>a response to a pandemic: if a country administered a rushed</w:t>
      </w:r>
      <w:r w:rsidRPr="009E2E10">
        <w:rPr>
          <w:rFonts w:asciiTheme="minorHAnsi" w:hAnsiTheme="minorHAnsi" w:cstheme="minorHAnsi"/>
          <w:sz w:val="16"/>
        </w:rPr>
        <w:t xml:space="preserve"> and untested </w:t>
      </w:r>
      <w:r w:rsidRPr="00052EC5">
        <w:rPr>
          <w:rStyle w:val="StyleUnderline"/>
          <w:rFonts w:asciiTheme="minorHAnsi" w:hAnsiTheme="minorHAnsi" w:cstheme="minorHAnsi"/>
        </w:rPr>
        <w:t>vaccine</w:t>
      </w:r>
      <w:r w:rsidRPr="009E2E10">
        <w:rPr>
          <w:rFonts w:asciiTheme="minorHAnsi" w:hAnsiTheme="minorHAnsi" w:cstheme="minorHAnsi"/>
          <w:sz w:val="16"/>
        </w:rPr>
        <w:t xml:space="preserve"> to its population that ended up killing people, </w:t>
      </w:r>
      <w:r w:rsidRPr="00052EC5">
        <w:rPr>
          <w:rStyle w:val="StyleUnderline"/>
          <w:rFonts w:asciiTheme="minorHAnsi" w:hAnsiTheme="minorHAnsi" w:cstheme="minorHAnsi"/>
        </w:rPr>
        <w:t>we would not say that vaccines were the problem. Instead, the problem would be the</w:t>
      </w:r>
      <w:r w:rsidRPr="009E2E10">
        <w:rPr>
          <w:rFonts w:asciiTheme="minorHAnsi" w:hAnsiTheme="minorHAnsi" w:cstheme="minorHAnsi"/>
          <w:sz w:val="16"/>
        </w:rPr>
        <w:t xml:space="preserve"> flawed and sloppy policies of vaccine </w:t>
      </w:r>
      <w:r w:rsidRPr="00052EC5">
        <w:rPr>
          <w:rStyle w:val="StyleUnderline"/>
          <w:rFonts w:asciiTheme="minorHAnsi" w:hAnsiTheme="minorHAnsi" w:cstheme="minorHAnsi"/>
        </w:rPr>
        <w:t>implementation. Vaccines might</w:t>
      </w:r>
      <w:r w:rsidRPr="009E2E10">
        <w:rPr>
          <w:rFonts w:asciiTheme="minorHAnsi" w:hAnsiTheme="minorHAnsi" w:cstheme="minorHAnsi"/>
          <w:sz w:val="16"/>
        </w:rPr>
        <w:t xml:space="preserve"> easily </w:t>
      </w:r>
      <w:r w:rsidRPr="00052EC5">
        <w:rPr>
          <w:rStyle w:val="Emphasis"/>
          <w:rFonts w:asciiTheme="minorHAnsi" w:hAnsiTheme="minorHAnsi" w:cstheme="minorHAnsi"/>
        </w:rPr>
        <w:t>remain</w:t>
      </w:r>
      <w:r w:rsidRPr="009E2E10">
        <w:rPr>
          <w:rFonts w:asciiTheme="minorHAnsi" w:hAnsiTheme="minorHAnsi" w:cstheme="minorHAnsi"/>
          <w:sz w:val="16"/>
        </w:rPr>
        <w:t xml:space="preserve"> </w:t>
      </w:r>
      <w:proofErr w:type="gramStart"/>
      <w:r w:rsidRPr="009E2E10">
        <w:rPr>
          <w:rFonts w:asciiTheme="minorHAnsi" w:hAnsiTheme="minorHAnsi" w:cstheme="minorHAnsi"/>
          <w:sz w:val="16"/>
        </w:rPr>
        <w:t xml:space="preserve">absolutely </w:t>
      </w:r>
      <w:r w:rsidRPr="00052EC5">
        <w:rPr>
          <w:rStyle w:val="Emphasis"/>
          <w:rFonts w:asciiTheme="minorHAnsi" w:hAnsiTheme="minorHAnsi" w:cstheme="minorHAnsi"/>
        </w:rPr>
        <w:t>essential</w:t>
      </w:r>
      <w:proofErr w:type="gramEnd"/>
      <w:r w:rsidRPr="009E2E10">
        <w:rPr>
          <w:rFonts w:asciiTheme="minorHAnsi" w:hAnsiTheme="minorHAnsi" w:cstheme="minorHAnsi"/>
          <w:sz w:val="16"/>
        </w:rPr>
        <w:t xml:space="preserve"> to the correct response to such a pandemic </w:t>
      </w:r>
      <w:r w:rsidRPr="00052EC5">
        <w:rPr>
          <w:rStyle w:val="StyleUnderline"/>
          <w:rFonts w:asciiTheme="minorHAnsi" w:hAnsiTheme="minorHAnsi" w:cstheme="minorHAnsi"/>
        </w:rPr>
        <w:t>and could</w:t>
      </w:r>
      <w:r w:rsidRPr="009E2E10">
        <w:rPr>
          <w:rFonts w:asciiTheme="minorHAnsi" w:hAnsiTheme="minorHAnsi" w:cstheme="minorHAnsi"/>
          <w:sz w:val="16"/>
        </w:rPr>
        <w:t xml:space="preserve"> </w:t>
      </w:r>
      <w:r w:rsidRPr="00052EC5">
        <w:rPr>
          <w:rStyle w:val="StyleUnderline"/>
          <w:rFonts w:asciiTheme="minorHAnsi" w:hAnsiTheme="minorHAnsi" w:cstheme="minorHAnsi"/>
        </w:rPr>
        <w:t>also be essential to promoting health</w:t>
      </w:r>
      <w:r w:rsidRPr="009E2E10">
        <w:rPr>
          <w:rFonts w:asciiTheme="minorHAnsi" w:hAnsiTheme="minorHAnsi" w:cstheme="minorHAnsi"/>
          <w:sz w:val="16"/>
        </w:rPr>
        <w:t xml:space="preserve"> and flourishing, more generally. </w:t>
      </w:r>
      <w:r w:rsidRPr="00052EC5">
        <w:rPr>
          <w:rStyle w:val="StyleUnderline"/>
          <w:rFonts w:asciiTheme="minorHAnsi" w:hAnsiTheme="minorHAnsi" w:cstheme="minorHAnsi"/>
        </w:rPr>
        <w:t>The argument is similar with capitalism</w:t>
      </w:r>
      <w:r w:rsidRPr="009E2E10">
        <w:rPr>
          <w:rFonts w:asciiTheme="minorHAnsi" w:hAnsiTheme="minorHAnsi" w:cstheme="minorHAnsi"/>
          <w:sz w:val="16"/>
        </w:rPr>
        <w:t xml:space="preserve"> according to the leading mainstream arguments in favor of it: </w:t>
      </w:r>
      <w:r w:rsidRPr="00052EC5">
        <w:rPr>
          <w:rStyle w:val="StyleUnderline"/>
          <w:rFonts w:asciiTheme="minorHAnsi" w:hAnsiTheme="minorHAnsi" w:cstheme="minorHAnsi"/>
        </w:rPr>
        <w:t>Capitalism is an essential part of the best society we could have</w:t>
      </w:r>
      <w:r w:rsidRPr="009E2E10">
        <w:rPr>
          <w:rFonts w:asciiTheme="minorHAnsi" w:hAnsiTheme="minorHAnsi" w:cstheme="minorHAnsi"/>
          <w:sz w:val="16"/>
        </w:rPr>
        <w:t xml:space="preserve">, just like vaccines are an essential part of the best response to a pandemic such as COVID-19. </w:t>
      </w:r>
      <w:r w:rsidRPr="00052EC5">
        <w:rPr>
          <w:rStyle w:val="StyleUnderline"/>
          <w:rFonts w:asciiTheme="minorHAnsi" w:hAnsiTheme="minorHAnsi" w:cstheme="minorHAnsi"/>
        </w:rPr>
        <w:t>But</w:t>
      </w:r>
      <w:r w:rsidRPr="009E2E10">
        <w:rPr>
          <w:rFonts w:asciiTheme="minorHAnsi" w:hAnsiTheme="minorHAnsi" w:cstheme="minorHAnsi"/>
          <w:sz w:val="16"/>
        </w:rPr>
        <w:t xml:space="preserve"> </w:t>
      </w:r>
      <w:proofErr w:type="gramStart"/>
      <w:r w:rsidRPr="009E2E10">
        <w:rPr>
          <w:rFonts w:asciiTheme="minorHAnsi" w:hAnsiTheme="minorHAnsi" w:cstheme="minorHAnsi"/>
          <w:sz w:val="16"/>
        </w:rPr>
        <w:t>of course</w:t>
      </w:r>
      <w:proofErr w:type="gramEnd"/>
      <w:r w:rsidRPr="009E2E10">
        <w:rPr>
          <w:rFonts w:asciiTheme="minorHAnsi" w:hAnsiTheme="minorHAnsi" w:cstheme="minorHAnsi"/>
          <w:sz w:val="16"/>
        </w:rPr>
        <w:t xml:space="preserve"> both </w:t>
      </w:r>
      <w:r w:rsidRPr="00052EC5">
        <w:rPr>
          <w:rStyle w:val="StyleUnderline"/>
          <w:rFonts w:asciiTheme="minorHAnsi" w:hAnsiTheme="minorHAnsi" w:cstheme="minorHAnsi"/>
          <w:highlight w:val="cyan"/>
        </w:rPr>
        <w:t>cap</w:t>
      </w:r>
      <w:r w:rsidRPr="00052EC5">
        <w:rPr>
          <w:rStyle w:val="StyleUnderline"/>
          <w:rFonts w:asciiTheme="minorHAnsi" w:hAnsiTheme="minorHAnsi" w:cstheme="minorHAnsi"/>
        </w:rPr>
        <w:t>italism</w:t>
      </w:r>
      <w:r w:rsidRPr="009E2E10">
        <w:rPr>
          <w:rFonts w:asciiTheme="minorHAnsi" w:hAnsiTheme="minorHAnsi" w:cstheme="minorHAnsi"/>
          <w:sz w:val="16"/>
        </w:rPr>
        <w:t xml:space="preserve"> and vaccines </w:t>
      </w:r>
      <w:r w:rsidRPr="00052EC5">
        <w:rPr>
          <w:rStyle w:val="StyleUnderline"/>
          <w:rFonts w:asciiTheme="minorHAnsi" w:hAnsiTheme="minorHAnsi" w:cstheme="minorHAnsi"/>
        </w:rPr>
        <w:t xml:space="preserve">can be </w:t>
      </w:r>
      <w:r w:rsidRPr="00052EC5">
        <w:rPr>
          <w:rStyle w:val="StyleUnderline"/>
          <w:rFonts w:asciiTheme="minorHAnsi" w:hAnsiTheme="minorHAnsi" w:cstheme="minorHAnsi"/>
          <w:highlight w:val="cyan"/>
        </w:rPr>
        <w:t>implemented poorly</w:t>
      </w:r>
      <w:r w:rsidRPr="009E2E10">
        <w:rPr>
          <w:rFonts w:asciiTheme="minorHAnsi" w:hAnsiTheme="minorHAnsi" w:cstheme="minorHAnsi"/>
          <w:sz w:val="16"/>
        </w:rPr>
        <w:t xml:space="preserve">, and can even do harm, especially when combined with other incorrect policy decisions. But </w:t>
      </w:r>
      <w:r w:rsidRPr="00052EC5">
        <w:rPr>
          <w:rStyle w:val="Emphasis"/>
          <w:rFonts w:asciiTheme="minorHAnsi" w:hAnsiTheme="minorHAnsi" w:cstheme="minorHAnsi"/>
        </w:rPr>
        <w:t xml:space="preserve">that </w:t>
      </w:r>
      <w:r w:rsidRPr="00052EC5">
        <w:rPr>
          <w:rStyle w:val="Emphasis"/>
          <w:rFonts w:asciiTheme="minorHAnsi" w:hAnsiTheme="minorHAnsi" w:cstheme="minorHAnsi"/>
          <w:highlight w:val="cyan"/>
        </w:rPr>
        <w:t xml:space="preserve">does not mean </w:t>
      </w:r>
      <w:r w:rsidRPr="00052EC5">
        <w:rPr>
          <w:rStyle w:val="Emphasis"/>
          <w:rFonts w:asciiTheme="minorHAnsi" w:hAnsiTheme="minorHAnsi" w:cstheme="minorHAnsi"/>
        </w:rPr>
        <w:t xml:space="preserve">that </w:t>
      </w:r>
      <w:r w:rsidRPr="00052EC5">
        <w:rPr>
          <w:rStyle w:val="Emphasis"/>
          <w:rFonts w:asciiTheme="minorHAnsi" w:hAnsiTheme="minorHAnsi" w:cstheme="minorHAnsi"/>
          <w:highlight w:val="cyan"/>
        </w:rPr>
        <w:t xml:space="preserve">we should turn against </w:t>
      </w:r>
      <w:r w:rsidRPr="00052EC5">
        <w:rPr>
          <w:rStyle w:val="Emphasis"/>
          <w:rFonts w:asciiTheme="minorHAnsi" w:hAnsiTheme="minorHAnsi" w:cstheme="minorHAnsi"/>
        </w:rPr>
        <w:t>them</w:t>
      </w:r>
      <w:r w:rsidRPr="009E2E10">
        <w:rPr>
          <w:rFonts w:asciiTheme="minorHAnsi" w:hAnsiTheme="minorHAnsi" w:cstheme="minorHAnsi"/>
          <w:sz w:val="16"/>
        </w:rPr>
        <w:t xml:space="preserve">—quite the opposite. </w:t>
      </w:r>
      <w:r w:rsidRPr="00052EC5">
        <w:rPr>
          <w:rStyle w:val="StyleUnderline"/>
          <w:rFonts w:asciiTheme="minorHAnsi" w:hAnsiTheme="minorHAnsi" w:cstheme="minorHAnsi"/>
        </w:rPr>
        <w:t xml:space="preserve">Instead, we should </w:t>
      </w:r>
      <w:r w:rsidRPr="00052EC5">
        <w:rPr>
          <w:rStyle w:val="Emphasis"/>
          <w:rFonts w:asciiTheme="minorHAnsi" w:hAnsiTheme="minorHAnsi" w:cstheme="minorHAnsi"/>
        </w:rPr>
        <w:t>embrace them as essential</w:t>
      </w:r>
      <w:r w:rsidRPr="009E2E10">
        <w:rPr>
          <w:rFonts w:asciiTheme="minorHAnsi" w:hAnsiTheme="minorHAnsi" w:cstheme="minorHAnsi"/>
          <w:sz w:val="16"/>
        </w:rPr>
        <w:t xml:space="preserve"> to the best and most just outcomes for </w:t>
      </w:r>
      <w:proofErr w:type="gramStart"/>
      <w:r w:rsidRPr="009E2E10">
        <w:rPr>
          <w:rFonts w:asciiTheme="minorHAnsi" w:hAnsiTheme="minorHAnsi" w:cstheme="minorHAnsi"/>
          <w:sz w:val="16"/>
        </w:rPr>
        <w:t xml:space="preserve">society, </w:t>
      </w:r>
      <w:r w:rsidRPr="00052EC5">
        <w:rPr>
          <w:rStyle w:val="StyleUnderline"/>
          <w:rFonts w:asciiTheme="minorHAnsi" w:hAnsiTheme="minorHAnsi" w:cstheme="minorHAnsi"/>
        </w:rPr>
        <w:t>and</w:t>
      </w:r>
      <w:proofErr w:type="gramEnd"/>
      <w:r w:rsidRPr="00052EC5">
        <w:rPr>
          <w:rStyle w:val="StyleUnderline"/>
          <w:rFonts w:asciiTheme="minorHAnsi" w:hAnsiTheme="minorHAnsi" w:cstheme="minorHAnsi"/>
        </w:rPr>
        <w:t xml:space="preserve"> educate ourselves</w:t>
      </w:r>
      <w:r w:rsidRPr="009E2E10">
        <w:rPr>
          <w:rFonts w:asciiTheme="minorHAnsi" w:hAnsiTheme="minorHAnsi" w:cstheme="minorHAnsi"/>
          <w:sz w:val="16"/>
        </w:rPr>
        <w:t xml:space="preserve"> and others </w:t>
      </w:r>
      <w:r w:rsidRPr="00052EC5">
        <w:rPr>
          <w:rStyle w:val="StyleUnderline"/>
          <w:rFonts w:asciiTheme="minorHAnsi" w:hAnsiTheme="minorHAnsi" w:cstheme="minorHAnsi"/>
        </w:rPr>
        <w:t>on</w:t>
      </w:r>
      <w:r w:rsidRPr="009E2E10">
        <w:rPr>
          <w:rFonts w:asciiTheme="minorHAnsi" w:hAnsiTheme="minorHAnsi" w:cstheme="minorHAnsi"/>
          <w:sz w:val="16"/>
        </w:rPr>
        <w:t xml:space="preserve"> their importance and on </w:t>
      </w:r>
      <w:r w:rsidRPr="00052EC5">
        <w:rPr>
          <w:rStyle w:val="StyleUnderline"/>
          <w:rFonts w:asciiTheme="minorHAnsi" w:hAnsiTheme="minorHAnsi" w:cstheme="minorHAnsi"/>
        </w:rPr>
        <w:t xml:space="preserve">how they must be </w:t>
      </w:r>
      <w:r w:rsidRPr="00052EC5">
        <w:rPr>
          <w:rStyle w:val="Emphasis"/>
          <w:rFonts w:asciiTheme="minorHAnsi" w:hAnsiTheme="minorHAnsi" w:cstheme="minorHAnsi"/>
        </w:rPr>
        <w:t>properly designed and implemented</w:t>
      </w:r>
      <w:r w:rsidRPr="009E2E10">
        <w:rPr>
          <w:rFonts w:asciiTheme="minorHAnsi" w:hAnsiTheme="minorHAnsi" w:cstheme="minorHAnsi"/>
          <w:sz w:val="16"/>
        </w:rPr>
        <w:t xml:space="preserve"> with other policies in order to best help us all. In fact, </w:t>
      </w:r>
      <w:r w:rsidRPr="00052EC5">
        <w:rPr>
          <w:rStyle w:val="StyleUnderline"/>
          <w:rFonts w:asciiTheme="minorHAnsi" w:hAnsiTheme="minorHAnsi" w:cstheme="minorHAnsi"/>
        </w:rPr>
        <w:t>the argument in favor of capitalism is even more dramatic because it claims that much more is at stake than even what is at stake in response to a global pandemic</w:t>
      </w:r>
      <w:r w:rsidRPr="009E2E10">
        <w:rPr>
          <w:rFonts w:asciiTheme="minorHAnsi" w:hAnsiTheme="minorHAnsi" w:cstheme="minorHAnsi"/>
          <w:sz w:val="16"/>
        </w:rPr>
        <w:t>—</w:t>
      </w:r>
      <w:r w:rsidRPr="00052EC5">
        <w:rPr>
          <w:rStyle w:val="StyleUnderline"/>
          <w:rFonts w:asciiTheme="minorHAnsi" w:hAnsiTheme="minorHAnsi" w:cstheme="minorHAnsi"/>
        </w:rPr>
        <w:t>what is at stake with capitalism is</w:t>
      </w:r>
      <w:r w:rsidRPr="009E2E10">
        <w:rPr>
          <w:rFonts w:asciiTheme="minorHAnsi" w:hAnsiTheme="minorHAnsi" w:cstheme="minorHAnsi"/>
          <w:sz w:val="16"/>
        </w:rPr>
        <w:t xml:space="preserve"> nothing less than </w:t>
      </w:r>
      <w:r w:rsidRPr="00052EC5">
        <w:rPr>
          <w:rStyle w:val="Emphasis"/>
          <w:rFonts w:asciiTheme="minorHAnsi" w:hAnsiTheme="minorHAnsi" w:cstheme="minorHAnsi"/>
        </w:rPr>
        <w:t>whether the world's poorest and most vulnerable billion people will remain in conditions of poverty and oppression</w:t>
      </w:r>
      <w:r w:rsidRPr="009E2E10">
        <w:rPr>
          <w:rFonts w:asciiTheme="minorHAnsi" w:hAnsiTheme="minorHAnsi" w:cstheme="minorHAnsi"/>
          <w:sz w:val="16"/>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sidRPr="00052EC5">
        <w:rPr>
          <w:rStyle w:val="StyleUnderline"/>
          <w:rFonts w:asciiTheme="minorHAnsi" w:hAnsiTheme="minorHAnsi" w:cstheme="minorHAnsi"/>
        </w:rPr>
        <w:t>Over</w:t>
      </w:r>
      <w:r w:rsidRPr="009E2E10">
        <w:rPr>
          <w:rFonts w:asciiTheme="minorHAnsi" w:hAnsiTheme="minorHAnsi" w:cstheme="minorHAnsi"/>
          <w:sz w:val="16"/>
        </w:rPr>
        <w:t xml:space="preserve"> the course of </w:t>
      </w:r>
      <w:r w:rsidRPr="00052EC5">
        <w:rPr>
          <w:rStyle w:val="StyleUnderline"/>
          <w:rFonts w:asciiTheme="minorHAnsi" w:hAnsiTheme="minorHAnsi" w:cstheme="minorHAnsi"/>
        </w:rPr>
        <w:t>recorded</w:t>
      </w:r>
      <w:r w:rsidRPr="009E2E10">
        <w:rPr>
          <w:rFonts w:asciiTheme="minorHAnsi" w:hAnsiTheme="minorHAnsi" w:cstheme="minorHAnsi"/>
          <w:sz w:val="16"/>
        </w:rPr>
        <w:t xml:space="preserve"> human </w:t>
      </w:r>
      <w:r w:rsidRPr="00052EC5">
        <w:rPr>
          <w:rStyle w:val="StyleUnderline"/>
          <w:rFonts w:asciiTheme="minorHAnsi" w:hAnsiTheme="minorHAnsi" w:cstheme="minorHAnsi"/>
        </w:rPr>
        <w:t xml:space="preserve">history, </w:t>
      </w:r>
      <w:proofErr w:type="gramStart"/>
      <w:r w:rsidRPr="00052EC5">
        <w:rPr>
          <w:rStyle w:val="StyleUnderline"/>
          <w:rFonts w:asciiTheme="minorHAnsi" w:hAnsiTheme="minorHAnsi" w:cstheme="minorHAnsi"/>
        </w:rPr>
        <w:t>the majority of</w:t>
      </w:r>
      <w:proofErr w:type="gramEnd"/>
      <w:r w:rsidRPr="00052EC5">
        <w:rPr>
          <w:rStyle w:val="StyleUnderline"/>
          <w:rFonts w:asciiTheme="minorHAnsi" w:hAnsiTheme="minorHAnsi" w:cstheme="minorHAnsi"/>
        </w:rPr>
        <w:t xml:space="preserve"> </w:t>
      </w:r>
      <w:r w:rsidRPr="00052EC5">
        <w:rPr>
          <w:rStyle w:val="StyleUnderline"/>
          <w:rFonts w:asciiTheme="minorHAnsi" w:hAnsiTheme="minorHAnsi" w:cstheme="minorHAnsi"/>
          <w:highlight w:val="cyan"/>
        </w:rPr>
        <w:t>historical increases in health</w:t>
      </w:r>
      <w:r w:rsidRPr="00052EC5">
        <w:rPr>
          <w:rStyle w:val="StyleUnderline"/>
          <w:rFonts w:asciiTheme="minorHAnsi" w:hAnsiTheme="minorHAnsi" w:cstheme="minorHAnsi"/>
        </w:rPr>
        <w:t>, wellbeing, and justice have occurred in the last two centuries</w:t>
      </w:r>
      <w:r w:rsidRPr="009E2E10">
        <w:rPr>
          <w:rFonts w:asciiTheme="minorHAnsi" w:hAnsiTheme="minorHAnsi" w:cstheme="minorHAnsi"/>
          <w:sz w:val="16"/>
        </w:rPr>
        <w:t xml:space="preserve">, largely </w:t>
      </w:r>
      <w:r w:rsidRPr="00052EC5">
        <w:rPr>
          <w:rStyle w:val="StyleUnderline"/>
          <w:rFonts w:asciiTheme="minorHAnsi" w:hAnsiTheme="minorHAnsi" w:cstheme="minorHAnsi"/>
        </w:rPr>
        <w:t>as a result of</w:t>
      </w:r>
      <w:r w:rsidRPr="009E2E10">
        <w:rPr>
          <w:rFonts w:asciiTheme="minorHAnsi" w:hAnsiTheme="minorHAnsi" w:cstheme="minorHAnsi"/>
          <w:sz w:val="16"/>
        </w:rPr>
        <w:t xml:space="preserve"> societies adopting or moving toward </w:t>
      </w:r>
      <w:r w:rsidRPr="00052EC5">
        <w:rPr>
          <w:rStyle w:val="Emphasis"/>
          <w:rFonts w:asciiTheme="minorHAnsi" w:hAnsiTheme="minorHAnsi" w:cstheme="minorHAnsi"/>
        </w:rPr>
        <w:t>capitalism</w:t>
      </w:r>
      <w:r w:rsidRPr="009E2E10">
        <w:rPr>
          <w:rFonts w:asciiTheme="minorHAnsi" w:hAnsiTheme="minorHAnsi" w:cstheme="minorHAnsi"/>
          <w:sz w:val="16"/>
        </w:rPr>
        <w:t xml:space="preserve">. </w:t>
      </w:r>
      <w:r w:rsidRPr="00052EC5">
        <w:rPr>
          <w:rStyle w:val="StyleUnderline"/>
          <w:rFonts w:asciiTheme="minorHAnsi" w:hAnsiTheme="minorHAnsi" w:cstheme="minorHAnsi"/>
        </w:rPr>
        <w:t>Capitalism is a relevant cause of these improvements</w:t>
      </w:r>
      <w:r w:rsidRPr="009E2E10">
        <w:rPr>
          <w:rFonts w:asciiTheme="minorHAnsi" w:hAnsiTheme="minorHAnsi" w:cstheme="minorHAnsi"/>
          <w:sz w:val="16"/>
        </w:rPr>
        <w:t xml:space="preserve">, in the sense that </w:t>
      </w:r>
      <w:r w:rsidRPr="00052EC5">
        <w:rPr>
          <w:rStyle w:val="StyleUnderline"/>
          <w:rFonts w:asciiTheme="minorHAnsi" w:hAnsiTheme="minorHAnsi" w:cstheme="minorHAnsi"/>
        </w:rPr>
        <w:t xml:space="preserve">they </w:t>
      </w:r>
      <w:r w:rsidRPr="00052EC5">
        <w:rPr>
          <w:rStyle w:val="StyleUnderline"/>
          <w:rFonts w:asciiTheme="minorHAnsi" w:hAnsiTheme="minorHAnsi" w:cstheme="minorHAnsi"/>
          <w:highlight w:val="cyan"/>
        </w:rPr>
        <w:t>could not have happened</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to such a degree </w:t>
      </w:r>
      <w:r w:rsidRPr="00052EC5">
        <w:rPr>
          <w:rStyle w:val="StyleUnderline"/>
          <w:rFonts w:asciiTheme="minorHAnsi" w:hAnsiTheme="minorHAnsi" w:cstheme="minorHAnsi"/>
        </w:rPr>
        <w:t xml:space="preserve">if it were not for capitalism and would </w:t>
      </w:r>
      <w:r w:rsidRPr="00052EC5">
        <w:rPr>
          <w:rStyle w:val="Emphasis"/>
          <w:rFonts w:asciiTheme="minorHAnsi" w:hAnsiTheme="minorHAnsi" w:cstheme="minorHAnsi"/>
        </w:rPr>
        <w:t xml:space="preserve">not have happened to the same degree </w:t>
      </w:r>
      <w:r w:rsidRPr="00052EC5">
        <w:rPr>
          <w:rStyle w:val="Emphasis"/>
          <w:rFonts w:asciiTheme="minorHAnsi" w:hAnsiTheme="minorHAnsi" w:cstheme="minorHAnsi"/>
          <w:highlight w:val="cyan"/>
        </w:rPr>
        <w:t>under any alt</w:t>
      </w:r>
      <w:r w:rsidRPr="00052EC5">
        <w:rPr>
          <w:rStyle w:val="Emphasis"/>
          <w:rFonts w:asciiTheme="minorHAnsi" w:hAnsiTheme="minorHAnsi" w:cstheme="minorHAnsi"/>
        </w:rPr>
        <w:t>ernative</w:t>
      </w:r>
      <w:r w:rsidRPr="009E2E10">
        <w:rPr>
          <w:rFonts w:asciiTheme="minorHAnsi" w:hAnsiTheme="minorHAnsi" w:cstheme="minorHAnsi"/>
          <w:sz w:val="16"/>
        </w:rPr>
        <w:t xml:space="preserve"> </w:t>
      </w:r>
      <w:proofErr w:type="spellStart"/>
      <w:r w:rsidRPr="009E2E10">
        <w:rPr>
          <w:rFonts w:asciiTheme="minorHAnsi" w:hAnsiTheme="minorHAnsi" w:cstheme="minorHAnsi"/>
          <w:sz w:val="16"/>
        </w:rPr>
        <w:t>noncapitalist</w:t>
      </w:r>
      <w:proofErr w:type="spellEnd"/>
      <w:r w:rsidRPr="009E2E10">
        <w:rPr>
          <w:rFonts w:asciiTheme="minorHAnsi" w:hAnsiTheme="minorHAnsi" w:cstheme="minorHAnsi"/>
          <w:sz w:val="16"/>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052EC5">
        <w:rPr>
          <w:rStyle w:val="StyleUnderline"/>
          <w:rFonts w:asciiTheme="minorHAnsi" w:hAnsiTheme="minorHAnsi" w:cstheme="minorHAnsi"/>
        </w:rPr>
        <w:t xml:space="preserve">health, wellbeing, and justice are largely driven by increasing investments in public goods. The scale of increased wealth necessary to maximize these investments requires </w:t>
      </w:r>
      <w:r w:rsidRPr="00052EC5">
        <w:rPr>
          <w:rStyle w:val="Emphasis"/>
          <w:rFonts w:asciiTheme="minorHAnsi" w:hAnsiTheme="minorHAnsi" w:cstheme="minorHAnsi"/>
        </w:rPr>
        <w:t>capitalism</w:t>
      </w:r>
      <w:r w:rsidRPr="009E2E10">
        <w:rPr>
          <w:rFonts w:asciiTheme="minorHAnsi" w:hAnsiTheme="minorHAnsi" w:cstheme="minorHAnsi"/>
          <w:sz w:val="16"/>
        </w:rPr>
        <w:t xml:space="preserve">. Thus, </w:t>
      </w:r>
      <w:r w:rsidRPr="00052EC5">
        <w:rPr>
          <w:rStyle w:val="StyleUnderline"/>
          <w:rFonts w:asciiTheme="minorHAnsi" w:hAnsiTheme="minorHAnsi" w:cstheme="minorHAnsi"/>
        </w:rPr>
        <w:t>as capitalist societies have become dramatically wealthier</w:t>
      </w:r>
      <w:r w:rsidRPr="009E2E10">
        <w:rPr>
          <w:rFonts w:asciiTheme="minorHAnsi" w:hAnsiTheme="minorHAnsi" w:cstheme="minorHAnsi"/>
          <w:sz w:val="16"/>
        </w:rPr>
        <w:t xml:space="preserve"> over the past hundred years (and wealthier than societies with alternative systems), </w:t>
      </w:r>
      <w:r w:rsidRPr="00052EC5">
        <w:rPr>
          <w:rStyle w:val="StyleUnderline"/>
          <w:rFonts w:asciiTheme="minorHAnsi" w:hAnsiTheme="minorHAnsi" w:cstheme="minorHAnsi"/>
        </w:rPr>
        <w:t xml:space="preserve">this has allowed </w:t>
      </w:r>
      <w:r w:rsidRPr="00052EC5">
        <w:rPr>
          <w:rStyle w:val="Emphasis"/>
          <w:rFonts w:asciiTheme="minorHAnsi" w:hAnsiTheme="minorHAnsi" w:cstheme="minorHAnsi"/>
        </w:rPr>
        <w:t>larger investments in public goods</w:t>
      </w:r>
      <w:r w:rsidRPr="00052EC5">
        <w:rPr>
          <w:rStyle w:val="StyleUnderline"/>
          <w:rFonts w:asciiTheme="minorHAnsi" w:hAnsiTheme="minorHAnsi" w:cstheme="minorHAnsi"/>
        </w:rPr>
        <w:t>,</w:t>
      </w:r>
      <w:r w:rsidRPr="009E2E10">
        <w:rPr>
          <w:rFonts w:asciiTheme="minorHAnsi" w:hAnsiTheme="minorHAnsi" w:cstheme="minorHAnsi"/>
          <w:sz w:val="16"/>
        </w:rPr>
        <w:t xml:space="preserve"> which simply has not been possible in a sustained way in societies without the greater wealth that capitalism makes possible. Important </w:t>
      </w:r>
      <w:r w:rsidRPr="00052EC5">
        <w:rPr>
          <w:rStyle w:val="StyleUnderline"/>
          <w:rFonts w:asciiTheme="minorHAnsi" w:hAnsiTheme="minorHAnsi" w:cstheme="minorHAnsi"/>
        </w:rPr>
        <w:t>investments in public goods include</w:t>
      </w:r>
      <w:r w:rsidRPr="009E2E10">
        <w:rPr>
          <w:rFonts w:asciiTheme="minorHAnsi" w:hAnsiTheme="minorHAnsi" w:cstheme="minorHAnsi"/>
          <w:sz w:val="16"/>
        </w:rPr>
        <w:t xml:space="preserve"> investments in basic </w:t>
      </w:r>
      <w:r w:rsidRPr="00052EC5">
        <w:rPr>
          <w:rStyle w:val="Emphasis"/>
          <w:rFonts w:asciiTheme="minorHAnsi" w:hAnsiTheme="minorHAnsi" w:cstheme="minorHAnsi"/>
        </w:rPr>
        <w:t>medical knowledge</w:t>
      </w:r>
      <w:r w:rsidRPr="009E2E10">
        <w:rPr>
          <w:rFonts w:asciiTheme="minorHAnsi" w:hAnsiTheme="minorHAnsi" w:cstheme="minorHAnsi"/>
          <w:sz w:val="16"/>
        </w:rPr>
        <w:t xml:space="preserve">, in health and nutrition programs, </w:t>
      </w:r>
      <w:r w:rsidRPr="00052EC5">
        <w:rPr>
          <w:rStyle w:val="StyleUnderline"/>
          <w:rFonts w:asciiTheme="minorHAnsi" w:hAnsiTheme="minorHAnsi" w:cstheme="minorHAnsi"/>
        </w:rPr>
        <w:t>and</w:t>
      </w:r>
      <w:r w:rsidRPr="009E2E10">
        <w:rPr>
          <w:rFonts w:asciiTheme="minorHAnsi" w:hAnsiTheme="minorHAnsi" w:cstheme="minorHAnsi"/>
          <w:sz w:val="16"/>
        </w:rPr>
        <w:t xml:space="preserve"> in the institutional </w:t>
      </w:r>
      <w:r w:rsidRPr="00052EC5">
        <w:rPr>
          <w:rStyle w:val="StyleUnderline"/>
          <w:rFonts w:asciiTheme="minorHAnsi" w:hAnsiTheme="minorHAnsi" w:cstheme="minorHAnsi"/>
        </w:rPr>
        <w:t>capacity</w:t>
      </w:r>
      <w:r w:rsidRPr="009E2E10">
        <w:rPr>
          <w:rFonts w:asciiTheme="minorHAnsi" w:hAnsiTheme="minorHAnsi" w:cstheme="minorHAnsi"/>
          <w:sz w:val="16"/>
        </w:rPr>
        <w:t xml:space="preserve"> and know-how </w:t>
      </w:r>
      <w:r w:rsidRPr="00052EC5">
        <w:rPr>
          <w:rStyle w:val="StyleUnderline"/>
          <w:rFonts w:asciiTheme="minorHAnsi" w:hAnsiTheme="minorHAnsi" w:cstheme="minorHAnsi"/>
        </w:rPr>
        <w:t xml:space="preserve">to </w:t>
      </w:r>
      <w:r w:rsidRPr="00052EC5">
        <w:rPr>
          <w:rStyle w:val="Emphasis"/>
          <w:rFonts w:asciiTheme="minorHAnsi" w:hAnsiTheme="minorHAnsi" w:cstheme="minorHAnsi"/>
        </w:rPr>
        <w:t>regulate</w:t>
      </w:r>
      <w:r w:rsidRPr="009E2E10">
        <w:rPr>
          <w:rFonts w:asciiTheme="minorHAnsi" w:hAnsiTheme="minorHAnsi" w:cstheme="minorHAnsi"/>
          <w:sz w:val="16"/>
        </w:rPr>
        <w:t xml:space="preserve"> society and </w:t>
      </w:r>
      <w:r w:rsidRPr="00052EC5">
        <w:rPr>
          <w:rStyle w:val="Emphasis"/>
          <w:rFonts w:asciiTheme="minorHAnsi" w:hAnsiTheme="minorHAnsi" w:cstheme="minorHAnsi"/>
        </w:rPr>
        <w:t>capitalism</w:t>
      </w:r>
      <w:r w:rsidRPr="00052EC5">
        <w:rPr>
          <w:rStyle w:val="StyleUnderline"/>
          <w:rFonts w:asciiTheme="minorHAnsi" w:hAnsiTheme="minorHAnsi" w:cstheme="minorHAnsi"/>
        </w:rPr>
        <w:t xml:space="preserve"> itself</w:t>
      </w:r>
      <w:r w:rsidRPr="009E2E10">
        <w:rPr>
          <w:rFonts w:asciiTheme="minorHAnsi" w:hAnsiTheme="minorHAnsi" w:cstheme="minorHAnsi"/>
          <w:sz w:val="16"/>
        </w:rPr>
        <w:t xml:space="preserve">. As a result, </w:t>
      </w:r>
      <w:r w:rsidRPr="00052EC5">
        <w:rPr>
          <w:rStyle w:val="StyleUnderline"/>
          <w:rFonts w:asciiTheme="minorHAnsi" w:hAnsiTheme="minorHAnsi" w:cstheme="minorHAnsi"/>
          <w:highlight w:val="cyan"/>
        </w:rPr>
        <w:t>cap</w:t>
      </w:r>
      <w:r w:rsidRPr="00052EC5">
        <w:rPr>
          <w:rStyle w:val="StyleUnderline"/>
          <w:rFonts w:asciiTheme="minorHAnsi" w:hAnsiTheme="minorHAnsi" w:cstheme="minorHAnsi"/>
        </w:rPr>
        <w:t xml:space="preserve">italism </w:t>
      </w:r>
      <w:r w:rsidRPr="00052EC5">
        <w:rPr>
          <w:rStyle w:val="StyleUnderline"/>
          <w:rFonts w:asciiTheme="minorHAnsi" w:hAnsiTheme="minorHAnsi" w:cstheme="minorHAnsi"/>
          <w:highlight w:val="cyan"/>
        </w:rPr>
        <w:t xml:space="preserve">is a </w:t>
      </w:r>
      <w:r w:rsidRPr="00052EC5">
        <w:rPr>
          <w:rStyle w:val="Emphasis"/>
          <w:rFonts w:asciiTheme="minorHAnsi" w:hAnsiTheme="minorHAnsi" w:cstheme="minorHAnsi"/>
        </w:rPr>
        <w:t xml:space="preserve">primary </w:t>
      </w:r>
      <w:r w:rsidRPr="00052EC5">
        <w:rPr>
          <w:rStyle w:val="Emphasis"/>
          <w:rFonts w:asciiTheme="minorHAnsi" w:hAnsiTheme="minorHAnsi" w:cstheme="minorHAnsi"/>
          <w:highlight w:val="cyan"/>
        </w:rPr>
        <w:t>driver</w:t>
      </w:r>
      <w:r w:rsidRPr="00052EC5">
        <w:rPr>
          <w:rStyle w:val="StyleUnderline"/>
          <w:rFonts w:asciiTheme="minorHAnsi" w:hAnsiTheme="minorHAnsi" w:cstheme="minorHAnsi"/>
          <w:highlight w:val="cyan"/>
        </w:rPr>
        <w:t xml:space="preserve"> of </w:t>
      </w:r>
      <w:r w:rsidRPr="00052EC5">
        <w:rPr>
          <w:rStyle w:val="StyleUnderline"/>
          <w:rFonts w:asciiTheme="minorHAnsi" w:hAnsiTheme="minorHAnsi" w:cstheme="minorHAnsi"/>
        </w:rPr>
        <w:t xml:space="preserve">positive outcomes in </w:t>
      </w:r>
      <w:r w:rsidRPr="00052EC5">
        <w:rPr>
          <w:rStyle w:val="Emphasis"/>
          <w:rFonts w:asciiTheme="minorHAnsi" w:hAnsiTheme="minorHAnsi" w:cstheme="minorHAnsi"/>
        </w:rPr>
        <w:t>health and wellbeing</w:t>
      </w:r>
      <w:r w:rsidRPr="009E2E10">
        <w:rPr>
          <w:rFonts w:asciiTheme="minorHAnsi" w:hAnsiTheme="minorHAnsi" w:cstheme="minorHAnsi"/>
          <w:sz w:val="16"/>
        </w:rPr>
        <w:t xml:space="preserve"> (</w:t>
      </w:r>
      <w:r w:rsidRPr="00052EC5">
        <w:rPr>
          <w:rStyle w:val="StyleUnderline"/>
          <w:rFonts w:asciiTheme="minorHAnsi" w:hAnsiTheme="minorHAnsi" w:cstheme="minorHAnsi"/>
        </w:rPr>
        <w:t>such as</w:t>
      </w:r>
      <w:r w:rsidRPr="009E2E10">
        <w:rPr>
          <w:rFonts w:asciiTheme="minorHAnsi" w:hAnsiTheme="minorHAnsi" w:cstheme="minorHAnsi"/>
          <w:sz w:val="16"/>
        </w:rPr>
        <w:t xml:space="preserve"> increased </w:t>
      </w:r>
      <w:r w:rsidRPr="00052EC5">
        <w:rPr>
          <w:rStyle w:val="Emphasis"/>
          <w:rFonts w:asciiTheme="minorHAnsi" w:hAnsiTheme="minorHAnsi" w:cstheme="minorHAnsi"/>
          <w:highlight w:val="cyan"/>
        </w:rPr>
        <w:t>life expectancy</w:t>
      </w:r>
      <w:r w:rsidRPr="009E2E10">
        <w:rPr>
          <w:rFonts w:asciiTheme="minorHAnsi" w:hAnsiTheme="minorHAnsi" w:cstheme="minorHAnsi"/>
          <w:sz w:val="16"/>
        </w:rPr>
        <w:t xml:space="preserve">, </w:t>
      </w:r>
      <w:r w:rsidRPr="00052EC5">
        <w:rPr>
          <w:rStyle w:val="Emphasis"/>
          <w:rFonts w:asciiTheme="minorHAnsi" w:hAnsiTheme="minorHAnsi" w:cstheme="minorHAnsi"/>
          <w:highlight w:val="cyan"/>
        </w:rPr>
        <w:t xml:space="preserve">lowered </w:t>
      </w:r>
      <w:r w:rsidRPr="00052EC5">
        <w:rPr>
          <w:rStyle w:val="Emphasis"/>
          <w:rFonts w:asciiTheme="minorHAnsi" w:hAnsiTheme="minorHAnsi" w:cstheme="minorHAnsi"/>
        </w:rPr>
        <w:t xml:space="preserve">child and maternal </w:t>
      </w:r>
      <w:r w:rsidRPr="00052EC5">
        <w:rPr>
          <w:rStyle w:val="Emphasis"/>
          <w:rFonts w:asciiTheme="minorHAnsi" w:hAnsiTheme="minorHAnsi" w:cstheme="minorHAnsi"/>
          <w:highlight w:val="cyan"/>
        </w:rPr>
        <w:t>mortality</w:t>
      </w:r>
      <w:r w:rsidRPr="009E2E10">
        <w:rPr>
          <w:rFonts w:asciiTheme="minorHAnsi" w:hAnsiTheme="minorHAnsi" w:cstheme="minorHAnsi"/>
          <w:sz w:val="16"/>
        </w:rPr>
        <w:t xml:space="preserve">, </w:t>
      </w:r>
      <w:r w:rsidRPr="00052EC5">
        <w:rPr>
          <w:rStyle w:val="StyleUnderline"/>
          <w:rFonts w:asciiTheme="minorHAnsi" w:hAnsiTheme="minorHAnsi" w:cstheme="minorHAnsi"/>
          <w:highlight w:val="cyan"/>
        </w:rPr>
        <w:t xml:space="preserve">adequate calories </w:t>
      </w:r>
      <w:r w:rsidRPr="00052EC5">
        <w:rPr>
          <w:rStyle w:val="StyleUnderline"/>
          <w:rFonts w:asciiTheme="minorHAnsi" w:hAnsiTheme="minorHAnsi" w:cstheme="minorHAnsi"/>
        </w:rPr>
        <w:t xml:space="preserve">per day, </w:t>
      </w:r>
      <w:r w:rsidRPr="00052EC5">
        <w:rPr>
          <w:rStyle w:val="Emphasis"/>
          <w:rFonts w:asciiTheme="minorHAnsi" w:hAnsiTheme="minorHAnsi" w:cstheme="minorHAnsi"/>
          <w:highlight w:val="cyan"/>
        </w:rPr>
        <w:t xml:space="preserve">minimized </w:t>
      </w:r>
      <w:r w:rsidRPr="00052EC5">
        <w:rPr>
          <w:rStyle w:val="Emphasis"/>
          <w:rFonts w:asciiTheme="minorHAnsi" w:hAnsiTheme="minorHAnsi" w:cstheme="minorHAnsi"/>
        </w:rPr>
        <w:t xml:space="preserve">infectious </w:t>
      </w:r>
      <w:r w:rsidRPr="00052EC5">
        <w:rPr>
          <w:rStyle w:val="Emphasis"/>
          <w:rFonts w:asciiTheme="minorHAnsi" w:hAnsiTheme="minorHAnsi" w:cstheme="minorHAnsi"/>
          <w:highlight w:val="cyan"/>
        </w:rPr>
        <w:t xml:space="preserve">disease </w:t>
      </w:r>
      <w:r w:rsidRPr="00052EC5">
        <w:rPr>
          <w:rStyle w:val="Emphasis"/>
          <w:rFonts w:asciiTheme="minorHAnsi" w:hAnsiTheme="minorHAnsi" w:cstheme="minorHAnsi"/>
        </w:rPr>
        <w:t>rates</w:t>
      </w:r>
      <w:r w:rsidRPr="00052EC5">
        <w:rPr>
          <w:rStyle w:val="StyleUnderline"/>
          <w:rFonts w:asciiTheme="minorHAnsi" w:hAnsiTheme="minorHAnsi" w:cstheme="minorHAnsi"/>
        </w:rPr>
        <w:t xml:space="preserve">, a </w:t>
      </w:r>
      <w:r w:rsidRPr="00052EC5">
        <w:rPr>
          <w:rStyle w:val="StyleUnderline"/>
          <w:rFonts w:asciiTheme="minorHAnsi" w:hAnsiTheme="minorHAnsi" w:cstheme="minorHAnsi"/>
          <w:highlight w:val="cyan"/>
        </w:rPr>
        <w:t xml:space="preserve">lower </w:t>
      </w:r>
      <w:r w:rsidRPr="00052EC5">
        <w:rPr>
          <w:rStyle w:val="StyleUnderline"/>
          <w:rFonts w:asciiTheme="minorHAnsi" w:hAnsiTheme="minorHAnsi" w:cstheme="minorHAnsi"/>
        </w:rPr>
        <w:t xml:space="preserve">percentage and number of people in </w:t>
      </w:r>
      <w:r w:rsidRPr="00052EC5">
        <w:rPr>
          <w:rStyle w:val="Emphasis"/>
          <w:rFonts w:asciiTheme="minorHAnsi" w:hAnsiTheme="minorHAnsi" w:cstheme="minorHAnsi"/>
          <w:highlight w:val="cyan"/>
        </w:rPr>
        <w:t>poverty</w:t>
      </w:r>
      <w:r w:rsidRPr="00052EC5">
        <w:rPr>
          <w:rStyle w:val="StyleUnderline"/>
          <w:rFonts w:asciiTheme="minorHAnsi" w:hAnsiTheme="minorHAnsi" w:cstheme="minorHAnsi"/>
        </w:rPr>
        <w:t xml:space="preserve">, and more reported </w:t>
      </w:r>
      <w:r w:rsidRPr="00052EC5">
        <w:rPr>
          <w:rStyle w:val="Emphasis"/>
          <w:rFonts w:asciiTheme="minorHAnsi" w:hAnsiTheme="minorHAnsi" w:cstheme="minorHAnsi"/>
          <w:highlight w:val="cyan"/>
        </w:rPr>
        <w:t>happiness</w:t>
      </w:r>
      <w:r w:rsidRPr="009E2E10">
        <w:rPr>
          <w:rFonts w:asciiTheme="minorHAnsi" w:hAnsiTheme="minorHAnsi" w:cstheme="minorHAnsi"/>
          <w:sz w:val="16"/>
        </w:rPr>
        <w:t xml:space="preserve">);5 </w:t>
      </w:r>
      <w:r w:rsidRPr="00052EC5">
        <w:rPr>
          <w:rStyle w:val="StyleUnderline"/>
          <w:rFonts w:asciiTheme="minorHAnsi" w:hAnsiTheme="minorHAnsi" w:cstheme="minorHAnsi"/>
        </w:rPr>
        <w:t xml:space="preserve">and in </w:t>
      </w:r>
      <w:r w:rsidRPr="00052EC5">
        <w:rPr>
          <w:rStyle w:val="Emphasis"/>
          <w:rFonts w:asciiTheme="minorHAnsi" w:hAnsiTheme="minorHAnsi" w:cstheme="minorHAnsi"/>
        </w:rPr>
        <w:t>justice</w:t>
      </w:r>
      <w:r w:rsidRPr="009E2E10">
        <w:rPr>
          <w:rFonts w:asciiTheme="minorHAnsi" w:hAnsiTheme="minorHAnsi" w:cstheme="minorHAnsi"/>
          <w:sz w:val="16"/>
        </w:rPr>
        <w:t xml:space="preserve"> (</w:t>
      </w:r>
      <w:r w:rsidRPr="00052EC5">
        <w:rPr>
          <w:rStyle w:val="StyleUnderline"/>
          <w:rFonts w:asciiTheme="minorHAnsi" w:hAnsiTheme="minorHAnsi" w:cstheme="minorHAnsi"/>
        </w:rPr>
        <w:t xml:space="preserve">such as </w:t>
      </w:r>
      <w:r w:rsidRPr="00052EC5">
        <w:rPr>
          <w:rStyle w:val="StyleUnderline"/>
          <w:rFonts w:asciiTheme="minorHAnsi" w:hAnsiTheme="minorHAnsi" w:cstheme="minorHAnsi"/>
          <w:highlight w:val="cyan"/>
        </w:rPr>
        <w:t xml:space="preserve">reduced </w:t>
      </w:r>
      <w:r w:rsidRPr="00052EC5">
        <w:rPr>
          <w:rStyle w:val="StyleUnderline"/>
          <w:rFonts w:asciiTheme="minorHAnsi" w:hAnsiTheme="minorHAnsi" w:cstheme="minorHAnsi"/>
        </w:rPr>
        <w:t xml:space="preserve">deaths from </w:t>
      </w:r>
      <w:r w:rsidRPr="00052EC5">
        <w:rPr>
          <w:rStyle w:val="Emphasis"/>
          <w:rFonts w:asciiTheme="minorHAnsi" w:hAnsiTheme="minorHAnsi" w:cstheme="minorHAnsi"/>
          <w:highlight w:val="cyan"/>
        </w:rPr>
        <w:t>war</w:t>
      </w:r>
      <w:r w:rsidRPr="00052EC5">
        <w:rPr>
          <w:rStyle w:val="StyleUnderline"/>
          <w:rFonts w:asciiTheme="minorHAnsi" w:hAnsiTheme="minorHAnsi" w:cstheme="minorHAnsi"/>
          <w:highlight w:val="cyan"/>
        </w:rPr>
        <w:t xml:space="preserve"> </w:t>
      </w:r>
      <w:r w:rsidRPr="00052EC5">
        <w:rPr>
          <w:rStyle w:val="StyleUnderline"/>
          <w:rFonts w:asciiTheme="minorHAnsi" w:hAnsiTheme="minorHAnsi" w:cstheme="minorHAnsi"/>
        </w:rPr>
        <w:t xml:space="preserve">and homicide; </w:t>
      </w:r>
      <w:r w:rsidRPr="00052EC5">
        <w:rPr>
          <w:rStyle w:val="StyleUnderline"/>
          <w:rFonts w:asciiTheme="minorHAnsi" w:hAnsiTheme="minorHAnsi" w:cstheme="minorHAnsi"/>
          <w:highlight w:val="cyan"/>
        </w:rPr>
        <w:t>higher</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rankings in </w:t>
      </w:r>
      <w:r w:rsidRPr="00052EC5">
        <w:rPr>
          <w:rStyle w:val="Emphasis"/>
          <w:rFonts w:asciiTheme="minorHAnsi" w:hAnsiTheme="minorHAnsi" w:cstheme="minorHAnsi"/>
        </w:rPr>
        <w:t xml:space="preserve">human </w:t>
      </w:r>
      <w:r w:rsidRPr="00052EC5">
        <w:rPr>
          <w:rStyle w:val="Emphasis"/>
          <w:rFonts w:asciiTheme="minorHAnsi" w:hAnsiTheme="minorHAnsi" w:cstheme="minorHAnsi"/>
          <w:highlight w:val="cyan"/>
        </w:rPr>
        <w:t>rights</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indices; the </w:t>
      </w:r>
      <w:r w:rsidRPr="00052EC5">
        <w:rPr>
          <w:rStyle w:val="StyleUnderline"/>
          <w:rFonts w:asciiTheme="minorHAnsi" w:hAnsiTheme="minorHAnsi" w:cstheme="minorHAnsi"/>
          <w:highlight w:val="cyan"/>
        </w:rPr>
        <w:t>reduced</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prevalence of </w:t>
      </w:r>
      <w:r w:rsidRPr="00052EC5">
        <w:rPr>
          <w:rStyle w:val="Emphasis"/>
          <w:rFonts w:asciiTheme="minorHAnsi" w:hAnsiTheme="minorHAnsi" w:cstheme="minorHAnsi"/>
          <w:highlight w:val="cyan"/>
        </w:rPr>
        <w:t>racist</w:t>
      </w:r>
      <w:r w:rsidRPr="00052EC5">
        <w:rPr>
          <w:rStyle w:val="Emphasis"/>
          <w:rFonts w:asciiTheme="minorHAnsi" w:hAnsiTheme="minorHAnsi" w:cstheme="minorHAnsi"/>
        </w:rPr>
        <w:t xml:space="preserve">, sexist, homophobic </w:t>
      </w:r>
      <w:r w:rsidRPr="00052EC5">
        <w:rPr>
          <w:rStyle w:val="Emphasis"/>
          <w:rFonts w:asciiTheme="minorHAnsi" w:hAnsiTheme="minorHAnsi" w:cstheme="minorHAnsi"/>
          <w:highlight w:val="cyan"/>
        </w:rPr>
        <w:t>opinions</w:t>
      </w:r>
      <w:r w:rsidRPr="009E2E10">
        <w:rPr>
          <w:rFonts w:asciiTheme="minorHAnsi" w:hAnsiTheme="minorHAnsi" w:cstheme="minorHAnsi"/>
          <w:sz w:val="16"/>
        </w:rPr>
        <w:t xml:space="preserve"> in surveys; </w:t>
      </w:r>
      <w:r w:rsidRPr="00052EC5">
        <w:rPr>
          <w:rStyle w:val="StyleUnderline"/>
          <w:rFonts w:asciiTheme="minorHAnsi" w:hAnsiTheme="minorHAnsi" w:cstheme="minorHAnsi"/>
          <w:highlight w:val="cyan"/>
        </w:rPr>
        <w:t xml:space="preserve">and </w:t>
      </w:r>
      <w:r w:rsidRPr="00052EC5">
        <w:rPr>
          <w:rStyle w:val="StyleUnderline"/>
          <w:rFonts w:asciiTheme="minorHAnsi" w:hAnsiTheme="minorHAnsi" w:cstheme="minorHAnsi"/>
        </w:rPr>
        <w:t xml:space="preserve">higher </w:t>
      </w:r>
      <w:r w:rsidRPr="00052EC5">
        <w:rPr>
          <w:rStyle w:val="StyleUnderline"/>
          <w:rFonts w:asciiTheme="minorHAnsi" w:hAnsiTheme="minorHAnsi" w:cstheme="minorHAnsi"/>
          <w:highlight w:val="cyan"/>
        </w:rPr>
        <w:t>literacy</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rates).6 These </w:t>
      </w:r>
      <w:r w:rsidRPr="00052EC5">
        <w:rPr>
          <w:rStyle w:val="Emphasis"/>
          <w:rFonts w:asciiTheme="minorHAnsi" w:hAnsiTheme="minorHAnsi" w:cstheme="minorHAnsi"/>
          <w:highlight w:val="cyan"/>
        </w:rPr>
        <w:t xml:space="preserve">quantifiable </w:t>
      </w:r>
      <w:r w:rsidRPr="00052EC5">
        <w:rPr>
          <w:rStyle w:val="Emphasis"/>
          <w:rFonts w:asciiTheme="minorHAnsi" w:hAnsiTheme="minorHAnsi" w:cstheme="minorHAnsi"/>
        </w:rPr>
        <w:t xml:space="preserve">positive </w:t>
      </w:r>
      <w:r w:rsidRPr="00052EC5">
        <w:rPr>
          <w:rStyle w:val="Emphasis"/>
          <w:rFonts w:asciiTheme="minorHAnsi" w:hAnsiTheme="minorHAnsi" w:cstheme="minorHAnsi"/>
          <w:highlight w:val="cyan"/>
        </w:rPr>
        <w:t xml:space="preserve">consequences </w:t>
      </w:r>
      <w:r w:rsidRPr="00052EC5">
        <w:rPr>
          <w:rStyle w:val="Emphasis"/>
          <w:rFonts w:asciiTheme="minorHAnsi" w:hAnsiTheme="minorHAnsi" w:cstheme="minorHAnsi"/>
        </w:rPr>
        <w:t>of global capitalism</w:t>
      </w:r>
      <w:r w:rsidRPr="009E2E10">
        <w:rPr>
          <w:rFonts w:asciiTheme="minorHAnsi" w:hAnsiTheme="minorHAnsi" w:cstheme="minorHAnsi"/>
          <w:sz w:val="16"/>
        </w:rPr>
        <w:t xml:space="preserve"> dramatically </w:t>
      </w:r>
      <w:r w:rsidRPr="00052EC5">
        <w:rPr>
          <w:rStyle w:val="Emphasis"/>
          <w:rFonts w:asciiTheme="minorHAnsi" w:hAnsiTheme="minorHAnsi" w:cstheme="minorHAnsi"/>
          <w:highlight w:val="cyan"/>
        </w:rPr>
        <w:t>outweigh</w:t>
      </w:r>
      <w:r w:rsidRPr="00052EC5">
        <w:rPr>
          <w:rStyle w:val="StyleUnderline"/>
          <w:rFonts w:asciiTheme="minorHAnsi" w:hAnsiTheme="minorHAnsi" w:cstheme="minorHAnsi"/>
          <w:highlight w:val="cyan"/>
        </w:rPr>
        <w:t xml:space="preserve"> </w:t>
      </w:r>
      <w:r w:rsidRPr="00052EC5">
        <w:rPr>
          <w:rStyle w:val="StyleUnderline"/>
          <w:rFonts w:asciiTheme="minorHAnsi" w:hAnsiTheme="minorHAnsi" w:cstheme="minorHAnsi"/>
        </w:rPr>
        <w:t>the negative consequences</w:t>
      </w:r>
      <w:r w:rsidRPr="009E2E10">
        <w:rPr>
          <w:rFonts w:asciiTheme="minorHAnsi" w:hAnsiTheme="minorHAnsi" w:cstheme="minorHAnsi"/>
          <w:sz w:val="16"/>
        </w:rPr>
        <w:t xml:space="preserve"> (such as deaths from pollution in the course of development), with the result that </w:t>
      </w:r>
      <w:r w:rsidRPr="00052EC5">
        <w:rPr>
          <w:rStyle w:val="StyleUnderline"/>
          <w:rFonts w:asciiTheme="minorHAnsi" w:hAnsiTheme="minorHAnsi" w:cstheme="minorHAnsi"/>
        </w:rPr>
        <w:t xml:space="preserve">the net benefits from capitalism in terms of health, wellbeing, and justice have been greater than they would have been under any known </w:t>
      </w:r>
      <w:proofErr w:type="spellStart"/>
      <w:r w:rsidRPr="00052EC5">
        <w:rPr>
          <w:rStyle w:val="StyleUnderline"/>
          <w:rFonts w:asciiTheme="minorHAnsi" w:hAnsiTheme="minorHAnsi" w:cstheme="minorHAnsi"/>
        </w:rPr>
        <w:t>noncapitalist</w:t>
      </w:r>
      <w:proofErr w:type="spellEnd"/>
      <w:r w:rsidRPr="00052EC5">
        <w:rPr>
          <w:rStyle w:val="StyleUnderline"/>
          <w:rFonts w:asciiTheme="minorHAnsi" w:hAnsiTheme="minorHAnsi" w:cstheme="minorHAnsi"/>
        </w:rPr>
        <w:t xml:space="preserve"> approach</w:t>
      </w:r>
      <w:r w:rsidRPr="009E2E10">
        <w:rPr>
          <w:rFonts w:asciiTheme="minorHAnsi" w:hAnsiTheme="minorHAnsi" w:cstheme="minorHAnsi"/>
          <w:sz w:val="16"/>
        </w:rPr>
        <w:t xml:space="preserve"> to structuring society.7 Premise 2. Economics, ethics, and policy. </w:t>
      </w:r>
      <w:r w:rsidRPr="00052EC5">
        <w:rPr>
          <w:rStyle w:val="StyleUnderline"/>
          <w:rFonts w:asciiTheme="minorHAnsi" w:hAnsiTheme="minorHAnsi" w:cstheme="minorHAnsi"/>
        </w:rPr>
        <w:t>Although capitalism has often been ill-regulated</w:t>
      </w:r>
      <w:r w:rsidRPr="009E2E10">
        <w:rPr>
          <w:rFonts w:asciiTheme="minorHAnsi" w:hAnsiTheme="minorHAnsi" w:cstheme="minorHAnsi"/>
          <w:sz w:val="16"/>
        </w:rPr>
        <w:t xml:space="preserve"> and therefore failed to maximize net benefits for health, wellbeing, and justice, </w:t>
      </w:r>
      <w:r w:rsidRPr="00052EC5">
        <w:rPr>
          <w:rStyle w:val="Emphasis"/>
          <w:rFonts w:asciiTheme="minorHAnsi" w:hAnsiTheme="minorHAnsi" w:cstheme="minorHAnsi"/>
        </w:rPr>
        <w:t>it can become well-regulated</w:t>
      </w:r>
      <w:r w:rsidRPr="009E2E10">
        <w:rPr>
          <w:rFonts w:asciiTheme="minorHAnsi" w:hAnsiTheme="minorHAnsi" w:cstheme="minorHAnsi"/>
          <w:sz w:val="16"/>
        </w:rPr>
        <w:t xml:space="preserve"> so that it maximizes these societal goals, </w:t>
      </w:r>
      <w:r w:rsidRPr="00052EC5">
        <w:rPr>
          <w:rStyle w:val="StyleUnderline"/>
          <w:rFonts w:asciiTheme="minorHAnsi" w:hAnsiTheme="minorHAnsi" w:cstheme="minorHAnsi"/>
        </w:rPr>
        <w:t>by including mechanisms</w:t>
      </w:r>
      <w:r w:rsidRPr="009E2E10">
        <w:rPr>
          <w:rFonts w:asciiTheme="minorHAnsi" w:hAnsiTheme="minorHAnsi" w:cstheme="minorHAnsi"/>
          <w:sz w:val="16"/>
        </w:rPr>
        <w:t xml:space="preserve"> identified by economists and other policy experts </w:t>
      </w:r>
      <w:r w:rsidRPr="00052EC5">
        <w:rPr>
          <w:rStyle w:val="StyleUnderline"/>
          <w:rFonts w:asciiTheme="minorHAnsi" w:hAnsiTheme="minorHAnsi" w:cstheme="minorHAnsi"/>
        </w:rPr>
        <w:t>that do the following</w:t>
      </w:r>
      <w:r w:rsidRPr="009E2E10">
        <w:rPr>
          <w:rFonts w:asciiTheme="minorHAnsi" w:hAnsiTheme="minorHAnsi" w:cstheme="minorHAnsi"/>
          <w:sz w:val="16"/>
        </w:rPr>
        <w:t xml:space="preserve">: optimally8 </w:t>
      </w:r>
      <w:r w:rsidRPr="00052EC5">
        <w:rPr>
          <w:rStyle w:val="Emphasis"/>
          <w:rFonts w:asciiTheme="minorHAnsi" w:hAnsiTheme="minorHAnsi" w:cstheme="minorHAnsi"/>
        </w:rPr>
        <w:t>regulate negative effects</w:t>
      </w:r>
      <w:r w:rsidRPr="009E2E10">
        <w:rPr>
          <w:rFonts w:asciiTheme="minorHAnsi" w:hAnsiTheme="minorHAnsi" w:cstheme="minorHAnsi"/>
          <w:sz w:val="16"/>
        </w:rPr>
        <w:t xml:space="preserve"> such as pollution and monopoly power, </w:t>
      </w:r>
      <w:r w:rsidRPr="00052EC5">
        <w:rPr>
          <w:rStyle w:val="StyleUnderline"/>
          <w:rFonts w:asciiTheme="minorHAnsi" w:hAnsiTheme="minorHAnsi" w:cstheme="minorHAnsi"/>
        </w:rPr>
        <w:t>and invest in public goods</w:t>
      </w:r>
      <w:r w:rsidRPr="009E2E10">
        <w:rPr>
          <w:rFonts w:asciiTheme="minorHAnsi" w:hAnsiTheme="minorHAnsi" w:cstheme="minorHAnsi"/>
          <w:sz w:val="16"/>
        </w:rPr>
        <w:t xml:space="preserve"> such as education, basic healthcare, and fundamental research including biomedical knowledge (more generally, policies that correct the failures of free markets that economists have long recognized will arise from “externalities” in the absence of regulation);9 </w:t>
      </w:r>
      <w:r w:rsidRPr="00052EC5">
        <w:rPr>
          <w:rStyle w:val="StyleUnderline"/>
          <w:rFonts w:asciiTheme="minorHAnsi" w:hAnsiTheme="minorHAnsi" w:cstheme="minorHAnsi"/>
        </w:rPr>
        <w:t>ensure equity and distributive justice</w:t>
      </w:r>
      <w:r w:rsidRPr="009E2E10">
        <w:rPr>
          <w:rFonts w:asciiTheme="minorHAnsi" w:hAnsiTheme="minorHAnsi" w:cstheme="minorHAnsi"/>
          <w:sz w:val="16"/>
        </w:rPr>
        <w:t xml:space="preserve"> (for example, via wealth redistribution);10 </w:t>
      </w:r>
      <w:r w:rsidRPr="00052EC5">
        <w:rPr>
          <w:rStyle w:val="StyleUnderline"/>
          <w:rFonts w:asciiTheme="minorHAnsi" w:hAnsiTheme="minorHAnsi" w:cstheme="minorHAnsi"/>
        </w:rPr>
        <w:t>ensure basic rights</w:t>
      </w:r>
      <w:r w:rsidRPr="009E2E10">
        <w:rPr>
          <w:rFonts w:asciiTheme="minorHAnsi" w:hAnsiTheme="minorHAnsi" w:cstheme="minorHAnsi"/>
          <w:sz w:val="16"/>
        </w:rPr>
        <w:t xml:space="preserve">,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w:t>
      </w:r>
      <w:r w:rsidRPr="00052EC5">
        <w:rPr>
          <w:rStyle w:val="StyleUnderline"/>
          <w:rFonts w:asciiTheme="minorHAnsi" w:hAnsiTheme="minorHAnsi" w:cstheme="minorHAnsi"/>
        </w:rPr>
        <w:t>and</w:t>
      </w:r>
      <w:r w:rsidRPr="009E2E10">
        <w:rPr>
          <w:rFonts w:asciiTheme="minorHAnsi" w:hAnsiTheme="minorHAnsi" w:cstheme="minorHAnsi"/>
          <w:sz w:val="16"/>
        </w:rPr>
        <w:t xml:space="preserve"> </w:t>
      </w:r>
      <w:r w:rsidRPr="00052EC5">
        <w:rPr>
          <w:rStyle w:val="StyleUnderline"/>
          <w:rFonts w:asciiTheme="minorHAnsi" w:hAnsiTheme="minorHAnsi" w:cstheme="minorHAnsi"/>
        </w:rPr>
        <w:t>ensure that there is no alternative way of structuring society that is more efficient</w:t>
      </w:r>
      <w:r w:rsidRPr="009E2E10">
        <w:rPr>
          <w:rFonts w:asciiTheme="minorHAnsi" w:hAnsiTheme="minorHAnsi" w:cstheme="minorHAnsi"/>
          <w:sz w:val="16"/>
        </w:rPr>
        <w:t xml:space="preserve"> or better promotes the equity, justice, and fairness goals outlined above (by allowing free exchange given the regulations mentioned).12 To summarize the implication of the first two premises, </w:t>
      </w:r>
      <w:r w:rsidRPr="00052EC5">
        <w:rPr>
          <w:rStyle w:val="Emphasis"/>
          <w:rFonts w:asciiTheme="minorHAnsi" w:hAnsiTheme="minorHAnsi" w:cstheme="minorHAnsi"/>
        </w:rPr>
        <w:t>well-</w:t>
      </w:r>
      <w:r w:rsidRPr="00052EC5">
        <w:rPr>
          <w:rStyle w:val="Emphasis"/>
          <w:rFonts w:asciiTheme="minorHAnsi" w:hAnsiTheme="minorHAnsi" w:cstheme="minorHAnsi"/>
          <w:highlight w:val="cyan"/>
        </w:rPr>
        <w:t>regulated cap</w:t>
      </w:r>
      <w:r w:rsidRPr="00052EC5">
        <w:rPr>
          <w:rStyle w:val="Emphasis"/>
          <w:rFonts w:asciiTheme="minorHAnsi" w:hAnsiTheme="minorHAnsi" w:cstheme="minorHAnsi"/>
        </w:rPr>
        <w:t>italism</w:t>
      </w:r>
      <w:r w:rsidRPr="00052EC5">
        <w:rPr>
          <w:rStyle w:val="StyleUnderline"/>
          <w:rFonts w:asciiTheme="minorHAnsi" w:hAnsiTheme="minorHAnsi" w:cstheme="minorHAnsi"/>
        </w:rPr>
        <w:t xml:space="preserve"> </w:t>
      </w:r>
      <w:r w:rsidRPr="00052EC5">
        <w:rPr>
          <w:rStyle w:val="StyleUnderline"/>
          <w:rFonts w:asciiTheme="minorHAnsi" w:hAnsiTheme="minorHAnsi" w:cstheme="minorHAnsi"/>
          <w:highlight w:val="cyan"/>
        </w:rPr>
        <w:t xml:space="preserve">is </w:t>
      </w:r>
      <w:r w:rsidRPr="00052EC5">
        <w:rPr>
          <w:rStyle w:val="Emphasis"/>
          <w:rFonts w:asciiTheme="minorHAnsi" w:hAnsiTheme="minorHAnsi" w:cstheme="minorHAnsi"/>
          <w:highlight w:val="cyan"/>
        </w:rPr>
        <w:t>essential</w:t>
      </w:r>
      <w:r w:rsidRPr="009E2E10">
        <w:rPr>
          <w:rFonts w:asciiTheme="minorHAnsi" w:hAnsiTheme="minorHAnsi" w:cstheme="minorHAnsi"/>
          <w:sz w:val="16"/>
          <w:highlight w:val="cyan"/>
        </w:rPr>
        <w:t xml:space="preserve"> </w:t>
      </w:r>
      <w:r w:rsidRPr="00052EC5">
        <w:rPr>
          <w:rStyle w:val="StyleUnderline"/>
          <w:rFonts w:asciiTheme="minorHAnsi" w:hAnsiTheme="minorHAnsi" w:cstheme="minorHAnsi"/>
          <w:highlight w:val="cyan"/>
        </w:rPr>
        <w:t xml:space="preserve">to </w:t>
      </w:r>
      <w:r w:rsidRPr="00052EC5">
        <w:rPr>
          <w:rStyle w:val="StyleUnderline"/>
          <w:rFonts w:asciiTheme="minorHAnsi" w:hAnsiTheme="minorHAnsi" w:cstheme="minorHAnsi"/>
        </w:rPr>
        <w:t>best achieving our ethical goals</w:t>
      </w:r>
      <w:r w:rsidRPr="009E2E10">
        <w:rPr>
          <w:rFonts w:asciiTheme="minorHAnsi" w:hAnsiTheme="minorHAnsi" w:cstheme="minorHAnsi"/>
          <w:sz w:val="16"/>
        </w:rPr>
        <w:t xml:space="preserve">—which is true even though capitalism has certainly not always been well regulated historically. Society can still do much better </w:t>
      </w:r>
      <w:r w:rsidRPr="00052EC5">
        <w:rPr>
          <w:rStyle w:val="StyleUnderline"/>
          <w:rFonts w:asciiTheme="minorHAnsi" w:hAnsiTheme="minorHAnsi" w:cstheme="minorHAnsi"/>
        </w:rPr>
        <w:t xml:space="preserve">and </w:t>
      </w:r>
      <w:r w:rsidRPr="00052EC5">
        <w:rPr>
          <w:rStyle w:val="Emphasis"/>
          <w:rFonts w:asciiTheme="minorHAnsi" w:hAnsiTheme="minorHAnsi" w:cstheme="minorHAnsi"/>
          <w:highlight w:val="cyan"/>
        </w:rPr>
        <w:t xml:space="preserve">remove </w:t>
      </w:r>
      <w:r w:rsidRPr="00052EC5">
        <w:rPr>
          <w:rStyle w:val="Emphasis"/>
          <w:rFonts w:asciiTheme="minorHAnsi" w:hAnsiTheme="minorHAnsi" w:cstheme="minorHAnsi"/>
        </w:rPr>
        <w:t xml:space="preserve">the large </w:t>
      </w:r>
      <w:r w:rsidRPr="00052EC5">
        <w:rPr>
          <w:rStyle w:val="Emphasis"/>
          <w:rFonts w:asciiTheme="minorHAnsi" w:hAnsiTheme="minorHAnsi" w:cstheme="minorHAnsi"/>
          <w:highlight w:val="cyan"/>
        </w:rPr>
        <w:t>deficits</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in terms of health, wellbeing, and justice </w:t>
      </w:r>
      <w:r w:rsidRPr="00052EC5">
        <w:rPr>
          <w:rStyle w:val="Emphasis"/>
          <w:rFonts w:asciiTheme="minorHAnsi" w:hAnsiTheme="minorHAnsi" w:cstheme="minorHAnsi"/>
        </w:rPr>
        <w:t>that exist under</w:t>
      </w:r>
      <w:r w:rsidRPr="009E2E10">
        <w:rPr>
          <w:rFonts w:asciiTheme="minorHAnsi" w:hAnsiTheme="minorHAnsi" w:cstheme="minorHAnsi"/>
          <w:sz w:val="16"/>
        </w:rPr>
        <w:t xml:space="preserve"> the current inferior and </w:t>
      </w:r>
      <w:r w:rsidRPr="00052EC5">
        <w:rPr>
          <w:rStyle w:val="Emphasis"/>
          <w:rFonts w:asciiTheme="minorHAnsi" w:hAnsiTheme="minorHAnsi" w:cstheme="minorHAnsi"/>
        </w:rPr>
        <w:t>imperfect</w:t>
      </w:r>
      <w:r w:rsidRPr="009E2E10">
        <w:rPr>
          <w:rFonts w:asciiTheme="minorHAnsi" w:hAnsiTheme="minorHAnsi" w:cstheme="minorHAnsi"/>
          <w:sz w:val="16"/>
        </w:rPr>
        <w:t xml:space="preserve"> versions of </w:t>
      </w:r>
      <w:r w:rsidRPr="00052EC5">
        <w:rPr>
          <w:rStyle w:val="Emphasis"/>
          <w:rFonts w:asciiTheme="minorHAnsi" w:hAnsiTheme="minorHAnsi" w:cstheme="minorHAnsi"/>
        </w:rPr>
        <w:t>capitalism</w:t>
      </w:r>
      <w:r w:rsidRPr="009E2E10">
        <w:rPr>
          <w:rFonts w:asciiTheme="minorHAnsi" w:hAnsiTheme="minorHAnsi" w:cstheme="minorHAnsi"/>
          <w:sz w:val="16"/>
        </w:rPr>
        <w:t xml:space="preserve">. Premise 3. Development and the future. </w:t>
      </w:r>
      <w:r w:rsidRPr="00052EC5">
        <w:rPr>
          <w:rStyle w:val="StyleUnderline"/>
          <w:rFonts w:asciiTheme="minorHAnsi" w:hAnsiTheme="minorHAnsi" w:cstheme="minorHAnsi"/>
        </w:rPr>
        <w:t>If</w:t>
      </w:r>
      <w:r w:rsidRPr="009E2E10">
        <w:rPr>
          <w:rFonts w:asciiTheme="minorHAnsi" w:hAnsiTheme="minorHAnsi" w:cstheme="minorHAnsi"/>
          <w:sz w:val="16"/>
        </w:rPr>
        <w:t xml:space="preserve"> the global spread of </w:t>
      </w:r>
      <w:r w:rsidRPr="00052EC5">
        <w:rPr>
          <w:rStyle w:val="StyleUnderline"/>
          <w:rFonts w:asciiTheme="minorHAnsi" w:hAnsiTheme="minorHAnsi" w:cstheme="minorHAnsi"/>
        </w:rPr>
        <w:t>capitalism is allowed to continue</w:t>
      </w:r>
      <w:r w:rsidRPr="009E2E10">
        <w:rPr>
          <w:rFonts w:asciiTheme="minorHAnsi" w:hAnsiTheme="minorHAnsi" w:cstheme="minorHAnsi"/>
          <w:sz w:val="16"/>
        </w:rPr>
        <w:t xml:space="preserve">, desperate </w:t>
      </w:r>
      <w:r w:rsidRPr="00052EC5">
        <w:rPr>
          <w:rStyle w:val="Emphasis"/>
          <w:rFonts w:asciiTheme="minorHAnsi" w:hAnsiTheme="minorHAnsi" w:cstheme="minorHAnsi"/>
        </w:rPr>
        <w:t>poverty can be</w:t>
      </w:r>
      <w:r w:rsidRPr="009E2E10">
        <w:rPr>
          <w:rFonts w:asciiTheme="minorHAnsi" w:hAnsiTheme="minorHAnsi" w:cstheme="minorHAnsi"/>
          <w:sz w:val="16"/>
        </w:rPr>
        <w:t xml:space="preserve"> essentially </w:t>
      </w:r>
      <w:r w:rsidRPr="00052EC5">
        <w:rPr>
          <w:rStyle w:val="Emphasis"/>
          <w:rFonts w:asciiTheme="minorHAnsi" w:hAnsiTheme="minorHAnsi" w:cstheme="minorHAnsi"/>
        </w:rPr>
        <w:t>eliminated</w:t>
      </w:r>
      <w:r w:rsidRPr="009E2E10">
        <w:rPr>
          <w:rFonts w:asciiTheme="minorHAnsi" w:hAnsiTheme="minorHAnsi" w:cstheme="minorHAnsi"/>
          <w:sz w:val="16"/>
        </w:rPr>
        <w:t xml:space="preserve"> in our lifetimes. Furthermore, </w:t>
      </w:r>
      <w:r w:rsidRPr="00052EC5">
        <w:rPr>
          <w:rStyle w:val="StyleUnderline"/>
          <w:rFonts w:asciiTheme="minorHAnsi" w:hAnsiTheme="minorHAnsi" w:cstheme="minorHAnsi"/>
        </w:rPr>
        <w:t xml:space="preserve">this can be accomplished </w:t>
      </w:r>
      <w:r w:rsidRPr="00052EC5">
        <w:rPr>
          <w:rStyle w:val="Emphasis"/>
          <w:rFonts w:asciiTheme="minorHAnsi" w:hAnsiTheme="minorHAnsi" w:cstheme="minorHAnsi"/>
        </w:rPr>
        <w:t>faster</w:t>
      </w:r>
      <w:r w:rsidRPr="009E2E10">
        <w:rPr>
          <w:rFonts w:asciiTheme="minorHAnsi" w:hAnsiTheme="minorHAnsi" w:cstheme="minorHAnsi"/>
          <w:sz w:val="16"/>
        </w:rPr>
        <w:t xml:space="preserve"> and in a more just way </w:t>
      </w:r>
      <w:r w:rsidRPr="00052EC5">
        <w:rPr>
          <w:rStyle w:val="StyleUnderline"/>
          <w:rFonts w:asciiTheme="minorHAnsi" w:hAnsiTheme="minorHAnsi" w:cstheme="minorHAnsi"/>
        </w:rPr>
        <w:t xml:space="preserve">via </w:t>
      </w:r>
      <w:r w:rsidRPr="00052EC5">
        <w:rPr>
          <w:rStyle w:val="Emphasis"/>
          <w:rFonts w:asciiTheme="minorHAnsi" w:hAnsiTheme="minorHAnsi" w:cstheme="minorHAnsi"/>
        </w:rPr>
        <w:t>well-regulated</w:t>
      </w:r>
      <w:r w:rsidRPr="009E2E10">
        <w:rPr>
          <w:rFonts w:asciiTheme="minorHAnsi" w:hAnsiTheme="minorHAnsi" w:cstheme="minorHAnsi"/>
          <w:sz w:val="16"/>
        </w:rPr>
        <w:t xml:space="preserve"> global </w:t>
      </w:r>
      <w:r w:rsidRPr="00052EC5">
        <w:rPr>
          <w:rStyle w:val="Emphasis"/>
          <w:rFonts w:asciiTheme="minorHAnsi" w:hAnsiTheme="minorHAnsi" w:cstheme="minorHAnsi"/>
        </w:rPr>
        <w:t>capitalism</w:t>
      </w:r>
      <w:r w:rsidRPr="009E2E10">
        <w:rPr>
          <w:rFonts w:asciiTheme="minorHAnsi" w:hAnsiTheme="minorHAnsi" w:cstheme="minorHAnsi"/>
          <w:sz w:val="16"/>
        </w:rPr>
        <w:t xml:space="preserve"> </w:t>
      </w:r>
      <w:r w:rsidRPr="00052EC5">
        <w:rPr>
          <w:rStyle w:val="StyleUnderline"/>
          <w:rFonts w:asciiTheme="minorHAnsi" w:hAnsiTheme="minorHAnsi" w:cstheme="minorHAnsi"/>
        </w:rPr>
        <w:t xml:space="preserve">than by </w:t>
      </w:r>
      <w:r w:rsidRPr="00052EC5">
        <w:rPr>
          <w:rStyle w:val="Emphasis"/>
          <w:rFonts w:asciiTheme="minorHAnsi" w:hAnsiTheme="minorHAnsi" w:cstheme="minorHAnsi"/>
        </w:rPr>
        <w:t>any alternatives</w:t>
      </w:r>
      <w:r w:rsidRPr="00052EC5">
        <w:rPr>
          <w:rStyle w:val="StyleUnderline"/>
          <w:rFonts w:asciiTheme="minorHAnsi" w:hAnsiTheme="minorHAnsi" w:cstheme="minorHAnsi"/>
        </w:rPr>
        <w:t xml:space="preserve">. </w:t>
      </w:r>
      <w:r w:rsidRPr="00052EC5">
        <w:rPr>
          <w:rStyle w:val="StyleUnderline"/>
          <w:rFonts w:asciiTheme="minorHAnsi" w:hAnsiTheme="minorHAnsi" w:cstheme="minorHAnsi"/>
          <w:highlight w:val="cyan"/>
        </w:rPr>
        <w:t xml:space="preserve">If </w:t>
      </w:r>
      <w:r w:rsidRPr="00052EC5">
        <w:rPr>
          <w:rStyle w:val="StyleUnderline"/>
          <w:rFonts w:asciiTheme="minorHAnsi" w:hAnsiTheme="minorHAnsi" w:cstheme="minorHAnsi"/>
        </w:rPr>
        <w:t>we</w:t>
      </w:r>
      <w:r w:rsidRPr="009E2E10">
        <w:rPr>
          <w:rFonts w:asciiTheme="minorHAnsi" w:hAnsiTheme="minorHAnsi" w:cstheme="minorHAnsi"/>
          <w:sz w:val="16"/>
        </w:rPr>
        <w:t xml:space="preserve"> instead </w:t>
      </w:r>
      <w:r w:rsidRPr="00052EC5">
        <w:rPr>
          <w:rStyle w:val="StyleUnderline"/>
          <w:rFonts w:asciiTheme="minorHAnsi" w:hAnsiTheme="minorHAnsi" w:cstheme="minorHAnsi"/>
        </w:rPr>
        <w:t xml:space="preserve">opt for </w:t>
      </w:r>
      <w:r w:rsidRPr="00052EC5">
        <w:rPr>
          <w:rStyle w:val="Emphasis"/>
          <w:rFonts w:asciiTheme="minorHAnsi" w:hAnsiTheme="minorHAnsi" w:cstheme="minorHAnsi"/>
          <w:highlight w:val="cyan"/>
        </w:rPr>
        <w:t>less cap</w:t>
      </w:r>
      <w:r w:rsidRPr="00052EC5">
        <w:rPr>
          <w:rStyle w:val="Emphasis"/>
          <w:rFonts w:asciiTheme="minorHAnsi" w:hAnsiTheme="minorHAnsi" w:cstheme="minorHAnsi"/>
        </w:rPr>
        <w:t>italism</w:t>
      </w:r>
      <w:r w:rsidRPr="009E2E10">
        <w:rPr>
          <w:rFonts w:asciiTheme="minorHAnsi" w:hAnsiTheme="minorHAnsi" w:cstheme="minorHAnsi"/>
          <w:sz w:val="16"/>
        </w:rPr>
        <w:t xml:space="preserve">, less growth, and less globalization, then desperate </w:t>
      </w:r>
      <w:r w:rsidRPr="00052EC5">
        <w:rPr>
          <w:rStyle w:val="Emphasis"/>
          <w:rFonts w:asciiTheme="minorHAnsi" w:hAnsiTheme="minorHAnsi" w:cstheme="minorHAnsi"/>
          <w:highlight w:val="cyan"/>
        </w:rPr>
        <w:t xml:space="preserve">poverty will </w:t>
      </w:r>
      <w:r w:rsidRPr="00052EC5">
        <w:rPr>
          <w:rStyle w:val="Emphasis"/>
          <w:rFonts w:asciiTheme="minorHAnsi" w:hAnsiTheme="minorHAnsi" w:cstheme="minorHAnsi"/>
        </w:rPr>
        <w:t>continue</w:t>
      </w:r>
      <w:r w:rsidRPr="009E2E10">
        <w:rPr>
          <w:rFonts w:asciiTheme="minorHAnsi" w:hAnsiTheme="minorHAnsi" w:cstheme="minorHAnsi"/>
          <w:sz w:val="16"/>
        </w:rPr>
        <w:t xml:space="preserve"> to exist for a significant portion of the world's population into the further future, </w:t>
      </w:r>
      <w:r w:rsidRPr="00052EC5">
        <w:rPr>
          <w:rStyle w:val="StyleUnderline"/>
          <w:rFonts w:asciiTheme="minorHAnsi" w:hAnsiTheme="minorHAnsi" w:cstheme="minorHAnsi"/>
        </w:rPr>
        <w:t xml:space="preserve">and the world will </w:t>
      </w:r>
      <w:r w:rsidRPr="00052EC5">
        <w:rPr>
          <w:rStyle w:val="StyleUnderline"/>
          <w:rFonts w:asciiTheme="minorHAnsi" w:hAnsiTheme="minorHAnsi" w:cstheme="minorHAnsi"/>
          <w:highlight w:val="cyan"/>
        </w:rPr>
        <w:t>be</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a </w:t>
      </w:r>
      <w:r w:rsidRPr="00052EC5">
        <w:rPr>
          <w:rStyle w:val="Emphasis"/>
          <w:rFonts w:asciiTheme="minorHAnsi" w:hAnsiTheme="minorHAnsi" w:cstheme="minorHAnsi"/>
          <w:highlight w:val="cyan"/>
        </w:rPr>
        <w:t xml:space="preserve">worse </w:t>
      </w:r>
      <w:r w:rsidRPr="00052EC5">
        <w:rPr>
          <w:rStyle w:val="Emphasis"/>
          <w:rFonts w:asciiTheme="minorHAnsi" w:hAnsiTheme="minorHAnsi" w:cstheme="minorHAnsi"/>
        </w:rPr>
        <w:t>and less equitable</w:t>
      </w:r>
      <w:r w:rsidRPr="009E2E10">
        <w:rPr>
          <w:rFonts w:asciiTheme="minorHAnsi" w:hAnsiTheme="minorHAnsi" w:cstheme="minorHAnsi"/>
          <w:sz w:val="16"/>
        </w:rPr>
        <w:t xml:space="preserve"> place than it would have been with more capitalism. For example, </w:t>
      </w:r>
      <w:r w:rsidRPr="00052EC5">
        <w:rPr>
          <w:rStyle w:val="StyleUnderline"/>
          <w:rFonts w:asciiTheme="minorHAnsi" w:hAnsiTheme="minorHAnsi" w:cstheme="minorHAnsi"/>
        </w:rPr>
        <w:t xml:space="preserve">in a world with less capitalism, </w:t>
      </w:r>
      <w:r w:rsidRPr="00052EC5">
        <w:rPr>
          <w:rStyle w:val="StyleUnderline"/>
          <w:rFonts w:asciiTheme="minorHAnsi" w:hAnsiTheme="minorHAnsi" w:cstheme="minorHAnsi"/>
          <w:highlight w:val="cyan"/>
        </w:rPr>
        <w:t>there would be</w:t>
      </w:r>
      <w:r w:rsidRPr="00052EC5">
        <w:rPr>
          <w:rStyle w:val="StyleUnderline"/>
          <w:rFonts w:asciiTheme="minorHAnsi" w:hAnsiTheme="minorHAnsi" w:cstheme="minorHAnsi"/>
        </w:rPr>
        <w:t xml:space="preserve"> more </w:t>
      </w:r>
      <w:r w:rsidRPr="00052EC5">
        <w:rPr>
          <w:rStyle w:val="Emphasis"/>
          <w:rFonts w:asciiTheme="minorHAnsi" w:hAnsiTheme="minorHAnsi" w:cstheme="minorHAnsi"/>
          <w:highlight w:val="cyan"/>
        </w:rPr>
        <w:t>overpop</w:t>
      </w:r>
      <w:r w:rsidRPr="00052EC5">
        <w:rPr>
          <w:rStyle w:val="Emphasis"/>
          <w:rFonts w:asciiTheme="minorHAnsi" w:hAnsiTheme="minorHAnsi" w:cstheme="minorHAnsi"/>
        </w:rPr>
        <w:t xml:space="preserve">ulation, </w:t>
      </w:r>
      <w:r w:rsidRPr="00052EC5">
        <w:rPr>
          <w:rStyle w:val="Emphasis"/>
          <w:rFonts w:asciiTheme="minorHAnsi" w:hAnsiTheme="minorHAnsi" w:cstheme="minorHAnsi"/>
          <w:highlight w:val="cyan"/>
        </w:rPr>
        <w:t>food insecurity</w:t>
      </w:r>
      <w:r w:rsidRPr="009E2E10">
        <w:rPr>
          <w:rFonts w:asciiTheme="minorHAnsi" w:hAnsiTheme="minorHAnsi" w:cstheme="minorHAnsi"/>
          <w:sz w:val="16"/>
        </w:rPr>
        <w:t xml:space="preserve">, air </w:t>
      </w:r>
      <w:r w:rsidRPr="00052EC5">
        <w:rPr>
          <w:rStyle w:val="Emphasis"/>
          <w:rFonts w:asciiTheme="minorHAnsi" w:hAnsiTheme="minorHAnsi" w:cstheme="minorHAnsi"/>
          <w:highlight w:val="cyan"/>
        </w:rPr>
        <w:t>pollution</w:t>
      </w:r>
      <w:r w:rsidRPr="009E2E10">
        <w:rPr>
          <w:rFonts w:asciiTheme="minorHAnsi" w:hAnsiTheme="minorHAnsi" w:cstheme="minorHAnsi"/>
          <w:sz w:val="16"/>
        </w:rPr>
        <w:t xml:space="preserve">, ill health, injustice, </w:t>
      </w:r>
      <w:r w:rsidRPr="00052EC5">
        <w:rPr>
          <w:rStyle w:val="StyleUnderline"/>
          <w:rFonts w:asciiTheme="minorHAnsi" w:hAnsiTheme="minorHAnsi" w:cstheme="minorHAnsi"/>
          <w:highlight w:val="cyan"/>
        </w:rPr>
        <w:t xml:space="preserve">and </w:t>
      </w:r>
      <w:r w:rsidRPr="00052EC5">
        <w:rPr>
          <w:rStyle w:val="StyleUnderline"/>
          <w:rFonts w:asciiTheme="minorHAnsi" w:hAnsiTheme="minorHAnsi" w:cstheme="minorHAnsi"/>
        </w:rPr>
        <w:t>other problems</w:t>
      </w:r>
      <w:r w:rsidRPr="009E2E10">
        <w:rPr>
          <w:rFonts w:asciiTheme="minorHAnsi" w:hAnsiTheme="minorHAnsi" w:cstheme="minorHAnsi"/>
          <w:sz w:val="16"/>
        </w:rPr>
        <w:t xml:space="preserve">. In part, this is because of the factors identified by premise 1, which connect a turn away from capitalism with a turn away from continuing improvements in health, wellbeing, and justice, especially for the developing world. In addition, </w:t>
      </w:r>
      <w:r w:rsidRPr="00052EC5">
        <w:rPr>
          <w:rStyle w:val="StyleUnderline"/>
          <w:rFonts w:asciiTheme="minorHAnsi" w:hAnsiTheme="minorHAnsi" w:cstheme="minorHAnsi"/>
        </w:rPr>
        <w:t xml:space="preserve">fertility declines are also a consequence of increased wealth, and the size of the population is a primary determinant of </w:t>
      </w:r>
      <w:r w:rsidRPr="00052EC5">
        <w:rPr>
          <w:rStyle w:val="Emphasis"/>
          <w:rFonts w:asciiTheme="minorHAnsi" w:hAnsiTheme="minorHAnsi" w:cstheme="minorHAnsi"/>
        </w:rPr>
        <w:t xml:space="preserve">food demand and other </w:t>
      </w:r>
      <w:r w:rsidRPr="00052EC5">
        <w:rPr>
          <w:rStyle w:val="Emphasis"/>
          <w:rFonts w:asciiTheme="minorHAnsi" w:hAnsiTheme="minorHAnsi" w:cstheme="minorHAnsi"/>
          <w:highlight w:val="cyan"/>
        </w:rPr>
        <w:t>environmental stressors</w:t>
      </w:r>
      <w:r w:rsidRPr="009E2E10">
        <w:rPr>
          <w:rFonts w:asciiTheme="minorHAnsi" w:hAnsiTheme="minorHAnsi" w:cstheme="minorHAnsi"/>
          <w:sz w:val="16"/>
        </w:rPr>
        <w:t xml:space="preserve">.13 Finally, as discussed at length in the next section of the essay, </w:t>
      </w:r>
      <w:r w:rsidRPr="00052EC5">
        <w:rPr>
          <w:rStyle w:val="StyleUnderline"/>
          <w:rFonts w:asciiTheme="minorHAnsi" w:hAnsiTheme="minorHAnsi" w:cstheme="minorHAnsi"/>
        </w:rPr>
        <w:t xml:space="preserve">capitalism can be naturally combined with optimal </w:t>
      </w:r>
      <w:r w:rsidRPr="00052EC5">
        <w:rPr>
          <w:rStyle w:val="Emphasis"/>
          <w:rFonts w:asciiTheme="minorHAnsi" w:hAnsiTheme="minorHAnsi" w:cstheme="minorHAnsi"/>
        </w:rPr>
        <w:t>environmental regulations</w:t>
      </w:r>
      <w:r w:rsidRPr="009E2E10">
        <w:rPr>
          <w:rFonts w:asciiTheme="minorHAnsi" w:hAnsiTheme="minorHAnsi" w:cstheme="minorHAnsi"/>
          <w:sz w:val="16"/>
        </w:rPr>
        <w:t xml:space="preserve">.14 </w:t>
      </w:r>
      <w:r w:rsidRPr="00052EC5">
        <w:rPr>
          <w:rStyle w:val="StyleUnderline"/>
          <w:rFonts w:asciiTheme="minorHAnsi" w:hAnsiTheme="minorHAnsi" w:cstheme="minorHAnsi"/>
        </w:rPr>
        <w:t>Even bracketing</w:t>
      </w:r>
      <w:r w:rsidRPr="009E2E10">
        <w:rPr>
          <w:rFonts w:asciiTheme="minorHAnsi" w:hAnsiTheme="minorHAnsi" w:cstheme="minorHAnsi"/>
          <w:sz w:val="16"/>
        </w:rPr>
        <w:t xml:space="preserve"> anything like optimal </w:t>
      </w:r>
      <w:r w:rsidRPr="00052EC5">
        <w:rPr>
          <w:rStyle w:val="StyleUnderline"/>
          <w:rFonts w:asciiTheme="minorHAnsi" w:hAnsiTheme="minorHAnsi" w:cstheme="minorHAnsi"/>
        </w:rPr>
        <w:t>regulation</w:t>
      </w:r>
      <w:r w:rsidRPr="009E2E10">
        <w:rPr>
          <w:rFonts w:asciiTheme="minorHAnsi" w:hAnsiTheme="minorHAnsi" w:cstheme="minorHAnsi"/>
          <w:sz w:val="16"/>
        </w:rPr>
        <w:t xml:space="preserve">, it remains true that sufficiently </w:t>
      </w:r>
      <w:r w:rsidRPr="00052EC5">
        <w:rPr>
          <w:rStyle w:val="Emphasis"/>
          <w:rFonts w:asciiTheme="minorHAnsi" w:hAnsiTheme="minorHAnsi" w:cstheme="minorHAnsi"/>
        </w:rPr>
        <w:t>wealthy nations reduce environmental degradation</w:t>
      </w:r>
      <w:r w:rsidRPr="009E2E10">
        <w:rPr>
          <w:rFonts w:asciiTheme="minorHAnsi" w:hAnsiTheme="minorHAnsi" w:cstheme="minorHAnsi"/>
          <w:sz w:val="16"/>
        </w:rPr>
        <w:t xml:space="preserve"> as they become wealthier, </w:t>
      </w:r>
      <w:r w:rsidRPr="00052EC5">
        <w:rPr>
          <w:rStyle w:val="StyleUnderline"/>
          <w:rFonts w:asciiTheme="minorHAnsi" w:hAnsiTheme="minorHAnsi" w:cstheme="minorHAnsi"/>
        </w:rPr>
        <w:t xml:space="preserve">whereas developing nations that are nearing peak degradation will remain </w:t>
      </w:r>
      <w:r w:rsidRPr="00052EC5">
        <w:rPr>
          <w:rStyle w:val="Emphasis"/>
          <w:rFonts w:asciiTheme="minorHAnsi" w:hAnsiTheme="minorHAnsi" w:cstheme="minorHAnsi"/>
        </w:rPr>
        <w:t>stuck at the worst levels of degradation if we stall growth</w:t>
      </w:r>
      <w:r w:rsidRPr="00052EC5">
        <w:rPr>
          <w:rStyle w:val="StyleUnderline"/>
          <w:rFonts w:asciiTheme="minorHAnsi" w:hAnsiTheme="minorHAnsi" w:cstheme="minorHAnsi"/>
        </w:rPr>
        <w:t>, rather than allowing them to transition</w:t>
      </w:r>
      <w:r w:rsidRPr="009E2E10">
        <w:rPr>
          <w:rFonts w:asciiTheme="minorHAnsi" w:hAnsiTheme="minorHAnsi" w:cstheme="minorHAnsi"/>
          <w:sz w:val="16"/>
        </w:rPr>
        <w:t xml:space="preserve"> to less and less degradation in the future </w:t>
      </w:r>
      <w:r w:rsidRPr="00052EC5">
        <w:rPr>
          <w:rStyle w:val="StyleUnderline"/>
          <w:rFonts w:asciiTheme="minorHAnsi" w:hAnsiTheme="minorHAnsi" w:cstheme="minorHAnsi"/>
        </w:rPr>
        <w:t>via capitalism</w:t>
      </w:r>
      <w:r w:rsidRPr="009E2E10">
        <w:rPr>
          <w:rFonts w:asciiTheme="minorHAnsi" w:hAnsiTheme="minorHAnsi" w:cstheme="minorHAnsi"/>
          <w:sz w:val="16"/>
        </w:rPr>
        <w:t xml:space="preserve"> and economic growth.15 In contrast, </w:t>
      </w:r>
      <w:r w:rsidRPr="00052EC5">
        <w:rPr>
          <w:rStyle w:val="StyleUnderline"/>
          <w:rFonts w:asciiTheme="minorHAnsi" w:hAnsiTheme="minorHAnsi" w:cstheme="minorHAnsi"/>
        </w:rPr>
        <w:t xml:space="preserve">well-regulated </w:t>
      </w:r>
      <w:r w:rsidRPr="00052EC5">
        <w:rPr>
          <w:rStyle w:val="StyleUnderline"/>
          <w:rFonts w:asciiTheme="minorHAnsi" w:hAnsiTheme="minorHAnsi" w:cstheme="minorHAnsi"/>
          <w:highlight w:val="cyan"/>
        </w:rPr>
        <w:t>cap</w:t>
      </w:r>
      <w:r w:rsidRPr="00052EC5">
        <w:rPr>
          <w:rStyle w:val="StyleUnderline"/>
          <w:rFonts w:asciiTheme="minorHAnsi" w:hAnsiTheme="minorHAnsi" w:cstheme="minorHAnsi"/>
        </w:rPr>
        <w:t xml:space="preserve">italism </w:t>
      </w:r>
      <w:r w:rsidRPr="00052EC5">
        <w:rPr>
          <w:rStyle w:val="StyleUnderline"/>
          <w:rFonts w:asciiTheme="minorHAnsi" w:hAnsiTheme="minorHAnsi" w:cstheme="minorHAnsi"/>
          <w:highlight w:val="cyan"/>
        </w:rPr>
        <w:t>is a key part of</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the best way of coping with these problems, as well as a key part of </w:t>
      </w:r>
      <w:r w:rsidRPr="00052EC5">
        <w:rPr>
          <w:rStyle w:val="Emphasis"/>
          <w:rFonts w:asciiTheme="minorHAnsi" w:hAnsiTheme="minorHAnsi" w:cstheme="minorHAnsi"/>
          <w:highlight w:val="cyan"/>
        </w:rPr>
        <w:t>dealing with climate change</w:t>
      </w:r>
      <w:r w:rsidRPr="009E2E10">
        <w:rPr>
          <w:rFonts w:asciiTheme="minorHAnsi" w:hAnsiTheme="minorHAnsi" w:cstheme="minorHAnsi"/>
          <w:sz w:val="16"/>
        </w:rPr>
        <w:t xml:space="preserve">, global </w:t>
      </w:r>
      <w:r w:rsidRPr="00052EC5">
        <w:rPr>
          <w:rStyle w:val="Emphasis"/>
          <w:rFonts w:asciiTheme="minorHAnsi" w:hAnsiTheme="minorHAnsi" w:cstheme="minorHAnsi"/>
        </w:rPr>
        <w:t>food production</w:t>
      </w:r>
      <w:r w:rsidRPr="00052EC5">
        <w:rPr>
          <w:rStyle w:val="StyleUnderline"/>
          <w:rFonts w:asciiTheme="minorHAnsi" w:hAnsiTheme="minorHAnsi" w:cstheme="minorHAnsi"/>
        </w:rPr>
        <w:t>, and other</w:t>
      </w:r>
      <w:r w:rsidRPr="009E2E10">
        <w:rPr>
          <w:rFonts w:asciiTheme="minorHAnsi" w:hAnsiTheme="minorHAnsi" w:cstheme="minorHAnsi"/>
          <w:sz w:val="16"/>
        </w:rPr>
        <w:t xml:space="preserve"> specific </w:t>
      </w:r>
      <w:r w:rsidRPr="00052EC5">
        <w:rPr>
          <w:rStyle w:val="StyleUnderline"/>
          <w:rFonts w:asciiTheme="minorHAnsi" w:hAnsiTheme="minorHAnsi" w:cstheme="minorHAnsi"/>
        </w:rPr>
        <w:t>challenges</w:t>
      </w:r>
      <w:r w:rsidRPr="009E2E10">
        <w:rPr>
          <w:rFonts w:asciiTheme="minorHAnsi" w:hAnsiTheme="minorHAnsi" w:cstheme="minorHAnsi"/>
          <w:sz w:val="16"/>
        </w:rPr>
        <w:t xml:space="preserve">,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 Conclusion. </w:t>
      </w:r>
      <w:r w:rsidRPr="00052EC5">
        <w:rPr>
          <w:rStyle w:val="StyleUnderline"/>
          <w:rFonts w:asciiTheme="minorHAnsi" w:hAnsiTheme="minorHAnsi" w:cstheme="minorHAnsi"/>
        </w:rPr>
        <w:t xml:space="preserve">Therefore, we should be in favor of capitalism over </w:t>
      </w:r>
      <w:proofErr w:type="spellStart"/>
      <w:r w:rsidRPr="00052EC5">
        <w:rPr>
          <w:rStyle w:val="StyleUnderline"/>
          <w:rFonts w:asciiTheme="minorHAnsi" w:hAnsiTheme="minorHAnsi" w:cstheme="minorHAnsi"/>
        </w:rPr>
        <w:t>noncapitalism</w:t>
      </w:r>
      <w:proofErr w:type="spellEnd"/>
      <w:r w:rsidRPr="009E2E10">
        <w:rPr>
          <w:rFonts w:asciiTheme="minorHAnsi" w:hAnsiTheme="minorHAnsi" w:cstheme="minorHAnsi"/>
          <w:sz w:val="16"/>
        </w:rPr>
        <w:t xml:space="preserve">, and we should especially favor well-regulated capitalism, which is the ethically optimal economic system and is essential to any just basic structure for society. </w:t>
      </w:r>
      <w:r w:rsidRPr="00052EC5">
        <w:rPr>
          <w:rStyle w:val="StyleUnderline"/>
          <w:rFonts w:asciiTheme="minorHAnsi" w:hAnsiTheme="minorHAnsi" w:cstheme="minorHAnsi"/>
        </w:rPr>
        <w:t>This</w:t>
      </w:r>
      <w:r w:rsidRPr="009E2E10">
        <w:rPr>
          <w:rFonts w:asciiTheme="minorHAnsi" w:hAnsiTheme="minorHAnsi" w:cstheme="minorHAnsi"/>
          <w:sz w:val="16"/>
        </w:rPr>
        <w:t xml:space="preserve"> argument is impressive because, as stated earlier in the essay, it </w:t>
      </w:r>
      <w:r w:rsidRPr="00052EC5">
        <w:rPr>
          <w:rStyle w:val="StyleUnderline"/>
          <w:rFonts w:asciiTheme="minorHAnsi" w:hAnsiTheme="minorHAnsi" w:cstheme="minorHAnsi"/>
        </w:rPr>
        <w:t xml:space="preserve">is based on </w:t>
      </w:r>
      <w:r w:rsidRPr="00052EC5">
        <w:rPr>
          <w:rStyle w:val="Emphasis"/>
          <w:rFonts w:asciiTheme="minorHAnsi" w:hAnsiTheme="minorHAnsi" w:cstheme="minorHAnsi"/>
        </w:rPr>
        <w:t>evidence</w:t>
      </w:r>
      <w:r w:rsidRPr="009E2E10">
        <w:rPr>
          <w:rFonts w:asciiTheme="minorHAnsi" w:hAnsiTheme="minorHAnsi" w:cstheme="minorHAnsi"/>
          <w:sz w:val="16"/>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 One thing the argument above does not assume is that health, wellbeing, or justice are the same thing as wealth, because, in fact, they are not. Instead, </w:t>
      </w:r>
      <w:r w:rsidRPr="00052EC5">
        <w:rPr>
          <w:rStyle w:val="StyleUnderline"/>
          <w:rFonts w:asciiTheme="minorHAnsi" w:hAnsiTheme="minorHAnsi" w:cstheme="minorHAnsi"/>
        </w:rPr>
        <w:t>the argument</w:t>
      </w:r>
      <w:r w:rsidRPr="009E2E10">
        <w:rPr>
          <w:rFonts w:asciiTheme="minorHAnsi" w:hAnsiTheme="minorHAnsi" w:cstheme="minorHAnsi"/>
          <w:sz w:val="16"/>
        </w:rPr>
        <w:t xml:space="preserve"> above </w:t>
      </w:r>
      <w:r w:rsidRPr="00052EC5">
        <w:rPr>
          <w:rStyle w:val="StyleUnderline"/>
          <w:rFonts w:asciiTheme="minorHAnsi" w:hAnsiTheme="minorHAnsi" w:cstheme="minorHAnsi"/>
        </w:rPr>
        <w:t>relies on</w:t>
      </w:r>
      <w:r w:rsidRPr="009E2E10">
        <w:rPr>
          <w:rFonts w:asciiTheme="minorHAnsi" w:hAnsiTheme="minorHAnsi" w:cstheme="minorHAnsi"/>
          <w:sz w:val="16"/>
        </w:rPr>
        <w:t xml:space="preserve"> well-accepted, </w:t>
      </w:r>
      <w:r w:rsidRPr="00052EC5">
        <w:rPr>
          <w:rStyle w:val="Emphasis"/>
          <w:rFonts w:asciiTheme="minorHAnsi" w:hAnsiTheme="minorHAnsi" w:cstheme="minorHAnsi"/>
          <w:highlight w:val="cyan"/>
        </w:rPr>
        <w:t>measurable indicators</w:t>
      </w:r>
      <w:r w:rsidRPr="009E2E10">
        <w:rPr>
          <w:rFonts w:asciiTheme="minorHAnsi" w:hAnsiTheme="minorHAnsi" w:cstheme="minorHAnsi"/>
          <w:sz w:val="16"/>
          <w:highlight w:val="cyan"/>
        </w:rPr>
        <w:t xml:space="preserve"> </w:t>
      </w:r>
      <w:r w:rsidRPr="009E2E10">
        <w:rPr>
          <w:rFonts w:asciiTheme="minorHAnsi" w:hAnsiTheme="minorHAnsi" w:cstheme="minorHAnsi"/>
          <w:sz w:val="16"/>
        </w:rPr>
        <w:t xml:space="preserve">of health and wellbeing, such as increased lifespan; </w:t>
      </w:r>
      <w:r w:rsidRPr="00052EC5">
        <w:rPr>
          <w:rStyle w:val="StyleUnderline"/>
          <w:rFonts w:asciiTheme="minorHAnsi" w:hAnsiTheme="minorHAnsi" w:cstheme="minorHAnsi"/>
        </w:rPr>
        <w:t>decreased early childhood mortality; adequate nutrition; and other empirically measurable</w:t>
      </w:r>
      <w:r w:rsidRPr="009E2E10">
        <w:rPr>
          <w:rFonts w:asciiTheme="minorHAnsi" w:hAnsiTheme="minorHAnsi" w:cstheme="minorHAnsi"/>
          <w:sz w:val="16"/>
        </w:rPr>
        <w:t xml:space="preserve"> leading </w:t>
      </w:r>
      <w:r w:rsidRPr="00052EC5">
        <w:rPr>
          <w:rStyle w:val="StyleUnderline"/>
          <w:rFonts w:asciiTheme="minorHAnsi" w:hAnsiTheme="minorHAnsi" w:cstheme="minorHAnsi"/>
        </w:rPr>
        <w:t>indicators</w:t>
      </w:r>
      <w:r w:rsidRPr="009E2E10">
        <w:rPr>
          <w:rFonts w:asciiTheme="minorHAnsi" w:hAnsiTheme="minorHAnsi" w:cstheme="minorHAnsi"/>
          <w:sz w:val="16"/>
        </w:rPr>
        <w:t xml:space="preserve"> of health, wellbeing, and justice.17 Similarly, </w:t>
      </w:r>
      <w:r w:rsidRPr="00052EC5">
        <w:rPr>
          <w:rStyle w:val="StyleUnderline"/>
          <w:rFonts w:asciiTheme="minorHAnsi" w:hAnsiTheme="minorHAnsi" w:cstheme="minorHAnsi"/>
        </w:rPr>
        <w:t xml:space="preserve">the argument that </w:t>
      </w:r>
      <w:r w:rsidRPr="00052EC5">
        <w:rPr>
          <w:rStyle w:val="StyleUnderline"/>
          <w:rFonts w:asciiTheme="minorHAnsi" w:hAnsiTheme="minorHAnsi" w:cstheme="minorHAnsi"/>
          <w:highlight w:val="cyan"/>
        </w:rPr>
        <w:t>cap</w:t>
      </w:r>
      <w:r w:rsidRPr="00052EC5">
        <w:rPr>
          <w:rStyle w:val="StyleUnderline"/>
          <w:rFonts w:asciiTheme="minorHAnsi" w:hAnsiTheme="minorHAnsi" w:cstheme="minorHAnsi"/>
        </w:rPr>
        <w:t xml:space="preserve">italism </w:t>
      </w:r>
      <w:r w:rsidRPr="00052EC5">
        <w:rPr>
          <w:rStyle w:val="StyleUnderline"/>
          <w:rFonts w:asciiTheme="minorHAnsi" w:hAnsiTheme="minorHAnsi" w:cstheme="minorHAnsi"/>
          <w:highlight w:val="cyan"/>
        </w:rPr>
        <w:t xml:space="preserve">promotes </w:t>
      </w:r>
      <w:r w:rsidRPr="00052EC5">
        <w:rPr>
          <w:rStyle w:val="StyleUnderline"/>
          <w:rFonts w:asciiTheme="minorHAnsi" w:hAnsiTheme="minorHAnsi" w:cstheme="minorHAnsi"/>
        </w:rPr>
        <w:t xml:space="preserve">justice, </w:t>
      </w:r>
      <w:r w:rsidRPr="00052EC5">
        <w:rPr>
          <w:rStyle w:val="Emphasis"/>
          <w:rFonts w:asciiTheme="minorHAnsi" w:hAnsiTheme="minorHAnsi" w:cstheme="minorHAnsi"/>
          <w:highlight w:val="cyan"/>
        </w:rPr>
        <w:t>peace</w:t>
      </w:r>
      <w:r w:rsidRPr="00052EC5">
        <w:rPr>
          <w:rStyle w:val="StyleUnderline"/>
          <w:rFonts w:asciiTheme="minorHAnsi" w:hAnsiTheme="minorHAnsi" w:cstheme="minorHAnsi"/>
        </w:rPr>
        <w:t>, freedom, human rights, and tolerance relies on empirical metrics</w:t>
      </w:r>
      <w:r w:rsidRPr="009E2E10">
        <w:rPr>
          <w:rFonts w:asciiTheme="minorHAnsi" w:hAnsiTheme="minorHAnsi" w:cstheme="minorHAnsi"/>
          <w:sz w:val="16"/>
        </w:rPr>
        <w:t xml:space="preserve"> for each of these.18 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052EC5">
        <w:rPr>
          <w:rStyle w:val="StyleUnderline"/>
          <w:rFonts w:asciiTheme="minorHAnsi" w:hAnsiTheme="minorHAnsi" w:cstheme="minorHAnsi"/>
        </w:rPr>
        <w:t>capitalism is</w:t>
      </w:r>
      <w:r w:rsidRPr="009E2E10">
        <w:rPr>
          <w:rFonts w:asciiTheme="minorHAnsi" w:hAnsiTheme="minorHAnsi" w:cstheme="minorHAnsi"/>
          <w:sz w:val="16"/>
        </w:rPr>
        <w:t xml:space="preserve"> simply </w:t>
      </w:r>
      <w:r w:rsidRPr="00052EC5">
        <w:rPr>
          <w:rStyle w:val="StyleUnderline"/>
          <w:rFonts w:asciiTheme="minorHAnsi" w:hAnsiTheme="minorHAnsi" w:cstheme="minorHAnsi"/>
        </w:rPr>
        <w:t xml:space="preserve">a </w:t>
      </w:r>
      <w:r w:rsidRPr="00052EC5">
        <w:rPr>
          <w:rStyle w:val="Emphasis"/>
          <w:rFonts w:asciiTheme="minorHAnsi" w:hAnsiTheme="minorHAnsi" w:cstheme="minorHAnsi"/>
        </w:rPr>
        <w:t>necessary condition</w:t>
      </w:r>
      <w:r w:rsidRPr="00052EC5">
        <w:rPr>
          <w:rStyle w:val="StyleUnderline"/>
          <w:rFonts w:asciiTheme="minorHAnsi" w:hAnsiTheme="minorHAnsi" w:cstheme="minorHAnsi"/>
        </w:rPr>
        <w:t xml:space="preserve"> for these improvements</w:t>
      </w:r>
      <w:r w:rsidRPr="009E2E10">
        <w:rPr>
          <w:rFonts w:asciiTheme="minorHAnsi" w:hAnsiTheme="minorHAnsi" w:cstheme="minorHAnsi"/>
          <w:sz w:val="16"/>
        </w:rPr>
        <w:t xml:space="preserve"> to happen.19 In other words, the richer a society is, the more it is able to invest in all of these and other things that are the direct causes of health, wellbeing, and justice. But, </w:t>
      </w:r>
      <w:r w:rsidRPr="00052EC5">
        <w:rPr>
          <w:rStyle w:val="StyleUnderline"/>
          <w:rFonts w:asciiTheme="minorHAnsi" w:hAnsiTheme="minorHAnsi" w:cstheme="minorHAnsi"/>
        </w:rPr>
        <w:t>to maximize investment</w:t>
      </w:r>
      <w:r w:rsidRPr="009E2E10">
        <w:rPr>
          <w:rFonts w:asciiTheme="minorHAnsi" w:hAnsiTheme="minorHAnsi" w:cstheme="minorHAnsi"/>
          <w:sz w:val="16"/>
        </w:rPr>
        <w:t xml:space="preserve"> in these </w:t>
      </w:r>
      <w:proofErr w:type="gramStart"/>
      <w:r w:rsidRPr="009E2E10">
        <w:rPr>
          <w:rFonts w:asciiTheme="minorHAnsi" w:hAnsiTheme="minorHAnsi" w:cstheme="minorHAnsi"/>
          <w:sz w:val="16"/>
        </w:rPr>
        <w:t>things</w:t>
      </w:r>
      <w:proofErr w:type="gramEnd"/>
      <w:r w:rsidRPr="009E2E10">
        <w:rPr>
          <w:rFonts w:asciiTheme="minorHAnsi" w:hAnsiTheme="minorHAnsi" w:cstheme="minorHAnsi"/>
          <w:sz w:val="16"/>
        </w:rPr>
        <w:t xml:space="preserve"> </w:t>
      </w:r>
      <w:r w:rsidRPr="00052EC5">
        <w:rPr>
          <w:rStyle w:val="StyleUnderline"/>
          <w:rFonts w:asciiTheme="minorHAnsi" w:hAnsiTheme="minorHAnsi" w:cstheme="minorHAnsi"/>
        </w:rPr>
        <w:t>societies need well-regulated capitalism</w:t>
      </w:r>
      <w:r w:rsidRPr="009E2E10">
        <w:rPr>
          <w:rFonts w:asciiTheme="minorHAnsi" w:hAnsiTheme="minorHAnsi" w:cstheme="minorHAnsi"/>
          <w:sz w:val="16"/>
        </w:rPr>
        <w:t xml:space="preserve">. As part of these analyses, </w:t>
      </w:r>
      <w:r w:rsidRPr="00052EC5">
        <w:rPr>
          <w:rStyle w:val="StyleUnderline"/>
          <w:rFonts w:asciiTheme="minorHAnsi" w:hAnsiTheme="minorHAnsi" w:cstheme="minorHAnsi"/>
        </w:rPr>
        <w:t>it is often stressed that current forms of capitalism</w:t>
      </w:r>
      <w:r w:rsidRPr="009E2E10">
        <w:rPr>
          <w:rFonts w:asciiTheme="minorHAnsi" w:hAnsiTheme="minorHAnsi" w:cstheme="minorHAnsi"/>
          <w:sz w:val="16"/>
        </w:rPr>
        <w:t xml:space="preserve"> around the world </w:t>
      </w:r>
      <w:r w:rsidRPr="00052EC5">
        <w:rPr>
          <w:rStyle w:val="StyleUnderline"/>
          <w:rFonts w:asciiTheme="minorHAnsi" w:hAnsiTheme="minorHAnsi" w:cstheme="minorHAnsi"/>
        </w:rPr>
        <w:t>are</w:t>
      </w:r>
      <w:r w:rsidRPr="009E2E10">
        <w:rPr>
          <w:rFonts w:asciiTheme="minorHAnsi" w:hAnsiTheme="minorHAnsi" w:cstheme="minorHAnsi"/>
          <w:sz w:val="16"/>
        </w:rPr>
        <w:t xml:space="preserve"> highly </w:t>
      </w:r>
      <w:r w:rsidRPr="00052EC5">
        <w:rPr>
          <w:rStyle w:val="StyleUnderline"/>
          <w:rFonts w:asciiTheme="minorHAnsi" w:hAnsiTheme="minorHAnsi" w:cstheme="minorHAnsi"/>
        </w:rPr>
        <w:t>defective</w:t>
      </w:r>
      <w:r w:rsidRPr="009E2E10">
        <w:rPr>
          <w:rFonts w:asciiTheme="minorHAnsi" w:hAnsiTheme="minorHAnsi" w:cstheme="minorHAnsi"/>
          <w:sz w:val="16"/>
        </w:rPr>
        <w:t xml:space="preserve"> and must be reformed in the direction of well-regulated capitalism because they lack investments in public goods, such as basic knowledge, healthcare, nutrition, other safety nets, and good governance.20 </w:t>
      </w:r>
      <w:r w:rsidRPr="00052EC5">
        <w:rPr>
          <w:rStyle w:val="StyleUnderline"/>
          <w:rFonts w:asciiTheme="minorHAnsi" w:hAnsiTheme="minorHAnsi" w:cstheme="minorHAnsi"/>
        </w:rPr>
        <w:t>In this way, an argument for</w:t>
      </w:r>
      <w:r w:rsidRPr="009E2E10">
        <w:rPr>
          <w:rFonts w:asciiTheme="minorHAnsi" w:hAnsiTheme="minorHAnsi" w:cstheme="minorHAnsi"/>
          <w:sz w:val="16"/>
        </w:rPr>
        <w:t xml:space="preserve"> a particular kind of </w:t>
      </w:r>
      <w:r w:rsidRPr="00052EC5">
        <w:rPr>
          <w:rStyle w:val="Emphasis"/>
          <w:rFonts w:asciiTheme="minorHAnsi" w:hAnsiTheme="minorHAnsi" w:cstheme="minorHAnsi"/>
        </w:rPr>
        <w:t>progressive reformism</w:t>
      </w:r>
      <w:r w:rsidRPr="00052EC5">
        <w:rPr>
          <w:rStyle w:val="StyleUnderline"/>
          <w:rFonts w:asciiTheme="minorHAnsi" w:hAnsiTheme="minorHAnsi" w:cstheme="minorHAnsi"/>
        </w:rPr>
        <w:t xml:space="preserve"> is an essential</w:t>
      </w:r>
      <w:r w:rsidRPr="009E2E10">
        <w:rPr>
          <w:rFonts w:asciiTheme="minorHAnsi" w:hAnsiTheme="minorHAnsi" w:cstheme="minorHAnsi"/>
          <w:sz w:val="16"/>
        </w:rPr>
        <w:t xml:space="preserve"> part of the analyses </w:t>
      </w:r>
      <w:r w:rsidRPr="00052EC5">
        <w:rPr>
          <w:rStyle w:val="StyleUnderline"/>
          <w:rFonts w:asciiTheme="minorHAnsi" w:hAnsiTheme="minorHAnsi" w:cstheme="minorHAnsi"/>
        </w:rPr>
        <w:t>that lead many to endorse the more general argument for well-regulated capitalism.</w:t>
      </w:r>
      <w:r>
        <w:rPr>
          <w:rStyle w:val="StyleUnderline"/>
          <w:rFonts w:asciiTheme="minorHAnsi" w:hAnsiTheme="minorHAnsi" w:cstheme="minorHAnsi"/>
        </w:rPr>
        <w:t xml:space="preserve"> </w:t>
      </w:r>
      <w:r w:rsidRPr="009E2E10">
        <w:rPr>
          <w:rFonts w:asciiTheme="minorHAnsi" w:hAnsiTheme="minorHAnsi" w:cstheme="minorHAnsi"/>
          <w:sz w:val="16"/>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052EC5">
        <w:rPr>
          <w:rStyle w:val="StyleUnderline"/>
          <w:rFonts w:asciiTheme="minorHAnsi" w:hAnsiTheme="minorHAnsi" w:cstheme="minorHAnsi"/>
          <w:highlight w:val="cyan"/>
        </w:rPr>
        <w:t xml:space="preserve">an anti-capitalist system </w:t>
      </w:r>
      <w:r w:rsidRPr="00052EC5">
        <w:rPr>
          <w:rStyle w:val="StyleUnderline"/>
          <w:rFonts w:asciiTheme="minorHAnsi" w:hAnsiTheme="minorHAnsi" w:cstheme="minorHAnsi"/>
        </w:rPr>
        <w:t xml:space="preserve">would not produce the resources that are needed, and </w:t>
      </w:r>
      <w:r w:rsidRPr="00052EC5">
        <w:rPr>
          <w:rStyle w:val="StyleUnderline"/>
          <w:rFonts w:asciiTheme="minorHAnsi" w:hAnsiTheme="minorHAnsi" w:cstheme="minorHAnsi"/>
          <w:highlight w:val="cyan"/>
        </w:rPr>
        <w:t xml:space="preserve">would </w:t>
      </w:r>
      <w:r w:rsidRPr="00052EC5">
        <w:rPr>
          <w:rStyle w:val="StyleUnderline"/>
          <w:rFonts w:asciiTheme="minorHAnsi" w:hAnsiTheme="minorHAnsi" w:cstheme="minorHAnsi"/>
        </w:rPr>
        <w:t xml:space="preserve">thus </w:t>
      </w:r>
      <w:r w:rsidRPr="00052EC5">
        <w:rPr>
          <w:rStyle w:val="StyleUnderline"/>
          <w:rFonts w:asciiTheme="minorHAnsi" w:hAnsiTheme="minorHAnsi" w:cstheme="minorHAnsi"/>
          <w:highlight w:val="cyan"/>
        </w:rPr>
        <w:t xml:space="preserve">be a </w:t>
      </w:r>
      <w:r w:rsidRPr="00052EC5">
        <w:rPr>
          <w:rStyle w:val="Emphasis"/>
          <w:rFonts w:asciiTheme="minorHAnsi" w:hAnsiTheme="minorHAnsi" w:cstheme="minorHAnsi"/>
          <w:highlight w:val="cyan"/>
        </w:rPr>
        <w:t>disaster</w:t>
      </w:r>
      <w:r w:rsidRPr="00052EC5">
        <w:rPr>
          <w:rStyle w:val="StyleUnderline"/>
          <w:rFonts w:asciiTheme="minorHAnsi" w:hAnsiTheme="minorHAnsi" w:cstheme="minorHAnsi"/>
        </w:rPr>
        <w:t xml:space="preserve">, especially for the </w:t>
      </w:r>
      <w:r w:rsidRPr="00052EC5">
        <w:rPr>
          <w:rStyle w:val="Emphasis"/>
          <w:rFonts w:asciiTheme="minorHAnsi" w:hAnsiTheme="minorHAnsi" w:cstheme="minorHAnsi"/>
        </w:rPr>
        <w:t>poorest billion</w:t>
      </w:r>
      <w:r w:rsidRPr="009E2E10">
        <w:rPr>
          <w:rFonts w:asciiTheme="minorHAnsi" w:hAnsiTheme="minorHAnsi" w:cstheme="minorHAnsi"/>
          <w:sz w:val="16"/>
        </w:rPr>
        <w:t xml:space="preserve"> people who are most desperately in need of the resources that capitalism can create and direct, to escape from extreme poverty.21 </w:t>
      </w:r>
    </w:p>
    <w:p w14:paraId="4082A20A" w14:textId="6CA96167" w:rsidR="009B5336" w:rsidRPr="00C70580" w:rsidRDefault="009B5336" w:rsidP="009B5336">
      <w:pPr>
        <w:pStyle w:val="Heading4"/>
      </w:pPr>
      <w:r>
        <w:t xml:space="preserve">2] </w:t>
      </w:r>
      <w:r>
        <w:t xml:space="preserve">Capitalism is </w:t>
      </w:r>
      <w:r w:rsidRPr="004D071A">
        <w:rPr>
          <w:u w:val="single"/>
        </w:rPr>
        <w:t>sustainable</w:t>
      </w:r>
      <w:r>
        <w:t xml:space="preserve"> – their environment scenarios are </w:t>
      </w:r>
      <w:r w:rsidRPr="004D071A">
        <w:rPr>
          <w:u w:val="single"/>
        </w:rPr>
        <w:t>empirically denied</w:t>
      </w:r>
    </w:p>
    <w:p w14:paraId="075A5343" w14:textId="3D5D2627" w:rsidR="009B5336" w:rsidRPr="004D071A" w:rsidRDefault="009B5336" w:rsidP="009B5336">
      <w:pPr>
        <w:rPr>
          <w:sz w:val="16"/>
          <w:szCs w:val="16"/>
        </w:rPr>
      </w:pPr>
      <w:r>
        <w:rPr>
          <w:rStyle w:val="Style13ptBold"/>
        </w:rPr>
        <w:t xml:space="preserve">Pinker </w:t>
      </w:r>
      <w:r>
        <w:rPr>
          <w:rStyle w:val="Style13ptBold"/>
        </w:rPr>
        <w:t>’</w:t>
      </w:r>
      <w:r>
        <w:rPr>
          <w:rStyle w:val="Style13ptBold"/>
        </w:rPr>
        <w:t>18</w:t>
      </w:r>
      <w:r>
        <w:rPr>
          <w:rStyle w:val="Style13ptBold"/>
        </w:rPr>
        <w:t xml:space="preserve"> </w:t>
      </w:r>
      <w:r w:rsidRPr="004D071A">
        <w:rPr>
          <w:sz w:val="16"/>
          <w:szCs w:val="16"/>
        </w:rPr>
        <w:t>[Steven, Johnstone Family Professor in the Department of Psychology at Harvard University. February 2018. “</w:t>
      </w:r>
      <w:proofErr w:type="spellStart"/>
      <w:r w:rsidRPr="004D071A">
        <w:rPr>
          <w:sz w:val="16"/>
          <w:szCs w:val="16"/>
        </w:rPr>
        <w:t>Enlightment</w:t>
      </w:r>
      <w:proofErr w:type="spellEnd"/>
      <w:r w:rsidRPr="004D071A">
        <w:rPr>
          <w:sz w:val="16"/>
          <w:szCs w:val="16"/>
        </w:rPr>
        <w:t xml:space="preserve"> Now: The Case for Reason, Science, Humanism, and Progress.” Chapter 10: The Environment, Viking, Accessed through the Wake Forest Library] </w:t>
      </w:r>
      <w:proofErr w:type="spellStart"/>
      <w:r w:rsidRPr="004D071A">
        <w:rPr>
          <w:sz w:val="16"/>
          <w:szCs w:val="16"/>
        </w:rPr>
        <w:t>AMarb</w:t>
      </w:r>
      <w:proofErr w:type="spellEnd"/>
      <w:r w:rsidRPr="004D071A">
        <w:rPr>
          <w:sz w:val="16"/>
          <w:szCs w:val="16"/>
        </w:rPr>
        <w:t xml:space="preserve"> RC/JCH-PF</w:t>
      </w:r>
    </w:p>
    <w:p w14:paraId="0E6C6D8E" w14:textId="77777777" w:rsidR="005D2463" w:rsidRDefault="009B5336" w:rsidP="009B5336">
      <w:pPr>
        <w:rPr>
          <w:rStyle w:val="StyleUnderline"/>
        </w:rPr>
      </w:pPr>
      <w:r w:rsidRPr="00316EF7">
        <w:rPr>
          <w:rStyle w:val="StyleUnderline"/>
        </w:rPr>
        <w:t xml:space="preserve">Ecomodernism begins with the realization that </w:t>
      </w:r>
      <w:r w:rsidRPr="00237BF2">
        <w:rPr>
          <w:rStyle w:val="StyleUnderline"/>
          <w:highlight w:val="green"/>
        </w:rPr>
        <w:t>some</w:t>
      </w:r>
      <w:r w:rsidRPr="00316EF7">
        <w:rPr>
          <w:rStyle w:val="StyleUnderline"/>
        </w:rPr>
        <w:t xml:space="preserve"> degree of </w:t>
      </w:r>
      <w:r w:rsidRPr="00237BF2">
        <w:rPr>
          <w:rStyle w:val="Emphasis"/>
          <w:highlight w:val="green"/>
        </w:rPr>
        <w:t>pollution</w:t>
      </w:r>
      <w:r w:rsidRPr="00237BF2">
        <w:rPr>
          <w:rStyle w:val="StyleUnderline"/>
          <w:highlight w:val="green"/>
        </w:rPr>
        <w:t xml:space="preserve"> is an </w:t>
      </w:r>
      <w:r w:rsidRPr="00237BF2">
        <w:rPr>
          <w:rStyle w:val="Emphasis"/>
          <w:highlight w:val="green"/>
        </w:rPr>
        <w:t>inescapable consequence</w:t>
      </w:r>
      <w:r w:rsidRPr="00237BF2">
        <w:rPr>
          <w:rStyle w:val="StyleUnderline"/>
          <w:highlight w:val="green"/>
        </w:rPr>
        <w:t xml:space="preserve"> of</w:t>
      </w:r>
      <w:r w:rsidRPr="00456071">
        <w:rPr>
          <w:sz w:val="12"/>
        </w:rPr>
        <w:t xml:space="preserve"> the Second Law of </w:t>
      </w:r>
      <w:r w:rsidRPr="00237BF2">
        <w:rPr>
          <w:rStyle w:val="StyleUnderline"/>
          <w:highlight w:val="green"/>
        </w:rPr>
        <w:t>Thermodynamics</w:t>
      </w:r>
      <w:r w:rsidRPr="00456071">
        <w:rPr>
          <w:sz w:val="12"/>
        </w:rPr>
        <w:t xml:space="preserve">. </w:t>
      </w:r>
      <w:r w:rsidRPr="00237BF2">
        <w:rPr>
          <w:rStyle w:val="StyleUnderline"/>
          <w:highlight w:val="green"/>
        </w:rPr>
        <w:t>When people use energy</w:t>
      </w:r>
      <w:r w:rsidRPr="00FC55C0">
        <w:rPr>
          <w:rStyle w:val="StyleUnderline"/>
        </w:rPr>
        <w:t xml:space="preserve"> to create a zone of structur</w:t>
      </w:r>
      <w:r w:rsidRPr="00316EF7">
        <w:rPr>
          <w:rStyle w:val="StyleUnderline"/>
        </w:rPr>
        <w:t xml:space="preserve">e in their bodies and homes, </w:t>
      </w:r>
      <w:r w:rsidRPr="00237BF2">
        <w:rPr>
          <w:rStyle w:val="StyleUnderline"/>
          <w:highlight w:val="green"/>
        </w:rPr>
        <w:t>they</w:t>
      </w:r>
      <w:r w:rsidRPr="004D071A">
        <w:rPr>
          <w:rStyle w:val="StyleUnderline"/>
        </w:rPr>
        <w:t xml:space="preserve"> must </w:t>
      </w:r>
      <w:r w:rsidRPr="00237BF2">
        <w:rPr>
          <w:rStyle w:val="StyleUnderline"/>
          <w:highlight w:val="green"/>
        </w:rPr>
        <w:t>increase entropy</w:t>
      </w:r>
      <w:r w:rsidRPr="004D071A">
        <w:rPr>
          <w:rStyle w:val="StyleUnderline"/>
        </w:rPr>
        <w:t xml:space="preserve"> elsewhere</w:t>
      </w:r>
      <w:r w:rsidRPr="00316EF7">
        <w:rPr>
          <w:rStyle w:val="StyleUnderline"/>
        </w:rPr>
        <w:t xml:space="preserve"> in the environment </w:t>
      </w:r>
      <w:r w:rsidRPr="00237BF2">
        <w:rPr>
          <w:rStyle w:val="StyleUnderline"/>
          <w:highlight w:val="green"/>
        </w:rPr>
        <w:t>in</w:t>
      </w:r>
      <w:r w:rsidRPr="00FC55C0">
        <w:rPr>
          <w:rStyle w:val="StyleUnderline"/>
        </w:rPr>
        <w:t xml:space="preserve"> the form of </w:t>
      </w:r>
      <w:r w:rsidRPr="00237BF2">
        <w:rPr>
          <w:rStyle w:val="StyleUnderline"/>
          <w:highlight w:val="green"/>
        </w:rPr>
        <w:t>waste</w:t>
      </w:r>
      <w:r w:rsidRPr="00456071">
        <w:rPr>
          <w:sz w:val="12"/>
        </w:rPr>
        <w:t xml:space="preserve">, pollution, and other forms of disorder. The </w:t>
      </w:r>
      <w:r w:rsidRPr="00237BF2">
        <w:rPr>
          <w:rStyle w:val="StyleUnderline"/>
          <w:highlight w:val="green"/>
        </w:rPr>
        <w:t>human</w:t>
      </w:r>
      <w:r w:rsidRPr="00456071">
        <w:rPr>
          <w:sz w:val="12"/>
        </w:rPr>
        <w:t xml:space="preserve"> specie</w:t>
      </w:r>
      <w:r w:rsidRPr="00237BF2">
        <w:rPr>
          <w:rStyle w:val="StyleUnderline"/>
          <w:highlight w:val="green"/>
        </w:rPr>
        <w:t xml:space="preserve">s has </w:t>
      </w:r>
      <w:r w:rsidRPr="00237BF2">
        <w:rPr>
          <w:rStyle w:val="Emphasis"/>
          <w:highlight w:val="green"/>
        </w:rPr>
        <w:t>always been ingenious</w:t>
      </w:r>
      <w:r w:rsidRPr="00237BF2">
        <w:rPr>
          <w:rStyle w:val="StyleUnderline"/>
          <w:highlight w:val="green"/>
        </w:rPr>
        <w:t xml:space="preserve"> at doing this</w:t>
      </w:r>
      <w:r w:rsidRPr="00456071">
        <w:rPr>
          <w:sz w:val="12"/>
        </w:rPr>
        <w:t>—</w:t>
      </w:r>
      <w:proofErr w:type="gramStart"/>
      <w:r w:rsidRPr="00456071">
        <w:rPr>
          <w:sz w:val="12"/>
        </w:rPr>
        <w:t>that’s</w:t>
      </w:r>
      <w:proofErr w:type="gramEnd"/>
      <w:r w:rsidRPr="00456071">
        <w:rPr>
          <w:sz w:val="12"/>
        </w:rPr>
        <w:t xml:space="preserve"> what differentiates us from other mammals—</w:t>
      </w:r>
      <w:r w:rsidRPr="00237BF2">
        <w:rPr>
          <w:rStyle w:val="StyleUnderline"/>
          <w:highlight w:val="green"/>
        </w:rPr>
        <w:t>and</w:t>
      </w:r>
      <w:r w:rsidRPr="00316EF7">
        <w:rPr>
          <w:rStyle w:val="StyleUnderline"/>
        </w:rPr>
        <w:t xml:space="preserve"> it has </w:t>
      </w:r>
      <w:r w:rsidRPr="00237BF2">
        <w:rPr>
          <w:rStyle w:val="Emphasis"/>
          <w:highlight w:val="green"/>
        </w:rPr>
        <w:t>never lived in harmony</w:t>
      </w:r>
      <w:r w:rsidRPr="00237BF2">
        <w:rPr>
          <w:rStyle w:val="StyleUnderline"/>
          <w:highlight w:val="green"/>
        </w:rPr>
        <w:t xml:space="preserve"> with the environment</w:t>
      </w:r>
      <w:r w:rsidRPr="00456071">
        <w:rPr>
          <w:sz w:val="12"/>
        </w:rPr>
        <w:t xml:space="preserve">. When native peoples first set foot in an ecosystem, they typically hunted large animals to extinction, and often burned and cleared vast swaths of forest.4 A dirty secret of the conservation movement is that wilderness preserves are set up only after indigenous peoples have been decimated or forcibly removed from them, including the national parks in the United States and the Serengeti in East Africa.5 As the environmental historian William Cronon writes, “wilderness” is not a pristine sanctuary; it is itself a product of civilization. When humans took up farming, they became more disruptive still. According to the paleoclimatologist William </w:t>
      </w:r>
      <w:proofErr w:type="spellStart"/>
      <w:r w:rsidRPr="00456071">
        <w:rPr>
          <w:sz w:val="12"/>
        </w:rPr>
        <w:t>Ruddiman</w:t>
      </w:r>
      <w:proofErr w:type="spellEnd"/>
      <w:r w:rsidRPr="00456071">
        <w:rPr>
          <w:sz w:val="12"/>
        </w:rPr>
        <w:t xml:space="preserve">, the adoption of wet rice cultivation in Asia some five thousand years ago may have released so much methane into the atmosphere from rotting vegetation as to have changed the climate. “A good case can be made,” he suggests, that “the </w:t>
      </w:r>
      <w:r w:rsidRPr="00316EF7">
        <w:rPr>
          <w:rStyle w:val="StyleUnderline"/>
        </w:rPr>
        <w:t xml:space="preserve">people in </w:t>
      </w:r>
      <w:r w:rsidRPr="00237BF2">
        <w:rPr>
          <w:rStyle w:val="StyleUnderline"/>
          <w:highlight w:val="green"/>
        </w:rPr>
        <w:t xml:space="preserve">the </w:t>
      </w:r>
      <w:r w:rsidRPr="00237BF2">
        <w:rPr>
          <w:rStyle w:val="Emphasis"/>
          <w:highlight w:val="green"/>
        </w:rPr>
        <w:t>Iron Age</w:t>
      </w:r>
      <w:r w:rsidRPr="00237BF2">
        <w:rPr>
          <w:rStyle w:val="StyleUnderline"/>
          <w:highlight w:val="green"/>
        </w:rPr>
        <w:t xml:space="preserve"> and</w:t>
      </w:r>
      <w:r w:rsidRPr="00316EF7">
        <w:rPr>
          <w:rStyle w:val="StyleUnderline"/>
        </w:rPr>
        <w:t xml:space="preserve"> even the </w:t>
      </w:r>
      <w:r w:rsidRPr="00237BF2">
        <w:rPr>
          <w:rStyle w:val="Emphasis"/>
          <w:highlight w:val="green"/>
        </w:rPr>
        <w:t>late Stone Age</w:t>
      </w:r>
      <w:r w:rsidRPr="00237BF2">
        <w:rPr>
          <w:rStyle w:val="StyleUnderline"/>
          <w:highlight w:val="green"/>
        </w:rPr>
        <w:t xml:space="preserve"> had a </w:t>
      </w:r>
      <w:r w:rsidRPr="00237BF2">
        <w:rPr>
          <w:rStyle w:val="Emphasis"/>
          <w:highlight w:val="green"/>
        </w:rPr>
        <w:t>much greater per-capita impact</w:t>
      </w:r>
      <w:r w:rsidRPr="00237BF2">
        <w:rPr>
          <w:rStyle w:val="StyleUnderline"/>
          <w:highlight w:val="green"/>
        </w:rPr>
        <w:t xml:space="preserve"> on</w:t>
      </w:r>
      <w:r w:rsidRPr="00316EF7">
        <w:rPr>
          <w:rStyle w:val="StyleUnderline"/>
        </w:rPr>
        <w:t xml:space="preserve"> the </w:t>
      </w:r>
      <w:r w:rsidRPr="00237BF2">
        <w:rPr>
          <w:rStyle w:val="StyleUnderline"/>
          <w:highlight w:val="green"/>
        </w:rPr>
        <w:t>earth</w:t>
      </w:r>
      <w:r w:rsidRPr="00BC55F4">
        <w:rPr>
          <w:sz w:val="12"/>
          <w:szCs w:val="12"/>
        </w:rPr>
        <w:t xml:space="preserve">’s </w:t>
      </w:r>
      <w:r w:rsidRPr="00316EF7">
        <w:rPr>
          <w:rStyle w:val="StyleUnderline"/>
        </w:rPr>
        <w:t xml:space="preserve">landscape </w:t>
      </w:r>
      <w:r w:rsidRPr="00237BF2">
        <w:rPr>
          <w:rStyle w:val="StyleUnderline"/>
          <w:highlight w:val="green"/>
        </w:rPr>
        <w:t>than</w:t>
      </w:r>
      <w:r w:rsidRPr="00316EF7">
        <w:rPr>
          <w:rStyle w:val="StyleUnderline"/>
        </w:rPr>
        <w:t xml:space="preserve"> the </w:t>
      </w:r>
      <w:r w:rsidRPr="00237BF2">
        <w:rPr>
          <w:rStyle w:val="StyleUnderline"/>
          <w:highlight w:val="green"/>
        </w:rPr>
        <w:t>average modern-day person</w:t>
      </w:r>
      <w:r w:rsidRPr="00456071">
        <w:rPr>
          <w:sz w:val="12"/>
        </w:rPr>
        <w:t xml:space="preserve">.”6 And as Brand has pointed out (chapter 7), “natural farming” is a contradiction in terms. Whenever he hears the words natural food, he is tempted to rail: No product of agriculture is the slightest bit natural to an ecologist! You take a nice complex ecosystem, chop it into rectangles, clear it to the ground, and hammer it into perpetual early succession! You bust its sod, flatten it flat, and drench it with vast quantities of constant water! Then you populate it with uniform monocrops of profoundly damaged plants incapable of living on their own! Every food plant is a pathetic narrow specialist in one skill, inbred for thousands of years to a state of genetic idiocy! Those plants are so fragile, they had to domesticate humans just to take endless care of them!7 A second realization of the ecomodernist movement is that </w:t>
      </w:r>
      <w:r w:rsidRPr="00237BF2">
        <w:rPr>
          <w:rStyle w:val="Emphasis"/>
          <w:highlight w:val="green"/>
        </w:rPr>
        <w:t>industrialization has been good for humanity</w:t>
      </w:r>
      <w:r w:rsidRPr="00456071">
        <w:rPr>
          <w:sz w:val="12"/>
        </w:rPr>
        <w:t xml:space="preserve">. </w:t>
      </w:r>
      <w:r w:rsidRPr="00237BF2">
        <w:rPr>
          <w:rStyle w:val="StyleUnderline"/>
          <w:highlight w:val="green"/>
        </w:rPr>
        <w:t>It</w:t>
      </w:r>
      <w:r w:rsidRPr="00316EF7">
        <w:rPr>
          <w:rStyle w:val="StyleUnderline"/>
        </w:rPr>
        <w:t xml:space="preserve"> has </w:t>
      </w:r>
      <w:r w:rsidRPr="00237BF2">
        <w:rPr>
          <w:rStyle w:val="Emphasis"/>
          <w:highlight w:val="green"/>
        </w:rPr>
        <w:t>fed billions</w:t>
      </w:r>
      <w:r w:rsidRPr="00237BF2">
        <w:rPr>
          <w:rStyle w:val="StyleUnderline"/>
          <w:highlight w:val="green"/>
        </w:rPr>
        <w:t xml:space="preserve">, </w:t>
      </w:r>
      <w:r w:rsidRPr="00237BF2">
        <w:rPr>
          <w:rStyle w:val="Emphasis"/>
          <w:highlight w:val="green"/>
        </w:rPr>
        <w:t>doubled life spans</w:t>
      </w:r>
      <w:r w:rsidRPr="00237BF2">
        <w:rPr>
          <w:rStyle w:val="StyleUnderline"/>
          <w:highlight w:val="green"/>
        </w:rPr>
        <w:t xml:space="preserve">, </w:t>
      </w:r>
      <w:r w:rsidRPr="00237BF2">
        <w:rPr>
          <w:rStyle w:val="Emphasis"/>
          <w:highlight w:val="green"/>
        </w:rPr>
        <w:t>slashed extreme poverty</w:t>
      </w:r>
      <w:r w:rsidRPr="00456071">
        <w:rPr>
          <w:sz w:val="12"/>
        </w:rPr>
        <w:t xml:space="preserve">, </w:t>
      </w:r>
      <w:r w:rsidRPr="00237BF2">
        <w:rPr>
          <w:rStyle w:val="StyleUnderline"/>
          <w:highlight w:val="green"/>
        </w:rPr>
        <w:t>and</w:t>
      </w:r>
      <w:r w:rsidRPr="00456071">
        <w:rPr>
          <w:sz w:val="12"/>
        </w:rPr>
        <w:t>, by replacing muscle with machinery,</w:t>
      </w:r>
      <w:r w:rsidRPr="00316EF7">
        <w:rPr>
          <w:rStyle w:val="StyleUnderline"/>
        </w:rPr>
        <w:t xml:space="preserve"> </w:t>
      </w:r>
      <w:r w:rsidRPr="00237BF2">
        <w:rPr>
          <w:rStyle w:val="StyleUnderline"/>
          <w:highlight w:val="green"/>
        </w:rPr>
        <w:t>made it easier to</w:t>
      </w:r>
      <w:r w:rsidRPr="00456071">
        <w:rPr>
          <w:sz w:val="12"/>
        </w:rPr>
        <w:t xml:space="preserve"> end slavery, emancipate women, and </w:t>
      </w:r>
      <w:r w:rsidRPr="00237BF2">
        <w:rPr>
          <w:rStyle w:val="Emphasis"/>
          <w:highlight w:val="green"/>
        </w:rPr>
        <w:t>educate children</w:t>
      </w:r>
      <w:r w:rsidRPr="00456071">
        <w:rPr>
          <w:sz w:val="12"/>
        </w:rPr>
        <w:t xml:space="preserve"> (chapters 7, 15, and 17). It has allowed people to read at night, live where they want, stay warm in winter, see the world, and multiply human contact. Any costs in pollution and habitat loss </w:t>
      </w:r>
      <w:proofErr w:type="gramStart"/>
      <w:r w:rsidRPr="00456071">
        <w:rPr>
          <w:sz w:val="12"/>
        </w:rPr>
        <w:t>have to</w:t>
      </w:r>
      <w:proofErr w:type="gramEnd"/>
      <w:r w:rsidRPr="00456071">
        <w:rPr>
          <w:sz w:val="12"/>
        </w:rPr>
        <w:t xml:space="preserve"> be weighed against these gifts. As the economist Robert Frank has put it, there is an optimal amount of pollution in the environment, just as there is an optimal amount of dirt in your house. </w:t>
      </w:r>
      <w:r w:rsidRPr="00237BF2">
        <w:rPr>
          <w:rStyle w:val="Emphasis"/>
          <w:highlight w:val="green"/>
        </w:rPr>
        <w:t>Cleaner is better</w:t>
      </w:r>
      <w:r w:rsidRPr="00456071">
        <w:rPr>
          <w:sz w:val="12"/>
        </w:rPr>
        <w:t xml:space="preserve">, </w:t>
      </w:r>
      <w:r w:rsidRPr="00237BF2">
        <w:rPr>
          <w:rStyle w:val="StyleUnderline"/>
          <w:highlight w:val="green"/>
        </w:rPr>
        <w:t xml:space="preserve">but </w:t>
      </w:r>
      <w:r w:rsidRPr="00237BF2">
        <w:rPr>
          <w:rStyle w:val="Emphasis"/>
          <w:highlight w:val="green"/>
        </w:rPr>
        <w:t>not at the expense of everything else</w:t>
      </w:r>
      <w:r w:rsidRPr="004D071A">
        <w:rPr>
          <w:rStyle w:val="Emphasis"/>
        </w:rPr>
        <w:t xml:space="preserve"> in life</w:t>
      </w:r>
      <w:r w:rsidRPr="00456071">
        <w:rPr>
          <w:sz w:val="12"/>
        </w:rPr>
        <w:t xml:space="preserve">. The third premise is that the </w:t>
      </w:r>
      <w:r w:rsidRPr="00316EF7">
        <w:rPr>
          <w:rStyle w:val="StyleUnderline"/>
        </w:rPr>
        <w:t xml:space="preserve">tradeoff that pits human well-being against </w:t>
      </w:r>
      <w:r w:rsidRPr="00237BF2">
        <w:rPr>
          <w:rStyle w:val="StyleUnderline"/>
          <w:highlight w:val="green"/>
        </w:rPr>
        <w:t xml:space="preserve">environmental damage can be </w:t>
      </w:r>
      <w:r w:rsidRPr="00237BF2">
        <w:rPr>
          <w:rStyle w:val="Emphasis"/>
          <w:highlight w:val="green"/>
        </w:rPr>
        <w:t>renegotiated by tec</w:t>
      </w:r>
      <w:r w:rsidRPr="00316EF7">
        <w:rPr>
          <w:rStyle w:val="Emphasis"/>
        </w:rPr>
        <w:t>hnology</w:t>
      </w:r>
      <w:r w:rsidRPr="00316EF7">
        <w:rPr>
          <w:rStyle w:val="StyleUnderline"/>
        </w:rPr>
        <w:t>.</w:t>
      </w:r>
      <w:r w:rsidRPr="00456071">
        <w:rPr>
          <w:sz w:val="12"/>
        </w:rPr>
        <w:t xml:space="preserve"> How to enjoy more calories, lumens, BTUs, bits, and miles with less pollution and land is itself a technological problem, and one that the world is increasingly solving. Economists speak of the environmental Kuznets curve, a counterpart to the </w:t>
      </w:r>
      <w:proofErr w:type="spellStart"/>
      <w:r w:rsidRPr="00456071">
        <w:rPr>
          <w:sz w:val="12"/>
        </w:rPr>
        <w:t>Ushaped</w:t>
      </w:r>
      <w:proofErr w:type="spellEnd"/>
      <w:r w:rsidRPr="00456071">
        <w:rPr>
          <w:sz w:val="12"/>
        </w:rPr>
        <w:t xml:space="preserve"> arc for inequality as a function of economic growth. </w:t>
      </w:r>
      <w:r w:rsidRPr="00237BF2">
        <w:rPr>
          <w:rStyle w:val="StyleUnderline"/>
          <w:highlight w:val="green"/>
        </w:rPr>
        <w:t>As countries</w:t>
      </w:r>
      <w:r w:rsidRPr="004D071A">
        <w:rPr>
          <w:rStyle w:val="StyleUnderline"/>
        </w:rPr>
        <w:t xml:space="preserve"> first </w:t>
      </w:r>
      <w:r w:rsidRPr="00237BF2">
        <w:rPr>
          <w:rStyle w:val="StyleUnderline"/>
          <w:highlight w:val="green"/>
        </w:rPr>
        <w:t>develop</w:t>
      </w:r>
      <w:r w:rsidRPr="00456071">
        <w:rPr>
          <w:sz w:val="12"/>
        </w:rPr>
        <w:t xml:space="preserve">, </w:t>
      </w:r>
      <w:r w:rsidRPr="00237BF2">
        <w:rPr>
          <w:rStyle w:val="StyleUnderline"/>
          <w:highlight w:val="green"/>
        </w:rPr>
        <w:t>they prioritize growth</w:t>
      </w:r>
      <w:r w:rsidRPr="00B83264">
        <w:rPr>
          <w:rStyle w:val="StyleUnderline"/>
        </w:rPr>
        <w:t xml:space="preserve"> </w:t>
      </w:r>
    </w:p>
    <w:p w14:paraId="3297AEC1" w14:textId="77777777" w:rsidR="005D2463" w:rsidRDefault="005D2463" w:rsidP="009B5336">
      <w:pPr>
        <w:rPr>
          <w:rStyle w:val="StyleUnderline"/>
        </w:rPr>
      </w:pPr>
    </w:p>
    <w:p w14:paraId="3323D192" w14:textId="77777777" w:rsidR="005D2463" w:rsidRDefault="005D2463" w:rsidP="009B5336">
      <w:pPr>
        <w:rPr>
          <w:rStyle w:val="StyleUnderline"/>
        </w:rPr>
      </w:pPr>
    </w:p>
    <w:p w14:paraId="2F38DFB9" w14:textId="0017FBCF" w:rsidR="009B5336" w:rsidRDefault="009B5336" w:rsidP="009B5336">
      <w:pPr>
        <w:rPr>
          <w:sz w:val="12"/>
        </w:rPr>
      </w:pPr>
      <w:r w:rsidRPr="00B83264">
        <w:rPr>
          <w:rStyle w:val="StyleUnderline"/>
        </w:rPr>
        <w:t>over environmental purity</w:t>
      </w:r>
      <w:r w:rsidRPr="00456071">
        <w:rPr>
          <w:sz w:val="12"/>
        </w:rPr>
        <w:t xml:space="preserve">. </w:t>
      </w:r>
      <w:r w:rsidRPr="004D071A">
        <w:rPr>
          <w:rStyle w:val="StyleUnderline"/>
        </w:rPr>
        <w:t xml:space="preserve">But </w:t>
      </w:r>
      <w:r w:rsidRPr="00237BF2">
        <w:rPr>
          <w:rStyle w:val="StyleUnderline"/>
          <w:highlight w:val="green"/>
        </w:rPr>
        <w:t>as they get richer</w:t>
      </w:r>
      <w:r w:rsidRPr="00456071">
        <w:rPr>
          <w:sz w:val="12"/>
        </w:rPr>
        <w:t xml:space="preserve">, </w:t>
      </w:r>
      <w:r w:rsidRPr="004D071A">
        <w:rPr>
          <w:rStyle w:val="StyleUnderline"/>
        </w:rPr>
        <w:t xml:space="preserve">their </w:t>
      </w:r>
      <w:r w:rsidRPr="00237BF2">
        <w:rPr>
          <w:rStyle w:val="StyleUnderline"/>
          <w:highlight w:val="green"/>
        </w:rPr>
        <w:t>thoughts turn to the environment.</w:t>
      </w:r>
      <w:r w:rsidRPr="00456071">
        <w:rPr>
          <w:sz w:val="12"/>
        </w:rPr>
        <w:t xml:space="preserve">9 If people can afford electricity only at the cost of some smog, </w:t>
      </w:r>
      <w:proofErr w:type="gramStart"/>
      <w:r w:rsidRPr="00456071">
        <w:rPr>
          <w:sz w:val="12"/>
        </w:rPr>
        <w:t>they’ll</w:t>
      </w:r>
      <w:proofErr w:type="gramEnd"/>
      <w:r w:rsidRPr="00456071">
        <w:rPr>
          <w:sz w:val="12"/>
        </w:rPr>
        <w:t xml:space="preserve"> live with the smog, but when they can afford both electricity and clean air, they’ll spring for the clean air. This can happen all the faster as technology makes cars and factories and power plants cleaner and thus makes clean air more affordable. </w:t>
      </w:r>
      <w:r w:rsidRPr="00AE12DE">
        <w:rPr>
          <w:rStyle w:val="StyleUnderline"/>
        </w:rPr>
        <w:t xml:space="preserve">Economic </w:t>
      </w:r>
      <w:r w:rsidRPr="00237BF2">
        <w:rPr>
          <w:rStyle w:val="StyleUnderline"/>
          <w:highlight w:val="green"/>
        </w:rPr>
        <w:t>growth</w:t>
      </w:r>
      <w:r w:rsidRPr="00456071">
        <w:rPr>
          <w:sz w:val="12"/>
        </w:rPr>
        <w:t xml:space="preserve"> bends the environmental Kuznets curve by </w:t>
      </w:r>
      <w:r w:rsidRPr="00237BF2">
        <w:rPr>
          <w:rStyle w:val="StyleUnderline"/>
          <w:highlight w:val="green"/>
        </w:rPr>
        <w:t>advances not just in tech</w:t>
      </w:r>
      <w:r w:rsidRPr="00AE12DE">
        <w:rPr>
          <w:rStyle w:val="StyleUnderline"/>
        </w:rPr>
        <w:t xml:space="preserve">nology </w:t>
      </w:r>
      <w:r w:rsidRPr="00237BF2">
        <w:rPr>
          <w:rStyle w:val="StyleUnderline"/>
          <w:highlight w:val="green"/>
        </w:rPr>
        <w:t xml:space="preserve">but in </w:t>
      </w:r>
      <w:r w:rsidRPr="00237BF2">
        <w:rPr>
          <w:rStyle w:val="Emphasis"/>
          <w:highlight w:val="green"/>
        </w:rPr>
        <w:t>values</w:t>
      </w:r>
      <w:r w:rsidRPr="00456071">
        <w:rPr>
          <w:sz w:val="12"/>
        </w:rPr>
        <w:t xml:space="preserve">. Some environmental concerns are entirely practical: people complain about smog in their city, or green space getting paved over. But other concerns are more spiritual. The fate of the black rhinoceros and the well-being of our descendants in the year 2525 are significant moral </w:t>
      </w:r>
      <w:proofErr w:type="gramStart"/>
      <w:r w:rsidRPr="00456071">
        <w:rPr>
          <w:sz w:val="12"/>
        </w:rPr>
        <w:t>concerns, but</w:t>
      </w:r>
      <w:proofErr w:type="gramEnd"/>
      <w:r w:rsidRPr="00456071">
        <w:rPr>
          <w:sz w:val="12"/>
        </w:rPr>
        <w:t xml:space="preserve"> worrying about them now is something of a luxury. As societies get richer and people no longer think about putting food on the table or a roof over their heads, their values climb a hierarchy of needs, and the scope of their concern expands in space and time. Ronald Inglehart and Christian </w:t>
      </w:r>
      <w:proofErr w:type="spellStart"/>
      <w:r w:rsidRPr="00456071">
        <w:rPr>
          <w:sz w:val="12"/>
        </w:rPr>
        <w:t>Welzel</w:t>
      </w:r>
      <w:proofErr w:type="spellEnd"/>
      <w:r w:rsidRPr="00456071">
        <w:rPr>
          <w:sz w:val="12"/>
        </w:rPr>
        <w:t xml:space="preserve">, using data from the World Values Survey, have found that </w:t>
      </w:r>
      <w:r w:rsidRPr="00237BF2">
        <w:rPr>
          <w:rStyle w:val="StyleUnderline"/>
          <w:highlight w:val="green"/>
        </w:rPr>
        <w:t>people with stronger emancipative values</w:t>
      </w:r>
      <w:r w:rsidRPr="00456071">
        <w:rPr>
          <w:sz w:val="12"/>
        </w:rPr>
        <w:t xml:space="preserve">—tolerance, equality, freedom of thought and speech— </w:t>
      </w:r>
      <w:r w:rsidRPr="00FC55C0">
        <w:rPr>
          <w:rStyle w:val="StyleUnderline"/>
        </w:rPr>
        <w:t xml:space="preserve">which tend to go with affluence and education, </w:t>
      </w:r>
      <w:r w:rsidRPr="00237BF2">
        <w:rPr>
          <w:rStyle w:val="StyleUnderline"/>
          <w:highlight w:val="green"/>
        </w:rPr>
        <w:t>are</w:t>
      </w:r>
      <w:r w:rsidRPr="00FC55C0">
        <w:rPr>
          <w:rStyle w:val="StyleUnderline"/>
        </w:rPr>
        <w:t xml:space="preserve"> also </w:t>
      </w:r>
      <w:r w:rsidRPr="00237BF2">
        <w:rPr>
          <w:rStyle w:val="Emphasis"/>
          <w:highlight w:val="green"/>
        </w:rPr>
        <w:t>more likely to recycle</w:t>
      </w:r>
      <w:r w:rsidRPr="00237BF2">
        <w:rPr>
          <w:rStyle w:val="StyleUnderline"/>
          <w:highlight w:val="green"/>
        </w:rPr>
        <w:t xml:space="preserve"> and</w:t>
      </w:r>
      <w:r w:rsidRPr="00FC55C0">
        <w:rPr>
          <w:rStyle w:val="StyleUnderline"/>
        </w:rPr>
        <w:t xml:space="preserve"> to </w:t>
      </w:r>
      <w:r w:rsidRPr="00237BF2">
        <w:rPr>
          <w:rStyle w:val="Emphasis"/>
          <w:highlight w:val="green"/>
        </w:rPr>
        <w:t>pressure governments</w:t>
      </w:r>
      <w:r w:rsidRPr="00FC55C0">
        <w:rPr>
          <w:rStyle w:val="StyleUnderline"/>
        </w:rPr>
        <w:t xml:space="preserve"> and businesses </w:t>
      </w:r>
      <w:r w:rsidRPr="00237BF2">
        <w:rPr>
          <w:rStyle w:val="StyleUnderline"/>
          <w:highlight w:val="green"/>
        </w:rPr>
        <w:t>into protecting the environment</w:t>
      </w:r>
      <w:r w:rsidRPr="00456071">
        <w:rPr>
          <w:sz w:val="12"/>
        </w:rPr>
        <w:t xml:space="preserve">. </w:t>
      </w:r>
      <w:proofErr w:type="spellStart"/>
      <w:r w:rsidRPr="00456071">
        <w:rPr>
          <w:sz w:val="12"/>
        </w:rPr>
        <w:t>Ecopessimists</w:t>
      </w:r>
      <w:proofErr w:type="spellEnd"/>
      <w:r w:rsidRPr="00456071">
        <w:rPr>
          <w:sz w:val="12"/>
        </w:rPr>
        <w:t xml:space="preserve"> commonly dismiss this entire way of thinking as the “faith that technology will save us.” In </w:t>
      </w:r>
      <w:proofErr w:type="gramStart"/>
      <w:r w:rsidRPr="00456071">
        <w:rPr>
          <w:sz w:val="12"/>
        </w:rPr>
        <w:t>fact</w:t>
      </w:r>
      <w:proofErr w:type="gramEnd"/>
      <w:r w:rsidRPr="00456071">
        <w:rPr>
          <w:sz w:val="12"/>
        </w:rPr>
        <w:t xml:space="preserve"> it is a skepticism that the status quo will doom us—that knowledge will be frozen in its current state and people will robotically persist in their current behavior regardless of circumstances. </w:t>
      </w:r>
      <w:r w:rsidRPr="00FC55C0">
        <w:rPr>
          <w:rStyle w:val="StyleUnderline"/>
        </w:rPr>
        <w:t xml:space="preserve">Indeed, </w:t>
      </w:r>
      <w:r w:rsidRPr="00DA2D00">
        <w:rPr>
          <w:rStyle w:val="StyleUnderline"/>
        </w:rPr>
        <w:t xml:space="preserve">a naïve </w:t>
      </w:r>
      <w:r w:rsidRPr="00237BF2">
        <w:rPr>
          <w:rStyle w:val="StyleUnderline"/>
          <w:highlight w:val="green"/>
        </w:rPr>
        <w:t>faith in stasis</w:t>
      </w:r>
      <w:r w:rsidRPr="00FC55C0">
        <w:rPr>
          <w:rStyle w:val="StyleUnderline"/>
        </w:rPr>
        <w:t xml:space="preserve"> has </w:t>
      </w:r>
      <w:r w:rsidRPr="00DA2D00">
        <w:rPr>
          <w:rStyle w:val="StyleUnderline"/>
        </w:rPr>
        <w:t xml:space="preserve">repeatedly </w:t>
      </w:r>
      <w:r w:rsidRPr="00237BF2">
        <w:rPr>
          <w:rStyle w:val="StyleUnderline"/>
          <w:highlight w:val="green"/>
        </w:rPr>
        <w:t xml:space="preserve">led to </w:t>
      </w:r>
      <w:r w:rsidRPr="00237BF2">
        <w:rPr>
          <w:rStyle w:val="Emphasis"/>
          <w:highlight w:val="green"/>
        </w:rPr>
        <w:t>prophecies of environmental doomsdays that never happened</w:t>
      </w:r>
      <w:r w:rsidRPr="00456071">
        <w:rPr>
          <w:sz w:val="12"/>
        </w:rPr>
        <w:t>.</w:t>
      </w:r>
    </w:p>
    <w:p w14:paraId="553A1E2B" w14:textId="77777777" w:rsidR="00CD160D" w:rsidRPr="001545B2" w:rsidRDefault="00CD160D" w:rsidP="00CD160D">
      <w:pPr>
        <w:pStyle w:val="Heading4"/>
      </w:pPr>
      <w:r w:rsidRPr="00CD160D">
        <w:t xml:space="preserve">3] </w:t>
      </w:r>
      <w:r w:rsidRPr="00CD160D">
        <w:t>Pandemics</w:t>
      </w:r>
      <w:r w:rsidRPr="001545B2">
        <w:t xml:space="preserve"> </w:t>
      </w:r>
      <w:proofErr w:type="gramStart"/>
      <w:r w:rsidRPr="001545B2">
        <w:t>won’t</w:t>
      </w:r>
      <w:proofErr w:type="gramEnd"/>
      <w:r w:rsidRPr="001545B2">
        <w:t xml:space="preserve"> cause human extinction</w:t>
      </w:r>
    </w:p>
    <w:p w14:paraId="31A44C36" w14:textId="77777777" w:rsidR="00CD160D" w:rsidRPr="001545B2" w:rsidRDefault="00CD160D" w:rsidP="00CD160D">
      <w:pPr>
        <w:rPr>
          <w:rFonts w:cstheme="minorHAnsi"/>
        </w:rPr>
      </w:pPr>
      <w:r w:rsidRPr="001545B2">
        <w:rPr>
          <w:rFonts w:cstheme="minorHAnsi"/>
        </w:rPr>
        <w:t xml:space="preserve">Sebastian </w:t>
      </w:r>
      <w:r w:rsidRPr="001545B2">
        <w:rPr>
          <w:b/>
          <w:bCs/>
        </w:rPr>
        <w:t>Farquhar 17</w:t>
      </w:r>
      <w:r w:rsidRPr="001545B2">
        <w:rPr>
          <w:rFonts w:cstheme="minorHAnsi"/>
        </w:rPr>
        <w:t>. Director at Oxford's Global Priorities Project, Owen Cotton-Barratt, a Lecturer in Mathematics at St Hugh’s College, Oxford, John Halstead, Stefan Schubert, Haydn Belfield, Andrew Snyder-Beattie, 01-23-17, "Existential Risk Diplomacy and Governance", GLOBAL PRIORITIES PROJECT 2017, https://www.fhi.ox.ac.uk/wp-content/uploads/Existential-Risks-2017-01-23.pdf</w:t>
      </w:r>
    </w:p>
    <w:p w14:paraId="070C7F60" w14:textId="77777777" w:rsidR="00CD160D" w:rsidRPr="001545B2" w:rsidRDefault="00CD160D" w:rsidP="00CD160D">
      <w:pPr>
        <w:rPr>
          <w:rFonts w:cstheme="minorHAnsi"/>
          <w:sz w:val="16"/>
        </w:rPr>
      </w:pPr>
      <w:r w:rsidRPr="001545B2">
        <w:rPr>
          <w:rFonts w:cstheme="minorHAnsi"/>
          <w:sz w:val="16"/>
        </w:rPr>
        <w:t xml:space="preserve">1.1.3 Engineered pandemics </w:t>
      </w:r>
      <w:proofErr w:type="gramStart"/>
      <w:r w:rsidRPr="001545B2">
        <w:rPr>
          <w:rFonts w:cstheme="minorHAnsi"/>
          <w:sz w:val="16"/>
        </w:rPr>
        <w:t>For</w:t>
      </w:r>
      <w:proofErr w:type="gramEnd"/>
      <w:r w:rsidRPr="001545B2">
        <w:rPr>
          <w:rFonts w:cstheme="minorHAnsi"/>
          <w:sz w:val="16"/>
        </w:rPr>
        <w:t xml:space="preserve"> most of human history, natural pandemics have posed the greatest risk of mass global</w:t>
      </w:r>
      <w:r w:rsidRPr="001545B2">
        <w:rPr>
          <w:rStyle w:val="StyleUnderline"/>
          <w:rFonts w:cstheme="minorHAnsi"/>
        </w:rPr>
        <w:t xml:space="preserve"> </w:t>
      </w:r>
      <w:r w:rsidRPr="001545B2">
        <w:rPr>
          <w:rFonts w:cstheme="minorHAnsi"/>
          <w:sz w:val="16"/>
        </w:rPr>
        <w:t>fatalities</w:t>
      </w:r>
      <w:r w:rsidRPr="001545B2">
        <w:rPr>
          <w:rStyle w:val="StyleUnderline"/>
          <w:rFonts w:cstheme="minorHAnsi"/>
        </w:rPr>
        <w:t>.</w:t>
      </w:r>
      <w:r w:rsidRPr="001545B2">
        <w:rPr>
          <w:rFonts w:cstheme="minorHAnsi"/>
          <w:sz w:val="16"/>
        </w:rPr>
        <w:t xml:space="preserve">37 However, there are some reasons to believe that </w:t>
      </w:r>
      <w:r w:rsidRPr="003B4CDD">
        <w:rPr>
          <w:rStyle w:val="Emphasis"/>
          <w:rFonts w:cstheme="minorHAnsi"/>
          <w:highlight w:val="green"/>
        </w:rPr>
        <w:t>natural pandemics are very unlikely to cause human extinction</w:t>
      </w:r>
      <w:r w:rsidRPr="001545B2">
        <w:rPr>
          <w:rFonts w:cstheme="minorHAnsi"/>
          <w:sz w:val="16"/>
        </w:rPr>
        <w:t xml:space="preserve">. Analysis of the International Union for Conservation of Nature (IUCN) red list database has shown that </w:t>
      </w:r>
      <w:r w:rsidRPr="003B4CDD">
        <w:rPr>
          <w:rStyle w:val="StyleUnderline"/>
          <w:rFonts w:cstheme="minorHAnsi"/>
          <w:highlight w:val="green"/>
        </w:rPr>
        <w:t xml:space="preserve">of </w:t>
      </w:r>
      <w:r w:rsidRPr="001545B2">
        <w:rPr>
          <w:rStyle w:val="StyleUnderline"/>
          <w:rFonts w:cstheme="minorHAnsi"/>
        </w:rPr>
        <w:t xml:space="preserve">the 833 recorded </w:t>
      </w:r>
      <w:r w:rsidRPr="001545B2">
        <w:rPr>
          <w:rFonts w:cstheme="minorHAnsi"/>
          <w:sz w:val="16"/>
        </w:rPr>
        <w:t xml:space="preserve">plant and animal </w:t>
      </w:r>
      <w:r w:rsidRPr="003B4CDD">
        <w:rPr>
          <w:rStyle w:val="StyleUnderline"/>
          <w:rFonts w:cstheme="minorHAnsi"/>
          <w:highlight w:val="green"/>
        </w:rPr>
        <w:t>species extinctions</w:t>
      </w:r>
      <w:r w:rsidRPr="001545B2">
        <w:rPr>
          <w:rFonts w:cstheme="minorHAnsi"/>
          <w:sz w:val="16"/>
        </w:rPr>
        <w:t xml:space="preserve"> known to have occurred </w:t>
      </w:r>
      <w:r w:rsidRPr="001545B2">
        <w:rPr>
          <w:rStyle w:val="StyleUnderline"/>
          <w:rFonts w:cstheme="minorHAnsi"/>
        </w:rPr>
        <w:t xml:space="preserve">since 1500, </w:t>
      </w:r>
      <w:r w:rsidRPr="003B4CDD">
        <w:rPr>
          <w:rStyle w:val="StyleUnderline"/>
          <w:rFonts w:cstheme="minorHAnsi"/>
          <w:highlight w:val="green"/>
        </w:rPr>
        <w:t>less than 4%</w:t>
      </w:r>
      <w:r w:rsidRPr="001545B2">
        <w:rPr>
          <w:rStyle w:val="StyleUnderline"/>
          <w:rFonts w:cstheme="minorHAnsi"/>
        </w:rPr>
        <w:t xml:space="preserve"> (31 species) </w:t>
      </w:r>
      <w:r w:rsidRPr="003B4CDD">
        <w:rPr>
          <w:rStyle w:val="StyleUnderline"/>
          <w:rFonts w:cstheme="minorHAnsi"/>
          <w:highlight w:val="green"/>
        </w:rPr>
        <w:t>were</w:t>
      </w:r>
      <w:r w:rsidRPr="001545B2">
        <w:rPr>
          <w:rStyle w:val="StyleUnderline"/>
          <w:rFonts w:cstheme="minorHAnsi"/>
        </w:rPr>
        <w:t xml:space="preserve"> ascribed to </w:t>
      </w:r>
      <w:r w:rsidRPr="003B4CDD">
        <w:rPr>
          <w:rStyle w:val="StyleUnderline"/>
          <w:rFonts w:cstheme="minorHAnsi"/>
          <w:highlight w:val="green"/>
        </w:rPr>
        <w:t>infectious disease</w:t>
      </w:r>
      <w:r w:rsidRPr="001545B2">
        <w:rPr>
          <w:rFonts w:cstheme="minorHAnsi"/>
          <w:sz w:val="16"/>
        </w:rPr>
        <w:t xml:space="preserve">.38 </w:t>
      </w:r>
      <w:r w:rsidRPr="003B4CDD">
        <w:rPr>
          <w:rStyle w:val="StyleUnderline"/>
          <w:rFonts w:cstheme="minorHAnsi"/>
          <w:highlight w:val="green"/>
        </w:rPr>
        <w:t>None</w:t>
      </w:r>
      <w:r w:rsidRPr="001545B2">
        <w:rPr>
          <w:rStyle w:val="StyleUnderline"/>
          <w:rFonts w:cstheme="minorHAnsi"/>
        </w:rPr>
        <w:t xml:space="preserve"> of the mammals and amphibians on this list </w:t>
      </w:r>
      <w:r w:rsidRPr="003B4CDD">
        <w:rPr>
          <w:rStyle w:val="StyleUnderline"/>
          <w:rFonts w:cstheme="minorHAnsi"/>
          <w:highlight w:val="green"/>
        </w:rPr>
        <w:t>were globally dispersed, and other factors</w:t>
      </w:r>
      <w:r w:rsidRPr="001545B2">
        <w:rPr>
          <w:rStyle w:val="StyleUnderline"/>
          <w:rFonts w:cstheme="minorHAnsi"/>
        </w:rPr>
        <w:t xml:space="preserve"> aside from infectious disease also </w:t>
      </w:r>
      <w:r w:rsidRPr="003B4CDD">
        <w:rPr>
          <w:rStyle w:val="StyleUnderline"/>
          <w:rFonts w:cstheme="minorHAnsi"/>
          <w:highlight w:val="green"/>
        </w:rPr>
        <w:t>contributed</w:t>
      </w:r>
      <w:r w:rsidRPr="001545B2">
        <w:rPr>
          <w:rStyle w:val="StyleUnderline"/>
          <w:rFonts w:cstheme="minorHAnsi"/>
        </w:rPr>
        <w:t xml:space="preserve"> to their extinction. It therefore seems that </w:t>
      </w:r>
      <w:r w:rsidRPr="003B4CDD">
        <w:rPr>
          <w:rStyle w:val="StyleUnderline"/>
          <w:rFonts w:cstheme="minorHAnsi"/>
          <w:highlight w:val="green"/>
        </w:rPr>
        <w:t>our</w:t>
      </w:r>
      <w:r w:rsidRPr="001545B2">
        <w:rPr>
          <w:rStyle w:val="StyleUnderline"/>
          <w:rFonts w:cstheme="minorHAnsi"/>
        </w:rPr>
        <w:t xml:space="preserve"> own </w:t>
      </w:r>
      <w:r w:rsidRPr="003B4CDD">
        <w:rPr>
          <w:rStyle w:val="StyleUnderline"/>
          <w:rFonts w:cstheme="minorHAnsi"/>
          <w:highlight w:val="green"/>
        </w:rPr>
        <w:t>species</w:t>
      </w:r>
      <w:r w:rsidRPr="001545B2">
        <w:rPr>
          <w:rStyle w:val="StyleUnderline"/>
          <w:rFonts w:cstheme="minorHAnsi"/>
        </w:rPr>
        <w:t xml:space="preserve">, which </w:t>
      </w:r>
      <w:r w:rsidRPr="003B4CDD">
        <w:rPr>
          <w:rStyle w:val="StyleUnderline"/>
          <w:rFonts w:cstheme="minorHAnsi"/>
          <w:highlight w:val="green"/>
        </w:rPr>
        <w:t>is</w:t>
      </w:r>
      <w:r w:rsidRPr="001545B2">
        <w:rPr>
          <w:rStyle w:val="StyleUnderline"/>
          <w:rFonts w:cstheme="minorHAnsi"/>
        </w:rPr>
        <w:t xml:space="preserve"> very </w:t>
      </w:r>
      <w:r w:rsidRPr="003B4CDD">
        <w:rPr>
          <w:rStyle w:val="Emphasis"/>
          <w:rFonts w:cstheme="minorHAnsi"/>
          <w:highlight w:val="green"/>
        </w:rPr>
        <w:t>numerous</w:t>
      </w:r>
      <w:r w:rsidRPr="001545B2">
        <w:rPr>
          <w:rStyle w:val="StyleUnderline"/>
          <w:rFonts w:cstheme="minorHAnsi"/>
        </w:rPr>
        <w:t xml:space="preserve">, globally </w:t>
      </w:r>
      <w:r w:rsidRPr="003B4CDD">
        <w:rPr>
          <w:rStyle w:val="Emphasis"/>
          <w:rFonts w:cstheme="minorHAnsi"/>
          <w:highlight w:val="green"/>
        </w:rPr>
        <w:t>dispersed</w:t>
      </w:r>
      <w:r w:rsidRPr="003B4CDD">
        <w:rPr>
          <w:rStyle w:val="StyleUnderline"/>
          <w:rFonts w:cstheme="minorHAnsi"/>
          <w:highlight w:val="green"/>
        </w:rPr>
        <w:t>, and capable of</w:t>
      </w:r>
      <w:r w:rsidRPr="001545B2">
        <w:rPr>
          <w:rStyle w:val="StyleUnderline"/>
          <w:rFonts w:cstheme="minorHAnsi"/>
        </w:rPr>
        <w:t xml:space="preserve"> a </w:t>
      </w:r>
      <w:r w:rsidRPr="003B4CDD">
        <w:rPr>
          <w:rStyle w:val="Emphasis"/>
          <w:rFonts w:cstheme="minorHAnsi"/>
          <w:highlight w:val="green"/>
        </w:rPr>
        <w:t>rational response</w:t>
      </w:r>
      <w:r w:rsidRPr="001545B2">
        <w:rPr>
          <w:rStyle w:val="StyleUnderline"/>
          <w:rFonts w:cstheme="minorHAnsi"/>
        </w:rPr>
        <w:t xml:space="preserve"> to problems, </w:t>
      </w:r>
      <w:r w:rsidRPr="003B4CDD">
        <w:rPr>
          <w:rStyle w:val="Emphasis"/>
          <w:rFonts w:cstheme="minorHAnsi"/>
          <w:highlight w:val="green"/>
        </w:rPr>
        <w:t>is very unlikely to be killed off by a natural pandemic</w:t>
      </w:r>
      <w:r w:rsidRPr="001545B2">
        <w:rPr>
          <w:rFonts w:cstheme="minorHAnsi"/>
          <w:sz w:val="16"/>
        </w:rPr>
        <w:t xml:space="preserve">. One underlying explanation for this is that </w:t>
      </w:r>
      <w:r w:rsidRPr="003B4CDD">
        <w:rPr>
          <w:rStyle w:val="StyleUnderline"/>
          <w:rFonts w:cstheme="minorHAnsi"/>
          <w:highlight w:val="green"/>
        </w:rPr>
        <w:t>highly lethal pathogens</w:t>
      </w:r>
      <w:r w:rsidRPr="001545B2">
        <w:rPr>
          <w:rStyle w:val="StyleUnderline"/>
          <w:rFonts w:cstheme="minorHAnsi"/>
        </w:rPr>
        <w:t xml:space="preserve"> can </w:t>
      </w:r>
      <w:r w:rsidRPr="003B4CDD">
        <w:rPr>
          <w:rStyle w:val="StyleUnderline"/>
          <w:rFonts w:cstheme="minorHAnsi"/>
          <w:highlight w:val="green"/>
        </w:rPr>
        <w:t>kill their hosts before they</w:t>
      </w:r>
      <w:r w:rsidRPr="001545B2">
        <w:rPr>
          <w:rStyle w:val="StyleUnderline"/>
          <w:rFonts w:cstheme="minorHAnsi"/>
        </w:rPr>
        <w:t xml:space="preserve"> have a chance to </w:t>
      </w:r>
      <w:r w:rsidRPr="003B4CDD">
        <w:rPr>
          <w:rStyle w:val="StyleUnderline"/>
          <w:rFonts w:cstheme="minorHAnsi"/>
          <w:highlight w:val="green"/>
        </w:rPr>
        <w:t xml:space="preserve">spread, so </w:t>
      </w:r>
      <w:r w:rsidRPr="003B4CDD">
        <w:rPr>
          <w:rStyle w:val="Emphasis"/>
          <w:rFonts w:cstheme="minorHAnsi"/>
          <w:highlight w:val="green"/>
        </w:rPr>
        <w:t>there is a selective pressure for pathogens not to be highly lethal</w:t>
      </w:r>
      <w:r w:rsidRPr="001545B2">
        <w:rPr>
          <w:rStyle w:val="StyleUnderline"/>
          <w:rFonts w:cstheme="minorHAnsi"/>
        </w:rPr>
        <w:t>. Therefore, pathogens are likely to co-evolve with their hosts rather than kill all possible hosts</w:t>
      </w:r>
      <w:r w:rsidRPr="001545B2">
        <w:rPr>
          <w:rFonts w:cstheme="minorHAnsi"/>
          <w:sz w:val="16"/>
        </w:rPr>
        <w:t>.39</w:t>
      </w:r>
    </w:p>
    <w:p w14:paraId="751C30EA" w14:textId="057F2B7E" w:rsidR="00CD160D" w:rsidRPr="00FC55C0" w:rsidRDefault="00CD160D" w:rsidP="009B5336">
      <w:pPr>
        <w:rPr>
          <w:rStyle w:val="StyleUnderline"/>
        </w:rPr>
      </w:pPr>
    </w:p>
    <w:p w14:paraId="354CAFF9" w14:textId="519C9686" w:rsidR="009B5336" w:rsidRDefault="009B5336" w:rsidP="009B5336">
      <w:pPr>
        <w:pStyle w:val="Heading4"/>
      </w:pPr>
      <w:r>
        <w:t>[</w:t>
      </w:r>
      <w:proofErr w:type="spellStart"/>
      <w:r>
        <w:t>Damjanov</w:t>
      </w:r>
      <w:proofErr w:type="spellEnd"/>
      <w:r>
        <w:t>] –</w:t>
      </w:r>
    </w:p>
    <w:p w14:paraId="6D63F01C" w14:textId="77777777" w:rsidR="00802FDB" w:rsidRDefault="009B5336" w:rsidP="00CD160D">
      <w:pPr>
        <w:pStyle w:val="Heading4"/>
      </w:pPr>
      <w:r>
        <w:t>1] N</w:t>
      </w:r>
      <w:r w:rsidR="00CD160D">
        <w:t>o chance, information and climate satellites do not constitute this “geopolitical apparatus”</w:t>
      </w:r>
    </w:p>
    <w:p w14:paraId="76D3AC68" w14:textId="79371E24" w:rsidR="00CD160D" w:rsidRDefault="00CD160D" w:rsidP="00CD160D">
      <w:pPr>
        <w:pStyle w:val="Heading4"/>
      </w:pPr>
      <w:r>
        <w:t xml:space="preserve">2] Impact turning it, </w:t>
      </w:r>
      <w:r w:rsidR="00802FDB">
        <w:t xml:space="preserve">that was the third off </w:t>
      </w:r>
    </w:p>
    <w:p w14:paraId="0AACE8AC" w14:textId="43565A37" w:rsidR="00802FDB" w:rsidRDefault="00802FDB" w:rsidP="00802FDB"/>
    <w:p w14:paraId="62CFBAE8" w14:textId="3D572577" w:rsidR="00802FDB" w:rsidRDefault="00802FDB" w:rsidP="00802FDB">
      <w:pPr>
        <w:pStyle w:val="Heading4"/>
      </w:pPr>
      <w:r>
        <w:t>[</w:t>
      </w:r>
      <w:proofErr w:type="spellStart"/>
      <w:r>
        <w:t>Kriss</w:t>
      </w:r>
      <w:proofErr w:type="spellEnd"/>
      <w:r>
        <w:t xml:space="preserve"> </w:t>
      </w:r>
      <w:r w:rsidRPr="00802FDB">
        <w:t>15</w:t>
      </w:r>
      <w:r>
        <w:t xml:space="preserve">] – </w:t>
      </w:r>
    </w:p>
    <w:p w14:paraId="1D8A689C" w14:textId="77777777" w:rsidR="00802FDB" w:rsidRDefault="00802FDB" w:rsidP="00802FDB">
      <w:pPr>
        <w:pStyle w:val="Heading4"/>
      </w:pPr>
      <w:r>
        <w:t xml:space="preserve">Mars Colonization is </w:t>
      </w:r>
      <w:r>
        <w:rPr>
          <w:u w:val="single"/>
        </w:rPr>
        <w:t>possible</w:t>
      </w:r>
      <w:r>
        <w:t xml:space="preserve"> and </w:t>
      </w:r>
      <w:r>
        <w:rPr>
          <w:u w:val="single"/>
        </w:rPr>
        <w:t>will come</w:t>
      </w:r>
      <w:r>
        <w:t xml:space="preserve"> – experts. </w:t>
      </w:r>
    </w:p>
    <w:p w14:paraId="61DBF4B9" w14:textId="77777777" w:rsidR="00802FDB" w:rsidRPr="00E50404" w:rsidRDefault="00802FDB" w:rsidP="00802FDB">
      <w:r w:rsidRPr="00E50404">
        <w:rPr>
          <w:rStyle w:val="Style13ptBold"/>
        </w:rPr>
        <w:t>Martin 21</w:t>
      </w:r>
      <w:r>
        <w:t xml:space="preserve"> Neil Martin</w:t>
      </w:r>
      <w:r w:rsidRPr="00E50404">
        <w:t xml:space="preserve"> 3-10-2021 "Mars settlement likely by 2050 says UNSW expert – but not at levels predicted by Elon Musk"</w:t>
      </w:r>
      <w:r>
        <w:t xml:space="preserve"> </w:t>
      </w:r>
      <w:hyperlink r:id="rId19" w:history="1">
        <w:r w:rsidRPr="00014385">
          <w:rPr>
            <w:rStyle w:val="Hyperlink"/>
          </w:rPr>
          <w:t>https://newsroom.unsw.edu.au/news/science-tech/mars-settlement-likely-2050-says-unsw-expert-%E2%80%93-not-levels-predicted-elon-musk</w:t>
        </w:r>
      </w:hyperlink>
      <w:r>
        <w:t xml:space="preserve"> (Independent Journalist)//Elmer </w:t>
      </w:r>
    </w:p>
    <w:p w14:paraId="4E48450F" w14:textId="77777777" w:rsidR="00802FDB" w:rsidRPr="003051B0" w:rsidRDefault="00802FDB" w:rsidP="00802FDB">
      <w:pPr>
        <w:rPr>
          <w:sz w:val="16"/>
        </w:rPr>
      </w:pPr>
      <w:r w:rsidRPr="003051B0">
        <w:rPr>
          <w:rStyle w:val="Emphasis"/>
          <w:highlight w:val="green"/>
          <w:bdr w:val="single" w:sz="18" w:space="0" w:color="auto"/>
        </w:rPr>
        <w:t xml:space="preserve">Mars will be </w:t>
      </w:r>
      <w:proofErr w:type="spellStart"/>
      <w:r w:rsidRPr="003051B0">
        <w:rPr>
          <w:rStyle w:val="Emphasis"/>
          <w:highlight w:val="green"/>
          <w:bdr w:val="single" w:sz="18" w:space="0" w:color="auto"/>
        </w:rPr>
        <w:t>colonised</w:t>
      </w:r>
      <w:proofErr w:type="spellEnd"/>
      <w:r w:rsidRPr="003051B0">
        <w:rPr>
          <w:rStyle w:val="Emphasis"/>
          <w:highlight w:val="green"/>
          <w:bdr w:val="single" w:sz="18" w:space="0" w:color="auto"/>
        </w:rPr>
        <w:t xml:space="preserve"> by humans by the year 2050</w:t>
      </w:r>
      <w:r w:rsidRPr="003051B0">
        <w:rPr>
          <w:sz w:val="16"/>
        </w:rPr>
        <w:t xml:space="preserve">, </w:t>
      </w:r>
      <w:proofErr w:type="gramStart"/>
      <w:r w:rsidRPr="003051B0">
        <w:rPr>
          <w:rStyle w:val="Emphasis"/>
          <w:highlight w:val="green"/>
        </w:rPr>
        <w:t>as</w:t>
      </w:r>
      <w:r w:rsidRPr="003051B0">
        <w:rPr>
          <w:sz w:val="16"/>
          <w:highlight w:val="green"/>
        </w:rPr>
        <w:t xml:space="preserve"> </w:t>
      </w:r>
      <w:r w:rsidRPr="003051B0">
        <w:rPr>
          <w:sz w:val="16"/>
        </w:rPr>
        <w:t>long as</w:t>
      </w:r>
      <w:proofErr w:type="gramEnd"/>
      <w:r w:rsidRPr="003051B0">
        <w:rPr>
          <w:sz w:val="16"/>
        </w:rPr>
        <w:t xml:space="preserve"> </w:t>
      </w:r>
      <w:r w:rsidRPr="003051B0">
        <w:rPr>
          <w:rStyle w:val="Emphasis"/>
          <w:highlight w:val="green"/>
        </w:rPr>
        <w:t>autonomous mining processes</w:t>
      </w:r>
      <w:r w:rsidRPr="003051B0">
        <w:rPr>
          <w:sz w:val="16"/>
          <w:highlight w:val="green"/>
        </w:rPr>
        <w:t xml:space="preserve"> </w:t>
      </w:r>
      <w:r w:rsidRPr="003051B0">
        <w:rPr>
          <w:sz w:val="16"/>
        </w:rPr>
        <w:t xml:space="preserve">quickly </w:t>
      </w:r>
      <w:r w:rsidRPr="003051B0">
        <w:rPr>
          <w:rStyle w:val="Emphasis"/>
          <w:highlight w:val="green"/>
        </w:rPr>
        <w:t>become more commercially viable</w:t>
      </w:r>
      <w:r w:rsidRPr="003051B0">
        <w:rPr>
          <w:sz w:val="16"/>
        </w:rPr>
        <w:t xml:space="preserve">. </w:t>
      </w:r>
      <w:proofErr w:type="gramStart"/>
      <w:r w:rsidRPr="003051B0">
        <w:rPr>
          <w:sz w:val="16"/>
        </w:rPr>
        <w:t>That’s</w:t>
      </w:r>
      <w:proofErr w:type="gramEnd"/>
      <w:r w:rsidRPr="003051B0">
        <w:rPr>
          <w:sz w:val="16"/>
        </w:rPr>
        <w:t xml:space="preserve"> the </w:t>
      </w:r>
      <w:r w:rsidRPr="003051B0">
        <w:rPr>
          <w:rStyle w:val="Emphasis"/>
          <w:highlight w:val="green"/>
        </w:rPr>
        <w:t xml:space="preserve">view of Professor Serkan </w:t>
      </w:r>
      <w:proofErr w:type="spellStart"/>
      <w:r w:rsidRPr="003051B0">
        <w:rPr>
          <w:rStyle w:val="Emphasis"/>
          <w:highlight w:val="green"/>
        </w:rPr>
        <w:t>Saydam</w:t>
      </w:r>
      <w:proofErr w:type="spellEnd"/>
      <w:r w:rsidRPr="003051B0">
        <w:rPr>
          <w:sz w:val="16"/>
          <w:highlight w:val="green"/>
        </w:rPr>
        <w:t xml:space="preserve"> </w:t>
      </w:r>
      <w:r w:rsidRPr="003051B0">
        <w:rPr>
          <w:u w:val="single"/>
        </w:rPr>
        <w:t>from UNSW Sydney in the wake of the amazing landing on Mars by NASA’s Perseverance rover</w:t>
      </w:r>
      <w:r w:rsidRPr="003051B0">
        <w:rPr>
          <w:sz w:val="16"/>
        </w:rPr>
        <w:t xml:space="preserve">. Perseverance is expected to provide answers about whether forms of life ever existed on the red planet, but it is also designed to help address the challenges of future human expeditions there. </w:t>
      </w:r>
      <w:r w:rsidRPr="003051B0">
        <w:rPr>
          <w:rStyle w:val="StyleUnderline"/>
        </w:rPr>
        <w:t xml:space="preserve">Professor </w:t>
      </w:r>
      <w:proofErr w:type="spellStart"/>
      <w:r w:rsidRPr="003051B0">
        <w:rPr>
          <w:rStyle w:val="StyleUnderline"/>
        </w:rPr>
        <w:t>Saydam</w:t>
      </w:r>
      <w:proofErr w:type="spellEnd"/>
      <w:r w:rsidRPr="003051B0">
        <w:rPr>
          <w:rStyle w:val="StyleUnderline"/>
        </w:rPr>
        <w:t xml:space="preserve">, from the School of Mineral Energy Resources Engineering, says the main focus in terms of creating a colony on Mars is finding water – and being able to extract it and process it using robots before </w:t>
      </w:r>
      <w:proofErr w:type="gramStart"/>
      <w:r w:rsidRPr="003051B0">
        <w:rPr>
          <w:rStyle w:val="StyleUnderline"/>
        </w:rPr>
        <w:t>humans</w:t>
      </w:r>
      <w:proofErr w:type="gramEnd"/>
      <w:r w:rsidRPr="003051B0">
        <w:rPr>
          <w:rStyle w:val="StyleUnderline"/>
        </w:rPr>
        <w:t xml:space="preserve"> land. “</w:t>
      </w:r>
      <w:r w:rsidRPr="003051B0">
        <w:rPr>
          <w:rStyle w:val="Emphasis"/>
          <w:highlight w:val="green"/>
        </w:rPr>
        <w:t>Everything is</w:t>
      </w:r>
      <w:r w:rsidRPr="003051B0">
        <w:rPr>
          <w:rStyle w:val="StyleUnderline"/>
        </w:rPr>
        <w:t xml:space="preserve"> all </w:t>
      </w:r>
      <w:r w:rsidRPr="003051B0">
        <w:rPr>
          <w:rStyle w:val="Emphasis"/>
          <w:highlight w:val="green"/>
        </w:rPr>
        <w:t xml:space="preserve">about </w:t>
      </w:r>
      <w:proofErr w:type="gramStart"/>
      <w:r w:rsidRPr="003051B0">
        <w:rPr>
          <w:rStyle w:val="Emphasis"/>
          <w:highlight w:val="green"/>
        </w:rPr>
        <w:t>water,“</w:t>
      </w:r>
      <w:proofErr w:type="gramEnd"/>
      <w:r w:rsidRPr="003051B0">
        <w:rPr>
          <w:rStyle w:val="StyleUnderline"/>
          <w:highlight w:val="green"/>
        </w:rPr>
        <w:t xml:space="preserve"> </w:t>
      </w:r>
      <w:r w:rsidRPr="003051B0">
        <w:rPr>
          <w:rStyle w:val="StyleUnderline"/>
        </w:rPr>
        <w:t xml:space="preserve">Prof. </w:t>
      </w:r>
      <w:proofErr w:type="spellStart"/>
      <w:r w:rsidRPr="003051B0">
        <w:rPr>
          <w:rStyle w:val="StyleUnderline"/>
        </w:rPr>
        <w:t>Saydam</w:t>
      </w:r>
      <w:proofErr w:type="spellEnd"/>
      <w:r w:rsidRPr="003051B0">
        <w:rPr>
          <w:rStyle w:val="StyleUnderline"/>
        </w:rPr>
        <w:t xml:space="preserve"> says. “You use water as a life support, plus also being able to separate out the hydrogen to use as an energy source</w:t>
      </w:r>
      <w:r w:rsidRPr="003051B0">
        <w:rPr>
          <w:sz w:val="16"/>
        </w:rPr>
        <w:t>. “The process for having humans on Mars will be to set up operations, go there and produce water with robots first, and then be able to extract the hydrogen to make the energy ready before people arrive. “</w:t>
      </w:r>
      <w:r w:rsidRPr="003051B0">
        <w:rPr>
          <w:rStyle w:val="Emphasis"/>
          <w:highlight w:val="green"/>
        </w:rPr>
        <w:t>Innovation in robotics and autonomous systems</w:t>
      </w:r>
      <w:r w:rsidRPr="003051B0">
        <w:rPr>
          <w:sz w:val="16"/>
          <w:highlight w:val="green"/>
        </w:rPr>
        <w:t xml:space="preserve"> </w:t>
      </w:r>
      <w:r w:rsidRPr="003051B0">
        <w:rPr>
          <w:sz w:val="16"/>
        </w:rPr>
        <w:t xml:space="preserve">are clearly </w:t>
      </w:r>
      <w:r w:rsidRPr="003051B0">
        <w:rPr>
          <w:rStyle w:val="Emphasis"/>
          <w:highlight w:val="green"/>
        </w:rPr>
        <w:t>important</w:t>
      </w:r>
      <w:r w:rsidRPr="003051B0">
        <w:rPr>
          <w:sz w:val="16"/>
          <w:highlight w:val="green"/>
        </w:rPr>
        <w:t xml:space="preserve"> </w:t>
      </w:r>
      <w:r w:rsidRPr="003051B0">
        <w:rPr>
          <w:rStyle w:val="Emphasis"/>
          <w:highlight w:val="green"/>
        </w:rPr>
        <w:t>so</w:t>
      </w:r>
      <w:r w:rsidRPr="003051B0">
        <w:rPr>
          <w:sz w:val="16"/>
          <w:highlight w:val="green"/>
        </w:rPr>
        <w:t xml:space="preserve"> </w:t>
      </w:r>
      <w:r w:rsidRPr="003051B0">
        <w:rPr>
          <w:sz w:val="16"/>
        </w:rPr>
        <w:t xml:space="preserve">that </w:t>
      </w:r>
      <w:r w:rsidRPr="003051B0">
        <w:rPr>
          <w:rStyle w:val="Emphasis"/>
          <w:highlight w:val="green"/>
        </w:rPr>
        <w:t xml:space="preserve">we have the water </w:t>
      </w:r>
      <w:proofErr w:type="gramStart"/>
      <w:r w:rsidRPr="003051B0">
        <w:rPr>
          <w:rStyle w:val="Emphasis"/>
          <w:highlight w:val="green"/>
        </w:rPr>
        <w:t>ready</w:t>
      </w:r>
      <w:proofErr w:type="gramEnd"/>
      <w:r w:rsidRPr="003051B0">
        <w:rPr>
          <w:rStyle w:val="Emphasis"/>
          <w:highlight w:val="green"/>
        </w:rPr>
        <w:t xml:space="preserve"> and</w:t>
      </w:r>
      <w:r w:rsidRPr="003051B0">
        <w:rPr>
          <w:sz w:val="16"/>
          <w:highlight w:val="green"/>
        </w:rPr>
        <w:t xml:space="preserve"> </w:t>
      </w:r>
      <w:r w:rsidRPr="003051B0">
        <w:rPr>
          <w:sz w:val="16"/>
        </w:rPr>
        <w:t xml:space="preserve">the </w:t>
      </w:r>
      <w:r w:rsidRPr="003051B0">
        <w:rPr>
          <w:rStyle w:val="Emphasis"/>
          <w:highlight w:val="green"/>
        </w:rPr>
        <w:t>hydrogen separated</w:t>
      </w:r>
      <w:r w:rsidRPr="003051B0">
        <w:rPr>
          <w:sz w:val="16"/>
          <w:highlight w:val="green"/>
        </w:rPr>
        <w:t xml:space="preserve"> </w:t>
      </w:r>
      <w:r w:rsidRPr="003051B0">
        <w:rPr>
          <w:sz w:val="16"/>
        </w:rPr>
        <w:t xml:space="preserve">and ready for when human beings land. “At the moment, we </w:t>
      </w:r>
      <w:proofErr w:type="gramStart"/>
      <w:r w:rsidRPr="003051B0">
        <w:rPr>
          <w:sz w:val="16"/>
        </w:rPr>
        <w:t>don’t</w:t>
      </w:r>
      <w:proofErr w:type="gramEnd"/>
      <w:r w:rsidRPr="003051B0">
        <w:rPr>
          <w:sz w:val="16"/>
        </w:rPr>
        <w:t xml:space="preserve"> have ability to do it. There are significant research efforts, specifically here at UNSW under ACSER (Australian Centre for Space Engineering Research), about the best way to do it, but there is no consensus yet. It also depends on how many people we expect to be living on Mars. Is it five, or 5000, or 50,000, or even </w:t>
      </w:r>
      <w:proofErr w:type="gramStart"/>
      <w:r w:rsidRPr="003051B0">
        <w:rPr>
          <w:sz w:val="16"/>
        </w:rPr>
        <w:t>more?“</w:t>
      </w:r>
      <w:proofErr w:type="gramEnd"/>
      <w:r w:rsidRPr="003051B0">
        <w:rPr>
          <w:sz w:val="16"/>
        </w:rPr>
        <w:t xml:space="preserve"> Entrepreneur Elon Musk has claimed he’s confident there will be a city of 1 million on Mars by 2050, transported there by 1000 Starships proposed by his SpaceX venture, with plans for up to three rocket launches per day. Prof. </w:t>
      </w:r>
      <w:proofErr w:type="spellStart"/>
      <w:r w:rsidRPr="003051B0">
        <w:rPr>
          <w:sz w:val="16"/>
        </w:rPr>
        <w:t>Saydam</w:t>
      </w:r>
      <w:proofErr w:type="spellEnd"/>
      <w:r w:rsidRPr="003051B0">
        <w:rPr>
          <w:sz w:val="16"/>
        </w:rPr>
        <w:t xml:space="preserve"> says that may be unrealistic in the specific </w:t>
      </w:r>
      <w:proofErr w:type="gramStart"/>
      <w:r w:rsidRPr="003051B0">
        <w:rPr>
          <w:sz w:val="16"/>
        </w:rPr>
        <w:t>timeframe, but</w:t>
      </w:r>
      <w:proofErr w:type="gramEnd"/>
      <w:r w:rsidRPr="003051B0">
        <w:rPr>
          <w:sz w:val="16"/>
        </w:rPr>
        <w:t xml:space="preserve"> admits that </w:t>
      </w:r>
      <w:r w:rsidRPr="003051B0">
        <w:rPr>
          <w:rStyle w:val="Emphasis"/>
          <w:highlight w:val="green"/>
        </w:rPr>
        <w:t>demand for travel and</w:t>
      </w:r>
      <w:r w:rsidRPr="003051B0">
        <w:rPr>
          <w:sz w:val="16"/>
        </w:rPr>
        <w:t xml:space="preserve"> a potential </w:t>
      </w:r>
      <w:proofErr w:type="spellStart"/>
      <w:r w:rsidRPr="003051B0">
        <w:rPr>
          <w:rStyle w:val="Emphasis"/>
          <w:highlight w:val="green"/>
        </w:rPr>
        <w:t>colonisation</w:t>
      </w:r>
      <w:proofErr w:type="spellEnd"/>
      <w:r w:rsidRPr="003051B0">
        <w:rPr>
          <w:sz w:val="16"/>
          <w:highlight w:val="green"/>
        </w:rPr>
        <w:t xml:space="preserve"> </w:t>
      </w:r>
      <w:r w:rsidRPr="003051B0">
        <w:rPr>
          <w:sz w:val="16"/>
        </w:rPr>
        <w:t xml:space="preserve">of Mars </w:t>
      </w:r>
      <w:r w:rsidRPr="003051B0">
        <w:rPr>
          <w:rStyle w:val="Emphasis"/>
          <w:highlight w:val="green"/>
        </w:rPr>
        <w:t>is</w:t>
      </w:r>
      <w:r w:rsidRPr="003051B0">
        <w:rPr>
          <w:sz w:val="16"/>
          <w:highlight w:val="green"/>
        </w:rPr>
        <w:t xml:space="preserve"> </w:t>
      </w:r>
      <w:r w:rsidRPr="003051B0">
        <w:rPr>
          <w:rStyle w:val="Emphasis"/>
          <w:highlight w:val="green"/>
          <w:bdr w:val="single" w:sz="18" w:space="0" w:color="auto"/>
        </w:rPr>
        <w:t>what’s needed to drive the technological developments required</w:t>
      </w:r>
      <w:r w:rsidRPr="003051B0">
        <w:rPr>
          <w:sz w:val="16"/>
        </w:rPr>
        <w:t xml:space="preserve">. “I think </w:t>
      </w:r>
      <w:r w:rsidRPr="003051B0">
        <w:rPr>
          <w:rStyle w:val="Emphasis"/>
          <w:highlight w:val="green"/>
        </w:rPr>
        <w:t xml:space="preserve">the </w:t>
      </w:r>
      <w:r w:rsidRPr="003051B0">
        <w:rPr>
          <w:rStyle w:val="Emphasis"/>
          <w:highlight w:val="green"/>
          <w:bdr w:val="single" w:sz="18" w:space="0" w:color="auto"/>
        </w:rPr>
        <w:t>technology is ready</w:t>
      </w:r>
      <w:r w:rsidRPr="003051B0">
        <w:rPr>
          <w:rStyle w:val="Emphasis"/>
          <w:highlight w:val="green"/>
        </w:rPr>
        <w:t xml:space="preserve"> and we </w:t>
      </w:r>
      <w:r w:rsidRPr="003051B0">
        <w:rPr>
          <w:rStyle w:val="Emphasis"/>
          <w:highlight w:val="green"/>
          <w:bdr w:val="single" w:sz="18" w:space="0" w:color="auto"/>
        </w:rPr>
        <w:t>already have the knowledge</w:t>
      </w:r>
      <w:r w:rsidRPr="003051B0">
        <w:rPr>
          <w:sz w:val="16"/>
        </w:rPr>
        <w:t xml:space="preserve">, but the main problem is having the </w:t>
      </w:r>
      <w:proofErr w:type="gramStart"/>
      <w:r w:rsidRPr="003051B0">
        <w:rPr>
          <w:sz w:val="16"/>
        </w:rPr>
        <w:t>focus,“</w:t>
      </w:r>
      <w:proofErr w:type="gramEnd"/>
      <w:r w:rsidRPr="003051B0">
        <w:rPr>
          <w:sz w:val="16"/>
        </w:rPr>
        <w:t xml:space="preserve"> says Prof. </w:t>
      </w:r>
      <w:proofErr w:type="spellStart"/>
      <w:r w:rsidRPr="003051B0">
        <w:rPr>
          <w:sz w:val="16"/>
        </w:rPr>
        <w:t>Saydam</w:t>
      </w:r>
      <w:proofErr w:type="spellEnd"/>
      <w:r w:rsidRPr="003051B0">
        <w:rPr>
          <w:sz w:val="16"/>
        </w:rPr>
        <w:t xml:space="preserve">, who is </w:t>
      </w:r>
      <w:proofErr w:type="spellStart"/>
      <w:r w:rsidRPr="003051B0">
        <w:rPr>
          <w:sz w:val="16"/>
        </w:rPr>
        <w:t>organising</w:t>
      </w:r>
      <w:proofErr w:type="spellEnd"/>
      <w:r w:rsidRPr="003051B0">
        <w:rPr>
          <w:sz w:val="16"/>
        </w:rPr>
        <w:t xml:space="preserve"> an International Future Mining Conference in December 2021 that will feature former NASA astronaut Pamela </w:t>
      </w:r>
      <w:proofErr w:type="spellStart"/>
      <w:r w:rsidRPr="003051B0">
        <w:rPr>
          <w:sz w:val="16"/>
        </w:rPr>
        <w:t>Melroy</w:t>
      </w:r>
      <w:proofErr w:type="spellEnd"/>
      <w:r w:rsidRPr="003051B0">
        <w:rPr>
          <w:sz w:val="16"/>
        </w:rPr>
        <w:t xml:space="preserve"> and Honeybee Robotics vice-president Kris </w:t>
      </w:r>
      <w:proofErr w:type="spellStart"/>
      <w:r w:rsidRPr="003051B0">
        <w:rPr>
          <w:sz w:val="16"/>
        </w:rPr>
        <w:t>Zacny</w:t>
      </w:r>
      <w:proofErr w:type="spellEnd"/>
      <w:r w:rsidRPr="003051B0">
        <w:rPr>
          <w:sz w:val="16"/>
        </w:rPr>
        <w:t xml:space="preserve">. “It’s a bigger question: ‘Why don’t we do that already on earth? Why are we still using human beings for physical work in mining here?’ We have huge experience in mining, but still heavily depend on humans. “One issue is that demand is not there. </w:t>
      </w:r>
      <w:r w:rsidRPr="003051B0">
        <w:rPr>
          <w:rStyle w:val="Emphasis"/>
          <w:highlight w:val="green"/>
        </w:rPr>
        <w:t>For companies to get involved</w:t>
      </w:r>
      <w:r w:rsidRPr="003051B0">
        <w:rPr>
          <w:sz w:val="16"/>
          <w:highlight w:val="green"/>
        </w:rPr>
        <w:t xml:space="preserve"> </w:t>
      </w:r>
      <w:r w:rsidRPr="003051B0">
        <w:rPr>
          <w:sz w:val="16"/>
        </w:rPr>
        <w:t xml:space="preserve">in developing products (for Mars missions), </w:t>
      </w:r>
      <w:r w:rsidRPr="003051B0">
        <w:rPr>
          <w:rStyle w:val="Emphasis"/>
          <w:highlight w:val="green"/>
        </w:rPr>
        <w:t>they need to be able to produce minerals</w:t>
      </w:r>
      <w:r w:rsidRPr="003051B0">
        <w:rPr>
          <w:sz w:val="16"/>
          <w:highlight w:val="green"/>
        </w:rPr>
        <w:t xml:space="preserve"> </w:t>
      </w:r>
      <w:r w:rsidRPr="003051B0">
        <w:rPr>
          <w:rStyle w:val="Emphasis"/>
          <w:highlight w:val="green"/>
        </w:rPr>
        <w:t>or</w:t>
      </w:r>
      <w:r w:rsidRPr="003051B0">
        <w:rPr>
          <w:sz w:val="16"/>
          <w:highlight w:val="green"/>
        </w:rPr>
        <w:t xml:space="preserve"> </w:t>
      </w:r>
      <w:r w:rsidRPr="003051B0">
        <w:rPr>
          <w:sz w:val="16"/>
        </w:rPr>
        <w:t xml:space="preserve">something that can be used for manufacturing goods and then </w:t>
      </w:r>
      <w:r w:rsidRPr="003051B0">
        <w:rPr>
          <w:rStyle w:val="Emphasis"/>
          <w:highlight w:val="green"/>
        </w:rPr>
        <w:t>sell</w:t>
      </w:r>
      <w:r w:rsidRPr="003051B0">
        <w:rPr>
          <w:sz w:val="16"/>
          <w:highlight w:val="green"/>
        </w:rPr>
        <w:t xml:space="preserve"> </w:t>
      </w:r>
      <w:r w:rsidRPr="003051B0">
        <w:rPr>
          <w:sz w:val="16"/>
        </w:rPr>
        <w:t>it. “</w:t>
      </w:r>
      <w:r w:rsidRPr="003051B0">
        <w:rPr>
          <w:rStyle w:val="StyleUnderline"/>
        </w:rPr>
        <w:t xml:space="preserve">At the moment, everything is just a cost and there is no revenue for </w:t>
      </w:r>
      <w:proofErr w:type="gramStart"/>
      <w:r w:rsidRPr="003051B0">
        <w:rPr>
          <w:rStyle w:val="StyleUnderline"/>
        </w:rPr>
        <w:t>companies.“</w:t>
      </w:r>
      <w:proofErr w:type="gramEnd"/>
      <w:r w:rsidRPr="003051B0">
        <w:rPr>
          <w:sz w:val="16"/>
        </w:rPr>
        <w:t xml:space="preserve"> </w:t>
      </w:r>
      <w:r w:rsidRPr="003051B0">
        <w:rPr>
          <w:rStyle w:val="StyleUnderline"/>
        </w:rPr>
        <w:t xml:space="preserve">However, that could be starting to change. United Launch Alliance, a joint venture between Lockheed Martin and Boeing who are heavily invested in the </w:t>
      </w:r>
      <w:r w:rsidRPr="003051B0">
        <w:rPr>
          <w:rStyle w:val="Emphasis"/>
          <w:highlight w:val="green"/>
        </w:rPr>
        <w:t>rockets used to launch spaceships</w:t>
      </w:r>
      <w:r w:rsidRPr="003051B0">
        <w:rPr>
          <w:rStyle w:val="StyleUnderline"/>
        </w:rPr>
        <w:t>, has publicly announced they will pay $500 per kilogram for fuel – derived from water – supplied on the moon. That rises to $3000 per kilogram if the fuel is available in a low-earth orbit.</w:t>
      </w:r>
      <w:r w:rsidRPr="003051B0">
        <w:rPr>
          <w:sz w:val="16"/>
        </w:rPr>
        <w:t xml:space="preserve"> “That immediately </w:t>
      </w:r>
      <w:r w:rsidRPr="003051B0">
        <w:rPr>
          <w:rStyle w:val="Emphasis"/>
          <w:highlight w:val="green"/>
          <w:bdr w:val="single" w:sz="18" w:space="0" w:color="auto"/>
        </w:rPr>
        <w:t xml:space="preserve">creates a </w:t>
      </w:r>
      <w:proofErr w:type="gramStart"/>
      <w:r w:rsidRPr="003051B0">
        <w:rPr>
          <w:rStyle w:val="Emphasis"/>
          <w:highlight w:val="green"/>
          <w:bdr w:val="single" w:sz="18" w:space="0" w:color="auto"/>
        </w:rPr>
        <w:t>market</w:t>
      </w:r>
      <w:r w:rsidRPr="003051B0">
        <w:rPr>
          <w:sz w:val="16"/>
        </w:rPr>
        <w:t>,“</w:t>
      </w:r>
      <w:proofErr w:type="gramEnd"/>
      <w:r w:rsidRPr="003051B0">
        <w:rPr>
          <w:sz w:val="16"/>
        </w:rPr>
        <w:t xml:space="preserve"> Prof. </w:t>
      </w:r>
      <w:proofErr w:type="spellStart"/>
      <w:r w:rsidRPr="003051B0">
        <w:rPr>
          <w:sz w:val="16"/>
        </w:rPr>
        <w:t>Saydam</w:t>
      </w:r>
      <w:proofErr w:type="spellEnd"/>
      <w:r w:rsidRPr="003051B0">
        <w:rPr>
          <w:sz w:val="16"/>
        </w:rPr>
        <w:t xml:space="preserve"> says. “Plus, if Elon Musk does what he says and puts people on the surface of Mars in 20 years, then that also creates a market. “</w:t>
      </w:r>
      <w:r w:rsidRPr="003051B0">
        <w:rPr>
          <w:rStyle w:val="Emphasis"/>
          <w:highlight w:val="green"/>
          <w:bdr w:val="single" w:sz="18" w:space="0" w:color="auto"/>
        </w:rPr>
        <w:t>I believe a colony on Mars is going to happen</w:t>
      </w:r>
      <w:r w:rsidRPr="003051B0">
        <w:rPr>
          <w:sz w:val="16"/>
        </w:rPr>
        <w:t xml:space="preserve">, but between 2040 and 2050 is more feasible. This could be shortened depending on the technological advances that can reduce the costs or from stronger motivation. “What I think will happen is that </w:t>
      </w:r>
      <w:proofErr w:type="gramStart"/>
      <w:r w:rsidRPr="003051B0">
        <w:rPr>
          <w:sz w:val="16"/>
        </w:rPr>
        <w:t>first of all</w:t>
      </w:r>
      <w:proofErr w:type="gramEnd"/>
      <w:r w:rsidRPr="003051B0">
        <w:rPr>
          <w:sz w:val="16"/>
        </w:rPr>
        <w:t xml:space="preserve"> we will do these activities on the moon and have a colony there. Then we can use the moon as a petrol station to get to Mars and beyond. “But before 2050, I think we will have settlements on both the moon and </w:t>
      </w:r>
      <w:proofErr w:type="gramStart"/>
      <w:r w:rsidRPr="003051B0">
        <w:rPr>
          <w:sz w:val="16"/>
        </w:rPr>
        <w:t>Mars.“</w:t>
      </w:r>
      <w:proofErr w:type="gramEnd"/>
    </w:p>
    <w:p w14:paraId="53451D85" w14:textId="7EDA8771" w:rsidR="00802FDB" w:rsidRDefault="00802FDB" w:rsidP="00387397">
      <w:pPr>
        <w:pStyle w:val="Heading4"/>
        <w:rPr>
          <w:u w:val="single"/>
        </w:rPr>
      </w:pPr>
      <w:r>
        <w:t xml:space="preserve">We agree that the world is dying, but its try or die for space colonization because the </w:t>
      </w:r>
      <w:proofErr w:type="spellStart"/>
      <w:r>
        <w:t>aff</w:t>
      </w:r>
      <w:proofErr w:type="spellEnd"/>
      <w:r>
        <w:t xml:space="preserve"> does </w:t>
      </w:r>
      <w:r w:rsidRPr="00802FDB">
        <w:rPr>
          <w:u w:val="single"/>
        </w:rPr>
        <w:t>nothing</w:t>
      </w:r>
      <w:r>
        <w:rPr>
          <w:u w:val="single"/>
        </w:rPr>
        <w:t xml:space="preserve">, </w:t>
      </w:r>
    </w:p>
    <w:p w14:paraId="249F458B" w14:textId="6E889A54" w:rsidR="00387397" w:rsidRPr="00537D96" w:rsidRDefault="00387397" w:rsidP="00387397">
      <w:pPr>
        <w:pStyle w:val="Heading4"/>
      </w:pPr>
      <w:r>
        <w:t xml:space="preserve">Extinction outweighs: 1] </w:t>
      </w:r>
      <w:proofErr w:type="gramStart"/>
      <w:r>
        <w:t>It’s</w:t>
      </w:r>
      <w:proofErr w:type="gramEnd"/>
      <w:r>
        <w:t xml:space="preserve"> irreversible – we can’t bring someone back from death 2] Even if life is bad now, a fiery nuclear inferno death flips </w:t>
      </w:r>
      <w:proofErr w:type="spellStart"/>
      <w:r>
        <w:t>uniq</w:t>
      </w:r>
      <w:proofErr w:type="spellEnd"/>
      <w:r>
        <w:t xml:space="preserve"> question for their impacts, 3] Timeframe – you only die once so if we win the </w:t>
      </w:r>
      <w:proofErr w:type="spellStart"/>
      <w:r>
        <w:t>Aff</w:t>
      </w:r>
      <w:proofErr w:type="spellEnd"/>
      <w:r>
        <w:t xml:space="preserve"> solves extinction now, live to fight another day</w:t>
      </w:r>
      <w:r>
        <w:t>, anything else paternalizes the lives of those even in the global south that find value in their life</w:t>
      </w:r>
    </w:p>
    <w:p w14:paraId="208B08A4" w14:textId="6B4F70C5" w:rsidR="00802FDB" w:rsidRPr="00802FDB" w:rsidRDefault="00387397" w:rsidP="00387397">
      <w:pPr>
        <w:pStyle w:val="Heading4"/>
      </w:pPr>
      <w:r>
        <w:t>3] Recommendations are bogus, what does plugging black holes mean, assume materialistic strategies over revolutionary upheaval that is scientifically impossible</w:t>
      </w:r>
    </w:p>
    <w:p w14:paraId="7BDD176F" w14:textId="77777777" w:rsidR="00802FDB" w:rsidRPr="00802FDB" w:rsidRDefault="00802FDB" w:rsidP="00802FDB"/>
    <w:p w14:paraId="5D360CB7" w14:textId="6DF3F2B1" w:rsidR="00802FDB" w:rsidRDefault="00387397" w:rsidP="00387397">
      <w:pPr>
        <w:pStyle w:val="Heading4"/>
      </w:pPr>
      <w:r>
        <w:t xml:space="preserve">[Grove 2] – </w:t>
      </w:r>
    </w:p>
    <w:p w14:paraId="42B25BF9" w14:textId="3ACFC6CA" w:rsidR="00387397" w:rsidRDefault="00387397" w:rsidP="00387397">
      <w:pPr>
        <w:pStyle w:val="Heading4"/>
      </w:pPr>
      <w:r>
        <w:t>1] Grove is not saying orientations matter, rather definitely advocates for a “way through”, which is an orientation towards space colonization</w:t>
      </w:r>
    </w:p>
    <w:p w14:paraId="4D91685D" w14:textId="4438FBEC" w:rsidR="00387397" w:rsidRDefault="00387397" w:rsidP="00387397">
      <w:pPr>
        <w:pStyle w:val="Heading4"/>
      </w:pPr>
      <w:r>
        <w:t xml:space="preserve">2] Humans should exist and there is value in life, antinatalism is unintuitive and leads to disregard of the self, </w:t>
      </w:r>
      <w:proofErr w:type="gramStart"/>
      <w:r>
        <w:t>that’s</w:t>
      </w:r>
      <w:proofErr w:type="gramEnd"/>
      <w:r>
        <w:t xml:space="preserve"> psychologically violent</w:t>
      </w:r>
    </w:p>
    <w:p w14:paraId="59257782" w14:textId="500A0248" w:rsidR="00387397" w:rsidRDefault="00387397" w:rsidP="00387397"/>
    <w:p w14:paraId="2B066843" w14:textId="5D3E8758" w:rsidR="00387397" w:rsidRDefault="00387397" w:rsidP="00387397">
      <w:pPr>
        <w:pStyle w:val="Heading4"/>
      </w:pPr>
      <w:r>
        <w:t xml:space="preserve">[Grove 3] – </w:t>
      </w:r>
    </w:p>
    <w:p w14:paraId="79BBF180" w14:textId="32EF2748" w:rsidR="00387397" w:rsidRDefault="00387397" w:rsidP="00C96BD0">
      <w:pPr>
        <w:pStyle w:val="Heading4"/>
      </w:pPr>
      <w:r>
        <w:t xml:space="preserve">1] Nice try getting out of presumption, unfortunately your </w:t>
      </w:r>
      <w:proofErr w:type="spellStart"/>
      <w:r>
        <w:t>aff</w:t>
      </w:r>
      <w:proofErr w:type="spellEnd"/>
      <w:r>
        <w:t xml:space="preserve"> does have to do something otherwise every harm, impact or not, you identify is fundamentally useless</w:t>
      </w:r>
    </w:p>
    <w:p w14:paraId="1BC2D6A4" w14:textId="164602E9" w:rsidR="00387397" w:rsidRDefault="00387397" w:rsidP="00C96BD0">
      <w:pPr>
        <w:pStyle w:val="Heading4"/>
      </w:pPr>
      <w:r>
        <w:t xml:space="preserve">2] </w:t>
      </w:r>
      <w:r w:rsidR="00C96BD0">
        <w:t xml:space="preserve">Their scholarship and praxis </w:t>
      </w:r>
      <w:proofErr w:type="gramStart"/>
      <w:r w:rsidR="00C96BD0">
        <w:t>requires</w:t>
      </w:r>
      <w:proofErr w:type="gramEnd"/>
      <w:r w:rsidR="00C96BD0">
        <w:t xml:space="preserve"> being alive, “learn to listen, learn to be together, and learn to be generous” require life so vote negative to live another day </w:t>
      </w:r>
    </w:p>
    <w:p w14:paraId="16EA74AC" w14:textId="0167766E" w:rsidR="00C96BD0" w:rsidRPr="00387397" w:rsidRDefault="00C96BD0" w:rsidP="00C96BD0">
      <w:pPr>
        <w:pStyle w:val="Heading4"/>
      </w:pPr>
      <w:r>
        <w:t>3] We agree that this thinking may not be wholly incorporated into the education system, but there are real problems that exist in the world like minorities dying and climate change, abstract thinking without focused strategies is terminally useless</w:t>
      </w:r>
    </w:p>
    <w:p w14:paraId="3F12D3A1" w14:textId="393994DE" w:rsidR="00802FDB" w:rsidRDefault="00802FDB" w:rsidP="00802FDB"/>
    <w:p w14:paraId="7110D78C" w14:textId="48927102" w:rsidR="001D7A4A" w:rsidRDefault="001D7A4A" w:rsidP="001D7A4A">
      <w:pPr>
        <w:pStyle w:val="Heading4"/>
      </w:pPr>
      <w:r>
        <w:t>[Grove 4] –</w:t>
      </w:r>
    </w:p>
    <w:p w14:paraId="5E758F92" w14:textId="0651C4B2" w:rsidR="001D7A4A" w:rsidRDefault="001D7A4A" w:rsidP="001D7A4A">
      <w:pPr>
        <w:pStyle w:val="Heading4"/>
      </w:pPr>
      <w:r>
        <w:t xml:space="preserve">1] War, warming, </w:t>
      </w:r>
      <w:proofErr w:type="spellStart"/>
      <w:r>
        <w:t>etc</w:t>
      </w:r>
      <w:proofErr w:type="spellEnd"/>
      <w:r>
        <w:t xml:space="preserve"> are real impacts that despite being geopolitical still do exist right now, grove would </w:t>
      </w:r>
      <w:proofErr w:type="gramStart"/>
      <w:r>
        <w:t>definitely agree</w:t>
      </w:r>
      <w:proofErr w:type="gramEnd"/>
      <w:r>
        <w:t xml:space="preserve"> that if we had the option to engage with neoliberalism to stop imminent extinction tomorrow, the choice would be beneficial</w:t>
      </w:r>
    </w:p>
    <w:p w14:paraId="27D8BAC8" w14:textId="09F3993D" w:rsidR="001D7A4A" w:rsidRDefault="001D7A4A" w:rsidP="00802FDB"/>
    <w:p w14:paraId="614A71F4" w14:textId="0EB13238" w:rsidR="001D7A4A" w:rsidRDefault="001D7A4A" w:rsidP="001D7A4A">
      <w:pPr>
        <w:pStyle w:val="Heading4"/>
      </w:pPr>
      <w:r>
        <w:t>[Ahmad] –</w:t>
      </w:r>
    </w:p>
    <w:p w14:paraId="1D7DA241" w14:textId="594B0BBD" w:rsidR="001D7A4A" w:rsidRDefault="001D7A4A" w:rsidP="001D7A4A">
      <w:pPr>
        <w:pStyle w:val="Heading4"/>
      </w:pPr>
      <w:r>
        <w:t xml:space="preserve">1] Exploitation is not unsustainable, competing resources might drive innovative measures but assume quick space col that happens after </w:t>
      </w:r>
    </w:p>
    <w:p w14:paraId="48625A7D" w14:textId="1F600E59" w:rsidR="001D7A4A" w:rsidRDefault="001D7A4A" w:rsidP="001D7A4A">
      <w:pPr>
        <w:pStyle w:val="Heading4"/>
      </w:pPr>
      <w:r>
        <w:t>2] Energy extraction is answered by our entropy card above</w:t>
      </w:r>
    </w:p>
    <w:p w14:paraId="4313304B" w14:textId="2C3D67AE" w:rsidR="001D7A4A" w:rsidRDefault="001D7A4A" w:rsidP="001D7A4A">
      <w:pPr>
        <w:pStyle w:val="Heading4"/>
      </w:pPr>
      <w:r>
        <w:t xml:space="preserve">3] Even if we </w:t>
      </w:r>
      <w:proofErr w:type="gramStart"/>
      <w:r>
        <w:t>can’t</w:t>
      </w:r>
      <w:proofErr w:type="gramEnd"/>
      <w:r>
        <w:t xml:space="preserve"> solve, how do you achieve this? The 1AC is not a literal abolition and even if it does, that fails </w:t>
      </w:r>
    </w:p>
    <w:p w14:paraId="4ABF5128" w14:textId="0885EDDA" w:rsidR="001D7A4A" w:rsidRPr="001D7A4A" w:rsidRDefault="001D7A4A" w:rsidP="001D7A4A">
      <w:pPr>
        <w:pStyle w:val="Heading4"/>
      </w:pPr>
      <w:r>
        <w:t xml:space="preserve">4] Governments have options, its space col, stopping capitalism right now </w:t>
      </w:r>
      <w:proofErr w:type="gramStart"/>
      <w:r>
        <w:t>won’t</w:t>
      </w:r>
      <w:proofErr w:type="gramEnd"/>
      <w:r>
        <w:t xml:space="preserve"> just stop preexisting profit motives throughout history </w:t>
      </w:r>
    </w:p>
    <w:p w14:paraId="7E71F17E" w14:textId="03D947E3" w:rsidR="001D7A4A" w:rsidRDefault="001D7A4A" w:rsidP="001D7A4A">
      <w:pPr>
        <w:pStyle w:val="Heading4"/>
      </w:pPr>
      <w:r>
        <w:t xml:space="preserve">A] Small revolutionary movements wont ever spillover or be taken seriously </w:t>
      </w:r>
    </w:p>
    <w:p w14:paraId="1A40B6C6" w14:textId="6F8068B2" w:rsidR="001D7A4A" w:rsidRPr="001D7A4A" w:rsidRDefault="001D7A4A" w:rsidP="001D7A4A">
      <w:pPr>
        <w:pStyle w:val="Heading4"/>
      </w:pPr>
      <w:r>
        <w:t xml:space="preserve">B] Coordinated political action to solve these issues needs to happen, but that requires engaging in internationalism, double turn or it proves instances of policy focus is good, so vote neg on the PIC </w:t>
      </w:r>
    </w:p>
    <w:p w14:paraId="6A2AD527" w14:textId="77777777" w:rsidR="001D7A4A" w:rsidRPr="00802FDB" w:rsidRDefault="001D7A4A" w:rsidP="00802FDB"/>
    <w:p w14:paraId="3C70AB00" w14:textId="3189F9DC" w:rsidR="00CD160D" w:rsidRPr="009B5336" w:rsidRDefault="00CD160D" w:rsidP="009B5336"/>
    <w:sectPr w:rsidR="00CD160D" w:rsidRPr="009B53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7842EA"/>
    <w:rsid w:val="000139A3"/>
    <w:rsid w:val="00100833"/>
    <w:rsid w:val="00104529"/>
    <w:rsid w:val="00105942"/>
    <w:rsid w:val="00107396"/>
    <w:rsid w:val="00144A4C"/>
    <w:rsid w:val="00176AB0"/>
    <w:rsid w:val="00177B7D"/>
    <w:rsid w:val="0018322D"/>
    <w:rsid w:val="001B5776"/>
    <w:rsid w:val="001D7602"/>
    <w:rsid w:val="001D7A4A"/>
    <w:rsid w:val="001E527A"/>
    <w:rsid w:val="001F26A8"/>
    <w:rsid w:val="001F78CE"/>
    <w:rsid w:val="00251FC7"/>
    <w:rsid w:val="002855A7"/>
    <w:rsid w:val="00292BAF"/>
    <w:rsid w:val="002B146A"/>
    <w:rsid w:val="002B5E17"/>
    <w:rsid w:val="00315690"/>
    <w:rsid w:val="00316B75"/>
    <w:rsid w:val="00325646"/>
    <w:rsid w:val="003460F2"/>
    <w:rsid w:val="0038158C"/>
    <w:rsid w:val="00387397"/>
    <w:rsid w:val="003902BA"/>
    <w:rsid w:val="003A09E2"/>
    <w:rsid w:val="00407037"/>
    <w:rsid w:val="004605D6"/>
    <w:rsid w:val="004A7B9F"/>
    <w:rsid w:val="004C1611"/>
    <w:rsid w:val="004C60E8"/>
    <w:rsid w:val="004E3579"/>
    <w:rsid w:val="004E728B"/>
    <w:rsid w:val="004F39E0"/>
    <w:rsid w:val="00537BD5"/>
    <w:rsid w:val="0057268A"/>
    <w:rsid w:val="005916A3"/>
    <w:rsid w:val="005C6865"/>
    <w:rsid w:val="005D2463"/>
    <w:rsid w:val="005D2912"/>
    <w:rsid w:val="006065BD"/>
    <w:rsid w:val="00645FA9"/>
    <w:rsid w:val="00647866"/>
    <w:rsid w:val="006538DA"/>
    <w:rsid w:val="00665003"/>
    <w:rsid w:val="006A2AD0"/>
    <w:rsid w:val="006C2375"/>
    <w:rsid w:val="006D4ECC"/>
    <w:rsid w:val="00722258"/>
    <w:rsid w:val="007243E5"/>
    <w:rsid w:val="00737327"/>
    <w:rsid w:val="00766EA0"/>
    <w:rsid w:val="007842EA"/>
    <w:rsid w:val="007A2226"/>
    <w:rsid w:val="007B6AB6"/>
    <w:rsid w:val="007F5B66"/>
    <w:rsid w:val="00802FDB"/>
    <w:rsid w:val="00823A1C"/>
    <w:rsid w:val="00845B9D"/>
    <w:rsid w:val="00860984"/>
    <w:rsid w:val="008B3ECB"/>
    <w:rsid w:val="008B4E85"/>
    <w:rsid w:val="008C1B2E"/>
    <w:rsid w:val="0091627E"/>
    <w:rsid w:val="009411AD"/>
    <w:rsid w:val="0097032B"/>
    <w:rsid w:val="009B533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96BD0"/>
    <w:rsid w:val="00CA19AA"/>
    <w:rsid w:val="00CC5298"/>
    <w:rsid w:val="00CD160D"/>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27864"/>
    <w:rsid w:val="00E325B1"/>
    <w:rsid w:val="00E5262C"/>
    <w:rsid w:val="00EC7DC4"/>
    <w:rsid w:val="00ED30CF"/>
    <w:rsid w:val="00F176EF"/>
    <w:rsid w:val="00F45E10"/>
    <w:rsid w:val="00F6364A"/>
    <w:rsid w:val="00F9113A"/>
    <w:rsid w:val="00FC33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EF93A"/>
  <w15:chartTrackingRefBased/>
  <w15:docId w15:val="{152E9096-11F3-47F8-9654-072974BFF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42EA"/>
    <w:rPr>
      <w:rFonts w:ascii="Calibri" w:hAnsi="Calibri" w:cs="Calibri"/>
    </w:rPr>
  </w:style>
  <w:style w:type="paragraph" w:styleId="Heading1">
    <w:name w:val="heading 1"/>
    <w:aliases w:val="Pocket"/>
    <w:basedOn w:val="Normal"/>
    <w:next w:val="Normal"/>
    <w:link w:val="Heading1Char"/>
    <w:qFormat/>
    <w:rsid w:val="007842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42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42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7842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842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42EA"/>
  </w:style>
  <w:style w:type="character" w:customStyle="1" w:styleId="Heading1Char">
    <w:name w:val="Heading 1 Char"/>
    <w:aliases w:val="Pocket Char"/>
    <w:basedOn w:val="DefaultParagraphFont"/>
    <w:link w:val="Heading1"/>
    <w:rsid w:val="007842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42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42E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7842E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7842E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842E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6"/>
    <w:qFormat/>
    <w:rsid w:val="007842E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7842EA"/>
    <w:rPr>
      <w:color w:val="auto"/>
      <w:u w:val="none"/>
    </w:rPr>
  </w:style>
  <w:style w:type="character" w:styleId="FollowedHyperlink">
    <w:name w:val="FollowedHyperlink"/>
    <w:basedOn w:val="DefaultParagraphFont"/>
    <w:uiPriority w:val="99"/>
    <w:semiHidden/>
    <w:unhideWhenUsed/>
    <w:rsid w:val="007842EA"/>
    <w:rPr>
      <w:color w:val="auto"/>
      <w:u w:val="none"/>
    </w:rPr>
  </w:style>
  <w:style w:type="paragraph" w:customStyle="1" w:styleId="textbold">
    <w:name w:val="text bold"/>
    <w:basedOn w:val="Normal"/>
    <w:link w:val="Emphasis"/>
    <w:autoRedefine/>
    <w:uiPriority w:val="7"/>
    <w:qFormat/>
    <w:rsid w:val="00FC3320"/>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No Spacing31,No Spacing22,No Spacing3,Note Level 2"/>
    <w:basedOn w:val="Heading1"/>
    <w:link w:val="Hyperlink"/>
    <w:autoRedefine/>
    <w:uiPriority w:val="6"/>
    <w:qFormat/>
    <w:rsid w:val="00FC33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D160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Emphasize">
    <w:name w:val="Emphasize"/>
    <w:basedOn w:val="Normal"/>
    <w:uiPriority w:val="7"/>
    <w:qFormat/>
    <w:rsid w:val="005C686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5C6865"/>
    <w:rPr>
      <w:rFonts w:ascii="Georgia" w:hAnsi="Georgia"/>
      <w:b/>
      <w:sz w:val="24"/>
      <w:u w:val="single"/>
    </w:rPr>
  </w:style>
  <w:style w:type="paragraph" w:customStyle="1" w:styleId="Analytics">
    <w:name w:val="Analytics"/>
    <w:link w:val="AnalyticsChar"/>
    <w:uiPriority w:val="4"/>
    <w:qFormat/>
    <w:rsid w:val="005C6865"/>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5C6865"/>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orgezarkadakis.com/2019/12/26/abandoning-the-metropolis-space-colonisation-as-the-new-imperative/"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space.nss.org/why-space-touris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merriam-webster.com/dictionary/resolve;" TargetMode="External"/><Relationship Id="rId12" Type="http://schemas.openxmlformats.org/officeDocument/2006/relationships/hyperlink" Target="http://www.nucleardarkness.org/" TargetMode="External"/><Relationship Id="rId17" Type="http://schemas.openxmlformats.org/officeDocument/2006/relationships/hyperlink" Target="https://www.geekwire.com/2018/rockets-blast-away-ozone-layer-no-biggie-today-watch-skies/" TargetMode="External"/><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www.psr.org/"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10" Type="http://schemas.openxmlformats.org/officeDocument/2006/relationships/hyperlink" Target="https://www.thenation.com/article/how-resource-scarcity-and-climate-change-could-produce-global-explosion/" TargetMode="External"/><Relationship Id="rId19" Type="http://schemas.openxmlformats.org/officeDocument/2006/relationships/hyperlink" Target="https://newsroom.unsw.edu.au/news/science-tech/mars-settlement-likely-2050-says-unsw-expert-%E2%80%93-not-levels-predicted-elon-musk" TargetMode="External"/><Relationship Id="rId4" Type="http://schemas.openxmlformats.org/officeDocument/2006/relationships/settings" Target="settings.xml"/><Relationship Id="rId9" Type="http://schemas.openxmlformats.org/officeDocument/2006/relationships/hyperlink" Target="https://www.linkedin.com/pulse/asteroid-mining-necessary-answer-mineral-scarcity-de-crombrugghe"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24</Pages>
  <Words>14677</Words>
  <Characters>83661</Characters>
  <Application>Microsoft Office Word</Application>
  <DocSecurity>0</DocSecurity>
  <Lines>697</Lines>
  <Paragraphs>196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1NC R6 TOC </vt:lpstr>
      <vt:lpstr>    1 – T</vt:lpstr>
      <vt:lpstr>    2 – Space Col Good</vt:lpstr>
      <vt:lpstr>    3 - PIC</vt:lpstr>
      <vt:lpstr>    Case</vt:lpstr>
      <vt:lpstr>        Presumption</vt:lpstr>
      <vt:lpstr>        Case Proper</vt:lpstr>
    </vt:vector>
  </TitlesOfParts>
  <Company/>
  <LinksUpToDate>false</LinksUpToDate>
  <CharactersWithSpaces>98142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5</cp:revision>
  <dcterms:created xsi:type="dcterms:W3CDTF">2022-04-24T17:14:00Z</dcterms:created>
  <dcterms:modified xsi:type="dcterms:W3CDTF">2022-04-24T19:08:00Z</dcterms:modified>
</cp:coreProperties>
</file>