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9BA7B" w14:textId="2A917D77" w:rsidR="00A95652" w:rsidRDefault="006E020D" w:rsidP="006E020D">
      <w:pPr>
        <w:pStyle w:val="Heading1"/>
      </w:pPr>
      <w:r>
        <w:t xml:space="preserve">1NC R4 TOC </w:t>
      </w:r>
    </w:p>
    <w:p w14:paraId="154D3F17" w14:textId="4A9D87E0" w:rsidR="006E020D" w:rsidRDefault="00734E59" w:rsidP="009C6431">
      <w:pPr>
        <w:pStyle w:val="Heading2"/>
      </w:pPr>
      <w:r>
        <w:lastRenderedPageBreak/>
        <w:t>1</w:t>
      </w:r>
    </w:p>
    <w:p w14:paraId="2B7B72EF" w14:textId="77777777" w:rsidR="00734E59" w:rsidRDefault="00734E59" w:rsidP="00734E59">
      <w:pPr>
        <w:pStyle w:val="Heading4"/>
      </w:pPr>
      <w:r>
        <w:t xml:space="preserve">CP Text - The Committee on the Peaceful use of Outer Space should </w:t>
      </w:r>
    </w:p>
    <w:p w14:paraId="39F502FB" w14:textId="77777777" w:rsidR="00734E59" w:rsidRDefault="00734E59" w:rsidP="00734E59">
      <w:pPr>
        <w:pStyle w:val="Heading4"/>
        <w:numPr>
          <w:ilvl w:val="0"/>
          <w:numId w:val="11"/>
        </w:numPr>
        <w:tabs>
          <w:tab w:val="num" w:pos="360"/>
        </w:tabs>
        <w:ind w:left="360"/>
      </w:pPr>
      <w:r>
        <w:t xml:space="preserve">establish an application system for property rights on celestial bodies conditioned upon open disclosure of data and applications to incentivize increased safe and regulated Asteroid Mining. </w:t>
      </w:r>
    </w:p>
    <w:p w14:paraId="07802DF4" w14:textId="77777777" w:rsidR="00734E59" w:rsidRPr="00FD682E" w:rsidRDefault="00734E59" w:rsidP="00734E59">
      <w:pPr>
        <w:pStyle w:val="Heading4"/>
        <w:numPr>
          <w:ilvl w:val="0"/>
          <w:numId w:val="11"/>
        </w:numPr>
        <w:tabs>
          <w:tab w:val="num" w:pos="360"/>
        </w:tabs>
        <w:ind w:left="360"/>
      </w:pPr>
      <w:r>
        <w:t>create and coordinate new programs for tracking Near Earth Objects.</w:t>
      </w:r>
    </w:p>
    <w:p w14:paraId="5B6FAA27" w14:textId="77777777" w:rsidR="00734E59" w:rsidRDefault="00734E59" w:rsidP="00734E59">
      <w:pPr>
        <w:pStyle w:val="Heading4"/>
        <w:numPr>
          <w:ilvl w:val="0"/>
          <w:numId w:val="11"/>
        </w:numPr>
        <w:tabs>
          <w:tab w:val="num" w:pos="360"/>
        </w:tabs>
        <w:ind w:left="360"/>
      </w:pPr>
      <w:r>
        <w:t xml:space="preserve">Private entities will only be granted one property grant per celestial body. </w:t>
      </w:r>
    </w:p>
    <w:p w14:paraId="65DF8311" w14:textId="77777777" w:rsidR="00734E59" w:rsidRDefault="00734E59" w:rsidP="00734E59">
      <w:pPr>
        <w:pStyle w:val="Heading4"/>
        <w:numPr>
          <w:ilvl w:val="0"/>
          <w:numId w:val="11"/>
        </w:numPr>
        <w:tabs>
          <w:tab w:val="num" w:pos="360"/>
        </w:tabs>
        <w:ind w:left="360"/>
      </w:pPr>
      <w:r>
        <w:t xml:space="preserve">Private entities may not use Artificial Asteroid Capture to move Asteroids within Earth’s orbit. </w:t>
      </w:r>
    </w:p>
    <w:p w14:paraId="4AB40867" w14:textId="77777777" w:rsidR="00734E59" w:rsidRDefault="00734E59" w:rsidP="00734E59">
      <w:pPr>
        <w:pStyle w:val="Heading4"/>
      </w:pPr>
      <w:r>
        <w:t xml:space="preserve">CP Competes – Restrict means to </w:t>
      </w:r>
      <w:r>
        <w:rPr>
          <w:u w:val="single"/>
        </w:rPr>
        <w:t>decrease in size</w:t>
      </w:r>
      <w:r>
        <w:t xml:space="preserve"> – the CP explicitly </w:t>
      </w:r>
      <w:r>
        <w:rPr>
          <w:u w:val="single"/>
        </w:rPr>
        <w:t>fosters growth</w:t>
      </w:r>
      <w:r>
        <w:t>.</w:t>
      </w:r>
    </w:p>
    <w:p w14:paraId="77B34077" w14:textId="77777777" w:rsidR="00734E59" w:rsidRPr="00282B78" w:rsidRDefault="00734E59" w:rsidP="00734E59">
      <w:r w:rsidRPr="00282B78">
        <w:rPr>
          <w:rStyle w:val="Style13ptBold"/>
        </w:rPr>
        <w:t>Cambridge Dictionary No Date</w:t>
      </w:r>
      <w:r w:rsidRPr="00282B78">
        <w:t xml:space="preserve"> "Restrict"</w:t>
      </w:r>
      <w:r>
        <w:t xml:space="preserve"> </w:t>
      </w:r>
      <w:hyperlink r:id="rId6" w:history="1">
        <w:r w:rsidRPr="00B54090">
          <w:rPr>
            <w:rStyle w:val="Hyperlink"/>
          </w:rPr>
          <w:t>https://dictionary.cambridge.org/us/dictionary/english/restrict</w:t>
        </w:r>
      </w:hyperlink>
      <w:r>
        <w:t xml:space="preserve"> //Elmer </w:t>
      </w:r>
    </w:p>
    <w:p w14:paraId="32BD0865" w14:textId="77777777" w:rsidR="00734E59" w:rsidRPr="00282B78" w:rsidRDefault="00734E59" w:rsidP="00734E59">
      <w:pPr>
        <w:rPr>
          <w:sz w:val="16"/>
        </w:rPr>
      </w:pPr>
      <w:r w:rsidRPr="00282B78">
        <w:rPr>
          <w:sz w:val="16"/>
        </w:rPr>
        <w:t xml:space="preserve">to limit the movements or actions of someone, or </w:t>
      </w:r>
      <w:r w:rsidRPr="00465AF4">
        <w:rPr>
          <w:rStyle w:val="Emphasis"/>
          <w:highlight w:val="green"/>
          <w:bdr w:val="single" w:sz="18" w:space="0" w:color="auto"/>
        </w:rPr>
        <w:t>to limit something and reduce its size or prevent it from increasing</w:t>
      </w:r>
      <w:r w:rsidRPr="00282B78">
        <w:rPr>
          <w:sz w:val="16"/>
        </w:rPr>
        <w:t>: measures to restrict the sale of alcohol The government has restricted freedom of movement into and out of the country. Having small children really restricts your social life.</w:t>
      </w:r>
    </w:p>
    <w:p w14:paraId="18F7EB94" w14:textId="77777777" w:rsidR="00734E59" w:rsidRDefault="00734E59" w:rsidP="00734E59">
      <w:pPr>
        <w:pStyle w:val="Heading4"/>
      </w:pPr>
      <w:r>
        <w:t>CP solves:</w:t>
      </w:r>
    </w:p>
    <w:p w14:paraId="7A153AEB" w14:textId="77777777" w:rsidR="00734E59" w:rsidRPr="000C3C85" w:rsidRDefault="00734E59" w:rsidP="00734E59">
      <w:pPr>
        <w:pStyle w:val="Heading4"/>
      </w:pPr>
      <w:r>
        <w:t xml:space="preserve">1] Solves Debris and Unsafe Mining Offense - makes mining </w:t>
      </w:r>
      <w:r>
        <w:rPr>
          <w:u w:val="single"/>
        </w:rPr>
        <w:t>safe</w:t>
      </w:r>
      <w:r>
        <w:t xml:space="preserve"> and establishes a </w:t>
      </w:r>
      <w:r>
        <w:rPr>
          <w:u w:val="single"/>
        </w:rPr>
        <w:t>regulatory regime</w:t>
      </w:r>
      <w:r>
        <w:t>.</w:t>
      </w:r>
    </w:p>
    <w:p w14:paraId="1B824561" w14:textId="77777777" w:rsidR="00734E59" w:rsidRPr="00873810" w:rsidRDefault="00734E59" w:rsidP="00734E59">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7" w:history="1">
        <w:r w:rsidRPr="006723E0">
          <w:rPr>
            <w:rStyle w:val="Hyperlink"/>
          </w:rPr>
          <w:t>https://www.sciencedirect.com/science/article/pii/S0265964621000515 accessed 12/12/21</w:t>
        </w:r>
      </w:hyperlink>
      <w:r>
        <w:t>] Adam</w:t>
      </w:r>
    </w:p>
    <w:p w14:paraId="6FAC6564" w14:textId="77777777" w:rsidR="00734E59" w:rsidRDefault="00734E59" w:rsidP="00734E59">
      <w:pPr>
        <w:rPr>
          <w:rStyle w:val="StyleUnderline"/>
        </w:rPr>
      </w:pPr>
      <w:r w:rsidRPr="006647F0">
        <w:rPr>
          <w:sz w:val="16"/>
        </w:rPr>
        <w:t xml:space="preserve">4. The data-centred approach to space mining regulation 4.1. Core description of the regulatory regime and mining rights acquisition process The </w:t>
      </w:r>
      <w:r w:rsidRPr="00465AF4">
        <w:rPr>
          <w:rStyle w:val="StyleUnderline"/>
          <w:highlight w:val="green"/>
        </w:rPr>
        <w:t>data</w:t>
      </w:r>
      <w:r w:rsidRPr="00B60AC4">
        <w:rPr>
          <w:rStyle w:val="StyleUnderline"/>
        </w:rPr>
        <w:t xml:space="preserve"> gathered </w:t>
      </w:r>
      <w:r w:rsidRPr="00465AF4">
        <w:rPr>
          <w:rStyle w:val="StyleUnderline"/>
          <w:highlight w:val="green"/>
        </w:rPr>
        <w:t>in</w:t>
      </w:r>
      <w:r w:rsidRPr="00B60AC4">
        <w:rPr>
          <w:rStyle w:val="StyleUnderline"/>
        </w:rPr>
        <w:t xml:space="preserve"> the exploration of a</w:t>
      </w:r>
      <w:r>
        <w:rPr>
          <w:rStyle w:val="StyleUnderline"/>
        </w:rPr>
        <w:t xml:space="preserve"> </w:t>
      </w:r>
      <w:hyperlink r:id="rId8" w:tooltip="Learn more about celestial body from ScienceDirect's AI-generated Topic Pages" w:history="1">
        <w:r w:rsidRPr="00465AF4">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465AF4">
        <w:rPr>
          <w:rStyle w:val="StyleUnderline"/>
          <w:highlight w:val="green"/>
        </w:rPr>
        <w:t>value</w:t>
      </w:r>
      <w:r w:rsidRPr="00B60AC4">
        <w:rPr>
          <w:rStyle w:val="StyleUnderline"/>
        </w:rPr>
        <w:t xml:space="preserve"> </w:t>
      </w:r>
      <w:r w:rsidRPr="00465AF4">
        <w:rPr>
          <w:rStyle w:val="StyleUnderline"/>
          <w:highlight w:val="green"/>
        </w:rPr>
        <w:t>for</w:t>
      </w:r>
      <w:r w:rsidRPr="00B60AC4">
        <w:rPr>
          <w:rStyle w:val="StyleUnderline"/>
        </w:rPr>
        <w:t xml:space="preserve"> humanity and </w:t>
      </w:r>
      <w:r w:rsidRPr="00465AF4">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465AF4">
        <w:rPr>
          <w:rStyle w:val="StyleUnderline"/>
          <w:highlight w:val="green"/>
        </w:rPr>
        <w:t xml:space="preserve">international </w:t>
      </w:r>
      <w:r w:rsidRPr="00B60AC4">
        <w:rPr>
          <w:rStyle w:val="StyleUnderline"/>
        </w:rPr>
        <w:t xml:space="preserve">regulatory </w:t>
      </w:r>
      <w:r w:rsidRPr="00465AF4">
        <w:rPr>
          <w:rStyle w:val="StyleUnderline"/>
          <w:highlight w:val="green"/>
        </w:rPr>
        <w:t>body</w:t>
      </w:r>
      <w:r w:rsidRPr="00601FE1">
        <w:rPr>
          <w:rStyle w:val="StyleUnderline"/>
        </w:rPr>
        <w:t xml:space="preserve"> </w:t>
      </w:r>
      <w:r w:rsidRPr="00465AF4">
        <w:rPr>
          <w:rStyle w:val="Emphasis"/>
          <w:highlight w:val="green"/>
        </w:rPr>
        <w:t>administers</w:t>
      </w:r>
      <w:r w:rsidRPr="006647F0">
        <w:rPr>
          <w:rStyle w:val="Emphasis"/>
        </w:rPr>
        <w:t xml:space="preserve"> the existing </w:t>
      </w:r>
      <w:r w:rsidRPr="00465AF4">
        <w:rPr>
          <w:rStyle w:val="Emphasis"/>
          <w:highlight w:val="green"/>
        </w:rPr>
        <w:t>rights of companies</w:t>
      </w:r>
      <w:r w:rsidRPr="006647F0">
        <w:rPr>
          <w:rStyle w:val="Emphasis"/>
        </w:rPr>
        <w:t xml:space="preserve"> </w:t>
      </w:r>
      <w:r w:rsidRPr="00465AF4">
        <w:rPr>
          <w:rStyle w:val="Emphasis"/>
          <w:highlight w:val="green"/>
        </w:rPr>
        <w:t>for</w:t>
      </w:r>
      <w:r w:rsidRPr="006647F0">
        <w:rPr>
          <w:rStyle w:val="Emphasis"/>
        </w:rPr>
        <w:t xml:space="preserve"> </w:t>
      </w:r>
      <w:r w:rsidRPr="00465AF4">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465AF4">
        <w:rPr>
          <w:rStyle w:val="StyleUnderline"/>
          <w:highlight w:val="green"/>
        </w:rPr>
        <w:t>rights</w:t>
      </w:r>
      <w:r w:rsidRPr="00601FE1">
        <w:rPr>
          <w:rStyle w:val="StyleUnderline"/>
        </w:rPr>
        <w:t xml:space="preserve"> to such bodies can be </w:t>
      </w:r>
      <w:r w:rsidRPr="00465AF4">
        <w:rPr>
          <w:rStyle w:val="StyleUnderline"/>
          <w:highlight w:val="green"/>
        </w:rPr>
        <w:t>applied</w:t>
      </w:r>
      <w:r w:rsidRPr="00601FE1">
        <w:rPr>
          <w:rStyle w:val="StyleUnderline"/>
        </w:rPr>
        <w:t xml:space="preserve"> for from this international regulatory body, with </w:t>
      </w:r>
      <w:r w:rsidRPr="00465AF4">
        <w:rPr>
          <w:rStyle w:val="StyleUnderline"/>
          <w:highlight w:val="green"/>
        </w:rPr>
        <w:t>applications</w:t>
      </w:r>
      <w:r w:rsidRPr="00601FE1">
        <w:rPr>
          <w:rStyle w:val="StyleUnderline"/>
        </w:rPr>
        <w:t xml:space="preserve"> made </w:t>
      </w:r>
      <w:r w:rsidRPr="00465AF4">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465AF4">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465AF4">
        <w:rPr>
          <w:rStyle w:val="StyleUnderline"/>
          <w:highlight w:val="green"/>
        </w:rPr>
        <w:t>disclosure of</w:t>
      </w:r>
      <w:r w:rsidRPr="00601FE1">
        <w:rPr>
          <w:rStyle w:val="StyleUnderline"/>
        </w:rPr>
        <w:t xml:space="preserve"> </w:t>
      </w:r>
      <w:r w:rsidRPr="00465AF4">
        <w:rPr>
          <w:rStyle w:val="StyleUnderline"/>
          <w:highlight w:val="green"/>
        </w:rPr>
        <w:t>exploration</w:t>
      </w:r>
      <w:r w:rsidRPr="00601FE1">
        <w:rPr>
          <w:rStyle w:val="StyleUnderline"/>
        </w:rPr>
        <w:t xml:space="preserve"> </w:t>
      </w:r>
      <w:r w:rsidRPr="00465AF4">
        <w:rPr>
          <w:rStyle w:val="StyleUnderline"/>
          <w:highlight w:val="green"/>
        </w:rPr>
        <w:t>data</w:t>
      </w:r>
      <w:r w:rsidRPr="00601FE1">
        <w:rPr>
          <w:rStyle w:val="StyleUnderline"/>
        </w:rPr>
        <w:t xml:space="preserve"> on the celestial body within the pre-set period, proposedly </w:t>
      </w:r>
      <w:r w:rsidRPr="00465AF4">
        <w:rPr>
          <w:rStyle w:val="StyleUnderline"/>
          <w:highlight w:val="green"/>
        </w:rPr>
        <w:t>gathered in situ</w:t>
      </w:r>
      <w:r w:rsidRPr="00601FE1">
        <w:rPr>
          <w:rStyle w:val="StyleUnderline"/>
        </w:rPr>
        <w:t>, characterising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465AF4">
        <w:rPr>
          <w:rStyle w:val="StyleUnderline"/>
          <w:highlight w:val="green"/>
        </w:rPr>
        <w:t>published</w:t>
      </w:r>
      <w:r w:rsidRPr="00601FE1">
        <w:rPr>
          <w:rStyle w:val="StyleUnderline"/>
        </w:rPr>
        <w:t xml:space="preserve"> by the regulatory body </w:t>
      </w:r>
      <w:r w:rsidRPr="00465AF4">
        <w:rPr>
          <w:rStyle w:val="StyleUnderline"/>
          <w:highlight w:val="green"/>
        </w:rPr>
        <w:t xml:space="preserve">in </w:t>
      </w:r>
      <w:r w:rsidRPr="00622FF9">
        <w:rPr>
          <w:rStyle w:val="StyleUnderline"/>
        </w:rPr>
        <w:t>a</w:t>
      </w:r>
      <w:r>
        <w:rPr>
          <w:rStyle w:val="StyleUnderline"/>
        </w:rPr>
        <w:t xml:space="preserve"> </w:t>
      </w:r>
      <w:r w:rsidRPr="00465AF4">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revenue-oriented.</w:t>
      </w:r>
      <w:r>
        <w:rPr>
          <w:rStyle w:val="StyleUnderline"/>
        </w:rPr>
        <w:t xml:space="preserve"> </w:t>
      </w:r>
      <w:r w:rsidRPr="006647F0">
        <w:rPr>
          <w:sz w:val="16"/>
        </w:rPr>
        <w:t xml:space="preserve">The </w:t>
      </w:r>
      <w:r w:rsidRPr="00465AF4">
        <w:rPr>
          <w:rStyle w:val="StyleUnderline"/>
          <w:highlight w:val="green"/>
        </w:rPr>
        <w:t>international</w:t>
      </w:r>
      <w:r w:rsidRPr="00EE14D9">
        <w:rPr>
          <w:rStyle w:val="StyleUnderline"/>
        </w:rPr>
        <w:t xml:space="preserve"> regulatory </w:t>
      </w:r>
      <w:r w:rsidRPr="00465AF4">
        <w:rPr>
          <w:rStyle w:val="StyleUnderline"/>
          <w:highlight w:val="green"/>
        </w:rPr>
        <w:t>body</w:t>
      </w:r>
      <w:r w:rsidRPr="00EE14D9">
        <w:rPr>
          <w:rStyle w:val="StyleUnderline"/>
        </w:rPr>
        <w:t xml:space="preserve"> would thus </w:t>
      </w:r>
      <w:r w:rsidRPr="00465AF4">
        <w:rPr>
          <w:rStyle w:val="StyleUnderline"/>
          <w:highlight w:val="green"/>
        </w:rPr>
        <w:t>act</w:t>
      </w:r>
      <w:r w:rsidRPr="00EE14D9">
        <w:rPr>
          <w:rStyle w:val="StyleUnderline"/>
        </w:rPr>
        <w:t xml:space="preserve"> </w:t>
      </w:r>
      <w:r w:rsidRPr="00465AF4">
        <w:rPr>
          <w:rStyle w:val="StyleUnderline"/>
          <w:highlight w:val="green"/>
        </w:rPr>
        <w:t>as</w:t>
      </w:r>
      <w:r w:rsidRPr="00EE14D9">
        <w:rPr>
          <w:rStyle w:val="StyleUnderline"/>
        </w:rPr>
        <w:t xml:space="preserve"> a curator of </w:t>
      </w:r>
      <w:r w:rsidRPr="00465AF4">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465AF4">
        <w:rPr>
          <w:rStyle w:val="StyleUnderline"/>
          <w:highlight w:val="green"/>
        </w:rPr>
        <w:t>comparable to</w:t>
      </w:r>
      <w:r w:rsidRPr="00974309">
        <w:rPr>
          <w:rStyle w:val="StyleUnderline"/>
        </w:rPr>
        <w:t xml:space="preserve"> </w:t>
      </w:r>
      <w:r w:rsidRPr="00465AF4">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r w:rsidRPr="00974309">
        <w:rPr>
          <w:rStyle w:val="StyleUnderline"/>
        </w:rPr>
        <w:t>incentivise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9"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defence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0"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hyperlink r:id="rId11" w:anchor="bib24" w:history="1">
        <w:r w:rsidRPr="006647F0">
          <w:rPr>
            <w:rStyle w:val="Hyperlink"/>
            <w:sz w:val="16"/>
          </w:rPr>
          <w:t>24</w:t>
        </w:r>
      </w:hyperlink>
      <w:r w:rsidRPr="006647F0">
        <w:rPr>
          <w:sz w:val="16"/>
        </w:rPr>
        <w:t>] and Crawford [</w:t>
      </w:r>
      <w:hyperlink r:id="rId12" w:anchor="bib25" w:history="1">
        <w:r w:rsidRPr="006647F0">
          <w:rPr>
            <w:rStyle w:val="Hyperlink"/>
            <w:sz w:val="16"/>
          </w:rPr>
          <w:t>25</w:t>
        </w:r>
      </w:hyperlink>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hyperlink r:id="rId14" w:anchor="bib26" w:history="1">
        <w:r w:rsidRPr="006647F0">
          <w:rPr>
            <w:rStyle w:val="Hyperlink"/>
            <w:sz w:val="16"/>
          </w:rPr>
          <w:t>26</w:t>
        </w:r>
      </w:hyperlink>
      <w:r w:rsidRPr="006647F0">
        <w:rPr>
          <w:sz w:val="16"/>
        </w:rPr>
        <w:t xml:space="preserve">]. </w:t>
      </w:r>
      <w:r w:rsidRPr="006647F0">
        <w:rPr>
          <w:rStyle w:val="StyleUnderline"/>
        </w:rPr>
        <w:t>It ensures that, by exploitation, information contained in celestial bodies is not lost for future generations.</w:t>
      </w:r>
      <w:r w:rsidRPr="006647F0">
        <w:rPr>
          <w:sz w:val="16"/>
        </w:rPr>
        <w:t xml:space="preserve">The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465AF4">
        <w:rPr>
          <w:rStyle w:val="StyleUnderline"/>
          <w:highlight w:val="green"/>
        </w:rPr>
        <w:t>transparency</w:t>
      </w:r>
      <w:r w:rsidRPr="00B60AC4">
        <w:rPr>
          <w:rStyle w:val="StyleUnderline"/>
        </w:rPr>
        <w:t xml:space="preserve"> </w:t>
      </w:r>
      <w:r w:rsidRPr="00465AF4">
        <w:rPr>
          <w:rStyle w:val="StyleUnderline"/>
          <w:highlight w:val="green"/>
        </w:rPr>
        <w:t>of</w:t>
      </w:r>
      <w:r w:rsidRPr="00B60AC4">
        <w:rPr>
          <w:rStyle w:val="StyleUnderline"/>
        </w:rPr>
        <w:t xml:space="preserve"> where exploration </w:t>
      </w:r>
      <w:r w:rsidRPr="00465AF4">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465AF4">
        <w:rPr>
          <w:rStyle w:val="StyleUnderline"/>
          <w:highlight w:val="green"/>
        </w:rPr>
        <w:t>benefits</w:t>
      </w:r>
      <w:r w:rsidRPr="00B60AC4">
        <w:rPr>
          <w:rStyle w:val="StyleUnderline"/>
        </w:rPr>
        <w:t xml:space="preserve"> for the </w:t>
      </w:r>
      <w:r w:rsidRPr="00465AF4">
        <w:rPr>
          <w:rStyle w:val="StyleUnderline"/>
          <w:highlight w:val="green"/>
        </w:rPr>
        <w:t>sustainable</w:t>
      </w:r>
      <w:r w:rsidRPr="00B60AC4">
        <w:rPr>
          <w:rStyle w:val="StyleUnderline"/>
        </w:rPr>
        <w:t xml:space="preserve"> use of space</w:t>
      </w:r>
      <w:r w:rsidRPr="006647F0">
        <w:rPr>
          <w:sz w:val="16"/>
        </w:rPr>
        <w:t xml:space="preserve">, </w:t>
      </w:r>
      <w:r w:rsidRPr="00465AF4">
        <w:rPr>
          <w:rStyle w:val="StyleUnderline"/>
          <w:highlight w:val="green"/>
        </w:rPr>
        <w:t xml:space="preserve">trust building </w:t>
      </w:r>
      <w:r w:rsidRPr="00B60AC4">
        <w:rPr>
          <w:rStyle w:val="StyleUnderline"/>
        </w:rPr>
        <w:t xml:space="preserve">and </w:t>
      </w:r>
      <w:r w:rsidRPr="00465AF4">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465AF4">
        <w:rPr>
          <w:rStyle w:val="StyleUnderline"/>
          <w:highlight w:val="green"/>
        </w:rPr>
        <w:t>collisions</w:t>
      </w:r>
      <w:r w:rsidRPr="00B60AC4">
        <w:rPr>
          <w:rStyle w:val="StyleUnderline"/>
        </w:rPr>
        <w:t xml:space="preserve"> of competitors </w:t>
      </w:r>
      <w:r w:rsidRPr="00465AF4">
        <w:rPr>
          <w:rStyle w:val="StyleUnderline"/>
          <w:highlight w:val="green"/>
        </w:rPr>
        <w:t>in deep space</w:t>
      </w:r>
      <w:r w:rsidRPr="00B60AC4">
        <w:rPr>
          <w:rStyle w:val="StyleUnderline"/>
        </w:rPr>
        <w:t xml:space="preserve"> are </w:t>
      </w:r>
      <w:r w:rsidRPr="00465AF4">
        <w:rPr>
          <w:rStyle w:val="StyleUnderline"/>
          <w:highlight w:val="green"/>
        </w:rPr>
        <w:t>prevented</w:t>
      </w:r>
      <w:r w:rsidRPr="00B60AC4">
        <w:rPr>
          <w:rStyle w:val="StyleUnderline"/>
        </w:rPr>
        <w:t xml:space="preserve"> </w:t>
      </w:r>
      <w:r w:rsidRPr="00465AF4">
        <w:rPr>
          <w:rStyle w:val="StyleUnderline"/>
          <w:highlight w:val="green"/>
        </w:rPr>
        <w:t>by</w:t>
      </w:r>
      <w:r w:rsidRPr="00B60AC4">
        <w:rPr>
          <w:rStyle w:val="StyleUnderline"/>
        </w:rPr>
        <w:t xml:space="preserve"> the </w:t>
      </w:r>
      <w:r w:rsidRPr="00465AF4">
        <w:rPr>
          <w:rStyle w:val="StyleUnderline"/>
          <w:highlight w:val="green"/>
        </w:rPr>
        <w:t>reduction of exploration</w:t>
      </w:r>
      <w:r w:rsidRPr="00B60AC4">
        <w:rPr>
          <w:rStyle w:val="StyleUnderline"/>
        </w:rPr>
        <w:t xml:space="preserve"> efforts at the same destination through the </w:t>
      </w:r>
      <w:r w:rsidRPr="00465AF4">
        <w:rPr>
          <w:rStyle w:val="StyleUnderline"/>
          <w:highlight w:val="green"/>
        </w:rPr>
        <w:t>application</w:t>
      </w:r>
      <w:r w:rsidRPr="00B60AC4">
        <w:rPr>
          <w:rStyle w:val="StyleUnderline"/>
        </w:rPr>
        <w:t xml:space="preserve"> </w:t>
      </w:r>
      <w:r w:rsidRPr="00465AF4">
        <w:rPr>
          <w:rStyle w:val="StyleUnderline"/>
          <w:highlight w:val="green"/>
        </w:rPr>
        <w:t>for</w:t>
      </w:r>
      <w:r w:rsidRPr="00B60AC4">
        <w:rPr>
          <w:rStyle w:val="StyleUnderline"/>
        </w:rPr>
        <w:t xml:space="preserve"> mining </w:t>
      </w:r>
      <w:r w:rsidRPr="00465AF4">
        <w:rPr>
          <w:rStyle w:val="StyleUnderline"/>
          <w:highlight w:val="green"/>
        </w:rPr>
        <w:t>rights</w:t>
      </w:r>
      <w:r w:rsidRPr="00B60AC4">
        <w:rPr>
          <w:rStyle w:val="StyleUnderline"/>
        </w:rPr>
        <w:t xml:space="preserve"> by </w:t>
      </w:r>
      <w:r w:rsidRPr="00465AF4">
        <w:rPr>
          <w:rStyle w:val="StyleUnderline"/>
          <w:highlight w:val="green"/>
        </w:rPr>
        <w:t>one</w:t>
      </w:r>
      <w:r w:rsidRPr="00B60AC4">
        <w:rPr>
          <w:rStyle w:val="StyleUnderline"/>
        </w:rPr>
        <w:t xml:space="preserve"> applicant </w:t>
      </w:r>
      <w:r w:rsidRPr="00465AF4">
        <w:rPr>
          <w:rStyle w:val="StyleUnderline"/>
          <w:highlight w:val="green"/>
        </w:rPr>
        <w:t>at a time</w:t>
      </w:r>
      <w:r w:rsidRPr="00B60AC4">
        <w:rPr>
          <w:rStyle w:val="StyleUnderline"/>
        </w:rPr>
        <w:t>.</w:t>
      </w:r>
      <w:r w:rsidRPr="006647F0">
        <w:rPr>
          <w:sz w:val="16"/>
        </w:rPr>
        <w:t xml:space="preserve"> As pointed out by Newman and Williamson [</w:t>
      </w:r>
      <w:hyperlink r:id="rId15" w:anchor="bib20" w:history="1">
        <w:r w:rsidRPr="006647F0">
          <w:rPr>
            <w:rStyle w:val="Hyperlink"/>
            <w:sz w:val="16"/>
          </w:rPr>
          <w:t>20</w:t>
        </w:r>
      </w:hyperlink>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465AF4">
        <w:rPr>
          <w:rStyle w:val="StyleUnderline"/>
          <w:highlight w:val="green"/>
        </w:rPr>
        <w:t>preventing</w:t>
      </w:r>
      <w:r w:rsidRPr="00E4117B">
        <w:rPr>
          <w:rStyle w:val="StyleUnderline"/>
        </w:rPr>
        <w:t xml:space="preserve"> the </w:t>
      </w:r>
      <w:r w:rsidRPr="00465AF4">
        <w:rPr>
          <w:rStyle w:val="StyleUnderline"/>
          <w:highlight w:val="green"/>
        </w:rPr>
        <w:t>collision</w:t>
      </w:r>
      <w:r w:rsidRPr="00E4117B">
        <w:rPr>
          <w:rStyle w:val="StyleUnderline"/>
        </w:rPr>
        <w:t xml:space="preserve"> of two spacecraft, one </w:t>
      </w:r>
      <w:r w:rsidRPr="00465AF4">
        <w:rPr>
          <w:rStyle w:val="StyleUnderline"/>
          <w:highlight w:val="green"/>
        </w:rPr>
        <w:t>source</w:t>
      </w:r>
      <w:r w:rsidRPr="00E4117B">
        <w:rPr>
          <w:rStyle w:val="StyleUnderline"/>
        </w:rPr>
        <w:t xml:space="preserve"> </w:t>
      </w:r>
      <w:r w:rsidRPr="00465AF4">
        <w:rPr>
          <w:rStyle w:val="StyleUnderline"/>
          <w:highlight w:val="green"/>
        </w:rPr>
        <w:t>of debris creation</w:t>
      </w:r>
      <w:r w:rsidRPr="00E4117B">
        <w:rPr>
          <w:rStyle w:val="StyleUnderline"/>
        </w:rPr>
        <w:t xml:space="preserve"> can be </w:t>
      </w:r>
      <w:r w:rsidRPr="00465AF4">
        <w:rPr>
          <w:rStyle w:val="StyleUnderline"/>
          <w:highlight w:val="green"/>
        </w:rPr>
        <w:t>mitigated</w:t>
      </w:r>
      <w:r w:rsidRPr="00E4117B">
        <w:rPr>
          <w:rStyle w:val="StyleUnderline"/>
        </w:rPr>
        <w:t xml:space="preserve"> through this regulation mechanism.</w:t>
      </w:r>
      <w:r w:rsidRPr="006647F0">
        <w:rPr>
          <w:sz w:val="16"/>
        </w:rPr>
        <w:t xml:space="preserve"> With respect to Deudney's [</w:t>
      </w:r>
      <w:hyperlink r:id="rId16" w:anchor="bib11" w:history="1">
        <w:r w:rsidRPr="006647F0">
          <w:rPr>
            <w:rStyle w:val="Hyperlink"/>
            <w:sz w:val="16"/>
          </w:rPr>
          <w:t>11</w:t>
        </w:r>
      </w:hyperlink>
      <w:r w:rsidRPr="006647F0">
        <w:rPr>
          <w:sz w:val="16"/>
        </w:rPr>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hyperlink r:id="rId17" w:anchor="bib49" w:history="1">
        <w:r w:rsidRPr="006647F0">
          <w:rPr>
            <w:rStyle w:val="Hyperlink"/>
            <w:sz w:val="16"/>
          </w:rPr>
          <w:t>49</w:t>
        </w:r>
      </w:hyperlink>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43BA8E49" w14:textId="77777777" w:rsidR="00734E59" w:rsidRPr="00FD682E" w:rsidRDefault="00734E59" w:rsidP="00734E59">
      <w:pPr>
        <w:pStyle w:val="Heading4"/>
      </w:pPr>
      <w:r>
        <w:t xml:space="preserve">2] Solves Deflection Dilemma – keeping Asteroids </w:t>
      </w:r>
      <w:r>
        <w:rPr>
          <w:u w:val="single"/>
        </w:rPr>
        <w:t>out</w:t>
      </w:r>
      <w:r>
        <w:t xml:space="preserve"> of Earth’s Orbit and establishing NEO tracking </w:t>
      </w:r>
      <w:r>
        <w:rPr>
          <w:u w:val="single"/>
        </w:rPr>
        <w:t>solves</w:t>
      </w:r>
      <w:r>
        <w:t xml:space="preserve"> risk of Deflection Dilemma. </w:t>
      </w:r>
    </w:p>
    <w:p w14:paraId="66F16228" w14:textId="77777777" w:rsidR="00734E59" w:rsidRPr="00FD682E" w:rsidRDefault="00734E59" w:rsidP="00734E59">
      <w:r w:rsidRPr="00FD682E">
        <w:rPr>
          <w:rStyle w:val="Style13ptBold"/>
        </w:rPr>
        <w:t>Drmola and Mares 15</w:t>
      </w:r>
      <w:r w:rsidRPr="00FD682E">
        <w:t xml:space="preserve"> Jakub Drmola and Miroslav Mares October 2015 "Revisiting the deflection dilemma"</w:t>
      </w:r>
      <w:r>
        <w:t xml:space="preserve"> (</w:t>
      </w:r>
      <w:r w:rsidRPr="00FD682E">
        <w:t>Ph.D. Assistant professor, Department of Political Science</w:t>
      </w:r>
      <w:r>
        <w:t xml:space="preserve">)//Elmer </w:t>
      </w:r>
    </w:p>
    <w:p w14:paraId="554F77FD" w14:textId="77777777" w:rsidR="00734E59" w:rsidRPr="00C234C3" w:rsidRDefault="00734E59" w:rsidP="00734E59">
      <w:pPr>
        <w:rPr>
          <w:sz w:val="16"/>
        </w:rPr>
      </w:pPr>
      <w:r w:rsidRPr="00C234C3">
        <w:rPr>
          <w:sz w:val="16"/>
        </w:rPr>
        <w:t xml:space="preserve">The risks of mining asteroids There are </w:t>
      </w:r>
      <w:r w:rsidRPr="00465AF4">
        <w:rPr>
          <w:rStyle w:val="Emphasis"/>
          <w:highlight w:val="green"/>
        </w:rPr>
        <w:t>two</w:t>
      </w:r>
      <w:r w:rsidRPr="00465AF4">
        <w:rPr>
          <w:sz w:val="16"/>
          <w:highlight w:val="green"/>
        </w:rPr>
        <w:t xml:space="preserve"> </w:t>
      </w:r>
      <w:r w:rsidRPr="00C234C3">
        <w:rPr>
          <w:sz w:val="16"/>
        </w:rPr>
        <w:t xml:space="preserve">basic </w:t>
      </w:r>
      <w:r w:rsidRPr="00465AF4">
        <w:rPr>
          <w:rStyle w:val="Emphasis"/>
          <w:highlight w:val="green"/>
        </w:rPr>
        <w:t>ways to go about moving</w:t>
      </w:r>
      <w:r w:rsidRPr="00465AF4">
        <w:rPr>
          <w:sz w:val="16"/>
          <w:highlight w:val="green"/>
        </w:rPr>
        <w:t xml:space="preserve"> </w:t>
      </w:r>
      <w:r w:rsidRPr="00C234C3">
        <w:rPr>
          <w:sz w:val="16"/>
        </w:rPr>
        <w:t xml:space="preserve">the </w:t>
      </w:r>
      <w:r w:rsidRPr="00465AF4">
        <w:rPr>
          <w:rStyle w:val="Emphasis"/>
          <w:highlight w:val="green"/>
        </w:rPr>
        <w:t>resources contained within a given asteroid</w:t>
      </w:r>
      <w:r w:rsidRPr="00465AF4">
        <w:rPr>
          <w:sz w:val="16"/>
          <w:highlight w:val="green"/>
        </w:rPr>
        <w:t xml:space="preserve"> </w:t>
      </w:r>
      <w:r w:rsidRPr="00C234C3">
        <w:rPr>
          <w:sz w:val="16"/>
        </w:rPr>
        <w:t xml:space="preserve">to the Earth. </w:t>
      </w:r>
      <w:r w:rsidRPr="00465AF4">
        <w:rPr>
          <w:rStyle w:val="Emphasis"/>
          <w:highlight w:val="green"/>
          <w:bdr w:val="single" w:sz="18" w:space="0" w:color="auto"/>
        </w:rPr>
        <w:t>They can be extracted from the asteroid during its natural orbit</w:t>
      </w:r>
      <w:r w:rsidRPr="00465AF4">
        <w:rPr>
          <w:sz w:val="16"/>
          <w:highlight w:val="green"/>
        </w:rPr>
        <w:t xml:space="preserve"> </w:t>
      </w:r>
      <w:r w:rsidRPr="00465AF4">
        <w:rPr>
          <w:rStyle w:val="Emphasis"/>
          <w:highlight w:val="green"/>
        </w:rPr>
        <w:t>and then transported</w:t>
      </w:r>
      <w:r w:rsidRPr="00465AF4">
        <w:rPr>
          <w:sz w:val="16"/>
          <w:highlight w:val="green"/>
        </w:rPr>
        <w:t xml:space="preserve"> </w:t>
      </w:r>
      <w:r w:rsidRPr="00C234C3">
        <w:rPr>
          <w:sz w:val="16"/>
        </w:rPr>
        <w:t xml:space="preserve">to the Earth, </w:t>
      </w:r>
      <w:r w:rsidRPr="00465AF4">
        <w:rPr>
          <w:rStyle w:val="Emphasis"/>
          <w:highlight w:val="green"/>
        </w:rPr>
        <w:t>or</w:t>
      </w:r>
      <w:r w:rsidRPr="00465AF4">
        <w:rPr>
          <w:sz w:val="16"/>
          <w:highlight w:val="green"/>
        </w:rPr>
        <w:t xml:space="preserve"> </w:t>
      </w:r>
      <w:r w:rsidRPr="00465AF4">
        <w:rPr>
          <w:rStyle w:val="Emphasis"/>
          <w:highlight w:val="green"/>
        </w:rPr>
        <w:t>the entire asteroid might be moved</w:t>
      </w:r>
      <w:r w:rsidRPr="00465AF4">
        <w:rPr>
          <w:sz w:val="16"/>
          <w:highlight w:val="green"/>
        </w:rPr>
        <w:t xml:space="preserve"> </w:t>
      </w:r>
      <w:r w:rsidRPr="00C234C3">
        <w:rPr>
          <w:sz w:val="16"/>
        </w:rPr>
        <w:t xml:space="preserve">closer to a more convenient location before starting mining. </w:t>
      </w:r>
      <w:r w:rsidRPr="00C234C3">
        <w:rPr>
          <w:rStyle w:val="StyleUnderline"/>
        </w:rPr>
        <w:t>Thus repositioned, it might even be used as a shielded habitat, once hollowed out</w:t>
      </w:r>
      <w:r w:rsidRPr="00C234C3">
        <w:rPr>
          <w:sz w:val="16"/>
        </w:rPr>
        <w:t xml:space="preserve"> (Ostro 1999). There are different speculative costs and benefits associated with either option, which would vary with the size, orbit and composition of the asteroid. But, crucially, </w:t>
      </w:r>
      <w:r w:rsidRPr="00465AF4">
        <w:rPr>
          <w:rStyle w:val="Emphasis"/>
          <w:highlight w:val="green"/>
        </w:rPr>
        <w:t xml:space="preserve">the second option would entail putting asteroids </w:t>
      </w:r>
      <w:r w:rsidRPr="00465AF4">
        <w:rPr>
          <w:rStyle w:val="Emphasis"/>
          <w:highlight w:val="green"/>
          <w:bdr w:val="single" w:sz="18" w:space="0" w:color="auto"/>
        </w:rPr>
        <w:t>into orbit around the Earth</w:t>
      </w:r>
      <w:r w:rsidRPr="00C234C3">
        <w:rPr>
          <w:sz w:val="16"/>
        </w:rPr>
        <w:t xml:space="preserve">,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 </w:t>
      </w:r>
      <w:r w:rsidRPr="00C234C3">
        <w:rPr>
          <w:rStyle w:val="StyleUnderline"/>
        </w:rPr>
        <w:t>Programmes to redirect asteroids and, especially, plans to mine asteroids on an industrial scale essentially</w:t>
      </w:r>
      <w:r w:rsidRPr="00C234C3">
        <w:rPr>
          <w:sz w:val="16"/>
        </w:rPr>
        <w:t xml:space="preserve"> </w:t>
      </w:r>
      <w:r w:rsidRPr="00465AF4">
        <w:rPr>
          <w:rStyle w:val="Emphasis"/>
          <w:highlight w:val="green"/>
        </w:rPr>
        <w:t>resurrect the deflection dilemma</w:t>
      </w:r>
      <w:r w:rsidRPr="00C234C3">
        <w:rPr>
          <w:sz w:val="16"/>
        </w:rPr>
        <w:t xml:space="preserve">. But it is no longer a matter of superpowers intentionally misusing technology designed to prevent dangerous impacts. It becomes an issue of proliferation among private entities. Once private mining companies acquire the technical ability to redirect suitable NEOs (Baoyin et al. 2011) in order to extract platinum or water from them, perilous inflections become more likely. The probability of accidents will rise with the number of asteroids whose trajectories we decide to manipulate. Such accidents might be very unlikely, but even a tiny technical or human error in the execution of an inflection meant to place an asteroid into the lunar or geocentric orbit might send it crashing into the Earth with potentially devastating consequences. 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The second source of risk is the intentional misuse, similar to the original deflection dilemma. But the entry barrier for asteroid weaponization gets much lower if mining them and moving them around becomes a common industrial activity. This is in stark contrast to the original scenario which envisioned this technology to be used solely for planetary defence and under control of a very small number of the most powerful countries (Morrison 2010). If such a powerful technology becomes widely and commercially available, even rogue states and wellfunded terrorist groups might be tempted to use it for an unexpected and devastating attack. In addition, an active asteroid mining industry would make it more difficult to detect any hostile inflection attempts among the number of legitimate and benign ones. Policy implications </w:t>
      </w:r>
      <w:r w:rsidRPr="00C234C3">
        <w:rPr>
          <w:rStyle w:val="StyleUnderline"/>
        </w:rPr>
        <w:t>Considering these possible future dangers, it seems prudent to consider what to do about them sooner rather than later</w:t>
      </w:r>
      <w:r w:rsidRPr="00C234C3">
        <w:rPr>
          <w:sz w:val="16"/>
        </w:rPr>
        <w:t xml:space="preserve">. The most obvious “solution” would be a blanket ban on the development of any technology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leave us more vulnerable to natural impacts which,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w:t>
      </w:r>
      <w:r w:rsidRPr="00465AF4">
        <w:rPr>
          <w:rStyle w:val="Emphasis"/>
          <w:highlight w:val="green"/>
        </w:rPr>
        <w:t>Our current programmes cataloguing NEOs</w:t>
      </w:r>
      <w:r w:rsidRPr="00465AF4">
        <w:rPr>
          <w:sz w:val="16"/>
          <w:highlight w:val="green"/>
        </w:rPr>
        <w:t xml:space="preserve"> </w:t>
      </w:r>
      <w:r w:rsidRPr="00C234C3">
        <w:rPr>
          <w:sz w:val="16"/>
        </w:rPr>
        <w:t xml:space="preserve">(such as CSS or Pan-STARRS), which look for new, previously unknown objects, </w:t>
      </w:r>
      <w:r w:rsidRPr="00465AF4">
        <w:rPr>
          <w:rStyle w:val="Emphasis"/>
          <w:highlight w:val="green"/>
        </w:rPr>
        <w:t>are not</w:t>
      </w:r>
      <w:r w:rsidRPr="00465AF4">
        <w:rPr>
          <w:sz w:val="16"/>
          <w:highlight w:val="green"/>
        </w:rPr>
        <w:t xml:space="preserve"> </w:t>
      </w:r>
      <w:r w:rsidRPr="00C234C3">
        <w:rPr>
          <w:sz w:val="16"/>
        </w:rPr>
        <w:t xml:space="preserve">ideally </w:t>
      </w:r>
      <w:r w:rsidRPr="00465AF4">
        <w:rPr>
          <w:rStyle w:val="Emphasis"/>
          <w:highlight w:val="green"/>
        </w:rPr>
        <w:t>suited for</w:t>
      </w:r>
      <w:r w:rsidRPr="00465AF4">
        <w:rPr>
          <w:sz w:val="16"/>
          <w:highlight w:val="green"/>
        </w:rPr>
        <w:t xml:space="preserve"> </w:t>
      </w:r>
      <w:r w:rsidRPr="00C234C3">
        <w:rPr>
          <w:sz w:val="16"/>
        </w:rPr>
        <w:t xml:space="preserve">the task of </w:t>
      </w:r>
      <w:r w:rsidRPr="00465AF4">
        <w:rPr>
          <w:rStyle w:val="Emphasis"/>
          <w:highlight w:val="green"/>
        </w:rPr>
        <w:t>constantly tracking a number of different, already known asteroids</w:t>
      </w:r>
      <w:r w:rsidRPr="00C234C3">
        <w:rPr>
          <w:sz w:val="16"/>
        </w:rPr>
        <w:t xml:space="preserve">. </w:t>
      </w:r>
      <w:r w:rsidRPr="00465AF4">
        <w:rPr>
          <w:rStyle w:val="Emphasis"/>
          <w:highlight w:val="green"/>
          <w:bdr w:val="single" w:sz="18" w:space="0" w:color="auto"/>
        </w:rPr>
        <w:t>New instruments would be needed to track them in order to immediately detect any hazardous inflection, whether intentional or accidental</w:t>
      </w:r>
      <w:r w:rsidRPr="00C234C3">
        <w:rPr>
          <w:sz w:val="16"/>
        </w:rPr>
        <w:t xml:space="preserve">. </w:t>
      </w:r>
      <w:r w:rsidRPr="00465AF4">
        <w:rPr>
          <w:rStyle w:val="Emphasis"/>
          <w:highlight w:val="green"/>
        </w:rPr>
        <w:t>Once such a detection is made, emergency measures to evacuate the population or, preferably, to “re-deflect</w:t>
      </w:r>
      <w:r w:rsidRPr="00C234C3">
        <w:rPr>
          <w:sz w:val="16"/>
        </w:rPr>
        <w:t xml:space="preserve">” the incoming object </w:t>
      </w:r>
      <w:r w:rsidRPr="00465AF4">
        <w:rPr>
          <w:rStyle w:val="Emphasis"/>
          <w:highlight w:val="green"/>
        </w:rPr>
        <w:t>can be executed right away</w:t>
      </w:r>
      <w:r w:rsidRPr="00C234C3">
        <w:rPr>
          <w:sz w:val="16"/>
        </w:rPr>
        <w:t xml:space="preserve">, regardless of the cause. Accidents and hostilities could be treated the same way and countered by the same system (initially, at least). Such a system would be more </w:t>
      </w:r>
      <w:r w:rsidRPr="00465AF4">
        <w:rPr>
          <w:rStyle w:val="Emphasis"/>
          <w:highlight w:val="green"/>
          <w:bdr w:val="single" w:sz="18" w:space="0" w:color="auto"/>
        </w:rPr>
        <w:t>akin to an air traffic control</w:t>
      </w:r>
      <w:r w:rsidRPr="00465AF4">
        <w:rPr>
          <w:sz w:val="16"/>
          <w:highlight w:val="green"/>
        </w:rPr>
        <w:t xml:space="preserve"> </w:t>
      </w:r>
      <w:r w:rsidRPr="00C234C3">
        <w:rPr>
          <w:sz w:val="16"/>
        </w:rPr>
        <w:t xml:space="preserve">than a non-proliferation regulation, </w:t>
      </w:r>
      <w:r w:rsidRPr="00465AF4">
        <w:rPr>
          <w:rStyle w:val="Emphasis"/>
          <w:highlight w:val="green"/>
        </w:rPr>
        <w:t>offering security through vigilance, rather than absence.</w:t>
      </w:r>
      <w:r w:rsidRPr="00465AF4">
        <w:rPr>
          <w:sz w:val="16"/>
          <w:highlight w:val="green"/>
        </w:rPr>
        <w:t xml:space="preserve"> </w:t>
      </w:r>
      <w:r w:rsidRPr="00C234C3">
        <w:rPr>
          <w:sz w:val="16"/>
        </w:rPr>
        <w:t>Additionally, development of a system able to deflect incoming objects at relatively short notice would be beneficial in case of an impending natural impact.</w:t>
      </w:r>
    </w:p>
    <w:p w14:paraId="3EFD5F3E" w14:textId="7B13E34E" w:rsidR="00734E59" w:rsidRDefault="00734E59" w:rsidP="00734E59">
      <w:pPr>
        <w:pStyle w:val="Heading2"/>
      </w:pPr>
      <w:r>
        <w:t>2</w:t>
      </w:r>
    </w:p>
    <w:p w14:paraId="193BACC3" w14:textId="77777777" w:rsidR="00734E59" w:rsidRDefault="00734E59" w:rsidP="00734E59">
      <w:pPr>
        <w:pStyle w:val="Heading4"/>
      </w:pPr>
      <w:r>
        <w:t xml:space="preserve">Interpretation---“Appropriation of outer space” by private entities refers to the exercise of exclusive control of space. </w:t>
      </w:r>
    </w:p>
    <w:p w14:paraId="215F6326" w14:textId="77777777" w:rsidR="00734E59" w:rsidRPr="00932A50" w:rsidRDefault="00734E59" w:rsidP="00734E59">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36B6605" w14:textId="77777777" w:rsidR="00734E59" w:rsidRPr="00315C09" w:rsidRDefault="00734E59" w:rsidP="00734E59">
      <w:r>
        <w:t>The issues presented in relation to the nonappropriation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A35B704" w14:textId="77777777" w:rsidR="00734E59" w:rsidRPr="00932A50" w:rsidRDefault="00734E59" w:rsidP="00734E59">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69BAEF30" w14:textId="77777777" w:rsidR="00734E59" w:rsidRPr="00932A50" w:rsidRDefault="00734E59" w:rsidP="00734E59">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4377035E" w14:textId="77777777" w:rsidR="00734E59" w:rsidRPr="0021742C" w:rsidRDefault="00734E59" w:rsidP="00734E59">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opinio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“[l]unar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r w:rsidRPr="00932A50">
        <w:rPr>
          <w:rStyle w:val="Emphasis"/>
        </w:rPr>
        <w:t>Opinio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Ahbabi,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Opinio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changed its approach to the interpretation of the nonappropriation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DD6B15">
        <w:rPr>
          <w:rStyle w:val="StyleUnderline"/>
          <w:highlight w:val="cyan"/>
        </w:rPr>
        <w:t xml:space="preserve">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r w:rsidRPr="00932A50">
        <w:rPr>
          <w:rStyle w:val="StyleUnderline"/>
        </w:rPr>
        <w:t>Gangale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 xml:space="preserve">o]wnership of and </w:t>
      </w:r>
      <w:r w:rsidRPr="00CD19C2">
        <w:rPr>
          <w:rStyle w:val="StyleUnderline"/>
        </w:rPr>
        <w:t xml:space="preserve">the </w:t>
      </w:r>
      <w:r w:rsidRPr="00DD6B15">
        <w:rPr>
          <w:rStyle w:val="StyleUnderline"/>
          <w:highlight w:val="cyan"/>
        </w:rPr>
        <w:t xml:space="preserve">right to use </w:t>
      </w:r>
      <w:r w:rsidRPr="009E311E">
        <w:rPr>
          <w:rStyle w:val="StyleUnderline"/>
        </w:rPr>
        <w:t xml:space="preserve">extraterrestrial </w:t>
      </w:r>
      <w:r w:rsidRPr="00DD6B15">
        <w:rPr>
          <w:rStyle w:val="StyleUnderline"/>
          <w:highlight w:val="cyan"/>
        </w:rPr>
        <w:t xml:space="preserve">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47C8FB73" w14:textId="77777777" w:rsidR="00734E59" w:rsidRDefault="00734E59" w:rsidP="00734E59">
      <w:pPr>
        <w:pStyle w:val="Heading4"/>
      </w:pPr>
      <w:r>
        <w:t>Violation---they defend restricting private asteroid mining which isn’t absolute.</w:t>
      </w:r>
    </w:p>
    <w:p w14:paraId="04633D81" w14:textId="77777777" w:rsidR="00734E59" w:rsidRPr="00B36F1B" w:rsidRDefault="00734E59" w:rsidP="00734E59"/>
    <w:p w14:paraId="6E3B1F5B" w14:textId="77777777" w:rsidR="00734E59" w:rsidRDefault="00734E59" w:rsidP="00734E59">
      <w:pPr>
        <w:pStyle w:val="Heading4"/>
      </w:pPr>
      <w:r>
        <w:t>Standards:</w:t>
      </w:r>
    </w:p>
    <w:p w14:paraId="6D2EC750" w14:textId="77777777" w:rsidR="00734E59" w:rsidRPr="00B36F1B" w:rsidRDefault="00734E59" w:rsidP="00734E59"/>
    <w:p w14:paraId="36A13F93" w14:textId="77777777" w:rsidR="00734E59" w:rsidRDefault="00734E59" w:rsidP="00734E59">
      <w:pPr>
        <w:pStyle w:val="Heading4"/>
      </w:pPr>
      <w:r>
        <w:t xml:space="preserve">1] Limits—their interp means that affs about any outer space activity are topical: tourism, photography, sending rovers, collecting ice cores, launching satellites, deflecting debris, can’t sell rocks on EBAY, etc. </w:t>
      </w:r>
    </w:p>
    <w:p w14:paraId="6310B973" w14:textId="77777777" w:rsidR="00734E59" w:rsidRPr="00955AA4" w:rsidRDefault="00734E59" w:rsidP="00734E59"/>
    <w:p w14:paraId="13A762D2" w14:textId="77777777" w:rsidR="00734E59" w:rsidRDefault="00734E59" w:rsidP="00734E59">
      <w:pPr>
        <w:pStyle w:val="Heading4"/>
      </w:pPr>
      <w:r>
        <w:t>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interp minimizes link uniqueness because our impacts will never be overcome the advantage.</w:t>
      </w:r>
    </w:p>
    <w:p w14:paraId="1786D74D" w14:textId="77777777" w:rsidR="00734E59" w:rsidRPr="00955AA4" w:rsidRDefault="00734E59" w:rsidP="00734E59"/>
    <w:p w14:paraId="2AFE639D" w14:textId="77777777" w:rsidR="00734E59" w:rsidRPr="00AE3460" w:rsidRDefault="00734E59" w:rsidP="00734E59">
      <w:pPr>
        <w:pStyle w:val="Heading4"/>
        <w:rPr>
          <w:rFonts w:cs="Calibri"/>
        </w:rPr>
      </w:pPr>
      <w:r w:rsidRPr="00772C2C">
        <w:rPr>
          <w:rFonts w:cs="Calibri"/>
        </w:rPr>
        <w:t>Use competing interps –</w:t>
      </w:r>
      <w:r>
        <w:rPr>
          <w:rFonts w:cs="Calibri"/>
        </w:rPr>
        <w:t xml:space="preserve"> reasonability invites arbitrary britelines and judge intervention. CI is a prerequisite  to reasonability because you have to use offense to determine if their interp is reasonable. </w:t>
      </w:r>
    </w:p>
    <w:p w14:paraId="1650BAA8" w14:textId="47F292F8" w:rsidR="009C6431" w:rsidRDefault="00734E59" w:rsidP="00734E59">
      <w:pPr>
        <w:pStyle w:val="Heading2"/>
      </w:pPr>
      <w:r>
        <w:t>3</w:t>
      </w:r>
    </w:p>
    <w:p w14:paraId="65FE710F" w14:textId="77777777" w:rsidR="00734E59" w:rsidRDefault="00734E59" w:rsidP="00734E59">
      <w:pPr>
        <w:pStyle w:val="Heading4"/>
      </w:pPr>
      <w:r>
        <w:t xml:space="preserve">AAC is the </w:t>
      </w:r>
      <w:r>
        <w:rPr>
          <w:u w:val="single"/>
        </w:rPr>
        <w:t>most effective</w:t>
      </w:r>
      <w:r>
        <w:t xml:space="preserve"> and </w:t>
      </w:r>
      <w:r>
        <w:rPr>
          <w:u w:val="single"/>
        </w:rPr>
        <w:t>feasible</w:t>
      </w:r>
      <w:r>
        <w:t xml:space="preserve"> method of Asteroid Mining – other methods can’t fill-in.</w:t>
      </w:r>
    </w:p>
    <w:p w14:paraId="6D443B0A" w14:textId="77777777" w:rsidR="00734E59" w:rsidRPr="004E614A" w:rsidRDefault="00734E59" w:rsidP="00734E59">
      <w:r w:rsidRPr="00C70099">
        <w:rPr>
          <w:rStyle w:val="Style13ptBold"/>
        </w:rPr>
        <w:t>Sutter 21</w:t>
      </w:r>
      <w:r w:rsidRPr="00C70099">
        <w:t xml:space="preserve"> Paul Sutter 8-20-2021 "What can we do with a captured asteroid?"</w:t>
      </w:r>
      <w:r>
        <w:t xml:space="preserve"> </w:t>
      </w:r>
      <w:hyperlink r:id="rId18" w:history="1">
        <w:r w:rsidRPr="00B54090">
          <w:rPr>
            <w:rStyle w:val="Hyperlink"/>
          </w:rPr>
          <w:t>https://www.space.com/asteroid-mining-bring-space-rocks-to-earth</w:t>
        </w:r>
      </w:hyperlink>
      <w:r>
        <w:t xml:space="preserve"> (</w:t>
      </w:r>
      <w:r w:rsidRPr="00C70099">
        <w:t>an astrophysicist at SUNY Stony Brook and the Flatiron Institute in New York City. Paul received his PhD in Physics from the University of Illinois at Urbana-Champaign in 2011, and spent three years at the Paris Institute of Astrophysics, followed by a research fellowship in Trieste, Ital</w:t>
      </w:r>
      <w:r>
        <w:t xml:space="preserve">y)//Elmer </w:t>
      </w:r>
    </w:p>
    <w:p w14:paraId="6D99F2BB" w14:textId="77777777" w:rsidR="00734E59" w:rsidRPr="00C70099" w:rsidRDefault="00734E59" w:rsidP="00734E59">
      <w:pPr>
        <w:rPr>
          <w:sz w:val="16"/>
        </w:rPr>
      </w:pPr>
      <w:r w:rsidRPr="00C70099">
        <w:rPr>
          <w:sz w:val="16"/>
        </w:rPr>
        <w:t xml:space="preserve">Far, far away But </w:t>
      </w:r>
      <w:r w:rsidRPr="00465AF4">
        <w:rPr>
          <w:rStyle w:val="Emphasis"/>
          <w:highlight w:val="green"/>
        </w:rPr>
        <w:t xml:space="preserve">the main problem with asteroids is </w:t>
      </w:r>
      <w:r w:rsidRPr="00465AF4">
        <w:rPr>
          <w:rStyle w:val="Emphasis"/>
          <w:highlight w:val="green"/>
          <w:bdr w:val="single" w:sz="18" w:space="0" w:color="auto"/>
        </w:rPr>
        <w:t>that they are far away</w:t>
      </w:r>
      <w:r w:rsidRPr="00C70099">
        <w:rPr>
          <w:sz w:val="16"/>
        </w:rPr>
        <w:t xml:space="preserve">. </w:t>
      </w:r>
      <w:r w:rsidRPr="00465AF4">
        <w:rPr>
          <w:rStyle w:val="Emphasis"/>
          <w:highlight w:val="green"/>
        </w:rPr>
        <w:t>Not just in space</w:t>
      </w:r>
      <w:r w:rsidRPr="00465AF4">
        <w:rPr>
          <w:sz w:val="16"/>
          <w:highlight w:val="green"/>
        </w:rPr>
        <w:t xml:space="preserve"> </w:t>
      </w:r>
      <w:r w:rsidRPr="00C70099">
        <w:rPr>
          <w:rStyle w:val="StyleUnderline"/>
        </w:rPr>
        <w:t>(tens of millions of miles for even the "near"-Earth asteroids),</w:t>
      </w:r>
      <w:r w:rsidRPr="00C70099">
        <w:rPr>
          <w:sz w:val="16"/>
        </w:rPr>
        <w:t xml:space="preserve"> </w:t>
      </w:r>
      <w:r w:rsidRPr="00465AF4">
        <w:rPr>
          <w:rStyle w:val="Emphasis"/>
          <w:highlight w:val="green"/>
        </w:rPr>
        <w:t>but also in speed</w:t>
      </w:r>
      <w:r w:rsidRPr="00C70099">
        <w:rPr>
          <w:sz w:val="16"/>
        </w:rPr>
        <w:t xml:space="preserve">. </w:t>
      </w:r>
      <w:r w:rsidRPr="00C70099">
        <w:rPr>
          <w:rStyle w:val="StyleUnderline"/>
        </w:rPr>
        <w:t>To launch from Earth's surface and go into orbit, a rocket needs to change its velocity from zero to 5 miles per second (8 kilometers per second).</w:t>
      </w:r>
      <w:r w:rsidRPr="00C70099">
        <w:rPr>
          <w:sz w:val="16"/>
        </w:rPr>
        <w:t xml:space="preserve"> </w:t>
      </w:r>
      <w:r w:rsidRPr="00465AF4">
        <w:rPr>
          <w:rStyle w:val="Emphasis"/>
          <w:highlight w:val="green"/>
        </w:rPr>
        <w:t>To rendezvous</w:t>
      </w:r>
      <w:r w:rsidRPr="00465AF4">
        <w:rPr>
          <w:sz w:val="16"/>
          <w:highlight w:val="green"/>
        </w:rPr>
        <w:t xml:space="preserve"> </w:t>
      </w:r>
      <w:r w:rsidRPr="00C70099">
        <w:rPr>
          <w:sz w:val="16"/>
        </w:rPr>
        <w:t xml:space="preserve">with an average asteroid, the rocket has to change its velocity by another 3.4 miles per second (5.5 km/s). That </w:t>
      </w:r>
      <w:r w:rsidRPr="00465AF4">
        <w:rPr>
          <w:rStyle w:val="Emphasis"/>
          <w:highlight w:val="green"/>
        </w:rPr>
        <w:t>requires</w:t>
      </w:r>
      <w:r w:rsidRPr="00465AF4">
        <w:rPr>
          <w:sz w:val="16"/>
          <w:highlight w:val="green"/>
        </w:rPr>
        <w:t xml:space="preserve"> </w:t>
      </w:r>
      <w:r w:rsidRPr="00465AF4">
        <w:rPr>
          <w:rStyle w:val="Emphasis"/>
          <w:highlight w:val="green"/>
          <w:bdr w:val="single" w:sz="18" w:space="0" w:color="auto"/>
        </w:rPr>
        <w:t>almost as much fuel as the launch itself</w:t>
      </w:r>
      <w:r w:rsidRPr="00C70099">
        <w:rPr>
          <w:sz w:val="16"/>
        </w:rPr>
        <w:t xml:space="preserve">, </w:t>
      </w:r>
      <w:r w:rsidRPr="00465AF4">
        <w:rPr>
          <w:rStyle w:val="Emphasis"/>
          <w:highlight w:val="green"/>
        </w:rPr>
        <w:t>which the rocket would just have to carry as dead weight</w:t>
      </w:r>
      <w:r w:rsidRPr="00C70099">
        <w:rPr>
          <w:sz w:val="16"/>
        </w:rPr>
        <w:t xml:space="preserve">, </w:t>
      </w:r>
      <w:r w:rsidRPr="00465AF4">
        <w:rPr>
          <w:rStyle w:val="Emphasis"/>
          <w:highlight w:val="green"/>
        </w:rPr>
        <w:t>thus adding to the already-obscene cost</w:t>
      </w:r>
      <w:r w:rsidRPr="00465AF4">
        <w:rPr>
          <w:sz w:val="16"/>
          <w:highlight w:val="green"/>
        </w:rPr>
        <w:t xml:space="preserve"> </w:t>
      </w:r>
      <w:r w:rsidRPr="00C70099">
        <w:rPr>
          <w:rStyle w:val="StyleUnderline"/>
        </w:rPr>
        <w:t>of trying to set up a remote mining operation in the first place. And once the asteroid were mined, asteroid prospectors would be faced with a difficult choice: They could try to refine the ore right there on the asteroid, which would entail setting up an entire refining facility, or ship the raw ore back to Earth, with all the waste that would involve</w:t>
      </w:r>
      <w:r w:rsidRPr="00C70099">
        <w:rPr>
          <w:sz w:val="16"/>
        </w:rPr>
        <w:t xml:space="preserve">. Bringing home the bacon So </w:t>
      </w:r>
      <w:r w:rsidRPr="00465AF4">
        <w:rPr>
          <w:rStyle w:val="Emphasis"/>
          <w:highlight w:val="green"/>
        </w:rPr>
        <w:t xml:space="preserve">instead of trying to mine a distant asteroid, how about </w:t>
      </w:r>
      <w:r w:rsidRPr="00465AF4">
        <w:rPr>
          <w:rStyle w:val="Emphasis"/>
          <w:highlight w:val="green"/>
          <w:bdr w:val="single" w:sz="18" w:space="0" w:color="auto"/>
        </w:rPr>
        <w:t>we bring the asteroid back to Earth</w:t>
      </w:r>
      <w:r w:rsidRPr="00C70099">
        <w:rPr>
          <w:sz w:val="16"/>
        </w:rPr>
        <w:t xml:space="preserve">? NASA's ill-fated Asteroid Redirect Mission (ARM) was an attempt to do just that. </w:t>
      </w:r>
      <w:r w:rsidRPr="00C70099">
        <w:rPr>
          <w:rStyle w:val="StyleUnderline"/>
        </w:rPr>
        <w:t>The goal of the mission was to grab a 13-foot (4 meters) boulder from a nearby asteroid and return it to cislunar space (between the orbits of Earth and the moon), where we could then study it at our leisure.</w:t>
      </w:r>
      <w:r w:rsidRPr="00C70099">
        <w:rPr>
          <w:sz w:val="16"/>
        </w:rPr>
        <w:t xml:space="preserve"> To move the boulder, ARM would </w:t>
      </w:r>
      <w:r w:rsidRPr="00465AF4">
        <w:rPr>
          <w:rStyle w:val="Emphasis"/>
          <w:highlight w:val="green"/>
        </w:rPr>
        <w:t>use</w:t>
      </w:r>
      <w:r w:rsidRPr="00465AF4">
        <w:rPr>
          <w:sz w:val="16"/>
          <w:highlight w:val="green"/>
        </w:rPr>
        <w:t xml:space="preserve"> </w:t>
      </w:r>
      <w:r w:rsidRPr="00465AF4">
        <w:rPr>
          <w:rStyle w:val="Emphasis"/>
          <w:highlight w:val="green"/>
        </w:rPr>
        <w:t>solar electric propulsion</w:t>
      </w:r>
      <w:r w:rsidRPr="00C70099">
        <w:rPr>
          <w:sz w:val="16"/>
        </w:rPr>
        <w:t xml:space="preserve">, with solar panels absorbing sunlight and converting it into electricity. That electricity would, in turn, power an ion engine. It wouldn't be fast, but </w:t>
      </w:r>
      <w:r w:rsidRPr="00465AF4">
        <w:rPr>
          <w:rStyle w:val="Emphasis"/>
          <w:highlight w:val="green"/>
          <w:bdr w:val="single" w:sz="18" w:space="0" w:color="auto"/>
        </w:rPr>
        <w:t>it would be efficient</w:t>
      </w:r>
      <w:r w:rsidRPr="00465AF4">
        <w:rPr>
          <w:sz w:val="16"/>
          <w:highlight w:val="green"/>
        </w:rPr>
        <w:t xml:space="preserve"> </w:t>
      </w:r>
      <w:r w:rsidRPr="00C70099">
        <w:rPr>
          <w:sz w:val="16"/>
        </w:rPr>
        <w:t xml:space="preserve">— and it would eventually get the job done. Related: How it works: NASA asteroid-capture mission in pictures Unfortunately, in 2017, NASA canceled ARM. Some of the critical technologies wound up in other projects, like the OSIRIS-REx mission to the asteroid Bennu, and NASA continues to investigate and use ion engines. When properly scaled up, a future version of ARM could potentially send large chunks of asteroids — if not entire small asteroids  — into nearby outer space. In </w:t>
      </w:r>
      <w:r w:rsidRPr="00C70099">
        <w:rPr>
          <w:rStyle w:val="StyleUnderline"/>
        </w:rPr>
        <w:t xml:space="preserve">fact, a </w:t>
      </w:r>
      <w:r w:rsidRPr="00465AF4">
        <w:rPr>
          <w:rStyle w:val="Emphasis"/>
          <w:highlight w:val="green"/>
        </w:rPr>
        <w:t>recent study found</w:t>
      </w:r>
      <w:r w:rsidRPr="00465AF4">
        <w:rPr>
          <w:rStyle w:val="StyleUnderline"/>
          <w:highlight w:val="green"/>
        </w:rPr>
        <w:t xml:space="preserve"> </w:t>
      </w:r>
      <w:r w:rsidRPr="00465AF4">
        <w:rPr>
          <w:rStyle w:val="Emphasis"/>
          <w:highlight w:val="green"/>
        </w:rPr>
        <w:t>a dozen potential asteroids</w:t>
      </w:r>
      <w:r w:rsidRPr="00C70099">
        <w:rPr>
          <w:rStyle w:val="StyleUnderline"/>
        </w:rPr>
        <w:t xml:space="preserve">, ranging from 6.6 to 66 feet (2 to 20 meters) across, </w:t>
      </w:r>
      <w:r w:rsidRPr="00465AF4">
        <w:rPr>
          <w:rStyle w:val="Emphasis"/>
          <w:highlight w:val="green"/>
        </w:rPr>
        <w:t>that could be brought into near-Earth orbit</w:t>
      </w:r>
      <w:r w:rsidRPr="00465AF4">
        <w:rPr>
          <w:rStyle w:val="StyleUnderline"/>
          <w:highlight w:val="green"/>
        </w:rPr>
        <w:t xml:space="preserve"> </w:t>
      </w:r>
      <w:r w:rsidRPr="00C70099">
        <w:rPr>
          <w:rStyle w:val="StyleUnderline"/>
        </w:rPr>
        <w:t>with a change in velocity of less than 1,640 feet per second (500 m/s).</w:t>
      </w:r>
      <w:r w:rsidRPr="00C70099">
        <w:rPr>
          <w:sz w:val="16"/>
        </w:rPr>
        <w:t xml:space="preserve"> And the solar electric propulsion schemes cooked up for ARM would be perfectly capable of that, although it would take a while. </w:t>
      </w:r>
      <w:r w:rsidRPr="00465AF4">
        <w:rPr>
          <w:rStyle w:val="Emphasis"/>
          <w:highlight w:val="green"/>
        </w:rPr>
        <w:t>Once an asteroid is in near-Earth space, many of the difficulties of asteroid mining</w:t>
      </w:r>
      <w:r w:rsidRPr="00465AF4">
        <w:rPr>
          <w:rStyle w:val="Emphasis"/>
          <w:highlight w:val="green"/>
          <w:bdr w:val="single" w:sz="18" w:space="0" w:color="auto"/>
        </w:rPr>
        <w:t xml:space="preserve"> are significantly reduced</w:t>
      </w:r>
      <w:r w:rsidRPr="00465AF4">
        <w:rPr>
          <w:rStyle w:val="Emphasis"/>
          <w:highlight w:val="green"/>
        </w:rPr>
        <w:t>.</w:t>
      </w:r>
      <w:r w:rsidRPr="00C70099">
        <w:rPr>
          <w:sz w:val="16"/>
        </w:rPr>
        <w:t xml:space="preserve"> Just compare the ease of getting to low Earth orbit, or even to the moon, versus reaching Mars. The Red Planet's extreme distance from Earth presents enormous logistical, engineering and technical challenges that we are still trying to solve, all while we've maintained a continuous human presence in low Earth orbit for over two decades. </w:t>
      </w:r>
      <w:r w:rsidRPr="00C70099">
        <w:rPr>
          <w:rStyle w:val="StyleUnderline"/>
        </w:rPr>
        <w:t>A cislunar asteroid would be much easier to study and much easier to test different mining strategies on</w:t>
      </w:r>
      <w:r w:rsidRPr="00C70099">
        <w:rPr>
          <w:sz w:val="16"/>
        </w:rPr>
        <w:t>. In addition, its resources would be much easier to bring back to Earth. As a bonus, any asteroid redirect mission meant for mining would also automatically become an asteroid redirect mission for saving Earth: If we can successfully change the speed and orbit of a harmless asteroid, we can potentially do it for a dangerous Earth-crossing one. The solar electric propulsion drive, for example, might be humanity's best chance to avoid calamity.</w:t>
      </w:r>
    </w:p>
    <w:p w14:paraId="4601D2C4" w14:textId="77777777" w:rsidR="00734E59" w:rsidRPr="00C435A1" w:rsidRDefault="00734E59" w:rsidP="00734E59">
      <w:pPr>
        <w:pStyle w:val="Heading4"/>
        <w:rPr>
          <w:rFonts w:cs="Arial"/>
        </w:rPr>
      </w:pPr>
      <w:r w:rsidRPr="00C435A1">
        <w:rPr>
          <w:rFonts w:cs="Arial"/>
        </w:rPr>
        <w:t>Resource scarcity coming now and causes extinction—asteroid mining is the only way to solve</w:t>
      </w:r>
    </w:p>
    <w:p w14:paraId="4EFF7328" w14:textId="77777777" w:rsidR="00734E59" w:rsidRPr="00C435A1" w:rsidRDefault="00734E59" w:rsidP="00734E59">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19" w:history="1">
        <w:r w:rsidRPr="00C435A1">
          <w:rPr>
            <w:rStyle w:val="Hyperlink"/>
          </w:rPr>
          <w:t>https://www.linkedin.com/pulse/asteroid-mining-necessary-answer-mineral-scarcity-de-crombrugghe</w:t>
        </w:r>
      </w:hyperlink>
    </w:p>
    <w:p w14:paraId="38F1AA16" w14:textId="77777777" w:rsidR="00734E59" w:rsidRPr="00C435A1" w:rsidRDefault="00734E59" w:rsidP="00734E59">
      <w:pPr>
        <w:rPr>
          <w:sz w:val="14"/>
        </w:rPr>
      </w:pPr>
      <w:r w:rsidRPr="00465AF4">
        <w:rPr>
          <w:rStyle w:val="StyleUnderline"/>
          <w:highlight w:val="green"/>
        </w:rPr>
        <w:t>We need minerals</w:t>
      </w:r>
      <w:r w:rsidRPr="00C435A1">
        <w:rPr>
          <w:sz w:val="14"/>
        </w:rPr>
        <w:t xml:space="preserve">, and we always will. Yet, our </w:t>
      </w:r>
      <w:r w:rsidRPr="00465AF4">
        <w:rPr>
          <w:rStyle w:val="StyleUnderline"/>
          <w:highlight w:val="green"/>
        </w:rPr>
        <w:t>reserves are finite and</w:t>
      </w:r>
      <w:r w:rsidRPr="00C435A1">
        <w:rPr>
          <w:rStyle w:val="StyleUnderline"/>
        </w:rPr>
        <w:t xml:space="preserve"> a </w:t>
      </w:r>
      <w:r w:rsidRPr="00465AF4">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465AF4">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465AF4">
        <w:rPr>
          <w:rStyle w:val="StyleUnderline"/>
          <w:highlight w:val="green"/>
        </w:rPr>
        <w:t xml:space="preserve">every solution </w:t>
      </w:r>
      <w:r w:rsidRPr="00C435A1">
        <w:rPr>
          <w:rStyle w:val="StyleUnderline"/>
        </w:rPr>
        <w:t xml:space="preserve">based on recycling </w:t>
      </w:r>
      <w:r w:rsidRPr="00465AF4">
        <w:rPr>
          <w:rStyle w:val="StyleUnderline"/>
          <w:highlight w:val="green"/>
        </w:rPr>
        <w:t>is</w:t>
      </w:r>
      <w:r w:rsidRPr="00C435A1">
        <w:rPr>
          <w:rStyle w:val="StyleUnderline"/>
        </w:rPr>
        <w:t xml:space="preserve">, again, nothing more than </w:t>
      </w:r>
      <w:r w:rsidRPr="00465AF4">
        <w:rPr>
          <w:rStyle w:val="Emphasis"/>
          <w:highlight w:val="green"/>
        </w:rPr>
        <w:t>a temporary fix</w:t>
      </w:r>
      <w:r w:rsidRPr="00465AF4">
        <w:rPr>
          <w:rStyle w:val="StyleUnderline"/>
          <w:highlight w:val="green"/>
        </w:rPr>
        <w:t>,</w:t>
      </w:r>
      <w:r w:rsidRPr="00465AF4">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465AF4">
        <w:rPr>
          <w:rStyle w:val="StyleUnderline"/>
          <w:highlight w:val="green"/>
        </w:rPr>
        <w:t xml:space="preserve">the amount </w:t>
      </w:r>
      <w:r w:rsidRPr="00C435A1">
        <w:rPr>
          <w:rStyle w:val="StyleUnderline"/>
        </w:rPr>
        <w:t xml:space="preserve">of resources </w:t>
      </w:r>
      <w:r w:rsidRPr="00465AF4">
        <w:rPr>
          <w:rStyle w:val="StyleUnderline"/>
          <w:highlight w:val="green"/>
        </w:rPr>
        <w:t>needed</w:t>
      </w:r>
      <w:r w:rsidRPr="00C435A1">
        <w:rPr>
          <w:rStyle w:val="StyleUnderline"/>
        </w:rPr>
        <w:t xml:space="preserve"> at a given time </w:t>
      </w:r>
      <w:r w:rsidRPr="00465AF4">
        <w:rPr>
          <w:rStyle w:val="Emphasis"/>
          <w:highlight w:val="green"/>
        </w:rPr>
        <w:t xml:space="preserve">will </w:t>
      </w:r>
      <w:r w:rsidRPr="00C435A1">
        <w:rPr>
          <w:rStyle w:val="Emphasis"/>
        </w:rPr>
        <w:t xml:space="preserve">simply </w:t>
      </w:r>
      <w:r w:rsidRPr="00465AF4">
        <w:rPr>
          <w:rStyle w:val="Emphasis"/>
          <w:highlight w:val="green"/>
        </w:rPr>
        <w:t xml:space="preserve">exceed the total </w:t>
      </w:r>
      <w:r w:rsidRPr="00C435A1">
        <w:rPr>
          <w:rStyle w:val="Emphasis"/>
        </w:rPr>
        <w:t xml:space="preserve">available </w:t>
      </w:r>
      <w:r w:rsidRPr="00465AF4">
        <w:rPr>
          <w:rStyle w:val="Emphasis"/>
          <w:highlight w:val="green"/>
        </w:rPr>
        <w:t>stock</w:t>
      </w:r>
      <w:r w:rsidRPr="00465AF4">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465AF4">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465AF4">
        <w:rPr>
          <w:rStyle w:val="Emphasis"/>
          <w:highlight w:val="green"/>
        </w:rPr>
        <w:t xml:space="preserve">all these </w:t>
      </w:r>
      <w:r w:rsidRPr="00C435A1">
        <w:rPr>
          <w:rStyle w:val="Emphasis"/>
        </w:rPr>
        <w:t xml:space="preserve">minerals </w:t>
      </w:r>
      <w:r w:rsidRPr="00465AF4">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465AF4">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465AF4">
        <w:rPr>
          <w:rStyle w:val="StyleUnderline"/>
          <w:highlight w:val="green"/>
        </w:rPr>
        <w:t>they are</w:t>
      </w:r>
      <w:r w:rsidRPr="00C435A1">
        <w:rPr>
          <w:sz w:val="14"/>
        </w:rPr>
        <w:t xml:space="preserve"> also </w:t>
      </w:r>
      <w:r w:rsidRPr="00465AF4">
        <w:rPr>
          <w:rStyle w:val="Emphasis"/>
          <w:highlight w:val="green"/>
        </w:rPr>
        <w:t>essential</w:t>
      </w:r>
      <w:r w:rsidRPr="00465AF4">
        <w:rPr>
          <w:sz w:val="14"/>
          <w:highlight w:val="green"/>
        </w:rPr>
        <w:t xml:space="preserve"> </w:t>
      </w:r>
      <w:r w:rsidRPr="00465AF4">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2A16DEB1" w14:textId="77777777" w:rsidR="00734E59" w:rsidRPr="00C435A1" w:rsidRDefault="00734E59" w:rsidP="00734E59">
      <w:pPr>
        <w:pStyle w:val="Heading4"/>
        <w:rPr>
          <w:rFonts w:cs="Arial"/>
        </w:rPr>
      </w:pPr>
      <w:r w:rsidRPr="00C435A1">
        <w:rPr>
          <w:rFonts w:cs="Arial"/>
        </w:rPr>
        <w:t>Resource Shortages Exacerbate Conflict</w:t>
      </w:r>
    </w:p>
    <w:p w14:paraId="4A69F7D4" w14:textId="77777777" w:rsidR="00734E59" w:rsidRPr="00C435A1" w:rsidRDefault="00734E59" w:rsidP="00734E59">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5E555D73" w14:textId="77777777" w:rsidR="00734E59" w:rsidRPr="00C435A1" w:rsidRDefault="00734E59" w:rsidP="00734E59">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465AF4">
        <w:rPr>
          <w:rStyle w:val="Emphasis"/>
          <w:highlight w:val="green"/>
        </w:rPr>
        <w:t xml:space="preserve">technology </w:t>
      </w:r>
      <w:r w:rsidRPr="00C435A1">
        <w:rPr>
          <w:rStyle w:val="Emphasis"/>
        </w:rPr>
        <w:t xml:space="preserve">is being developed today that </w:t>
      </w:r>
      <w:r w:rsidRPr="00465AF4">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465AF4">
        <w:rPr>
          <w:rStyle w:val="StyleUnderline"/>
          <w:highlight w:val="green"/>
        </w:rPr>
        <w:t>diminishing returns</w:t>
      </w:r>
      <w:r w:rsidRPr="00C435A1">
        <w:rPr>
          <w:rStyle w:val="StyleUnderline"/>
        </w:rPr>
        <w:t xml:space="preserve"> </w:t>
      </w:r>
      <w:r w:rsidRPr="00C435A1">
        <w:rPr>
          <w:rStyle w:val="Emphasis"/>
        </w:rPr>
        <w:t xml:space="preserve">are rapidly </w:t>
      </w:r>
      <w:r w:rsidRPr="00465AF4">
        <w:rPr>
          <w:rStyle w:val="Emphasis"/>
          <w:highlight w:val="green"/>
        </w:rPr>
        <w:t>redefining</w:t>
      </w:r>
      <w:r w:rsidRPr="00C435A1">
        <w:rPr>
          <w:rStyle w:val="Emphasis"/>
        </w:rPr>
        <w:t xml:space="preserve"> </w:t>
      </w:r>
      <w:r w:rsidRPr="00465AF4">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465AF4">
        <w:rPr>
          <w:rStyle w:val="Emphasis"/>
          <w:highlight w:val="green"/>
        </w:rPr>
        <w:t xml:space="preserve">resource conflict </w:t>
      </w:r>
      <w:r w:rsidRPr="00C435A1">
        <w:rPr>
          <w:rStyle w:val="Emphasis"/>
        </w:rPr>
        <w:t xml:space="preserve">has </w:t>
      </w:r>
      <w:r w:rsidRPr="00465AF4">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465AF4">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465AF4">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465AF4">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465AF4">
        <w:rPr>
          <w:rStyle w:val="StyleUnderline"/>
          <w:highlight w:val="green"/>
        </w:rPr>
        <w:t>outcomes</w:t>
      </w:r>
      <w:r w:rsidRPr="00465AF4">
        <w:rPr>
          <w:sz w:val="16"/>
          <w:highlight w:val="green"/>
        </w:rPr>
        <w:t xml:space="preserve">. </w:t>
      </w:r>
      <w:r w:rsidRPr="00465AF4">
        <w:rPr>
          <w:rStyle w:val="Emphasis"/>
          <w:highlight w:val="green"/>
        </w:rPr>
        <w:t>The first is collapse</w:t>
      </w:r>
      <w:r w:rsidRPr="00C435A1">
        <w:rPr>
          <w:rStyle w:val="Emphasis"/>
        </w:rPr>
        <w:t>, forecast</w:t>
      </w:r>
      <w:r w:rsidRPr="00C435A1">
        <w:rPr>
          <w:sz w:val="16"/>
        </w:rPr>
        <w:t xml:space="preserve"> by the “Limits to Growth” school of thought. The </w:t>
      </w:r>
      <w:r w:rsidRPr="00465AF4">
        <w:rPr>
          <w:rStyle w:val="Emphasis"/>
          <w:highlight w:val="green"/>
        </w:rPr>
        <w:t>second</w:t>
      </w:r>
      <w:r w:rsidRPr="00C435A1">
        <w:rPr>
          <w:sz w:val="16"/>
        </w:rPr>
        <w:t xml:space="preserve"> and more likely scenario is </w:t>
      </w:r>
      <w:r w:rsidRPr="00C435A1">
        <w:rPr>
          <w:rStyle w:val="Emphasis"/>
        </w:rPr>
        <w:t xml:space="preserve">fierce </w:t>
      </w:r>
      <w:r w:rsidRPr="00465AF4">
        <w:rPr>
          <w:rStyle w:val="Emphasis"/>
          <w:highlight w:val="green"/>
        </w:rPr>
        <w:t>national economic competition leading to wars over diminishing resources</w:t>
      </w:r>
      <w:r w:rsidRPr="00C435A1">
        <w:rPr>
          <w:sz w:val="16"/>
        </w:rPr>
        <w:t xml:space="preserve">. The </w:t>
      </w:r>
      <w:r w:rsidRPr="00465AF4">
        <w:rPr>
          <w:rStyle w:val="StyleUnderline"/>
          <w:highlight w:val="green"/>
        </w:rPr>
        <w:t>third</w:t>
      </w:r>
      <w:r w:rsidRPr="00C435A1">
        <w:rPr>
          <w:sz w:val="16"/>
        </w:rPr>
        <w:t xml:space="preserve">, and most desirable, </w:t>
      </w:r>
      <w:r w:rsidRPr="00C435A1">
        <w:rPr>
          <w:rStyle w:val="Emphasis"/>
        </w:rPr>
        <w:t xml:space="preserve">is to </w:t>
      </w:r>
      <w:r w:rsidRPr="00465AF4">
        <w:rPr>
          <w:rStyle w:val="Emphasis"/>
          <w:highlight w:val="green"/>
        </w:rPr>
        <w:t>increase</w:t>
      </w:r>
      <w:r w:rsidRPr="00C435A1">
        <w:rPr>
          <w:rStyle w:val="Emphasis"/>
        </w:rPr>
        <w:t xml:space="preserve"> the global </w:t>
      </w:r>
      <w:r w:rsidRPr="00465AF4">
        <w:rPr>
          <w:rStyle w:val="Emphasis"/>
          <w:highlight w:val="green"/>
        </w:rPr>
        <w:t>resource base</w:t>
      </w:r>
      <w:r w:rsidRPr="00C435A1">
        <w:rPr>
          <w:rStyle w:val="Emphasis"/>
        </w:rPr>
        <w:t xml:space="preserve"> </w:t>
      </w:r>
      <w:r w:rsidRPr="00465AF4">
        <w:rPr>
          <w:rStyle w:val="Emphasis"/>
          <w:highlight w:val="green"/>
        </w:rPr>
        <w:t>by</w:t>
      </w:r>
      <w:r w:rsidRPr="00C435A1">
        <w:rPr>
          <w:rStyle w:val="Emphasis"/>
        </w:rPr>
        <w:t xml:space="preserve"> the economic and industrial </w:t>
      </w:r>
      <w:r w:rsidRPr="00465AF4">
        <w:rPr>
          <w:rStyle w:val="Emphasis"/>
          <w:highlight w:val="green"/>
        </w:rPr>
        <w:t>development of the</w:t>
      </w:r>
      <w:r w:rsidRPr="00C435A1">
        <w:rPr>
          <w:rStyle w:val="Emphasis"/>
        </w:rPr>
        <w:t xml:space="preserve"> inner </w:t>
      </w:r>
      <w:r w:rsidRPr="00465AF4">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465AF4">
        <w:rPr>
          <w:rStyle w:val="StyleUnderline"/>
          <w:highlight w:val="green"/>
        </w:rPr>
        <w:t>Improvements in</w:t>
      </w:r>
      <w:r w:rsidRPr="00C435A1">
        <w:rPr>
          <w:rStyle w:val="StyleUnderline"/>
        </w:rPr>
        <w:t xml:space="preserve"> </w:t>
      </w:r>
      <w:r w:rsidRPr="00465AF4">
        <w:rPr>
          <w:rStyle w:val="StyleUnderline"/>
          <w:highlight w:val="green"/>
        </w:rPr>
        <w:t>remote sensing</w:t>
      </w:r>
      <w:r w:rsidRPr="00C435A1">
        <w:rPr>
          <w:rStyle w:val="StyleUnderline"/>
        </w:rPr>
        <w:t xml:space="preserve"> data </w:t>
      </w:r>
      <w:r w:rsidRPr="00465AF4">
        <w:rPr>
          <w:rStyle w:val="StyleUnderline"/>
          <w:highlight w:val="green"/>
        </w:rPr>
        <w:t>from</w:t>
      </w:r>
      <w:r w:rsidRPr="00C435A1">
        <w:rPr>
          <w:rStyle w:val="StyleUnderline"/>
        </w:rPr>
        <w:t xml:space="preserve"> current </w:t>
      </w:r>
      <w:r w:rsidRPr="00465AF4">
        <w:rPr>
          <w:rStyle w:val="StyleUnderline"/>
          <w:highlight w:val="green"/>
        </w:rPr>
        <w:t>missions and computer</w:t>
      </w:r>
      <w:r w:rsidRPr="00C435A1">
        <w:rPr>
          <w:rStyle w:val="StyleUnderline"/>
        </w:rPr>
        <w:t xml:space="preserve"> </w:t>
      </w:r>
      <w:r w:rsidRPr="00465AF4">
        <w:rPr>
          <w:rStyle w:val="StyleUnderline"/>
          <w:highlight w:val="green"/>
        </w:rPr>
        <w:t>modeling</w:t>
      </w:r>
      <w:r w:rsidRPr="00C435A1">
        <w:rPr>
          <w:rStyle w:val="StyleUnderline"/>
        </w:rPr>
        <w:t xml:space="preserve"> continue to </w:t>
      </w:r>
      <w:r w:rsidRPr="00465AF4">
        <w:rPr>
          <w:rStyle w:val="StyleUnderline"/>
          <w:highlight w:val="green"/>
        </w:rPr>
        <w:t>increase</w:t>
      </w:r>
      <w:r w:rsidRPr="00C435A1">
        <w:rPr>
          <w:rStyle w:val="StyleUnderline"/>
        </w:rPr>
        <w:t xml:space="preserve"> the </w:t>
      </w:r>
      <w:r w:rsidRPr="00465AF4">
        <w:rPr>
          <w:rStyle w:val="StyleUnderline"/>
          <w:highlight w:val="green"/>
        </w:rPr>
        <w:t>amount of</w:t>
      </w:r>
      <w:r w:rsidRPr="00C435A1">
        <w:rPr>
          <w:rStyle w:val="StyleUnderline"/>
        </w:rPr>
        <w:t xml:space="preserve"> </w:t>
      </w:r>
      <w:r w:rsidRPr="00465AF4">
        <w:rPr>
          <w:rStyle w:val="StyleUnderline"/>
          <w:highlight w:val="green"/>
        </w:rPr>
        <w:t>potential</w:t>
      </w:r>
      <w:r w:rsidRPr="00C435A1">
        <w:rPr>
          <w:rStyle w:val="StyleUnderline"/>
        </w:rPr>
        <w:t xml:space="preserve"> </w:t>
      </w:r>
      <w:r w:rsidRPr="00465AF4">
        <w:rPr>
          <w:rStyle w:val="StyleUnderline"/>
          <w:highlight w:val="green"/>
        </w:rPr>
        <w:t>asteroidal</w:t>
      </w:r>
      <w:r w:rsidRPr="00C435A1">
        <w:rPr>
          <w:rStyle w:val="StyleUnderline"/>
        </w:rPr>
        <w:t xml:space="preserve"> </w:t>
      </w:r>
      <w:r w:rsidRPr="00465AF4">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465AF4">
        <w:rPr>
          <w:rStyle w:val="Emphasis"/>
          <w:highlight w:val="green"/>
        </w:rPr>
        <w:t>should be the</w:t>
      </w:r>
      <w:r w:rsidRPr="00C435A1">
        <w:rPr>
          <w:rStyle w:val="Emphasis"/>
        </w:rPr>
        <w:t xml:space="preserve"> </w:t>
      </w:r>
      <w:r w:rsidRPr="00465AF4">
        <w:rPr>
          <w:rStyle w:val="Emphasis"/>
          <w:highlight w:val="green"/>
        </w:rPr>
        <w:t>role of government</w:t>
      </w:r>
      <w:r w:rsidRPr="00C435A1">
        <w:rPr>
          <w:rStyle w:val="Emphasis"/>
        </w:rPr>
        <w:t xml:space="preserve"> </w:t>
      </w:r>
      <w:r w:rsidRPr="00465AF4">
        <w:rPr>
          <w:rStyle w:val="Emphasis"/>
          <w:highlight w:val="green"/>
        </w:rPr>
        <w:t>to</w:t>
      </w:r>
      <w:r w:rsidRPr="00C435A1">
        <w:rPr>
          <w:rStyle w:val="Emphasis"/>
        </w:rPr>
        <w:t xml:space="preserve"> develop policies and concrete legislation to </w:t>
      </w:r>
      <w:r w:rsidRPr="00465AF4">
        <w:rPr>
          <w:rStyle w:val="Emphasis"/>
          <w:highlight w:val="green"/>
        </w:rPr>
        <w:t>support</w:t>
      </w:r>
      <w:r w:rsidRPr="00C435A1">
        <w:rPr>
          <w:rStyle w:val="Emphasis"/>
        </w:rPr>
        <w:t xml:space="preserve"> </w:t>
      </w:r>
      <w:r w:rsidRPr="00465AF4">
        <w:rPr>
          <w:rStyle w:val="Emphasis"/>
          <w:highlight w:val="green"/>
        </w:rPr>
        <w:t>this development for</w:t>
      </w:r>
      <w:r w:rsidRPr="00C435A1">
        <w:rPr>
          <w:rStyle w:val="Emphasis"/>
        </w:rPr>
        <w:t xml:space="preserve"> the continued </w:t>
      </w:r>
      <w:r w:rsidRPr="00465AF4">
        <w:rPr>
          <w:rStyle w:val="Emphasis"/>
          <w:highlight w:val="green"/>
        </w:rPr>
        <w:t>health of the</w:t>
      </w:r>
      <w:r w:rsidRPr="00C435A1">
        <w:rPr>
          <w:rStyle w:val="Emphasis"/>
        </w:rPr>
        <w:t xml:space="preserve"> American </w:t>
      </w:r>
      <w:r w:rsidRPr="00465AF4">
        <w:rPr>
          <w:rStyle w:val="Emphasis"/>
          <w:highlight w:val="green"/>
        </w:rPr>
        <w:t>economy</w:t>
      </w:r>
      <w:r w:rsidRPr="00C435A1">
        <w:rPr>
          <w:rStyle w:val="Emphasis"/>
        </w:rPr>
        <w:t xml:space="preserve"> and the future of all mankind. </w:t>
      </w:r>
    </w:p>
    <w:p w14:paraId="0BEEF207" w14:textId="77777777" w:rsidR="00734E59" w:rsidRPr="00C435A1" w:rsidRDefault="00734E59" w:rsidP="00734E59">
      <w:pPr>
        <w:pStyle w:val="Heading4"/>
        <w:rPr>
          <w:rFonts w:cs="Arial"/>
        </w:rPr>
      </w:pPr>
      <w:r w:rsidRPr="00C435A1">
        <w:rPr>
          <w:rFonts w:cs="Arial"/>
        </w:rPr>
        <w:t>Those Conflicts go Nuclear</w:t>
      </w:r>
    </w:p>
    <w:p w14:paraId="68C7A393" w14:textId="77777777" w:rsidR="00734E59" w:rsidRPr="00C435A1" w:rsidRDefault="00734E59" w:rsidP="00734E59">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20" w:history="1">
        <w:r w:rsidRPr="00C435A1">
          <w:rPr>
            <w:rStyle w:val="Hyperlink"/>
          </w:rPr>
          <w:t>https://www.thenation.com/article/how-resource-scarcity-and-climate-change-could-produce-global-explosion/</w:t>
        </w:r>
      </w:hyperlink>
      <w:r w:rsidRPr="00C435A1">
        <w:t xml:space="preserve"> JHW</w:t>
      </w:r>
    </w:p>
    <w:p w14:paraId="4DDB1E9C" w14:textId="08E4E158" w:rsidR="00734E59" w:rsidRDefault="00734E59" w:rsidP="00734E59">
      <w:pPr>
        <w:rPr>
          <w:sz w:val="16"/>
        </w:rPr>
      </w:pPr>
      <w:r w:rsidRPr="00C435A1">
        <w:rPr>
          <w:sz w:val="16"/>
        </w:rPr>
        <w:t xml:space="preserve">Resource Shortages and Resource Wars Start with one simple given: the prospect of future </w:t>
      </w:r>
      <w:r w:rsidRPr="00465AF4">
        <w:rPr>
          <w:rStyle w:val="StyleUnderline"/>
          <w:highlight w:val="green"/>
        </w:rPr>
        <w:t>scarcities</w:t>
      </w:r>
      <w:r w:rsidRPr="00465AF4">
        <w:rPr>
          <w:sz w:val="16"/>
          <w:highlight w:val="green"/>
        </w:rPr>
        <w:t xml:space="preserve"> </w:t>
      </w:r>
      <w:r w:rsidRPr="00465AF4">
        <w:rPr>
          <w:rStyle w:val="StyleUnderline"/>
          <w:highlight w:val="green"/>
        </w:rPr>
        <w:t>o</w:t>
      </w:r>
      <w:r w:rsidRPr="00C435A1">
        <w:rPr>
          <w:rStyle w:val="StyleUnderline"/>
        </w:rPr>
        <w:t xml:space="preserve">f vital </w:t>
      </w:r>
      <w:r w:rsidRPr="00465AF4">
        <w:rPr>
          <w:rStyle w:val="StyleUnderline"/>
          <w:highlight w:val="green"/>
        </w:rPr>
        <w:t>natural resources</w:t>
      </w:r>
      <w:r w:rsidRPr="00C435A1">
        <w:rPr>
          <w:sz w:val="16"/>
        </w:rPr>
        <w:t xml:space="preserve">, </w:t>
      </w:r>
      <w:r w:rsidRPr="00465AF4">
        <w:rPr>
          <w:rStyle w:val="StyleUnderline"/>
          <w:highlight w:val="green"/>
        </w:rPr>
        <w:t>including energy</w:t>
      </w:r>
      <w:r w:rsidRPr="00C435A1">
        <w:rPr>
          <w:sz w:val="16"/>
        </w:rPr>
        <w:t xml:space="preserve">, water, land, food and critical minerals. This in itself would </w:t>
      </w:r>
      <w:r w:rsidRPr="00465AF4">
        <w:rPr>
          <w:rStyle w:val="Emphasis"/>
          <w:highlight w:val="green"/>
        </w:rPr>
        <w:t>guarantee</w:t>
      </w:r>
      <w:r w:rsidRPr="00C435A1">
        <w:rPr>
          <w:rStyle w:val="Emphasis"/>
        </w:rPr>
        <w:t xml:space="preserve"> social unrest, geopolitical friction and </w:t>
      </w:r>
      <w:r w:rsidRPr="00465AF4">
        <w:rPr>
          <w:rStyle w:val="Emphasis"/>
          <w:highlight w:val="green"/>
        </w:rPr>
        <w:t>war</w:t>
      </w:r>
      <w:r w:rsidRPr="00C435A1">
        <w:rPr>
          <w:sz w:val="16"/>
        </w:rPr>
        <w:t xml:space="preserve">. It is important to note that </w:t>
      </w:r>
      <w:r w:rsidRPr="00465AF4">
        <w:rPr>
          <w:rStyle w:val="StyleUnderline"/>
          <w:highlight w:val="green"/>
        </w:rPr>
        <w:t>absolute</w:t>
      </w:r>
      <w:r w:rsidRPr="00C435A1">
        <w:rPr>
          <w:rStyle w:val="StyleUnderline"/>
        </w:rPr>
        <w:t xml:space="preserve"> </w:t>
      </w:r>
      <w:r w:rsidRPr="00465AF4">
        <w:rPr>
          <w:rStyle w:val="StyleUnderline"/>
          <w:highlight w:val="green"/>
        </w:rPr>
        <w:t>scarcity</w:t>
      </w:r>
      <w:r w:rsidRPr="00C435A1">
        <w:rPr>
          <w:sz w:val="16"/>
        </w:rPr>
        <w:t xml:space="preserve"> </w:t>
      </w:r>
      <w:r w:rsidRPr="00465AF4">
        <w:rPr>
          <w:rStyle w:val="StyleUnderline"/>
          <w:highlight w:val="green"/>
        </w:rPr>
        <w:t>doesn’t have to</w:t>
      </w:r>
      <w:r w:rsidRPr="00C435A1">
        <w:rPr>
          <w:rStyle w:val="StyleUnderline"/>
        </w:rPr>
        <w:t xml:space="preserve"> </w:t>
      </w:r>
      <w:r w:rsidRPr="00465AF4">
        <w:rPr>
          <w:rStyle w:val="StyleUnderline"/>
          <w:highlight w:val="green"/>
        </w:rPr>
        <w:t>be</w:t>
      </w:r>
      <w:r w:rsidRPr="00C435A1">
        <w:rPr>
          <w:rStyle w:val="StyleUnderline"/>
        </w:rPr>
        <w:t xml:space="preserve"> on the horizon</w:t>
      </w:r>
      <w:r w:rsidRPr="00C435A1">
        <w:rPr>
          <w:sz w:val="16"/>
        </w:rPr>
        <w:t xml:space="preserve"> in any given resource category </w:t>
      </w:r>
      <w:r w:rsidRPr="00465AF4">
        <w:rPr>
          <w:rStyle w:val="StyleUnderline"/>
          <w:highlight w:val="green"/>
        </w:rPr>
        <w:t>for this</w:t>
      </w:r>
      <w:r w:rsidRPr="00C435A1">
        <w:rPr>
          <w:rStyle w:val="StyleUnderline"/>
        </w:rPr>
        <w:t xml:space="preserve"> scenario </w:t>
      </w:r>
      <w:r w:rsidRPr="00465AF4">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465AF4">
        <w:rPr>
          <w:rStyle w:val="StyleUnderline"/>
          <w:highlight w:val="green"/>
        </w:rPr>
        <w:t>materials</w:t>
      </w:r>
      <w:r w:rsidRPr="00C435A1">
        <w:rPr>
          <w:rStyle w:val="StyleUnderline"/>
        </w:rPr>
        <w:t xml:space="preserve"> for modern civilization </w:t>
      </w:r>
      <w:r w:rsidRPr="00465AF4">
        <w:rPr>
          <w:rStyle w:val="StyleUnderline"/>
          <w:highlight w:val="green"/>
        </w:rPr>
        <w:t>like oil, uranium and</w:t>
      </w:r>
      <w:r w:rsidRPr="00C435A1">
        <w:rPr>
          <w:rStyle w:val="StyleUnderline"/>
        </w:rPr>
        <w:t xml:space="preserve"> </w:t>
      </w:r>
      <w:r w:rsidRPr="00465AF4">
        <w:rPr>
          <w:rStyle w:val="StyleUnderline"/>
          <w:highlight w:val="green"/>
        </w:rPr>
        <w:t>copper</w:t>
      </w:r>
      <w:r w:rsidRPr="00C435A1">
        <w:rPr>
          <w:rStyle w:val="StyleUnderline"/>
        </w:rPr>
        <w:t xml:space="preserve"> </w:t>
      </w:r>
      <w:r w:rsidRPr="00465AF4">
        <w:rPr>
          <w:rStyle w:val="StyleUnderline"/>
          <w:highlight w:val="green"/>
        </w:rPr>
        <w:t>will</w:t>
      </w:r>
      <w:r w:rsidRPr="00C435A1">
        <w:rPr>
          <w:rStyle w:val="StyleUnderline"/>
        </w:rPr>
        <w:t xml:space="preserve"> simply </w:t>
      </w:r>
      <w:r w:rsidRPr="00465AF4">
        <w:rPr>
          <w:rStyle w:val="Emphasis"/>
          <w:highlight w:val="green"/>
        </w:rPr>
        <w:t>prove</w:t>
      </w:r>
      <w:r w:rsidRPr="00C435A1">
        <w:rPr>
          <w:rStyle w:val="Emphasis"/>
        </w:rPr>
        <w:t xml:space="preserve"> harder and more </w:t>
      </w:r>
      <w:r w:rsidRPr="00465AF4">
        <w:rPr>
          <w:rStyle w:val="Emphasis"/>
          <w:highlight w:val="green"/>
        </w:rPr>
        <w:t>costly to acquire</w:t>
      </w:r>
      <w:r w:rsidRPr="00C435A1">
        <w:rPr>
          <w:rStyle w:val="StyleUnderline"/>
        </w:rPr>
        <w:t xml:space="preserve">, </w:t>
      </w:r>
      <w:r w:rsidRPr="00465AF4">
        <w:rPr>
          <w:rStyle w:val="StyleUnderline"/>
          <w:highlight w:val="green"/>
        </w:rPr>
        <w:t xml:space="preserve">leading to </w:t>
      </w:r>
      <w:r w:rsidRPr="00C435A1">
        <w:rPr>
          <w:rStyle w:val="StyleUnderline"/>
        </w:rPr>
        <w:t xml:space="preserve">supply </w:t>
      </w:r>
      <w:r w:rsidRPr="00465AF4">
        <w:rPr>
          <w:rStyle w:val="StyleUnderline"/>
          <w:highlight w:val="green"/>
        </w:rPr>
        <w:t xml:space="preserve">bottlenecks and </w:t>
      </w:r>
      <w:r w:rsidRPr="00C435A1">
        <w:rPr>
          <w:rStyle w:val="StyleUnderline"/>
        </w:rPr>
        <w:t xml:space="preserve">periodic </w:t>
      </w:r>
      <w:r w:rsidRPr="00465AF4">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465AF4">
        <w:rPr>
          <w:rStyle w:val="Emphasis"/>
          <w:highlight w:val="green"/>
        </w:rPr>
        <w:t>Anxiety</w:t>
      </w:r>
      <w:r w:rsidRPr="00C435A1">
        <w:rPr>
          <w:rStyle w:val="Emphasis"/>
        </w:rPr>
        <w:t xml:space="preserve"> over future supplies </w:t>
      </w:r>
      <w:r w:rsidRPr="00465AF4">
        <w:rPr>
          <w:rStyle w:val="Emphasis"/>
          <w:highlight w:val="green"/>
        </w:rPr>
        <w:t>is</w:t>
      </w:r>
      <w:r w:rsidRPr="00C435A1">
        <w:rPr>
          <w:sz w:val="16"/>
        </w:rPr>
        <w:t xml:space="preserve"> </w:t>
      </w:r>
      <w:r w:rsidRPr="00C435A1">
        <w:rPr>
          <w:rStyle w:val="Emphasis"/>
        </w:rPr>
        <w:t xml:space="preserve">often also </w:t>
      </w:r>
      <w:r w:rsidRPr="00465AF4">
        <w:rPr>
          <w:rStyle w:val="Emphasis"/>
          <w:highlight w:val="green"/>
        </w:rPr>
        <w:t>a factor</w:t>
      </w:r>
      <w:r w:rsidRPr="00C435A1">
        <w:rPr>
          <w:rStyle w:val="StyleUnderline"/>
        </w:rPr>
        <w:t xml:space="preserve"> </w:t>
      </w:r>
      <w:r w:rsidRPr="00465AF4">
        <w:rPr>
          <w:rStyle w:val="StyleUnderline"/>
          <w:highlight w:val="green"/>
        </w:rPr>
        <w:t>in conflicts</w:t>
      </w:r>
      <w:r w:rsidRPr="00C435A1">
        <w:rPr>
          <w:rStyle w:val="StyleUnderline"/>
        </w:rPr>
        <w:t xml:space="preserve"> that break out </w:t>
      </w:r>
      <w:r w:rsidRPr="00465AF4">
        <w:rPr>
          <w:rStyle w:val="StyleUnderline"/>
          <w:highlight w:val="green"/>
        </w:rPr>
        <w:t>over access to</w:t>
      </w:r>
      <w:r w:rsidRPr="00C435A1">
        <w:rPr>
          <w:rStyle w:val="StyleUnderline"/>
        </w:rPr>
        <w:t xml:space="preserve"> </w:t>
      </w:r>
      <w:r w:rsidRPr="00465AF4">
        <w:rPr>
          <w:rStyle w:val="StyleUnderline"/>
          <w:highlight w:val="green"/>
        </w:rPr>
        <w:t>oil</w:t>
      </w:r>
      <w:r w:rsidRPr="00C435A1">
        <w:rPr>
          <w:rStyle w:val="StyleUnderline"/>
        </w:rPr>
        <w:t xml:space="preserve"> or control of contested undersea reserves of oil </w:t>
      </w:r>
      <w:r w:rsidRPr="00465AF4">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465AF4">
        <w:rPr>
          <w:rStyle w:val="StyleUnderline"/>
          <w:highlight w:val="green"/>
        </w:rPr>
        <w:t>resource-driven</w:t>
      </w:r>
      <w:r w:rsidRPr="00C435A1">
        <w:rPr>
          <w:rStyle w:val="StyleUnderline"/>
        </w:rPr>
        <w:t xml:space="preserve"> potential </w:t>
      </w:r>
      <w:r w:rsidRPr="00465AF4">
        <w:rPr>
          <w:rStyle w:val="StyleUnderline"/>
          <w:highlight w:val="green"/>
        </w:rPr>
        <w:t>conflicts</w:t>
      </w:r>
      <w:r w:rsidRPr="00C435A1">
        <w:rPr>
          <w:rStyle w:val="StyleUnderline"/>
        </w:rPr>
        <w:t xml:space="preserve"> like these</w:t>
      </w:r>
      <w:r w:rsidRPr="00C435A1">
        <w:rPr>
          <w:sz w:val="16"/>
        </w:rPr>
        <w:t xml:space="preserve"> </w:t>
      </w:r>
      <w:r w:rsidRPr="00465AF4">
        <w:rPr>
          <w:rStyle w:val="StyleUnderline"/>
          <w:highlight w:val="green"/>
        </w:rPr>
        <w:t>will</w:t>
      </w:r>
      <w:r w:rsidRPr="00C435A1">
        <w:rPr>
          <w:sz w:val="16"/>
        </w:rPr>
        <w:t xml:space="preserve"> only </w:t>
      </w:r>
      <w:r w:rsidRPr="00465AF4">
        <w:rPr>
          <w:rStyle w:val="Emphasis"/>
          <w:highlight w:val="green"/>
        </w:rPr>
        <w:t>multiply in the years</w:t>
      </w:r>
      <w:r w:rsidRPr="00C435A1">
        <w:rPr>
          <w:sz w:val="16"/>
        </w:rPr>
        <w:t xml:space="preserve"> </w:t>
      </w:r>
      <w:r w:rsidRPr="00465AF4">
        <w:rPr>
          <w:rStyle w:val="StyleUnderline"/>
          <w:highlight w:val="green"/>
        </w:rPr>
        <w:t>ahead</w:t>
      </w:r>
      <w:r w:rsidRPr="00C435A1">
        <w:rPr>
          <w:rStyle w:val="StyleUnderline"/>
        </w:rPr>
        <w:t xml:space="preserve"> </w:t>
      </w:r>
      <w:r w:rsidRPr="00465AF4">
        <w:rPr>
          <w:rStyle w:val="StyleUnderline"/>
          <w:highlight w:val="green"/>
        </w:rPr>
        <w:t>as</w:t>
      </w:r>
      <w:r w:rsidRPr="00C435A1">
        <w:rPr>
          <w:rStyle w:val="StyleUnderline"/>
        </w:rPr>
        <w:t xml:space="preserve"> </w:t>
      </w:r>
      <w:r w:rsidRPr="00465AF4">
        <w:rPr>
          <w:rStyle w:val="StyleUnderline"/>
          <w:highlight w:val="green"/>
        </w:rPr>
        <w:t>demand</w:t>
      </w:r>
      <w:r w:rsidRPr="00C435A1">
        <w:rPr>
          <w:rStyle w:val="StyleUnderline"/>
        </w:rPr>
        <w:t xml:space="preserve"> </w:t>
      </w:r>
      <w:r w:rsidRPr="00465AF4">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465AF4">
        <w:rPr>
          <w:rStyle w:val="StyleUnderline"/>
          <w:highlight w:val="green"/>
        </w:rPr>
        <w:t>Clapper</w:t>
      </w:r>
      <w:r w:rsidRPr="00C435A1">
        <w:rPr>
          <w:sz w:val="16"/>
        </w:rPr>
        <w:t xml:space="preserve"> </w:t>
      </w:r>
      <w:r w:rsidRPr="00465AF4">
        <w:rPr>
          <w:rStyle w:val="StyleUnderline"/>
          <w:highlight w:val="green"/>
        </w:rPr>
        <w:t>listed</w:t>
      </w:r>
      <w:r w:rsidRPr="00C435A1">
        <w:rPr>
          <w:sz w:val="16"/>
        </w:rPr>
        <w:t xml:space="preserve"> “</w:t>
      </w:r>
      <w:r w:rsidRPr="00465AF4">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465AF4">
        <w:rPr>
          <w:rStyle w:val="Emphasis"/>
          <w:highlight w:val="green"/>
        </w:rPr>
        <w:t>as a national security</w:t>
      </w:r>
      <w:r w:rsidRPr="00C435A1">
        <w:rPr>
          <w:rStyle w:val="Emphasis"/>
        </w:rPr>
        <w:t xml:space="preserve"> </w:t>
      </w:r>
      <w:r w:rsidRPr="00465AF4">
        <w:rPr>
          <w:rStyle w:val="Emphasis"/>
          <w:highlight w:val="green"/>
        </w:rPr>
        <w:t>threat</w:t>
      </w:r>
      <w:r w:rsidRPr="00C435A1">
        <w:rPr>
          <w:rStyle w:val="Emphasis"/>
        </w:rPr>
        <w:t xml:space="preserve"> </w:t>
      </w:r>
      <w:r w:rsidRPr="00465AF4">
        <w:rPr>
          <w:rStyle w:val="Emphasis"/>
          <w:highlight w:val="green"/>
        </w:rPr>
        <w:t>on a par with</w:t>
      </w:r>
      <w:r w:rsidRPr="00C435A1">
        <w:rPr>
          <w:rStyle w:val="Emphasis"/>
        </w:rPr>
        <w:t xml:space="preserve"> global terrorism, cyberwar and </w:t>
      </w:r>
      <w:r w:rsidRPr="00465AF4">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465AF4">
        <w:rPr>
          <w:rStyle w:val="StyleUnderline"/>
          <w:highlight w:val="green"/>
        </w:rPr>
        <w:t>that</w:t>
      </w:r>
      <w:r w:rsidRPr="00C435A1">
        <w:rPr>
          <w:sz w:val="16"/>
        </w:rPr>
        <w:t xml:space="preserve"> </w:t>
      </w:r>
      <w:r w:rsidRPr="00465AF4">
        <w:rPr>
          <w:rStyle w:val="Emphasis"/>
          <w:highlight w:val="green"/>
        </w:rPr>
        <w:t>degrade</w:t>
      </w:r>
      <w:r w:rsidRPr="00C435A1">
        <w:rPr>
          <w:rStyle w:val="Emphasis"/>
        </w:rPr>
        <w:t xml:space="preserve"> </w:t>
      </w:r>
      <w:r w:rsidRPr="00465AF4">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465AF4">
        <w:rPr>
          <w:rStyle w:val="StyleUnderline"/>
          <w:highlight w:val="green"/>
        </w:rPr>
        <w:t xml:space="preserve">and </w:t>
      </w:r>
      <w:r w:rsidRPr="00465AF4">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465AF4">
        <w:rPr>
          <w:rStyle w:val="Emphasis"/>
          <w:highlight w:val="green"/>
        </w:rPr>
        <w:t>produce</w:t>
      </w:r>
      <w:r w:rsidRPr="00C435A1">
        <w:rPr>
          <w:rStyle w:val="Emphasis"/>
        </w:rPr>
        <w:t xml:space="preserve"> </w:t>
      </w:r>
      <w:r w:rsidRPr="00465AF4">
        <w:rPr>
          <w:rStyle w:val="Emphasis"/>
          <w:highlight w:val="green"/>
        </w:rPr>
        <w:t>a global explosion of</w:t>
      </w:r>
      <w:r w:rsidRPr="00C435A1">
        <w:rPr>
          <w:rStyle w:val="Emphasis"/>
        </w:rPr>
        <w:t xml:space="preserve"> human chaos and </w:t>
      </w:r>
      <w:r w:rsidRPr="00465AF4">
        <w:rPr>
          <w:rStyle w:val="Emphasis"/>
          <w:highlight w:val="green"/>
        </w:rPr>
        <w:t>conflict</w:t>
      </w:r>
      <w:r w:rsidRPr="00C435A1">
        <w:rPr>
          <w:sz w:val="16"/>
        </w:rPr>
        <w:t>. We are now heading directly into a resource-shock world.</w:t>
      </w:r>
    </w:p>
    <w:p w14:paraId="46965C05" w14:textId="0052CD61" w:rsidR="00734E59" w:rsidRDefault="00734E59" w:rsidP="00734E59">
      <w:pPr>
        <w:pStyle w:val="Heading2"/>
      </w:pPr>
      <w:r>
        <w:t>4</w:t>
      </w:r>
    </w:p>
    <w:p w14:paraId="53C1459F" w14:textId="77777777" w:rsidR="00734E59" w:rsidRDefault="00734E59" w:rsidP="00734E59">
      <w:pPr>
        <w:pStyle w:val="Heading4"/>
      </w:pPr>
      <w:r>
        <w:t xml:space="preserve">Plan: Private entities ought to restrict asteroid mining involving artificial asteroid capture except for asteroid mining for the purpose of space colonization. </w:t>
      </w:r>
    </w:p>
    <w:p w14:paraId="3898B466" w14:textId="77777777" w:rsidR="00734E59" w:rsidRDefault="00734E59" w:rsidP="00734E59">
      <w:pPr>
        <w:pStyle w:val="Heading4"/>
      </w:pPr>
      <w:r>
        <w:t xml:space="preserve">CP Competes - Asteroid Mining is being </w:t>
      </w:r>
      <w:r>
        <w:rPr>
          <w:u w:val="single"/>
        </w:rPr>
        <w:t>used</w:t>
      </w:r>
      <w:r>
        <w:t xml:space="preserve"> as a tool to support Space Colonization.</w:t>
      </w:r>
    </w:p>
    <w:p w14:paraId="554D7343" w14:textId="77777777" w:rsidR="00734E59" w:rsidRPr="009E3F8B" w:rsidRDefault="00734E59" w:rsidP="00734E59">
      <w:r w:rsidRPr="009E3F8B">
        <w:rPr>
          <w:rStyle w:val="Style13ptBold"/>
        </w:rPr>
        <w:t xml:space="preserve">Williams ’17 </w:t>
      </w:r>
      <w:r w:rsidRPr="009E3F8B">
        <w:t xml:space="preserve">[Matt Williams,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21" w:history="1">
        <w:r w:rsidRPr="009E3F8B">
          <w:rPr>
            <w:rStyle w:val="Hyperlink"/>
          </w:rPr>
          <w:t>https://phys.org/news/2017-03-future-space-colonization-terraforming-habitats.html Accessed 1/2/20</w:t>
        </w:r>
      </w:hyperlink>
      <w:r w:rsidRPr="009E3F8B">
        <w:t xml:space="preserve"> *edited for gendered language]</w:t>
      </w:r>
    </w:p>
    <w:p w14:paraId="174BB2C0" w14:textId="77777777" w:rsidR="00734E59" w:rsidRPr="00F93B5E" w:rsidRDefault="00734E59" w:rsidP="00734E59">
      <w:pPr>
        <w:rPr>
          <w:sz w:val="14"/>
        </w:rPr>
      </w:pPr>
      <w:r w:rsidRPr="00F93B5E">
        <w:rPr>
          <w:sz w:val="14"/>
        </w:rPr>
        <w:t xml:space="preserve">In light of this, Yakolev presents what he considers to be </w:t>
      </w:r>
      <w:r w:rsidRPr="009E3F8B">
        <w:rPr>
          <w:rStyle w:val="StyleUnderline"/>
        </w:rPr>
        <w:t>the most likely prospects for humanity's exit to space between now and 2030</w:t>
      </w:r>
      <w:r w:rsidRPr="00F93B5E">
        <w:rPr>
          <w:sz w:val="14"/>
        </w:rPr>
        <w:t xml:space="preserve">. This will </w:t>
      </w:r>
      <w:r w:rsidRPr="009E3F8B">
        <w:rPr>
          <w:rStyle w:val="StyleUnderline"/>
        </w:rPr>
        <w:t xml:space="preserve">include the creation of </w:t>
      </w:r>
      <w:r w:rsidRPr="00465AF4">
        <w:rPr>
          <w:rStyle w:val="StyleUnderline"/>
          <w:highlight w:val="green"/>
        </w:rPr>
        <w:t xml:space="preserve">the first </w:t>
      </w:r>
      <w:r w:rsidRPr="00465AF4">
        <w:rPr>
          <w:rStyle w:val="Emphasis"/>
          <w:highlight w:val="green"/>
        </w:rPr>
        <w:t>space biospheres</w:t>
      </w:r>
      <w:r w:rsidRPr="009E3F8B">
        <w:rPr>
          <w:rStyle w:val="StyleUnderline"/>
        </w:rPr>
        <w:t xml:space="preserve"> with </w:t>
      </w:r>
      <w:r w:rsidRPr="009E3F8B">
        <w:rPr>
          <w:rStyle w:val="Emphasis"/>
        </w:rPr>
        <w:t>artificial gravity</w:t>
      </w:r>
      <w:r w:rsidRPr="00F93B5E">
        <w:rPr>
          <w:sz w:val="14"/>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F93B5E">
        <w:rPr>
          <w:sz w:val="14"/>
        </w:rPr>
        <w:t xml:space="preserve">. </w:t>
      </w:r>
      <w:r w:rsidRPr="009E3F8B">
        <w:rPr>
          <w:rStyle w:val="StyleUnderline"/>
        </w:rPr>
        <w:t xml:space="preserve">These </w:t>
      </w:r>
      <w:r w:rsidRPr="00465AF4">
        <w:rPr>
          <w:rStyle w:val="StyleUnderline"/>
          <w:highlight w:val="green"/>
        </w:rPr>
        <w:t xml:space="preserve">habitats </w:t>
      </w:r>
      <w:r w:rsidRPr="00465AF4">
        <w:rPr>
          <w:rStyle w:val="Emphasis"/>
          <w:highlight w:val="green"/>
        </w:rPr>
        <w:t>could be serviced thanks to</w:t>
      </w:r>
      <w:r w:rsidRPr="009E3F8B">
        <w:rPr>
          <w:rStyle w:val="StyleUnderline"/>
        </w:rPr>
        <w:t xml:space="preserve"> the </w:t>
      </w:r>
      <w:r w:rsidRPr="00465AF4">
        <w:rPr>
          <w:rStyle w:val="Emphasis"/>
          <w:highlight w:val="green"/>
        </w:rPr>
        <w:t>creation o</w:t>
      </w:r>
      <w:r w:rsidRPr="009E3F8B">
        <w:rPr>
          <w:rStyle w:val="StyleUnderline"/>
        </w:rPr>
        <w:t>f</w:t>
      </w:r>
      <w:r w:rsidRPr="00F93B5E">
        <w:rPr>
          <w:sz w:val="14"/>
        </w:rPr>
        <w:t xml:space="preserve"> robotic </w:t>
      </w:r>
      <w:r w:rsidRPr="00465AF4">
        <w:rPr>
          <w:rStyle w:val="StyleUnderline"/>
          <w:highlight w:val="green"/>
        </w:rPr>
        <w:t xml:space="preserve">spacecraft that could </w:t>
      </w:r>
      <w:r w:rsidRPr="00465AF4">
        <w:rPr>
          <w:rStyle w:val="Emphasis"/>
          <w:highlight w:val="green"/>
        </w:rPr>
        <w:t>harvest resources</w:t>
      </w:r>
      <w:r w:rsidRPr="00465AF4">
        <w:rPr>
          <w:rStyle w:val="StyleUnderline"/>
          <w:highlight w:val="green"/>
        </w:rPr>
        <w:t xml:space="preserve"> from</w:t>
      </w:r>
      <w:r w:rsidRPr="00F93B5E">
        <w:rPr>
          <w:sz w:val="14"/>
        </w:rPr>
        <w:t xml:space="preserve"> nearby bodies – such as the Moon and </w:t>
      </w:r>
      <w:r w:rsidRPr="009E3F8B">
        <w:rPr>
          <w:rStyle w:val="StyleUnderline"/>
        </w:rPr>
        <w:t>Near-Earth Objects (</w:t>
      </w:r>
      <w:r w:rsidRPr="00465AF4">
        <w:rPr>
          <w:rStyle w:val="Emphasis"/>
          <w:highlight w:val="green"/>
        </w:rPr>
        <w:t>NEOs</w:t>
      </w:r>
      <w:r w:rsidRPr="00F93B5E">
        <w:rPr>
          <w:sz w:val="14"/>
        </w:rPr>
        <w:t xml:space="preserve">). This concept would not only remove the need for planetary protections – i.e. worries about contaminating Mars' biosphere (assuming the presence of bacterial life), it would also allow human beings to become accustomed to space more gradually. As Yakovlev told Universe Today via email, the advantages to space habitats can be broken down into four points: "1. This is a universal way of mastering the infinite spaces of the Cosmos, both in the Solar System and outside it.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It is easier to create a protective magnetic field. "3. The transfer between worlds and sources of resources will not be a dangerous expedition, but a normal life. Is it good for sailors without their families? 4. The probability of death or degradation of [hu]mankind as a result of the global catastrophe is significantly reduced,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F93B5E">
        <w:rPr>
          <w:rStyle w:val="StyleUnderline"/>
        </w:rPr>
        <w:t xml:space="preserve">with space habitats in place, some very crucial research could begin, including medical and biologic research which would involve the first </w:t>
      </w:r>
      <w:r w:rsidRPr="00F93B5E">
        <w:rPr>
          <w:rStyle w:val="Emphasis"/>
        </w:rPr>
        <w:t>children born in</w:t>
      </w:r>
      <w:r w:rsidRPr="009E3F8B">
        <w:rPr>
          <w:rStyle w:val="Emphasis"/>
        </w:rPr>
        <w:t xml:space="preserve"> space</w:t>
      </w:r>
      <w:r w:rsidRPr="00F93B5E">
        <w:rPr>
          <w:sz w:val="14"/>
        </w:rPr>
        <w:t xml:space="preserve">. </w:t>
      </w:r>
      <w:r w:rsidRPr="00465AF4">
        <w:rPr>
          <w:rStyle w:val="StyleUnderline"/>
          <w:highlight w:val="green"/>
        </w:rPr>
        <w:t>It would</w:t>
      </w:r>
      <w:r w:rsidRPr="009E3F8B">
        <w:rPr>
          <w:rStyle w:val="StyleUnderline"/>
        </w:rPr>
        <w:t xml:space="preserve"> also </w:t>
      </w:r>
      <w:r w:rsidRPr="00465AF4">
        <w:rPr>
          <w:rStyle w:val="StyleUnderline"/>
          <w:highlight w:val="green"/>
        </w:rPr>
        <w:t xml:space="preserve">facilitate the </w:t>
      </w:r>
      <w:r w:rsidRPr="00465AF4">
        <w:rPr>
          <w:rStyle w:val="Emphasis"/>
          <w:highlight w:val="green"/>
        </w:rPr>
        <w:t>development of reliable space shuttles</w:t>
      </w:r>
      <w:r w:rsidRPr="00465AF4">
        <w:rPr>
          <w:rStyle w:val="StyleUnderline"/>
          <w:highlight w:val="green"/>
        </w:rPr>
        <w:t xml:space="preserve"> and </w:t>
      </w:r>
      <w:r w:rsidRPr="00465AF4">
        <w:rPr>
          <w:rStyle w:val="Emphasis"/>
          <w:highlight w:val="green"/>
        </w:rPr>
        <w:t>resource extraction tech</w:t>
      </w:r>
      <w:r w:rsidRPr="009E3F8B">
        <w:rPr>
          <w:rStyle w:val="StyleUnderline"/>
        </w:rPr>
        <w:t xml:space="preserve">nologies, </w:t>
      </w:r>
      <w:r w:rsidRPr="00465AF4">
        <w:rPr>
          <w:rStyle w:val="StyleUnderline"/>
          <w:highlight w:val="green"/>
        </w:rPr>
        <w:t xml:space="preserve">which will come in handy for the </w:t>
      </w:r>
      <w:r w:rsidRPr="00465AF4">
        <w:rPr>
          <w:rStyle w:val="Emphasis"/>
          <w:highlight w:val="green"/>
        </w:rPr>
        <w:t>settlement of other bodies</w:t>
      </w:r>
      <w:r w:rsidRPr="00F93B5E">
        <w:rPr>
          <w:sz w:val="14"/>
        </w:rPr>
        <w:t xml:space="preserve"> – like the Moon, Mars, and even exoplanets. Ultimately, Yakolev thinks that </w:t>
      </w:r>
      <w:r w:rsidRPr="009E3F8B">
        <w:rPr>
          <w:rStyle w:val="StyleUnderline"/>
        </w:rPr>
        <w:t>space biospheres could also be accomplished within a</w:t>
      </w:r>
      <w:r w:rsidRPr="00F93B5E">
        <w:rPr>
          <w:sz w:val="14"/>
        </w:rPr>
        <w:t xml:space="preserve"> reasonable timeframe – i.e. between 2030 and 2050 – which is simply not possible with terraforming. Citing the growing presence and power of the commercial space sector, Yakolev also believed a lot of the infrastructure that is necessary is already in place (or under development). "After we overcome the inertia of thinking +20 years, the experimental biosphere (like the settlement in Antarctica with watches), in 50 years the first generation of children born in the Cosmos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This is a close and direct way to conquer the Cosmos." With NASA scientists and entrepreneurs like Elon Musk and Bas Landorp looking to colonize Mars in the near future, and other commercial aerospace companies developing LEO, the size and shape of humanity's future in space is difficult to predict. Perhaps we will jointly decide on a path that takes us to the Moon, Mars, and beyond. Perhaps we will see our best efforts directed into near-Earth space. Or perhaps we will see ourselves going off in multiple directions at once. Whereas some groups will advocate creating space habitats in LEO (and later, elsewhere in the Solar System) that rely on artificial gravity and robotic spaceships mining asteroids for materials, others will focus on establishing outposts on planetary bodies, with the goal of turning them into "new Earths". Between them, we can expect that </w:t>
      </w:r>
      <w:r w:rsidRPr="00F93B5E">
        <w:rPr>
          <w:rStyle w:val="StyleUnderline"/>
        </w:rPr>
        <w:t xml:space="preserve">humans will begin </w:t>
      </w:r>
      <w:r w:rsidRPr="00465AF4">
        <w:rPr>
          <w:rStyle w:val="Emphasis"/>
          <w:highlight w:val="green"/>
        </w:rPr>
        <w:t>developing</w:t>
      </w:r>
      <w:r w:rsidRPr="00465AF4">
        <w:rPr>
          <w:rStyle w:val="StyleUnderline"/>
          <w:highlight w:val="green"/>
        </w:rPr>
        <w:t xml:space="preserve"> </w:t>
      </w:r>
      <w:r w:rsidRPr="00F93B5E">
        <w:rPr>
          <w:rStyle w:val="StyleUnderline"/>
        </w:rPr>
        <w:t>a degree of "</w:t>
      </w:r>
      <w:r w:rsidRPr="00465AF4">
        <w:rPr>
          <w:rStyle w:val="Emphasis"/>
          <w:highlight w:val="green"/>
        </w:rPr>
        <w:t>space expertise</w:t>
      </w:r>
      <w:r w:rsidRPr="00F93B5E">
        <w:rPr>
          <w:rStyle w:val="StyleUnderline"/>
        </w:rPr>
        <w:t>" in this century</w:t>
      </w:r>
      <w:r w:rsidRPr="00F93B5E">
        <w:rPr>
          <w:sz w:val="14"/>
        </w:rPr>
        <w:t xml:space="preserve">, </w:t>
      </w:r>
      <w:r w:rsidRPr="00F93B5E">
        <w:rPr>
          <w:rStyle w:val="StyleUnderline"/>
        </w:rPr>
        <w:t xml:space="preserve">which </w:t>
      </w:r>
      <w:r w:rsidRPr="00465AF4">
        <w:rPr>
          <w:rStyle w:val="Emphasis"/>
          <w:highlight w:val="green"/>
        </w:rPr>
        <w:t>will</w:t>
      </w:r>
      <w:r w:rsidRPr="00465AF4">
        <w:rPr>
          <w:rStyle w:val="StyleUnderline"/>
          <w:highlight w:val="green"/>
        </w:rPr>
        <w:t xml:space="preserve"> </w:t>
      </w:r>
      <w:r w:rsidRPr="00F93B5E">
        <w:rPr>
          <w:rStyle w:val="StyleUnderline"/>
        </w:rPr>
        <w:t xml:space="preserve">certainly </w:t>
      </w:r>
      <w:r w:rsidRPr="00465AF4">
        <w:rPr>
          <w:rStyle w:val="Emphasis"/>
          <w:highlight w:val="green"/>
        </w:rPr>
        <w:t xml:space="preserve">come in handy when we start pushing </w:t>
      </w:r>
      <w:r w:rsidRPr="00F93B5E">
        <w:rPr>
          <w:rStyle w:val="StyleUnderline"/>
        </w:rPr>
        <w:t xml:space="preserve">the </w:t>
      </w:r>
      <w:r w:rsidRPr="00465AF4">
        <w:rPr>
          <w:rStyle w:val="Emphasis"/>
          <w:highlight w:val="green"/>
        </w:rPr>
        <w:t>boundaries of exploration</w:t>
      </w:r>
      <w:r w:rsidRPr="00465AF4">
        <w:rPr>
          <w:rStyle w:val="StyleUnderline"/>
          <w:highlight w:val="green"/>
        </w:rPr>
        <w:t xml:space="preserve"> </w:t>
      </w:r>
      <w:r w:rsidRPr="00465AF4">
        <w:rPr>
          <w:rStyle w:val="Emphasis"/>
          <w:highlight w:val="green"/>
        </w:rPr>
        <w:t>and colonization</w:t>
      </w:r>
      <w:r w:rsidRPr="00465AF4">
        <w:rPr>
          <w:rStyle w:val="StyleUnderline"/>
          <w:highlight w:val="green"/>
        </w:rPr>
        <w:t xml:space="preserve"> </w:t>
      </w:r>
      <w:r w:rsidRPr="00F93B5E">
        <w:rPr>
          <w:rStyle w:val="StyleUnderline"/>
        </w:rPr>
        <w:t>even f</w:t>
      </w:r>
      <w:r w:rsidRPr="009E3F8B">
        <w:rPr>
          <w:rStyle w:val="StyleUnderline"/>
        </w:rPr>
        <w:t>urther</w:t>
      </w:r>
      <w:r w:rsidRPr="00F93B5E">
        <w:rPr>
          <w:sz w:val="14"/>
        </w:rPr>
        <w:t>.</w:t>
      </w:r>
    </w:p>
    <w:p w14:paraId="4E152852" w14:textId="77777777" w:rsidR="00734E59" w:rsidRDefault="00734E59" w:rsidP="00734E59">
      <w:pPr>
        <w:pStyle w:val="Heading4"/>
      </w:pPr>
      <w:r>
        <w:t xml:space="preserve">Solves the Aff – AAC is defined in 1AC Neenass as “bringing into orbit” – Space Colonization is explicitly defined as orbit of </w:t>
      </w:r>
      <w:r>
        <w:rPr>
          <w:u w:val="single"/>
        </w:rPr>
        <w:t>non-Earth</w:t>
      </w:r>
      <w:r>
        <w:t xml:space="preserve"> planets – solves Debris and Astro-Terror risks since they wouldn’t be in Earth orbits. </w:t>
      </w:r>
    </w:p>
    <w:p w14:paraId="1CB8B0F3" w14:textId="77777777" w:rsidR="00734E59" w:rsidRPr="00F93B5E" w:rsidRDefault="00734E59" w:rsidP="00734E59">
      <w:r w:rsidRPr="00F93B5E">
        <w:rPr>
          <w:rStyle w:val="Style13ptBold"/>
        </w:rPr>
        <w:t>NWE No Date</w:t>
      </w:r>
      <w:r w:rsidRPr="00F93B5E">
        <w:t xml:space="preserve"> "Space colonization"</w:t>
      </w:r>
      <w:r>
        <w:t xml:space="preserve"> </w:t>
      </w:r>
      <w:hyperlink r:id="rId22" w:history="1">
        <w:r w:rsidRPr="00B54090">
          <w:rPr>
            <w:rStyle w:val="Hyperlink"/>
          </w:rPr>
          <w:t>https://www.newworldencyclopedia.org/entry/Space_colonization</w:t>
        </w:r>
      </w:hyperlink>
      <w:r>
        <w:t xml:space="preserve"> //Elmer </w:t>
      </w:r>
    </w:p>
    <w:p w14:paraId="746927FA" w14:textId="77777777" w:rsidR="00734E59" w:rsidRPr="00F93B5E" w:rsidRDefault="00734E59" w:rsidP="00734E59">
      <w:pPr>
        <w:rPr>
          <w:sz w:val="16"/>
        </w:rPr>
      </w:pPr>
      <w:r w:rsidRPr="00465AF4">
        <w:rPr>
          <w:rStyle w:val="Emphasis"/>
          <w:highlight w:val="green"/>
        </w:rPr>
        <w:t xml:space="preserve">Space </w:t>
      </w:r>
      <w:r w:rsidRPr="00465AF4">
        <w:rPr>
          <w:rStyle w:val="StyleUnderline"/>
          <w:highlight w:val="green"/>
        </w:rPr>
        <w:t xml:space="preserve">colonization </w:t>
      </w:r>
      <w:r w:rsidRPr="00F93B5E">
        <w:rPr>
          <w:rStyle w:val="StyleUnderline"/>
        </w:rPr>
        <w:t>(also called space settlement, space humanization, or space habitation)</w:t>
      </w:r>
      <w:r w:rsidRPr="00F93B5E">
        <w:rPr>
          <w:sz w:val="16"/>
        </w:rPr>
        <w:t xml:space="preserve"> </w:t>
      </w:r>
      <w:r w:rsidRPr="00465AF4">
        <w:rPr>
          <w:rStyle w:val="Emphasis"/>
          <w:highlight w:val="green"/>
        </w:rPr>
        <w:t>is</w:t>
      </w:r>
      <w:r w:rsidRPr="00465AF4">
        <w:rPr>
          <w:sz w:val="16"/>
          <w:highlight w:val="green"/>
        </w:rPr>
        <w:t xml:space="preserve"> </w:t>
      </w:r>
      <w:r w:rsidRPr="00F93B5E">
        <w:rPr>
          <w:rStyle w:val="StyleUnderline"/>
        </w:rPr>
        <w:t>the</w:t>
      </w:r>
      <w:r w:rsidRPr="00F93B5E">
        <w:rPr>
          <w:sz w:val="16"/>
        </w:rPr>
        <w:t xml:space="preserve"> </w:t>
      </w:r>
      <w:r w:rsidRPr="00465AF4">
        <w:rPr>
          <w:rStyle w:val="Emphasis"/>
          <w:highlight w:val="green"/>
        </w:rPr>
        <w:t>concept of permanent</w:t>
      </w:r>
      <w:r w:rsidRPr="00F93B5E">
        <w:rPr>
          <w:sz w:val="16"/>
        </w:rPr>
        <w:t xml:space="preserve">, </w:t>
      </w:r>
      <w:r w:rsidRPr="00F93B5E">
        <w:rPr>
          <w:rStyle w:val="StyleUnderline"/>
        </w:rPr>
        <w:t>autonomous (self-sufficient) human</w:t>
      </w:r>
      <w:r w:rsidRPr="00F93B5E">
        <w:rPr>
          <w:sz w:val="16"/>
        </w:rPr>
        <w:t xml:space="preserve"> </w:t>
      </w:r>
      <w:r w:rsidRPr="00465AF4">
        <w:rPr>
          <w:rStyle w:val="Emphasis"/>
          <w:highlight w:val="green"/>
        </w:rPr>
        <w:t>habitation</w:t>
      </w:r>
      <w:r w:rsidRPr="00465AF4">
        <w:rPr>
          <w:sz w:val="16"/>
          <w:highlight w:val="green"/>
        </w:rPr>
        <w:t xml:space="preserve"> </w:t>
      </w:r>
      <w:r w:rsidRPr="00465AF4">
        <w:rPr>
          <w:rStyle w:val="Emphasis"/>
          <w:highlight w:val="green"/>
          <w:bdr w:val="single" w:sz="18" w:space="0" w:color="auto"/>
        </w:rPr>
        <w:t>of locations outside Earth</w:t>
      </w:r>
      <w:r w:rsidRPr="00F93B5E">
        <w:rPr>
          <w:sz w:val="16"/>
        </w:rPr>
        <w:t>. It is a major theme in science fiction, as well as a long-term goal of various national space programs.</w:t>
      </w:r>
    </w:p>
    <w:p w14:paraId="012F8986" w14:textId="77777777" w:rsidR="00734E59" w:rsidRPr="00742DAC" w:rsidRDefault="00734E59" w:rsidP="00734E59">
      <w:pPr>
        <w:pStyle w:val="Heading4"/>
      </w:pPr>
      <w:r>
        <w:t xml:space="preserve">The Private Industry is the </w:t>
      </w:r>
      <w:r>
        <w:rPr>
          <w:u w:val="single"/>
        </w:rPr>
        <w:t>only</w:t>
      </w:r>
      <w:r>
        <w:t xml:space="preserve"> avenue for Space Colonization – Governments have </w:t>
      </w:r>
      <w:r>
        <w:rPr>
          <w:u w:val="single"/>
        </w:rPr>
        <w:t>no incentive</w:t>
      </w:r>
      <w:r>
        <w:t xml:space="preserve"> and are </w:t>
      </w:r>
      <w:r>
        <w:rPr>
          <w:u w:val="single"/>
        </w:rPr>
        <w:t>bound</w:t>
      </w:r>
      <w:r>
        <w:t xml:space="preserve"> by I-Law. </w:t>
      </w:r>
    </w:p>
    <w:p w14:paraId="17BB9C25" w14:textId="77777777" w:rsidR="00734E59" w:rsidRPr="00424DF4" w:rsidRDefault="00734E59" w:rsidP="00734E59">
      <w:r w:rsidRPr="005676BD">
        <w:rPr>
          <w:rStyle w:val="Style13ptBold"/>
        </w:rPr>
        <w:t>Eure</w:t>
      </w:r>
      <w:r>
        <w:rPr>
          <w:rStyle w:val="Style13ptBold"/>
        </w:rPr>
        <w:t xml:space="preserve"> 16 </w:t>
      </w:r>
      <w:r w:rsidRPr="005676BD">
        <w:rPr>
          <w:rStyle w:val="Style13ptBold"/>
          <w:b w:val="0"/>
          <w:bCs w:val="0"/>
          <w:sz w:val="18"/>
          <w:szCs w:val="14"/>
        </w:rPr>
        <w:t>(</w:t>
      </w:r>
      <w:r w:rsidRPr="005676BD">
        <w:rPr>
          <w:sz w:val="18"/>
          <w:szCs w:val="18"/>
        </w:rPr>
        <w:t>, J., 2016. Space… the final frontier. [online] Campbell Law Observer. Available at: &lt;http://campbelllawobserver.com/space-the-final-frontier/&gt; [Accessed 28 December 2021] Jonathan Eure is a 2017 graduate of Campbell Law School, winner of the 2017 J. Bryan Boyd Award for Excellence in Legal Journalism, and served as a senior staff writer for the Campbell Law Observer. He lived in Morganton, in the foothills of North Carolina, before moving to Raleigh for law school. He earned BA’s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(CPILSA).)-rahulpenu</w:t>
      </w:r>
    </w:p>
    <w:p w14:paraId="1361EF58" w14:textId="77777777" w:rsidR="00734E59" w:rsidRPr="00C43B81" w:rsidRDefault="00734E59" w:rsidP="00734E59">
      <w:pPr>
        <w:rPr>
          <w:sz w:val="16"/>
          <w:szCs w:val="16"/>
        </w:rPr>
      </w:pPr>
      <w:r w:rsidRPr="0017339A">
        <w:rPr>
          <w:sz w:val="16"/>
          <w:szCs w:val="16"/>
        </w:rPr>
        <w:t>Space… the final frontier</w:t>
      </w:r>
      <w:r>
        <w:rPr>
          <w:sz w:val="16"/>
          <w:szCs w:val="16"/>
        </w:rPr>
        <w:t xml:space="preserve"> </w:t>
      </w:r>
      <w:r w:rsidRPr="0017339A">
        <w:rPr>
          <w:sz w:val="16"/>
          <w:szCs w:val="16"/>
        </w:rPr>
        <w:t>With the recent discovery of a new earth-like planet, many countries are beginning serious talks about inhabiting and colonizing a planet in outer space.</w:t>
      </w:r>
      <w:r>
        <w:rPr>
          <w:sz w:val="16"/>
          <w:szCs w:val="16"/>
        </w:rPr>
        <w:t xml:space="preserve"> </w:t>
      </w:r>
      <w:r w:rsidRPr="0017339A">
        <w:rPr>
          <w:sz w:val="16"/>
          <w:szCs w:val="16"/>
        </w:rPr>
        <w:t>We very soon might turn on the news and hear stories of interstellar exploration and colonization.</w:t>
      </w:r>
      <w:r>
        <w:rPr>
          <w:sz w:val="16"/>
          <w:szCs w:val="16"/>
        </w:rPr>
        <w:t xml:space="preserve"> </w:t>
      </w:r>
      <w:r w:rsidRPr="0017339A">
        <w:rPr>
          <w:sz w:val="16"/>
          <w:szCs w:val="16"/>
        </w:rPr>
        <w:t>We might even hear about voyages of a starship named Enterprise.</w:t>
      </w:r>
      <w:r>
        <w:rPr>
          <w:sz w:val="16"/>
          <w:szCs w:val="16"/>
        </w:rPr>
        <w:t xml:space="preserve"> </w:t>
      </w:r>
      <w:r w:rsidRPr="0017339A">
        <w:rPr>
          <w:sz w:val="16"/>
          <w:szCs w:val="16"/>
        </w:rPr>
        <w:t>This probably sounds like wild speculation, or the contents of a cheesy science fiction novel.</w:t>
      </w:r>
      <w:r>
        <w:rPr>
          <w:sz w:val="16"/>
          <w:szCs w:val="16"/>
        </w:rPr>
        <w:t xml:space="preserve"> </w:t>
      </w:r>
      <w:r w:rsidRPr="0017339A">
        <w:rPr>
          <w:sz w:val="16"/>
          <w:szCs w:val="16"/>
        </w:rPr>
        <w:t>However, after a European research team announced the discovery of an earth-like planet circling the inhabitable zone of Proxima Centauri in August, 2016, we may soon see more discussions of the logistics and technology required to reach out into the stars.</w:t>
      </w:r>
      <w:r>
        <w:rPr>
          <w:sz w:val="16"/>
          <w:szCs w:val="16"/>
        </w:rPr>
        <w:t xml:space="preserve"> </w:t>
      </w:r>
      <w:r w:rsidRPr="0017339A">
        <w:rPr>
          <w:sz w:val="16"/>
          <w:szCs w:val="16"/>
        </w:rPr>
        <w:t>The part of that discussion we ultimately must address is the legal ramifications of colonization, essentially what are the laws to which nations and private individuals must adhere, when claiming portions of a new planet, moon, or asteroid.</w:t>
      </w:r>
      <w:r>
        <w:rPr>
          <w:sz w:val="16"/>
          <w:szCs w:val="16"/>
        </w:rPr>
        <w:t xml:space="preserve"> </w:t>
      </w:r>
      <w:r w:rsidRPr="0017339A">
        <w:rPr>
          <w:sz w:val="16"/>
          <w:szCs w:val="16"/>
        </w:rPr>
        <w:t>Proxima Centauri is the closest star to our own, lying a mere 4.54 light years from the Sun.</w:t>
      </w:r>
      <w:r>
        <w:rPr>
          <w:sz w:val="16"/>
          <w:szCs w:val="16"/>
        </w:rPr>
        <w:t xml:space="preserve"> </w:t>
      </w:r>
      <w:r w:rsidRPr="0017339A">
        <w:rPr>
          <w:sz w:val="16"/>
          <w:szCs w:val="16"/>
        </w:rPr>
        <w:t>In interstellar terms, that is a stone’s throw away, though clearly still an impossible journey for a civilization who has yet to visit another planet in our own Solar System.</w:t>
      </w:r>
      <w:r>
        <w:rPr>
          <w:sz w:val="16"/>
          <w:szCs w:val="16"/>
        </w:rPr>
        <w:t xml:space="preserve"> </w:t>
      </w:r>
      <w:r w:rsidRPr="0017339A">
        <w:rPr>
          <w:sz w:val="16"/>
          <w:szCs w:val="16"/>
        </w:rPr>
        <w:t>Still, Proxima Centauri’s vicinity to Earth has garnered a fair amount of interest from parties who hope to discover an inhabitable, one day reachable, planet.</w:t>
      </w:r>
      <w:r>
        <w:rPr>
          <w:sz w:val="16"/>
          <w:szCs w:val="16"/>
        </w:rPr>
        <w:t xml:space="preserve"> </w:t>
      </w:r>
      <w:r w:rsidRPr="0017339A">
        <w:rPr>
          <w:sz w:val="16"/>
          <w:szCs w:val="16"/>
        </w:rPr>
        <w:t>Guillem Anglada-Escudé led a research team of 31 scientists from eight different countries for months studying Proxima Centauri through the European Southern Observatory’s HARPS spectrograph and 3.6 meter telescope in La Silla, Chile.</w:t>
      </w:r>
      <w:r>
        <w:rPr>
          <w:sz w:val="16"/>
          <w:szCs w:val="16"/>
        </w:rPr>
        <w:t xml:space="preserve"> </w:t>
      </w:r>
      <w:r w:rsidRPr="0017339A">
        <w:rPr>
          <w:sz w:val="16"/>
          <w:szCs w:val="16"/>
        </w:rPr>
        <w:t>While investigating a tiny wobble Proxima Centauri experiences, the team discovered that the cause of the wobble is an Earthlike planet, promptly named “Proxima b.”</w:t>
      </w:r>
      <w:r>
        <w:rPr>
          <w:sz w:val="16"/>
          <w:szCs w:val="16"/>
        </w:rPr>
        <w:t xml:space="preserve"> </w:t>
      </w:r>
      <w:r w:rsidRPr="0017339A">
        <w:rPr>
          <w:sz w:val="16"/>
        </w:rPr>
        <w:t xml:space="preserve">“…overall, </w:t>
      </w:r>
      <w:r w:rsidRPr="0017339A">
        <w:rPr>
          <w:u w:val="single"/>
        </w:rPr>
        <w:t>Proxima b</w:t>
      </w:r>
      <w:r w:rsidRPr="0017339A">
        <w:rPr>
          <w:sz w:val="16"/>
        </w:rPr>
        <w:t xml:space="preserve"> is the </w:t>
      </w:r>
      <w:r w:rsidRPr="0017339A">
        <w:rPr>
          <w:u w:val="single"/>
        </w:rPr>
        <w:t>best opportunity we have ever had for an inhabitable planet that may be reachable in the foreseeable future</w:t>
      </w:r>
      <w:r w:rsidRPr="0017339A">
        <w:rPr>
          <w:sz w:val="16"/>
        </w:rPr>
        <w:t>.”</w:t>
      </w:r>
      <w:r>
        <w:rPr>
          <w:sz w:val="16"/>
        </w:rPr>
        <w:t xml:space="preserve"> </w:t>
      </w:r>
      <w:r w:rsidRPr="00E527D4">
        <w:rPr>
          <w:sz w:val="16"/>
        </w:rPr>
        <w:t>To be classified as “</w:t>
      </w:r>
      <w:r w:rsidRPr="0017339A">
        <w:rPr>
          <w:u w:val="single"/>
        </w:rPr>
        <w:t>Earthlike</w:t>
      </w:r>
      <w:r w:rsidRPr="00E527D4">
        <w:rPr>
          <w:sz w:val="16"/>
        </w:rPr>
        <w:t>,” Proxima b was studied based on likely mass, position, and orbit around Proxima Centauri, and the effects of Proxima Centauri on Proxima b.</w:t>
      </w:r>
      <w:r>
        <w:rPr>
          <w:sz w:val="16"/>
        </w:rPr>
        <w:t xml:space="preserve"> </w:t>
      </w:r>
      <w:r w:rsidRPr="00E527D4">
        <w:rPr>
          <w:sz w:val="16"/>
        </w:rPr>
        <w:t>The researchers believe Proxima b has a similar mass to Earth, possibly indicating a similar, rocky makeup.</w:t>
      </w:r>
      <w:r>
        <w:rPr>
          <w:sz w:val="16"/>
        </w:rPr>
        <w:t xml:space="preserve"> </w:t>
      </w:r>
      <w:r w:rsidRPr="00E527D4">
        <w:rPr>
          <w:sz w:val="16"/>
        </w:rPr>
        <w:t>Though Proxima Centauri, as a red dwarf star, releases less energy than our Sun, Proxima b is located in the so-called “goldilocks zone” of Proxima Centauri; in other words, not too hot, not too cold.</w:t>
      </w:r>
      <w:r>
        <w:rPr>
          <w:sz w:val="16"/>
        </w:rPr>
        <w:t xml:space="preserve"> </w:t>
      </w:r>
      <w:r w:rsidRPr="00E527D4">
        <w:rPr>
          <w:sz w:val="16"/>
        </w:rPr>
        <w:t>Therefore, the researchers believe the basic elements for human life, heat, oxygen, and water could exist on Proxima b.</w:t>
      </w:r>
      <w:r>
        <w:rPr>
          <w:sz w:val="16"/>
        </w:rPr>
        <w:t xml:space="preserve"> </w:t>
      </w:r>
      <w:r w:rsidRPr="00E527D4">
        <w:rPr>
          <w:sz w:val="16"/>
        </w:rPr>
        <w:t>There is some concern that the amount of solar radiation expelled by Proxima Centauri could make Proxima b uninhabitable, but overall, Proxima b is the best opportunity we have ever had for an inhabitable planet that may be reachable in the foreseeable future.</w:t>
      </w:r>
      <w:r>
        <w:rPr>
          <w:sz w:val="16"/>
        </w:rPr>
        <w:t xml:space="preserve"> </w:t>
      </w:r>
      <w:r w:rsidRPr="00E527D4">
        <w:rPr>
          <w:sz w:val="16"/>
        </w:rPr>
        <w:t>“A ratified treaty is then given the full force of domestic law in the U.S., and the U.S. government would generally be bound to uphold the tenets of that treaty.</w:t>
      </w:r>
      <w:r>
        <w:rPr>
          <w:sz w:val="16"/>
        </w:rPr>
        <w:t xml:space="preserve"> </w:t>
      </w:r>
      <w:r w:rsidRPr="00E527D4">
        <w:rPr>
          <w:sz w:val="16"/>
        </w:rPr>
        <w:t xml:space="preserve">Being bound to a treaty in this case means the </w:t>
      </w:r>
      <w:r w:rsidRPr="00C43B81">
        <w:rPr>
          <w:u w:val="single"/>
        </w:rPr>
        <w:t>U.S. could</w:t>
      </w:r>
      <w:r w:rsidRPr="00E527D4">
        <w:rPr>
          <w:u w:val="single"/>
        </w:rPr>
        <w:t xml:space="preserve"> not claim any portion of Proxima b as U.S. property</w:t>
      </w:r>
      <w:r w:rsidRPr="00E527D4">
        <w:rPr>
          <w:sz w:val="16"/>
        </w:rPr>
        <w:t>.”</w:t>
      </w:r>
      <w:r>
        <w:rPr>
          <w:sz w:val="16"/>
        </w:rPr>
        <w:t xml:space="preserve"> </w:t>
      </w:r>
      <w:r w:rsidRPr="00E26947">
        <w:rPr>
          <w:sz w:val="16"/>
          <w:szCs w:val="16"/>
        </w:rPr>
        <w:t>Obviously we have to get there first, and at this very moment, some of the most brilliant minds on Earth are attempting to develop interstellar travel.</w:t>
      </w:r>
      <w:r>
        <w:rPr>
          <w:sz w:val="16"/>
          <w:szCs w:val="16"/>
        </w:rPr>
        <w:t xml:space="preserve"> </w:t>
      </w:r>
      <w:r w:rsidRPr="00E26947">
        <w:rPr>
          <w:sz w:val="16"/>
          <w:szCs w:val="16"/>
        </w:rPr>
        <w:t>Ideas such as asteroid mining and economic incentives of resources available in space are already pushing us toward the day when we might visit another planet.</w:t>
      </w:r>
      <w:r>
        <w:rPr>
          <w:sz w:val="16"/>
          <w:szCs w:val="16"/>
        </w:rPr>
        <w:t xml:space="preserve"> </w:t>
      </w:r>
      <w:r w:rsidRPr="00E26947">
        <w:rPr>
          <w:sz w:val="16"/>
          <w:szCs w:val="16"/>
        </w:rPr>
        <w:t>Once we do, our current legal framework may make colonization difficult, at least on a national level.</w:t>
      </w:r>
      <w:r>
        <w:rPr>
          <w:sz w:val="16"/>
          <w:szCs w:val="16"/>
        </w:rPr>
        <w:t xml:space="preserve"> </w:t>
      </w:r>
      <w:r w:rsidRPr="00E26947">
        <w:rPr>
          <w:sz w:val="16"/>
          <w:szCs w:val="16"/>
        </w:rPr>
        <w:t>The best starting place for understanding space law is the “Treaty on Principles Governing the Activities of States in the Exploration and Use of Outer Space, Including the Moon and Other Celestial Bodies,” better known as the “Outer Space Treaty.”</w:t>
      </w:r>
      <w:r>
        <w:rPr>
          <w:sz w:val="16"/>
          <w:szCs w:val="16"/>
        </w:rPr>
        <w:t xml:space="preserve"> </w:t>
      </w:r>
      <w:r w:rsidRPr="00E26947">
        <w:rPr>
          <w:sz w:val="16"/>
          <w:szCs w:val="16"/>
        </w:rPr>
        <w:t>Signed in 1967 by the member nations of the UN, including space race powerhouses the U.S. and U.S.S.R., the Outer Space Treaty created a series of broad principles controlling the manner in which nations would explore space.</w:t>
      </w:r>
      <w:r>
        <w:rPr>
          <w:sz w:val="16"/>
          <w:szCs w:val="16"/>
        </w:rPr>
        <w:t xml:space="preserve"> </w:t>
      </w:r>
      <w:r w:rsidRPr="00E26947">
        <w:rPr>
          <w:sz w:val="16"/>
          <w:szCs w:val="16"/>
        </w:rPr>
        <w:t>These principles include provisions that exploration is permitted in all states, that no celestial bodies may be appropriated by individual states, that nations take responsibility for the environments of space and celestial bodies, and that non-governmental space activities must be authorized and continually supervised by the states which have jurisdiction over such activities.</w:t>
      </w:r>
      <w:r>
        <w:rPr>
          <w:sz w:val="16"/>
          <w:szCs w:val="16"/>
        </w:rPr>
        <w:t xml:space="preserve"> </w:t>
      </w:r>
      <w:r w:rsidRPr="00E26947">
        <w:rPr>
          <w:sz w:val="16"/>
          <w:szCs w:val="16"/>
        </w:rPr>
        <w:t>In order to have ratified such a treaty in the U.S., the President would have sent the treaty to Congress for their “advice and consent,” and the treaty would have to be approved by a two-thirds majority.</w:t>
      </w:r>
      <w:r>
        <w:rPr>
          <w:sz w:val="16"/>
          <w:szCs w:val="16"/>
        </w:rPr>
        <w:t xml:space="preserve"> </w:t>
      </w:r>
      <w:r w:rsidRPr="00E26947">
        <w:rPr>
          <w:sz w:val="16"/>
          <w:szCs w:val="16"/>
        </w:rPr>
        <w:t>The treaty would then be sent back to the President to be ratified, as described in Article II, Section 2 of the U.S. Constitution.</w:t>
      </w:r>
      <w:r>
        <w:rPr>
          <w:sz w:val="16"/>
          <w:szCs w:val="16"/>
        </w:rPr>
        <w:t xml:space="preserve"> </w:t>
      </w:r>
      <w:r w:rsidRPr="00E26947">
        <w:rPr>
          <w:sz w:val="16"/>
          <w:szCs w:val="16"/>
        </w:rPr>
        <w:t>A ratified treaty is then given the full force of domestic law in the U.S., and the U.S. government would generally be bound to uphold the tenets of that treaty.</w:t>
      </w:r>
      <w:r>
        <w:rPr>
          <w:sz w:val="16"/>
          <w:szCs w:val="16"/>
        </w:rPr>
        <w:t xml:space="preserve"> </w:t>
      </w:r>
      <w:r w:rsidRPr="00E26947">
        <w:rPr>
          <w:sz w:val="16"/>
          <w:szCs w:val="16"/>
        </w:rPr>
        <w:t>Being bound to a treaty in this case means the U.S. could not claim any portion of Proxima b as U.S. property.</w:t>
      </w:r>
      <w:r>
        <w:rPr>
          <w:sz w:val="16"/>
          <w:szCs w:val="16"/>
        </w:rPr>
        <w:t xml:space="preserve"> </w:t>
      </w:r>
      <w:r w:rsidRPr="00E26947">
        <w:rPr>
          <w:sz w:val="16"/>
          <w:szCs w:val="16"/>
        </w:rPr>
        <w:t>Fortunately, this is also true for Russia and China, the U.S.’s primary competitors in space, and none of these nations can violate the treaty without risking adverse reactions from the others.</w:t>
      </w:r>
      <w:r>
        <w:rPr>
          <w:sz w:val="16"/>
          <w:szCs w:val="16"/>
        </w:rPr>
        <w:t xml:space="preserve"> </w:t>
      </w:r>
      <w:r w:rsidRPr="00E26947">
        <w:rPr>
          <w:sz w:val="16"/>
          <w:szCs w:val="16"/>
        </w:rPr>
        <w:t>The Outer Space Treaty is the only one of the U.N.’s treaties on outer space to which the U.S. or any other major space-faring nation belongs, and is therefore the only treaty that really matters, though the U.N. has passed other resolutions on the issue.</w:t>
      </w:r>
      <w:r>
        <w:rPr>
          <w:sz w:val="16"/>
          <w:szCs w:val="16"/>
        </w:rPr>
        <w:t xml:space="preserve"> </w:t>
      </w:r>
      <w:r w:rsidRPr="00C43B81">
        <w:rPr>
          <w:sz w:val="16"/>
        </w:rPr>
        <w:t>“</w:t>
      </w:r>
      <w:r w:rsidRPr="00465AF4">
        <w:rPr>
          <w:b/>
          <w:bCs/>
          <w:highlight w:val="green"/>
          <w:u w:val="single"/>
        </w:rPr>
        <w:t>Private</w:t>
      </w:r>
      <w:r w:rsidRPr="00465AF4">
        <w:rPr>
          <w:highlight w:val="green"/>
          <w:u w:val="single"/>
        </w:rPr>
        <w:t xml:space="preserve"> </w:t>
      </w:r>
      <w:r w:rsidRPr="00465AF4">
        <w:rPr>
          <w:b/>
          <w:bCs/>
          <w:highlight w:val="green"/>
          <w:u w:val="single"/>
        </w:rPr>
        <w:t>exploration</w:t>
      </w:r>
      <w:r w:rsidRPr="00C43B81">
        <w:rPr>
          <w:sz w:val="16"/>
        </w:rPr>
        <w:t xml:space="preserve"> of space </w:t>
      </w:r>
      <w:r w:rsidRPr="00465AF4">
        <w:rPr>
          <w:b/>
          <w:bCs/>
          <w:highlight w:val="green"/>
          <w:u w:val="single"/>
        </w:rPr>
        <w:t>becomes</w:t>
      </w:r>
      <w:r w:rsidRPr="00E8687B">
        <w:rPr>
          <w:u w:val="single"/>
        </w:rPr>
        <w:t xml:space="preserve"> </w:t>
      </w:r>
      <w:r w:rsidRPr="00465AF4">
        <w:rPr>
          <w:b/>
          <w:bCs/>
          <w:highlight w:val="green"/>
          <w:u w:val="single"/>
        </w:rPr>
        <w:t>more</w:t>
      </w:r>
      <w:r w:rsidRPr="00E8687B">
        <w:rPr>
          <w:u w:val="single"/>
        </w:rPr>
        <w:t xml:space="preserve"> of a </w:t>
      </w:r>
      <w:r w:rsidRPr="00465AF4">
        <w:rPr>
          <w:b/>
          <w:bCs/>
          <w:highlight w:val="green"/>
          <w:u w:val="single"/>
        </w:rPr>
        <w:t>reality</w:t>
      </w:r>
      <w:r w:rsidRPr="00E8687B">
        <w:rPr>
          <w:u w:val="single"/>
        </w:rPr>
        <w:t xml:space="preserve"> each day</w:t>
      </w:r>
      <w:r w:rsidRPr="00C43B81">
        <w:rPr>
          <w:sz w:val="16"/>
        </w:rPr>
        <w:t xml:space="preserve">, with private corporations such as </w:t>
      </w:r>
      <w:r w:rsidRPr="00E8687B">
        <w:rPr>
          <w:u w:val="single"/>
        </w:rPr>
        <w:t>SpaceX</w:t>
      </w:r>
      <w:r w:rsidRPr="00C43B81">
        <w:rPr>
          <w:sz w:val="16"/>
        </w:rPr>
        <w:t xml:space="preserve">, </w:t>
      </w:r>
      <w:r w:rsidRPr="00E8687B">
        <w:rPr>
          <w:u w:val="single"/>
        </w:rPr>
        <w:t>Blue Origin</w:t>
      </w:r>
      <w:r w:rsidRPr="00C43B81">
        <w:rPr>
          <w:sz w:val="16"/>
        </w:rPr>
        <w:t xml:space="preserve">, and </w:t>
      </w:r>
      <w:r w:rsidRPr="00E8687B">
        <w:rPr>
          <w:u w:val="single"/>
        </w:rPr>
        <w:t>Virgin Galactic</w:t>
      </w:r>
      <w:r w:rsidRPr="00C43B81">
        <w:rPr>
          <w:sz w:val="16"/>
        </w:rPr>
        <w:t xml:space="preserve"> </w:t>
      </w:r>
      <w:r w:rsidRPr="00E8687B">
        <w:rPr>
          <w:u w:val="single"/>
        </w:rPr>
        <w:t xml:space="preserve">testing </w:t>
      </w:r>
      <w:r w:rsidRPr="00465AF4">
        <w:rPr>
          <w:b/>
          <w:bCs/>
          <w:highlight w:val="green"/>
          <w:u w:val="single"/>
        </w:rPr>
        <w:t>new</w:t>
      </w:r>
      <w:r w:rsidRPr="00465AF4">
        <w:rPr>
          <w:highlight w:val="green"/>
          <w:u w:val="single"/>
        </w:rPr>
        <w:t xml:space="preserve"> </w:t>
      </w:r>
      <w:r w:rsidRPr="00465AF4">
        <w:rPr>
          <w:b/>
          <w:bCs/>
          <w:highlight w:val="green"/>
          <w:u w:val="single"/>
        </w:rPr>
        <w:t>platforms</w:t>
      </w:r>
      <w:r w:rsidRPr="00C43B81">
        <w:rPr>
          <w:sz w:val="16"/>
        </w:rPr>
        <w:t xml:space="preserve"> for space travel.”</w:t>
      </w:r>
      <w:r>
        <w:rPr>
          <w:sz w:val="16"/>
        </w:rPr>
        <w:t xml:space="preserve"> </w:t>
      </w:r>
      <w:r w:rsidRPr="0087439D">
        <w:rPr>
          <w:sz w:val="16"/>
        </w:rPr>
        <w:t xml:space="preserve">As a policy matter, though the </w:t>
      </w:r>
      <w:r w:rsidRPr="00465AF4">
        <w:rPr>
          <w:b/>
          <w:bCs/>
          <w:highlight w:val="green"/>
          <w:u w:val="single"/>
        </w:rPr>
        <w:t>O</w:t>
      </w:r>
      <w:r w:rsidRPr="0087439D">
        <w:rPr>
          <w:sz w:val="16"/>
        </w:rPr>
        <w:t xml:space="preserve">uter </w:t>
      </w:r>
      <w:r w:rsidRPr="00465AF4">
        <w:rPr>
          <w:b/>
          <w:bCs/>
          <w:highlight w:val="green"/>
          <w:u w:val="single"/>
        </w:rPr>
        <w:t>S</w:t>
      </w:r>
      <w:r w:rsidRPr="00C43B81">
        <w:rPr>
          <w:sz w:val="16"/>
        </w:rPr>
        <w:t xml:space="preserve">pace </w:t>
      </w:r>
      <w:r w:rsidRPr="00465AF4">
        <w:rPr>
          <w:b/>
          <w:bCs/>
          <w:highlight w:val="green"/>
          <w:u w:val="single"/>
        </w:rPr>
        <w:t>T</w:t>
      </w:r>
      <w:r w:rsidRPr="0087439D">
        <w:rPr>
          <w:sz w:val="16"/>
        </w:rPr>
        <w:t xml:space="preserve">reaty uses lofty ideals to </w:t>
      </w:r>
      <w:r w:rsidRPr="00465AF4">
        <w:rPr>
          <w:b/>
          <w:bCs/>
          <w:highlight w:val="green"/>
          <w:u w:val="single"/>
        </w:rPr>
        <w:t>bind</w:t>
      </w:r>
      <w:r w:rsidRPr="00465AF4">
        <w:rPr>
          <w:highlight w:val="green"/>
          <w:u w:val="single"/>
        </w:rPr>
        <w:t xml:space="preserve"> </w:t>
      </w:r>
      <w:r w:rsidRPr="00465AF4">
        <w:rPr>
          <w:b/>
          <w:bCs/>
          <w:highlight w:val="green"/>
          <w:u w:val="single"/>
        </w:rPr>
        <w:t>nations</w:t>
      </w:r>
      <w:r w:rsidRPr="0087439D">
        <w:rPr>
          <w:sz w:val="16"/>
        </w:rPr>
        <w:t xml:space="preserve"> into mutual respect and perhaps even unity of purpose, focusing solely on those ideals discounts a key ingredient of the original space race.</w:t>
      </w:r>
      <w:r>
        <w:rPr>
          <w:sz w:val="16"/>
        </w:rPr>
        <w:t xml:space="preserve"> </w:t>
      </w:r>
      <w:r w:rsidRPr="0087439D">
        <w:rPr>
          <w:sz w:val="16"/>
        </w:rPr>
        <w:t>Promulgation of national ideology was the original motivator of the space race between the U.S. and the U.S.S.R.</w:t>
      </w:r>
      <w:r>
        <w:rPr>
          <w:sz w:val="16"/>
        </w:rPr>
        <w:t xml:space="preserve"> </w:t>
      </w:r>
      <w:r w:rsidRPr="0087439D">
        <w:rPr>
          <w:sz w:val="16"/>
        </w:rPr>
        <w:t xml:space="preserve">Without national ideology, prestige, or power as a motivating factor, </w:t>
      </w:r>
      <w:r w:rsidRPr="00C43B81">
        <w:rPr>
          <w:u w:val="single"/>
        </w:rPr>
        <w:t>there</w:t>
      </w:r>
      <w:r w:rsidRPr="009939E3">
        <w:rPr>
          <w:u w:val="single"/>
        </w:rPr>
        <w:t xml:space="preserve"> </w:t>
      </w:r>
      <w:r w:rsidRPr="00C43B81">
        <w:rPr>
          <w:u w:val="single"/>
        </w:rPr>
        <w:t>is</w:t>
      </w:r>
      <w:r w:rsidRPr="0087439D">
        <w:rPr>
          <w:sz w:val="16"/>
        </w:rPr>
        <w:t xml:space="preserve"> really </w:t>
      </w:r>
      <w:r w:rsidRPr="00465AF4">
        <w:rPr>
          <w:b/>
          <w:bCs/>
          <w:highlight w:val="green"/>
          <w:u w:val="single"/>
        </w:rPr>
        <w:t>no</w:t>
      </w:r>
      <w:r w:rsidRPr="00465AF4">
        <w:rPr>
          <w:highlight w:val="green"/>
          <w:u w:val="single"/>
        </w:rPr>
        <w:t xml:space="preserve"> </w:t>
      </w:r>
      <w:r w:rsidRPr="00465AF4">
        <w:rPr>
          <w:b/>
          <w:bCs/>
          <w:highlight w:val="green"/>
          <w:u w:val="single"/>
        </w:rPr>
        <w:t>incentive</w:t>
      </w:r>
      <w:r w:rsidRPr="009939E3">
        <w:rPr>
          <w:u w:val="single"/>
        </w:rPr>
        <w:t xml:space="preserve"> </w:t>
      </w:r>
      <w:r w:rsidRPr="00465AF4">
        <w:rPr>
          <w:b/>
          <w:bCs/>
          <w:highlight w:val="green"/>
          <w:u w:val="single"/>
        </w:rPr>
        <w:t>for</w:t>
      </w:r>
      <w:r w:rsidRPr="009939E3">
        <w:rPr>
          <w:u w:val="single"/>
        </w:rPr>
        <w:t xml:space="preserve"> the </w:t>
      </w:r>
      <w:r w:rsidRPr="00465AF4">
        <w:rPr>
          <w:b/>
          <w:bCs/>
          <w:highlight w:val="green"/>
          <w:u w:val="single"/>
        </w:rPr>
        <w:t>governments</w:t>
      </w:r>
      <w:r w:rsidRPr="0087439D">
        <w:rPr>
          <w:sz w:val="16"/>
        </w:rPr>
        <w:t xml:space="preserve"> of major spacefaring nations </w:t>
      </w:r>
      <w:r w:rsidRPr="00465AF4">
        <w:rPr>
          <w:b/>
          <w:bCs/>
          <w:szCs w:val="32"/>
          <w:highlight w:val="green"/>
          <w:u w:val="single"/>
        </w:rPr>
        <w:t>t</w:t>
      </w:r>
      <w:r w:rsidRPr="00465AF4">
        <w:rPr>
          <w:b/>
          <w:bCs/>
          <w:highlight w:val="green"/>
          <w:u w:val="single"/>
        </w:rPr>
        <w:t>o</w:t>
      </w:r>
      <w:r w:rsidRPr="00465AF4">
        <w:rPr>
          <w:highlight w:val="green"/>
          <w:u w:val="single"/>
        </w:rPr>
        <w:t xml:space="preserve"> </w:t>
      </w:r>
      <w:r w:rsidRPr="00465AF4">
        <w:rPr>
          <w:b/>
          <w:bCs/>
          <w:highlight w:val="green"/>
          <w:u w:val="single"/>
        </w:rPr>
        <w:t>spend</w:t>
      </w:r>
      <w:r w:rsidRPr="009939E3">
        <w:rPr>
          <w:u w:val="single"/>
        </w:rPr>
        <w:t xml:space="preserve"> </w:t>
      </w:r>
      <w:r w:rsidRPr="00465AF4">
        <w:rPr>
          <w:highlight w:val="green"/>
          <w:u w:val="single"/>
        </w:rPr>
        <w:t>massive</w:t>
      </w:r>
      <w:r w:rsidRPr="009939E3">
        <w:rPr>
          <w:u w:val="single"/>
        </w:rPr>
        <w:t xml:space="preserve"> </w:t>
      </w:r>
      <w:r w:rsidRPr="00465AF4">
        <w:rPr>
          <w:highlight w:val="green"/>
          <w:u w:val="single"/>
        </w:rPr>
        <w:t>amounts of money</w:t>
      </w:r>
      <w:r w:rsidRPr="009939E3">
        <w:rPr>
          <w:u w:val="single"/>
        </w:rPr>
        <w:t xml:space="preserve"> </w:t>
      </w:r>
      <w:r w:rsidRPr="00465AF4">
        <w:rPr>
          <w:highlight w:val="green"/>
          <w:u w:val="single"/>
        </w:rPr>
        <w:t>over</w:t>
      </w:r>
      <w:r w:rsidRPr="009939E3">
        <w:rPr>
          <w:u w:val="single"/>
        </w:rPr>
        <w:t xml:space="preserve"> long periods of time </w:t>
      </w:r>
      <w:r w:rsidRPr="00C43B81">
        <w:rPr>
          <w:b/>
          <w:bCs/>
          <w:u w:val="single"/>
        </w:rPr>
        <w:t>on</w:t>
      </w:r>
      <w:r w:rsidRPr="009939E3">
        <w:rPr>
          <w:u w:val="single"/>
        </w:rPr>
        <w:t xml:space="preserve"> </w:t>
      </w:r>
      <w:r w:rsidRPr="0087439D">
        <w:rPr>
          <w:sz w:val="16"/>
        </w:rPr>
        <w:t xml:space="preserve">such </w:t>
      </w:r>
      <w:r w:rsidRPr="009939E3">
        <w:rPr>
          <w:u w:val="single"/>
        </w:rPr>
        <w:t xml:space="preserve">risky endeavors as space </w:t>
      </w:r>
      <w:r w:rsidRPr="00465AF4">
        <w:rPr>
          <w:b/>
          <w:bCs/>
          <w:highlight w:val="green"/>
          <w:u w:val="single"/>
        </w:rPr>
        <w:t>colonization</w:t>
      </w:r>
      <w:r w:rsidRPr="0087439D">
        <w:rPr>
          <w:sz w:val="16"/>
        </w:rPr>
        <w:t>.</w:t>
      </w:r>
      <w:r>
        <w:rPr>
          <w:sz w:val="16"/>
        </w:rPr>
        <w:t xml:space="preserve"> </w:t>
      </w:r>
      <w:r w:rsidRPr="0087439D">
        <w:rPr>
          <w:sz w:val="16"/>
        </w:rPr>
        <w:t xml:space="preserve">For this reason, the </w:t>
      </w:r>
      <w:r w:rsidRPr="00465AF4">
        <w:rPr>
          <w:b/>
          <w:bCs/>
          <w:highlight w:val="green"/>
          <w:u w:val="single"/>
        </w:rPr>
        <w:t>colonization</w:t>
      </w:r>
      <w:r w:rsidRPr="0087439D">
        <w:rPr>
          <w:sz w:val="16"/>
        </w:rPr>
        <w:t xml:space="preserve"> of Proxima b </w:t>
      </w:r>
      <w:r w:rsidRPr="0087439D">
        <w:rPr>
          <w:u w:val="single"/>
        </w:rPr>
        <w:t xml:space="preserve">would </w:t>
      </w:r>
      <w:r w:rsidRPr="00C43B81">
        <w:rPr>
          <w:u w:val="single"/>
        </w:rPr>
        <w:t>more</w:t>
      </w:r>
      <w:r w:rsidRPr="0087439D">
        <w:rPr>
          <w:u w:val="single"/>
        </w:rPr>
        <w:t xml:space="preserve"> likely </w:t>
      </w:r>
      <w:r w:rsidRPr="00465AF4">
        <w:rPr>
          <w:b/>
          <w:bCs/>
          <w:highlight w:val="green"/>
          <w:u w:val="single"/>
        </w:rPr>
        <w:t>fall</w:t>
      </w:r>
      <w:r w:rsidRPr="00465AF4">
        <w:rPr>
          <w:highlight w:val="green"/>
          <w:u w:val="single"/>
        </w:rPr>
        <w:t xml:space="preserve"> </w:t>
      </w:r>
      <w:r w:rsidRPr="00465AF4">
        <w:rPr>
          <w:b/>
          <w:bCs/>
          <w:highlight w:val="green"/>
          <w:u w:val="single"/>
        </w:rPr>
        <w:t>to</w:t>
      </w:r>
      <w:r w:rsidRPr="0087439D">
        <w:rPr>
          <w:u w:val="single"/>
        </w:rPr>
        <w:t xml:space="preserve"> private </w:t>
      </w:r>
      <w:r w:rsidRPr="00465AF4">
        <w:rPr>
          <w:b/>
          <w:bCs/>
          <w:highlight w:val="green"/>
          <w:u w:val="single"/>
        </w:rPr>
        <w:t>corporations</w:t>
      </w:r>
      <w:r w:rsidRPr="0087439D">
        <w:rPr>
          <w:u w:val="single"/>
        </w:rPr>
        <w:t xml:space="preserve"> </w:t>
      </w:r>
      <w:r w:rsidRPr="005676BD">
        <w:rPr>
          <w:u w:val="single"/>
        </w:rPr>
        <w:t>with</w:t>
      </w:r>
      <w:r w:rsidRPr="0087439D">
        <w:rPr>
          <w:u w:val="single"/>
        </w:rPr>
        <w:t xml:space="preserve"> much to </w:t>
      </w:r>
      <w:r w:rsidRPr="00465AF4">
        <w:rPr>
          <w:highlight w:val="green"/>
          <w:u w:val="single"/>
        </w:rPr>
        <w:t>gain</w:t>
      </w:r>
      <w:r w:rsidRPr="0087439D">
        <w:rPr>
          <w:u w:val="single"/>
        </w:rPr>
        <w:t xml:space="preserve"> </w:t>
      </w:r>
      <w:r w:rsidRPr="00465AF4">
        <w:rPr>
          <w:highlight w:val="green"/>
          <w:u w:val="single"/>
        </w:rPr>
        <w:t>from</w:t>
      </w:r>
      <w:r w:rsidRPr="0087439D">
        <w:rPr>
          <w:u w:val="single"/>
        </w:rPr>
        <w:t xml:space="preserve"> the </w:t>
      </w:r>
      <w:r w:rsidRPr="00465AF4">
        <w:rPr>
          <w:highlight w:val="green"/>
          <w:u w:val="single"/>
        </w:rPr>
        <w:t>resources</w:t>
      </w:r>
      <w:r w:rsidRPr="0087439D">
        <w:rPr>
          <w:u w:val="single"/>
        </w:rPr>
        <w:t xml:space="preserve"> other worlds might offer.</w:t>
      </w:r>
      <w:r>
        <w:rPr>
          <w:u w:val="single"/>
        </w:rPr>
        <w:t xml:space="preserve"> </w:t>
      </w:r>
      <w:r w:rsidRPr="00FA5142">
        <w:rPr>
          <w:sz w:val="16"/>
        </w:rPr>
        <w:t>Private exploration of space becomes more of a reality each day, with private corporations such as SpaceX, Blue Origin, and Virgin Galactic testing new platforms for space travel.</w:t>
      </w:r>
      <w:r>
        <w:rPr>
          <w:sz w:val="16"/>
        </w:rPr>
        <w:t xml:space="preserve"> </w:t>
      </w:r>
      <w:r w:rsidRPr="00FA5142">
        <w:rPr>
          <w:sz w:val="16"/>
        </w:rPr>
        <w:t xml:space="preserve">A </w:t>
      </w:r>
      <w:r w:rsidRPr="00465AF4">
        <w:rPr>
          <w:b/>
          <w:bCs/>
          <w:highlight w:val="green"/>
          <w:u w:val="single"/>
        </w:rPr>
        <w:t>movement</w:t>
      </w:r>
      <w:r w:rsidRPr="00B11175">
        <w:rPr>
          <w:u w:val="single"/>
        </w:rPr>
        <w:t xml:space="preserve"> has </w:t>
      </w:r>
      <w:r w:rsidRPr="00465AF4">
        <w:rPr>
          <w:b/>
          <w:bCs/>
          <w:highlight w:val="green"/>
          <w:u w:val="single"/>
        </w:rPr>
        <w:t>grown</w:t>
      </w:r>
      <w:r w:rsidRPr="00465AF4">
        <w:rPr>
          <w:highlight w:val="green"/>
          <w:u w:val="single"/>
        </w:rPr>
        <w:t xml:space="preserve"> </w:t>
      </w:r>
      <w:r w:rsidRPr="00465AF4">
        <w:rPr>
          <w:b/>
          <w:bCs/>
          <w:highlight w:val="green"/>
          <w:u w:val="single"/>
        </w:rPr>
        <w:t>up</w:t>
      </w:r>
      <w:r w:rsidRPr="00465AF4">
        <w:rPr>
          <w:highlight w:val="green"/>
          <w:u w:val="single"/>
        </w:rPr>
        <w:t xml:space="preserve"> </w:t>
      </w:r>
      <w:r w:rsidRPr="00465AF4">
        <w:rPr>
          <w:b/>
          <w:bCs/>
          <w:highlight w:val="green"/>
          <w:u w:val="single"/>
        </w:rPr>
        <w:t>alongside</w:t>
      </w:r>
      <w:r w:rsidRPr="00FA5142">
        <w:rPr>
          <w:sz w:val="16"/>
        </w:rPr>
        <w:t xml:space="preserve"> these </w:t>
      </w:r>
      <w:r w:rsidRPr="00B11175">
        <w:rPr>
          <w:u w:val="single"/>
        </w:rPr>
        <w:t xml:space="preserve">private spacefaring </w:t>
      </w:r>
      <w:r w:rsidRPr="00465AF4">
        <w:rPr>
          <w:b/>
          <w:bCs/>
          <w:highlight w:val="green"/>
          <w:u w:val="single"/>
        </w:rPr>
        <w:t>companies</w:t>
      </w:r>
      <w:r w:rsidRPr="00FA5142">
        <w:rPr>
          <w:sz w:val="16"/>
        </w:rPr>
        <w:t xml:space="preserve"> </w:t>
      </w:r>
      <w:r w:rsidRPr="00465AF4">
        <w:rPr>
          <w:b/>
          <w:bCs/>
          <w:highlight w:val="green"/>
          <w:u w:val="single"/>
        </w:rPr>
        <w:t>claiming</w:t>
      </w:r>
      <w:r w:rsidRPr="00B11175">
        <w:rPr>
          <w:u w:val="single"/>
        </w:rPr>
        <w:t xml:space="preserve"> </w:t>
      </w:r>
      <w:r w:rsidRPr="00C43B81">
        <w:rPr>
          <w:u w:val="single"/>
        </w:rPr>
        <w:t>planets</w:t>
      </w:r>
      <w:r w:rsidRPr="00FA5142">
        <w:rPr>
          <w:sz w:val="16"/>
        </w:rPr>
        <w:t xml:space="preserve"> such as Proxima b might </w:t>
      </w:r>
      <w:r w:rsidRPr="00B11175">
        <w:rPr>
          <w:u w:val="single"/>
        </w:rPr>
        <w:t xml:space="preserve">become a </w:t>
      </w:r>
      <w:r w:rsidRPr="00465AF4">
        <w:rPr>
          <w:b/>
          <w:bCs/>
          <w:highlight w:val="green"/>
          <w:u w:val="single"/>
        </w:rPr>
        <w:t>new</w:t>
      </w:r>
      <w:r w:rsidRPr="00465AF4">
        <w:rPr>
          <w:highlight w:val="green"/>
          <w:u w:val="single"/>
        </w:rPr>
        <w:t xml:space="preserve"> </w:t>
      </w:r>
      <w:r w:rsidRPr="00465AF4">
        <w:rPr>
          <w:b/>
          <w:bCs/>
          <w:highlight w:val="green"/>
          <w:u w:val="single"/>
        </w:rPr>
        <w:t>frontier</w:t>
      </w:r>
      <w:r w:rsidRPr="00FA5142">
        <w:rPr>
          <w:sz w:val="16"/>
        </w:rPr>
        <w:t xml:space="preserve">, </w:t>
      </w:r>
      <w:r w:rsidRPr="00B11175">
        <w:rPr>
          <w:u w:val="single"/>
        </w:rPr>
        <w:t>where private citizens can stake their own personal claims</w:t>
      </w:r>
      <w:r w:rsidRPr="00FA5142">
        <w:rPr>
          <w:sz w:val="16"/>
        </w:rPr>
        <w:t>.</w:t>
      </w:r>
      <w:r>
        <w:rPr>
          <w:sz w:val="16"/>
        </w:rPr>
        <w:t xml:space="preserve"> </w:t>
      </w:r>
      <w:r w:rsidRPr="00FA5142">
        <w:rPr>
          <w:sz w:val="16"/>
        </w:rPr>
        <w:t xml:space="preserve">This </w:t>
      </w:r>
      <w:r w:rsidRPr="00B11175">
        <w:rPr>
          <w:u w:val="single"/>
        </w:rPr>
        <w:t xml:space="preserve">movement has even </w:t>
      </w:r>
      <w:r w:rsidRPr="00C43B81">
        <w:rPr>
          <w:b/>
          <w:bCs/>
          <w:u w:val="single"/>
        </w:rPr>
        <w:t>proposed</w:t>
      </w:r>
      <w:r w:rsidRPr="00B11175">
        <w:rPr>
          <w:u w:val="single"/>
        </w:rPr>
        <w:t xml:space="preserve"> </w:t>
      </w:r>
      <w:r w:rsidRPr="00465AF4">
        <w:rPr>
          <w:b/>
          <w:bCs/>
          <w:highlight w:val="green"/>
          <w:u w:val="single"/>
        </w:rPr>
        <w:t>legislation</w:t>
      </w:r>
      <w:r w:rsidRPr="00FA5142">
        <w:rPr>
          <w:sz w:val="16"/>
        </w:rPr>
        <w:t xml:space="preserve"> in Congress.</w:t>
      </w:r>
      <w:r>
        <w:rPr>
          <w:sz w:val="16"/>
        </w:rPr>
        <w:t xml:space="preserve"> </w:t>
      </w:r>
      <w:r w:rsidRPr="00FA5142">
        <w:rPr>
          <w:sz w:val="16"/>
        </w:rPr>
        <w:t xml:space="preserve">The “Space Settlement Prize Act,” </w:t>
      </w:r>
      <w:r w:rsidRPr="00FA5142">
        <w:rPr>
          <w:u w:val="single"/>
        </w:rPr>
        <w:t xml:space="preserve">which would </w:t>
      </w:r>
      <w:r w:rsidRPr="00C43B81">
        <w:rPr>
          <w:b/>
          <w:bCs/>
          <w:u w:val="single"/>
        </w:rPr>
        <w:t>ultimately</w:t>
      </w:r>
      <w:r w:rsidRPr="00FA5142">
        <w:rPr>
          <w:sz w:val="16"/>
        </w:rPr>
        <w:t xml:space="preserve"> </w:t>
      </w:r>
      <w:r w:rsidRPr="00465AF4">
        <w:rPr>
          <w:b/>
          <w:bCs/>
          <w:highlight w:val="green"/>
          <w:u w:val="single"/>
        </w:rPr>
        <w:t>guarantee</w:t>
      </w:r>
      <w:r w:rsidRPr="00FA5142">
        <w:rPr>
          <w:u w:val="single"/>
        </w:rPr>
        <w:t xml:space="preserve"> that </w:t>
      </w:r>
      <w:r w:rsidRPr="00465AF4">
        <w:rPr>
          <w:b/>
          <w:bCs/>
          <w:highlight w:val="green"/>
          <w:u w:val="single"/>
        </w:rPr>
        <w:t>any</w:t>
      </w:r>
      <w:r w:rsidRPr="00465AF4">
        <w:rPr>
          <w:highlight w:val="green"/>
          <w:u w:val="single"/>
        </w:rPr>
        <w:t xml:space="preserve"> </w:t>
      </w:r>
      <w:r w:rsidRPr="00465AF4">
        <w:rPr>
          <w:b/>
          <w:bCs/>
          <w:highlight w:val="green"/>
          <w:u w:val="single"/>
        </w:rPr>
        <w:t>settlement</w:t>
      </w:r>
      <w:r w:rsidRPr="00FA5142">
        <w:rPr>
          <w:u w:val="single"/>
        </w:rPr>
        <w:t xml:space="preserve"> </w:t>
      </w:r>
      <w:r w:rsidRPr="00465AF4">
        <w:rPr>
          <w:highlight w:val="green"/>
          <w:u w:val="single"/>
        </w:rPr>
        <w:t>built privately</w:t>
      </w:r>
      <w:r w:rsidRPr="00FA5142">
        <w:rPr>
          <w:u w:val="single"/>
        </w:rPr>
        <w:t xml:space="preserve"> on other planets</w:t>
      </w:r>
      <w:r w:rsidRPr="00FA5142">
        <w:rPr>
          <w:sz w:val="16"/>
        </w:rPr>
        <w:t xml:space="preserve">, </w:t>
      </w:r>
      <w:r w:rsidRPr="00FA5142">
        <w:rPr>
          <w:u w:val="single"/>
        </w:rPr>
        <w:t>moons</w:t>
      </w:r>
      <w:r w:rsidRPr="00FA5142">
        <w:rPr>
          <w:sz w:val="16"/>
        </w:rPr>
        <w:t xml:space="preserve">, </w:t>
      </w:r>
      <w:r w:rsidRPr="00FA5142">
        <w:rPr>
          <w:u w:val="single"/>
        </w:rPr>
        <w:t>asteroids</w:t>
      </w:r>
      <w:r w:rsidRPr="00FA5142">
        <w:rPr>
          <w:sz w:val="16"/>
        </w:rPr>
        <w:t xml:space="preserve">, etc., would be </w:t>
      </w:r>
      <w:r w:rsidRPr="00465AF4">
        <w:rPr>
          <w:b/>
          <w:bCs/>
          <w:highlight w:val="green"/>
          <w:u w:val="single"/>
        </w:rPr>
        <w:t>owned</w:t>
      </w:r>
      <w:r w:rsidRPr="00465AF4">
        <w:rPr>
          <w:highlight w:val="green"/>
          <w:u w:val="single"/>
        </w:rPr>
        <w:t xml:space="preserve"> </w:t>
      </w:r>
      <w:r w:rsidRPr="00465AF4">
        <w:rPr>
          <w:b/>
          <w:bCs/>
          <w:highlight w:val="green"/>
          <w:u w:val="single"/>
        </w:rPr>
        <w:t>by</w:t>
      </w:r>
      <w:r w:rsidRPr="00FA5142">
        <w:rPr>
          <w:sz w:val="16"/>
        </w:rPr>
        <w:t xml:space="preserve"> the private citizens or </w:t>
      </w:r>
      <w:r w:rsidRPr="00465AF4">
        <w:rPr>
          <w:b/>
          <w:bCs/>
          <w:highlight w:val="green"/>
          <w:u w:val="single"/>
        </w:rPr>
        <w:t>corporations</w:t>
      </w:r>
      <w:r w:rsidRPr="00FA5142">
        <w:rPr>
          <w:u w:val="single"/>
        </w:rPr>
        <w:t xml:space="preserve"> </w:t>
      </w:r>
      <w:r w:rsidRPr="00465AF4">
        <w:rPr>
          <w:b/>
          <w:bCs/>
          <w:highlight w:val="green"/>
          <w:u w:val="single"/>
        </w:rPr>
        <w:t>who</w:t>
      </w:r>
      <w:r w:rsidRPr="00FA5142">
        <w:rPr>
          <w:u w:val="single"/>
        </w:rPr>
        <w:t xml:space="preserve"> </w:t>
      </w:r>
      <w:r w:rsidRPr="00465AF4">
        <w:rPr>
          <w:b/>
          <w:bCs/>
          <w:highlight w:val="green"/>
          <w:u w:val="single"/>
        </w:rPr>
        <w:t>claim</w:t>
      </w:r>
      <w:r w:rsidRPr="00465AF4">
        <w:rPr>
          <w:highlight w:val="green"/>
          <w:u w:val="single"/>
        </w:rPr>
        <w:t xml:space="preserve"> </w:t>
      </w:r>
      <w:r w:rsidRPr="00465AF4">
        <w:rPr>
          <w:b/>
          <w:bCs/>
          <w:highlight w:val="green"/>
          <w:u w:val="single"/>
        </w:rPr>
        <w:t>them</w:t>
      </w:r>
      <w:r w:rsidRPr="00FA5142">
        <w:rPr>
          <w:sz w:val="16"/>
        </w:rPr>
        <w:t>.</w:t>
      </w:r>
      <w:r>
        <w:rPr>
          <w:sz w:val="16"/>
        </w:rPr>
        <w:t xml:space="preserve"> </w:t>
      </w:r>
      <w:r w:rsidRPr="00FA5142">
        <w:rPr>
          <w:sz w:val="16"/>
        </w:rPr>
        <w:t>This act would likely function similarly to the Homestead Acts, which allowed settlers who worked unclaimed land, to buy that land at very little cost.</w:t>
      </w:r>
      <w:r>
        <w:rPr>
          <w:sz w:val="16"/>
        </w:rPr>
        <w:t xml:space="preserve"> </w:t>
      </w:r>
      <w:r w:rsidRPr="00FA5142">
        <w:rPr>
          <w:sz w:val="16"/>
        </w:rPr>
        <w:t xml:space="preserve">Furthermore, these groups claim that they are </w:t>
      </w:r>
      <w:r w:rsidRPr="00465AF4">
        <w:rPr>
          <w:b/>
          <w:bCs/>
          <w:highlight w:val="green"/>
          <w:u w:val="single"/>
        </w:rPr>
        <w:t>not</w:t>
      </w:r>
      <w:r w:rsidRPr="00465AF4">
        <w:rPr>
          <w:highlight w:val="green"/>
          <w:u w:val="single"/>
        </w:rPr>
        <w:t xml:space="preserve"> </w:t>
      </w:r>
      <w:r w:rsidRPr="00465AF4">
        <w:rPr>
          <w:b/>
          <w:bCs/>
          <w:highlight w:val="green"/>
          <w:u w:val="single"/>
        </w:rPr>
        <w:t>subject</w:t>
      </w:r>
      <w:r w:rsidRPr="00465AF4">
        <w:rPr>
          <w:highlight w:val="green"/>
          <w:u w:val="single"/>
        </w:rPr>
        <w:t xml:space="preserve"> </w:t>
      </w:r>
      <w:r w:rsidRPr="00465AF4">
        <w:rPr>
          <w:b/>
          <w:bCs/>
          <w:highlight w:val="green"/>
          <w:u w:val="single"/>
        </w:rPr>
        <w:t>to</w:t>
      </w:r>
      <w:r w:rsidRPr="00FA5142">
        <w:rPr>
          <w:sz w:val="16"/>
        </w:rPr>
        <w:t xml:space="preserve"> the </w:t>
      </w:r>
      <w:r w:rsidRPr="00465AF4">
        <w:rPr>
          <w:b/>
          <w:bCs/>
          <w:highlight w:val="green"/>
          <w:u w:val="single"/>
        </w:rPr>
        <w:t>O</w:t>
      </w:r>
      <w:r w:rsidRPr="00FA5142">
        <w:rPr>
          <w:sz w:val="16"/>
        </w:rPr>
        <w:t xml:space="preserve">uter </w:t>
      </w:r>
      <w:r w:rsidRPr="00465AF4">
        <w:rPr>
          <w:b/>
          <w:bCs/>
          <w:highlight w:val="green"/>
          <w:u w:val="single"/>
        </w:rPr>
        <w:t>S</w:t>
      </w:r>
      <w:r w:rsidRPr="00FA5142">
        <w:rPr>
          <w:sz w:val="16"/>
        </w:rPr>
        <w:t xml:space="preserve">pace </w:t>
      </w:r>
      <w:r w:rsidRPr="00465AF4">
        <w:rPr>
          <w:b/>
          <w:bCs/>
          <w:highlight w:val="green"/>
          <w:u w:val="single"/>
        </w:rPr>
        <w:t>T</w:t>
      </w:r>
      <w:r w:rsidRPr="00FA5142">
        <w:rPr>
          <w:sz w:val="16"/>
        </w:rPr>
        <w:t xml:space="preserve">reaty, as the </w:t>
      </w:r>
      <w:r w:rsidRPr="00FA5142">
        <w:rPr>
          <w:u w:val="single"/>
        </w:rPr>
        <w:t>treaty’s provisions only govern nations</w:t>
      </w:r>
      <w:r w:rsidRPr="00FA5142">
        <w:rPr>
          <w:sz w:val="16"/>
        </w:rPr>
        <w:t>.</w:t>
      </w:r>
      <w:r>
        <w:rPr>
          <w:sz w:val="16"/>
        </w:rPr>
        <w:t xml:space="preserve"> </w:t>
      </w:r>
      <w:r w:rsidRPr="00FA5142">
        <w:rPr>
          <w:sz w:val="16"/>
        </w:rPr>
        <w:t xml:space="preserve">“The </w:t>
      </w:r>
      <w:r w:rsidRPr="00465AF4">
        <w:rPr>
          <w:highlight w:val="green"/>
          <w:u w:val="single"/>
        </w:rPr>
        <w:t>language</w:t>
      </w:r>
      <w:r w:rsidRPr="00FA5142">
        <w:rPr>
          <w:u w:val="single"/>
        </w:rPr>
        <w:t xml:space="preserve"> of</w:t>
      </w:r>
      <w:r w:rsidRPr="00FA5142">
        <w:rPr>
          <w:sz w:val="16"/>
        </w:rPr>
        <w:t xml:space="preserve"> the </w:t>
      </w:r>
      <w:r w:rsidRPr="00FA5142">
        <w:rPr>
          <w:u w:val="single"/>
        </w:rPr>
        <w:t>O</w:t>
      </w:r>
      <w:r w:rsidRPr="00FA5142">
        <w:rPr>
          <w:sz w:val="16"/>
        </w:rPr>
        <w:t xml:space="preserve">uter </w:t>
      </w:r>
      <w:r w:rsidRPr="00FA5142">
        <w:rPr>
          <w:u w:val="single"/>
        </w:rPr>
        <w:t>S</w:t>
      </w:r>
      <w:r w:rsidRPr="00FA5142">
        <w:rPr>
          <w:sz w:val="16"/>
        </w:rPr>
        <w:t xml:space="preserve">pace </w:t>
      </w:r>
      <w:r w:rsidRPr="00FA5142">
        <w:rPr>
          <w:u w:val="single"/>
        </w:rPr>
        <w:t>T</w:t>
      </w:r>
      <w:r w:rsidRPr="00FA5142">
        <w:rPr>
          <w:sz w:val="16"/>
        </w:rPr>
        <w:t xml:space="preserve">reaty </w:t>
      </w:r>
      <w:r w:rsidRPr="00FA5142">
        <w:rPr>
          <w:u w:val="single"/>
        </w:rPr>
        <w:t xml:space="preserve">does not </w:t>
      </w:r>
      <w:r w:rsidRPr="00465AF4">
        <w:rPr>
          <w:highlight w:val="green"/>
          <w:u w:val="single"/>
        </w:rPr>
        <w:t>forbid</w:t>
      </w:r>
      <w:r w:rsidRPr="00FA5142">
        <w:rPr>
          <w:u w:val="single"/>
        </w:rPr>
        <w:t xml:space="preserve"> private claims on and settlement of celestial bodies</w:t>
      </w:r>
      <w:r w:rsidRPr="00FA5142">
        <w:rPr>
          <w:sz w:val="16"/>
        </w:rPr>
        <w:t xml:space="preserve">, </w:t>
      </w:r>
      <w:r w:rsidRPr="00465AF4">
        <w:rPr>
          <w:highlight w:val="green"/>
          <w:u w:val="single"/>
        </w:rPr>
        <w:t>only</w:t>
      </w:r>
      <w:r w:rsidRPr="00FA5142">
        <w:rPr>
          <w:u w:val="single"/>
        </w:rPr>
        <w:t xml:space="preserve"> </w:t>
      </w:r>
      <w:r w:rsidRPr="00465AF4">
        <w:rPr>
          <w:highlight w:val="green"/>
          <w:u w:val="single"/>
        </w:rPr>
        <w:t>national appropriations</w:t>
      </w:r>
      <w:r w:rsidRPr="00FA5142">
        <w:rPr>
          <w:sz w:val="16"/>
        </w:rPr>
        <w:t>.</w:t>
      </w:r>
      <w:r>
        <w:rPr>
          <w:sz w:val="16"/>
        </w:rPr>
        <w:t xml:space="preserve"> </w:t>
      </w:r>
      <w:r w:rsidRPr="00FA5142">
        <w:rPr>
          <w:sz w:val="16"/>
        </w:rPr>
        <w:t>Furthermore, nations themselves are answerable in case of any environmental damages.”</w:t>
      </w:r>
      <w:r>
        <w:rPr>
          <w:sz w:val="16"/>
        </w:rPr>
        <w:t xml:space="preserve"> </w:t>
      </w:r>
      <w:r w:rsidRPr="00C43B81">
        <w:rPr>
          <w:sz w:val="16"/>
          <w:szCs w:val="16"/>
        </w:rPr>
        <w:t>It is an interesting theory, and these 21st century frontiersmen and women might be correct.</w:t>
      </w:r>
      <w:r>
        <w:rPr>
          <w:sz w:val="16"/>
          <w:szCs w:val="16"/>
        </w:rPr>
        <w:t xml:space="preserve"> </w:t>
      </w:r>
      <w:r w:rsidRPr="00C43B81">
        <w:rPr>
          <w:sz w:val="16"/>
          <w:szCs w:val="16"/>
        </w:rPr>
        <w:t>The Outer Space Treaty does not only govern nations themselves, but national oversight of non-governmental organizations as well.</w:t>
      </w:r>
      <w:r>
        <w:rPr>
          <w:sz w:val="16"/>
          <w:szCs w:val="16"/>
        </w:rPr>
        <w:t xml:space="preserve"> </w:t>
      </w:r>
      <w:r w:rsidRPr="00C43B81">
        <w:rPr>
          <w:sz w:val="16"/>
          <w:szCs w:val="16"/>
        </w:rPr>
        <w:t>As all private attempts at space colonization on Proxima b and any other celestial body would be through corporate entities.</w:t>
      </w:r>
      <w:r>
        <w:rPr>
          <w:sz w:val="16"/>
          <w:szCs w:val="16"/>
        </w:rPr>
        <w:t xml:space="preserve"> </w:t>
      </w:r>
      <w:r w:rsidRPr="00C43B81">
        <w:rPr>
          <w:sz w:val="16"/>
          <w:szCs w:val="16"/>
        </w:rPr>
        <w:t>These corporate entities would certainly fall under the national mandate to authorize and continually supervise the operation of such groups.</w:t>
      </w:r>
      <w:r>
        <w:rPr>
          <w:sz w:val="16"/>
          <w:szCs w:val="16"/>
        </w:rPr>
        <w:t xml:space="preserve"> </w:t>
      </w:r>
      <w:r w:rsidRPr="00C43B81">
        <w:rPr>
          <w:sz w:val="16"/>
          <w:szCs w:val="16"/>
        </w:rPr>
        <w:t>But just because governments must have some form of oversight in place to manage private space exploration corporations, does not mean there is a mandate to control the legal operation of such corporations.</w:t>
      </w:r>
      <w:r>
        <w:rPr>
          <w:sz w:val="16"/>
          <w:szCs w:val="16"/>
        </w:rPr>
        <w:t xml:space="preserve"> </w:t>
      </w:r>
      <w:r w:rsidRPr="00C43B81">
        <w:rPr>
          <w:sz w:val="16"/>
          <w:szCs w:val="16"/>
        </w:rPr>
        <w:t>The language of the Outer Space Treaty does not forbid private claims on and settlement of celestial bodies, only national appropriations.</w:t>
      </w:r>
      <w:r>
        <w:rPr>
          <w:sz w:val="16"/>
          <w:szCs w:val="16"/>
        </w:rPr>
        <w:t xml:space="preserve"> </w:t>
      </w:r>
      <w:r w:rsidRPr="00C43B81">
        <w:rPr>
          <w:sz w:val="16"/>
          <w:szCs w:val="16"/>
        </w:rPr>
        <w:t>Furthermore, nations themselves are answerable in case of any environmental damages.</w:t>
      </w:r>
      <w:r>
        <w:rPr>
          <w:sz w:val="16"/>
          <w:szCs w:val="16"/>
        </w:rPr>
        <w:t xml:space="preserve"> </w:t>
      </w:r>
      <w:r w:rsidRPr="00C43B81">
        <w:rPr>
          <w:sz w:val="16"/>
          <w:szCs w:val="16"/>
        </w:rPr>
        <w:t>Nations can certainly pass laws regulating the actions of private corporations consistent with the Outer Space Treaty’s mandate, and in fact the U.S. is already considering and attempting to create policies governing private space craft and travel.</w:t>
      </w:r>
      <w:r>
        <w:rPr>
          <w:sz w:val="16"/>
          <w:szCs w:val="16"/>
        </w:rPr>
        <w:t xml:space="preserve"> </w:t>
      </w:r>
      <w:r w:rsidRPr="00C43B81">
        <w:rPr>
          <w:sz w:val="16"/>
          <w:szCs w:val="16"/>
        </w:rPr>
        <w:t>The problem is that none of this law has become official yet.</w:t>
      </w:r>
      <w:r>
        <w:rPr>
          <w:sz w:val="16"/>
          <w:szCs w:val="16"/>
        </w:rPr>
        <w:t xml:space="preserve"> </w:t>
      </w:r>
      <w:r w:rsidRPr="00C43B81">
        <w:rPr>
          <w:sz w:val="16"/>
          <w:szCs w:val="16"/>
        </w:rPr>
        <w:t>The reality behind this entire discussion is that it will not become truly important until either nations or private corporations prove they can travel to another planet.</w:t>
      </w:r>
      <w:r>
        <w:rPr>
          <w:sz w:val="16"/>
          <w:szCs w:val="16"/>
        </w:rPr>
        <w:t xml:space="preserve"> </w:t>
      </w:r>
      <w:r w:rsidRPr="00C43B81">
        <w:rPr>
          <w:sz w:val="16"/>
          <w:szCs w:val="16"/>
        </w:rPr>
        <w:t>Until then, the laws of space colonization are nothing more than an academic exercise.</w:t>
      </w:r>
      <w:r>
        <w:rPr>
          <w:sz w:val="16"/>
          <w:szCs w:val="16"/>
        </w:rPr>
        <w:t xml:space="preserve"> </w:t>
      </w:r>
      <w:r w:rsidRPr="00C43B81">
        <w:rPr>
          <w:sz w:val="16"/>
          <w:szCs w:val="16"/>
        </w:rPr>
        <w:t>However, they have been proven important in one sense: protection of our moon.</w:t>
      </w:r>
      <w:r>
        <w:rPr>
          <w:sz w:val="16"/>
          <w:szCs w:val="16"/>
        </w:rPr>
        <w:t xml:space="preserve"> </w:t>
      </w:r>
      <w:r w:rsidRPr="00C43B81">
        <w:rPr>
          <w:sz w:val="16"/>
          <w:szCs w:val="16"/>
        </w:rPr>
        <w:t>Prohibitions on national appropriation, military use, or exploitation have certainly been effective in keeping the moon unmolested (though technological and financial constraints also played a major role).</w:t>
      </w:r>
      <w:r>
        <w:rPr>
          <w:sz w:val="16"/>
          <w:szCs w:val="16"/>
        </w:rPr>
        <w:t xml:space="preserve"> </w:t>
      </w:r>
      <w:r w:rsidRPr="00C43B81">
        <w:rPr>
          <w:sz w:val="16"/>
          <w:szCs w:val="16"/>
        </w:rPr>
        <w:t>So perhaps there is a reasonable groundwork for the future laws of space colonization.</w:t>
      </w:r>
      <w:r>
        <w:rPr>
          <w:sz w:val="16"/>
          <w:szCs w:val="16"/>
        </w:rPr>
        <w:t xml:space="preserve"> </w:t>
      </w:r>
      <w:r w:rsidRPr="00C43B81">
        <w:rPr>
          <w:sz w:val="16"/>
          <w:szCs w:val="16"/>
        </w:rPr>
        <w:t>Proxima b may not be the first place they are exercised, but the discovery of a relatively nearby Earthlike planet is sure to hasten the need for such laws to be in place before we land.</w:t>
      </w:r>
      <w:r>
        <w:rPr>
          <w:sz w:val="16"/>
          <w:szCs w:val="16"/>
        </w:rPr>
        <w:t xml:space="preserve"> </w:t>
      </w:r>
      <w:r w:rsidRPr="00C43B81">
        <w:rPr>
          <w:sz w:val="16"/>
          <w:szCs w:val="16"/>
        </w:rPr>
        <w:t>The law now needs to boldly go where no law has gone before.</w:t>
      </w:r>
    </w:p>
    <w:p w14:paraId="2F27AEEA" w14:textId="77777777" w:rsidR="00734E59" w:rsidRDefault="00734E59" w:rsidP="00734E59">
      <w:pPr>
        <w:pStyle w:val="Heading4"/>
      </w:pPr>
      <w:r>
        <w:t xml:space="preserve">Concede that Mining </w:t>
      </w:r>
      <w:r>
        <w:rPr>
          <w:u w:val="single"/>
        </w:rPr>
        <w:t>democratizes</w:t>
      </w:r>
      <w:r>
        <w:t xml:space="preserve"> AAC tech – that’s necessary for Space Colonization to occur.</w:t>
      </w:r>
    </w:p>
    <w:p w14:paraId="206E2216" w14:textId="77777777" w:rsidR="00734E59" w:rsidRPr="00F93B5E" w:rsidRDefault="00734E59" w:rsidP="00734E59">
      <w:r w:rsidRPr="00F93B5E">
        <w:rPr>
          <w:rStyle w:val="Style13ptBold"/>
        </w:rPr>
        <w:t>NASA 14</w:t>
      </w:r>
      <w:r>
        <w:t xml:space="preserve"> </w:t>
      </w:r>
      <w:r w:rsidRPr="00F93B5E">
        <w:t>National Aeronautics and Space Administration</w:t>
      </w:r>
      <w:r>
        <w:t xml:space="preserve"> 6-27-2014 “</w:t>
      </w:r>
      <w:r w:rsidRPr="00F93B5E">
        <w:t>How Will NASA's Asteroid Redirect Mission Help Humans Reach Mars?</w:t>
      </w:r>
      <w:r>
        <w:t xml:space="preserve">” </w:t>
      </w:r>
      <w:hyperlink r:id="rId23" w:history="1">
        <w:r w:rsidRPr="00B54090">
          <w:rPr>
            <w:rStyle w:val="Hyperlink"/>
          </w:rPr>
          <w:t>https://www.nasa.gov/content/how-will-nasas-asteroid-redirect-mission-help-humans-reach-mars/</w:t>
        </w:r>
      </w:hyperlink>
      <w:r>
        <w:t xml:space="preserve"> //Elmer </w:t>
      </w:r>
    </w:p>
    <w:p w14:paraId="3C1E645F" w14:textId="77777777" w:rsidR="00734E59" w:rsidRPr="00F93B5E" w:rsidRDefault="00734E59" w:rsidP="00734E59">
      <w:pPr>
        <w:rPr>
          <w:sz w:val="16"/>
        </w:rPr>
      </w:pPr>
      <w:r w:rsidRPr="00F93B5E">
        <w:rPr>
          <w:sz w:val="16"/>
        </w:rPr>
        <w:t xml:space="preserve">Trajectory and Navigation </w:t>
      </w:r>
      <w:r w:rsidRPr="00465AF4">
        <w:rPr>
          <w:rStyle w:val="Emphasis"/>
          <w:highlight w:val="green"/>
        </w:rPr>
        <w:t>As we learn to maneuver</w:t>
      </w:r>
      <w:r w:rsidRPr="00465AF4">
        <w:rPr>
          <w:sz w:val="16"/>
          <w:highlight w:val="green"/>
        </w:rPr>
        <w:t xml:space="preserve"> </w:t>
      </w:r>
      <w:r w:rsidRPr="00F93B5E">
        <w:rPr>
          <w:sz w:val="16"/>
        </w:rPr>
        <w:t xml:space="preserve">a large mass like </w:t>
      </w:r>
      <w:r w:rsidRPr="00465AF4">
        <w:rPr>
          <w:rStyle w:val="Emphasis"/>
          <w:highlight w:val="green"/>
        </w:rPr>
        <w:t>an asteroid using low-thrust propulsion and</w:t>
      </w:r>
      <w:r w:rsidRPr="00F93B5E">
        <w:rPr>
          <w:sz w:val="16"/>
        </w:rPr>
        <w:t xml:space="preserve"> </w:t>
      </w:r>
      <w:r w:rsidRPr="00F93B5E">
        <w:rPr>
          <w:rStyle w:val="StyleUnderline"/>
        </w:rPr>
        <w:t>the</w:t>
      </w:r>
      <w:r w:rsidRPr="00F93B5E">
        <w:rPr>
          <w:sz w:val="16"/>
        </w:rPr>
        <w:t xml:space="preserve"> </w:t>
      </w:r>
      <w:r w:rsidRPr="00465AF4">
        <w:rPr>
          <w:rStyle w:val="Emphasis"/>
          <w:highlight w:val="green"/>
        </w:rPr>
        <w:t>gravity</w:t>
      </w:r>
      <w:r w:rsidRPr="00465AF4">
        <w:rPr>
          <w:sz w:val="16"/>
          <w:highlight w:val="green"/>
        </w:rPr>
        <w:t xml:space="preserve"> </w:t>
      </w:r>
      <w:r w:rsidRPr="00F93B5E">
        <w:rPr>
          <w:rStyle w:val="StyleUnderline"/>
        </w:rPr>
        <w:t xml:space="preserve">fields of Earth and the moon, </w:t>
      </w:r>
      <w:r w:rsidRPr="00465AF4">
        <w:rPr>
          <w:rStyle w:val="Emphasis"/>
          <w:highlight w:val="green"/>
          <w:bdr w:val="single" w:sz="18" w:space="0" w:color="auto"/>
        </w:rPr>
        <w:t>we’ll prove valuable technologies for the future Mars missions</w:t>
      </w:r>
      <w:r w:rsidRPr="00F93B5E">
        <w:rPr>
          <w:sz w:val="16"/>
        </w:rPr>
        <w:t xml:space="preserve">. </w:t>
      </w:r>
      <w:r w:rsidRPr="00465AF4">
        <w:rPr>
          <w:rStyle w:val="Emphasis"/>
          <w:highlight w:val="green"/>
        </w:rPr>
        <w:t>Human missions to Mars will require</w:t>
      </w:r>
      <w:r w:rsidRPr="00465AF4">
        <w:rPr>
          <w:sz w:val="16"/>
          <w:highlight w:val="green"/>
        </w:rPr>
        <w:t xml:space="preserve"> </w:t>
      </w:r>
      <w:r w:rsidRPr="00F93B5E">
        <w:rPr>
          <w:sz w:val="16"/>
        </w:rPr>
        <w:t xml:space="preserve">far </w:t>
      </w:r>
      <w:r w:rsidRPr="00465AF4">
        <w:rPr>
          <w:rStyle w:val="Emphasis"/>
          <w:highlight w:val="green"/>
        </w:rPr>
        <w:t>more cargo at</w:t>
      </w:r>
      <w:r w:rsidRPr="00F93B5E">
        <w:rPr>
          <w:sz w:val="16"/>
        </w:rPr>
        <w:t xml:space="preserve"> a </w:t>
      </w:r>
      <w:r w:rsidRPr="00465AF4">
        <w:rPr>
          <w:rStyle w:val="Emphasis"/>
          <w:highlight w:val="green"/>
        </w:rPr>
        <w:t>long distance</w:t>
      </w:r>
      <w:r w:rsidRPr="00465AF4">
        <w:rPr>
          <w:sz w:val="16"/>
          <w:highlight w:val="green"/>
        </w:rPr>
        <w:t xml:space="preserve"> </w:t>
      </w:r>
      <w:r w:rsidRPr="00F93B5E">
        <w:rPr>
          <w:sz w:val="16"/>
        </w:rPr>
        <w:t xml:space="preserve">from Earth—much greater than the amount of cargo we currently send to the space station, which takes about one to three days to arrive. The </w:t>
      </w:r>
      <w:r w:rsidRPr="00465AF4">
        <w:rPr>
          <w:rStyle w:val="Emphasis"/>
          <w:highlight w:val="green"/>
        </w:rPr>
        <w:t>ARM mission will</w:t>
      </w:r>
      <w:r w:rsidRPr="00465AF4">
        <w:rPr>
          <w:sz w:val="16"/>
          <w:highlight w:val="green"/>
        </w:rPr>
        <w:t xml:space="preserve"> </w:t>
      </w:r>
      <w:r w:rsidRPr="00F93B5E">
        <w:rPr>
          <w:sz w:val="16"/>
        </w:rPr>
        <w:t xml:space="preserve">help </w:t>
      </w:r>
      <w:r w:rsidRPr="00465AF4">
        <w:rPr>
          <w:rStyle w:val="Emphasis"/>
          <w:highlight w:val="green"/>
        </w:rPr>
        <w:t>perfect techniques</w:t>
      </w:r>
      <w:r w:rsidRPr="00465AF4">
        <w:rPr>
          <w:sz w:val="16"/>
          <w:highlight w:val="green"/>
        </w:rPr>
        <w:t xml:space="preserve"> </w:t>
      </w:r>
      <w:r w:rsidRPr="00F93B5E">
        <w:rPr>
          <w:sz w:val="16"/>
        </w:rPr>
        <w:t xml:space="preserve">for sending those large masses to Mars </w:t>
      </w:r>
      <w:r w:rsidRPr="00465AF4">
        <w:rPr>
          <w:rStyle w:val="Emphasis"/>
          <w:highlight w:val="green"/>
        </w:rPr>
        <w:t>by requiring</w:t>
      </w:r>
      <w:r w:rsidRPr="00465AF4">
        <w:rPr>
          <w:sz w:val="16"/>
          <w:highlight w:val="green"/>
        </w:rPr>
        <w:t xml:space="preserve"> </w:t>
      </w:r>
      <w:r w:rsidRPr="00F93B5E">
        <w:rPr>
          <w:sz w:val="16"/>
        </w:rPr>
        <w:t xml:space="preserve">a </w:t>
      </w:r>
      <w:r w:rsidRPr="00465AF4">
        <w:rPr>
          <w:rStyle w:val="Emphasis"/>
          <w:highlight w:val="green"/>
          <w:bdr w:val="single" w:sz="18" w:space="0" w:color="auto"/>
        </w:rPr>
        <w:t>precise set of maneuvers to intercept the asteroid at a distance with large time delays</w:t>
      </w:r>
      <w:r w:rsidRPr="00F93B5E">
        <w:rPr>
          <w:sz w:val="16"/>
        </w:rPr>
        <w:t xml:space="preserve">. </w:t>
      </w:r>
      <w:r w:rsidRPr="00465AF4">
        <w:rPr>
          <w:rStyle w:val="Emphasis"/>
          <w:highlight w:val="green"/>
        </w:rPr>
        <w:t>Reaching</w:t>
      </w:r>
      <w:r w:rsidRPr="00465AF4">
        <w:rPr>
          <w:sz w:val="16"/>
          <w:highlight w:val="green"/>
        </w:rPr>
        <w:t xml:space="preserve"> </w:t>
      </w:r>
      <w:r w:rsidRPr="00F93B5E">
        <w:rPr>
          <w:rStyle w:val="StyleUnderline"/>
        </w:rPr>
        <w:t>the</w:t>
      </w:r>
      <w:r w:rsidRPr="00F93B5E">
        <w:rPr>
          <w:sz w:val="16"/>
        </w:rPr>
        <w:t xml:space="preserve"> </w:t>
      </w:r>
      <w:r w:rsidRPr="00465AF4">
        <w:rPr>
          <w:rStyle w:val="Emphasis"/>
          <w:highlight w:val="green"/>
        </w:rPr>
        <w:t>Earth-moon system</w:t>
      </w:r>
      <w:r w:rsidRPr="00465AF4">
        <w:rPr>
          <w:sz w:val="16"/>
          <w:highlight w:val="green"/>
        </w:rPr>
        <w:t xml:space="preserve"> </w:t>
      </w:r>
      <w:r w:rsidRPr="00F93B5E">
        <w:rPr>
          <w:rStyle w:val="StyleUnderline"/>
        </w:rPr>
        <w:t>also</w:t>
      </w:r>
      <w:r w:rsidRPr="00F93B5E">
        <w:rPr>
          <w:sz w:val="16"/>
        </w:rPr>
        <w:t xml:space="preserve"> </w:t>
      </w:r>
      <w:r w:rsidRPr="00465AF4">
        <w:rPr>
          <w:rStyle w:val="Emphasis"/>
          <w:highlight w:val="green"/>
        </w:rPr>
        <w:t>requires</w:t>
      </w:r>
      <w:r w:rsidRPr="00465AF4">
        <w:rPr>
          <w:sz w:val="16"/>
          <w:highlight w:val="green"/>
        </w:rPr>
        <w:t xml:space="preserve"> </w:t>
      </w:r>
      <w:r w:rsidRPr="00465AF4">
        <w:rPr>
          <w:rStyle w:val="Emphasis"/>
          <w:highlight w:val="green"/>
        </w:rPr>
        <w:t>precision very similar</w:t>
      </w:r>
      <w:r w:rsidRPr="00465AF4">
        <w:rPr>
          <w:sz w:val="16"/>
          <w:highlight w:val="green"/>
        </w:rPr>
        <w:t xml:space="preserve"> </w:t>
      </w:r>
      <w:r w:rsidRPr="00F93B5E">
        <w:rPr>
          <w:rStyle w:val="StyleUnderline"/>
        </w:rPr>
        <w:t xml:space="preserve">to that required for Mars orbit. Very </w:t>
      </w:r>
      <w:r w:rsidRPr="00465AF4">
        <w:rPr>
          <w:rStyle w:val="Emphasis"/>
          <w:highlight w:val="green"/>
        </w:rPr>
        <w:t>careful power balancing and attitude</w:t>
      </w:r>
      <w:r w:rsidRPr="00465AF4">
        <w:rPr>
          <w:rStyle w:val="StyleUnderline"/>
          <w:highlight w:val="green"/>
        </w:rPr>
        <w:t xml:space="preserve"> </w:t>
      </w:r>
      <w:r w:rsidRPr="00F93B5E">
        <w:rPr>
          <w:rStyle w:val="StyleUnderline"/>
        </w:rPr>
        <w:t xml:space="preserve">control </w:t>
      </w:r>
      <w:r w:rsidRPr="00465AF4">
        <w:rPr>
          <w:rStyle w:val="Emphasis"/>
          <w:highlight w:val="green"/>
          <w:bdr w:val="single" w:sz="18" w:space="0" w:color="auto"/>
        </w:rPr>
        <w:t>will be required</w:t>
      </w:r>
      <w:r w:rsidRPr="00465AF4">
        <w:rPr>
          <w:rStyle w:val="StyleUnderline"/>
          <w:highlight w:val="green"/>
        </w:rPr>
        <w:t xml:space="preserve"> </w:t>
      </w:r>
      <w:r w:rsidRPr="00F93B5E">
        <w:rPr>
          <w:rStyle w:val="StyleUnderline"/>
        </w:rPr>
        <w:t>to execute this portion of the ARM mission, which will parallel the work needed to pre-position cargo at Mars</w:t>
      </w:r>
      <w:r w:rsidRPr="00F93B5E">
        <w:rPr>
          <w:sz w:val="16"/>
        </w:rPr>
        <w:t xml:space="preserve">. Additionally, the crewed mission aboard Orion </w:t>
      </w:r>
      <w:r w:rsidRPr="00F93B5E">
        <w:rPr>
          <w:rStyle w:val="StyleUnderline"/>
        </w:rPr>
        <w:t>to the asteroid in cis-lunar space calls for a complex set of maneuvers to rendezvous and dock with the robotic spacecraft. Both the out-bound legs and in-bound legs of the journey require a critical lunar gravity assist burn, which is executed about 62 miles (100 km) above the lunar surface. The</w:t>
      </w:r>
      <w:r w:rsidRPr="00F93B5E">
        <w:rPr>
          <w:sz w:val="16"/>
        </w:rPr>
        <w:t xml:space="preserve"> insertion and departure from the distant retrograde orbit also require very precise maneuvers that are comparable to the Mars orbit insertion and Mars departure burns.</w:t>
      </w:r>
    </w:p>
    <w:p w14:paraId="74FD5F72" w14:textId="77777777" w:rsidR="00734E59" w:rsidRDefault="00734E59" w:rsidP="00734E59">
      <w:pPr>
        <w:pStyle w:val="Heading4"/>
      </w:pPr>
      <w:bookmarkStart w:id="0" w:name="_Hlk28889811"/>
      <w:r>
        <w:t>Earth is dying</w:t>
      </w:r>
    </w:p>
    <w:p w14:paraId="37439326" w14:textId="77777777" w:rsidR="00734E59" w:rsidRPr="007B2D85" w:rsidRDefault="00734E59" w:rsidP="00734E59">
      <w:r w:rsidRPr="007B2D85">
        <w:rPr>
          <w:rStyle w:val="Style13ptBold"/>
        </w:rPr>
        <w:t>Arora 19</w:t>
      </w:r>
      <w:r>
        <w:t xml:space="preserve"> </w:t>
      </w:r>
      <w:r w:rsidRPr="007B2D85">
        <w:t xml:space="preserve">(Naveen Kumar Arora, Professor in the Department of Environmental Science, Ex-Head Department of Env. Microbiology, Babasaheb Bhimrao Ambedkar University.)(“Earth: 50 years challenge”, Environmental Sustainability, March 2019, Volume 2, </w:t>
      </w:r>
      <w:hyperlink r:id="rId24" w:history="1">
        <w:r w:rsidRPr="007B2D85">
          <w:rPr>
            <w:rStyle w:val="Hyperlink"/>
          </w:rPr>
          <w:t>Issue 1</w:t>
        </w:r>
      </w:hyperlink>
      <w:r w:rsidRPr="007B2D85">
        <w:t>, pp 1–3)//ASMITH</w:t>
      </w:r>
    </w:p>
    <w:p w14:paraId="3670E0A9" w14:textId="77777777" w:rsidR="00734E59" w:rsidRPr="00C657AB" w:rsidRDefault="00734E59" w:rsidP="00734E59">
      <w:pPr>
        <w:rPr>
          <w:sz w:val="14"/>
        </w:rPr>
      </w:pPr>
      <w:r w:rsidRPr="00C657AB">
        <w:rPr>
          <w:sz w:val="14"/>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C657AB">
        <w:rPr>
          <w:sz w:val="14"/>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C657AB">
        <w:rPr>
          <w:sz w:val="14"/>
        </w:rPr>
        <w:t xml:space="preserve">. On the whole, </w:t>
      </w:r>
      <w:r w:rsidRPr="00170172">
        <w:rPr>
          <w:rStyle w:val="StyleUnderline"/>
        </w:rPr>
        <w:t>humans have consumed 30% of the known resources resulting into scarcer ecosystem services for future gen</w:t>
      </w:r>
      <w:r w:rsidRPr="009B69BA">
        <w:rPr>
          <w:rStyle w:val="StyleUnderline"/>
        </w:rPr>
        <w:t>erations</w:t>
      </w:r>
      <w:r w:rsidRPr="00C657AB">
        <w:rPr>
          <w:sz w:val="14"/>
        </w:rPr>
        <w:t xml:space="preserve">. If these trends continue, </w:t>
      </w:r>
      <w:r w:rsidRPr="00465AF4">
        <w:rPr>
          <w:rStyle w:val="Emphasis"/>
          <w:highlight w:val="green"/>
        </w:rPr>
        <w:t>the Earth will</w:t>
      </w:r>
      <w:r w:rsidRPr="009B69BA">
        <w:rPr>
          <w:rStyle w:val="Emphasis"/>
        </w:rPr>
        <w:t xml:space="preserve"> soon </w:t>
      </w:r>
      <w:r w:rsidRPr="00465AF4">
        <w:rPr>
          <w:rStyle w:val="Emphasis"/>
          <w:highlight w:val="green"/>
        </w:rPr>
        <w:t>be experiencing mass extinctions</w:t>
      </w:r>
      <w:r w:rsidRPr="009B69BA">
        <w:rPr>
          <w:rStyle w:val="StyleUnderline"/>
        </w:rPr>
        <w:t xml:space="preserve"> and we will be left with an even more degraded planet.</w:t>
      </w:r>
      <w:r>
        <w:rPr>
          <w:rStyle w:val="StyleUnderline"/>
        </w:rPr>
        <w:t xml:space="preserve"> </w:t>
      </w:r>
      <w:r w:rsidRPr="009B69BA">
        <w:rPr>
          <w:rStyle w:val="StyleUnderline"/>
        </w:rPr>
        <w:t>Humans in last 50</w:t>
      </w:r>
      <w:r>
        <w:rPr>
          <w:rStyle w:val="StyleUnderline"/>
        </w:rPr>
        <w:t xml:space="preserve"> </w:t>
      </w:r>
      <w:r w:rsidRPr="009B69BA">
        <w:rPr>
          <w:rStyle w:val="StyleUnderline"/>
        </w:rPr>
        <w:t>years, because of ever-increasing population associated with pollution and destruction of natural ecosystems have completely changed the face of the Earth</w:t>
      </w:r>
      <w:r w:rsidRPr="00C657AB">
        <w:rPr>
          <w:sz w:val="14"/>
        </w:rPr>
        <w:t xml:space="preserve">. </w:t>
      </w:r>
      <w:r w:rsidRPr="00170172">
        <w:rPr>
          <w:rStyle w:val="StyleUnderline"/>
        </w:rPr>
        <w:t>The exponential increase in human population in last few decades brought about many drastic changes</w:t>
      </w:r>
      <w:r w:rsidRPr="00C657AB">
        <w:rPr>
          <w:sz w:val="14"/>
        </w:rPr>
        <w:t xml:space="preserve"> on Earth making it look much degraded and bruised. One such phenomenon is </w:t>
      </w:r>
      <w:r w:rsidRPr="00465AF4">
        <w:rPr>
          <w:rStyle w:val="Emphasis"/>
          <w:highlight w:val="green"/>
        </w:rPr>
        <w:t>Earth’s</w:t>
      </w:r>
      <w:r w:rsidRPr="009B69BA">
        <w:rPr>
          <w:rStyle w:val="Emphasis"/>
        </w:rPr>
        <w:t xml:space="preserve"> present </w:t>
      </w:r>
      <w:r w:rsidRPr="00465AF4">
        <w:rPr>
          <w:rStyle w:val="Emphasis"/>
          <w:highlight w:val="green"/>
        </w:rPr>
        <w:t>carbon dioxide</w:t>
      </w:r>
      <w:r w:rsidRPr="00C657AB">
        <w:rPr>
          <w:sz w:val="14"/>
        </w:rPr>
        <w:t xml:space="preserve"> (a potent green house gas) </w:t>
      </w:r>
      <w:r w:rsidRPr="00465AF4">
        <w:rPr>
          <w:rStyle w:val="Emphasis"/>
          <w:highlight w:val="green"/>
        </w:rPr>
        <w:t>level</w:t>
      </w:r>
      <w:r w:rsidRPr="009B69BA">
        <w:rPr>
          <w:rStyle w:val="Emphasis"/>
        </w:rPr>
        <w:t xml:space="preserve"> </w:t>
      </w:r>
      <w:r w:rsidRPr="009B69BA">
        <w:rPr>
          <w:rStyle w:val="StyleUnderline"/>
        </w:rPr>
        <w:t>in the atmosphere</w:t>
      </w:r>
      <w:r>
        <w:rPr>
          <w:rStyle w:val="StyleUnderline"/>
        </w:rPr>
        <w:t xml:space="preserve"> </w:t>
      </w:r>
      <w:r w:rsidRPr="009B69BA">
        <w:rPr>
          <w:rStyle w:val="StyleUnderline"/>
        </w:rPr>
        <w:t xml:space="preserve">which has </w:t>
      </w:r>
      <w:r w:rsidRPr="00465AF4">
        <w:rPr>
          <w:rStyle w:val="StyleUnderline"/>
          <w:highlight w:val="green"/>
        </w:rPr>
        <w:t>exceeded 411</w:t>
      </w:r>
      <w:r w:rsidRPr="00C657AB">
        <w:rPr>
          <w:sz w:val="14"/>
        </w:rPr>
        <w:t xml:space="preserve"> parts per million (</w:t>
      </w:r>
      <w:r w:rsidRPr="00465AF4">
        <w:rPr>
          <w:rStyle w:val="StyleUnderline"/>
          <w:highlight w:val="green"/>
        </w:rPr>
        <w:t>ppm</w:t>
      </w:r>
      <w:r w:rsidRPr="00C657AB">
        <w:rPr>
          <w:sz w:val="14"/>
        </w:rPr>
        <w:t xml:space="preserve">), </w:t>
      </w:r>
      <w:r w:rsidRPr="009B69BA">
        <w:rPr>
          <w:rStyle w:val="StyleUnderline"/>
        </w:rPr>
        <w:t>much higher as</w:t>
      </w:r>
      <w:r>
        <w:rPr>
          <w:rStyle w:val="StyleUnderline"/>
        </w:rPr>
        <w:t xml:space="preserve"> </w:t>
      </w:r>
      <w:r w:rsidRPr="009B69BA">
        <w:rPr>
          <w:rStyle w:val="StyleUnderline"/>
        </w:rPr>
        <w:t>compared to about 323</w:t>
      </w:r>
      <w:r>
        <w:rPr>
          <w:rStyle w:val="StyleUnderline"/>
        </w:rPr>
        <w:t xml:space="preserve"> </w:t>
      </w:r>
      <w:r w:rsidRPr="009B69BA">
        <w:rPr>
          <w:rStyle w:val="StyleUnderline"/>
        </w:rPr>
        <w:t>ppm about 50</w:t>
      </w:r>
      <w:r>
        <w:rPr>
          <w:rStyle w:val="StyleUnderline"/>
        </w:rPr>
        <w:t xml:space="preserve"> </w:t>
      </w:r>
      <w:r w:rsidRPr="009B69BA">
        <w:rPr>
          <w:rStyle w:val="StyleUnderline"/>
        </w:rPr>
        <w:t>years ago, resulting in major environmental issues such as global warming and climate change.</w:t>
      </w:r>
      <w:r w:rsidRPr="00C657AB">
        <w:rPr>
          <w:sz w:val="14"/>
        </w:rPr>
        <w:t xml:space="preserve"> </w:t>
      </w:r>
      <w:r w:rsidRPr="00293145">
        <w:rPr>
          <w:rStyle w:val="StyleUnderline"/>
        </w:rPr>
        <w:t>According to the</w:t>
      </w:r>
      <w:r w:rsidRPr="00C657AB">
        <w:rPr>
          <w:sz w:val="14"/>
        </w:rPr>
        <w:t xml:space="preserve"> Fifth Assessment Report of </w:t>
      </w:r>
      <w:r w:rsidRPr="00293145">
        <w:rPr>
          <w:rStyle w:val="StyleUnderline"/>
        </w:rPr>
        <w:t>I</w:t>
      </w:r>
      <w:r w:rsidRPr="00C657AB">
        <w:rPr>
          <w:sz w:val="14"/>
        </w:rPr>
        <w:t xml:space="preserve">ntergovernmental </w:t>
      </w:r>
      <w:r w:rsidRPr="00293145">
        <w:rPr>
          <w:rStyle w:val="StyleUnderline"/>
        </w:rPr>
        <w:t>P</w:t>
      </w:r>
      <w:r w:rsidRPr="00C657AB">
        <w:rPr>
          <w:sz w:val="14"/>
        </w:rPr>
        <w:t xml:space="preserve">anel on </w:t>
      </w:r>
      <w:r w:rsidRPr="00293145">
        <w:rPr>
          <w:rStyle w:val="StyleUnderline"/>
        </w:rPr>
        <w:t>C</w:t>
      </w:r>
      <w:r w:rsidRPr="00C657AB">
        <w:rPr>
          <w:sz w:val="14"/>
        </w:rPr>
        <w:t xml:space="preserve">limate </w:t>
      </w:r>
      <w:r w:rsidRPr="00293145">
        <w:rPr>
          <w:rStyle w:val="StyleUnderline"/>
        </w:rPr>
        <w:t>C</w:t>
      </w:r>
      <w:r w:rsidRPr="00C657AB">
        <w:rPr>
          <w:sz w:val="14"/>
        </w:rPr>
        <w:t xml:space="preserve">hange, </w:t>
      </w:r>
      <w:r w:rsidRPr="009B69BA">
        <w:rPr>
          <w:rStyle w:val="StyleUnderline"/>
        </w:rPr>
        <w:t>anthropogenic activities have been described as the main cause of increased green house gases level</w:t>
      </w:r>
      <w:r w:rsidRPr="00C657AB">
        <w:rPr>
          <w:sz w:val="14"/>
        </w:rPr>
        <w:t xml:space="preserve">, of which 2/3rd come from burning of fossil fuels and 1/3rd is from land use changes. </w:t>
      </w:r>
      <w:r w:rsidRPr="009B69BA">
        <w:rPr>
          <w:rStyle w:val="StyleUnderline"/>
        </w:rPr>
        <w:t xml:space="preserve">The increased </w:t>
      </w:r>
      <w:r w:rsidRPr="00465AF4">
        <w:rPr>
          <w:rStyle w:val="Emphasis"/>
          <w:highlight w:val="green"/>
        </w:rPr>
        <w:t>clearing of forests and vegetated lands</w:t>
      </w:r>
      <w:r w:rsidRPr="00C657AB">
        <w:rPr>
          <w:sz w:val="14"/>
        </w:rPr>
        <w:t xml:space="preserve">, due to overgrazing and industrial transformation, in the 1970s </w:t>
      </w:r>
      <w:r w:rsidRPr="00465AF4">
        <w:rPr>
          <w:rStyle w:val="StyleUnderline"/>
          <w:highlight w:val="green"/>
        </w:rPr>
        <w:t>showed disturbed albedo</w:t>
      </w:r>
      <w:r w:rsidRPr="009B69BA">
        <w:rPr>
          <w:rStyle w:val="StyleUnderline"/>
        </w:rPr>
        <w:t xml:space="preserve"> and evapotranspiration </w:t>
      </w:r>
      <w:r w:rsidRPr="00465AF4">
        <w:rPr>
          <w:rStyle w:val="StyleUnderline"/>
          <w:highlight w:val="green"/>
        </w:rPr>
        <w:t>leading to warming of earth</w:t>
      </w:r>
      <w:r w:rsidRPr="00465AF4">
        <w:rPr>
          <w:sz w:val="14"/>
          <w:highlight w:val="green"/>
        </w:rPr>
        <w:t>,</w:t>
      </w:r>
      <w:r w:rsidRPr="00C657AB">
        <w:rPr>
          <w:sz w:val="14"/>
        </w:rPr>
        <w:t xml:space="preserve"> </w:t>
      </w:r>
      <w:r w:rsidRPr="009B69BA">
        <w:rPr>
          <w:rStyle w:val="StyleUnderline"/>
        </w:rPr>
        <w:t xml:space="preserve">change in carbon cycle and global catastrophic events of biodiversity extinction. </w:t>
      </w:r>
      <w:r w:rsidRPr="00C657AB">
        <w:rPr>
          <w:sz w:val="14"/>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C657AB">
        <w:rPr>
          <w:sz w:val="14"/>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C657AB">
        <w:rPr>
          <w:sz w:val="14"/>
        </w:rPr>
        <w:t xml:space="preserve"> According to reports, more than 1,40,000 chemicals including pesticides, plastics, etc. have been synthesized till date since 1950 and </w:t>
      </w:r>
      <w:r w:rsidRPr="00465AF4">
        <w:rPr>
          <w:rStyle w:val="StyleUnderline"/>
          <w:highlight w:val="green"/>
        </w:rPr>
        <w:t xml:space="preserve">each year 10 millions tons of toxic compounds are </w:t>
      </w:r>
      <w:r w:rsidRPr="00170172">
        <w:rPr>
          <w:rStyle w:val="StyleUnderline"/>
        </w:rPr>
        <w:t xml:space="preserve">being </w:t>
      </w:r>
      <w:r w:rsidRPr="00465AF4">
        <w:rPr>
          <w:rStyle w:val="StyleUnderline"/>
          <w:highlight w:val="green"/>
        </w:rPr>
        <w:t>dumped</w:t>
      </w:r>
      <w:r w:rsidRPr="009B69BA">
        <w:rPr>
          <w:rStyle w:val="StyleUnderline"/>
        </w:rPr>
        <w:t xml:space="preserve"> into the environment </w:t>
      </w:r>
      <w:r w:rsidRPr="00465AF4">
        <w:rPr>
          <w:rStyle w:val="StyleUnderline"/>
          <w:highlight w:val="green"/>
        </w:rPr>
        <w:t>leading to land degradation, soil salinization and contamination of water resources</w:t>
      </w:r>
      <w:r w:rsidRPr="00C657AB">
        <w:rPr>
          <w:sz w:val="14"/>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C657AB">
        <w:rPr>
          <w:sz w:val="14"/>
        </w:rPr>
        <w:t xml:space="preserve">. The stats show that annual production of plastics during 1970s was about 50 million metric tons and it has increased to over 348 million metric tons at present. In terms of biodiversity losses, WWF’s Living Planet Report highlights that humans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i.e. conversion of forests permanently in order to expand commodities such as meat, minerals, oils and gas</w:t>
      </w:r>
      <w:r w:rsidRPr="00C657AB">
        <w:rPr>
          <w:sz w:val="14"/>
        </w:rPr>
        <w:t xml:space="preserve">. Other drivers are forestry i.e.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465AF4">
        <w:rPr>
          <w:rStyle w:val="StyleUnderline"/>
          <w:highlight w:val="green"/>
        </w:rPr>
        <w:t>Reports say that</w:t>
      </w:r>
      <w:r w:rsidRPr="007B69CB">
        <w:rPr>
          <w:rStyle w:val="StyleUnderline"/>
        </w:rPr>
        <w:t xml:space="preserve"> the damage done is so rapid that </w:t>
      </w:r>
      <w:r w:rsidRPr="00465AF4">
        <w:rPr>
          <w:rStyle w:val="Emphasis"/>
          <w:highlight w:val="green"/>
        </w:rPr>
        <w:t>even if we end it now, it will take centuries to replenish the natural world</w:t>
      </w:r>
      <w:r w:rsidRPr="00465AF4">
        <w:rPr>
          <w:sz w:val="14"/>
          <w:highlight w:val="green"/>
        </w:rPr>
        <w:t>.</w:t>
      </w:r>
      <w:r w:rsidRPr="00C657AB">
        <w:rPr>
          <w:sz w:val="14"/>
        </w:rPr>
        <w:t xml:space="preserve"> The global human footprints over the past 50 years are so dominating that </w:t>
      </w:r>
      <w:r w:rsidRPr="009B69BA">
        <w:rPr>
          <w:rStyle w:val="StyleUnderline"/>
        </w:rPr>
        <w:t>even the view of the planet from space shows the modification of various critical ecosystems and the demography.</w:t>
      </w:r>
      <w:r w:rsidRPr="00C657AB">
        <w:rPr>
          <w:sz w:val="14"/>
        </w:rPr>
        <w:t xml:space="preserve"> The complementing series of aerial pictures taken through satellites show that many hotspot ecosystems and areas have been tremendously degraded. Focusing on what all we have lost over the past half century, the red list is so long that it cannot be confined in few pages. </w:t>
      </w:r>
      <w:r w:rsidRPr="00465AF4">
        <w:rPr>
          <w:rStyle w:val="StyleUnderline"/>
          <w:highlight w:val="green"/>
        </w:rPr>
        <w:t>The Great Barrier Reef</w:t>
      </w:r>
      <w:r w:rsidRPr="009B69BA">
        <w:rPr>
          <w:rStyle w:val="StyleUnderline"/>
        </w:rPr>
        <w:t xml:space="preserve"> visible even from space </w:t>
      </w:r>
      <w:r w:rsidRPr="00465AF4">
        <w:rPr>
          <w:rStyle w:val="StyleUnderline"/>
          <w:highlight w:val="green"/>
        </w:rPr>
        <w:t>has shown 50% loss due to severe bleaching</w:t>
      </w:r>
      <w:r w:rsidRPr="009B69BA">
        <w:rPr>
          <w:rStyle w:val="StyleUnderline"/>
        </w:rPr>
        <w:t xml:space="preserve"> by increased temperature of the oceans in just 30</w:t>
      </w:r>
      <w:r>
        <w:rPr>
          <w:rStyle w:val="StyleUnderline"/>
        </w:rPr>
        <w:t xml:space="preserve"> </w:t>
      </w:r>
      <w:r w:rsidRPr="009B69BA">
        <w:rPr>
          <w:rStyle w:val="StyleUnderline"/>
        </w:rPr>
        <w:t>years and is predicted that up to 90% may die within next century.</w:t>
      </w:r>
      <w:r w:rsidRPr="00C657AB">
        <w:rPr>
          <w:sz w:val="14"/>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465AF4">
        <w:rPr>
          <w:rStyle w:val="StyleUnderline"/>
          <w:highlight w:val="green"/>
        </w:rPr>
        <w:t xml:space="preserve">NASA’s monitoring of Arctic Sea ice </w:t>
      </w:r>
      <w:r w:rsidRPr="007B69CB">
        <w:rPr>
          <w:rStyle w:val="StyleUnderline"/>
        </w:rPr>
        <w:t xml:space="preserve">since 1978 </w:t>
      </w:r>
      <w:r w:rsidRPr="00465AF4">
        <w:rPr>
          <w:rStyle w:val="StyleUnderline"/>
          <w:highlight w:val="green"/>
        </w:rPr>
        <w:t xml:space="preserve">have detected a steep decline in </w:t>
      </w:r>
      <w:r w:rsidRPr="007B69CB">
        <w:rPr>
          <w:rStyle w:val="StyleUnderline"/>
        </w:rPr>
        <w:t xml:space="preserve">overall </w:t>
      </w:r>
      <w:r w:rsidRPr="00465AF4">
        <w:rPr>
          <w:rStyle w:val="StyleUnderline"/>
          <w:highlight w:val="green"/>
        </w:rPr>
        <w:t>ice content</w:t>
      </w:r>
      <w:r w:rsidRPr="009B69BA">
        <w:rPr>
          <w:rStyle w:val="StyleUnderline"/>
        </w:rPr>
        <w:t>.</w:t>
      </w:r>
      <w:r w:rsidRPr="00C657AB">
        <w:rPr>
          <w:sz w:val="14"/>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record breaking heat waves in Australia and Europe are already the hard and fast evidences to how much humans have changed the face of Earth. </w:t>
      </w:r>
      <w:r w:rsidRPr="00C657AB">
        <w:rPr>
          <w:sz w:val="14"/>
        </w:rPr>
        <w:t xml:space="preserve">Australia witnessed the hottest summer in the recorded history in the year 2018–2019. The high melting of glaciers and warming of the poles led to the extreme freezing of Chicago, which became colder than Mount Everest, Siberia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r>
        <w:rPr>
          <w:rStyle w:val="StyleUnderline"/>
        </w:rPr>
        <w:t xml:space="preserve"> </w:t>
      </w:r>
      <w:r w:rsidRPr="00C657AB">
        <w:rPr>
          <w:sz w:val="14"/>
        </w:rPr>
        <w:t xml:space="preserve">A team of researchers’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C657AB">
        <w:rPr>
          <w:sz w:val="14"/>
        </w:rPr>
        <w:t xml:space="preserve"> Although the technology has advanced at an unprecedented rate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C657AB">
        <w:rPr>
          <w:sz w:val="14"/>
        </w:rPr>
        <w:t xml:space="preserve"> </w:t>
      </w:r>
      <w:r w:rsidRPr="00465AF4">
        <w:rPr>
          <w:rStyle w:val="StyleUnderline"/>
          <w:highlight w:val="green"/>
        </w:rPr>
        <w:t>The technologies</w:t>
      </w:r>
      <w:r w:rsidRPr="001C7BA2">
        <w:rPr>
          <w:rStyle w:val="StyleUnderline"/>
        </w:rPr>
        <w:t xml:space="preserve"> which were </w:t>
      </w:r>
      <w:r w:rsidRPr="00465AF4">
        <w:rPr>
          <w:rStyle w:val="StyleUnderline"/>
          <w:highlight w:val="green"/>
        </w:rPr>
        <w:t xml:space="preserve">developed </w:t>
      </w:r>
      <w:r w:rsidRPr="001C7BA2">
        <w:rPr>
          <w:rStyle w:val="StyleUnderline"/>
        </w:rPr>
        <w:t xml:space="preserve">to adorn and ease our routines has </w:t>
      </w:r>
      <w:r w:rsidRPr="00465AF4">
        <w:rPr>
          <w:rStyle w:val="StyleUnderline"/>
          <w:highlight w:val="green"/>
        </w:rPr>
        <w:t>brought antonymic effect threatening</w:t>
      </w:r>
      <w:r w:rsidRPr="001C7BA2">
        <w:rPr>
          <w:rStyle w:val="StyleUnderline"/>
        </w:rPr>
        <w:t xml:space="preserve"> the</w:t>
      </w:r>
      <w:r w:rsidRPr="00465AF4">
        <w:rPr>
          <w:rStyle w:val="StyleUnderline"/>
          <w:highlight w:val="green"/>
        </w:rPr>
        <w:t xml:space="preserve"> survival</w:t>
      </w:r>
      <w:r w:rsidRPr="009B69BA">
        <w:rPr>
          <w:rStyle w:val="StyleUnderline"/>
        </w:rPr>
        <w:t xml:space="preserve"> and has made it very clear that no human science can replace “nature’s perfect systems”</w:t>
      </w:r>
      <w:r w:rsidRPr="00C657AB">
        <w:rPr>
          <w:sz w:val="14"/>
        </w:rPr>
        <w:t xml:space="preserve"> which have been carving the environment and ecosystems of earth to balance it in the zone of habitability.</w:t>
      </w:r>
    </w:p>
    <w:bookmarkEnd w:id="0"/>
    <w:p w14:paraId="236794A7" w14:textId="77777777" w:rsidR="00734E59" w:rsidRPr="007F5BEB" w:rsidRDefault="00734E59" w:rsidP="00734E59">
      <w:pPr>
        <w:pStyle w:val="Heading4"/>
      </w:pPr>
      <w:r>
        <w:t xml:space="preserve">Space colonization is key to ensure human survival – pursuing it </w:t>
      </w:r>
      <w:r>
        <w:rPr>
          <w:u w:val="single"/>
        </w:rPr>
        <w:t>as soon as possible</w:t>
      </w:r>
      <w:r>
        <w:t xml:space="preserve"> is crucial</w:t>
      </w:r>
    </w:p>
    <w:p w14:paraId="57BE9BAA" w14:textId="77777777" w:rsidR="00734E59" w:rsidRPr="00F945C1" w:rsidRDefault="00734E59" w:rsidP="00734E59">
      <w:r w:rsidRPr="00F945C1">
        <w:rPr>
          <w:rStyle w:val="Style13ptBold"/>
        </w:rPr>
        <w:t>Kovic 18</w:t>
      </w:r>
      <w:r>
        <w:t xml:space="preserve"> </w:t>
      </w:r>
      <w:r w:rsidRPr="00F945C1">
        <w:t xml:space="preserve">(Marko Kovic, co-founder and president of the thinktank </w:t>
      </w:r>
      <w:hyperlink r:id="rId25" w:tgtFrame="_blank" w:history="1">
        <w:r w:rsidRPr="00F945C1">
          <w:rPr>
            <w:rStyle w:val="Hyperlink"/>
          </w:rPr>
          <w:t>ZIPAR</w:t>
        </w:r>
      </w:hyperlink>
      <w:r w:rsidRPr="00F945C1">
        <w:t xml:space="preserve">, the Zurich Institute of Public Affairs Research. He is also co-founder and CEO of the consulting firm </w:t>
      </w:r>
      <w:hyperlink r:id="rId26" w:tgtFrame="_blank" w:history="1">
        <w:r w:rsidRPr="00F945C1">
          <w:rPr>
            <w:rStyle w:val="Hyperlink"/>
          </w:rPr>
          <w:t>ars cognitionis</w:t>
        </w:r>
      </w:hyperlink>
      <w:r w:rsidRPr="00F945C1">
        <w:t>,. He has a PhD in political communication, University of Zurich.)(“Why space colonization is so important”, Nov 10, 2018, https://medium.com/@marko_kovic/space-colonization-why-nothing-else-matters-a877723f77d4)//ASMITH</w:t>
      </w:r>
    </w:p>
    <w:p w14:paraId="4666B029" w14:textId="77777777" w:rsidR="00734E59" w:rsidRDefault="00734E59" w:rsidP="00734E59">
      <w:pPr>
        <w:rPr>
          <w:rStyle w:val="StyleUnderline"/>
        </w:rPr>
      </w:pPr>
      <w:r w:rsidRPr="00664E3C">
        <w:rPr>
          <w:rStyle w:val="StyleUnderline"/>
        </w:rPr>
        <w:t>Should humankind exist in the future?</w:t>
      </w:r>
      <w:r w:rsidRPr="00C657AB">
        <w:rPr>
          <w:sz w:val="14"/>
        </w:rPr>
        <w:t xml:space="preserve"> Should the future existence of humankind be as good as possible in as many ways as possible? If your answer to these two questions is Yes, </w:t>
      </w:r>
      <w:r w:rsidRPr="00664E3C">
        <w:rPr>
          <w:rStyle w:val="StyleUnderline"/>
        </w:rPr>
        <w:t>then there is a topic that you should care about a lot: Space colonization</w:t>
      </w:r>
      <w:r w:rsidRPr="00C657AB">
        <w:rPr>
          <w:sz w:val="14"/>
        </w:rPr>
        <w:t xml:space="preserve">. Why, you might wonder, does space colonization matter, possibly more than anything else, as the title of this article claims? Because </w:t>
      </w:r>
      <w:r w:rsidRPr="00170172">
        <w:rPr>
          <w:rStyle w:val="StyleUnderline"/>
        </w:rPr>
        <w:t>the future of humankind directly and completely dependent on whether and how we manage to colonize space.</w:t>
      </w:r>
      <w:r w:rsidRPr="00C657AB">
        <w:rPr>
          <w:sz w:val="14"/>
        </w:rPr>
        <w:t xml:space="preserve"> Space colonization is a double-edged sword. On one hand, </w:t>
      </w:r>
      <w:r w:rsidRPr="00465AF4">
        <w:rPr>
          <w:rStyle w:val="Emphasis"/>
          <w:highlight w:val="green"/>
        </w:rPr>
        <w:t>the creation of</w:t>
      </w:r>
      <w:r w:rsidRPr="00664E3C">
        <w:rPr>
          <w:rStyle w:val="Emphasis"/>
        </w:rPr>
        <w:t xml:space="preserve"> permanent and self-</w:t>
      </w:r>
      <w:r w:rsidRPr="00465AF4">
        <w:rPr>
          <w:rStyle w:val="Emphasis"/>
          <w:highlight w:val="green"/>
        </w:rPr>
        <w:t>sustainable human habitats beyond Earth is unavoidable if humankind is to exist in the long-term</w:t>
      </w:r>
      <w:r w:rsidRPr="00664E3C">
        <w:rPr>
          <w:rStyle w:val="Emphasis"/>
        </w:rPr>
        <w:t xml:space="preserve"> future.</w:t>
      </w:r>
      <w:r w:rsidRPr="00C657AB">
        <w:rPr>
          <w:sz w:val="14"/>
        </w:rPr>
        <w:t xml:space="preserve"> On the other hand, however, space colonization could bring about a catastrophically bad future if we colonize space in a bad way. That future that might be worse than one in which humankind does not exist. </w:t>
      </w:r>
      <w:r w:rsidRPr="00C657AB">
        <w:rPr>
          <w:sz w:val="14"/>
          <w:szCs w:val="16"/>
        </w:rPr>
        <w:t xml:space="preserve">Space or bust: Why we must reach for the stars Why should we pursue space colonization in the first place? Don’t we have more pressing problems today, on Earth? </w:t>
      </w:r>
      <w:r w:rsidRPr="00C657AB">
        <w:rPr>
          <w:sz w:val="14"/>
        </w:rPr>
        <w:t xml:space="preserve">Yes, </w:t>
      </w:r>
      <w:r w:rsidRPr="00664E3C">
        <w:rPr>
          <w:rStyle w:val="StyleUnderline"/>
        </w:rPr>
        <w:t>we do have many problems on Earth today, and we should try to solve them. But space colonization is just that: A strategy for dealing with certain problems</w:t>
      </w:r>
      <w:r w:rsidRPr="00C657AB">
        <w:rPr>
          <w:sz w:val="14"/>
        </w:rPr>
        <w:t xml:space="preserve">. An the problems that </w:t>
      </w:r>
      <w:r w:rsidRPr="00465AF4">
        <w:rPr>
          <w:rStyle w:val="Emphasis"/>
          <w:highlight w:val="green"/>
        </w:rPr>
        <w:t>space colonization would be dealing with</w:t>
      </w:r>
      <w:r w:rsidRPr="00C657AB">
        <w:rPr>
          <w:sz w:val="14"/>
        </w:rPr>
        <w:t xml:space="preserve"> are, arguably, among the greatest problems of them all: </w:t>
      </w:r>
      <w:r w:rsidRPr="00465AF4">
        <w:rPr>
          <w:rStyle w:val="Emphasis"/>
          <w:highlight w:val="green"/>
        </w:rPr>
        <w:t>Existential risks</w:t>
      </w:r>
      <w:r w:rsidRPr="00C657AB">
        <w:rPr>
          <w:sz w:val="14"/>
        </w:rPr>
        <w:t xml:space="preserve">; risks that might lead to the extinction of humankind [1]. Currently, all of our proverbial existential eggs are in the same basket. </w:t>
      </w:r>
      <w:r w:rsidRPr="00465AF4">
        <w:rPr>
          <w:rStyle w:val="StyleUnderline"/>
          <w:highlight w:val="green"/>
        </w:rPr>
        <w:t>If a natural existential risk strikes</w:t>
      </w:r>
      <w:r w:rsidRPr="00C657AB">
        <w:rPr>
          <w:sz w:val="14"/>
        </w:rPr>
        <w:t xml:space="preserve"> (</w:t>
      </w:r>
      <w:r w:rsidRPr="00465AF4">
        <w:rPr>
          <w:rStyle w:val="Emphasis"/>
          <w:highlight w:val="green"/>
        </w:rPr>
        <w:t>for example, a large asteroid</w:t>
      </w:r>
      <w:r w:rsidRPr="00C657AB">
        <w:rPr>
          <w:sz w:val="14"/>
        </w:rPr>
        <w:t xml:space="preserve"> colliding with Earth) </w:t>
      </w:r>
      <w:r w:rsidRPr="00465AF4">
        <w:rPr>
          <w:rStyle w:val="StyleUnderline"/>
          <w:highlight w:val="green"/>
        </w:rPr>
        <w:t xml:space="preserve">or </w:t>
      </w:r>
      <w:r w:rsidRPr="00170172">
        <w:rPr>
          <w:rStyle w:val="StyleUnderline"/>
        </w:rPr>
        <w:t>if a man-made existential risk results in a catastrophic outcome</w:t>
      </w:r>
      <w:r w:rsidRPr="00C657AB">
        <w:rPr>
          <w:sz w:val="14"/>
        </w:rPr>
        <w:t xml:space="preserve"> (</w:t>
      </w:r>
      <w:r w:rsidRPr="00170172">
        <w:rPr>
          <w:rStyle w:val="Emphasis"/>
        </w:rPr>
        <w:t>for example, r</w:t>
      </w:r>
      <w:r w:rsidRPr="00570A06">
        <w:rPr>
          <w:rStyle w:val="Emphasis"/>
        </w:rPr>
        <w:t xml:space="preserve">unaway </w:t>
      </w:r>
      <w:r w:rsidRPr="00465AF4">
        <w:rPr>
          <w:rStyle w:val="Emphasis"/>
          <w:highlight w:val="green"/>
        </w:rPr>
        <w:t>global warming</w:t>
      </w:r>
      <w:r w:rsidRPr="00C657AB">
        <w:rPr>
          <w:sz w:val="14"/>
        </w:rPr>
        <w:t xml:space="preserve"> [2, 3]), </w:t>
      </w:r>
      <w:r w:rsidRPr="00465AF4">
        <w:rPr>
          <w:rStyle w:val="StyleUnderline"/>
          <w:highlight w:val="green"/>
        </w:rPr>
        <w:t>all of humankind is at risk</w:t>
      </w:r>
      <w:r w:rsidRPr="00664E3C">
        <w:rPr>
          <w:rStyle w:val="StyleUnderline"/>
        </w:rPr>
        <w:t xml:space="preserve"> because humankind is currently limited to planet Earth. If</w:t>
      </w:r>
      <w:r w:rsidRPr="00C657AB">
        <w:rPr>
          <w:sz w:val="14"/>
        </w:rPr>
        <w:t xml:space="preserve">, however, </w:t>
      </w:r>
      <w:r w:rsidRPr="00664E3C">
        <w:rPr>
          <w:rStyle w:val="StyleUnderline"/>
        </w:rPr>
        <w:t>there are self-sustainable human habitats beyond Earth, then the probability of an irreversibly catastrophic outcome for all of humankind is drastically reduced.</w:t>
      </w:r>
      <w:r w:rsidRPr="00C657AB">
        <w:rPr>
          <w:sz w:val="14"/>
        </w:rPr>
        <w:t xml:space="preserve"> Investing in space colonization today could therefore have immense future benefits. Using resources today in order to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465AF4">
        <w:rPr>
          <w:rStyle w:val="StyleUnderline"/>
          <w:highlight w:val="green"/>
        </w:rPr>
        <w:t xml:space="preserve"> if we go extinct</w:t>
      </w:r>
      <w:r w:rsidRPr="00664E3C">
        <w:rPr>
          <w:rStyle w:val="StyleUnderline"/>
        </w:rPr>
        <w:t xml:space="preserve"> as a consequence of doing so, </w:t>
      </w:r>
      <w:r w:rsidRPr="00465AF4">
        <w:rPr>
          <w:rStyle w:val="StyleUnderline"/>
          <w:highlight w:val="green"/>
        </w:rPr>
        <w:t xml:space="preserve">then </w:t>
      </w:r>
      <w:r w:rsidRPr="00465AF4">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465AF4">
        <w:rPr>
          <w:rStyle w:val="StyleUnderline"/>
          <w:highlight w:val="green"/>
        </w:rPr>
        <w:t>and who would have experienced happiness</w:t>
      </w:r>
      <w:r w:rsidRPr="00664E3C">
        <w:rPr>
          <w:rStyle w:val="StyleUnderline"/>
        </w:rPr>
        <w:t xml:space="preserve"> and contributed </w:t>
      </w:r>
      <w:r w:rsidRPr="00465AF4">
        <w:rPr>
          <w:rStyle w:val="StyleUnderline"/>
          <w:highlight w:val="green"/>
        </w:rPr>
        <w:t>to humankind’s continued epistemic and moral progress</w:t>
      </w:r>
      <w:r w:rsidRPr="00C657AB">
        <w:rPr>
          <w:sz w:val="14"/>
        </w:rPr>
        <w:t xml:space="preserve">. 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C657AB">
        <w:rPr>
          <w:sz w:val="14"/>
        </w:rPr>
        <w:t xml:space="preserve">[4] — </w:t>
      </w:r>
      <w:r w:rsidRPr="00664E3C">
        <w:rPr>
          <w:rStyle w:val="StyleUnderline"/>
        </w:rPr>
        <w:t>investing in space colonization today would probably be a win-win situation.</w:t>
      </w:r>
    </w:p>
    <w:p w14:paraId="5E3658ED" w14:textId="2804AA6E" w:rsidR="00734E59" w:rsidRDefault="00734E59" w:rsidP="00734E59">
      <w:pPr>
        <w:pStyle w:val="Heading2"/>
      </w:pPr>
      <w:r>
        <w:t>Case</w:t>
      </w:r>
    </w:p>
    <w:p w14:paraId="7D8327E8" w14:textId="77777777" w:rsidR="00734E59" w:rsidRDefault="00734E59" w:rsidP="00734E59">
      <w:pPr>
        <w:pStyle w:val="Heading3"/>
      </w:pPr>
      <w:r>
        <w:t>Debris</w:t>
      </w:r>
    </w:p>
    <w:p w14:paraId="4F5D849B" w14:textId="77777777" w:rsidR="00734E59" w:rsidRDefault="00734E59" w:rsidP="00734E59">
      <w:pPr>
        <w:pStyle w:val="Heading4"/>
      </w:pPr>
      <w:r>
        <w:t>Testing occurs now and Russia doesn’t see a problem, November testing has 40000 predicted collision risks</w:t>
      </w:r>
    </w:p>
    <w:p w14:paraId="51B4FF15" w14:textId="77777777" w:rsidR="00734E59" w:rsidRPr="00A94C0D" w:rsidRDefault="00734E59" w:rsidP="00734E59">
      <w:r w:rsidRPr="00A94C0D">
        <w:rPr>
          <w:rStyle w:val="Style13ptBold"/>
        </w:rPr>
        <w:t>Swinhoe 2022</w:t>
      </w:r>
      <w:r>
        <w:t xml:space="preserve">. February 21, 2022. Dan Swinhoe. Russian ASAT test creating thousands of conjunction alerts for satellite operators. </w:t>
      </w:r>
      <w:r w:rsidRPr="00A94C0D">
        <w:t xml:space="preserve">https://www.datacenterdynamics.com/en/news/russian-asat-test-creating-thousands-of-conjunction-alerts-for-satellite-operators/ </w:t>
      </w:r>
    </w:p>
    <w:p w14:paraId="27AA9B20" w14:textId="77777777" w:rsidR="00734E59" w:rsidRPr="00A94C0D" w:rsidRDefault="00734E59" w:rsidP="00734E59">
      <w:pPr>
        <w:rPr>
          <w:rStyle w:val="Emphasis"/>
        </w:rPr>
      </w:pPr>
      <w:r w:rsidRPr="00A94C0D">
        <w:rPr>
          <w:rStyle w:val="StyleUnderline"/>
          <w:highlight w:val="cyan"/>
        </w:rPr>
        <w:t>Russia’s</w:t>
      </w:r>
      <w:r w:rsidRPr="00A94C0D">
        <w:rPr>
          <w:rStyle w:val="StyleUnderline"/>
        </w:rPr>
        <w:t xml:space="preserve"> </w:t>
      </w:r>
      <w:r w:rsidRPr="00F20245">
        <w:rPr>
          <w:rStyle w:val="StyleUnderline"/>
        </w:rPr>
        <w:t xml:space="preserve">2021 </w:t>
      </w:r>
      <w:r w:rsidRPr="00A94C0D">
        <w:rPr>
          <w:rStyle w:val="StyleUnderline"/>
          <w:highlight w:val="cyan"/>
        </w:rPr>
        <w:t>antisat</w:t>
      </w:r>
      <w:r w:rsidRPr="00A94C0D">
        <w:rPr>
          <w:rStyle w:val="StyleUnderline"/>
        </w:rPr>
        <w:t xml:space="preserve">ellite weapon </w:t>
      </w:r>
      <w:r w:rsidRPr="00A94C0D">
        <w:rPr>
          <w:rStyle w:val="StyleUnderline"/>
          <w:highlight w:val="cyan"/>
        </w:rPr>
        <w:t>test</w:t>
      </w:r>
      <w:r w:rsidRPr="00A94C0D">
        <w:rPr>
          <w:rStyle w:val="StyleUnderline"/>
        </w:rPr>
        <w:t xml:space="preserve"> is </w:t>
      </w:r>
      <w:r w:rsidRPr="00A94C0D">
        <w:rPr>
          <w:rStyle w:val="StyleUnderline"/>
          <w:highlight w:val="cyan"/>
        </w:rPr>
        <w:t>creating</w:t>
      </w:r>
      <w:r w:rsidRPr="00A94C0D">
        <w:rPr>
          <w:rStyle w:val="StyleUnderline"/>
        </w:rPr>
        <w:t xml:space="preserve"> a </w:t>
      </w:r>
      <w:r w:rsidRPr="00A94C0D">
        <w:rPr>
          <w:rStyle w:val="Emphasis"/>
          <w:highlight w:val="cyan"/>
        </w:rPr>
        <w:t xml:space="preserve">huge </w:t>
      </w:r>
      <w:r w:rsidRPr="00F20245">
        <w:rPr>
          <w:rStyle w:val="Emphasis"/>
        </w:rPr>
        <w:t xml:space="preserve">number of </w:t>
      </w:r>
      <w:r w:rsidRPr="00A94C0D">
        <w:rPr>
          <w:rStyle w:val="Emphasis"/>
          <w:highlight w:val="cyan"/>
        </w:rPr>
        <w:t xml:space="preserve">near-misses between </w:t>
      </w:r>
      <w:r w:rsidRPr="00F20245">
        <w:rPr>
          <w:rStyle w:val="Emphasis"/>
        </w:rPr>
        <w:t xml:space="preserve">space </w:t>
      </w:r>
      <w:r w:rsidRPr="00A94C0D">
        <w:rPr>
          <w:rStyle w:val="Emphasis"/>
          <w:highlight w:val="cyan"/>
        </w:rPr>
        <w:t xml:space="preserve">debris and </w:t>
      </w:r>
      <w:r w:rsidRPr="00F20245">
        <w:rPr>
          <w:rStyle w:val="Emphasis"/>
        </w:rPr>
        <w:t xml:space="preserve">active </w:t>
      </w:r>
      <w:r w:rsidRPr="00A94C0D">
        <w:rPr>
          <w:rStyle w:val="Emphasis"/>
          <w:highlight w:val="cyan"/>
        </w:rPr>
        <w:t>sat</w:t>
      </w:r>
      <w:r w:rsidRPr="00F20245">
        <w:rPr>
          <w:rStyle w:val="Emphasis"/>
        </w:rPr>
        <w:t>ellite</w:t>
      </w:r>
      <w:r w:rsidRPr="00A94C0D">
        <w:rPr>
          <w:rStyle w:val="Emphasis"/>
          <w:highlight w:val="cyan"/>
        </w:rPr>
        <w:t>s</w:t>
      </w:r>
      <w:r w:rsidRPr="00A94C0D">
        <w:rPr>
          <w:rStyle w:val="StyleUnderline"/>
        </w:rPr>
        <w:t xml:space="preserve">. The satellite was destroyed by a surface-launched ASAT missile in November, creating a debris cloud eventually thought to be made up of </w:t>
      </w:r>
      <w:r w:rsidRPr="00A94C0D">
        <w:rPr>
          <w:rStyle w:val="StyleUnderline"/>
          <w:highlight w:val="cyan"/>
        </w:rPr>
        <w:t>1,500 pieces</w:t>
      </w:r>
      <w:r w:rsidRPr="00A94C0D">
        <w:rPr>
          <w:sz w:val="16"/>
        </w:rPr>
        <w:t>. SpaceNews reports, according to space situational awareness company COMSPOC, that the November test is causing so-called “</w:t>
      </w:r>
      <w:r w:rsidRPr="00A94C0D">
        <w:rPr>
          <w:rStyle w:val="Emphasis"/>
        </w:rPr>
        <w:t xml:space="preserve">conjunction squalls” of </w:t>
      </w:r>
      <w:r w:rsidRPr="00A94C0D">
        <w:rPr>
          <w:rStyle w:val="Emphasis"/>
          <w:highlight w:val="cyan"/>
        </w:rPr>
        <w:t>thousands of close approaches</w:t>
      </w:r>
      <w:r w:rsidRPr="00A94C0D">
        <w:rPr>
          <w:rStyle w:val="Emphasis"/>
        </w:rPr>
        <w:t xml:space="preserve">, or conjunctions, with satellites over just a </w:t>
      </w:r>
      <w:r w:rsidRPr="00F20245">
        <w:rPr>
          <w:rStyle w:val="Emphasis"/>
        </w:rPr>
        <w:t>few days. “In the</w:t>
      </w:r>
      <w:r w:rsidRPr="00A94C0D">
        <w:rPr>
          <w:rStyle w:val="Emphasis"/>
        </w:rPr>
        <w:t xml:space="preserve"> </w:t>
      </w:r>
      <w:r w:rsidRPr="00A94C0D">
        <w:rPr>
          <w:rStyle w:val="Emphasis"/>
          <w:highlight w:val="cyan"/>
        </w:rPr>
        <w:t>first week of April,</w:t>
      </w:r>
      <w:r w:rsidRPr="00A94C0D">
        <w:rPr>
          <w:rStyle w:val="Emphasis"/>
        </w:rPr>
        <w:t xml:space="preserve"> in that week alone, there will be </w:t>
      </w:r>
      <w:r w:rsidRPr="00A94C0D">
        <w:rPr>
          <w:rStyle w:val="Emphasis"/>
          <w:highlight w:val="cyan"/>
        </w:rPr>
        <w:t>40,000 conjunctions</w:t>
      </w:r>
      <w:r w:rsidRPr="00A94C0D">
        <w:rPr>
          <w:rStyle w:val="Emphasis"/>
        </w:rPr>
        <w:t xml:space="preserve"> that we predict purely from that one event,” said Travis Langster, vice president and general manager of COMSPOC, during a panel at the 24th annual FAA Commercial Space Transportation Conference Feb. 17.</w:t>
      </w:r>
      <w:r w:rsidRPr="00A94C0D">
        <w:rPr>
          <w:sz w:val="16"/>
        </w:rPr>
        <w:t xml:space="preserve"> November saw Russia destroy the defunct Cosmos-1408 satellite, which was previously orbiting at an altitude of approximately 485 kilometers According to COMSPOC, as the debris orbits precess, they overlap the orbits of remote sensing satellites going in the opposite direction. “When they sync up, you have the perfect storm: they’re in the same orbit plane but counter-rotating, crossing each other twice an orbit, again and again,” said Dan Oltrogge, director of integrated operations and research at COMSPOC. Those squalls last for several days until the orbits precess out of sync. The company said it had noticed thousands of conjunctions – approaches within 10 kilometers – in January as the debris cloud passed by a series of satellites operated by Planet. It </w:t>
      </w:r>
      <w:r w:rsidRPr="00A94C0D">
        <w:rPr>
          <w:rStyle w:val="Emphasis"/>
        </w:rPr>
        <w:t xml:space="preserve">is predicting </w:t>
      </w:r>
      <w:r w:rsidRPr="00F20245">
        <w:rPr>
          <w:rStyle w:val="Emphasis"/>
        </w:rPr>
        <w:t xml:space="preserve">a peak of </w:t>
      </w:r>
      <w:r w:rsidRPr="00A94C0D">
        <w:rPr>
          <w:rStyle w:val="Emphasis"/>
          <w:highlight w:val="cyan"/>
        </w:rPr>
        <w:t xml:space="preserve">14,000 a day </w:t>
      </w:r>
      <w:r w:rsidRPr="00F20245">
        <w:rPr>
          <w:rStyle w:val="Emphasis"/>
        </w:rPr>
        <w:t>in April</w:t>
      </w:r>
      <w:r w:rsidRPr="00A94C0D">
        <w:rPr>
          <w:rStyle w:val="Emphasis"/>
        </w:rPr>
        <w:t xml:space="preserve"> and another “conjunction squalls” six months later. </w:t>
      </w:r>
      <w:r w:rsidRPr="00A94C0D">
        <w:rPr>
          <w:sz w:val="16"/>
        </w:rPr>
        <w:t xml:space="preserve">Other companies including SpaceX’s Starlink constellation are likely to see a large increase in conjunction alerts as well. Oltrogge warned that the conjunction squalls </w:t>
      </w:r>
      <w:r w:rsidRPr="00F20245">
        <w:rPr>
          <w:rStyle w:val="Emphasis"/>
        </w:rPr>
        <w:t xml:space="preserve">may </w:t>
      </w:r>
      <w:r w:rsidRPr="00A94C0D">
        <w:rPr>
          <w:rStyle w:val="Emphasis"/>
          <w:highlight w:val="cyan"/>
        </w:rPr>
        <w:t>overwhelm</w:t>
      </w:r>
      <w:r w:rsidRPr="00A94C0D">
        <w:rPr>
          <w:rStyle w:val="Emphasis"/>
        </w:rPr>
        <w:t xml:space="preserve"> space situational awareness (</w:t>
      </w:r>
      <w:r w:rsidRPr="00A94C0D">
        <w:rPr>
          <w:rStyle w:val="Emphasis"/>
          <w:highlight w:val="cyan"/>
        </w:rPr>
        <w:t>SSA</w:t>
      </w:r>
      <w:r w:rsidRPr="00A94C0D">
        <w:rPr>
          <w:rStyle w:val="Emphasis"/>
        </w:rPr>
        <w:t xml:space="preserve">) </w:t>
      </w:r>
      <w:r w:rsidRPr="00A94C0D">
        <w:rPr>
          <w:rStyle w:val="Emphasis"/>
          <w:highlight w:val="cyan"/>
        </w:rPr>
        <w:t>systems</w:t>
      </w:r>
      <w:r w:rsidRPr="00A94C0D">
        <w:rPr>
          <w:rStyle w:val="Emphasis"/>
        </w:rPr>
        <w:t xml:space="preserve"> and make it difficult for operators to identify other potential collisions</w:t>
      </w:r>
      <w:r w:rsidRPr="00A94C0D">
        <w:rPr>
          <w:sz w:val="16"/>
        </w:rPr>
        <w:t xml:space="preserve">. “The SSA systems, legacy, and commercial, are all going to get hammered by this,” he said. “If you want to find a needle in a haystack, get rid of the hay. This is adding a lot of hay.” Cosmos 1408 was a Soviet ELINT (Electronic and Signals Intelligence) satellite launched in 1982 and had a mass of 2,200kg. </w:t>
      </w:r>
      <w:r w:rsidRPr="00A94C0D">
        <w:rPr>
          <w:rStyle w:val="Emphasis"/>
        </w:rPr>
        <w:t xml:space="preserve">The </w:t>
      </w:r>
      <w:r w:rsidRPr="00A94C0D">
        <w:rPr>
          <w:rStyle w:val="Emphasis"/>
          <w:highlight w:val="cyan"/>
        </w:rPr>
        <w:t xml:space="preserve">Russian Military </w:t>
      </w:r>
      <w:r w:rsidRPr="00F20245">
        <w:rPr>
          <w:rStyle w:val="Emphasis"/>
        </w:rPr>
        <w:t xml:space="preserve">acknowledged the ASAT test: "On November 15, the Defense Ministry of Russia successfully conducted a test, in which the Russian defunct Tselina-D satellite in orbit since 1982 was struck," it said in a statement. Despite rebuke from the US government and others, Russia </w:t>
      </w:r>
      <w:r w:rsidRPr="00A94C0D">
        <w:rPr>
          <w:rStyle w:val="Emphasis"/>
          <w:highlight w:val="cyan"/>
        </w:rPr>
        <w:t xml:space="preserve">said </w:t>
      </w:r>
      <w:r w:rsidRPr="00F20245">
        <w:rPr>
          <w:rStyle w:val="Emphasis"/>
        </w:rPr>
        <w:t xml:space="preserve">the </w:t>
      </w:r>
      <w:r w:rsidRPr="00F20245">
        <w:rPr>
          <w:rStyle w:val="Emphasis"/>
          <w:highlight w:val="cyan"/>
        </w:rPr>
        <w:t>test</w:t>
      </w:r>
      <w:r w:rsidRPr="00F20245">
        <w:rPr>
          <w:rStyle w:val="Emphasis"/>
        </w:rPr>
        <w:t xml:space="preserve"> </w:t>
      </w:r>
      <w:r w:rsidRPr="00F20245">
        <w:rPr>
          <w:rStyle w:val="Emphasis"/>
          <w:highlight w:val="cyan"/>
        </w:rPr>
        <w:t>and</w:t>
      </w:r>
      <w:r w:rsidRPr="00F20245">
        <w:rPr>
          <w:rStyle w:val="Emphasis"/>
        </w:rPr>
        <w:t xml:space="preserve"> subsequent </w:t>
      </w:r>
      <w:r w:rsidRPr="00F20245">
        <w:rPr>
          <w:rStyle w:val="Emphasis"/>
          <w:highlight w:val="cyan"/>
        </w:rPr>
        <w:t>debris</w:t>
      </w:r>
      <w:r w:rsidRPr="00F20245">
        <w:rPr>
          <w:rStyle w:val="Emphasis"/>
        </w:rPr>
        <w:t xml:space="preserve"> </w:t>
      </w:r>
      <w:r w:rsidRPr="00A94C0D">
        <w:rPr>
          <w:rStyle w:val="Emphasis"/>
          <w:highlight w:val="cyan"/>
        </w:rPr>
        <w:t>"did not and will not pose any threat to orbital stations, satellites and space activity.”</w:t>
      </w:r>
    </w:p>
    <w:p w14:paraId="570DF3F0" w14:textId="77777777" w:rsidR="00734E59" w:rsidRPr="00C30747" w:rsidRDefault="00734E59" w:rsidP="00734E59">
      <w:pPr>
        <w:pStyle w:val="Heading4"/>
      </w:pPr>
      <w:r>
        <w:t>Kessler has a 50% chance of happening with 230 pieces of debris, assume 0 risk of the aff</w:t>
      </w:r>
    </w:p>
    <w:p w14:paraId="4D542BCF" w14:textId="77777777" w:rsidR="00734E59" w:rsidRPr="005D6684" w:rsidRDefault="00734E59" w:rsidP="00734E59">
      <w:r>
        <w:rPr>
          <w:rStyle w:val="Style13ptBold"/>
        </w:rPr>
        <w:t xml:space="preserve">1AC </w:t>
      </w:r>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27" w:history="1">
        <w:r w:rsidRPr="00457B9A">
          <w:rPr>
            <w:rStyle w:val="Hyperlink"/>
          </w:rPr>
          <w:t>https://www.nature.com/articles/s41598-021-89909-7</w:t>
        </w:r>
      </w:hyperlink>
      <w:r>
        <w:t>] Justin</w:t>
      </w:r>
    </w:p>
    <w:p w14:paraId="31217413" w14:textId="77777777" w:rsidR="00734E59" w:rsidRPr="00C30747" w:rsidRDefault="00734E59" w:rsidP="00734E59">
      <w:pPr>
        <w:rPr>
          <w:sz w:val="12"/>
        </w:rPr>
      </w:pPr>
      <w:r w:rsidRPr="00C30747">
        <w:rPr>
          <w:u w:val="single"/>
        </w:rPr>
        <w:t xml:space="preserve">Companies are placing satellites into orbit at an </w:t>
      </w:r>
      <w:r w:rsidRPr="00C30747">
        <w:rPr>
          <w:rStyle w:val="Emphasis"/>
        </w:rPr>
        <w:t>unprecedented frequency to build ‘mega-constellations’</w:t>
      </w:r>
      <w:r w:rsidRPr="00C30747">
        <w:rPr>
          <w:sz w:val="12"/>
        </w:rPr>
        <w:t xml:space="preserve"> of communications satellites in Low Earth Orbit (LEO). In two years, </w:t>
      </w:r>
      <w:r w:rsidRPr="00C30747">
        <w:rPr>
          <w:u w:val="single"/>
        </w:rPr>
        <w:t xml:space="preserve">the </w:t>
      </w:r>
      <w:r w:rsidRPr="00C30747">
        <w:rPr>
          <w:rStyle w:val="Emphasis"/>
        </w:rPr>
        <w:t xml:space="preserve">number of </w:t>
      </w:r>
      <w:r w:rsidRPr="00C30747">
        <w:rPr>
          <w:rStyle w:val="Emphasis"/>
          <w:highlight w:val="green"/>
        </w:rPr>
        <w:t>active</w:t>
      </w:r>
      <w:r w:rsidRPr="00C30747">
        <w:rPr>
          <w:rStyle w:val="Emphasis"/>
        </w:rPr>
        <w:t xml:space="preserve"> and </w:t>
      </w:r>
      <w:r w:rsidRPr="00C30747">
        <w:rPr>
          <w:rStyle w:val="Emphasis"/>
          <w:highlight w:val="green"/>
        </w:rPr>
        <w:t>defunct satellites</w:t>
      </w:r>
      <w:r w:rsidRPr="00C30747">
        <w:rPr>
          <w:rStyle w:val="Emphasis"/>
        </w:rPr>
        <w:t xml:space="preserve"> in LEO has increased by over 50%, to about </w:t>
      </w:r>
      <w:r w:rsidRPr="00C30747">
        <w:rPr>
          <w:rStyle w:val="Emphasis"/>
          <w:highlight w:val="green"/>
        </w:rPr>
        <w:t>5000</w:t>
      </w:r>
      <w:r w:rsidRPr="00C30747">
        <w:rPr>
          <w:rStyle w:val="Emphasis"/>
        </w:rPr>
        <w:t xml:space="preserve"> (as of 30 March 2021)</w:t>
      </w:r>
      <w:r w:rsidRPr="00C30747">
        <w:rPr>
          <w:sz w:val="12"/>
        </w:rPr>
        <w:t xml:space="preserve">. </w:t>
      </w:r>
      <w:r w:rsidRPr="00C30747">
        <w:rPr>
          <w:u w:val="single"/>
        </w:rPr>
        <w:t>SpaceX alone is on track to add 11,000 more as it builds its Starlink mega-constellation</w:t>
      </w:r>
      <w:r w:rsidRPr="00C30747">
        <w:rPr>
          <w:sz w:val="12"/>
        </w:rPr>
        <w:t xml:space="preserve"> and has already fled for permission for another 30,000 satellites with the Federal Communications Commission (FCC)1 . </w:t>
      </w:r>
      <w:r w:rsidRPr="00C30747">
        <w:rPr>
          <w:u w:val="single"/>
        </w:rPr>
        <w:t>Others have similar plans, including OneWeb, Amazon, Telesat, and GW, which is a Chinese state-owned company2</w:t>
      </w:r>
      <w:r w:rsidRPr="00C30747">
        <w:rPr>
          <w:sz w:val="12"/>
        </w:rPr>
        <w:t xml:space="preserve"> . Te </w:t>
      </w:r>
      <w:r w:rsidRPr="00C30747">
        <w:rPr>
          <w:u w:val="single"/>
        </w:rPr>
        <w:t xml:space="preserve">current </w:t>
      </w:r>
      <w:r w:rsidRPr="00C30747">
        <w:rPr>
          <w:rStyle w:val="Emphasis"/>
        </w:rPr>
        <w:t>governance system for LEO</w:t>
      </w:r>
      <w:r w:rsidRPr="00C30747">
        <w:rPr>
          <w:u w:val="single"/>
        </w:rPr>
        <w:t>, while slowly changing, is ill-equipped to handle large satellite systems</w:t>
      </w:r>
      <w:r w:rsidRPr="00C30747">
        <w:rPr>
          <w:sz w:val="12"/>
        </w:rPr>
        <w:t xml:space="preserve">. Here, we outline how applying the consumer electronic model to satellites could </w:t>
      </w:r>
      <w:r w:rsidRPr="00C30747">
        <w:rPr>
          <w:u w:val="single"/>
        </w:rPr>
        <w:t xml:space="preserve">lead to </w:t>
      </w:r>
      <w:r w:rsidRPr="00C30747">
        <w:rPr>
          <w:rStyle w:val="Emphasis"/>
        </w:rPr>
        <w:t>multiple tragedies of the commons</w:t>
      </w:r>
      <w:r w:rsidRPr="00C30747">
        <w:rPr>
          <w:sz w:val="12"/>
        </w:rPr>
        <w:t xml:space="preserve">. Some of these are well known, </w:t>
      </w:r>
      <w:r w:rsidRPr="00C30747">
        <w:rPr>
          <w:u w:val="single"/>
        </w:rPr>
        <w:t>such as impediments to astronomy and an increased risk of space debris</w:t>
      </w:r>
      <w:r w:rsidRPr="00C30747">
        <w:rPr>
          <w:sz w:val="12"/>
        </w:rPr>
        <w:t xml:space="preserve">, while others have received insufcient attention, including changes to the chemistry of Earth’s upper atmosphere </w:t>
      </w:r>
      <w:r w:rsidRPr="00C30747">
        <w:rPr>
          <w:u w:val="single"/>
        </w:rPr>
        <w:t>and increased dangers on Earth’s surface from re-entered debris. Te heavy use of certain orbital regions might also result in a de facto exclusion of other actors from them</w:t>
      </w:r>
      <w:r w:rsidRPr="00C30747">
        <w:rPr>
          <w:sz w:val="12"/>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6B6EC881" w14:textId="77777777" w:rsidR="00734E59" w:rsidRPr="00C30747" w:rsidRDefault="00734E59" w:rsidP="00734E59">
      <w:r w:rsidRPr="00C30747">
        <w:rPr>
          <w:u w:val="single"/>
        </w:rPr>
        <w:t xml:space="preserve">Tousands of satellites and 1500 rocket bodies provide considerable mass in LEO, which can break into debris upon </w:t>
      </w:r>
      <w:r w:rsidRPr="00C30747">
        <w:rPr>
          <w:rStyle w:val="Emphasis"/>
        </w:rPr>
        <w:t>collisions</w:t>
      </w:r>
      <w:r w:rsidRPr="00C30747">
        <w:rPr>
          <w:u w:val="single"/>
        </w:rPr>
        <w:t xml:space="preserve">, </w:t>
      </w:r>
      <w:r w:rsidRPr="00C30747">
        <w:rPr>
          <w:rStyle w:val="Emphasis"/>
        </w:rPr>
        <w:t>explosions</w:t>
      </w:r>
      <w:r w:rsidRPr="00C30747">
        <w:rPr>
          <w:u w:val="single"/>
        </w:rPr>
        <w:t xml:space="preserve">, or </w:t>
      </w:r>
      <w:r w:rsidRPr="00C30747">
        <w:rPr>
          <w:rStyle w:val="Emphasis"/>
        </w:rPr>
        <w:t>degradation</w:t>
      </w:r>
      <w:r w:rsidRPr="00C30747">
        <w:rPr>
          <w:u w:val="single"/>
        </w:rPr>
        <w:t xml:space="preserve"> in the harsh space environment. Fragmentations increase the cross-section of orbiting material, and</w:t>
      </w:r>
      <w:r w:rsidRPr="00C30747">
        <w:rPr>
          <w:sz w:val="14"/>
        </w:rPr>
        <w:t xml:space="preserve"> with it, </w:t>
      </w:r>
      <w:r w:rsidRPr="00C30747">
        <w:rPr>
          <w:u w:val="single"/>
        </w:rPr>
        <w:t>the collision probability per time</w:t>
      </w:r>
      <w:r w:rsidRPr="00C30747">
        <w:rPr>
          <w:sz w:val="14"/>
        </w:rPr>
        <w:t xml:space="preserve">. Eventually, </w:t>
      </w:r>
      <w:r w:rsidRPr="00C30747">
        <w:rPr>
          <w:u w:val="single"/>
        </w:rPr>
        <w:t>collisions could dominate on-orbit evolution, a situation called the Kessler Syndrome</w:t>
      </w:r>
      <w:r w:rsidRPr="00C30747">
        <w:rPr>
          <w:sz w:val="14"/>
        </w:rPr>
        <w:t xml:space="preserve">3 . </w:t>
      </w:r>
      <w:r w:rsidRPr="00C30747">
        <w:rPr>
          <w:rStyle w:val="Emphasis"/>
        </w:rPr>
        <w:t xml:space="preserve">Tere are already over </w:t>
      </w:r>
      <w:r w:rsidRPr="00C30747">
        <w:rPr>
          <w:rStyle w:val="Emphasis"/>
          <w:highlight w:val="green"/>
        </w:rPr>
        <w:t>12,000</w:t>
      </w:r>
      <w:r w:rsidRPr="00C30747">
        <w:rPr>
          <w:rStyle w:val="Emphasis"/>
        </w:rPr>
        <w:t xml:space="preserve"> trackable </w:t>
      </w:r>
      <w:r w:rsidRPr="00C30747">
        <w:rPr>
          <w:rStyle w:val="Emphasis"/>
          <w:highlight w:val="green"/>
        </w:rPr>
        <w:t>debris pieces in LEO</w:t>
      </w:r>
      <w:r w:rsidRPr="00C30747">
        <w:rPr>
          <w:rStyle w:val="Emphasis"/>
        </w:rPr>
        <w:t xml:space="preserve">, with these being typically 10 cm in diameter or larger. Including sizes down to 1 cm, there are about a </w:t>
      </w:r>
      <w:r w:rsidRPr="00C30747">
        <w:rPr>
          <w:rStyle w:val="Emphasis"/>
          <w:highlight w:val="green"/>
        </w:rPr>
        <w:t>million inferred debris pieces</w:t>
      </w:r>
      <w:r w:rsidRPr="00C30747">
        <w:rPr>
          <w:rStyle w:val="Emphasis"/>
        </w:rPr>
        <w:t xml:space="preserve">, </w:t>
      </w:r>
      <w:r w:rsidRPr="00C30747">
        <w:rPr>
          <w:rStyle w:val="Emphasis"/>
          <w:highlight w:val="green"/>
        </w:rPr>
        <w:t>all of which threaten satellites,</w:t>
      </w:r>
      <w:r w:rsidRPr="00C30747">
        <w:rPr>
          <w:rStyle w:val="Emphasis"/>
        </w:rPr>
        <w:t xml:space="preserve"> spacecraf and astronauts due to their orbits crisscrossing at high relative speeds</w:t>
      </w:r>
      <w:r w:rsidRPr="00C30747">
        <w:rPr>
          <w:sz w:val="14"/>
        </w:rPr>
        <w:t xml:space="preserve">. </w:t>
      </w:r>
      <w:r w:rsidRPr="00C30747">
        <w:rPr>
          <w:highlight w:val="green"/>
          <w:u w:val="single"/>
        </w:rPr>
        <w:t>Simulations</w:t>
      </w:r>
      <w:r w:rsidRPr="00C30747">
        <w:rPr>
          <w:u w:val="single"/>
        </w:rPr>
        <w:t xml:space="preserve"> of the long-term evolution of debris </w:t>
      </w:r>
      <w:r w:rsidRPr="00C30747">
        <w:rPr>
          <w:highlight w:val="green"/>
          <w:u w:val="single"/>
        </w:rPr>
        <w:t>suggest that LEO</w:t>
      </w:r>
      <w:r w:rsidRPr="00C30747">
        <w:rPr>
          <w:u w:val="single"/>
        </w:rPr>
        <w:t xml:space="preserve"> is </w:t>
      </w:r>
      <w:r w:rsidRPr="00C30747">
        <w:rPr>
          <w:highlight w:val="green"/>
          <w:u w:val="single"/>
        </w:rPr>
        <w:t xml:space="preserve">already in the protracted </w:t>
      </w:r>
      <w:r w:rsidRPr="00C30747">
        <w:rPr>
          <w:rStyle w:val="Emphasis"/>
          <w:highlight w:val="green"/>
        </w:rPr>
        <w:t>initial stages of the Kessler Syndrome</w:t>
      </w:r>
      <w:r w:rsidRPr="00C30747">
        <w:rPr>
          <w:u w:val="single"/>
        </w:rPr>
        <w:t xml:space="preserve">, </w:t>
      </w:r>
      <w:r w:rsidRPr="00C30747">
        <w:rPr>
          <w:highlight w:val="green"/>
          <w:u w:val="single"/>
        </w:rPr>
        <w:t>but</w:t>
      </w:r>
      <w:r w:rsidRPr="00C30747">
        <w:rPr>
          <w:u w:val="single"/>
        </w:rPr>
        <w:t xml:space="preserve"> that this </w:t>
      </w:r>
      <w:r w:rsidRPr="00C30747">
        <w:rPr>
          <w:rStyle w:val="Emphasis"/>
          <w:highlight w:val="green"/>
        </w:rPr>
        <w:t>could be managed through active debris removal4</w:t>
      </w:r>
      <w:r w:rsidRPr="00C30747">
        <w:t xml:space="preserve"> . Te addition of satellite mega-constellations and the general proliferation of low-cost satellites in LEO stresses the environment further5–8 .</w:t>
      </w:r>
    </w:p>
    <w:p w14:paraId="140EE145" w14:textId="77777777" w:rsidR="00734E59" w:rsidRPr="00C30747" w:rsidRDefault="00734E59" w:rsidP="00734E59">
      <w:pPr>
        <w:rPr>
          <w:sz w:val="14"/>
        </w:rPr>
      </w:pPr>
      <w:r w:rsidRPr="00C30747">
        <w:rPr>
          <w:sz w:val="14"/>
        </w:rPr>
        <w:t>[Omitted Figures 1 and 2]</w:t>
      </w:r>
    </w:p>
    <w:p w14:paraId="19E4D6D5" w14:textId="77777777" w:rsidR="00734E59" w:rsidRPr="00C30747" w:rsidRDefault="00734E59" w:rsidP="00734E59">
      <w:pPr>
        <w:rPr>
          <w:sz w:val="14"/>
        </w:rPr>
      </w:pPr>
      <w:r w:rsidRPr="00C30747">
        <w:rPr>
          <w:sz w:val="14"/>
        </w:rPr>
        <w:t>Results</w:t>
      </w:r>
    </w:p>
    <w:p w14:paraId="7B1256C8" w14:textId="77777777" w:rsidR="00734E59" w:rsidRPr="00C30747" w:rsidRDefault="00734E59" w:rsidP="00734E59">
      <w:pPr>
        <w:rPr>
          <w:sz w:val="14"/>
        </w:rPr>
      </w:pPr>
      <w:r w:rsidRPr="00C30747">
        <w:rPr>
          <w:sz w:val="14"/>
        </w:rPr>
        <w:t xml:space="preserve">The overall setting. Te </w:t>
      </w:r>
      <w:r w:rsidRPr="00C30747">
        <w:rPr>
          <w:u w:val="single"/>
        </w:rPr>
        <w:t xml:space="preserve">rapid development of the space environment through </w:t>
      </w:r>
      <w:r w:rsidRPr="00C30747">
        <w:rPr>
          <w:rStyle w:val="Emphasis"/>
        </w:rPr>
        <w:t>mega-constellations</w:t>
      </w:r>
      <w:r w:rsidRPr="00C30747">
        <w:rPr>
          <w:u w:val="single"/>
        </w:rPr>
        <w:t>, predominately by the ongoing construction of Starlink, is shown by the cumulative payload distribution function</w:t>
      </w:r>
      <w:r w:rsidRPr="00C30747">
        <w:rPr>
          <w:sz w:val="14"/>
        </w:rPr>
        <w:t xml:space="preserve"> (Fig. 1). From an environmental perspective, </w:t>
      </w:r>
      <w:r w:rsidRPr="00C30747">
        <w:rPr>
          <w:u w:val="single"/>
        </w:rPr>
        <w:t xml:space="preserve">the slope change in the distribution function defnes </w:t>
      </w:r>
      <w:r w:rsidRPr="00C30747">
        <w:rPr>
          <w:rStyle w:val="Emphasis"/>
        </w:rPr>
        <w:t>NewSpace, an era of dominance by commercial actors</w:t>
      </w:r>
      <w:r w:rsidRPr="00C30747">
        <w:rPr>
          <w:u w:val="single"/>
        </w:rPr>
        <w:t>.</w:t>
      </w:r>
      <w:r w:rsidRPr="00C30747">
        <w:rPr>
          <w:sz w:val="14"/>
        </w:rPr>
        <w:t xml:space="preserve"> Before 2015, changes in the total on-orbit objects came principally from fragmentations, with efects of the 2007 Chinese anti-satellite test and the 2009 Kosmos-2251/Iridium-33 collisions being evident on the graph.</w:t>
      </w:r>
    </w:p>
    <w:p w14:paraId="099839B6" w14:textId="77777777" w:rsidR="00734E59" w:rsidRPr="00C30747" w:rsidRDefault="00734E59" w:rsidP="00734E59">
      <w:pPr>
        <w:rPr>
          <w:sz w:val="14"/>
        </w:rPr>
      </w:pPr>
      <w:r w:rsidRPr="00C30747">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FEAA2C1" w14:textId="77777777" w:rsidR="00734E59" w:rsidRPr="00C30747" w:rsidRDefault="00734E59" w:rsidP="00734E59">
      <w:pPr>
        <w:rPr>
          <w:sz w:val="14"/>
        </w:rPr>
      </w:pPr>
      <w:r w:rsidRPr="00C30747">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5772A353" w14:textId="77777777" w:rsidR="00734E59" w:rsidRPr="00C30747" w:rsidRDefault="00734E59" w:rsidP="00734E59">
      <w:pPr>
        <w:rPr>
          <w:sz w:val="14"/>
        </w:rPr>
      </w:pPr>
      <w:r w:rsidRPr="00C30747">
        <w:rPr>
          <w:sz w:val="14"/>
        </w:rPr>
        <w:t xml:space="preserve">Enhanced collision risk. </w:t>
      </w:r>
      <w:r w:rsidRPr="00C30747">
        <w:rPr>
          <w:u w:val="single"/>
        </w:rPr>
        <w:t>Mega-constellations are composed of mass-produced satellites with few backup systems</w:t>
      </w:r>
      <w:r w:rsidRPr="00C30747">
        <w:rPr>
          <w:sz w:val="14"/>
        </w:rPr>
        <w:t xml:space="preserve">. Tis consumer electronic model allows for short upgrade cycles and rapid expansions of capabilities, but also considerable discarded equipment. </w:t>
      </w:r>
      <w:r w:rsidRPr="00C30747">
        <w:rPr>
          <w:u w:val="single"/>
        </w:rPr>
        <w:t xml:space="preserve">SpaceX will actively de-orbit its satellites at the end of their 5–6-year operational lives. However, this process takes 6 months, so roughly 10% will be de-orbiting at any time. If other companies do likewise, thousands of de-orbiting satellites will be </w:t>
      </w:r>
      <w:r w:rsidRPr="00C30747">
        <w:rPr>
          <w:rStyle w:val="Emphasis"/>
        </w:rPr>
        <w:t>slowly passing through the same congested space, posing collision risks</w:t>
      </w:r>
      <w:r w:rsidRPr="00C30747">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63F07F7E" w14:textId="77777777" w:rsidR="00734E59" w:rsidRPr="00C30747" w:rsidRDefault="00734E59" w:rsidP="00734E59">
      <w:pPr>
        <w:rPr>
          <w:sz w:val="14"/>
        </w:rPr>
      </w:pPr>
      <w:r w:rsidRPr="00C30747">
        <w:rPr>
          <w:rStyle w:val="Emphasis"/>
        </w:rPr>
        <w:t>Deorbiting satellites</w:t>
      </w:r>
      <w:r w:rsidRPr="00C30747">
        <w:rPr>
          <w:u w:val="single"/>
        </w:rPr>
        <w:t xml:space="preserve"> will be tracked and operational satellites can manoeuvre to avoid close conjunctions</w:t>
      </w:r>
      <w:r w:rsidRPr="00C30747">
        <w:rPr>
          <w:sz w:val="14"/>
        </w:rPr>
        <w:t xml:space="preserve">. However, this </w:t>
      </w:r>
      <w:r w:rsidRPr="00C30747">
        <w:rPr>
          <w:u w:val="single"/>
        </w:rPr>
        <w:t xml:space="preserve">depends on ongoing </w:t>
      </w:r>
      <w:r w:rsidRPr="00C30747">
        <w:rPr>
          <w:rStyle w:val="Emphasis"/>
        </w:rPr>
        <w:t>communication</w:t>
      </w:r>
      <w:r w:rsidRPr="00C30747">
        <w:rPr>
          <w:u w:val="single"/>
        </w:rPr>
        <w:t xml:space="preserve"> and </w:t>
      </w:r>
      <w:r w:rsidRPr="00C30747">
        <w:rPr>
          <w:rStyle w:val="Emphasis"/>
        </w:rPr>
        <w:t>cooperation</w:t>
      </w:r>
      <w:r w:rsidRPr="00C30747">
        <w:rPr>
          <w:u w:val="single"/>
        </w:rPr>
        <w:t xml:space="preserve"> between operators, which at present is ad hoc and voluntary.</w:t>
      </w:r>
      <w:r w:rsidRPr="00C30747">
        <w:rPr>
          <w:sz w:val="14"/>
        </w:rPr>
        <w:t xml:space="preserve"> A recent letter12 to the FCC from SpaceX suggests that some companies might be less-thanfully transparent about events13 in LEO.</w:t>
      </w:r>
    </w:p>
    <w:p w14:paraId="1C57E489" w14:textId="77777777" w:rsidR="00734E59" w:rsidRPr="00C30747" w:rsidRDefault="00734E59" w:rsidP="00734E59">
      <w:pPr>
        <w:rPr>
          <w:rStyle w:val="Emphasis"/>
        </w:rPr>
      </w:pPr>
      <w:r w:rsidRPr="00C30747">
        <w:rPr>
          <w:sz w:val="14"/>
        </w:rPr>
        <w:t xml:space="preserve">Despite the congestion and trafc management challenges, FCC flings by SpaceX suggest that </w:t>
      </w:r>
      <w:r w:rsidRPr="00C30747">
        <w:rPr>
          <w:u w:val="single"/>
        </w:rPr>
        <w:t>collision avoidance manoeuvres</w:t>
      </w:r>
      <w:r w:rsidRPr="00C30747">
        <w:rPr>
          <w:sz w:val="14"/>
        </w:rPr>
        <w:t xml:space="preserve"> can in fact maintain collision-free operations in orbital shells and that the probability of a collision between a non-responsive satellite and tracked debris is negligible. However, the flings </w:t>
      </w:r>
      <w:r w:rsidRPr="00C30747">
        <w:rPr>
          <w:u w:val="single"/>
        </w:rPr>
        <w:t>do not account for untracked debris</w:t>
      </w:r>
      <w:r w:rsidRPr="00C30747">
        <w:rPr>
          <w:sz w:val="14"/>
        </w:rPr>
        <w:t xml:space="preserve">6 , including untracked debris decaying through the shells used by Starlink. Using simple estimates (see “Methods”), the probability that a single piece of </w:t>
      </w:r>
      <w:r w:rsidRPr="00C30747">
        <w:rPr>
          <w:rStyle w:val="Emphasis"/>
        </w:rPr>
        <w:t xml:space="preserve">untracked debris will hit any satellite in the Starlink 550 km shell is about 0.003 afer one year. Tus, if at any time there are </w:t>
      </w:r>
      <w:r w:rsidRPr="00C30747">
        <w:rPr>
          <w:rStyle w:val="Emphasis"/>
          <w:highlight w:val="green"/>
        </w:rPr>
        <w:t>230 pieces of untracked debris</w:t>
      </w:r>
      <w:r w:rsidRPr="00C30747">
        <w:rPr>
          <w:rStyle w:val="Emphasis"/>
        </w:rPr>
        <w:t xml:space="preserve"> decaying </w:t>
      </w:r>
      <w:r w:rsidRPr="00C30747">
        <w:rPr>
          <w:rStyle w:val="Emphasis"/>
          <w:highlight w:val="green"/>
        </w:rPr>
        <w:t>through the 550 km orbital shell</w:t>
      </w:r>
      <w:r w:rsidRPr="00C30747">
        <w:rPr>
          <w:rStyle w:val="Emphasis"/>
        </w:rPr>
        <w:t xml:space="preserve">, there is a </w:t>
      </w:r>
      <w:r w:rsidRPr="00C30747">
        <w:rPr>
          <w:rStyle w:val="Emphasis"/>
          <w:highlight w:val="green"/>
        </w:rPr>
        <w:t>50% chance that there will be one or more collisions</w:t>
      </w:r>
      <w:r w:rsidRPr="00C30747">
        <w:rPr>
          <w:rStyle w:val="Emphasis"/>
        </w:rPr>
        <w:t xml:space="preserve"> </w:t>
      </w:r>
      <w:r w:rsidRPr="00C30747">
        <w:rPr>
          <w:rStyle w:val="Emphasis"/>
          <w:highlight w:val="green"/>
        </w:rPr>
        <w:t>between satellites</w:t>
      </w:r>
      <w:r w:rsidRPr="00C30747">
        <w:rPr>
          <w:rStyle w:val="Emphasis"/>
        </w:rPr>
        <w:t xml:space="preserve"> in the shell and the debris. As discussed further in “Methods”, such a </w:t>
      </w:r>
      <w:r w:rsidRPr="00C30747">
        <w:rPr>
          <w:rStyle w:val="Emphasis"/>
          <w:highlight w:val="green"/>
        </w:rPr>
        <w:t>situation is plausible</w:t>
      </w:r>
      <w:r w:rsidRPr="00C30747">
        <w:rPr>
          <w:rStyle w:val="Emphasis"/>
        </w:rPr>
        <w:t xml:space="preserve">. Depending on the balance between the de-orbit and the collision rates, if </w:t>
      </w:r>
      <w:r w:rsidRPr="00C30747">
        <w:rPr>
          <w:rStyle w:val="Emphasis"/>
          <w:highlight w:val="green"/>
        </w:rPr>
        <w:t>subsequent fragmentation events lead to similar amounts of debris within that orbital shell, a runaway cascade of collisions could occur.</w:t>
      </w:r>
    </w:p>
    <w:p w14:paraId="72E7147D" w14:textId="77777777" w:rsidR="00734E59" w:rsidRPr="00AB64A8" w:rsidRDefault="00734E59" w:rsidP="00734E59">
      <w:pPr>
        <w:rPr>
          <w:u w:val="single"/>
        </w:rPr>
      </w:pPr>
      <w:r w:rsidRPr="00C30747">
        <w:rPr>
          <w:u w:val="single"/>
        </w:rPr>
        <w:t xml:space="preserve">Fragmentation events are </w:t>
      </w:r>
      <w:r w:rsidRPr="00C30747">
        <w:rPr>
          <w:rStyle w:val="Emphasis"/>
        </w:rPr>
        <w:t>not confned to their local orbits</w:t>
      </w:r>
      <w:r w:rsidRPr="00C30747">
        <w:rPr>
          <w:sz w:val="14"/>
        </w:rPr>
        <w:t xml:space="preserve">, either. Te India 2019 ASAT test was conducted at an altitude below 300 km in an efort to minimize long-lived debris. Nevertheless, debris was placed on orbits with apogees in excess of 1000 km. As of 30 March 2021, three tracked debris pieces remain in orbit14. </w:t>
      </w:r>
      <w:r w:rsidRPr="00C30747">
        <w:rPr>
          <w:rStyle w:val="Emphasis"/>
        </w:rPr>
        <w:t xml:space="preserve">Such </w:t>
      </w:r>
      <w:r w:rsidRPr="00C30747">
        <w:rPr>
          <w:rStyle w:val="Emphasis"/>
          <w:highlight w:val="green"/>
        </w:rPr>
        <w:t>long-lived debris</w:t>
      </w:r>
      <w:r w:rsidRPr="00C30747">
        <w:rPr>
          <w:rStyle w:val="Emphasis"/>
        </w:rPr>
        <w:t xml:space="preserve"> has high eccentricities, and thus can </w:t>
      </w:r>
      <w:r w:rsidRPr="00C30747">
        <w:rPr>
          <w:rStyle w:val="Emphasis"/>
          <w:highlight w:val="green"/>
        </w:rPr>
        <w:t>cross</w:t>
      </w:r>
      <w:r w:rsidRPr="00C30747">
        <w:rPr>
          <w:rStyle w:val="Emphasis"/>
        </w:rPr>
        <w:t xml:space="preserve"> </w:t>
      </w:r>
      <w:r w:rsidRPr="00C30747">
        <w:rPr>
          <w:rStyle w:val="Emphasis"/>
          <w:highlight w:val="green"/>
        </w:rPr>
        <w:t>multiple orbital shells twice</w:t>
      </w:r>
      <w:r w:rsidRPr="00C30747">
        <w:rPr>
          <w:rStyle w:val="Emphasis"/>
        </w:rPr>
        <w:t xml:space="preserve"> per orbit. A </w:t>
      </w:r>
      <w:r w:rsidRPr="00C30747">
        <w:rPr>
          <w:rStyle w:val="Emphasis"/>
          <w:highlight w:val="green"/>
        </w:rPr>
        <w:t>major fragmentation event</w:t>
      </w:r>
      <w:r w:rsidRPr="00C30747">
        <w:rPr>
          <w:rStyle w:val="Emphasis"/>
        </w:rPr>
        <w:t xml:space="preserve"> from a single satellite could </w:t>
      </w:r>
      <w:r w:rsidRPr="00C30747">
        <w:rPr>
          <w:rStyle w:val="Emphasis"/>
          <w:highlight w:val="green"/>
        </w:rPr>
        <w:t>afect all</w:t>
      </w:r>
      <w:r w:rsidRPr="00C30747">
        <w:rPr>
          <w:rStyle w:val="Emphasis"/>
        </w:rPr>
        <w:t xml:space="preserve"> operators in </w:t>
      </w:r>
      <w:r w:rsidRPr="00C30747">
        <w:rPr>
          <w:rStyle w:val="Emphasis"/>
          <w:highlight w:val="green"/>
        </w:rPr>
        <w:t>LEO.</w:t>
      </w:r>
    </w:p>
    <w:p w14:paraId="3D2DE8B3" w14:textId="77777777" w:rsidR="00734E59" w:rsidRDefault="00734E59" w:rsidP="00734E59">
      <w:pPr>
        <w:pStyle w:val="Heading4"/>
        <w:rPr>
          <w:rFonts w:cs="Arial"/>
        </w:rPr>
      </w:pPr>
      <w:r>
        <w:rPr>
          <w:rFonts w:cs="Arial"/>
        </w:rPr>
        <w:t xml:space="preserve">No Escalation over Satellites: </w:t>
      </w:r>
    </w:p>
    <w:p w14:paraId="2544FCD0" w14:textId="77777777" w:rsidR="00734E59" w:rsidRDefault="00734E59" w:rsidP="00734E59">
      <w:pPr>
        <w:pStyle w:val="Heading4"/>
        <w:rPr>
          <w:rFonts w:cs="Arial"/>
          <w:u w:val="single"/>
        </w:rPr>
      </w:pPr>
      <w:r>
        <w:rPr>
          <w:rFonts w:cs="Arial"/>
        </w:rPr>
        <w:t xml:space="preserve">1] </w:t>
      </w:r>
      <w:r w:rsidRPr="00FE4F08">
        <w:rPr>
          <w:rFonts w:cs="Arial"/>
          <w:u w:val="single"/>
        </w:rPr>
        <w:t>Planning Priorities</w:t>
      </w:r>
    </w:p>
    <w:p w14:paraId="62A36C9C" w14:textId="77777777" w:rsidR="00734E59" w:rsidRPr="00470926" w:rsidRDefault="00734E59" w:rsidP="00734E59">
      <w:r w:rsidRPr="00470926">
        <w:rPr>
          <w:rStyle w:val="Style13ptBold"/>
        </w:rPr>
        <w:t>Bowen 18</w:t>
      </w:r>
      <w:r>
        <w:t xml:space="preserve"> Bleddyn Bowen 2-20-2018 “</w:t>
      </w:r>
      <w:r w:rsidRPr="00F35F0D">
        <w:t>The Art of Space Deterrence</w:t>
      </w:r>
      <w:r>
        <w:t xml:space="preserve">” </w:t>
      </w:r>
      <w:hyperlink r:id="rId28"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328A8D97" w14:textId="77777777" w:rsidR="00734E59" w:rsidRPr="00CA1778" w:rsidRDefault="00734E59" w:rsidP="00734E59">
      <w:pPr>
        <w:rPr>
          <w:sz w:val="14"/>
        </w:rPr>
      </w:pPr>
      <w:r w:rsidRPr="00465AF4">
        <w:rPr>
          <w:highlight w:val="green"/>
          <w:u w:val="single"/>
        </w:rPr>
        <w:t>Space is</w:t>
      </w:r>
      <w:r w:rsidRPr="00CA1778">
        <w:rPr>
          <w:sz w:val="14"/>
        </w:rPr>
        <w:t xml:space="preserve"> often </w:t>
      </w:r>
      <w:r w:rsidRPr="00465AF4">
        <w:rPr>
          <w:highlight w:val="green"/>
          <w:u w:val="single"/>
        </w:rPr>
        <w:t xml:space="preserve">an </w:t>
      </w:r>
      <w:r w:rsidRPr="00465AF4">
        <w:rPr>
          <w:rStyle w:val="Emphasis"/>
          <w:highlight w:val="green"/>
        </w:rPr>
        <w:t>afterthought</w:t>
      </w:r>
      <w:r w:rsidRPr="00CA1778">
        <w:rPr>
          <w:sz w:val="14"/>
        </w:rPr>
        <w:t xml:space="preserve"> or a miscellaneous ancillary </w:t>
      </w:r>
      <w:r w:rsidRPr="00465AF4">
        <w:rPr>
          <w:highlight w:val="green"/>
          <w:u w:val="single"/>
        </w:rPr>
        <w:t>in</w:t>
      </w:r>
      <w:r w:rsidRPr="00F35F0D">
        <w:rPr>
          <w:u w:val="single"/>
        </w:rPr>
        <w:t xml:space="preserve"> the </w:t>
      </w:r>
      <w:r w:rsidRPr="00465AF4">
        <w:rPr>
          <w:rStyle w:val="Emphasis"/>
          <w:highlight w:val="green"/>
          <w:bdr w:val="single" w:sz="18" w:space="0" w:color="auto"/>
        </w:rPr>
        <w:t>grand strategic views</w:t>
      </w:r>
      <w:r w:rsidRPr="00465AF4">
        <w:rPr>
          <w:highlight w:val="green"/>
          <w:u w:val="single"/>
          <w:bdr w:val="single" w:sz="18" w:space="0" w:color="auto"/>
        </w:rPr>
        <w:t xml:space="preserve"> of </w:t>
      </w:r>
      <w:r w:rsidRPr="00465AF4">
        <w:rPr>
          <w:rStyle w:val="Emphasis"/>
          <w:highlight w:val="green"/>
          <w:bdr w:val="single" w:sz="18" w:space="0" w:color="auto"/>
        </w:rPr>
        <w:t>top-level decision-makers</w:t>
      </w:r>
      <w:r w:rsidRPr="00CA1778">
        <w:rPr>
          <w:sz w:val="14"/>
        </w:rPr>
        <w:t xml:space="preserve">. </w:t>
      </w:r>
      <w:r w:rsidRPr="00465AF4">
        <w:rPr>
          <w:highlight w:val="green"/>
          <w:u w:val="single"/>
        </w:rPr>
        <w:t xml:space="preserve">A </w:t>
      </w:r>
      <w:r w:rsidRPr="00465AF4">
        <w:rPr>
          <w:rStyle w:val="Emphasis"/>
          <w:highlight w:val="green"/>
        </w:rPr>
        <w:t>president</w:t>
      </w:r>
      <w:r w:rsidRPr="00465AF4">
        <w:rPr>
          <w:highlight w:val="green"/>
          <w:u w:val="single"/>
        </w:rPr>
        <w:t xml:space="preserve"> may </w:t>
      </w:r>
      <w:r w:rsidRPr="00465AF4">
        <w:rPr>
          <w:rStyle w:val="Emphasis"/>
          <w:highlight w:val="green"/>
        </w:rPr>
        <w:t>not care</w:t>
      </w:r>
      <w:r w:rsidRPr="00F35F0D">
        <w:rPr>
          <w:u w:val="single"/>
        </w:rPr>
        <w:t xml:space="preserve"> that </w:t>
      </w:r>
      <w:r w:rsidRPr="00465AF4">
        <w:rPr>
          <w:rStyle w:val="Emphasis"/>
          <w:highlight w:val="green"/>
        </w:rPr>
        <w:t>one sat</w:t>
      </w:r>
      <w:r w:rsidRPr="00F35F0D">
        <w:rPr>
          <w:rStyle w:val="Emphasis"/>
        </w:rPr>
        <w:t xml:space="preserve">ellite </w:t>
      </w:r>
      <w:r w:rsidRPr="00465AF4">
        <w:rPr>
          <w:rStyle w:val="Emphasis"/>
          <w:highlight w:val="green"/>
        </w:rPr>
        <w:t>may be lost</w:t>
      </w:r>
      <w:r w:rsidRPr="00F35F0D">
        <w:rPr>
          <w:u w:val="single"/>
        </w:rPr>
        <w:t xml:space="preserve"> or go dark</w:t>
      </w:r>
      <w:r w:rsidRPr="00CA1778">
        <w:rPr>
          <w:sz w:val="14"/>
        </w:rPr>
        <w:t xml:space="preserve">; </w:t>
      </w:r>
      <w:r w:rsidRPr="00465AF4">
        <w:rPr>
          <w:highlight w:val="green"/>
          <w:u w:val="single"/>
        </w:rPr>
        <w:t>it may cause</w:t>
      </w:r>
      <w:r w:rsidRPr="00F35F0D">
        <w:rPr>
          <w:u w:val="single"/>
        </w:rPr>
        <w:t xml:space="preserve"> </w:t>
      </w:r>
      <w:r w:rsidRPr="00465AF4">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465AF4">
        <w:rPr>
          <w:rStyle w:val="Emphasis"/>
          <w:highlight w:val="green"/>
        </w:rPr>
        <w:t>hysteria</w:t>
      </w:r>
      <w:r w:rsidRPr="00CA1778">
        <w:rPr>
          <w:sz w:val="14"/>
        </w:rPr>
        <w:t xml:space="preserve"> for the space community, of course. </w:t>
      </w:r>
      <w:r w:rsidRPr="00465AF4">
        <w:rPr>
          <w:highlight w:val="green"/>
          <w:u w:val="single"/>
        </w:rPr>
        <w:t>But</w:t>
      </w:r>
      <w:r w:rsidRPr="00F35F0D">
        <w:rPr>
          <w:u w:val="single"/>
        </w:rPr>
        <w:t xml:space="preserve"> the </w:t>
      </w:r>
      <w:r w:rsidRPr="00465AF4">
        <w:rPr>
          <w:rStyle w:val="Emphasis"/>
          <w:highlight w:val="green"/>
        </w:rPr>
        <w:t xml:space="preserve">terrestrial </w:t>
      </w:r>
      <w:r w:rsidRPr="00CA1778">
        <w:rPr>
          <w:sz w:val="14"/>
        </w:rPr>
        <w:t xml:space="preserve">context and </w:t>
      </w:r>
      <w:r w:rsidRPr="00465AF4">
        <w:rPr>
          <w:rStyle w:val="Emphasis"/>
          <w:highlight w:val="green"/>
        </w:rPr>
        <w:t>consequences</w:t>
      </w:r>
      <w:r w:rsidRPr="00CA1778">
        <w:rPr>
          <w:sz w:val="14"/>
        </w:rPr>
        <w:t xml:space="preserve">, </w:t>
      </w:r>
      <w:r w:rsidRPr="00F35F0D">
        <w:rPr>
          <w:u w:val="single"/>
        </w:rPr>
        <w:t xml:space="preserve">as well </w:t>
      </w:r>
      <w:r w:rsidRPr="00465AF4">
        <w:rPr>
          <w:rStyle w:val="Emphasis"/>
          <w:highlight w:val="green"/>
        </w:rPr>
        <w:t>as</w:t>
      </w:r>
      <w:r w:rsidRPr="00465AF4">
        <w:rPr>
          <w:highlight w:val="green"/>
          <w:u w:val="single"/>
        </w:rPr>
        <w:t xml:space="preserve"> </w:t>
      </w:r>
      <w:r w:rsidRPr="00F35F0D">
        <w:rPr>
          <w:u w:val="single"/>
        </w:rPr>
        <w:t xml:space="preserve">the </w:t>
      </w:r>
      <w:r w:rsidRPr="00465AF4">
        <w:rPr>
          <w:rStyle w:val="Emphasis"/>
          <w:highlight w:val="green"/>
        </w:rPr>
        <w:t>political stakes</w:t>
      </w:r>
      <w:r w:rsidRPr="00F35F0D">
        <w:rPr>
          <w:u w:val="single"/>
        </w:rPr>
        <w:t xml:space="preserve"> and symbolism of any exchange of hostilities in space </w:t>
      </w:r>
      <w:r w:rsidRPr="00465AF4">
        <w:rPr>
          <w:rStyle w:val="Emphasis"/>
          <w:highlight w:val="green"/>
        </w:rPr>
        <w:t>matters more</w:t>
      </w:r>
      <w:r w:rsidRPr="00CA1778">
        <w:rPr>
          <w:sz w:val="14"/>
        </w:rPr>
        <w:t xml:space="preserve">. The political and media dimension can magnify or minimise the </w:t>
      </w:r>
      <w:r w:rsidRPr="00465AF4">
        <w:rPr>
          <w:highlight w:val="green"/>
          <w:u w:val="single"/>
        </w:rPr>
        <w:t>perceived consequences of losing</w:t>
      </w:r>
      <w:r w:rsidRPr="00F35F0D">
        <w:rPr>
          <w:u w:val="single"/>
        </w:rPr>
        <w:t xml:space="preserve"> specific </w:t>
      </w:r>
      <w:r w:rsidRPr="00465AF4">
        <w:rPr>
          <w:rStyle w:val="Emphasis"/>
          <w:highlight w:val="green"/>
        </w:rPr>
        <w:t>sat</w:t>
      </w:r>
      <w:r w:rsidRPr="00CA1778">
        <w:rPr>
          <w:sz w:val="14"/>
          <w:szCs w:val="16"/>
        </w:rPr>
        <w:t>ellite</w:t>
      </w:r>
      <w:r w:rsidRPr="00465AF4">
        <w:rPr>
          <w:rStyle w:val="Emphasis"/>
          <w:highlight w:val="green"/>
        </w:rPr>
        <w:t>s</w:t>
      </w:r>
      <w:r w:rsidRPr="00F35F0D">
        <w:rPr>
          <w:u w:val="single"/>
        </w:rPr>
        <w:t xml:space="preserve"> </w:t>
      </w:r>
      <w:r w:rsidRPr="00465AF4">
        <w:rPr>
          <w:rStyle w:val="Emphasis"/>
          <w:highlight w:val="green"/>
        </w:rPr>
        <w:t>out of</w:t>
      </w:r>
      <w:r w:rsidRPr="00F35F0D">
        <w:rPr>
          <w:u w:val="single"/>
        </w:rPr>
        <w:t xml:space="preserve"> all </w:t>
      </w:r>
      <w:r w:rsidRPr="00465AF4">
        <w:rPr>
          <w:rStyle w:val="Emphasis"/>
          <w:highlight w:val="green"/>
        </w:rPr>
        <w:t>proportion</w:t>
      </w:r>
      <w:r w:rsidRPr="00465AF4">
        <w:rPr>
          <w:highlight w:val="green"/>
          <w:u w:val="single"/>
        </w:rPr>
        <w:t xml:space="preserve"> to</w:t>
      </w:r>
      <w:r w:rsidRPr="00F35F0D">
        <w:rPr>
          <w:u w:val="single"/>
        </w:rPr>
        <w:t xml:space="preserve"> their </w:t>
      </w:r>
      <w:r w:rsidRPr="00465AF4">
        <w:rPr>
          <w:rStyle w:val="Emphasis"/>
          <w:highlight w:val="green"/>
        </w:rPr>
        <w:t>actual strategic effect</w:t>
      </w:r>
      <w:r w:rsidRPr="00CA1778">
        <w:rPr>
          <w:sz w:val="14"/>
        </w:rPr>
        <w:t>.</w:t>
      </w:r>
    </w:p>
    <w:p w14:paraId="0866A96F" w14:textId="77777777" w:rsidR="00734E59" w:rsidRDefault="00734E59" w:rsidP="00734E59">
      <w:pPr>
        <w:pStyle w:val="Heading4"/>
        <w:rPr>
          <w:u w:val="single"/>
        </w:rPr>
      </w:pPr>
      <w:r>
        <w:t xml:space="preserve">2] </w:t>
      </w:r>
      <w:r>
        <w:rPr>
          <w:u w:val="single"/>
        </w:rPr>
        <w:t>Military Precedent</w:t>
      </w:r>
    </w:p>
    <w:p w14:paraId="657EB70D" w14:textId="77777777" w:rsidR="00734E59" w:rsidRPr="00470926" w:rsidRDefault="00734E59" w:rsidP="00734E59">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4941629C" w14:textId="77777777" w:rsidR="00734E59" w:rsidRDefault="00734E59" w:rsidP="00734E59">
      <w:pPr>
        <w:rPr>
          <w:sz w:val="14"/>
        </w:rPr>
      </w:pPr>
      <w:r w:rsidRPr="00465AF4">
        <w:rPr>
          <w:rStyle w:val="Emphasis"/>
          <w:highlight w:val="green"/>
        </w:rPr>
        <w:t>PREVENTING AGGRESSION IN SPACE</w:t>
      </w:r>
      <w:r w:rsidRPr="00465AF4">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465AF4">
        <w:rPr>
          <w:rStyle w:val="StyleUnderline"/>
          <w:highlight w:val="green"/>
        </w:rPr>
        <w:t>during the Cold War</w:t>
      </w:r>
      <w:r w:rsidRPr="00CA1778">
        <w:rPr>
          <w:sz w:val="14"/>
        </w:rPr>
        <w:t xml:space="preserve"> because </w:t>
      </w:r>
      <w:r w:rsidRPr="00465AF4">
        <w:rPr>
          <w:rStyle w:val="StyleUnderline"/>
          <w:highlight w:val="green"/>
        </w:rPr>
        <w:t>both sides viewed</w:t>
      </w:r>
      <w:r w:rsidRPr="00CA1778">
        <w:rPr>
          <w:sz w:val="14"/>
        </w:rPr>
        <w:t xml:space="preserve"> an </w:t>
      </w:r>
      <w:r w:rsidRPr="00465AF4">
        <w:rPr>
          <w:rStyle w:val="StyleUnderline"/>
          <w:highlight w:val="green"/>
        </w:rPr>
        <w:t>attack on</w:t>
      </w:r>
      <w:r w:rsidRPr="00CA1778">
        <w:rPr>
          <w:sz w:val="14"/>
        </w:rPr>
        <w:t xml:space="preserve"> military </w:t>
      </w:r>
      <w:r w:rsidRPr="00465AF4">
        <w:rPr>
          <w:rStyle w:val="Emphasis"/>
          <w:highlight w:val="green"/>
        </w:rPr>
        <w:t>sat</w:t>
      </w:r>
      <w:r w:rsidRPr="00CA1778">
        <w:rPr>
          <w:sz w:val="14"/>
        </w:rPr>
        <w:t>ellite</w:t>
      </w:r>
      <w:r w:rsidRPr="00465AF4">
        <w:rPr>
          <w:rStyle w:val="Emphasis"/>
          <w:highlight w:val="green"/>
        </w:rPr>
        <w:t>s</w:t>
      </w:r>
      <w:r w:rsidRPr="00F47ACC">
        <w:rPr>
          <w:rStyle w:val="StyleUnderline"/>
        </w:rPr>
        <w:t xml:space="preserve"> </w:t>
      </w:r>
      <w:r w:rsidRPr="00465AF4">
        <w:rPr>
          <w:rStyle w:val="StyleUnderline"/>
          <w:highlight w:val="green"/>
        </w:rPr>
        <w:t>as</w:t>
      </w:r>
      <w:r w:rsidRPr="00CA1778">
        <w:rPr>
          <w:sz w:val="14"/>
        </w:rPr>
        <w:t xml:space="preserve"> highly </w:t>
      </w:r>
      <w:r w:rsidRPr="00465AF4">
        <w:rPr>
          <w:rStyle w:val="StyleUnderline"/>
          <w:highlight w:val="green"/>
        </w:rPr>
        <w:t>escalatory</w:t>
      </w:r>
      <w:r w:rsidRPr="00CA1778">
        <w:rPr>
          <w:sz w:val="14"/>
        </w:rPr>
        <w:t xml:space="preserve">, and such an action would likely result in general nuclear war.7F 7 </w:t>
      </w:r>
      <w:r w:rsidRPr="00465AF4">
        <w:rPr>
          <w:highlight w:val="green"/>
          <w:u w:val="single"/>
        </w:rPr>
        <w:t>In today’s</w:t>
      </w:r>
      <w:r w:rsidRPr="00F47ACC">
        <w:rPr>
          <w:u w:val="single"/>
        </w:rPr>
        <w:t xml:space="preserve"> more </w:t>
      </w:r>
      <w:r w:rsidRPr="00465AF4">
        <w:rPr>
          <w:rStyle w:val="Emphasis"/>
          <w:highlight w:val="green"/>
        </w:rPr>
        <w:t>nuanced world</w:t>
      </w:r>
      <w:r w:rsidRPr="00CA1778">
        <w:rPr>
          <w:sz w:val="14"/>
        </w:rPr>
        <w:t xml:space="preserve">, </w:t>
      </w:r>
      <w:r w:rsidRPr="00465AF4">
        <w:rPr>
          <w:rStyle w:val="Emphasis"/>
          <w:highlight w:val="green"/>
        </w:rPr>
        <w:t>attacking</w:t>
      </w:r>
      <w:r w:rsidRPr="00CA1778">
        <w:rPr>
          <w:sz w:val="14"/>
        </w:rPr>
        <w:t xml:space="preserve"> satellites, including </w:t>
      </w:r>
      <w:r w:rsidRPr="00465AF4">
        <w:rPr>
          <w:rStyle w:val="Emphasis"/>
          <w:highlight w:val="green"/>
        </w:rPr>
        <w:t>military</w:t>
      </w:r>
      <w:r w:rsidRPr="00CA1778">
        <w:rPr>
          <w:sz w:val="14"/>
        </w:rPr>
        <w:t xml:space="preserve"> </w:t>
      </w:r>
      <w:r w:rsidRPr="00465AF4">
        <w:rPr>
          <w:rStyle w:val="Emphasis"/>
          <w:highlight w:val="green"/>
        </w:rPr>
        <w:t>sat</w:t>
      </w:r>
      <w:r w:rsidRPr="00CA1778">
        <w:rPr>
          <w:sz w:val="14"/>
        </w:rPr>
        <w:t>ellite</w:t>
      </w:r>
      <w:r w:rsidRPr="00465AF4">
        <w:rPr>
          <w:rStyle w:val="Emphasis"/>
          <w:highlight w:val="green"/>
        </w:rPr>
        <w:t>s</w:t>
      </w:r>
      <w:r w:rsidRPr="00CA1778">
        <w:rPr>
          <w:sz w:val="14"/>
        </w:rPr>
        <w:t xml:space="preserve">, </w:t>
      </w:r>
      <w:r w:rsidRPr="00465AF4">
        <w:rPr>
          <w:rStyle w:val="Emphasis"/>
          <w:highlight w:val="green"/>
        </w:rPr>
        <w:t>does not</w:t>
      </w:r>
      <w:r w:rsidRPr="00CA1778">
        <w:rPr>
          <w:sz w:val="14"/>
        </w:rPr>
        <w:t xml:space="preserve"> </w:t>
      </w:r>
      <w:r w:rsidRPr="00465AF4">
        <w:rPr>
          <w:rStyle w:val="Emphasis"/>
          <w:highlight w:val="green"/>
        </w:rPr>
        <w:t>necessarily</w:t>
      </w:r>
      <w:r w:rsidRPr="00465AF4">
        <w:rPr>
          <w:sz w:val="14"/>
          <w:highlight w:val="green"/>
        </w:rPr>
        <w:t xml:space="preserve"> </w:t>
      </w:r>
      <w:r w:rsidRPr="00465AF4">
        <w:rPr>
          <w:rStyle w:val="Emphasis"/>
          <w:highlight w:val="green"/>
          <w:bdr w:val="single" w:sz="18" w:space="0" w:color="auto"/>
        </w:rPr>
        <w:t>result in nuclear war</w:t>
      </w:r>
      <w:r w:rsidRPr="00CA1778">
        <w:rPr>
          <w:sz w:val="14"/>
        </w:rPr>
        <w:t xml:space="preserve">. For instance, </w:t>
      </w:r>
      <w:r w:rsidRPr="00465AF4">
        <w:rPr>
          <w:rStyle w:val="StyleUnderline"/>
          <w:highlight w:val="green"/>
        </w:rPr>
        <w:t>foreign countries</w:t>
      </w:r>
      <w:r w:rsidRPr="00CA1778">
        <w:rPr>
          <w:sz w:val="14"/>
        </w:rPr>
        <w:t xml:space="preserve"> have </w:t>
      </w:r>
      <w:r w:rsidRPr="00465AF4">
        <w:rPr>
          <w:rStyle w:val="StyleUnderline"/>
          <w:highlight w:val="green"/>
        </w:rPr>
        <w:t>used</w:t>
      </w:r>
      <w:r w:rsidRPr="00F47ACC">
        <w:rPr>
          <w:rStyle w:val="StyleUnderline"/>
        </w:rPr>
        <w:t xml:space="preserve"> highpowered </w:t>
      </w:r>
      <w:r w:rsidRPr="00465AF4">
        <w:rPr>
          <w:rStyle w:val="StyleUnderline"/>
          <w:highlight w:val="green"/>
        </w:rPr>
        <w:t>lasers against American</w:t>
      </w:r>
      <w:r w:rsidRPr="00F47ACC">
        <w:rPr>
          <w:rStyle w:val="StyleUnderline"/>
        </w:rPr>
        <w:t xml:space="preserve"> </w:t>
      </w:r>
      <w:r w:rsidRPr="00465AF4">
        <w:rPr>
          <w:rStyle w:val="Emphasis"/>
          <w:highlight w:val="green"/>
        </w:rPr>
        <w:t>intelligence-gathering</w:t>
      </w:r>
      <w:r w:rsidRPr="00465AF4">
        <w:rPr>
          <w:rStyle w:val="StyleUnderline"/>
          <w:highlight w:val="green"/>
        </w:rPr>
        <w:t xml:space="preserve"> </w:t>
      </w:r>
      <w:r w:rsidRPr="00465AF4">
        <w:rPr>
          <w:rStyle w:val="Emphasis"/>
          <w:highlight w:val="green"/>
        </w:rPr>
        <w:t>satellites8F</w:t>
      </w:r>
      <w:r w:rsidRPr="00465AF4">
        <w:rPr>
          <w:sz w:val="14"/>
          <w:highlight w:val="green"/>
        </w:rPr>
        <w:t xml:space="preserve"> </w:t>
      </w:r>
      <w:r w:rsidRPr="00CA1778">
        <w:rPr>
          <w:sz w:val="14"/>
        </w:rPr>
        <w:t xml:space="preserve">8 </w:t>
      </w:r>
      <w:r w:rsidRPr="00F47ACC">
        <w:rPr>
          <w:rStyle w:val="StyleUnderline"/>
        </w:rPr>
        <w:t xml:space="preserve">and </w:t>
      </w:r>
      <w:r w:rsidRPr="00465AF4">
        <w:rPr>
          <w:rStyle w:val="Emphasis"/>
          <w:highlight w:val="green"/>
        </w:rPr>
        <w:t>the United States</w:t>
      </w:r>
      <w:r w:rsidRPr="00465AF4">
        <w:rPr>
          <w:sz w:val="14"/>
          <w:highlight w:val="green"/>
        </w:rPr>
        <w:t xml:space="preserve"> </w:t>
      </w:r>
      <w:r w:rsidRPr="00465AF4">
        <w:rPr>
          <w:highlight w:val="green"/>
          <w:u w:val="single"/>
        </w:rPr>
        <w:t xml:space="preserve">has been </w:t>
      </w:r>
      <w:r w:rsidRPr="00465AF4">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p>
    <w:p w14:paraId="497C9CC7" w14:textId="77777777" w:rsidR="00734E59" w:rsidRDefault="00734E59" w:rsidP="00734E59">
      <w:pPr>
        <w:pStyle w:val="Heading4"/>
      </w:pPr>
      <w:r>
        <w:t>AT Xu – 1] Both CPs definitely solve it by establishing rules of the road and 2] Plan doesn’t solve it either since you don’t actively establish any “coordinating rules”.</w:t>
      </w:r>
    </w:p>
    <w:p w14:paraId="4C97658B" w14:textId="77777777" w:rsidR="00734E59" w:rsidRDefault="00734E59" w:rsidP="00734E59">
      <w:pPr>
        <w:pStyle w:val="Heading4"/>
      </w:pPr>
      <w:r>
        <w:t xml:space="preserve">AT Neeness – No Perm – doesn’t specify Earth. </w:t>
      </w:r>
    </w:p>
    <w:p w14:paraId="671F6ADF" w14:textId="77777777" w:rsidR="00734E59" w:rsidRDefault="00734E59" w:rsidP="00734E59">
      <w:pPr>
        <w:pStyle w:val="Heading4"/>
      </w:pPr>
      <w:r>
        <w:t xml:space="preserve">AT Skibba – That’s the status quo where countries who partner w/ companies, thus making them “not private” will selectively go into space and consolidate resrves – the only answer is to </w:t>
      </w:r>
      <w:r>
        <w:rPr>
          <w:u w:val="single"/>
        </w:rPr>
        <w:t>democratize</w:t>
      </w:r>
      <w:r>
        <w:t xml:space="preserve"> for all – without perceived guarantee of exclusive consolidation – no incentive to ruthlessly militarize.</w:t>
      </w:r>
    </w:p>
    <w:p w14:paraId="3B53E400" w14:textId="77777777" w:rsidR="00734E59" w:rsidRDefault="00734E59" w:rsidP="00734E59">
      <w:pPr>
        <w:pStyle w:val="Heading4"/>
      </w:pPr>
      <w:r>
        <w:t xml:space="preserve">AT McKnight – Its definitely non-unique and about the status quo – its from 2010 – flips the way you understand the dis-incentive argument since our U/Q assumes premium spikes and says companies still want to do it. </w:t>
      </w:r>
    </w:p>
    <w:p w14:paraId="0116CA41" w14:textId="77777777" w:rsidR="00734E59" w:rsidRPr="007D0CE1" w:rsidRDefault="00734E59" w:rsidP="00734E59">
      <w:pPr>
        <w:pStyle w:val="Heading4"/>
      </w:pPr>
      <w:r>
        <w:t xml:space="preserve">3] </w:t>
      </w:r>
      <w:r w:rsidRPr="007D0CE1">
        <w:t xml:space="preserve">No </w:t>
      </w:r>
      <w:r>
        <w:t>Ozone Impact</w:t>
      </w:r>
      <w:r w:rsidRPr="007D0CE1">
        <w:t>.</w:t>
      </w:r>
    </w:p>
    <w:p w14:paraId="6259D509" w14:textId="77777777" w:rsidR="00734E59" w:rsidRPr="007D0CE1" w:rsidRDefault="00734E59" w:rsidP="00734E59">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29" w:history="1">
        <w:r w:rsidRPr="007D0CE1">
          <w:rPr>
            <w:rStyle w:val="Hyperlink"/>
          </w:rPr>
          <w:t>http://www.rationaloptimist.com/blog/the-ozone-hole-was-exaggerated-as-a-problem.aspx</w:t>
        </w:r>
      </w:hyperlink>
      <w:r w:rsidRPr="007D0CE1">
        <w:t>) dwc 19</w:t>
      </w:r>
    </w:p>
    <w:p w14:paraId="2B4EA7AB" w14:textId="77777777" w:rsidR="00734E59" w:rsidRPr="003E0A18" w:rsidRDefault="00734E59" w:rsidP="00734E59">
      <w:pPr>
        <w:rPr>
          <w:sz w:val="16"/>
        </w:rPr>
      </w:pPr>
      <w:r w:rsidRPr="007D0CE1">
        <w:rPr>
          <w:rStyle w:val="StyleUnderline"/>
        </w:rPr>
        <w:t>Serial hyperbole does the environmental movement no favours</w:t>
      </w:r>
      <w:r w:rsidRPr="005A5C78">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465AF4">
        <w:rPr>
          <w:rStyle w:val="Emphasis"/>
          <w:highlight w:val="green"/>
        </w:rPr>
        <w:t>ozone</w:t>
      </w:r>
      <w:r w:rsidRPr="007D0CE1">
        <w:rPr>
          <w:rStyle w:val="StyleUnderline"/>
        </w:rPr>
        <w:t xml:space="preserve"> hole </w:t>
      </w:r>
      <w:r w:rsidRPr="00465AF4">
        <w:rPr>
          <w:rStyle w:val="Emphasis"/>
          <w:highlight w:val="green"/>
        </w:rPr>
        <w:t>was never</w:t>
      </w:r>
      <w:r w:rsidRPr="007D0CE1">
        <w:rPr>
          <w:rStyle w:val="StyleUnderline"/>
        </w:rPr>
        <w:t xml:space="preserve"> nearly </w:t>
      </w:r>
      <w:r w:rsidRPr="00465AF4">
        <w:rPr>
          <w:rStyle w:val="Emphasis"/>
          <w:highlight w:val="green"/>
        </w:rPr>
        <w:t>as dangerous as</w:t>
      </w:r>
      <w:r w:rsidRPr="007D0CE1">
        <w:rPr>
          <w:rStyle w:val="StyleUnderline"/>
        </w:rPr>
        <w:t xml:space="preserve"> some </w:t>
      </w:r>
      <w:r w:rsidRPr="00465AF4">
        <w:rPr>
          <w:rStyle w:val="Emphasis"/>
          <w:highlight w:val="green"/>
        </w:rPr>
        <w:t>people said</w:t>
      </w:r>
      <w:r w:rsidRPr="007D0CE1">
        <w:rPr>
          <w:rStyle w:val="StyleUnderline"/>
        </w:rPr>
        <w:t xml:space="preserve">, that it is not necessarily healing yet </w:t>
      </w:r>
      <w:r w:rsidRPr="00465AF4">
        <w:rPr>
          <w:rStyle w:val="Emphasis"/>
          <w:highlight w:val="green"/>
        </w:rPr>
        <w:t>and</w:t>
      </w:r>
      <w:r w:rsidRPr="007D0CE1">
        <w:rPr>
          <w:rStyle w:val="StyleUnderline"/>
        </w:rPr>
        <w:t xml:space="preserve"> that it </w:t>
      </w:r>
      <w:r w:rsidRPr="00465AF4">
        <w:rPr>
          <w:rStyle w:val="Emphasis"/>
          <w:highlight w:val="green"/>
        </w:rPr>
        <w:t>might not have been caused</w:t>
      </w:r>
      <w:r w:rsidRPr="007D0CE1">
        <w:rPr>
          <w:rStyle w:val="StyleUnderline"/>
        </w:rPr>
        <w:t xml:space="preserve"> mainly </w:t>
      </w:r>
      <w:r w:rsidRPr="00465AF4">
        <w:rPr>
          <w:rStyle w:val="Emphasis"/>
          <w:highlight w:val="green"/>
        </w:rPr>
        <w:t>by CFCs anyway</w:t>
      </w:r>
      <w:r w:rsidRPr="007D0CE1">
        <w:rPr>
          <w:rStyle w:val="StyleUnderline"/>
        </w:rPr>
        <w:t>.</w:t>
      </w:r>
      <w:r w:rsidRPr="005A5C78">
        <w:rPr>
          <w:sz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5A5C78">
        <w:rPr>
          <w:sz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465AF4">
        <w:rPr>
          <w:rStyle w:val="Emphasis"/>
          <w:highlight w:val="green"/>
        </w:rPr>
        <w:t>Nasa</w:t>
      </w:r>
      <w:r w:rsidRPr="007D0CE1">
        <w:rPr>
          <w:rStyle w:val="StyleUnderline"/>
        </w:rPr>
        <w:t xml:space="preserve"> about nine months ago, which </w:t>
      </w:r>
      <w:r w:rsidRPr="00465AF4">
        <w:rPr>
          <w:rStyle w:val="Emphasis"/>
          <w:highlight w:val="green"/>
        </w:rPr>
        <w:t>said</w:t>
      </w:r>
      <w:r w:rsidRPr="007D0CE1">
        <w:rPr>
          <w:rStyle w:val="StyleUnderline"/>
        </w:rPr>
        <w:t xml:space="preserve">: “ Two </w:t>
      </w:r>
      <w:r w:rsidRPr="00465AF4">
        <w:rPr>
          <w:rStyle w:val="Emphasis"/>
          <w:highlight w:val="green"/>
        </w:rPr>
        <w:t>new studies show</w:t>
      </w:r>
      <w:r w:rsidRPr="007D0CE1">
        <w:rPr>
          <w:rStyle w:val="StyleUnderline"/>
        </w:rPr>
        <w:t xml:space="preserve"> that signs of recovery are not yet present, and that </w:t>
      </w:r>
      <w:r w:rsidRPr="00465AF4">
        <w:rPr>
          <w:rStyle w:val="Emphasis"/>
          <w:highlight w:val="green"/>
        </w:rPr>
        <w:t>temperature and winds are</w:t>
      </w:r>
      <w:r w:rsidRPr="007D0CE1">
        <w:rPr>
          <w:rStyle w:val="StyleUnderline"/>
        </w:rPr>
        <w:t xml:space="preserve"> still </w:t>
      </w:r>
      <w:r w:rsidRPr="00465AF4">
        <w:rPr>
          <w:rStyle w:val="Emphasis"/>
          <w:highlight w:val="green"/>
        </w:rPr>
        <w:t>driving</w:t>
      </w:r>
      <w:r w:rsidRPr="007D0CE1">
        <w:rPr>
          <w:rStyle w:val="StyleUnderline"/>
        </w:rPr>
        <w:t xml:space="preserve"> any annual </w:t>
      </w:r>
      <w:r w:rsidRPr="00465AF4">
        <w:rPr>
          <w:rStyle w:val="Emphasis"/>
          <w:highlight w:val="green"/>
        </w:rPr>
        <w:t>changes in ozone</w:t>
      </w:r>
      <w:r w:rsidRPr="007D0CE1">
        <w:rPr>
          <w:rStyle w:val="StyleUnderline"/>
        </w:rPr>
        <w:t xml:space="preserve"> hole size</w:t>
      </w:r>
      <w:r w:rsidRPr="005A5C78">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5A5C78">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465AF4">
        <w:rPr>
          <w:rStyle w:val="Emphasis"/>
          <w:highlight w:val="green"/>
        </w:rPr>
        <w:t>weak September sunshine</w:t>
      </w:r>
      <w:r w:rsidRPr="007D0CE1">
        <w:rPr>
          <w:rStyle w:val="StyleUnderline"/>
        </w:rPr>
        <w:t xml:space="preserve">, though it feels much the same, </w:t>
      </w:r>
      <w:r w:rsidRPr="00465AF4">
        <w:rPr>
          <w:rStyle w:val="Emphasis"/>
          <w:highlight w:val="green"/>
        </w:rPr>
        <w:t>has the power to cause sunburn</w:t>
      </w:r>
      <w:r w:rsidRPr="007D0CE1">
        <w:rPr>
          <w:rStyle w:val="StyleUnderline"/>
        </w:rPr>
        <w:t xml:space="preserve"> more like that of latitudes a few hundred miles north. </w:t>
      </w:r>
      <w:r w:rsidRPr="00465AF4">
        <w:rPr>
          <w:rStyle w:val="Emphasis"/>
          <w:highlight w:val="green"/>
        </w:rPr>
        <w:t>Hardly Armageddon</w:t>
      </w:r>
      <w:r w:rsidRPr="005A5C78">
        <w:rPr>
          <w:sz w:val="16"/>
        </w:rPr>
        <w:t xml:space="preserve">.  </w:t>
      </w:r>
      <w:r w:rsidRPr="007D0CE1">
        <w:rPr>
          <w:rStyle w:val="StyleUnderline"/>
        </w:rPr>
        <w:t>The New York Times reported “an increase in Twilight Zone-type reports of sheep and rabbits with cataracts” in southern Chile</w:t>
      </w:r>
      <w:r w:rsidRPr="005A5C78">
        <w:rPr>
          <w:sz w:val="16"/>
        </w:rPr>
        <w:t xml:space="preserve">. Not to be outdone, Al Gore wrote that “hunters now report finding blind rabbits; fisherman catch blind salmon”. Zoologists briefly blamed the </w:t>
      </w:r>
      <w:r w:rsidRPr="00465AF4">
        <w:rPr>
          <w:rStyle w:val="Emphasis"/>
          <w:highlight w:val="green"/>
        </w:rPr>
        <w:t>near extinction</w:t>
      </w:r>
      <w:r w:rsidRPr="007D0CE1">
        <w:rPr>
          <w:rStyle w:val="StyleUnderline"/>
        </w:rPr>
        <w:t xml:space="preserve"> of many amphibian species on thin ozone</w:t>
      </w:r>
      <w:r w:rsidRPr="005A5C78">
        <w:rPr>
          <w:sz w:val="16"/>
        </w:rPr>
        <w:t xml:space="preserve">. </w:t>
      </w:r>
      <w:r w:rsidRPr="00465AF4">
        <w:rPr>
          <w:rStyle w:val="Emphasis"/>
          <w:highlight w:val="green"/>
        </w:rPr>
        <w:t>Melanoma</w:t>
      </w:r>
      <w:r w:rsidRPr="005A5C78">
        <w:rPr>
          <w:sz w:val="16"/>
        </w:rPr>
        <w:t xml:space="preserve"> in people was also said to be on the rise as a result.  </w:t>
      </w:r>
      <w:r w:rsidRPr="007D0CE1">
        <w:rPr>
          <w:rStyle w:val="StyleUnderline"/>
        </w:rPr>
        <w:t xml:space="preserve">This </w:t>
      </w:r>
      <w:r w:rsidRPr="00465AF4">
        <w:rPr>
          <w:rStyle w:val="Emphasis"/>
          <w:highlight w:val="green"/>
        </w:rPr>
        <w:t>was nonsense.</w:t>
      </w:r>
      <w:r w:rsidRPr="007D0CE1">
        <w:rPr>
          <w:rStyle w:val="StyleUnderline"/>
        </w:rPr>
        <w:t xml:space="preserve"> Frogs were dying out because of a fungal disease spread from Africa — nothing to do with ozone.</w:t>
      </w:r>
      <w:r w:rsidRPr="005A5C78">
        <w:rPr>
          <w:sz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465AF4">
        <w:rPr>
          <w:rStyle w:val="Emphasis"/>
          <w:highlight w:val="green"/>
        </w:rPr>
        <w:t>melanoma</w:t>
      </w:r>
      <w:r w:rsidRPr="007D0CE1">
        <w:rPr>
          <w:rStyle w:val="StyleUnderline"/>
        </w:rPr>
        <w:t xml:space="preserve"> incidence in people actually </w:t>
      </w:r>
      <w:r w:rsidRPr="00465AF4">
        <w:rPr>
          <w:rStyle w:val="Emphasis"/>
          <w:highlight w:val="green"/>
        </w:rPr>
        <w:t>levelled out</w:t>
      </w:r>
      <w:r w:rsidRPr="007D0CE1">
        <w:rPr>
          <w:rStyle w:val="StyleUnderline"/>
        </w:rPr>
        <w:t xml:space="preserve"> during the period </w:t>
      </w:r>
      <w:r w:rsidRPr="00465AF4">
        <w:rPr>
          <w:rStyle w:val="Emphasis"/>
          <w:highlight w:val="green"/>
        </w:rPr>
        <w:t>when</w:t>
      </w:r>
      <w:r w:rsidRPr="007D0CE1">
        <w:rPr>
          <w:rStyle w:val="StyleUnderline"/>
        </w:rPr>
        <w:t xml:space="preserve"> the </w:t>
      </w:r>
      <w:r w:rsidRPr="00465AF4">
        <w:rPr>
          <w:rStyle w:val="Emphasis"/>
          <w:highlight w:val="green"/>
        </w:rPr>
        <w:t>ozone got thinner</w:t>
      </w:r>
      <w:r w:rsidRPr="005A5C78">
        <w:rPr>
          <w:sz w:val="16"/>
        </w:rPr>
        <w:t xml:space="preserve">. </w:t>
      </w:r>
    </w:p>
    <w:p w14:paraId="7BE28C51" w14:textId="2CDD0615" w:rsidR="00734E59" w:rsidRDefault="00734E59" w:rsidP="00734E59">
      <w:pPr>
        <w:pStyle w:val="Heading3"/>
      </w:pPr>
      <w:r>
        <w:t>Deflection Dilemna</w:t>
      </w:r>
    </w:p>
    <w:p w14:paraId="752B5D3E" w14:textId="77777777" w:rsidR="00734E59" w:rsidRDefault="00734E59" w:rsidP="00734E59">
      <w:pPr>
        <w:pStyle w:val="Heading4"/>
      </w:pPr>
      <w:r>
        <w:t xml:space="preserve">Public Sector Thumps Deflection Technology: </w:t>
      </w:r>
    </w:p>
    <w:p w14:paraId="1BA504E4" w14:textId="77777777" w:rsidR="00734E59" w:rsidRDefault="00734E59" w:rsidP="00734E59">
      <w:pPr>
        <w:pStyle w:val="Heading4"/>
      </w:pPr>
      <w:r>
        <w:t xml:space="preserve">a] </w:t>
      </w:r>
      <w:r w:rsidRPr="0052170C">
        <w:rPr>
          <w:u w:val="single"/>
        </w:rPr>
        <w:t>NASA</w:t>
      </w:r>
    </w:p>
    <w:p w14:paraId="24B971ED" w14:textId="77777777" w:rsidR="00734E59" w:rsidRPr="00591B4F" w:rsidRDefault="00734E59" w:rsidP="00734E59">
      <w:r w:rsidRPr="00591B4F">
        <w:rPr>
          <w:rStyle w:val="Style13ptBold"/>
        </w:rPr>
        <w:t>Koren 21</w:t>
      </w:r>
      <w:r w:rsidRPr="00591B4F">
        <w:t xml:space="preserve"> Marina Koren 11-30-2021 "NASA Is Practicing Asteroid Deflection. You Know, Just in Case."</w:t>
      </w:r>
      <w:r>
        <w:t xml:space="preserve"> </w:t>
      </w:r>
      <w:hyperlink r:id="rId30" w:history="1">
        <w:r w:rsidRPr="00B54090">
          <w:rPr>
            <w:rStyle w:val="Hyperlink"/>
          </w:rPr>
          <w:t>https://www.govexec.com/technology/2021/11/nasa-practicing-asteroid-deflection-you-know-just-case/187120/</w:t>
        </w:r>
      </w:hyperlink>
      <w:r>
        <w:t xml:space="preserve"> (</w:t>
      </w:r>
      <w:r w:rsidRPr="00591B4F">
        <w:t>a staff writer at The Atlantic. She covers space, including astronaut missions, robotic explorers, and the solar system and has reported from Cape Canaveral, SpaceX's launch site in south Texas, and NASA headquarters in Washington, DC. Previously, Koren was senior associate editor for The Atlantic.</w:t>
      </w:r>
      <w:r>
        <w:t>)//Elmer</w:t>
      </w:r>
    </w:p>
    <w:p w14:paraId="7954556E" w14:textId="77777777" w:rsidR="00734E59" w:rsidRPr="0052170C" w:rsidRDefault="00734E59" w:rsidP="00734E59">
      <w:pPr>
        <w:rPr>
          <w:sz w:val="16"/>
        </w:rPr>
      </w:pPr>
      <w:r w:rsidRPr="00591B4F">
        <w:rPr>
          <w:sz w:val="16"/>
        </w:rPr>
        <w:t xml:space="preserve">The last thing anyone needs to think about right now is a catastrophic asteroid impact. And, thankfully, most of us don’t have to! Earth is not in immediate threat of a space rock. The chance that a known asteroid big enough to really do damage—or, you know, imperil our entire existence—will strike the planet in the next 100 years is insignificant. (If you want to worry about extinction, consider the extinctions brought on by climate change and other negative repercussions of our presence here on Earth.) But it helps to be prepared for these kinds of scenarios, and luckily there are people for whom thinking about them is a full-time job. So this week, just before Thanksgiving, </w:t>
      </w:r>
      <w:r w:rsidRPr="00465AF4">
        <w:rPr>
          <w:rStyle w:val="Emphasis"/>
          <w:highlight w:val="green"/>
        </w:rPr>
        <w:t>NASA launched a space mission to test technology that could</w:t>
      </w:r>
      <w:r w:rsidRPr="00591B4F">
        <w:rPr>
          <w:sz w:val="16"/>
        </w:rPr>
        <w:t xml:space="preserve">, </w:t>
      </w:r>
      <w:r w:rsidRPr="00591B4F">
        <w:rPr>
          <w:rStyle w:val="StyleUnderline"/>
        </w:rPr>
        <w:t>someday,</w:t>
      </w:r>
      <w:r w:rsidRPr="00591B4F">
        <w:rPr>
          <w:sz w:val="16"/>
        </w:rPr>
        <w:t xml:space="preserve"> </w:t>
      </w:r>
      <w:r w:rsidRPr="00465AF4">
        <w:rPr>
          <w:rStyle w:val="Emphasis"/>
          <w:highlight w:val="green"/>
          <w:bdr w:val="single" w:sz="18" w:space="0" w:color="auto"/>
        </w:rPr>
        <w:t>help humanity deflect a dangerous asteroid</w:t>
      </w:r>
      <w:r w:rsidRPr="00465AF4">
        <w:rPr>
          <w:sz w:val="16"/>
          <w:highlight w:val="green"/>
        </w:rPr>
        <w:t xml:space="preserve"> </w:t>
      </w:r>
      <w:r w:rsidRPr="00591B4F">
        <w:rPr>
          <w:rStyle w:val="StyleUnderline"/>
        </w:rPr>
        <w:t xml:space="preserve">barreling its way. The spacecraft will now spend months zooming toward an asteroid several hundred million miles from Earth. </w:t>
      </w:r>
      <w:r w:rsidRPr="00591B4F">
        <w:rPr>
          <w:sz w:val="16"/>
        </w:rPr>
        <w:t xml:space="preserve">(What did this particular asteroid ever do to us? Nothing—but NASA needs a test subject.) </w:t>
      </w:r>
      <w:r w:rsidRPr="00591B4F">
        <w:rPr>
          <w:rStyle w:val="StyleUnderline"/>
        </w:rPr>
        <w:t>In September 2022, with the asteroid in its sights, the probe will line itself up and then—bam!—smash right into the unsuspecting rock at nearly 15,000 miles an hour. The impact is expected to change the orbit of the asteroid ever so slightly</w:t>
      </w:r>
      <w:r w:rsidRPr="00591B4F">
        <w:rPr>
          <w:sz w:val="16"/>
        </w:rPr>
        <w:t xml:space="preserve">. Afterward, scientists will observe the shift with telescopes on Earth to determine whether this technique could work to protect our planet from a real cosmic threat. [Read: A handful of asteroid could help decipher our entire existence ] This would not be the first time a NASA spacecraft has bumped into an asteroid just minding its own business. Last year, a probe touched down on an asteroid’s surface and blasted it with nitrogen gas to stir up rocks. That mission was designed to collect some of those rocks and return them to Earth so that scientists might better understand how nature shaped the solar system and gave our planet its oceans. NASA punched that asteroid for the sake of science. This </w:t>
      </w:r>
      <w:r w:rsidRPr="00465AF4">
        <w:rPr>
          <w:rStyle w:val="Emphasis"/>
          <w:highlight w:val="green"/>
        </w:rPr>
        <w:t>new mission</w:t>
      </w:r>
      <w:r w:rsidRPr="00465AF4">
        <w:rPr>
          <w:sz w:val="16"/>
          <w:highlight w:val="green"/>
        </w:rPr>
        <w:t xml:space="preserve"> </w:t>
      </w:r>
      <w:r w:rsidRPr="00591B4F">
        <w:rPr>
          <w:rStyle w:val="StyleUnderline"/>
        </w:rPr>
        <w:t>is</w:t>
      </w:r>
      <w:r w:rsidRPr="00591B4F">
        <w:rPr>
          <w:sz w:val="16"/>
        </w:rPr>
        <w:t xml:space="preserve"> </w:t>
      </w:r>
      <w:r w:rsidRPr="00465AF4">
        <w:rPr>
          <w:rStyle w:val="Emphasis"/>
          <w:highlight w:val="green"/>
        </w:rPr>
        <w:t>about survival</w:t>
      </w:r>
      <w:r w:rsidRPr="00591B4F">
        <w:rPr>
          <w:sz w:val="16"/>
        </w:rPr>
        <w:t xml:space="preserve">. </w:t>
      </w:r>
      <w:r w:rsidRPr="00591B4F">
        <w:rPr>
          <w:rStyle w:val="StyleUnderline"/>
        </w:rPr>
        <w:t xml:space="preserve">The </w:t>
      </w:r>
      <w:r w:rsidRPr="00465AF4">
        <w:rPr>
          <w:rStyle w:val="Emphasis"/>
          <w:highlight w:val="green"/>
        </w:rPr>
        <w:t>Double Asteroid Redirection Test</w:t>
      </w:r>
      <w:r w:rsidRPr="00591B4F">
        <w:rPr>
          <w:rStyle w:val="StyleUnderline"/>
        </w:rPr>
        <w:t>, or</w:t>
      </w:r>
      <w:r w:rsidRPr="00591B4F">
        <w:rPr>
          <w:sz w:val="16"/>
        </w:rPr>
        <w:t xml:space="preserve"> </w:t>
      </w:r>
      <w:r w:rsidRPr="00465AF4">
        <w:rPr>
          <w:rStyle w:val="Emphasis"/>
          <w:highlight w:val="green"/>
        </w:rPr>
        <w:t>DART</w:t>
      </w:r>
      <w:r w:rsidRPr="00465AF4">
        <w:rPr>
          <w:sz w:val="16"/>
          <w:highlight w:val="green"/>
        </w:rPr>
        <w:t xml:space="preserve"> </w:t>
      </w:r>
      <w:r w:rsidRPr="00591B4F">
        <w:rPr>
          <w:sz w:val="16"/>
        </w:rPr>
        <w:t xml:space="preserve">for </w:t>
      </w:r>
      <w:r w:rsidRPr="00591B4F">
        <w:rPr>
          <w:rStyle w:val="StyleUnderline"/>
        </w:rPr>
        <w:t xml:space="preserve">short, marks </w:t>
      </w:r>
      <w:r w:rsidRPr="00465AF4">
        <w:rPr>
          <w:rStyle w:val="StyleUnderline"/>
          <w:highlight w:val="green"/>
        </w:rPr>
        <w:t>humanity’s</w:t>
      </w:r>
      <w:r w:rsidRPr="00465AF4">
        <w:rPr>
          <w:sz w:val="16"/>
          <w:highlight w:val="green"/>
        </w:rPr>
        <w:t xml:space="preserve"> </w:t>
      </w:r>
      <w:r w:rsidRPr="00465AF4">
        <w:rPr>
          <w:rStyle w:val="Emphasis"/>
          <w:highlight w:val="green"/>
        </w:rPr>
        <w:t>first-ever</w:t>
      </w:r>
      <w:r w:rsidRPr="00465AF4">
        <w:rPr>
          <w:sz w:val="16"/>
          <w:highlight w:val="green"/>
        </w:rPr>
        <w:t xml:space="preserve"> </w:t>
      </w:r>
      <w:r w:rsidRPr="00465AF4">
        <w:rPr>
          <w:rStyle w:val="Emphasis"/>
          <w:highlight w:val="green"/>
        </w:rPr>
        <w:t>attempt to change the orbit of an asteroid</w:t>
      </w:r>
      <w:r w:rsidRPr="00591B4F">
        <w:rPr>
          <w:sz w:val="16"/>
        </w:rPr>
        <w:t xml:space="preserve">. </w:t>
      </w:r>
      <w:r w:rsidRPr="00591B4F">
        <w:rPr>
          <w:rStyle w:val="StyleUnderline"/>
        </w:rPr>
        <w:t>In some ways, it’s kind of rude? A bunch of “star stuff,” as Carl Sagan called us, has become sentient and smart enough to interfere with orbital mechanics and change, on a small scale, the nature of its solar system. It’s a weirdly godlike power move—you know, shifting heaven and earth for our own purposes</w:t>
      </w:r>
      <w:r w:rsidRPr="00591B4F">
        <w:rPr>
          <w:sz w:val="16"/>
        </w:rPr>
        <w:t xml:space="preserve">. But here we are, throwing a spacecraft the size of a vending machine at an asteroid as big as Egypt’s Great Pyramid. </w:t>
      </w:r>
      <w:r w:rsidRPr="00591B4F">
        <w:rPr>
          <w:rStyle w:val="StyleUnderline"/>
        </w:rPr>
        <w:t>The series of events that brought us to this particular point in human history can be traced back to 1998, when an astronomy institute issued an alert about a recently discovered asteroid that looked like it could hit in 2028. In astronomy time, that’s basically tomorrow, so if the asteroid was indeed a threat, we needed to do something about it soon. Scientists at NASA quickly found that this rock wasn’t going to collide with Earth, but the agency did establish a center devoted to estimating the probability of asteroids and comets hitting Earth, so that we might have a chance at actually stopping them. [</w:t>
      </w:r>
      <w:r w:rsidRPr="00591B4F">
        <w:rPr>
          <w:sz w:val="16"/>
        </w:rPr>
        <w:t xml:space="preserve">Read: We’re heading straight for a demi-armageddon] The DART mission is aiming for Dimorphos, a small asteroid that orbits a bigger asteroid, Didymos, like a moon. If the mission works as intended, DART will carve a crater into the surface of Dimorphos and fling out a bunch of rocky debris, known as ejecta, esxplains Angela Stickle, a planetary scientist at the John Hopkins University Applied Physics Laboratory who leads the team that does impact simulations. “As that ejecta leaves the asteroid, it acts kind of like a rocket engine and pushes the asteroid,” Stickle told me. “You’re creating sort of a natural engine on the asteroid that then slows down its velocity.” Stickle and her team predict that the impact will shrink Dimorphos’s 12-hour orbit by about 10 minutes or so. A change in an object’s velocity translates into a change in its orbital path; if an asteroid were heading toward Earth, a version of this technique might shift an asteroid’s trajectory enough to turn a certain disaster into a near miss. In case you, like I, a person who usually assumes the worst, are wondering whether NASA could flub this mission and accidentally shove the asteroid toward Earth—don’t worry. A vending machine–size spacecraft isn’t capable of knocking Dimorphos out of its orbit around Didymos, or even inflicting serious damage. “This isn’t going to destroy the asteroid,” Nancy Chabot, the mission’s coordination lead at the Applied Physics Laboratory, told reporters earlier this month. “It’s just going to give it a small nudge.” The DART mission faces some unknowns. Astronomers think Dimorphos is probably a common kind of rocky asteroid. But asteroids have surprised them before. The asteroid that NASA touched down on last year, Bennu, turned out to be squishier than expected. And squishy asteroids would be more difficult to deflect, Cristina Thomas, a planetary scientist at Northern Arizona University who leads an observations team on DART, told me. “It’s a much simpler physics experiment if you take one hard thing and you smash it into another hard thing,” she said. [Read: How to get an asteroid named after you] In 2024, another planetary-defense mission, operated by the European Space Agency, will leave Earth for </w:t>
      </w:r>
      <w:r w:rsidRPr="0052170C">
        <w:rPr>
          <w:sz w:val="16"/>
        </w:rPr>
        <w:t xml:space="preserve">Didymos and Dimorphos to survey </w:t>
      </w:r>
      <w:r w:rsidRPr="0052170C">
        <w:rPr>
          <w:rStyle w:val="StyleUnderline"/>
        </w:rPr>
        <w:t xml:space="preserve">the scene and provide a close-up look of the aftermath of humanity’s attempt to mess with an asteroid. Meanwhile, on Earth, </w:t>
      </w:r>
      <w:r w:rsidRPr="0052170C">
        <w:rPr>
          <w:rStyle w:val="Emphasis"/>
        </w:rPr>
        <w:t>NASA will continue to search for and monitor near-Earth objects</w:t>
      </w:r>
      <w:r w:rsidRPr="0052170C">
        <w:rPr>
          <w:rStyle w:val="StyleUnderline"/>
        </w:rPr>
        <w:t xml:space="preserve"> of a certain size. In 2005, Congress directed NASA to find at least 90 percent of the potentially hazardous asteroids that are statistically likely to exist out there</w:t>
      </w:r>
      <w:r w:rsidRPr="0052170C">
        <w:rPr>
          <w:sz w:val="16"/>
        </w:rPr>
        <w:t>. Remember when I said that no known asteroids have a significant chance of crashing into Earth in the next century? Well, NASA was supposed to meet that 90 percent goal as of 2020, but so far scientists have managed to find</w:t>
      </w:r>
      <w:r w:rsidRPr="00591B4F">
        <w:rPr>
          <w:sz w:val="16"/>
        </w:rPr>
        <w:t xml:space="preserve"> only 40 percent. Objects like Dimorphos appear fainter to telescopes than larger asteroids, which are easier to study and rule out as a hazard, Thomas said. “But an object of this size would actually pose a hazard to the planet,” she told me. Let’s say that someday astronomers identify a new asteroid that, unlike the 1998 discovery, could really be perilous. </w:t>
      </w:r>
      <w:r w:rsidRPr="00591B4F">
        <w:rPr>
          <w:rStyle w:val="StyleUnderline"/>
        </w:rPr>
        <w:t xml:space="preserve">Scientists have </w:t>
      </w:r>
      <w:r w:rsidRPr="00465AF4">
        <w:rPr>
          <w:rStyle w:val="Emphasis"/>
          <w:highlight w:val="green"/>
        </w:rPr>
        <w:t>practiced</w:t>
      </w:r>
      <w:r w:rsidRPr="00465AF4">
        <w:rPr>
          <w:rStyle w:val="StyleUnderline"/>
          <w:highlight w:val="green"/>
        </w:rPr>
        <w:t xml:space="preserve"> </w:t>
      </w:r>
      <w:r w:rsidRPr="00591B4F">
        <w:rPr>
          <w:rStyle w:val="StyleUnderline"/>
        </w:rPr>
        <w:t xml:space="preserve">this </w:t>
      </w:r>
      <w:r w:rsidRPr="00465AF4">
        <w:rPr>
          <w:rStyle w:val="Emphasis"/>
          <w:highlight w:val="green"/>
        </w:rPr>
        <w:t>scenario</w:t>
      </w:r>
      <w:r w:rsidRPr="00465AF4">
        <w:rPr>
          <w:rStyle w:val="StyleUnderline"/>
          <w:highlight w:val="green"/>
        </w:rPr>
        <w:t xml:space="preserve"> </w:t>
      </w:r>
      <w:r w:rsidRPr="00591B4F">
        <w:rPr>
          <w:rStyle w:val="StyleUnderline"/>
        </w:rPr>
        <w:t xml:space="preserve">every year </w:t>
      </w:r>
      <w:r w:rsidRPr="00465AF4">
        <w:rPr>
          <w:rStyle w:val="Emphasis"/>
          <w:highlight w:val="green"/>
        </w:rPr>
        <w:t>for</w:t>
      </w:r>
      <w:r w:rsidRPr="00465AF4">
        <w:rPr>
          <w:rStyle w:val="StyleUnderline"/>
          <w:highlight w:val="green"/>
        </w:rPr>
        <w:t xml:space="preserve"> </w:t>
      </w:r>
      <w:r w:rsidRPr="00591B4F">
        <w:rPr>
          <w:rStyle w:val="StyleUnderline"/>
        </w:rPr>
        <w:t xml:space="preserve">nearly </w:t>
      </w:r>
      <w:r w:rsidRPr="00465AF4">
        <w:rPr>
          <w:rStyle w:val="Emphasis"/>
          <w:highlight w:val="green"/>
        </w:rPr>
        <w:t xml:space="preserve">a decade in </w:t>
      </w:r>
      <w:r w:rsidRPr="00591B4F">
        <w:rPr>
          <w:rStyle w:val="StyleUnderline"/>
        </w:rPr>
        <w:t xml:space="preserve">a </w:t>
      </w:r>
      <w:r w:rsidRPr="00465AF4">
        <w:rPr>
          <w:rStyle w:val="Emphasis"/>
          <w:highlight w:val="green"/>
        </w:rPr>
        <w:t>NASA-run event</w:t>
      </w:r>
      <w:r w:rsidRPr="00465AF4">
        <w:rPr>
          <w:rStyle w:val="StyleUnderline"/>
          <w:highlight w:val="green"/>
        </w:rPr>
        <w:t xml:space="preserve"> </w:t>
      </w:r>
      <w:r w:rsidRPr="00465AF4">
        <w:rPr>
          <w:rStyle w:val="Emphasis"/>
          <w:highlight w:val="green"/>
        </w:rPr>
        <w:t>about planetary defense</w:t>
      </w:r>
      <w:r w:rsidRPr="00591B4F">
        <w:rPr>
          <w:sz w:val="16"/>
        </w:rPr>
        <w:t>. This year astronomers pretended that they had discovered an asteroid with a slight probability of hitting Earth in just six months. After a month of observations in this hypothetical scenario, that likelihood jumped to 100 percent. Astronomers needed more than a year to determine where exactly a hazardous asteroid would strike Earth, and they didn’t have that kind of time. Within days of impact, astronomers had only predictions about the regions at risk, including the places deemed “unsurvivable.</w:t>
      </w:r>
      <w:r w:rsidRPr="00591B4F">
        <w:rPr>
          <w:rStyle w:val="StyleUnderline"/>
        </w:rPr>
        <w:t>” This particular exercise ended with a bleak conclusion: With a more powerful telescope scanning the skies, astronomers would have spotted this asteroid sooner, and space agencies would have had time to mount a mission like DART to attempt to deflect it away from Earth. And that telescope would have needed to be in place back in 2014. A starter mission such as DART is an important step in giving Earth a chance in this future. Despite what pop culture (or, more specifically, Armageddon) has led us to believe, space agencies won’t rely on a group of brave oil-rig workers but on spacecraft with good GPS to save us. (NASA actually invited Bruce Willis to attend the launch in California; the actor declined.) Any nuclear weapons—another option for destroying an asteroid headed our way—would likely be delivered by autonomous spacecraft, not astronauts. A future asteroid-redirect mission might be informed by the designs of previous spacecraft that destroyed themselves in the name of planetary defense, and guided by telescopes that have kept a watchful eye on the night sky, logging every new asteroid. When it comes to Earth-threatening asteroids, to paraphrase Aerosmith, you “don’t want to miss a thing.”</w:t>
      </w:r>
    </w:p>
    <w:p w14:paraId="335E4FFA" w14:textId="77777777" w:rsidR="00734E59" w:rsidRDefault="00734E59" w:rsidP="00734E59">
      <w:pPr>
        <w:pStyle w:val="Heading4"/>
      </w:pPr>
      <w:r>
        <w:t xml:space="preserve">b] </w:t>
      </w:r>
      <w:r w:rsidRPr="0052170C">
        <w:rPr>
          <w:u w:val="single"/>
        </w:rPr>
        <w:t>ESA</w:t>
      </w:r>
    </w:p>
    <w:p w14:paraId="442EFCC4" w14:textId="77777777" w:rsidR="00734E59" w:rsidRPr="00004FFB" w:rsidRDefault="00734E59" w:rsidP="00734E59">
      <w:r w:rsidRPr="00004FFB">
        <w:rPr>
          <w:rStyle w:val="Style13ptBold"/>
        </w:rPr>
        <w:t>ESA 20</w:t>
      </w:r>
      <w:r w:rsidRPr="00004FFB">
        <w:t xml:space="preserve"> European Space Agency October 2020 "Value created by ESA's planetary defence initiative and Hera asteroid deflection mission"</w:t>
      </w:r>
      <w:r>
        <w:t xml:space="preserve"> </w:t>
      </w:r>
      <w:hyperlink r:id="rId31" w:history="1">
        <w:r w:rsidRPr="00B54090">
          <w:rPr>
            <w:rStyle w:val="Hyperlink"/>
          </w:rPr>
          <w:t>https://space-economy.esa.int/article/85/value-created-by-esas-planetary-defence-initiative-and-hera-asteroid-deflection-mission</w:t>
        </w:r>
      </w:hyperlink>
      <w:r>
        <w:t xml:space="preserve"> //Elmer </w:t>
      </w:r>
    </w:p>
    <w:p w14:paraId="59A3C7F7" w14:textId="77777777" w:rsidR="00734E59" w:rsidRDefault="00734E59" w:rsidP="00734E59">
      <w:pPr>
        <w:rPr>
          <w:sz w:val="16"/>
        </w:rPr>
      </w:pPr>
      <w:r w:rsidRPr="00004FFB">
        <w:rPr>
          <w:sz w:val="16"/>
        </w:rPr>
        <w:t xml:space="preserve">Value created by </w:t>
      </w:r>
      <w:r w:rsidRPr="00465AF4">
        <w:rPr>
          <w:rStyle w:val="Emphasis"/>
          <w:highlight w:val="green"/>
          <w:bdr w:val="single" w:sz="18" w:space="0" w:color="auto"/>
        </w:rPr>
        <w:t>ESA's planetary defence initiative and Hera asteroid deflection mission</w:t>
      </w:r>
      <w:r w:rsidRPr="00465AF4">
        <w:rPr>
          <w:sz w:val="16"/>
          <w:highlight w:val="green"/>
        </w:rPr>
        <w:t xml:space="preserve"> </w:t>
      </w:r>
      <w:r w:rsidRPr="00004FFB">
        <w:rPr>
          <w:sz w:val="16"/>
        </w:rPr>
        <w:t xml:space="preserve">[Oct/2020] In view of preparing Space 19+ and in order to inform decision makers on the impact of their investment on the European economy and society, ESA has conducted several studies to assess the socio-economic benefits of its programmes. One of these assessments evaluates the socio-economic benefits enabled by the Planetary Defence Programme, part of ESA’s Space Safety Programme </w:t>
      </w:r>
      <w:r w:rsidRPr="00004FFB">
        <w:rPr>
          <w:rStyle w:val="StyleUnderline"/>
        </w:rPr>
        <w:t xml:space="preserve">and in particular the </w:t>
      </w:r>
      <w:r w:rsidRPr="00465AF4">
        <w:rPr>
          <w:rStyle w:val="Emphasis"/>
          <w:highlight w:val="green"/>
        </w:rPr>
        <w:t>Hera</w:t>
      </w:r>
      <w:r w:rsidRPr="00465AF4">
        <w:rPr>
          <w:rStyle w:val="StyleUnderline"/>
          <w:highlight w:val="green"/>
        </w:rPr>
        <w:t xml:space="preserve"> </w:t>
      </w:r>
      <w:r w:rsidRPr="00004FFB">
        <w:rPr>
          <w:rStyle w:val="StyleUnderline"/>
        </w:rPr>
        <w:t xml:space="preserve">asteroid deflection </w:t>
      </w:r>
      <w:r w:rsidRPr="00465AF4">
        <w:rPr>
          <w:rStyle w:val="Emphasis"/>
          <w:highlight w:val="green"/>
        </w:rPr>
        <w:t>mission</w:t>
      </w:r>
      <w:r w:rsidRPr="00004FFB">
        <w:rPr>
          <w:rStyle w:val="StyleUnderline"/>
        </w:rPr>
        <w:t xml:space="preserve">. With the </w:t>
      </w:r>
      <w:r w:rsidRPr="00465AF4">
        <w:rPr>
          <w:rStyle w:val="Emphasis"/>
          <w:highlight w:val="green"/>
        </w:rPr>
        <w:t>objective</w:t>
      </w:r>
      <w:r w:rsidRPr="00465AF4">
        <w:rPr>
          <w:rStyle w:val="StyleUnderline"/>
          <w:highlight w:val="green"/>
        </w:rPr>
        <w:t xml:space="preserve"> </w:t>
      </w:r>
      <w:r w:rsidRPr="00465AF4">
        <w:rPr>
          <w:rStyle w:val="Emphasis"/>
          <w:highlight w:val="green"/>
          <w:bdr w:val="single" w:sz="18" w:space="0" w:color="auto"/>
        </w:rPr>
        <w:t>to develop capabilities and technologies to detect, assess and deflect objects on collision route to Earth</w:t>
      </w:r>
      <w:r w:rsidRPr="00004FFB">
        <w:rPr>
          <w:sz w:val="16"/>
        </w:rPr>
        <w:t xml:space="preserve">, ESA’s Planetary Defence roadmap foresees key tasks in the following areas: Threat detection and risk analysis; and Prevention, mitigation and protection (including Hera mission). </w:t>
      </w:r>
      <w:r w:rsidRPr="00004FFB">
        <w:rPr>
          <w:rStyle w:val="StyleUnderline"/>
        </w:rPr>
        <w:t>Hera is the European component of the Asteroid Impact and Deflection Assessment (AIDA) collaboration with NASA</w:t>
      </w:r>
      <w:r w:rsidRPr="00004FFB">
        <w:rPr>
          <w:sz w:val="16"/>
        </w:rPr>
        <w:t xml:space="preserve">. Its main objective is to characterise the outcome of a kinetic impactor test system (performed by NASA’s Double Asteroid Redirection Test DART mission to be launched in 2021 on a SpaceX launcher) on the smaller companion (Didymoon) of the Didymos binary asteroid and to </w:t>
      </w:r>
      <w:r w:rsidRPr="00465AF4">
        <w:rPr>
          <w:rStyle w:val="Emphasis"/>
          <w:highlight w:val="green"/>
        </w:rPr>
        <w:t>provide</w:t>
      </w:r>
      <w:r w:rsidRPr="00465AF4">
        <w:rPr>
          <w:sz w:val="16"/>
          <w:highlight w:val="green"/>
        </w:rPr>
        <w:t xml:space="preserve"> </w:t>
      </w:r>
      <w:r w:rsidRPr="00004FFB">
        <w:rPr>
          <w:sz w:val="16"/>
        </w:rPr>
        <w:t xml:space="preserve">the </w:t>
      </w:r>
      <w:r w:rsidRPr="00465AF4">
        <w:rPr>
          <w:rStyle w:val="Emphasis"/>
          <w:highlight w:val="green"/>
        </w:rPr>
        <w:t>necessary physical and dynamical data to fully validate the kinetic impactor asteroid deflection technique</w:t>
      </w:r>
      <w:r w:rsidRPr="00465AF4">
        <w:rPr>
          <w:sz w:val="16"/>
          <w:highlight w:val="green"/>
        </w:rPr>
        <w:t xml:space="preserve"> </w:t>
      </w:r>
      <w:r w:rsidRPr="00004FFB">
        <w:rPr>
          <w:sz w:val="16"/>
        </w:rPr>
        <w:t>(so as to be applicable to other asteroid targets). In addition, Hera will investigate relevant future in-situ resources utilisation activities, as well as gather scientific insights on the evolution processes of our solar system</w:t>
      </w:r>
      <w:r w:rsidRPr="00004FFB">
        <w:rPr>
          <w:rStyle w:val="StyleUnderline"/>
        </w:rPr>
        <w:t>. In summary, Hera combines a broad range of objectives, both technical and scientific.</w:t>
      </w:r>
      <w:r w:rsidRPr="00004FFB">
        <w:rPr>
          <w:sz w:val="16"/>
        </w:rPr>
        <w:t xml:space="preserve"> In terms of economic impacts, investing 290 Million Euros into the Hera mission will support the European industry by strengthening their technology advantage, and thus, their competitiveness to target promising adjacent space markets with a total addressable opportunity ranging between 12 and 16 billion Euros by 2038. Considering the indirect and induced impacts on the economy, this would result in a GDP impact (value-added for the industry and the overall economy) of ca. 620 million Euro cumulatively, and a Hera mission’s Value-Added to Cost ratio of 2.0. This means that for every Euro invested in ESA’s Hera mission, the society will benefit from ca. 2 Euros in value-added. This study was conducted by SpaceTec Partners and was completed in May 2020. To access the document and more detailed information, please click here or login to access the restricted area.</w:t>
      </w:r>
    </w:p>
    <w:p w14:paraId="7B3B239F" w14:textId="77777777" w:rsidR="00734E59" w:rsidRDefault="00734E59" w:rsidP="00734E59">
      <w:pPr>
        <w:pStyle w:val="Heading4"/>
      </w:pPr>
      <w:r>
        <w:t xml:space="preserve">That </w:t>
      </w:r>
      <w:r>
        <w:rPr>
          <w:u w:val="single"/>
        </w:rPr>
        <w:t>thumps</w:t>
      </w:r>
      <w:r>
        <w:t xml:space="preserve"> the Aff – your 1AC U/Q is about </w:t>
      </w:r>
      <w:r>
        <w:rPr>
          <w:u w:val="single"/>
        </w:rPr>
        <w:t>Governments</w:t>
      </w:r>
      <w:r>
        <w:t xml:space="preserve"> NOT </w:t>
      </w:r>
      <w:r>
        <w:rPr>
          <w:u w:val="single"/>
        </w:rPr>
        <w:t>Private Actors</w:t>
      </w:r>
      <w:r>
        <w:t xml:space="preserve"> – if the 1AR pivots the I/L to “Size of Link” then Technology </w:t>
      </w:r>
      <w:r>
        <w:rPr>
          <w:u w:val="single"/>
        </w:rPr>
        <w:t>existing</w:t>
      </w:r>
      <w:r>
        <w:t xml:space="preserve"> proves </w:t>
      </w:r>
      <w:r>
        <w:rPr>
          <w:u w:val="single"/>
        </w:rPr>
        <w:t>Pandora’s Box</w:t>
      </w:r>
      <w:r>
        <w:t xml:space="preserve"> has been opened whether or not Asteroid Mining uses it or not. </w:t>
      </w:r>
    </w:p>
    <w:p w14:paraId="26D28340" w14:textId="77777777" w:rsidR="00734E59" w:rsidRDefault="00734E59" w:rsidP="00734E59">
      <w:pPr>
        <w:pStyle w:val="Heading4"/>
      </w:pPr>
      <w:r>
        <w:t xml:space="preserve">No Astro-terror – no one will use deflection technology. </w:t>
      </w:r>
    </w:p>
    <w:p w14:paraId="7501E4B8" w14:textId="77777777" w:rsidR="00734E59" w:rsidRPr="00801594" w:rsidRDefault="00734E59" w:rsidP="00734E59">
      <w:pPr>
        <w:rPr>
          <w:b/>
          <w:bCs/>
          <w:sz w:val="26"/>
        </w:rPr>
      </w:pPr>
      <w:r w:rsidRPr="00801594">
        <w:rPr>
          <w:rStyle w:val="Style13ptBold"/>
        </w:rPr>
        <w:t>Wall 11</w:t>
      </w:r>
      <w:r>
        <w:t xml:space="preserve"> Mike Wall 11-4-2011 “Why Asteroids Make Lousy Space Weapons” </w:t>
      </w:r>
      <w:hyperlink r:id="rId32" w:history="1">
        <w:r>
          <w:rPr>
            <w:rStyle w:val="Hyperlink"/>
          </w:rPr>
          <w:t>https://www.space.com/13515-asteroid-deflection-space-weapons.html</w:t>
        </w:r>
      </w:hyperlink>
      <w:r>
        <w:rPr>
          <w:rStyle w:val="Hyperlink"/>
        </w:rPr>
        <w:t xml:space="preserve"> (</w:t>
      </w:r>
      <w:r w:rsidRPr="00885695">
        <w:t>Ph.D. in evolutionary biology from the University of Sydney, Australi</w:t>
      </w:r>
      <w:r>
        <w:t xml:space="preserve">a)//Elmer </w:t>
      </w:r>
    </w:p>
    <w:p w14:paraId="64B06911" w14:textId="77777777" w:rsidR="00734E59" w:rsidRDefault="00734E59" w:rsidP="00734E59">
      <w:pPr>
        <w:rPr>
          <w:sz w:val="16"/>
        </w:rPr>
      </w:pPr>
      <w:r w:rsidRPr="00885695">
        <w:rPr>
          <w:sz w:val="16"/>
        </w:rPr>
        <w:t>I</w:t>
      </w:r>
      <w:r w:rsidRPr="0004466C">
        <w:rPr>
          <w:rStyle w:val="StyleUnderline"/>
        </w:rPr>
        <w:t xml:space="preserve">f you lie awake at night worrying about </w:t>
      </w:r>
      <w:r w:rsidRPr="00465AF4">
        <w:rPr>
          <w:rStyle w:val="StyleUnderline"/>
          <w:highlight w:val="green"/>
        </w:rPr>
        <w:t>some supervillain steering giant asteroids</w:t>
      </w:r>
      <w:r w:rsidRPr="0004466C">
        <w:rPr>
          <w:rStyle w:val="StyleUnderline"/>
        </w:rPr>
        <w:t xml:space="preserve"> toward your hometown, you really should relax, experts say</w:t>
      </w:r>
      <w:r w:rsidRPr="00885695">
        <w:rPr>
          <w:sz w:val="16"/>
        </w:rPr>
        <w:t xml:space="preserve">. </w:t>
      </w:r>
      <w:r w:rsidRPr="0004466C">
        <w:rPr>
          <w:rStyle w:val="StyleUnderline"/>
        </w:rPr>
        <w:t xml:space="preserve">It's </w:t>
      </w:r>
      <w:r w:rsidRPr="00465AF4">
        <w:rPr>
          <w:rStyle w:val="StyleUnderline"/>
          <w:highlight w:val="green"/>
        </w:rPr>
        <w:t>not going to happen</w:t>
      </w:r>
      <w:r w:rsidRPr="0004466C">
        <w:rPr>
          <w:rStyle w:val="StyleUnderline"/>
        </w:rPr>
        <w:t xml:space="preserve"> anytime soon.</w:t>
      </w:r>
      <w:r>
        <w:rPr>
          <w:rStyle w:val="StyleUnderline"/>
        </w:rPr>
        <w:t xml:space="preserve"> </w:t>
      </w:r>
      <w:r w:rsidRPr="00885695">
        <w:rPr>
          <w:sz w:val="16"/>
        </w:rPr>
        <w:t xml:space="preserve">Humanity does indeed have the technical skills to move space rocks around, and we may employ this know-how at some point to avoid a catastrophic impact like the one that killed the dinosaurs 65 million years ago. But </w:t>
      </w:r>
      <w:r w:rsidRPr="00465AF4">
        <w:rPr>
          <w:rStyle w:val="Emphasis"/>
          <w:highlight w:val="green"/>
        </w:rPr>
        <w:t>the odds of any rogue state using asteroids</w:t>
      </w:r>
      <w:r w:rsidRPr="0004466C">
        <w:rPr>
          <w:rStyle w:val="Emphasis"/>
        </w:rPr>
        <w:t xml:space="preserve"> to rain death down on its enemies </w:t>
      </w:r>
      <w:r w:rsidRPr="00465AF4">
        <w:rPr>
          <w:rStyle w:val="Emphasis"/>
          <w:highlight w:val="green"/>
        </w:rPr>
        <w:t>are minuscule</w:t>
      </w:r>
      <w:r w:rsidRPr="00885695">
        <w:rPr>
          <w:sz w:val="16"/>
        </w:rPr>
        <w:t xml:space="preserve">, </w:t>
      </w:r>
      <w:r w:rsidRPr="0004466C">
        <w:rPr>
          <w:rStyle w:val="StyleUnderline"/>
        </w:rPr>
        <w:t>experts say.</w:t>
      </w:r>
      <w:r>
        <w:rPr>
          <w:sz w:val="16"/>
        </w:rPr>
        <w:t xml:space="preserve"> </w:t>
      </w:r>
      <w:r w:rsidRPr="00885695">
        <w:rPr>
          <w:sz w:val="16"/>
        </w:rPr>
        <w:t>"</w:t>
      </w:r>
      <w:r w:rsidRPr="00465AF4">
        <w:rPr>
          <w:rStyle w:val="Emphasis"/>
          <w:highlight w:val="green"/>
        </w:rPr>
        <w:t>It's a lousy weapon</w:t>
      </w:r>
      <w:r w:rsidRPr="00885695">
        <w:rPr>
          <w:sz w:val="16"/>
        </w:rPr>
        <w:t>," said former astronaut Rusty Schweickart, chairman of the B612 Foundation, a group dedicated to predicting and preventing cataclysmic asteroid impacts on Earth.</w:t>
      </w:r>
      <w:r>
        <w:rPr>
          <w:sz w:val="16"/>
        </w:rPr>
        <w:t xml:space="preserve"> </w:t>
      </w:r>
      <w:r w:rsidRPr="00885695">
        <w:rPr>
          <w:sz w:val="16"/>
        </w:rPr>
        <w:t>"</w:t>
      </w:r>
      <w:r w:rsidRPr="00465AF4">
        <w:rPr>
          <w:rStyle w:val="Emphasis"/>
          <w:highlight w:val="green"/>
        </w:rPr>
        <w:t xml:space="preserve">You get a chance to use one </w:t>
      </w:r>
      <w:r w:rsidRPr="00465AF4">
        <w:rPr>
          <w:rStyle w:val="Emphasis"/>
          <w:highlight w:val="green"/>
          <w:bdr w:val="single" w:sz="18" w:space="0" w:color="auto"/>
        </w:rPr>
        <w:t>once every several hundred years</w:t>
      </w:r>
      <w:r w:rsidRPr="0004466C">
        <w:rPr>
          <w:rStyle w:val="StyleUnderline"/>
        </w:rPr>
        <w:t>,"</w:t>
      </w:r>
      <w:r w:rsidRPr="00885695">
        <w:rPr>
          <w:sz w:val="16"/>
        </w:rPr>
        <w:t xml:space="preserve"> Schweickart said during a recent panel discussion called "Moving an Asteroid" at the California Institute of Technology in Pasadena. "And </w:t>
      </w:r>
      <w:r w:rsidRPr="00465AF4">
        <w:rPr>
          <w:rStyle w:val="Emphasis"/>
          <w:highlight w:val="green"/>
        </w:rPr>
        <w:t>even then, you can only deflect it to hit someplace along a sort of arbitrary line</w:t>
      </w:r>
      <w:r w:rsidRPr="00465AF4">
        <w:rPr>
          <w:rStyle w:val="StyleUnderline"/>
          <w:highlight w:val="green"/>
        </w:rPr>
        <w:t xml:space="preserve"> </w:t>
      </w:r>
      <w:r w:rsidRPr="0004466C">
        <w:rPr>
          <w:rStyle w:val="StyleUnderline"/>
        </w:rPr>
        <w:t>across the Earth</w:t>
      </w:r>
      <w:r w:rsidRPr="00885695">
        <w:rPr>
          <w:sz w:val="16"/>
        </w:rPr>
        <w:t>." [Top 10 Space Weapons]</w:t>
      </w:r>
      <w:r>
        <w:rPr>
          <w:sz w:val="16"/>
        </w:rPr>
        <w:t xml:space="preserve"> </w:t>
      </w:r>
      <w:r w:rsidRPr="00885695">
        <w:rPr>
          <w:sz w:val="16"/>
        </w:rPr>
        <w:t>Serious spaceflight skills</w:t>
      </w:r>
      <w:r>
        <w:rPr>
          <w:sz w:val="16"/>
        </w:rPr>
        <w:t xml:space="preserve"> </w:t>
      </w:r>
      <w:r w:rsidRPr="00885695">
        <w:rPr>
          <w:sz w:val="16"/>
        </w:rPr>
        <w:t>Changing the orbit of a massive asteroid hurtling through deep space sounds like a daunting task, but our species knows how to do it.</w:t>
      </w:r>
      <w:r>
        <w:rPr>
          <w:sz w:val="16"/>
        </w:rPr>
        <w:t xml:space="preserve"> </w:t>
      </w:r>
      <w:r w:rsidRPr="00885695">
        <w:rPr>
          <w:sz w:val="16"/>
        </w:rPr>
        <w:t>For example, we could launch a spacecraft that would rendezvous with an asteroid, then travel alongside it for months or years. Over time, the probe's modest gravity would tug on the space rock, pulling it into a different orbit, Schweickart said.</w:t>
      </w:r>
      <w:r>
        <w:rPr>
          <w:sz w:val="16"/>
        </w:rPr>
        <w:t xml:space="preserve"> </w:t>
      </w:r>
      <w:r w:rsidRPr="00885695">
        <w:rPr>
          <w:sz w:val="16"/>
        </w:rPr>
        <w:t>Given enough time to act, this so-called "gravity tractor" method could work in quite precise and predictable ways. And we've demonstrated the skills necessary to make it happen.</w:t>
      </w:r>
      <w:r>
        <w:rPr>
          <w:sz w:val="16"/>
        </w:rPr>
        <w:t xml:space="preserve"> </w:t>
      </w:r>
      <w:r w:rsidRPr="00885695">
        <w:rPr>
          <w:sz w:val="16"/>
        </w:rPr>
        <w:t>Multiple missions have met up with asteroids in deep space. For example, NASA's Dawn spacecraft is currently in orbit around Vesta, the second-largest object in the main asteroid belt between Mars and Jupiter.</w:t>
      </w:r>
      <w:r>
        <w:rPr>
          <w:sz w:val="16"/>
        </w:rPr>
        <w:t xml:space="preserve"> </w:t>
      </w:r>
      <w:r w:rsidRPr="00885695">
        <w:rPr>
          <w:sz w:val="16"/>
        </w:rPr>
        <w:t>And in 2005, Japan's Hayabusa probe rendezvoused with a space rock called Itokawa. The craft even scraped some samples off Itokawa and sent them back to Earth for analysis.</w:t>
      </w:r>
      <w:r>
        <w:rPr>
          <w:sz w:val="16"/>
        </w:rPr>
        <w:t xml:space="preserve"> </w:t>
      </w:r>
      <w:r w:rsidRPr="00885695">
        <w:rPr>
          <w:sz w:val="16"/>
        </w:rPr>
        <w:t>It's a good thing we possess these potential asteroid-moving skills, Schweickart said, for they may save our bacon someday.</w:t>
      </w:r>
      <w:r>
        <w:rPr>
          <w:sz w:val="16"/>
        </w:rPr>
        <w:t xml:space="preserve"> </w:t>
      </w:r>
      <w:r w:rsidRPr="00885695">
        <w:rPr>
          <w:sz w:val="16"/>
        </w:rPr>
        <w:t xml:space="preserve">Earth has been pummeled by many dangerous asteroids throughout its history, and </w:t>
      </w:r>
      <w:r w:rsidRPr="0004466C">
        <w:rPr>
          <w:rStyle w:val="StyleUnderline"/>
        </w:rPr>
        <w:t>there's no reason to think the barrage will stop in the future. Space rocks big enough to cause major damage and disruption to the global economy and society</w:t>
      </w:r>
      <w:r w:rsidRPr="00885695">
        <w:rPr>
          <w:sz w:val="16"/>
        </w:rPr>
        <w:t xml:space="preserve"> (were they to strike a populated area today) </w:t>
      </w:r>
      <w:r w:rsidRPr="0004466C">
        <w:rPr>
          <w:rStyle w:val="StyleUnderline"/>
        </w:rPr>
        <w:t>have hit Earth</w:t>
      </w:r>
      <w:r w:rsidRPr="00885695">
        <w:rPr>
          <w:sz w:val="16"/>
        </w:rPr>
        <w:t xml:space="preserve">, on average, </w:t>
      </w:r>
      <w:r w:rsidRPr="0004466C">
        <w:rPr>
          <w:rStyle w:val="StyleUnderline"/>
        </w:rPr>
        <w:t>every 200 or 300 years, S</w:t>
      </w:r>
      <w:r w:rsidRPr="00885695">
        <w:rPr>
          <w:sz w:val="16"/>
        </w:rPr>
        <w:t>chweickart said.</w:t>
      </w:r>
      <w:r>
        <w:rPr>
          <w:sz w:val="16"/>
        </w:rPr>
        <w:t xml:space="preserve"> </w:t>
      </w:r>
      <w:r w:rsidRPr="00885695">
        <w:rPr>
          <w:sz w:val="16"/>
        </w:rPr>
        <w:t>Firing a weapon once every 300 years</w:t>
      </w:r>
      <w:r>
        <w:rPr>
          <w:sz w:val="16"/>
        </w:rPr>
        <w:t xml:space="preserve"> </w:t>
      </w:r>
      <w:r w:rsidRPr="00885695">
        <w:rPr>
          <w:sz w:val="16"/>
        </w:rPr>
        <w:t xml:space="preserve">That bombardment rate is scarily frequent to anyone worried about the long-term survival of human civilization. But </w:t>
      </w:r>
      <w:r w:rsidRPr="00465AF4">
        <w:rPr>
          <w:rStyle w:val="Emphasis"/>
          <w:highlight w:val="green"/>
          <w:bdr w:val="single" w:sz="18" w:space="0" w:color="auto"/>
        </w:rPr>
        <w:t>it's not nearly frequent enough</w:t>
      </w:r>
      <w:r w:rsidRPr="00465AF4">
        <w:rPr>
          <w:rStyle w:val="Emphasis"/>
          <w:highlight w:val="green"/>
        </w:rPr>
        <w:t xml:space="preserve"> </w:t>
      </w:r>
      <w:r w:rsidRPr="00801594">
        <w:rPr>
          <w:rStyle w:val="Emphasis"/>
        </w:rPr>
        <w:t>to make asteroids good weapons</w:t>
      </w:r>
      <w:r w:rsidRPr="00801594">
        <w:rPr>
          <w:rStyle w:val="StyleUnderline"/>
        </w:rPr>
        <w:t xml:space="preserve"> of mass destruction, </w:t>
      </w:r>
      <w:r w:rsidRPr="00801594">
        <w:rPr>
          <w:sz w:val="16"/>
        </w:rPr>
        <w:t>according to Schweickart. [5 Reasons to Care About Asteroids] "</w:t>
      </w:r>
      <w:r w:rsidRPr="00801594">
        <w:rPr>
          <w:rStyle w:val="StyleUnderline"/>
        </w:rPr>
        <w:t>You're going to have an opportunity once every two or three hundred years to go up and have a weapon to hit Baghdad</w:t>
      </w:r>
      <w:r w:rsidRPr="00801594">
        <w:rPr>
          <w:sz w:val="16"/>
        </w:rPr>
        <w:t>," Schweickart said. "</w:t>
      </w:r>
      <w:r w:rsidRPr="00801594">
        <w:rPr>
          <w:rStyle w:val="StyleUnderline"/>
        </w:rPr>
        <w:t>Of course</w:t>
      </w:r>
      <w:r w:rsidRPr="00801594">
        <w:rPr>
          <w:sz w:val="16"/>
        </w:rPr>
        <w:t xml:space="preserve">, the problem is that </w:t>
      </w:r>
      <w:r w:rsidRPr="00801594">
        <w:rPr>
          <w:rStyle w:val="StyleUnderline"/>
        </w:rPr>
        <w:t>by that time, the Zambian space program is the world's premier space program, and Baghdad is a buddy of yours</w:t>
      </w:r>
      <w:r w:rsidRPr="00801594">
        <w:rPr>
          <w:sz w:val="16"/>
        </w:rPr>
        <w:t xml:space="preserve">." </w:t>
      </w:r>
      <w:r w:rsidRPr="00801594">
        <w:rPr>
          <w:rStyle w:val="StyleUnderline"/>
        </w:rPr>
        <w:t>Potential asteroid wranglers</w:t>
      </w:r>
      <w:r w:rsidRPr="00801594">
        <w:rPr>
          <w:sz w:val="16"/>
        </w:rPr>
        <w:t xml:space="preserve"> also</w:t>
      </w:r>
      <w:r w:rsidRPr="00885695">
        <w:rPr>
          <w:sz w:val="16"/>
        </w:rPr>
        <w:t xml:space="preserve"> </w:t>
      </w:r>
      <w:r w:rsidRPr="00465AF4">
        <w:rPr>
          <w:rStyle w:val="Emphasis"/>
          <w:highlight w:val="green"/>
        </w:rPr>
        <w:t>wouldn't be able to direct a space rock just anywhere</w:t>
      </w:r>
      <w:r w:rsidRPr="00885695">
        <w:rPr>
          <w:rStyle w:val="StyleUnderline"/>
        </w:rPr>
        <w:t xml:space="preserve"> on Eart</w:t>
      </w:r>
      <w:r w:rsidRPr="00885695">
        <w:rPr>
          <w:sz w:val="16"/>
        </w:rPr>
        <w:t xml:space="preserve">h, he added. For the foreseeable future, </w:t>
      </w:r>
      <w:r w:rsidRPr="0046649F">
        <w:rPr>
          <w:rStyle w:val="StyleUnderline"/>
        </w:rPr>
        <w:t>we'll be able only to speed up or slow down an asteroid, moving it in an "east-west" direction</w:t>
      </w:r>
      <w:r w:rsidRPr="0046649F">
        <w:rPr>
          <w:sz w:val="16"/>
        </w:rPr>
        <w:t xml:space="preserve"> along its trajectory</w:t>
      </w:r>
      <w:r w:rsidRPr="00885695">
        <w:rPr>
          <w:sz w:val="16"/>
        </w:rPr>
        <w:t xml:space="preserve">. </w:t>
      </w:r>
      <w:r w:rsidRPr="00465AF4">
        <w:rPr>
          <w:rStyle w:val="Emphasis"/>
          <w:highlight w:val="green"/>
        </w:rPr>
        <w:t>Moving it in the "north-south" plane is not an option.</w:t>
      </w:r>
      <w:r>
        <w:rPr>
          <w:rStyle w:val="Emphasis"/>
        </w:rPr>
        <w:t xml:space="preserve"> </w:t>
      </w:r>
      <w:r w:rsidRPr="00885695">
        <w:rPr>
          <w:sz w:val="16"/>
        </w:rPr>
        <w:t>"</w:t>
      </w:r>
      <w:r w:rsidRPr="00465AF4">
        <w:rPr>
          <w:rStyle w:val="Emphasis"/>
          <w:highlight w:val="green"/>
        </w:rPr>
        <w:t>If you do anything other than speed up or slow down the asteroid, it has almost no effect</w:t>
      </w:r>
      <w:r w:rsidRPr="00885695">
        <w:rPr>
          <w:sz w:val="16"/>
        </w:rPr>
        <w:t>," Schweickart said. "</w:t>
      </w:r>
      <w:r w:rsidRPr="00885695">
        <w:rPr>
          <w:rStyle w:val="StyleUnderline"/>
        </w:rPr>
        <w:t>You've got to go along that line; it's the only way physics lets you do i</w:t>
      </w:r>
      <w:r w:rsidRPr="00885695">
        <w:rPr>
          <w:sz w:val="16"/>
        </w:rPr>
        <w:t>t."</w:t>
      </w:r>
      <w:r>
        <w:rPr>
          <w:sz w:val="16"/>
        </w:rPr>
        <w:t xml:space="preserve"> </w:t>
      </w:r>
      <w:r w:rsidRPr="00885695">
        <w:rPr>
          <w:sz w:val="16"/>
        </w:rPr>
        <w:t>So anyone wishing to asteroid-bomb the United States would have to manipulate a space rock whose trajectory already crossed American territory. The trick would be tweaking its velocity enough to ensure an impact on American soil.</w:t>
      </w:r>
      <w:r>
        <w:rPr>
          <w:sz w:val="16"/>
        </w:rPr>
        <w:t xml:space="preserve"> </w:t>
      </w:r>
      <w:r w:rsidRPr="00885695">
        <w:rPr>
          <w:sz w:val="16"/>
        </w:rPr>
        <w:t xml:space="preserve">In practice, </w:t>
      </w:r>
      <w:r w:rsidRPr="00801594">
        <w:rPr>
          <w:sz w:val="16"/>
        </w:rPr>
        <w:t xml:space="preserve">therefore, </w:t>
      </w:r>
      <w:r w:rsidRPr="00801594">
        <w:rPr>
          <w:rStyle w:val="Emphasis"/>
        </w:rPr>
        <w:t xml:space="preserve">the wait for a suitable asteroid weapon could be considerably longer than 200 or 300 years. </w:t>
      </w:r>
      <w:r w:rsidRPr="00801594">
        <w:rPr>
          <w:sz w:val="16"/>
        </w:rPr>
        <w:t xml:space="preserve">Protecting Earth Schweickart and other panelists argued that </w:t>
      </w:r>
      <w:r w:rsidRPr="00801594">
        <w:rPr>
          <w:rStyle w:val="StyleUnderline"/>
        </w:rPr>
        <w:t xml:space="preserve">humanity will need to deflect a killer asteroid away from Earth someday. </w:t>
      </w:r>
      <w:r w:rsidRPr="00801594">
        <w:rPr>
          <w:rStyle w:val="Emphasis"/>
        </w:rPr>
        <w:t>It would be a shame</w:t>
      </w:r>
      <w:r w:rsidRPr="00801594">
        <w:rPr>
          <w:sz w:val="16"/>
        </w:rPr>
        <w:t xml:space="preserve">, they said, </w:t>
      </w:r>
      <w:r w:rsidRPr="00801594">
        <w:rPr>
          <w:rStyle w:val="Emphasis"/>
        </w:rPr>
        <w:t>if unfounded fears</w:t>
      </w:r>
      <w:r w:rsidRPr="00801594">
        <w:rPr>
          <w:rStyle w:val="StyleUnderline"/>
        </w:rPr>
        <w:t xml:space="preserve"> about possible nefarious uses of asteroid-moving technology </w:t>
      </w:r>
      <w:r w:rsidRPr="00801594">
        <w:rPr>
          <w:rStyle w:val="Emphasis"/>
        </w:rPr>
        <w:t>impeded its development</w:t>
      </w:r>
      <w:r w:rsidRPr="00801594">
        <w:rPr>
          <w:sz w:val="16"/>
        </w:rPr>
        <w:t xml:space="preserve">. "The public perception of asteroids can be pretty scary," Schweickart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w:t>
      </w:r>
      <w:r w:rsidRPr="00801594">
        <w:rPr>
          <w:rStyle w:val="StyleUnderline"/>
        </w:rPr>
        <w:t>There are plenty</w:t>
      </w:r>
      <w:r w:rsidRPr="00885695">
        <w:rPr>
          <w:rStyle w:val="StyleUnderline"/>
        </w:rPr>
        <w:t xml:space="preserve"> of much more viable space weapons than asteroids</w:t>
      </w:r>
      <w:r w:rsidRPr="00885695">
        <w:rPr>
          <w:sz w:val="16"/>
        </w:rPr>
        <w:t xml:space="preserve"> already up there.</w:t>
      </w:r>
      <w:r>
        <w:rPr>
          <w:sz w:val="16"/>
        </w:rPr>
        <w:t xml:space="preserve"> </w:t>
      </w:r>
      <w:r w:rsidRPr="00885695">
        <w:rPr>
          <w:sz w:val="16"/>
        </w:rPr>
        <w:t>"Space is already pretty weaponized," said Nye, executive director of the Planetary Society and former host of the science-themed TV show "Bill Nye the Science Guy." "The global positioning system that we all know and love was designed to guide weapons. So using an asteroid as a weapon is sort of coming late to the party."</w:t>
      </w:r>
    </w:p>
    <w:p w14:paraId="5EBBA5B0" w14:textId="77777777" w:rsidR="00734E59" w:rsidRDefault="00734E59" w:rsidP="00734E59">
      <w:pPr>
        <w:pStyle w:val="Heading4"/>
      </w:pPr>
      <w:r>
        <w:t xml:space="preserve">“Useful Asteroids” come around </w:t>
      </w:r>
      <w:r>
        <w:rPr>
          <w:u w:val="single"/>
        </w:rPr>
        <w:t>every 1000 years</w:t>
      </w:r>
      <w:r>
        <w:t xml:space="preserve"> – must meet </w:t>
      </w:r>
      <w:r>
        <w:rPr>
          <w:u w:val="single"/>
        </w:rPr>
        <w:t>size</w:t>
      </w:r>
      <w:r>
        <w:t xml:space="preserve"> requirements that make it unfeasible. </w:t>
      </w:r>
    </w:p>
    <w:p w14:paraId="5FD03C15" w14:textId="77777777" w:rsidR="00734E59" w:rsidRPr="00097ACB" w:rsidRDefault="00734E59" w:rsidP="00734E59">
      <w:r w:rsidRPr="00097ACB">
        <w:rPr>
          <w:rStyle w:val="Style13ptBold"/>
        </w:rPr>
        <w:t>Schweickart</w:t>
      </w:r>
      <w:r>
        <w:rPr>
          <w:rStyle w:val="Style13ptBold"/>
        </w:rPr>
        <w:t xml:space="preserve"> 4</w:t>
      </w:r>
      <w:r w:rsidRPr="00097ACB">
        <w:t>, Russell. "The real deflection dilema." 2004 Planetary Defense Conference: Protecting Earth from Asteroids. 2004.</w:t>
      </w:r>
      <w:r>
        <w:t xml:space="preserve"> (</w:t>
      </w:r>
      <w:r w:rsidRPr="00097ACB">
        <w:t>an American aeronautical engineer, and a former NASA astronaut, research scientist, U.S. Air Force fighter pilot, as well as a former business executive and government executive. Schweickart was selected in 1963 for NASA's third astronaut group.</w:t>
      </w:r>
      <w:r>
        <w:t xml:space="preserve">)//Elmer </w:t>
      </w:r>
    </w:p>
    <w:p w14:paraId="529DE817" w14:textId="77777777" w:rsidR="00734E59" w:rsidRPr="00465AF4" w:rsidRDefault="00734E59" w:rsidP="00734E59">
      <w:pPr>
        <w:rPr>
          <w:rStyle w:val="Emphasis"/>
          <w:highlight w:val="green"/>
        </w:rPr>
      </w:pPr>
      <w:r w:rsidRPr="00097ACB">
        <w:rPr>
          <w:sz w:val="16"/>
        </w:rPr>
        <w:t xml:space="preserve">THE “ORIGINAL” DEFLECTION DILEMMA While counter arguments can certainly be made the risk or </w:t>
      </w:r>
      <w:r w:rsidRPr="00465AF4">
        <w:rPr>
          <w:rStyle w:val="Emphasis"/>
          <w:highlight w:val="green"/>
        </w:rPr>
        <w:t>threat level posed by the original deflection dilemma</w:t>
      </w:r>
      <w:r w:rsidRPr="00465AF4">
        <w:rPr>
          <w:sz w:val="16"/>
          <w:highlight w:val="green"/>
        </w:rPr>
        <w:t xml:space="preserve"> </w:t>
      </w:r>
      <w:r w:rsidRPr="00465AF4">
        <w:rPr>
          <w:rStyle w:val="Emphasis"/>
          <w:highlight w:val="green"/>
        </w:rPr>
        <w:t xml:space="preserve">can be put into perspective by considering the </w:t>
      </w:r>
      <w:r w:rsidRPr="00465AF4">
        <w:rPr>
          <w:rStyle w:val="Emphasis"/>
          <w:highlight w:val="green"/>
          <w:bdr w:val="single" w:sz="18" w:space="0" w:color="auto"/>
        </w:rPr>
        <w:t>specifics of the opportunity</w:t>
      </w:r>
      <w:r w:rsidRPr="00097ACB">
        <w:rPr>
          <w:sz w:val="16"/>
        </w:rPr>
        <w:t xml:space="preserve"> for malicious use of a realistic asteroid deflection capability. An operational deflection mission would likely be launched with only enough propulsive capability to deflect the incoming asteroid to a safe miss distance above the atmosphere, accounting for various uncertainties. </w:t>
      </w:r>
      <w:r w:rsidRPr="00097ACB">
        <w:rPr>
          <w:rStyle w:val="StyleUnderline"/>
        </w:rPr>
        <w:t>While different deflection concepts will have greater or lesser precision in applying the required delta V to the asteroid, it would be a wasteful expense if the targeted miss distance beyond the atmosphere were to exceed 1600 miles or so</w:t>
      </w:r>
      <w:r w:rsidRPr="00097ACB">
        <w:rPr>
          <w:sz w:val="16"/>
        </w:rPr>
        <w:t xml:space="preserve">. In other words a reasonable mission capability would be to deflect an asteroid bound for a vertical impact to a miss distance of 1.4 earth radii. In all likelihood most systems that would be considered for operational use would permit a much smaller miss distance while still accounting for all uncertainties and necessary safety criteria. By way of illustration then, using this specific conservative example the deflection system would be able to deflect either a vertically impacting asteroid out to 1.4 Earth radii, or conversely, if used for nefarious purpose, deflect an asteroid which would otherwise have missed impacting the Earth by 1.4 Earth radii or less to an impact at the “center of the Earth”. </w:t>
      </w:r>
      <w:r w:rsidRPr="00465AF4">
        <w:rPr>
          <w:rStyle w:val="Emphasis"/>
          <w:highlight w:val="green"/>
        </w:rPr>
        <w:t>How often might a “useful” asteroid of opportunity appear</w:t>
      </w:r>
      <w:r w:rsidRPr="00465AF4">
        <w:rPr>
          <w:rStyle w:val="StyleUnderline"/>
          <w:highlight w:val="green"/>
        </w:rPr>
        <w:t xml:space="preserve"> </w:t>
      </w:r>
      <w:r w:rsidRPr="00097ACB">
        <w:rPr>
          <w:rStyle w:val="StyleUnderline"/>
        </w:rPr>
        <w:t>within this radius for someone with malicious intent to take advantage of it?</w:t>
      </w:r>
      <w:r w:rsidRPr="00097ACB">
        <w:rPr>
          <w:sz w:val="16"/>
        </w:rPr>
        <w:t xml:space="preserve"> In this example, pr</w:t>
      </w:r>
      <w:r w:rsidRPr="00465AF4">
        <w:rPr>
          <w:rStyle w:val="Emphasis"/>
          <w:highlight w:val="green"/>
        </w:rPr>
        <w:t>ecisely twice the frequency at which such an asteroid would have impacted the Earth on its own</w:t>
      </w:r>
      <w:r w:rsidRPr="00097ACB">
        <w:rPr>
          <w:sz w:val="16"/>
        </w:rPr>
        <w:t xml:space="preserve">. I.e., the cross sectional area of concern here </w:t>
      </w:r>
      <w:r w:rsidRPr="00465AF4">
        <w:rPr>
          <w:rStyle w:val="Emphasis"/>
          <w:highlight w:val="green"/>
        </w:rPr>
        <w:t>is double</w:t>
      </w:r>
      <w:r w:rsidRPr="00465AF4">
        <w:rPr>
          <w:sz w:val="16"/>
          <w:highlight w:val="green"/>
        </w:rPr>
        <w:t xml:space="preserve"> </w:t>
      </w:r>
      <w:r w:rsidRPr="00097ACB">
        <w:rPr>
          <w:sz w:val="16"/>
        </w:rPr>
        <w:t xml:space="preserve">the </w:t>
      </w:r>
      <w:r w:rsidRPr="00465AF4">
        <w:rPr>
          <w:rStyle w:val="Emphasis"/>
          <w:highlight w:val="green"/>
        </w:rPr>
        <w:t>cross sectional area of the Earth itself</w:t>
      </w:r>
      <w:r w:rsidRPr="00465AF4">
        <w:rPr>
          <w:sz w:val="16"/>
          <w:highlight w:val="green"/>
        </w:rPr>
        <w:t xml:space="preserve"> </w:t>
      </w:r>
      <w:r w:rsidRPr="00097ACB">
        <w:rPr>
          <w:sz w:val="16"/>
        </w:rPr>
        <w:t xml:space="preserve">(1.4 squared). </w:t>
      </w:r>
      <w:r w:rsidRPr="00465AF4">
        <w:rPr>
          <w:rStyle w:val="Emphasis"/>
          <w:highlight w:val="green"/>
        </w:rPr>
        <w:t>If then, a “useful” asteroid were to be defined as one between 75 and 150 meters in diameter</w:t>
      </w:r>
      <w:r w:rsidRPr="00097ACB">
        <w:rPr>
          <w:sz w:val="16"/>
        </w:rPr>
        <w:t xml:space="preserve">, </w:t>
      </w:r>
      <w:r w:rsidRPr="00465AF4">
        <w:rPr>
          <w:rStyle w:val="Emphasis"/>
          <w:highlight w:val="green"/>
        </w:rPr>
        <w:t xml:space="preserve">such an opportunity might present itself for nefarious use </w:t>
      </w:r>
      <w:r w:rsidRPr="00465AF4">
        <w:rPr>
          <w:rStyle w:val="Emphasis"/>
          <w:highlight w:val="green"/>
          <w:bdr w:val="single" w:sz="18" w:space="0" w:color="auto"/>
        </w:rPr>
        <w:t>once every 1000 years or so</w:t>
      </w:r>
      <w:r w:rsidRPr="00097ACB">
        <w:rPr>
          <w:sz w:val="16"/>
        </w:rPr>
        <w:t xml:space="preserve">. </w:t>
      </w:r>
      <w:r w:rsidRPr="00097ACB">
        <w:rPr>
          <w:rStyle w:val="StyleUnderline"/>
        </w:rPr>
        <w:t>This</w:t>
      </w:r>
      <w:r w:rsidRPr="00097ACB">
        <w:rPr>
          <w:sz w:val="16"/>
        </w:rPr>
        <w:t xml:space="preserve"> </w:t>
      </w:r>
      <w:r w:rsidRPr="00097ACB">
        <w:rPr>
          <w:rStyle w:val="StyleUnderline"/>
        </w:rPr>
        <w:t>is</w:t>
      </w:r>
      <w:r w:rsidRPr="00097ACB">
        <w:rPr>
          <w:sz w:val="16"/>
        </w:rPr>
        <w:t xml:space="preserve"> </w:t>
      </w:r>
      <w:r w:rsidRPr="00465AF4">
        <w:rPr>
          <w:rStyle w:val="Emphasis"/>
          <w:highlight w:val="green"/>
        </w:rPr>
        <w:t>hardly</w:t>
      </w:r>
      <w:r w:rsidRPr="00465AF4">
        <w:rPr>
          <w:sz w:val="16"/>
          <w:highlight w:val="green"/>
        </w:rPr>
        <w:t xml:space="preserve"> </w:t>
      </w:r>
      <w:r w:rsidRPr="00097ACB">
        <w:rPr>
          <w:rStyle w:val="StyleUnderline"/>
        </w:rPr>
        <w:t>the kind of opportunity that comprises</w:t>
      </w:r>
      <w:r w:rsidRPr="00097ACB">
        <w:rPr>
          <w:sz w:val="16"/>
        </w:rPr>
        <w:t xml:space="preserve"> </w:t>
      </w:r>
      <w:r w:rsidRPr="00465AF4">
        <w:rPr>
          <w:rStyle w:val="Emphasis"/>
          <w:highlight w:val="green"/>
        </w:rPr>
        <w:t>a</w:t>
      </w:r>
      <w:r w:rsidRPr="00465AF4">
        <w:rPr>
          <w:sz w:val="16"/>
          <w:highlight w:val="green"/>
        </w:rPr>
        <w:t xml:space="preserve"> </w:t>
      </w:r>
      <w:r w:rsidRPr="00097ACB">
        <w:rPr>
          <w:sz w:val="16"/>
        </w:rPr>
        <w:t xml:space="preserve">serious national security threat, or </w:t>
      </w:r>
      <w:r w:rsidRPr="00465AF4">
        <w:rPr>
          <w:rStyle w:val="Emphasis"/>
          <w:highlight w:val="green"/>
        </w:rPr>
        <w:t>military opportunity.</w:t>
      </w:r>
    </w:p>
    <w:p w14:paraId="0EDD9ADE" w14:textId="77777777" w:rsidR="00734E59" w:rsidRDefault="00734E59" w:rsidP="00734E59">
      <w:pPr>
        <w:pStyle w:val="Heading4"/>
      </w:pPr>
      <w:r>
        <w:t xml:space="preserve">AT Howe – 1] Proves they can’t no link out of Mining Good – AAC is irreparably tied technically to PD – separating the two ensures failure of the other and 2] Not reverse causal – yes its part of Mining BUT Mining isn’t the make-it-break-it for the development of that tech since they develop </w:t>
      </w:r>
      <w:r>
        <w:rPr>
          <w:u w:val="single"/>
        </w:rPr>
        <w:t>separately</w:t>
      </w:r>
      <w:r>
        <w:t xml:space="preserve"> – banning it hurts Mining but banning Mining wouldn’t spill-over. </w:t>
      </w:r>
    </w:p>
    <w:p w14:paraId="5F06129F" w14:textId="3619AB40" w:rsidR="00734E59" w:rsidRDefault="00734E59" w:rsidP="00734E59">
      <w:pPr>
        <w:pStyle w:val="Heading4"/>
      </w:pPr>
      <w:r>
        <w:t>AT Mares – 1] More mining doesn’t make it more accessible – price, technical, and motive barriers still apply, 2] If they have enough technical capacity to implement, then they can just make the tech themselves thumping the unique I/L,</w:t>
      </w:r>
    </w:p>
    <w:p w14:paraId="07054970" w14:textId="77777777" w:rsidR="00734E59" w:rsidRDefault="00734E59" w:rsidP="00734E59">
      <w:pPr>
        <w:pStyle w:val="Heading4"/>
      </w:pPr>
      <w:r>
        <w:t xml:space="preserve">AT Lovett – Response to a Private Company vs a Country is far different – the plan doesn’t ban Countries from just blasting NEOs or using them for Planetary Defense OFFENSIVELY. </w:t>
      </w:r>
    </w:p>
    <w:p w14:paraId="70DF01D6" w14:textId="77777777" w:rsidR="00734E59" w:rsidRPr="00456367" w:rsidRDefault="00734E59" w:rsidP="00734E59">
      <w:pPr>
        <w:pStyle w:val="Heading4"/>
      </w:pPr>
      <w:r>
        <w:t xml:space="preserve">AT Miller – Literally not about Deflection – its about “jamming” and “kinetic attacks” that simply don’t use propulsion tech from AAC – they also simply lack a U/Q about </w:t>
      </w:r>
      <w:r>
        <w:rPr>
          <w:u w:val="single"/>
        </w:rPr>
        <w:t>technical capacity</w:t>
      </w:r>
      <w:r>
        <w:t xml:space="preserve"> – these are the same terrorists that can’t really build currently known technology like bioweapons – getting into Space is literally impossible. </w:t>
      </w:r>
    </w:p>
    <w:p w14:paraId="363F2394" w14:textId="77777777" w:rsidR="00734E59" w:rsidRPr="00734E59" w:rsidRDefault="00734E59" w:rsidP="00734E59"/>
    <w:sectPr w:rsidR="00734E59" w:rsidRPr="00734E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882767"/>
    <w:multiLevelType w:val="hybridMultilevel"/>
    <w:tmpl w:val="2F285E02"/>
    <w:lvl w:ilvl="0" w:tplc="1D92ABD8">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6E020D"/>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40CE8"/>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6E020D"/>
    <w:rsid w:val="00722258"/>
    <w:rsid w:val="007243E5"/>
    <w:rsid w:val="00734E59"/>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C6431"/>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51678"/>
  <w15:chartTrackingRefBased/>
  <w15:docId w15:val="{65CD90B0-1EE2-44A0-B626-A8C1D9B6D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020D"/>
    <w:rPr>
      <w:rFonts w:ascii="Calibri" w:hAnsi="Calibri" w:cs="Calibri"/>
    </w:rPr>
  </w:style>
  <w:style w:type="paragraph" w:styleId="Heading1">
    <w:name w:val="heading 1"/>
    <w:aliases w:val="Pocket"/>
    <w:basedOn w:val="Normal"/>
    <w:next w:val="Normal"/>
    <w:link w:val="Heading1Char"/>
    <w:qFormat/>
    <w:rsid w:val="006E02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02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Char Char"/>
    <w:basedOn w:val="Normal"/>
    <w:next w:val="Normal"/>
    <w:link w:val="Heading3Char"/>
    <w:uiPriority w:val="2"/>
    <w:unhideWhenUsed/>
    <w:qFormat/>
    <w:rsid w:val="006E02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tags,No Spacing1111,TAG,No Spacing1, Ch,ta"/>
    <w:basedOn w:val="Normal"/>
    <w:next w:val="Normal"/>
    <w:link w:val="Heading4Char"/>
    <w:uiPriority w:val="3"/>
    <w:unhideWhenUsed/>
    <w:qFormat/>
    <w:rsid w:val="006E02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02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020D"/>
  </w:style>
  <w:style w:type="character" w:customStyle="1" w:styleId="Heading1Char">
    <w:name w:val="Heading 1 Char"/>
    <w:aliases w:val="Pocket Char"/>
    <w:basedOn w:val="DefaultParagraphFont"/>
    <w:link w:val="Heading1"/>
    <w:rsid w:val="006E02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020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Char Char2"/>
    <w:basedOn w:val="DefaultParagraphFont"/>
    <w:link w:val="Heading3"/>
    <w:uiPriority w:val="2"/>
    <w:rsid w:val="006E020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 Ch Char"/>
    <w:basedOn w:val="DefaultParagraphFont"/>
    <w:link w:val="Heading4"/>
    <w:uiPriority w:val="3"/>
    <w:rsid w:val="006E020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6E020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E020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E020D"/>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6E020D"/>
    <w:rPr>
      <w:color w:val="auto"/>
      <w:u w:val="none"/>
    </w:rPr>
  </w:style>
  <w:style w:type="character" w:styleId="FollowedHyperlink">
    <w:name w:val="FollowedHyperlink"/>
    <w:basedOn w:val="DefaultParagraphFont"/>
    <w:uiPriority w:val="99"/>
    <w:semiHidden/>
    <w:unhideWhenUsed/>
    <w:rsid w:val="006E020D"/>
    <w:rPr>
      <w:color w:val="auto"/>
      <w:u w:val="none"/>
    </w:rPr>
  </w:style>
  <w:style w:type="paragraph" w:customStyle="1" w:styleId="textbold">
    <w:name w:val="text bold"/>
    <w:basedOn w:val="Normal"/>
    <w:link w:val="Emphasis"/>
    <w:autoRedefine/>
    <w:uiPriority w:val="7"/>
    <w:qFormat/>
    <w:rsid w:val="009C643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Card,Tags"/>
    <w:basedOn w:val="Heading1"/>
    <w:link w:val="Hyperlink"/>
    <w:autoRedefine/>
    <w:uiPriority w:val="99"/>
    <w:qFormat/>
    <w:rsid w:val="009C643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www.space.com/asteroid-mining-bring-space-rocks-to-earth" TargetMode="External"/><Relationship Id="rId26" Type="http://schemas.openxmlformats.org/officeDocument/2006/relationships/hyperlink" Target="https://kovic.ch/consulting-ars-cognitionis/" TargetMode="External"/><Relationship Id="rId3" Type="http://schemas.openxmlformats.org/officeDocument/2006/relationships/styles" Target="styles.xml"/><Relationship Id="rId21" Type="http://schemas.openxmlformats.org/officeDocument/2006/relationships/hyperlink" Target="https://phys.org/news/2017-03-future-space-colonization-terraforming-habitats.html%20Accessed%201/2/20" TargetMode="External"/><Relationship Id="rId34" Type="http://schemas.openxmlformats.org/officeDocument/2006/relationships/theme" Target="theme/theme1.xml"/><Relationship Id="rId7" Type="http://schemas.openxmlformats.org/officeDocument/2006/relationships/hyperlink" Target="https://www.sciencedirect.com/science/article/pii/S0265964621000515%20accessed%2012/12/21" TargetMode="External"/><Relationship Id="rId12" Type="http://schemas.openxmlformats.org/officeDocument/2006/relationships/hyperlink" Target="https://www.sciencedirect.com/science/article/pii/S0265964621000515" TargetMode="External"/><Relationship Id="rId17" Type="http://schemas.openxmlformats.org/officeDocument/2006/relationships/hyperlink" Target="https://www.sciencedirect.com/science/article/pii/S0265964621000515" TargetMode="External"/><Relationship Id="rId25" Type="http://schemas.openxmlformats.org/officeDocument/2006/relationships/hyperlink" Target="https://kovic.ch/zipa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ciencedirect.com/science/article/pii/S0265964621000515" TargetMode="External"/><Relationship Id="rId20" Type="http://schemas.openxmlformats.org/officeDocument/2006/relationships/hyperlink" Target="https://www.thenation.com/article/how-resource-scarcity-and-climate-change-could-produce-global-explosion/" TargetMode="External"/><Relationship Id="rId29" Type="http://schemas.openxmlformats.org/officeDocument/2006/relationships/hyperlink" Target="http://www.rationaloptimist.com/blog/the-ozone-hole-was-exaggerated-as-a-problem.aspx" TargetMode="External"/><Relationship Id="rId1" Type="http://schemas.openxmlformats.org/officeDocument/2006/relationships/customXml" Target="../customXml/item1.xml"/><Relationship Id="rId6" Type="http://schemas.openxmlformats.org/officeDocument/2006/relationships/hyperlink" Target="https://dictionary.cambridge.org/us/dictionary/english/restrict" TargetMode="External"/><Relationship Id="rId11" Type="http://schemas.openxmlformats.org/officeDocument/2006/relationships/hyperlink" Target="https://www.sciencedirect.com/science/article/pii/S0265964621000515" TargetMode="External"/><Relationship Id="rId24" Type="http://schemas.openxmlformats.org/officeDocument/2006/relationships/hyperlink" Target="https://link.springer.com/journal/42398/2/1/page/1" TargetMode="External"/><Relationship Id="rId32" Type="http://schemas.openxmlformats.org/officeDocument/2006/relationships/hyperlink" Target="https://www.space.com/13515-asteroid-deflection-space-weapons.html" TargetMode="External"/><Relationship Id="rId5" Type="http://schemas.openxmlformats.org/officeDocument/2006/relationships/webSettings" Target="webSettings.xml"/><Relationship Id="rId15" Type="http://schemas.openxmlformats.org/officeDocument/2006/relationships/hyperlink" Target="https://www.sciencedirect.com/science/article/pii/S0265964621000515" TargetMode="External"/><Relationship Id="rId23" Type="http://schemas.openxmlformats.org/officeDocument/2006/relationships/hyperlink" Target="https://www.nasa.gov/content/how-will-nasas-asteroid-redirect-mission-help-humans-reach-mars/" TargetMode="External"/><Relationship Id="rId28" Type="http://schemas.openxmlformats.org/officeDocument/2006/relationships/hyperlink" Target="https://www.europeanleadershipnetwork.org/commentary/the-art-of-space-deterrence/" TargetMode="External"/><Relationship Id="rId10" Type="http://schemas.openxmlformats.org/officeDocument/2006/relationships/hyperlink" Target="https://www.sciencedirect.com/topics/social-sciences/economies-of-scale" TargetMode="External"/><Relationship Id="rId19" Type="http://schemas.openxmlformats.org/officeDocument/2006/relationships/hyperlink" Target="https://www.linkedin.com/pulse/asteroid-mining-necessary-answer-mineral-scarcity-de-crombrugghe" TargetMode="External"/><Relationship Id="rId31" Type="http://schemas.openxmlformats.org/officeDocument/2006/relationships/hyperlink" Target="https://space-economy.esa.int/article/85/value-created-by-esas-planetary-defence-initiative-and-hera-asteroid-deflection-mission" TargetMode="External"/><Relationship Id="rId4" Type="http://schemas.openxmlformats.org/officeDocument/2006/relationships/settings" Target="settings.xml"/><Relationship Id="rId9" Type="http://schemas.openxmlformats.org/officeDocument/2006/relationships/hyperlink" Target="https://www.sciencedirect.com/topics/social-sciences/monopolies" TargetMode="External"/><Relationship Id="rId14" Type="http://schemas.openxmlformats.org/officeDocument/2006/relationships/hyperlink" Target="https://www.sciencedirect.com/science/article/pii/S0265964621000515" TargetMode="External"/><Relationship Id="rId22" Type="http://schemas.openxmlformats.org/officeDocument/2006/relationships/hyperlink" Target="https://www.newworldencyclopedia.org/entry/Space_colonization" TargetMode="External"/><Relationship Id="rId27" Type="http://schemas.openxmlformats.org/officeDocument/2006/relationships/hyperlink" Target="https://www.nature.com/articles/s41598-021-89909-7" TargetMode="External"/><Relationship Id="rId30" Type="http://schemas.openxmlformats.org/officeDocument/2006/relationships/hyperlink" Target="https://www.govexec.com/technology/2021/11/nasa-practicing-asteroid-deflection-you-know-just-case/187120/" TargetMode="External"/><Relationship Id="rId8" Type="http://schemas.openxmlformats.org/officeDocument/2006/relationships/hyperlink" Target="https://www.sciencedirect.com/topics/social-sciences/astronomical-syste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31</Pages>
  <Words>21045</Words>
  <Characters>119963</Characters>
  <Application>Microsoft Office Word</Application>
  <DocSecurity>0</DocSecurity>
  <Lines>999</Lines>
  <Paragraphs>281</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1NC R4 TOC </vt:lpstr>
      <vt:lpstr>    1</vt:lpstr>
      <vt:lpstr>    2</vt:lpstr>
      <vt:lpstr>    3</vt:lpstr>
    </vt:vector>
  </TitlesOfParts>
  <Company/>
  <LinksUpToDate>false</LinksUpToDate>
  <CharactersWithSpaces>140727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2022-04-23T23:13:00Z</dcterms:created>
  <dcterms:modified xsi:type="dcterms:W3CDTF">2022-04-24T01:04:00Z</dcterms:modified>
</cp:coreProperties>
</file>