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F2B06" w14:textId="65922E70" w:rsidR="00A95652" w:rsidRDefault="000A7975" w:rsidP="000A7975">
      <w:pPr>
        <w:pStyle w:val="Heading2"/>
      </w:pPr>
      <w:r>
        <w:t>1</w:t>
      </w:r>
    </w:p>
    <w:p w14:paraId="7024EDD6" w14:textId="77777777" w:rsidR="000A7975" w:rsidRDefault="000A7975" w:rsidP="000A7975">
      <w:pPr>
        <w:pStyle w:val="Heading4"/>
      </w:pPr>
      <w:r>
        <w:t xml:space="preserve">Interpretation: Debaters must have an NDCA LD 2020-2021 wiki. This wiki needs to have contact info and possibly preferred </w:t>
      </w:r>
      <w:proofErr w:type="gramStart"/>
      <w:r>
        <w:t>pronouns, if</w:t>
      </w:r>
      <w:proofErr w:type="gramEnd"/>
      <w:r>
        <w:t xml:space="preserve"> they want. To clarify, you don’t need to disclose personal narratives or identity relation information if you don’t want to. </w:t>
      </w:r>
    </w:p>
    <w:p w14:paraId="53C51D29" w14:textId="1622DFB9" w:rsidR="000A7975" w:rsidRDefault="000A7975" w:rsidP="000A7975">
      <w:pPr>
        <w:pStyle w:val="Heading4"/>
      </w:pPr>
      <w:r>
        <w:t>Violation: No wiki, SS</w:t>
      </w:r>
    </w:p>
    <w:p w14:paraId="52ED8B55" w14:textId="3DDBC05D" w:rsidR="000A7975" w:rsidRPr="000A7975" w:rsidRDefault="000A7975" w:rsidP="000A7975"/>
    <w:p w14:paraId="15EBD757" w14:textId="31EE335E" w:rsidR="000A7975" w:rsidRDefault="000A7975" w:rsidP="000A7975">
      <w:pPr>
        <w:pStyle w:val="Heading4"/>
      </w:pPr>
      <w:r>
        <w:t>A] Safety</w:t>
      </w:r>
      <w:r>
        <w:t>, key to check preferred pronouns or accessibility requests</w:t>
      </w:r>
    </w:p>
    <w:p w14:paraId="121302CB" w14:textId="15EF3C5F" w:rsidR="000A7975" w:rsidRDefault="000A7975" w:rsidP="000A7975">
      <w:pPr>
        <w:pStyle w:val="Heading4"/>
        <w:rPr>
          <w:u w:val="single"/>
        </w:rPr>
      </w:pPr>
      <w:r>
        <w:t xml:space="preserve">B] prep and clash—two internal links—a) neg prep—b) wiki disclosure discourages cheap shot </w:t>
      </w:r>
      <w:proofErr w:type="spellStart"/>
      <w:r>
        <w:t>affs</w:t>
      </w:r>
      <w:proofErr w:type="spellEnd"/>
      <w:r>
        <w:t xml:space="preserve">. </w:t>
      </w:r>
    </w:p>
    <w:p w14:paraId="0FAF173A" w14:textId="4019B603" w:rsidR="000A7975" w:rsidRPr="000A7975" w:rsidRDefault="000A7975" w:rsidP="000A7975">
      <w:pPr>
        <w:pStyle w:val="Heading4"/>
      </w:pPr>
      <w:r>
        <w:rPr>
          <w:u w:val="single"/>
        </w:rPr>
        <w:t>C] Debate resource inequities</w:t>
      </w:r>
      <w:r>
        <w:t>—you’ll say people will steal cards, but that’s good—it’s the only way to truly level the playing field for students such as novices in under-privileged programs.</w:t>
      </w:r>
    </w:p>
    <w:p w14:paraId="4B1AD3DA" w14:textId="611E9DAD" w:rsidR="000A7975" w:rsidRDefault="000A7975" w:rsidP="000A7975">
      <w:pPr>
        <w:pStyle w:val="Heading4"/>
      </w:pPr>
      <w:r>
        <w:t xml:space="preserve">B. Evidence ethics – </w:t>
      </w:r>
      <w:r>
        <w:t xml:space="preserve">only way to verify before round that evidence wasn’t miscut and proportionately levels the prep </w:t>
      </w:r>
      <w:proofErr w:type="spellStart"/>
      <w:r>
        <w:t>assymmetry</w:t>
      </w:r>
      <w:proofErr w:type="spellEnd"/>
    </w:p>
    <w:p w14:paraId="340C7959" w14:textId="77777777" w:rsidR="000A7975" w:rsidRPr="000A7975" w:rsidRDefault="000A7975" w:rsidP="000A7975"/>
    <w:p w14:paraId="3BC4E97E" w14:textId="29119245" w:rsidR="000A7975" w:rsidRDefault="000A7975" w:rsidP="000A7975">
      <w:pPr>
        <w:pStyle w:val="Heading2"/>
      </w:pPr>
      <w:r>
        <w:lastRenderedPageBreak/>
        <w:t>2</w:t>
      </w:r>
    </w:p>
    <w:p w14:paraId="5D8CF572" w14:textId="77777777" w:rsidR="000A7975" w:rsidRPr="0077224B" w:rsidRDefault="000A7975" w:rsidP="000A7975">
      <w:pPr>
        <w:pStyle w:val="Heading4"/>
      </w:pPr>
      <w:proofErr w:type="spellStart"/>
      <w:r w:rsidRPr="0077224B">
        <w:t>Interp</w:t>
      </w:r>
      <w:proofErr w:type="spellEnd"/>
      <w:r w:rsidRPr="0077224B">
        <w:t xml:space="preserve">: </w:t>
      </w:r>
      <w:r>
        <w:t>Debaters must have recordings of their speeches and send them if requested</w:t>
      </w:r>
    </w:p>
    <w:p w14:paraId="03B0F37B" w14:textId="77777777" w:rsidR="000A7975" w:rsidRPr="0077224B" w:rsidRDefault="000A7975" w:rsidP="000A7975">
      <w:pPr>
        <w:pStyle w:val="Heading4"/>
      </w:pPr>
      <w:r w:rsidRPr="0077224B">
        <w:t>Violation: They didn't record, that was cx</w:t>
      </w:r>
    </w:p>
    <w:p w14:paraId="367959BA" w14:textId="77777777" w:rsidR="000A7975" w:rsidRDefault="000A7975" w:rsidP="000A7975">
      <w:pPr>
        <w:pStyle w:val="Heading4"/>
      </w:pPr>
      <w:r w:rsidRPr="0077224B">
        <w:t>A</w:t>
      </w:r>
      <w:r>
        <w:t xml:space="preserve">] Clipping, debaters can cheat and get away with clipping cards, hearing clipping in real time is near impossible unless its egregious, recordings solve by having literal proof of verifiable clipping violations for theory shells or judges intervening to give an L 20. Cheating outweighs, the playing field isn’t procedurally balanced which comes prior. No regress, its disclosed on my wiki, online debate set a precedent to record so metrics are there </w:t>
      </w:r>
    </w:p>
    <w:p w14:paraId="6873F635" w14:textId="77777777" w:rsidR="000A7975" w:rsidRDefault="000A7975" w:rsidP="000A7975">
      <w:pPr>
        <w:pStyle w:val="Heading4"/>
      </w:pPr>
      <w:r>
        <w:t xml:space="preserve">D] Novice accessibility – local recordings can be sent to novices to learn technical debate, 99% of rounds aren’t recorded or posted on </w:t>
      </w:r>
      <w:proofErr w:type="spellStart"/>
      <w:r>
        <w:t>youtube</w:t>
      </w:r>
      <w:proofErr w:type="spellEnd"/>
      <w:r>
        <w:t xml:space="preserve"> but having source recordings for your teammates or other debaters when they reach out is good, that outweighs, accessibility is an impact filter to all arguments </w:t>
      </w:r>
    </w:p>
    <w:p w14:paraId="3216C7A2" w14:textId="326F8D26" w:rsidR="000A7975" w:rsidRPr="00B55AD5" w:rsidRDefault="000A7975" w:rsidP="000A7975"/>
    <w:p w14:paraId="22251B23" w14:textId="083C4E9D" w:rsidR="000A7975" w:rsidRDefault="000A7975" w:rsidP="000A7975">
      <w:pPr>
        <w:pStyle w:val="Heading2"/>
      </w:pPr>
      <w:r>
        <w:t>3</w:t>
      </w:r>
    </w:p>
    <w:p w14:paraId="775C7048" w14:textId="77777777" w:rsidR="006804E8" w:rsidRDefault="006804E8" w:rsidP="006804E8">
      <w:pPr>
        <w:pStyle w:val="Heading4"/>
      </w:pPr>
      <w:r>
        <w:t>CP Text – In a Democracy, a Free Press ought to prioritize Objectivity over Advocacy, except for instances of Peace Journalism.</w:t>
      </w:r>
    </w:p>
    <w:p w14:paraId="304C6E26" w14:textId="77777777" w:rsidR="006804E8" w:rsidRDefault="006804E8" w:rsidP="006804E8">
      <w:pPr>
        <w:pStyle w:val="Heading4"/>
      </w:pPr>
      <w:r>
        <w:t xml:space="preserve">The CP competes – Peace Journalism is a form of </w:t>
      </w:r>
      <w:r>
        <w:rPr>
          <w:u w:val="single"/>
        </w:rPr>
        <w:t>advocacy journalism</w:t>
      </w:r>
      <w:r>
        <w:t xml:space="preserve"> since it is a form of </w:t>
      </w:r>
      <w:r>
        <w:rPr>
          <w:u w:val="single"/>
        </w:rPr>
        <w:t>agenda-setting</w:t>
      </w:r>
      <w:r>
        <w:t xml:space="preserve"> and </w:t>
      </w:r>
      <w:r>
        <w:rPr>
          <w:u w:val="single"/>
        </w:rPr>
        <w:t>framing</w:t>
      </w:r>
      <w:r>
        <w:t>.</w:t>
      </w:r>
    </w:p>
    <w:p w14:paraId="7F2A622C" w14:textId="77777777" w:rsidR="006804E8" w:rsidRPr="00CE5963" w:rsidRDefault="006804E8" w:rsidP="006804E8">
      <w:pPr>
        <w:shd w:val="clear" w:color="auto" w:fill="FFFFFF"/>
        <w:rPr>
          <w:rFonts w:ascii="Segoe UI" w:eastAsia="Times New Roman" w:hAnsi="Segoe UI" w:cs="Segoe UI"/>
          <w:b/>
          <w:bCs/>
          <w:sz w:val="24"/>
          <w:szCs w:val="24"/>
        </w:rPr>
      </w:pPr>
      <w:proofErr w:type="spellStart"/>
      <w:r w:rsidRPr="0025497D">
        <w:rPr>
          <w:rStyle w:val="Style13ptBold"/>
        </w:rPr>
        <w:t>Hakorimana</w:t>
      </w:r>
      <w:proofErr w:type="spellEnd"/>
      <w:r w:rsidRPr="0025497D">
        <w:rPr>
          <w:rStyle w:val="Style13ptBold"/>
        </w:rPr>
        <w:t xml:space="preserve"> 20</w:t>
      </w:r>
      <w:r w:rsidRPr="0025497D">
        <w:t xml:space="preserve">, </w:t>
      </w:r>
      <w:proofErr w:type="spellStart"/>
      <w:r w:rsidRPr="0025497D">
        <w:t>Gratien</w:t>
      </w:r>
      <w:proofErr w:type="spellEnd"/>
      <w:r w:rsidRPr="0025497D">
        <w:t xml:space="preserve">. Exploring </w:t>
      </w:r>
      <w:r w:rsidRPr="00CE5963">
        <w:t xml:space="preserve">peace journalism practices for conflict prevention in Rwanda: The case study of Pax Press initiative. Diss. University of Rwanda, 2020. (Master's degree, bachelor's and diploma, peace studies and conflict transformation, political </w:t>
      </w:r>
      <w:proofErr w:type="gramStart"/>
      <w:r w:rsidRPr="00CE5963">
        <w:t>science</w:t>
      </w:r>
      <w:proofErr w:type="gramEnd"/>
      <w:r w:rsidRPr="00CE5963">
        <w:t xml:space="preserve"> and mass media studies at the University of Rwanda)//Elmer</w:t>
      </w:r>
      <w:r>
        <w:rPr>
          <w:rFonts w:ascii="Segoe UI" w:eastAsia="Times New Roman" w:hAnsi="Segoe UI" w:cs="Segoe UI"/>
          <w:sz w:val="24"/>
          <w:szCs w:val="24"/>
          <w:shd w:val="clear" w:color="auto" w:fill="FFFFFF"/>
        </w:rPr>
        <w:t xml:space="preserve"> </w:t>
      </w:r>
    </w:p>
    <w:p w14:paraId="18051EEF" w14:textId="77777777" w:rsidR="006804E8" w:rsidRDefault="006804E8" w:rsidP="006804E8">
      <w:pPr>
        <w:rPr>
          <w:rStyle w:val="StyleUnderline"/>
        </w:rPr>
      </w:pPr>
      <w:r w:rsidRPr="00CE5963">
        <w:rPr>
          <w:sz w:val="16"/>
        </w:rPr>
        <w:t xml:space="preserve">(viii) </w:t>
      </w:r>
      <w:r w:rsidRPr="00CE5963">
        <w:rPr>
          <w:rStyle w:val="Emphasis"/>
          <w:highlight w:val="green"/>
        </w:rPr>
        <w:t>Framing theory</w:t>
      </w:r>
      <w:r w:rsidRPr="00CE5963">
        <w:rPr>
          <w:sz w:val="16"/>
        </w:rPr>
        <w:t xml:space="preserve">: it </w:t>
      </w:r>
      <w:r w:rsidRPr="00CE5963">
        <w:rPr>
          <w:rStyle w:val="Emphasis"/>
          <w:highlight w:val="green"/>
        </w:rPr>
        <w:t>examines how journalists choose what to report on</w:t>
      </w:r>
      <w:r w:rsidRPr="00CE5963">
        <w:rPr>
          <w:sz w:val="16"/>
          <w:highlight w:val="green"/>
        </w:rPr>
        <w:t xml:space="preserve"> </w:t>
      </w:r>
      <w:r w:rsidRPr="00CE5963">
        <w:rPr>
          <w:sz w:val="16"/>
        </w:rPr>
        <w:t xml:space="preserve">and how they report what they chose. Now, both theories, </w:t>
      </w:r>
      <w:r w:rsidRPr="00CE5963">
        <w:rPr>
          <w:rStyle w:val="Emphasis"/>
          <w:highlight w:val="green"/>
        </w:rPr>
        <w:t>agenda-</w:t>
      </w:r>
      <w:proofErr w:type="gramStart"/>
      <w:r w:rsidRPr="00CE5963">
        <w:rPr>
          <w:rStyle w:val="Emphasis"/>
          <w:highlight w:val="green"/>
        </w:rPr>
        <w:t>setting</w:t>
      </w:r>
      <w:proofErr w:type="gramEnd"/>
      <w:r w:rsidRPr="00CE5963">
        <w:rPr>
          <w:rStyle w:val="Emphasis"/>
          <w:highlight w:val="green"/>
        </w:rPr>
        <w:t xml:space="preserve"> and framing</w:t>
      </w:r>
      <w:r w:rsidRPr="00CE5963">
        <w:rPr>
          <w:sz w:val="16"/>
        </w:rPr>
        <w:t xml:space="preserve">, </w:t>
      </w:r>
      <w:r w:rsidRPr="00CE5963">
        <w:rPr>
          <w:rStyle w:val="Emphasis"/>
          <w:highlight w:val="green"/>
          <w:bdr w:val="single" w:sz="18" w:space="0" w:color="auto"/>
        </w:rPr>
        <w:t>are critical in peace journalism</w:t>
      </w:r>
      <w:r w:rsidRPr="00CE5963">
        <w:rPr>
          <w:sz w:val="16"/>
          <w:highlight w:val="green"/>
        </w:rPr>
        <w:t xml:space="preserve"> </w:t>
      </w:r>
      <w:r w:rsidRPr="00CE5963">
        <w:rPr>
          <w:rStyle w:val="Emphasis"/>
          <w:highlight w:val="green"/>
        </w:rPr>
        <w:t>because</w:t>
      </w:r>
      <w:r w:rsidRPr="00CE5963">
        <w:rPr>
          <w:sz w:val="16"/>
          <w:highlight w:val="green"/>
        </w:rPr>
        <w:t xml:space="preserve"> </w:t>
      </w:r>
      <w:r w:rsidRPr="00CE5963">
        <w:rPr>
          <w:sz w:val="16"/>
        </w:rPr>
        <w:t>“</w:t>
      </w:r>
      <w:r w:rsidRPr="00CE5963">
        <w:rPr>
          <w:rStyle w:val="Emphasis"/>
          <w:highlight w:val="green"/>
        </w:rPr>
        <w:t>any meaningful debate about journalism</w:t>
      </w:r>
      <w:r w:rsidRPr="00CE5963">
        <w:rPr>
          <w:sz w:val="16"/>
          <w:highlight w:val="green"/>
        </w:rPr>
        <w:t xml:space="preserve"> </w:t>
      </w:r>
      <w:r w:rsidRPr="00CE5963">
        <w:rPr>
          <w:rStyle w:val="Emphasis"/>
          <w:highlight w:val="green"/>
        </w:rPr>
        <w:t>must include</w:t>
      </w:r>
      <w:r w:rsidRPr="00CE5963">
        <w:rPr>
          <w:sz w:val="16"/>
          <w:highlight w:val="green"/>
        </w:rPr>
        <w:t xml:space="preserve"> </w:t>
      </w:r>
      <w:r w:rsidRPr="00CE5963">
        <w:rPr>
          <w:sz w:val="16"/>
        </w:rPr>
        <w:t xml:space="preserve">some efforts to set out the basis on </w:t>
      </w:r>
      <w:r w:rsidRPr="00CE5963">
        <w:rPr>
          <w:rStyle w:val="Emphasis"/>
          <w:highlight w:val="green"/>
        </w:rPr>
        <w:t>which</w:t>
      </w:r>
      <w:r w:rsidRPr="00CE5963">
        <w:rPr>
          <w:sz w:val="16"/>
          <w:highlight w:val="green"/>
        </w:rPr>
        <w:t xml:space="preserve"> </w:t>
      </w:r>
      <w:r w:rsidRPr="00CE5963">
        <w:rPr>
          <w:sz w:val="16"/>
        </w:rPr>
        <w:t xml:space="preserve">some </w:t>
      </w:r>
      <w:r w:rsidRPr="00CE5963">
        <w:rPr>
          <w:rStyle w:val="Emphasis"/>
          <w:highlight w:val="green"/>
        </w:rPr>
        <w:t>forms of representation should be preferred to others</w:t>
      </w:r>
      <w:r w:rsidRPr="00CE5963">
        <w:rPr>
          <w:sz w:val="16"/>
        </w:rPr>
        <w:t xml:space="preserve">”. </w:t>
      </w:r>
      <w:r w:rsidRPr="00CE5963">
        <w:rPr>
          <w:rStyle w:val="StyleUnderline"/>
        </w:rPr>
        <w:t xml:space="preserve">Agenda setting and framing theories are often </w:t>
      </w:r>
      <w:proofErr w:type="gramStart"/>
      <w:r w:rsidRPr="00CE5963">
        <w:rPr>
          <w:rStyle w:val="StyleUnderline"/>
        </w:rPr>
        <w:t>combined together</w:t>
      </w:r>
      <w:proofErr w:type="gramEnd"/>
      <w:r w:rsidRPr="00CE5963">
        <w:rPr>
          <w:rStyle w:val="StyleUnderline"/>
        </w:rPr>
        <w:t>, because they share the focus on the influence of media to the audience</w:t>
      </w:r>
      <w:r w:rsidRPr="00CE5963">
        <w:rPr>
          <w:sz w:val="16"/>
        </w:rPr>
        <w:t xml:space="preserve">. </w:t>
      </w:r>
      <w:proofErr w:type="gramStart"/>
      <w:r w:rsidRPr="00CE5963">
        <w:rPr>
          <w:sz w:val="16"/>
        </w:rPr>
        <w:t>This is why</w:t>
      </w:r>
      <w:proofErr w:type="gramEnd"/>
      <w:r w:rsidRPr="00CE5963">
        <w:rPr>
          <w:sz w:val="16"/>
        </w:rPr>
        <w:t xml:space="preserve"> they are recognized as </w:t>
      </w:r>
      <w:r w:rsidRPr="00CE5963">
        <w:rPr>
          <w:rStyle w:val="Emphasis"/>
          <w:highlight w:val="green"/>
          <w:bdr w:val="single" w:sz="18" w:space="0" w:color="auto"/>
        </w:rPr>
        <w:t>important in the Peace journalism</w:t>
      </w:r>
      <w:r w:rsidRPr="00CE5963">
        <w:rPr>
          <w:sz w:val="16"/>
        </w:rPr>
        <w:t xml:space="preserve">, </w:t>
      </w:r>
      <w:r w:rsidRPr="00CE5963">
        <w:rPr>
          <w:rStyle w:val="Emphasis"/>
          <w:highlight w:val="green"/>
          <w:bdr w:val="single" w:sz="18" w:space="0" w:color="auto"/>
        </w:rPr>
        <w:t>and other advocacy forms of journalism</w:t>
      </w:r>
      <w:r w:rsidRPr="00CE5963">
        <w:rPr>
          <w:sz w:val="16"/>
          <w:highlight w:val="green"/>
        </w:rPr>
        <w:t xml:space="preserve"> </w:t>
      </w:r>
      <w:r w:rsidRPr="00CE5963">
        <w:rPr>
          <w:rStyle w:val="StyleUnderline"/>
        </w:rPr>
        <w:t>according to some studies (</w:t>
      </w:r>
      <w:proofErr w:type="spellStart"/>
      <w:r w:rsidRPr="00CE5963">
        <w:rPr>
          <w:rStyle w:val="StyleUnderline"/>
        </w:rPr>
        <w:t>Ogenga</w:t>
      </w:r>
      <w:proofErr w:type="spellEnd"/>
      <w:r w:rsidRPr="00CE5963">
        <w:rPr>
          <w:rStyle w:val="StyleUnderline"/>
        </w:rPr>
        <w:t>, 2019: 68).</w:t>
      </w:r>
    </w:p>
    <w:p w14:paraId="17806E80" w14:textId="77777777" w:rsidR="006804E8" w:rsidRDefault="006804E8" w:rsidP="006804E8">
      <w:pPr>
        <w:pStyle w:val="Heading4"/>
      </w:pPr>
      <w:r>
        <w:t xml:space="preserve">Peace Journalism severs Neutrality principles of Objectivity. </w:t>
      </w:r>
    </w:p>
    <w:p w14:paraId="351BD667" w14:textId="77777777" w:rsidR="006804E8" w:rsidRPr="001C0089" w:rsidRDefault="006804E8" w:rsidP="006804E8">
      <w:r w:rsidRPr="001C0089">
        <w:rPr>
          <w:rStyle w:val="Style13ptBold"/>
        </w:rPr>
        <w:t>Shaw 11</w:t>
      </w:r>
      <w:r>
        <w:t xml:space="preserve"> </w:t>
      </w:r>
      <w:r w:rsidRPr="001C0089">
        <w:t xml:space="preserve">Dr Ibrahim </w:t>
      </w:r>
      <w:proofErr w:type="spellStart"/>
      <w:r w:rsidRPr="001C0089">
        <w:t>Seaga</w:t>
      </w:r>
      <w:proofErr w:type="spellEnd"/>
      <w:r w:rsidRPr="001C0089">
        <w:t xml:space="preserve"> Shaw (2011) Debates in Peace Journalism, Journal of Peace Education, 8:3, 363-365, DOI: 10.1080/17400201.2011.621380</w:t>
      </w:r>
      <w:r>
        <w:t xml:space="preserve"> (</w:t>
      </w:r>
      <w:r w:rsidRPr="001C0089">
        <w:t>Chairman and Information Commissioner, Right to Access Information Commission in Sierra Leone</w:t>
      </w:r>
      <w:r>
        <w:t>)//Elmer</w:t>
      </w:r>
    </w:p>
    <w:p w14:paraId="07FD0636" w14:textId="77777777" w:rsidR="006804E8" w:rsidRDefault="006804E8" w:rsidP="006804E8">
      <w:pPr>
        <w:rPr>
          <w:sz w:val="16"/>
        </w:rPr>
      </w:pPr>
      <w:r w:rsidRPr="001C0089">
        <w:rPr>
          <w:u w:val="single"/>
        </w:rPr>
        <w:t xml:space="preserve">Chapter 1 sets the context by discussing the more traditional criticisms of </w:t>
      </w:r>
      <w:r w:rsidRPr="001C0089">
        <w:rPr>
          <w:rStyle w:val="Emphasis"/>
          <w:highlight w:val="green"/>
        </w:rPr>
        <w:t>peace journalism</w:t>
      </w:r>
      <w:r w:rsidRPr="001C0089">
        <w:rPr>
          <w:u w:val="single"/>
        </w:rPr>
        <w:t xml:space="preserve">, based on the view that it </w:t>
      </w:r>
      <w:r w:rsidRPr="001C0089">
        <w:rPr>
          <w:rStyle w:val="Emphasis"/>
          <w:highlight w:val="green"/>
        </w:rPr>
        <w:t>undermines</w:t>
      </w:r>
      <w:r w:rsidRPr="001C0089">
        <w:rPr>
          <w:highlight w:val="green"/>
          <w:u w:val="single"/>
        </w:rPr>
        <w:t xml:space="preserve"> </w:t>
      </w:r>
      <w:r w:rsidRPr="001C0089">
        <w:rPr>
          <w:u w:val="single"/>
        </w:rPr>
        <w:t xml:space="preserve">some of the important </w:t>
      </w:r>
      <w:r w:rsidRPr="001C0089">
        <w:rPr>
          <w:rStyle w:val="Emphasis"/>
          <w:highlight w:val="green"/>
        </w:rPr>
        <w:t>standards of</w:t>
      </w:r>
      <w:r w:rsidRPr="001C0089">
        <w:rPr>
          <w:highlight w:val="green"/>
          <w:u w:val="single"/>
        </w:rPr>
        <w:t xml:space="preserve"> </w:t>
      </w:r>
      <w:r w:rsidRPr="001C0089">
        <w:rPr>
          <w:u w:val="single"/>
        </w:rPr>
        <w:t>professional journalism – especially ‘</w:t>
      </w:r>
      <w:r w:rsidRPr="001C0089">
        <w:rPr>
          <w:rStyle w:val="Emphasis"/>
          <w:highlight w:val="green"/>
        </w:rPr>
        <w:t>objectivity’</w:t>
      </w:r>
      <w:r w:rsidRPr="001C0089">
        <w:rPr>
          <w:u w:val="single"/>
        </w:rPr>
        <w:t xml:space="preserve">, </w:t>
      </w:r>
      <w:r w:rsidRPr="001C0089">
        <w:rPr>
          <w:rStyle w:val="Emphasis"/>
          <w:highlight w:val="green"/>
          <w:bdr w:val="single" w:sz="18" w:space="0" w:color="auto"/>
        </w:rPr>
        <w:t xml:space="preserve">which </w:t>
      </w:r>
      <w:proofErr w:type="spellStart"/>
      <w:r w:rsidRPr="001C0089">
        <w:rPr>
          <w:rStyle w:val="Emphasis"/>
          <w:highlight w:val="green"/>
          <w:bdr w:val="single" w:sz="18" w:space="0" w:color="auto"/>
        </w:rPr>
        <w:t>emphasises</w:t>
      </w:r>
      <w:proofErr w:type="spellEnd"/>
      <w:r w:rsidRPr="001C0089">
        <w:rPr>
          <w:rStyle w:val="Emphasis"/>
          <w:highlight w:val="green"/>
          <w:bdr w:val="single" w:sz="18" w:space="0" w:color="auto"/>
        </w:rPr>
        <w:t xml:space="preserve"> neutrality and the simple separation of facts from opinion</w:t>
      </w:r>
      <w:r w:rsidRPr="001C0089">
        <w:rPr>
          <w:u w:val="single"/>
        </w:rPr>
        <w:t xml:space="preserve">. One of the critics, journalist David </w:t>
      </w:r>
      <w:proofErr w:type="spellStart"/>
      <w:r w:rsidRPr="001C0089">
        <w:rPr>
          <w:u w:val="single"/>
        </w:rPr>
        <w:t>Loyn</w:t>
      </w:r>
      <w:proofErr w:type="spellEnd"/>
      <w:r w:rsidRPr="001C0089">
        <w:rPr>
          <w:u w:val="single"/>
        </w:rPr>
        <w:t xml:space="preserve"> (2007), says peace journalism </w:t>
      </w:r>
      <w:r w:rsidRPr="001C0089">
        <w:rPr>
          <w:rStyle w:val="Emphasis"/>
          <w:highlight w:val="green"/>
        </w:rPr>
        <w:t xml:space="preserve">turns </w:t>
      </w:r>
      <w:r w:rsidRPr="001C0089">
        <w:rPr>
          <w:rStyle w:val="Emphasis"/>
          <w:highlight w:val="green"/>
          <w:bdr w:val="single" w:sz="18" w:space="0" w:color="auto"/>
        </w:rPr>
        <w:t>reporters into ‘players’</w:t>
      </w:r>
      <w:r w:rsidRPr="001C0089">
        <w:rPr>
          <w:rStyle w:val="Emphasis"/>
          <w:highlight w:val="green"/>
        </w:rPr>
        <w:t xml:space="preserve"> rather than ‘observers’ </w:t>
      </w:r>
      <w:r w:rsidRPr="001C0089">
        <w:rPr>
          <w:sz w:val="16"/>
        </w:rPr>
        <w:t xml:space="preserve">and hence renders them ‘over-critical’, which is against the tenets of objective journalism. On the other hand, Thomas </w:t>
      </w:r>
      <w:proofErr w:type="spellStart"/>
      <w:r w:rsidRPr="001C0089">
        <w:rPr>
          <w:sz w:val="16"/>
        </w:rPr>
        <w:t>Hanitzsch</w:t>
      </w:r>
      <w:proofErr w:type="spellEnd"/>
      <w:r w:rsidRPr="001C0089">
        <w:rPr>
          <w:sz w:val="16"/>
        </w:rPr>
        <w:t xml:space="preserve"> (2007) says it is not possible to associate objective reality with its representation because the latter is inevitably biased; hence he sees peace journalism as not critical enough. Lynch, for his part, </w:t>
      </w:r>
      <w:proofErr w:type="spellStart"/>
      <w:r w:rsidRPr="001C0089">
        <w:rPr>
          <w:sz w:val="16"/>
        </w:rPr>
        <w:t>criticises</w:t>
      </w:r>
      <w:proofErr w:type="spellEnd"/>
      <w:r w:rsidRPr="001C0089">
        <w:rPr>
          <w:sz w:val="16"/>
        </w:rPr>
        <w:t xml:space="preserve"> ‘objectivity’ that favors ‘event’ (drama) over ‘process’ (structure), ‘official’ over ‘unofficial’ sources, and above all ‘dualism as a template for conflict’, a win–lose kind of situation where the winner takes all. He develops this notion in chapter 2, where he explores pedagogical arguments to help students appreciate the differentiated impact of peace journalism and war journalism as patterns of media response to conflict. Chapter 3 calls for a rethinking of journalism training in countries in conflict to reflect peace journalism as a critical pedagogy, which he describes as a solution-oriented dialogue. Paolo Freire (1970/2000) calls it libertarian education, which promotes reconciliation between the teacher and the student. The author develops this critical pedagogical approach of peace journalism in chapters 4 and 5 with case studies from Indonesia, and in chapters 6 and 7 with case studies from the Philippines. Moreover, these four chapters, as well as chapter 8 (a case study from Australia), use content analysis to demonstrate the extent to which peace journalism’s evaluative criteria are used in the news media discourse. In chapters 9 and 10 the author roundly blames war journalism for the prolonged Palestinian–Israeli crisis as well as terrorism in general, while the final chapter focuses on the reflections of journalists on the reporting and </w:t>
      </w:r>
      <w:proofErr w:type="gramStart"/>
      <w:r w:rsidRPr="001C0089">
        <w:rPr>
          <w:sz w:val="16"/>
        </w:rPr>
        <w:t>mis-reporting</w:t>
      </w:r>
      <w:proofErr w:type="gramEnd"/>
      <w:r w:rsidRPr="001C0089">
        <w:rPr>
          <w:sz w:val="16"/>
        </w:rPr>
        <w:t xml:space="preserve"> of the 2003 US-led invasion of Iraq.</w:t>
      </w:r>
    </w:p>
    <w:p w14:paraId="10E40276" w14:textId="77777777" w:rsidR="006804E8" w:rsidRDefault="006804E8" w:rsidP="006804E8">
      <w:pPr>
        <w:pStyle w:val="Heading4"/>
      </w:pPr>
      <w:r>
        <w:t xml:space="preserve">Peace Journalism as </w:t>
      </w:r>
      <w:r>
        <w:rPr>
          <w:u w:val="single"/>
        </w:rPr>
        <w:t>advocacy</w:t>
      </w:r>
      <w:r>
        <w:t xml:space="preserve"> specifically sets up </w:t>
      </w:r>
      <w:r>
        <w:rPr>
          <w:u w:val="single"/>
        </w:rPr>
        <w:t>conflict resolution</w:t>
      </w:r>
      <w:r>
        <w:t xml:space="preserve"> – particularly the Middle East. </w:t>
      </w:r>
    </w:p>
    <w:p w14:paraId="163F2F3A" w14:textId="77777777" w:rsidR="006804E8" w:rsidRPr="002B6168" w:rsidRDefault="006804E8" w:rsidP="006804E8">
      <w:proofErr w:type="spellStart"/>
      <w:r w:rsidRPr="002B6168">
        <w:rPr>
          <w:rStyle w:val="Style13ptBold"/>
        </w:rPr>
        <w:t>Abouaoun</w:t>
      </w:r>
      <w:proofErr w:type="spellEnd"/>
      <w:r w:rsidRPr="002B6168">
        <w:rPr>
          <w:rStyle w:val="Style13ptBold"/>
        </w:rPr>
        <w:t xml:space="preserve"> 20 </w:t>
      </w:r>
      <w:r w:rsidRPr="002B6168">
        <w:t xml:space="preserve">Elie </w:t>
      </w:r>
      <w:proofErr w:type="spellStart"/>
      <w:r w:rsidRPr="002B6168">
        <w:t>Abouanoun</w:t>
      </w:r>
      <w:proofErr w:type="spellEnd"/>
      <w:r w:rsidRPr="002B6168">
        <w:t xml:space="preserve"> 3-13-2020 "Rethinking Media’s Role in Conflict and Peace in the Middle East"</w:t>
      </w:r>
      <w:r>
        <w:t xml:space="preserve"> </w:t>
      </w:r>
      <w:hyperlink r:id="rId8" w:history="1">
        <w:r w:rsidRPr="00976FFD">
          <w:rPr>
            <w:rStyle w:val="Hyperlink"/>
          </w:rPr>
          <w:t>https://www.usip.org/publications/2020/03/rethinking-medias-role-conflict-and-peace-middle-east</w:t>
        </w:r>
      </w:hyperlink>
      <w:r>
        <w:t xml:space="preserve"> (</w:t>
      </w:r>
      <w:r w:rsidRPr="002B6168">
        <w:t>Director, Middle East and North Africa Programs</w:t>
      </w:r>
      <w:r>
        <w:t xml:space="preserve"> at US Institute of Peace)//Elmer </w:t>
      </w:r>
    </w:p>
    <w:p w14:paraId="11038D0E" w14:textId="77777777" w:rsidR="006804E8" w:rsidRPr="004F2779" w:rsidRDefault="006804E8" w:rsidP="006804E8">
      <w:pPr>
        <w:rPr>
          <w:rStyle w:val="StyleUnderline"/>
        </w:rPr>
      </w:pPr>
      <w:r w:rsidRPr="007D4589">
        <w:rPr>
          <w:rStyle w:val="StyleUnderline"/>
        </w:rPr>
        <w:t>In 2014, the world watched in disbelief, as global news networks covered the stream of gruesome and horrific beheading videos released by the so-called Islamic State</w:t>
      </w:r>
      <w:r w:rsidRPr="004F2779">
        <w:rPr>
          <w:sz w:val="16"/>
        </w:rPr>
        <w:t xml:space="preserve">. For the first time, by bringing the </w:t>
      </w:r>
      <w:r w:rsidRPr="007D4589">
        <w:rPr>
          <w:rStyle w:val="Emphasis"/>
          <w:highlight w:val="green"/>
        </w:rPr>
        <w:t>terror of the Islamic State</w:t>
      </w:r>
      <w:r w:rsidRPr="004F2779">
        <w:rPr>
          <w:sz w:val="16"/>
          <w:highlight w:val="green"/>
        </w:rPr>
        <w:t xml:space="preserve"> </w:t>
      </w:r>
      <w:r w:rsidRPr="007D4589">
        <w:rPr>
          <w:rStyle w:val="StyleUnderline"/>
        </w:rPr>
        <w:t>directly to the devices in the palm of our hands, it</w:t>
      </w:r>
      <w:r w:rsidRPr="004F2779">
        <w:rPr>
          <w:sz w:val="16"/>
        </w:rPr>
        <w:t xml:space="preserve"> </w:t>
      </w:r>
      <w:r w:rsidRPr="007D4589">
        <w:rPr>
          <w:rStyle w:val="Emphasis"/>
          <w:highlight w:val="green"/>
        </w:rPr>
        <w:t>felt personal and close</w:t>
      </w:r>
      <w:r w:rsidRPr="004F2779">
        <w:rPr>
          <w:sz w:val="16"/>
        </w:rPr>
        <w:t xml:space="preserve"> </w:t>
      </w:r>
      <w:r w:rsidRPr="007D4589">
        <w:rPr>
          <w:rStyle w:val="StyleUnderline"/>
        </w:rPr>
        <w:t>by,</w:t>
      </w:r>
      <w:r w:rsidRPr="004F2779">
        <w:rPr>
          <w:sz w:val="16"/>
        </w:rPr>
        <w:t xml:space="preserve"> </w:t>
      </w:r>
      <w:r w:rsidRPr="007D4589">
        <w:rPr>
          <w:rStyle w:val="Emphasis"/>
          <w:highlight w:val="green"/>
          <w:bdr w:val="single" w:sz="18" w:space="0" w:color="auto"/>
        </w:rPr>
        <w:t>rather than across the world</w:t>
      </w:r>
      <w:r w:rsidRPr="004F2779">
        <w:rPr>
          <w:sz w:val="16"/>
          <w:highlight w:val="green"/>
        </w:rPr>
        <w:t xml:space="preserve"> </w:t>
      </w:r>
      <w:r w:rsidRPr="004F2779">
        <w:rPr>
          <w:sz w:val="16"/>
        </w:rPr>
        <w:t xml:space="preserve">in a mysterious land. </w:t>
      </w:r>
      <w:r w:rsidRPr="007D4589">
        <w:rPr>
          <w:rStyle w:val="StyleUnderline"/>
        </w:rPr>
        <w:t xml:space="preserve">Without question, </w:t>
      </w:r>
      <w:r w:rsidRPr="007D4589">
        <w:rPr>
          <w:rStyle w:val="Emphasis"/>
          <w:highlight w:val="green"/>
        </w:rPr>
        <w:t>the role of the media in peace and conflict is becoming</w:t>
      </w:r>
      <w:r w:rsidRPr="007D4589">
        <w:rPr>
          <w:rStyle w:val="StyleUnderline"/>
          <w:highlight w:val="green"/>
        </w:rPr>
        <w:t xml:space="preserve"> </w:t>
      </w:r>
      <w:r w:rsidRPr="007D4589">
        <w:rPr>
          <w:rStyle w:val="Emphasis"/>
          <w:highlight w:val="green"/>
          <w:bdr w:val="single" w:sz="18" w:space="0" w:color="auto"/>
        </w:rPr>
        <w:t>ever more important</w:t>
      </w:r>
      <w:r w:rsidRPr="007D4589">
        <w:rPr>
          <w:rStyle w:val="StyleUnderline"/>
        </w:rPr>
        <w:t>.</w:t>
      </w:r>
      <w:r w:rsidRPr="004F2779">
        <w:rPr>
          <w:sz w:val="16"/>
        </w:rPr>
        <w:t xml:space="preserve"> </w:t>
      </w:r>
      <w:r w:rsidRPr="007D4589">
        <w:rPr>
          <w:rStyle w:val="StyleUnderline"/>
        </w:rPr>
        <w:t xml:space="preserve">While terror groups like IS have been proven effective in their use of media for their sinister agendas, has the rest of the world caught up? As media technologies advance, so too must our strategies to </w:t>
      </w:r>
      <w:proofErr w:type="gramStart"/>
      <w:r w:rsidRPr="007D4589">
        <w:rPr>
          <w:rStyle w:val="StyleUnderline"/>
        </w:rPr>
        <w:t>responsibly and effectively harness their power</w:t>
      </w:r>
      <w:proofErr w:type="gramEnd"/>
      <w:r w:rsidRPr="007D4589">
        <w:rPr>
          <w:rStyle w:val="StyleUnderline"/>
        </w:rPr>
        <w:t xml:space="preserve">. </w:t>
      </w:r>
      <w:r w:rsidRPr="004F2779">
        <w:rPr>
          <w:sz w:val="16"/>
        </w:rPr>
        <w:t xml:space="preserve">Sadly, in some cases </w:t>
      </w:r>
      <w:r w:rsidRPr="007D4589">
        <w:rPr>
          <w:rStyle w:val="Emphasis"/>
          <w:highlight w:val="green"/>
        </w:rPr>
        <w:t>in the Middle East</w:t>
      </w:r>
      <w:r w:rsidRPr="004F2779">
        <w:rPr>
          <w:sz w:val="16"/>
          <w:highlight w:val="green"/>
        </w:rPr>
        <w:t xml:space="preserve"> </w:t>
      </w:r>
      <w:r w:rsidRPr="007D4589">
        <w:rPr>
          <w:rStyle w:val="StyleUnderline"/>
        </w:rPr>
        <w:t xml:space="preserve">and North Africa, </w:t>
      </w:r>
      <w:r w:rsidRPr="007D4589">
        <w:rPr>
          <w:rStyle w:val="Emphasis"/>
          <w:highlight w:val="green"/>
        </w:rPr>
        <w:t>media</w:t>
      </w:r>
      <w:r w:rsidRPr="004F2779">
        <w:rPr>
          <w:sz w:val="16"/>
          <w:highlight w:val="green"/>
        </w:rPr>
        <w:t xml:space="preserve"> </w:t>
      </w:r>
      <w:r w:rsidRPr="007D4589">
        <w:rPr>
          <w:rStyle w:val="Emphasis"/>
          <w:highlight w:val="green"/>
        </w:rPr>
        <w:t>have been employed</w:t>
      </w:r>
      <w:r w:rsidRPr="004F2779">
        <w:rPr>
          <w:sz w:val="16"/>
        </w:rPr>
        <w:t xml:space="preserve">, </w:t>
      </w:r>
      <w:r w:rsidRPr="007D4589">
        <w:rPr>
          <w:rStyle w:val="Emphasis"/>
          <w:highlight w:val="green"/>
        </w:rPr>
        <w:t>by</w:t>
      </w:r>
      <w:r w:rsidRPr="004F2779">
        <w:rPr>
          <w:sz w:val="16"/>
          <w:highlight w:val="green"/>
        </w:rPr>
        <w:t xml:space="preserve"> </w:t>
      </w:r>
      <w:r w:rsidRPr="007D4589">
        <w:rPr>
          <w:rStyle w:val="StyleUnderline"/>
        </w:rPr>
        <w:t>both</w:t>
      </w:r>
      <w:r w:rsidRPr="004F2779">
        <w:rPr>
          <w:sz w:val="16"/>
        </w:rPr>
        <w:t xml:space="preserve"> </w:t>
      </w:r>
      <w:r w:rsidRPr="007D4589">
        <w:rPr>
          <w:rStyle w:val="Emphasis"/>
          <w:highlight w:val="green"/>
        </w:rPr>
        <w:t>regimes and terrorists</w:t>
      </w:r>
      <w:r w:rsidRPr="004F2779">
        <w:rPr>
          <w:sz w:val="16"/>
        </w:rPr>
        <w:t xml:space="preserve">, </w:t>
      </w:r>
      <w:r w:rsidRPr="007D4589">
        <w:rPr>
          <w:rStyle w:val="Emphasis"/>
          <w:highlight w:val="green"/>
        </w:rPr>
        <w:t xml:space="preserve">as a tool to </w:t>
      </w:r>
      <w:r w:rsidRPr="007D4589">
        <w:rPr>
          <w:rStyle w:val="StyleUnderline"/>
        </w:rPr>
        <w:t>cause harm,</w:t>
      </w:r>
      <w:r w:rsidRPr="004F2779">
        <w:rPr>
          <w:sz w:val="16"/>
        </w:rPr>
        <w:t xml:space="preserve"> </w:t>
      </w:r>
      <w:r w:rsidRPr="007D4589">
        <w:rPr>
          <w:rStyle w:val="Emphasis"/>
          <w:highlight w:val="green"/>
          <w:bdr w:val="single" w:sz="18" w:space="0" w:color="auto"/>
        </w:rPr>
        <w:t>incite violence and fuel dangerous narratives</w:t>
      </w:r>
      <w:r w:rsidRPr="004F2779">
        <w:rPr>
          <w:sz w:val="16"/>
        </w:rPr>
        <w:t xml:space="preserve">. </w:t>
      </w:r>
      <w:r w:rsidRPr="007D4589">
        <w:rPr>
          <w:rStyle w:val="StyleUnderline"/>
        </w:rPr>
        <w:t xml:space="preserve">With conflict and seemingly unending turmoil ravaging the region today, the role of </w:t>
      </w:r>
      <w:r w:rsidRPr="004F2779">
        <w:rPr>
          <w:rStyle w:val="Emphasis"/>
          <w:highlight w:val="green"/>
        </w:rPr>
        <w:t>media</w:t>
      </w:r>
      <w:r w:rsidRPr="004F2779">
        <w:rPr>
          <w:rStyle w:val="StyleUnderline"/>
          <w:highlight w:val="green"/>
        </w:rPr>
        <w:t xml:space="preserve"> </w:t>
      </w:r>
      <w:r w:rsidRPr="007D4589">
        <w:rPr>
          <w:rStyle w:val="StyleUnderline"/>
        </w:rPr>
        <w:t xml:space="preserve">is as </w:t>
      </w:r>
      <w:r w:rsidRPr="004F2779">
        <w:rPr>
          <w:rStyle w:val="Emphasis"/>
          <w:highlight w:val="green"/>
        </w:rPr>
        <w:t>important</w:t>
      </w:r>
      <w:r w:rsidRPr="004F2779">
        <w:rPr>
          <w:rStyle w:val="StyleUnderline"/>
          <w:highlight w:val="green"/>
        </w:rPr>
        <w:t xml:space="preserve"> </w:t>
      </w:r>
      <w:r w:rsidRPr="007D4589">
        <w:rPr>
          <w:rStyle w:val="StyleUnderline"/>
        </w:rPr>
        <w:t xml:space="preserve">as ever </w:t>
      </w:r>
      <w:r w:rsidRPr="004F2779">
        <w:rPr>
          <w:rStyle w:val="Emphasis"/>
          <w:highlight w:val="green"/>
        </w:rPr>
        <w:t>in</w:t>
      </w:r>
      <w:r w:rsidRPr="004F2779">
        <w:rPr>
          <w:rStyle w:val="StyleUnderline"/>
          <w:highlight w:val="green"/>
        </w:rPr>
        <w:t xml:space="preserve"> </w:t>
      </w:r>
      <w:r w:rsidRPr="004F2779">
        <w:rPr>
          <w:rStyle w:val="Emphasis"/>
          <w:highlight w:val="green"/>
        </w:rPr>
        <w:t>documenting</w:t>
      </w:r>
      <w:r w:rsidRPr="004F2779">
        <w:rPr>
          <w:rStyle w:val="StyleUnderline"/>
          <w:highlight w:val="green"/>
        </w:rPr>
        <w:t xml:space="preserve"> </w:t>
      </w:r>
      <w:r w:rsidRPr="004F2779">
        <w:rPr>
          <w:rStyle w:val="Emphasis"/>
          <w:highlight w:val="green"/>
        </w:rPr>
        <w:t>and exposing citizens</w:t>
      </w:r>
      <w:r w:rsidRPr="004F2779">
        <w:rPr>
          <w:rStyle w:val="StyleUnderline"/>
          <w:highlight w:val="green"/>
        </w:rPr>
        <w:t xml:space="preserve"> </w:t>
      </w:r>
      <w:r w:rsidRPr="004F2779">
        <w:rPr>
          <w:rStyle w:val="Emphasis"/>
          <w:highlight w:val="green"/>
        </w:rPr>
        <w:t xml:space="preserve">around the world to </w:t>
      </w:r>
      <w:r w:rsidRPr="004F2779">
        <w:rPr>
          <w:rStyle w:val="Emphasis"/>
          <w:highlight w:val="green"/>
          <w:bdr w:val="single" w:sz="18" w:space="0" w:color="auto"/>
        </w:rPr>
        <w:t>the realities</w:t>
      </w:r>
      <w:r w:rsidRPr="007D4589">
        <w:rPr>
          <w:rStyle w:val="StyleUnderline"/>
        </w:rPr>
        <w:t xml:space="preserve"> on the ground.</w:t>
      </w:r>
      <w:r w:rsidRPr="004F2779">
        <w:rPr>
          <w:sz w:val="16"/>
        </w:rPr>
        <w:t xml:space="preserve"> However, strict requirements and seemingly impossible lists of legalities and compliances imposed by authoritarian regimes result in the suppression of ideas and stories that run counter to the official narrative. </w:t>
      </w:r>
      <w:r w:rsidRPr="004F2779">
        <w:rPr>
          <w:rStyle w:val="StyleUnderline"/>
        </w:rPr>
        <w:t>This is especially true in states where the government has cracked down on publications that are critical of their policies, which they describe as “fake news.</w:t>
      </w:r>
      <w:r w:rsidRPr="004F2779">
        <w:rPr>
          <w:sz w:val="16"/>
        </w:rPr>
        <w:t xml:space="preserve">” </w:t>
      </w:r>
      <w:r w:rsidRPr="004F2779">
        <w:rPr>
          <w:rStyle w:val="StyleUnderline"/>
        </w:rPr>
        <w:t>Too often journalists are targeted for illuminating injustice at the hands of harsh regimes in the region; regimes that are finding it more and more difficult to keep the world in the dark in the modern technological era</w:t>
      </w:r>
      <w:r w:rsidRPr="004F2779">
        <w:rPr>
          <w:sz w:val="16"/>
        </w:rPr>
        <w:t xml:space="preserve">. It is not surprising </w:t>
      </w:r>
      <w:r w:rsidRPr="004F2779">
        <w:rPr>
          <w:rStyle w:val="StyleUnderline"/>
        </w:rPr>
        <w:t xml:space="preserve">then that the region suffers from </w:t>
      </w:r>
      <w:r w:rsidRPr="004F2779">
        <w:rPr>
          <w:rStyle w:val="Emphasis"/>
          <w:highlight w:val="green"/>
        </w:rPr>
        <w:t>a lack of access to credible and reliable information</w:t>
      </w:r>
      <w:r w:rsidRPr="004F2779">
        <w:rPr>
          <w:rStyle w:val="StyleUnderline"/>
        </w:rPr>
        <w:t>; the result of amateurs taking up journalism as part of “democratization” combined with the unfortunate reality that serious journalists are co-opted by regimes to spread disinformation that aligns with official narratives. It</w:t>
      </w:r>
      <w:r w:rsidRPr="004F2779">
        <w:rPr>
          <w:sz w:val="16"/>
        </w:rPr>
        <w:t xml:space="preserve"> is also challenging to decipher fact from fiction, as competing political agendas and international interests try to direct narratives and sway public opinion in their favor. The mix of digital technology, unscrupulous politics and commercial exploitation of the new communications landscape </w:t>
      </w:r>
      <w:r w:rsidRPr="004F2779">
        <w:rPr>
          <w:rStyle w:val="Emphasis"/>
          <w:highlight w:val="green"/>
        </w:rPr>
        <w:t>highlights</w:t>
      </w:r>
      <w:r w:rsidRPr="004F2779">
        <w:rPr>
          <w:sz w:val="16"/>
          <w:highlight w:val="green"/>
        </w:rPr>
        <w:t xml:space="preserve"> </w:t>
      </w:r>
      <w:r w:rsidRPr="004F2779">
        <w:rPr>
          <w:sz w:val="16"/>
        </w:rPr>
        <w:t xml:space="preserve">the </w:t>
      </w:r>
      <w:r w:rsidRPr="004F2779">
        <w:rPr>
          <w:rStyle w:val="Emphasis"/>
          <w:highlight w:val="green"/>
          <w:bdr w:val="single" w:sz="18" w:space="0" w:color="auto"/>
        </w:rPr>
        <w:t>need for a revised framework of ethics,</w:t>
      </w:r>
      <w:r w:rsidRPr="004F2779">
        <w:rPr>
          <w:sz w:val="16"/>
          <w:highlight w:val="green"/>
        </w:rPr>
        <w:t xml:space="preserve"> </w:t>
      </w:r>
      <w:r w:rsidRPr="004F2779">
        <w:rPr>
          <w:rStyle w:val="StyleUnderline"/>
        </w:rPr>
        <w:t>essential for rebuilding public trust in journalism and media</w:t>
      </w:r>
      <w:r w:rsidRPr="004F2779">
        <w:rPr>
          <w:sz w:val="16"/>
        </w:rPr>
        <w:t>; a framework that reasserts that the core values of accuracy, independence and responsible reporting that have evolved over the past 150 years remain as relevant as ever. The Media’s Power to Build Peace In a recently co-hosted conference in Tunis, Tunisia, the United States Institute of Peace and Al-</w:t>
      </w:r>
      <w:proofErr w:type="spellStart"/>
      <w:r w:rsidRPr="004F2779">
        <w:rPr>
          <w:sz w:val="16"/>
        </w:rPr>
        <w:t>Hurra</w:t>
      </w:r>
      <w:proofErr w:type="spellEnd"/>
      <w:r w:rsidRPr="004F2779">
        <w:rPr>
          <w:sz w:val="16"/>
        </w:rPr>
        <w:t xml:space="preserve"> Television partnered to address this </w:t>
      </w:r>
      <w:r w:rsidRPr="004F2779">
        <w:rPr>
          <w:rStyle w:val="StyleUnderline"/>
        </w:rPr>
        <w:t xml:space="preserve">complex issue and discuss recommendations for how the power of the media can be better employed </w:t>
      </w:r>
      <w:r w:rsidRPr="004F2779">
        <w:rPr>
          <w:rStyle w:val="Emphasis"/>
          <w:highlight w:val="green"/>
        </w:rPr>
        <w:t>to</w:t>
      </w:r>
      <w:r w:rsidRPr="004F2779">
        <w:rPr>
          <w:rStyle w:val="StyleUnderline"/>
          <w:highlight w:val="green"/>
        </w:rPr>
        <w:t xml:space="preserve"> </w:t>
      </w:r>
      <w:r w:rsidRPr="004F2779">
        <w:rPr>
          <w:rStyle w:val="Emphasis"/>
          <w:highlight w:val="green"/>
          <w:bdr w:val="single" w:sz="18" w:space="0" w:color="auto"/>
        </w:rPr>
        <w:t>promote peacebuilding</w:t>
      </w:r>
      <w:r w:rsidRPr="004F2779">
        <w:rPr>
          <w:rStyle w:val="StyleUnderline"/>
          <w:highlight w:val="green"/>
        </w:rPr>
        <w:t xml:space="preserve"> </w:t>
      </w:r>
      <w:r w:rsidRPr="004F2779">
        <w:rPr>
          <w:rStyle w:val="StyleUnderline"/>
        </w:rPr>
        <w:t>initiatives and resolve conflict in the region</w:t>
      </w:r>
      <w:r w:rsidRPr="004F2779">
        <w:rPr>
          <w:sz w:val="16"/>
        </w:rPr>
        <w:t xml:space="preserve">. By enhancing cooperation and coordination among local, independent media outlets in the region to create networks for knowledge sharing, their influence and strength would be consolidated and magnified. Additionally, by educating media practitioners in the region about the critical role they can play in building peace, promoting </w:t>
      </w:r>
      <w:proofErr w:type="gramStart"/>
      <w:r w:rsidRPr="004F2779">
        <w:rPr>
          <w:sz w:val="16"/>
        </w:rPr>
        <w:t>solidarity</w:t>
      </w:r>
      <w:proofErr w:type="gramEnd"/>
      <w:r w:rsidRPr="004F2779">
        <w:rPr>
          <w:sz w:val="16"/>
        </w:rPr>
        <w:t xml:space="preserve"> and understanding among communities in conflict with one another, they can challenge narratives of hatred and the use of violence as legitimate means to an end. </w:t>
      </w:r>
      <w:r w:rsidRPr="004F2779">
        <w:rPr>
          <w:rStyle w:val="Emphasis"/>
          <w:highlight w:val="green"/>
        </w:rPr>
        <w:t>Empowering media practitioners to</w:t>
      </w:r>
      <w:r w:rsidRPr="004F2779">
        <w:rPr>
          <w:rStyle w:val="StyleUnderline"/>
          <w:highlight w:val="green"/>
        </w:rPr>
        <w:t xml:space="preserve"> </w:t>
      </w:r>
      <w:r w:rsidRPr="004F2779">
        <w:rPr>
          <w:rStyle w:val="StyleUnderline"/>
        </w:rPr>
        <w:t>embrace this role is essential, and there is a great opportunity for the international community to play a role here</w:t>
      </w:r>
      <w:r w:rsidRPr="004F2779">
        <w:rPr>
          <w:sz w:val="16"/>
        </w:rPr>
        <w:t xml:space="preserve">. </w:t>
      </w:r>
      <w:proofErr w:type="gramStart"/>
      <w:r w:rsidRPr="004F2779">
        <w:rPr>
          <w:sz w:val="16"/>
        </w:rPr>
        <w:t>With ever advancing media technologies, there</w:t>
      </w:r>
      <w:proofErr w:type="gramEnd"/>
      <w:r w:rsidRPr="004F2779">
        <w:rPr>
          <w:sz w:val="16"/>
        </w:rPr>
        <w:t xml:space="preserve"> are countless creative ways to </w:t>
      </w:r>
      <w:r w:rsidRPr="004F2779">
        <w:rPr>
          <w:rStyle w:val="Emphasis"/>
          <w:highlight w:val="green"/>
        </w:rPr>
        <w:t>elevate</w:t>
      </w:r>
      <w:r w:rsidRPr="004F2779">
        <w:rPr>
          <w:sz w:val="16"/>
          <w:highlight w:val="green"/>
        </w:rPr>
        <w:t xml:space="preserve"> </w:t>
      </w:r>
      <w:r w:rsidRPr="004F2779">
        <w:rPr>
          <w:rStyle w:val="StyleUnderline"/>
        </w:rPr>
        <w:t xml:space="preserve">moderate </w:t>
      </w:r>
      <w:r w:rsidRPr="004F2779">
        <w:rPr>
          <w:rStyle w:val="Emphasis"/>
          <w:highlight w:val="green"/>
        </w:rPr>
        <w:t>voices</w:t>
      </w:r>
      <w:r w:rsidRPr="004F2779">
        <w:rPr>
          <w:sz w:val="16"/>
          <w:highlight w:val="green"/>
        </w:rPr>
        <w:t xml:space="preserve"> </w:t>
      </w:r>
      <w:r w:rsidRPr="004F2779">
        <w:rPr>
          <w:rStyle w:val="Emphasis"/>
          <w:highlight w:val="green"/>
        </w:rPr>
        <w:t>and promote positive chronicles of peace</w:t>
      </w:r>
      <w:r w:rsidRPr="004F2779">
        <w:rPr>
          <w:sz w:val="16"/>
          <w:highlight w:val="green"/>
        </w:rPr>
        <w:t xml:space="preserve"> </w:t>
      </w:r>
      <w:r w:rsidRPr="004F2779">
        <w:rPr>
          <w:rStyle w:val="Emphasis"/>
          <w:highlight w:val="green"/>
        </w:rPr>
        <w:t>and conflict resolution</w:t>
      </w:r>
      <w:r w:rsidRPr="004F2779">
        <w:rPr>
          <w:sz w:val="16"/>
          <w:highlight w:val="green"/>
        </w:rPr>
        <w:t xml:space="preserve"> </w:t>
      </w:r>
      <w:r w:rsidRPr="004F2779">
        <w:rPr>
          <w:rStyle w:val="Emphasis"/>
          <w:highlight w:val="green"/>
        </w:rPr>
        <w:t>to change harmful narratives</w:t>
      </w:r>
      <w:r w:rsidRPr="004F2779">
        <w:rPr>
          <w:sz w:val="16"/>
        </w:rPr>
        <w:t xml:space="preserve">. Looking at the long-term, the region would benefit from developing and delivering media education to communities, beginning from an early age with a focus on using such skills for peacebuilding initiatives and innovatively combatting hate speech. </w:t>
      </w:r>
      <w:proofErr w:type="gramStart"/>
      <w:r w:rsidRPr="004F2779">
        <w:rPr>
          <w:sz w:val="16"/>
        </w:rPr>
        <w:t>With ever advancing media technologies, there</w:t>
      </w:r>
      <w:proofErr w:type="gramEnd"/>
      <w:r w:rsidRPr="004F2779">
        <w:rPr>
          <w:sz w:val="16"/>
        </w:rPr>
        <w:t xml:space="preserve"> are countless creative ways to elevate moderate voices and promote positive chronicles of peace and conflict resolution to change harmful narratives. Finally, and most essentially, </w:t>
      </w:r>
      <w:r w:rsidRPr="004F2779">
        <w:rPr>
          <w:rStyle w:val="Emphasis"/>
          <w:highlight w:val="green"/>
        </w:rPr>
        <w:t>governments</w:t>
      </w:r>
      <w:r w:rsidRPr="004F2779">
        <w:rPr>
          <w:sz w:val="16"/>
          <w:highlight w:val="green"/>
        </w:rPr>
        <w:t xml:space="preserve"> </w:t>
      </w:r>
      <w:r w:rsidRPr="004F2779">
        <w:rPr>
          <w:rStyle w:val="StyleUnderline"/>
        </w:rPr>
        <w:t>of the region</w:t>
      </w:r>
      <w:r w:rsidRPr="004F2779">
        <w:rPr>
          <w:sz w:val="16"/>
        </w:rPr>
        <w:t xml:space="preserve"> </w:t>
      </w:r>
      <w:r w:rsidRPr="004F2779">
        <w:rPr>
          <w:rStyle w:val="Emphasis"/>
          <w:highlight w:val="green"/>
        </w:rPr>
        <w:t>must provide</w:t>
      </w:r>
      <w:r w:rsidRPr="004F2779">
        <w:rPr>
          <w:sz w:val="16"/>
          <w:highlight w:val="green"/>
        </w:rPr>
        <w:t xml:space="preserve"> </w:t>
      </w:r>
      <w:r w:rsidRPr="004F2779">
        <w:rPr>
          <w:rStyle w:val="StyleUnderline"/>
        </w:rPr>
        <w:t>the</w:t>
      </w:r>
      <w:r w:rsidRPr="004F2779">
        <w:rPr>
          <w:sz w:val="16"/>
        </w:rPr>
        <w:t xml:space="preserve"> </w:t>
      </w:r>
      <w:r w:rsidRPr="004F2779">
        <w:rPr>
          <w:rStyle w:val="Emphasis"/>
          <w:highlight w:val="green"/>
          <w:bdr w:val="single" w:sz="18" w:space="0" w:color="auto"/>
        </w:rPr>
        <w:t>space for peace journalism to flourish</w:t>
      </w:r>
      <w:r w:rsidRPr="004F2779">
        <w:rPr>
          <w:sz w:val="16"/>
          <w:highlight w:val="green"/>
        </w:rPr>
        <w:t xml:space="preserve"> </w:t>
      </w:r>
      <w:r w:rsidRPr="004F2779">
        <w:rPr>
          <w:rStyle w:val="Emphasis"/>
          <w:highlight w:val="green"/>
        </w:rPr>
        <w:t>to mitigate conflict and reduce tension</w:t>
      </w:r>
      <w:r w:rsidRPr="004F2779">
        <w:rPr>
          <w:sz w:val="16"/>
        </w:rPr>
        <w:t xml:space="preserve">, </w:t>
      </w:r>
      <w:r w:rsidRPr="004F2779">
        <w:rPr>
          <w:rStyle w:val="Emphasis"/>
          <w:highlight w:val="green"/>
        </w:rPr>
        <w:t>embracing</w:t>
      </w:r>
      <w:r w:rsidRPr="004F2779">
        <w:rPr>
          <w:sz w:val="16"/>
          <w:highlight w:val="green"/>
        </w:rPr>
        <w:t xml:space="preserve"> </w:t>
      </w:r>
      <w:r w:rsidRPr="004F2779">
        <w:rPr>
          <w:rStyle w:val="StyleUnderline"/>
        </w:rPr>
        <w:t>the</w:t>
      </w:r>
      <w:r w:rsidRPr="004F2779">
        <w:rPr>
          <w:sz w:val="16"/>
        </w:rPr>
        <w:t xml:space="preserve"> </w:t>
      </w:r>
      <w:r w:rsidRPr="004F2779">
        <w:rPr>
          <w:rStyle w:val="Emphasis"/>
          <w:highlight w:val="green"/>
        </w:rPr>
        <w:t>positive role</w:t>
      </w:r>
      <w:r w:rsidRPr="004F2779">
        <w:rPr>
          <w:sz w:val="16"/>
          <w:highlight w:val="green"/>
        </w:rPr>
        <w:t xml:space="preserve"> </w:t>
      </w:r>
      <w:r w:rsidRPr="004F2779">
        <w:rPr>
          <w:rStyle w:val="StyleUnderline"/>
        </w:rPr>
        <w:t>that</w:t>
      </w:r>
      <w:r w:rsidRPr="004F2779">
        <w:rPr>
          <w:sz w:val="16"/>
        </w:rPr>
        <w:t xml:space="preserve"> </w:t>
      </w:r>
      <w:r w:rsidRPr="004F2779">
        <w:rPr>
          <w:rStyle w:val="Emphasis"/>
          <w:highlight w:val="green"/>
          <w:bdr w:val="single" w:sz="18" w:space="0" w:color="auto"/>
        </w:rPr>
        <w:t>peace journalism can play in bridging divides</w:t>
      </w:r>
      <w:r w:rsidRPr="004F2779">
        <w:rPr>
          <w:sz w:val="16"/>
        </w:rPr>
        <w:t xml:space="preserve">. Getting violent and paranoid regimes to provide greater space for independent voices is a major challenge, as the trend line has tended to go in the opposite direction since the so-called “Arab Spring,” toward greater control and even intelligence service dominance over the media. Certainly, </w:t>
      </w:r>
      <w:r w:rsidRPr="004F2779">
        <w:rPr>
          <w:rStyle w:val="Emphasis"/>
          <w:highlight w:val="green"/>
        </w:rPr>
        <w:t>media</w:t>
      </w:r>
      <w:r w:rsidRPr="004F2779">
        <w:rPr>
          <w:sz w:val="16"/>
          <w:highlight w:val="green"/>
        </w:rPr>
        <w:t xml:space="preserve"> </w:t>
      </w:r>
      <w:r w:rsidRPr="004F2779">
        <w:rPr>
          <w:sz w:val="16"/>
        </w:rPr>
        <w:t xml:space="preserve">alone cannot reverse decades of deep-seated conflict and turmoil in the region, but it </w:t>
      </w:r>
      <w:r w:rsidRPr="004F2779">
        <w:rPr>
          <w:rStyle w:val="Emphasis"/>
          <w:highlight w:val="green"/>
        </w:rPr>
        <w:t>can</w:t>
      </w:r>
      <w:r w:rsidRPr="004F2779">
        <w:rPr>
          <w:sz w:val="16"/>
          <w:highlight w:val="green"/>
        </w:rPr>
        <w:t xml:space="preserve"> </w:t>
      </w:r>
      <w:r w:rsidRPr="004F2779">
        <w:rPr>
          <w:sz w:val="16"/>
        </w:rPr>
        <w:t xml:space="preserve">in fact </w:t>
      </w:r>
      <w:r w:rsidRPr="004F2779">
        <w:rPr>
          <w:rStyle w:val="Emphasis"/>
          <w:highlight w:val="green"/>
        </w:rPr>
        <w:t>catalyze</w:t>
      </w:r>
      <w:r w:rsidRPr="004F2779">
        <w:rPr>
          <w:sz w:val="16"/>
          <w:highlight w:val="green"/>
        </w:rPr>
        <w:t xml:space="preserve"> </w:t>
      </w:r>
      <w:r w:rsidRPr="004F2779">
        <w:rPr>
          <w:sz w:val="16"/>
        </w:rPr>
        <w:t xml:space="preserve">modest </w:t>
      </w:r>
      <w:r w:rsidRPr="004F2779">
        <w:rPr>
          <w:rStyle w:val="Emphasis"/>
          <w:highlight w:val="green"/>
        </w:rPr>
        <w:t>strides</w:t>
      </w:r>
      <w:r w:rsidRPr="004F2779">
        <w:rPr>
          <w:sz w:val="16"/>
          <w:highlight w:val="green"/>
        </w:rPr>
        <w:t xml:space="preserve"> </w:t>
      </w:r>
      <w:r w:rsidRPr="004F2779">
        <w:rPr>
          <w:rStyle w:val="Emphasis"/>
          <w:highlight w:val="green"/>
        </w:rPr>
        <w:t>toward understanding</w:t>
      </w:r>
      <w:r w:rsidRPr="004F2779">
        <w:rPr>
          <w:sz w:val="16"/>
        </w:rPr>
        <w:t xml:space="preserve">, </w:t>
      </w:r>
      <w:r w:rsidRPr="004F2779">
        <w:rPr>
          <w:rStyle w:val="Emphasis"/>
          <w:highlight w:val="green"/>
        </w:rPr>
        <w:t>empathy</w:t>
      </w:r>
      <w:r w:rsidRPr="004F2779">
        <w:rPr>
          <w:sz w:val="16"/>
          <w:highlight w:val="green"/>
        </w:rPr>
        <w:t xml:space="preserve"> </w:t>
      </w:r>
      <w:r w:rsidRPr="004F2779">
        <w:rPr>
          <w:rStyle w:val="StyleUnderline"/>
        </w:rPr>
        <w:t>and humanizing the “other.” Restless masses throughout the Middle East are deeply unhappy with the status quo, as demonstrations from Algeria to Iran have made abundantly clear</w:t>
      </w:r>
      <w:r w:rsidRPr="004F2779">
        <w:rPr>
          <w:sz w:val="16"/>
        </w:rPr>
        <w:t xml:space="preserve">. Despite massive repression and regime media manipulation, many of the old lies don’t seem to work anymore. </w:t>
      </w:r>
      <w:r w:rsidRPr="004F2779">
        <w:rPr>
          <w:rStyle w:val="StyleUnderline"/>
        </w:rPr>
        <w:t xml:space="preserve">The </w:t>
      </w:r>
      <w:r w:rsidRPr="004F2779">
        <w:rPr>
          <w:rStyle w:val="Emphasis"/>
          <w:highlight w:val="green"/>
        </w:rPr>
        <w:t>region</w:t>
      </w:r>
      <w:r w:rsidRPr="004F2779">
        <w:rPr>
          <w:rStyle w:val="StyleUnderline"/>
          <w:highlight w:val="green"/>
        </w:rPr>
        <w:t xml:space="preserve"> </w:t>
      </w:r>
      <w:r w:rsidRPr="004F2779">
        <w:rPr>
          <w:rStyle w:val="StyleUnderline"/>
        </w:rPr>
        <w:t xml:space="preserve">is indeed </w:t>
      </w:r>
      <w:r w:rsidRPr="004F2779">
        <w:rPr>
          <w:rStyle w:val="Emphasis"/>
          <w:highlight w:val="green"/>
        </w:rPr>
        <w:t>hungry</w:t>
      </w:r>
      <w:r w:rsidRPr="004F2779">
        <w:rPr>
          <w:rStyle w:val="StyleUnderline"/>
          <w:highlight w:val="green"/>
        </w:rPr>
        <w:t xml:space="preserve"> </w:t>
      </w:r>
      <w:r w:rsidRPr="004F2779">
        <w:rPr>
          <w:rStyle w:val="Emphasis"/>
          <w:highlight w:val="green"/>
        </w:rPr>
        <w:t>for truthful representations of its own history with conflict</w:t>
      </w:r>
      <w:r w:rsidRPr="004F2779">
        <w:rPr>
          <w:rStyle w:val="StyleUnderline"/>
          <w:highlight w:val="green"/>
        </w:rPr>
        <w:t xml:space="preserve"> </w:t>
      </w:r>
      <w:r w:rsidRPr="004F2779">
        <w:rPr>
          <w:rStyle w:val="StyleUnderline"/>
        </w:rPr>
        <w:t xml:space="preserve">and for accurate depictions of the consequences and human toll of the violence that has devastated the region. </w:t>
      </w:r>
      <w:r w:rsidRPr="004F2779">
        <w:rPr>
          <w:rStyle w:val="Emphasis"/>
          <w:highlight w:val="green"/>
        </w:rPr>
        <w:t xml:space="preserve">Without it, </w:t>
      </w:r>
      <w:r w:rsidRPr="004F2779">
        <w:rPr>
          <w:rStyle w:val="Emphasis"/>
          <w:highlight w:val="green"/>
          <w:bdr w:val="single" w:sz="18" w:space="0" w:color="auto"/>
        </w:rPr>
        <w:t>future generations are likely to repeat it.</w:t>
      </w:r>
      <w:r w:rsidRPr="004F2779">
        <w:rPr>
          <w:rStyle w:val="StyleUnderline"/>
          <w:highlight w:val="green"/>
        </w:rPr>
        <w:t xml:space="preserve"> </w:t>
      </w:r>
    </w:p>
    <w:p w14:paraId="5047026A" w14:textId="77777777" w:rsidR="006804E8" w:rsidRPr="00270D0A" w:rsidRDefault="006804E8" w:rsidP="006804E8">
      <w:pPr>
        <w:pStyle w:val="Heading4"/>
      </w:pPr>
      <w:r>
        <w:t xml:space="preserve">Objectivity hides “War Journalism” that creates </w:t>
      </w:r>
      <w:r>
        <w:rPr>
          <w:u w:val="single"/>
        </w:rPr>
        <w:t>Serial Policy Failure</w:t>
      </w:r>
      <w:r>
        <w:t xml:space="preserve"> and </w:t>
      </w:r>
      <w:r>
        <w:rPr>
          <w:u w:val="single"/>
        </w:rPr>
        <w:t>Militarism</w:t>
      </w:r>
      <w:r>
        <w:t>.</w:t>
      </w:r>
    </w:p>
    <w:p w14:paraId="4F347C6A" w14:textId="77777777" w:rsidR="006804E8" w:rsidRPr="00A36BAB" w:rsidRDefault="006804E8" w:rsidP="006804E8">
      <w:r w:rsidRPr="00A36BAB">
        <w:rPr>
          <w:rStyle w:val="Style13ptBold"/>
        </w:rPr>
        <w:t>Lynch</w:t>
      </w:r>
      <w:r>
        <w:rPr>
          <w:rStyle w:val="Style13ptBold"/>
        </w:rPr>
        <w:t xml:space="preserve"> 8</w:t>
      </w:r>
      <w:r w:rsidRPr="00A36BAB">
        <w:t>, Jake. Debates in peace journalism. Sydney University Press, 2008.</w:t>
      </w:r>
      <w:r>
        <w:t xml:space="preserve"> (</w:t>
      </w:r>
      <w:r w:rsidRPr="00A36BAB">
        <w:t>Jake Lynch is Director of the Centre for Peace and Conflict Studies, University of Sydney, Australia and Senior Research Fellow of the School of Communication, University of Johannesburg, South Africa.</w:t>
      </w:r>
      <w:r>
        <w:t>)//Elmer</w:t>
      </w:r>
    </w:p>
    <w:p w14:paraId="2B95DB88" w14:textId="77777777" w:rsidR="006804E8" w:rsidRPr="00270D0A" w:rsidRDefault="006804E8" w:rsidP="006804E8">
      <w:pPr>
        <w:rPr>
          <w:rStyle w:val="StyleUnderline"/>
        </w:rPr>
      </w:pPr>
      <w:r w:rsidRPr="00270D0A">
        <w:rPr>
          <w:sz w:val="16"/>
        </w:rPr>
        <w:t xml:space="preserve">The enduring power of propaganda </w:t>
      </w:r>
      <w:r w:rsidRPr="00806BD1">
        <w:rPr>
          <w:rStyle w:val="StyleUnderline"/>
        </w:rPr>
        <w:t xml:space="preserve">There is little doubt that the </w:t>
      </w:r>
      <w:r w:rsidRPr="00806BD1">
        <w:rPr>
          <w:rStyle w:val="Emphasis"/>
          <w:highlight w:val="green"/>
        </w:rPr>
        <w:t>world would</w:t>
      </w:r>
      <w:r w:rsidRPr="00806BD1">
        <w:rPr>
          <w:rStyle w:val="StyleUnderline"/>
          <w:highlight w:val="green"/>
        </w:rPr>
        <w:t xml:space="preserve"> </w:t>
      </w:r>
      <w:r w:rsidRPr="00806BD1">
        <w:rPr>
          <w:rStyle w:val="Emphasis"/>
          <w:highlight w:val="green"/>
        </w:rPr>
        <w:t>be</w:t>
      </w:r>
      <w:r w:rsidRPr="00806BD1">
        <w:rPr>
          <w:rStyle w:val="StyleUnderline"/>
          <w:highlight w:val="green"/>
        </w:rPr>
        <w:t xml:space="preserve"> </w:t>
      </w:r>
      <w:r w:rsidRPr="00806BD1">
        <w:rPr>
          <w:rStyle w:val="StyleUnderline"/>
        </w:rPr>
        <w:t xml:space="preserve">greatly </w:t>
      </w:r>
      <w:r w:rsidRPr="00806BD1">
        <w:rPr>
          <w:rStyle w:val="Emphasis"/>
          <w:highlight w:val="green"/>
        </w:rPr>
        <w:t>benefited by</w:t>
      </w:r>
      <w:r w:rsidRPr="00806BD1">
        <w:rPr>
          <w:rStyle w:val="StyleUnderline"/>
          <w:highlight w:val="green"/>
        </w:rPr>
        <w:t xml:space="preserve"> </w:t>
      </w:r>
      <w:r w:rsidRPr="00806BD1">
        <w:rPr>
          <w:rStyle w:val="StyleUnderline"/>
        </w:rPr>
        <w:t xml:space="preserve">the </w:t>
      </w:r>
      <w:r w:rsidRPr="00806BD1">
        <w:rPr>
          <w:rStyle w:val="Emphasis"/>
          <w:highlight w:val="green"/>
          <w:bdr w:val="single" w:sz="18" w:space="0" w:color="auto"/>
        </w:rPr>
        <w:t>spread of peace journalism</w:t>
      </w:r>
      <w:r w:rsidRPr="00270D0A">
        <w:rPr>
          <w:sz w:val="16"/>
        </w:rPr>
        <w:t xml:space="preserve">. Even to posit its existence </w:t>
      </w:r>
      <w:r w:rsidRPr="00806BD1">
        <w:rPr>
          <w:rStyle w:val="Emphasis"/>
          <w:highlight w:val="green"/>
        </w:rPr>
        <w:t>contributes to</w:t>
      </w:r>
      <w:r w:rsidRPr="00270D0A">
        <w:rPr>
          <w:sz w:val="16"/>
          <w:highlight w:val="green"/>
        </w:rPr>
        <w:t xml:space="preserve"> </w:t>
      </w:r>
      <w:r w:rsidRPr="00270D0A">
        <w:rPr>
          <w:sz w:val="16"/>
        </w:rPr>
        <w:t xml:space="preserve">our </w:t>
      </w:r>
      <w:r w:rsidRPr="00806BD1">
        <w:rPr>
          <w:rStyle w:val="Emphasis"/>
          <w:highlight w:val="green"/>
        </w:rPr>
        <w:t>emancipation from</w:t>
      </w:r>
      <w:r w:rsidRPr="00270D0A">
        <w:rPr>
          <w:sz w:val="16"/>
        </w:rPr>
        <w:t xml:space="preserve"> the grip of those </w:t>
      </w:r>
      <w:r w:rsidRPr="00806BD1">
        <w:rPr>
          <w:rStyle w:val="Emphasis"/>
          <w:highlight w:val="green"/>
          <w:bdr w:val="single" w:sz="18" w:space="0" w:color="auto"/>
        </w:rPr>
        <w:t>deadly forms of propaganda</w:t>
      </w:r>
      <w:r w:rsidRPr="00270D0A">
        <w:rPr>
          <w:sz w:val="16"/>
          <w:highlight w:val="green"/>
        </w:rPr>
        <w:t xml:space="preserve"> </w:t>
      </w:r>
      <w:r w:rsidRPr="00806BD1">
        <w:rPr>
          <w:rStyle w:val="StyleUnderline"/>
        </w:rPr>
        <w:t>so influential in liberal democratic societies</w:t>
      </w:r>
      <w:r w:rsidRPr="00270D0A">
        <w:rPr>
          <w:sz w:val="16"/>
        </w:rPr>
        <w:t>. T</w:t>
      </w:r>
      <w:r w:rsidRPr="00806BD1">
        <w:rPr>
          <w:rStyle w:val="StyleUnderline"/>
        </w:rPr>
        <w:t xml:space="preserve">his propaganda </w:t>
      </w:r>
      <w:r w:rsidRPr="00806BD1">
        <w:rPr>
          <w:rStyle w:val="Emphasis"/>
          <w:highlight w:val="green"/>
        </w:rPr>
        <w:t>remains</w:t>
      </w:r>
      <w:r w:rsidRPr="00806BD1">
        <w:rPr>
          <w:rStyle w:val="StyleUnderline"/>
          <w:highlight w:val="green"/>
        </w:rPr>
        <w:t xml:space="preserve"> </w:t>
      </w:r>
      <w:r w:rsidRPr="00806BD1">
        <w:rPr>
          <w:rStyle w:val="Emphasis"/>
          <w:highlight w:val="green"/>
        </w:rPr>
        <w:t>hegemonic</w:t>
      </w:r>
      <w:r w:rsidRPr="00806BD1">
        <w:rPr>
          <w:rStyle w:val="StyleUnderline"/>
          <w:highlight w:val="green"/>
        </w:rPr>
        <w:t xml:space="preserve"> </w:t>
      </w:r>
      <w:r w:rsidRPr="00806BD1">
        <w:rPr>
          <w:rStyle w:val="StyleUnderline"/>
        </w:rPr>
        <w:t xml:space="preserve">partly </w:t>
      </w:r>
      <w:r w:rsidRPr="00806BD1">
        <w:rPr>
          <w:rStyle w:val="Emphasis"/>
          <w:highlight w:val="green"/>
        </w:rPr>
        <w:t>because its facade</w:t>
      </w:r>
      <w:r w:rsidRPr="00806BD1">
        <w:rPr>
          <w:rStyle w:val="StyleUnderline"/>
          <w:highlight w:val="green"/>
        </w:rPr>
        <w:t xml:space="preserve"> </w:t>
      </w:r>
      <w:r w:rsidRPr="00806BD1">
        <w:rPr>
          <w:rStyle w:val="StyleUnderline"/>
        </w:rPr>
        <w:t xml:space="preserve">so convincingly </w:t>
      </w:r>
      <w:r w:rsidRPr="00806BD1">
        <w:rPr>
          <w:rStyle w:val="Emphasis"/>
          <w:highlight w:val="green"/>
        </w:rPr>
        <w:t>claims for</w:t>
      </w:r>
      <w:r w:rsidRPr="00806BD1">
        <w:rPr>
          <w:rStyle w:val="StyleUnderline"/>
          <w:highlight w:val="green"/>
        </w:rPr>
        <w:t xml:space="preserve"> </w:t>
      </w:r>
      <w:r w:rsidRPr="00806BD1">
        <w:rPr>
          <w:rStyle w:val="StyleUnderline"/>
        </w:rPr>
        <w:t xml:space="preserve">itself </w:t>
      </w:r>
      <w:r w:rsidRPr="00806BD1">
        <w:rPr>
          <w:rStyle w:val="Emphasis"/>
          <w:highlight w:val="green"/>
          <w:bdr w:val="single" w:sz="18" w:space="0" w:color="auto"/>
        </w:rPr>
        <w:t>neutrality and objectivity</w:t>
      </w:r>
      <w:r w:rsidRPr="00806BD1">
        <w:rPr>
          <w:rStyle w:val="StyleUnderline"/>
        </w:rPr>
        <w:t xml:space="preserve">, </w:t>
      </w:r>
      <w:r w:rsidRPr="00806BD1">
        <w:rPr>
          <w:rStyle w:val="Emphasis"/>
          <w:highlight w:val="green"/>
        </w:rPr>
        <w:t>which</w:t>
      </w:r>
      <w:r w:rsidRPr="00806BD1">
        <w:rPr>
          <w:rStyle w:val="StyleUnderline"/>
          <w:highlight w:val="green"/>
        </w:rPr>
        <w:t xml:space="preserve"> </w:t>
      </w:r>
      <w:r w:rsidRPr="00806BD1">
        <w:rPr>
          <w:rStyle w:val="Emphasis"/>
          <w:highlight w:val="green"/>
        </w:rPr>
        <w:t>misleadingly implies</w:t>
      </w:r>
      <w:r w:rsidRPr="00806BD1">
        <w:rPr>
          <w:rStyle w:val="StyleUnderline"/>
          <w:highlight w:val="green"/>
        </w:rPr>
        <w:t xml:space="preserve"> </w:t>
      </w:r>
      <w:r w:rsidRPr="00806BD1">
        <w:rPr>
          <w:rStyle w:val="StyleUnderline"/>
        </w:rPr>
        <w:t xml:space="preserve">that </w:t>
      </w:r>
      <w:r w:rsidRPr="00806BD1">
        <w:rPr>
          <w:rStyle w:val="Emphasis"/>
          <w:highlight w:val="green"/>
        </w:rPr>
        <w:t>the journalist is detached</w:t>
      </w:r>
      <w:r w:rsidRPr="00806BD1">
        <w:rPr>
          <w:rStyle w:val="StyleUnderline"/>
          <w:highlight w:val="green"/>
        </w:rPr>
        <w:t xml:space="preserve"> </w:t>
      </w:r>
      <w:r w:rsidRPr="00806BD1">
        <w:rPr>
          <w:rStyle w:val="StyleUnderline"/>
        </w:rPr>
        <w:t xml:space="preserve">on a principled, professional basis from special interests and ideological agendas. </w:t>
      </w:r>
      <w:r w:rsidRPr="00270D0A">
        <w:rPr>
          <w:sz w:val="16"/>
        </w:rPr>
        <w:t xml:space="preserve">The </w:t>
      </w:r>
      <w:r w:rsidRPr="00270D0A">
        <w:rPr>
          <w:rStyle w:val="Emphasis"/>
          <w:highlight w:val="green"/>
        </w:rPr>
        <w:t>non-critical pedagogy of war journalism</w:t>
      </w:r>
      <w:r w:rsidRPr="00270D0A">
        <w:rPr>
          <w:rStyle w:val="StyleUnderline"/>
          <w:highlight w:val="green"/>
        </w:rPr>
        <w:t xml:space="preserve"> </w:t>
      </w:r>
      <w:r w:rsidRPr="00806BD1">
        <w:rPr>
          <w:rStyle w:val="StyleUnderline"/>
        </w:rPr>
        <w:t xml:space="preserve">should be viewed as </w:t>
      </w:r>
      <w:r w:rsidRPr="00270D0A">
        <w:rPr>
          <w:rStyle w:val="Emphasis"/>
          <w:highlight w:val="green"/>
        </w:rPr>
        <w:t>a</w:t>
      </w:r>
      <w:r w:rsidRPr="00270D0A">
        <w:rPr>
          <w:rStyle w:val="StyleUnderline"/>
          <w:highlight w:val="green"/>
        </w:rPr>
        <w:t xml:space="preserve"> </w:t>
      </w:r>
      <w:r w:rsidRPr="00806BD1">
        <w:rPr>
          <w:rStyle w:val="StyleUnderline"/>
        </w:rPr>
        <w:t xml:space="preserve">perfected </w:t>
      </w:r>
      <w:r w:rsidRPr="00270D0A">
        <w:rPr>
          <w:rStyle w:val="Emphasis"/>
          <w:highlight w:val="green"/>
        </w:rPr>
        <w:t>form of mind control that entraps</w:t>
      </w:r>
      <w:r w:rsidRPr="00270D0A">
        <w:rPr>
          <w:rStyle w:val="StyleUnderline"/>
          <w:highlight w:val="green"/>
        </w:rPr>
        <w:t xml:space="preserve"> </w:t>
      </w:r>
      <w:r w:rsidRPr="00806BD1">
        <w:rPr>
          <w:rStyle w:val="StyleUnderline"/>
        </w:rPr>
        <w:t xml:space="preserve">almost every practicing </w:t>
      </w:r>
      <w:r w:rsidRPr="00270D0A">
        <w:rPr>
          <w:rStyle w:val="Emphasis"/>
          <w:highlight w:val="green"/>
        </w:rPr>
        <w:t>journalist</w:t>
      </w:r>
      <w:r w:rsidRPr="00270D0A">
        <w:rPr>
          <w:sz w:val="16"/>
          <w:highlight w:val="green"/>
        </w:rPr>
        <w:t xml:space="preserve"> </w:t>
      </w:r>
      <w:r w:rsidRPr="00270D0A">
        <w:rPr>
          <w:rStyle w:val="StyleUnderline"/>
        </w:rPr>
        <w:t>Most of these war journalists honestly believe that their 'objectivity' makes them truth-tellers, and as such, the indispensable guardians of democracy.</w:t>
      </w:r>
      <w:r w:rsidRPr="00270D0A">
        <w:rPr>
          <w:sz w:val="16"/>
        </w:rPr>
        <w:t xml:space="preserve"> Lynch disabuses us of such a perception by showing us persuasively that </w:t>
      </w:r>
      <w:r w:rsidRPr="00270D0A">
        <w:rPr>
          <w:rStyle w:val="StyleUnderline"/>
        </w:rPr>
        <w:t>the beliefs that make war journalism appear respectable are more correctly understood as the results of thorough brainwashing that enlists the fraternity of mainstream journalists into a virtual cult</w:t>
      </w:r>
      <w:r w:rsidRPr="00270D0A">
        <w:rPr>
          <w:sz w:val="16"/>
        </w:rPr>
        <w:t xml:space="preserve">. Despite the many efforts at demystification, </w:t>
      </w:r>
      <w:r w:rsidRPr="00270D0A">
        <w:rPr>
          <w:rStyle w:val="StyleUnderline"/>
        </w:rPr>
        <w:t xml:space="preserve">war journalism retains its paradigmatic status. This means that </w:t>
      </w:r>
      <w:r w:rsidRPr="00270D0A">
        <w:rPr>
          <w:rStyle w:val="Emphasis"/>
          <w:highlight w:val="green"/>
        </w:rPr>
        <w:t>those who attempt to explain its harmful social effects</w:t>
      </w:r>
      <w:r w:rsidRPr="00270D0A">
        <w:rPr>
          <w:rStyle w:val="StyleUnderline"/>
          <w:highlight w:val="green"/>
        </w:rPr>
        <w:t xml:space="preserve"> </w:t>
      </w:r>
      <w:r w:rsidRPr="00270D0A">
        <w:rPr>
          <w:rStyle w:val="Emphasis"/>
          <w:highlight w:val="green"/>
          <w:bdr w:val="single" w:sz="18" w:space="0" w:color="auto"/>
        </w:rPr>
        <w:t xml:space="preserve">are immediately excluded </w:t>
      </w:r>
      <w:r w:rsidRPr="00270D0A">
        <w:rPr>
          <w:rStyle w:val="StyleUnderline"/>
        </w:rPr>
        <w:t>from mainstream channels of communication no matter how strong their credentials. Noam Chomsky, Johan Galtung, Jake Lynch, and many brave others, have done their creative best to open our eyes, and give us healthier ways to conceive of political turmoil, but sadly the long journey to a future where a culture of nonviolence and human security exists has barely begun</w:t>
      </w:r>
      <w:r w:rsidRPr="00270D0A">
        <w:rPr>
          <w:sz w:val="16"/>
        </w:rPr>
        <w:t xml:space="preserve">. It remains a difficult journey that is blocked at every turn by the forces of wealth and privilege in the early 210 century. </w:t>
      </w:r>
      <w:r w:rsidRPr="00270D0A">
        <w:rPr>
          <w:rStyle w:val="StyleUnderline"/>
        </w:rPr>
        <w:t xml:space="preserve">These forces avoid debate, carrying on their nihilistic struggle to retain pre-eminence by sustaining a near monopoly of sources of information that facilitates the marginalization of competing views. The employers of </w:t>
      </w:r>
      <w:r w:rsidRPr="00270D0A">
        <w:rPr>
          <w:rStyle w:val="Emphasis"/>
          <w:highlight w:val="green"/>
        </w:rPr>
        <w:t>war journalists</w:t>
      </w:r>
      <w:r w:rsidRPr="00270D0A">
        <w:rPr>
          <w:rStyle w:val="StyleUnderline"/>
          <w:highlight w:val="green"/>
        </w:rPr>
        <w:t xml:space="preserve"> </w:t>
      </w:r>
      <w:r w:rsidRPr="00270D0A">
        <w:rPr>
          <w:rStyle w:val="StyleUnderline"/>
        </w:rPr>
        <w:t xml:space="preserve">have long ago </w:t>
      </w:r>
      <w:r w:rsidRPr="00270D0A">
        <w:rPr>
          <w:rStyle w:val="Emphasis"/>
          <w:highlight w:val="green"/>
        </w:rPr>
        <w:t>forfeited</w:t>
      </w:r>
      <w:r w:rsidRPr="00270D0A">
        <w:rPr>
          <w:rStyle w:val="StyleUnderline"/>
          <w:highlight w:val="green"/>
        </w:rPr>
        <w:t xml:space="preserve"> </w:t>
      </w:r>
      <w:r w:rsidRPr="00270D0A">
        <w:rPr>
          <w:rStyle w:val="StyleUnderline"/>
        </w:rPr>
        <w:t xml:space="preserve">the </w:t>
      </w:r>
      <w:r w:rsidRPr="00270D0A">
        <w:rPr>
          <w:rStyle w:val="Emphasis"/>
          <w:highlight w:val="green"/>
        </w:rPr>
        <w:t>benefits of moral and political imagination</w:t>
      </w:r>
      <w:r w:rsidRPr="00270D0A">
        <w:rPr>
          <w:rStyle w:val="StyleUnderline"/>
          <w:highlight w:val="green"/>
        </w:rPr>
        <w:t xml:space="preserve"> </w:t>
      </w:r>
      <w:r w:rsidRPr="00270D0A">
        <w:rPr>
          <w:rStyle w:val="Emphasis"/>
          <w:highlight w:val="green"/>
        </w:rPr>
        <w:t>that might lead to</w:t>
      </w:r>
      <w:r w:rsidRPr="00270D0A">
        <w:rPr>
          <w:rStyle w:val="StyleUnderline"/>
          <w:highlight w:val="green"/>
        </w:rPr>
        <w:t xml:space="preserve"> </w:t>
      </w:r>
      <w:r w:rsidRPr="00270D0A">
        <w:rPr>
          <w:rStyle w:val="StyleUnderline"/>
        </w:rPr>
        <w:t xml:space="preserve">such constructive </w:t>
      </w:r>
      <w:r w:rsidRPr="00270D0A">
        <w:rPr>
          <w:rStyle w:val="Emphasis"/>
          <w:highlight w:val="green"/>
        </w:rPr>
        <w:t>adjustments in</w:t>
      </w:r>
      <w:r w:rsidRPr="00270D0A">
        <w:rPr>
          <w:rStyle w:val="StyleUnderline"/>
          <w:highlight w:val="green"/>
        </w:rPr>
        <w:t xml:space="preserve"> </w:t>
      </w:r>
      <w:r w:rsidRPr="00270D0A">
        <w:rPr>
          <w:rStyle w:val="StyleUnderline"/>
        </w:rPr>
        <w:t xml:space="preserve">the canon of </w:t>
      </w:r>
      <w:r w:rsidRPr="00270D0A">
        <w:rPr>
          <w:rStyle w:val="Emphasis"/>
          <w:highlight w:val="green"/>
        </w:rPr>
        <w:t>objectivity</w:t>
      </w:r>
      <w:r w:rsidRPr="00270D0A">
        <w:rPr>
          <w:rStyle w:val="StyleUnderline"/>
          <w:highlight w:val="green"/>
        </w:rPr>
        <w:t xml:space="preserve"> </w:t>
      </w:r>
      <w:r w:rsidRPr="00270D0A">
        <w:rPr>
          <w:rStyle w:val="Emphasis"/>
          <w:highlight w:val="green"/>
        </w:rPr>
        <w:t>due to</w:t>
      </w:r>
      <w:r w:rsidRPr="00270D0A">
        <w:rPr>
          <w:rStyle w:val="StyleUnderline"/>
          <w:highlight w:val="green"/>
        </w:rPr>
        <w:t xml:space="preserve"> </w:t>
      </w:r>
      <w:r w:rsidRPr="00270D0A">
        <w:rPr>
          <w:rStyle w:val="StyleUnderline"/>
        </w:rPr>
        <w:t xml:space="preserve">their addictive </w:t>
      </w:r>
      <w:r w:rsidRPr="00270D0A">
        <w:rPr>
          <w:rStyle w:val="Emphasis"/>
          <w:highlight w:val="green"/>
          <w:bdr w:val="single" w:sz="18" w:space="0" w:color="auto"/>
        </w:rPr>
        <w:t>reliance on the fixes of violence and war</w:t>
      </w:r>
      <w:r w:rsidRPr="00270D0A">
        <w:rPr>
          <w:rStyle w:val="StyleUnderline"/>
        </w:rPr>
        <w:t>.</w:t>
      </w:r>
      <w:r w:rsidRPr="00270D0A">
        <w:rPr>
          <w:sz w:val="16"/>
        </w:rPr>
        <w:t xml:space="preserve"> Despite this marginality there are reasons for peace journalists to work harder than ever. There is gathering evidence that </w:t>
      </w:r>
      <w:r w:rsidRPr="00270D0A">
        <w:rPr>
          <w:rStyle w:val="Emphasis"/>
          <w:highlight w:val="green"/>
        </w:rPr>
        <w:t xml:space="preserve">the war system is producing </w:t>
      </w:r>
      <w:r w:rsidRPr="00270D0A">
        <w:rPr>
          <w:sz w:val="16"/>
        </w:rPr>
        <w:t xml:space="preserve">a variety of </w:t>
      </w:r>
      <w:r w:rsidRPr="00270D0A">
        <w:rPr>
          <w:rStyle w:val="Emphasis"/>
          <w:highlight w:val="green"/>
          <w:bdr w:val="single" w:sz="18" w:space="0" w:color="auto"/>
        </w:rPr>
        <w:t>failures</w:t>
      </w:r>
      <w:r w:rsidRPr="00270D0A">
        <w:rPr>
          <w:sz w:val="16"/>
          <w:highlight w:val="green"/>
        </w:rPr>
        <w:t xml:space="preserve"> </w:t>
      </w:r>
      <w:r w:rsidRPr="00270D0A">
        <w:rPr>
          <w:sz w:val="16"/>
        </w:rPr>
        <w:t>for even the most powerful actors</w:t>
      </w:r>
      <w:r w:rsidRPr="00270D0A">
        <w:rPr>
          <w:rStyle w:val="StyleUnderline"/>
        </w:rPr>
        <w:t xml:space="preserve">. First, the </w:t>
      </w:r>
      <w:r w:rsidRPr="00270D0A">
        <w:rPr>
          <w:rStyle w:val="Emphasis"/>
          <w:highlight w:val="green"/>
        </w:rPr>
        <w:t>technology</w:t>
      </w:r>
      <w:r w:rsidRPr="00270D0A">
        <w:rPr>
          <w:rStyle w:val="StyleUnderline"/>
          <w:highlight w:val="green"/>
        </w:rPr>
        <w:t xml:space="preserve"> </w:t>
      </w:r>
      <w:r w:rsidRPr="00270D0A">
        <w:rPr>
          <w:rStyle w:val="Emphasis"/>
          <w:highlight w:val="green"/>
        </w:rPr>
        <w:t>of mass destruction</w:t>
      </w:r>
      <w:r w:rsidRPr="00270D0A">
        <w:rPr>
          <w:rStyle w:val="StyleUnderline"/>
          <w:highlight w:val="green"/>
        </w:rPr>
        <w:t xml:space="preserve"> </w:t>
      </w:r>
      <w:r w:rsidRPr="00270D0A">
        <w:rPr>
          <w:rStyle w:val="StyleUnderline"/>
        </w:rPr>
        <w:t xml:space="preserve">is </w:t>
      </w:r>
      <w:r w:rsidRPr="00270D0A">
        <w:rPr>
          <w:rStyle w:val="Emphasis"/>
          <w:highlight w:val="green"/>
        </w:rPr>
        <w:t>spreading</w:t>
      </w:r>
      <w:r w:rsidRPr="00270D0A">
        <w:rPr>
          <w:rStyle w:val="StyleUnderline"/>
          <w:highlight w:val="green"/>
        </w:rPr>
        <w:t xml:space="preserve"> </w:t>
      </w:r>
      <w:r w:rsidRPr="00270D0A">
        <w:rPr>
          <w:rStyle w:val="StyleUnderline"/>
        </w:rPr>
        <w:t xml:space="preserve">around the world, and if not eliminated, is almost certain to find its way into the field of battle in the decades ahead. Secondly, the politics of resistance are demonstrating over and over on various </w:t>
      </w:r>
      <w:proofErr w:type="gramStart"/>
      <w:r w:rsidRPr="00270D0A">
        <w:rPr>
          <w:rStyle w:val="Emphasis"/>
          <w:highlight w:val="green"/>
        </w:rPr>
        <w:t>blood soaked</w:t>
      </w:r>
      <w:proofErr w:type="gramEnd"/>
      <w:r w:rsidRPr="00270D0A">
        <w:rPr>
          <w:rStyle w:val="Emphasis"/>
          <w:highlight w:val="green"/>
        </w:rPr>
        <w:t xml:space="preserve"> battlefields</w:t>
      </w:r>
      <w:r w:rsidRPr="00270D0A">
        <w:rPr>
          <w:rStyle w:val="StyleUnderline"/>
          <w:highlight w:val="green"/>
        </w:rPr>
        <w:t xml:space="preserve"> </w:t>
      </w:r>
      <w:r w:rsidRPr="00270D0A">
        <w:rPr>
          <w:rStyle w:val="StyleUnderline"/>
        </w:rPr>
        <w:t xml:space="preserve">again that military superiority </w:t>
      </w:r>
      <w:r w:rsidRPr="00270D0A">
        <w:rPr>
          <w:rStyle w:val="Emphasis"/>
          <w:highlight w:val="green"/>
          <w:bdr w:val="single" w:sz="18" w:space="0" w:color="auto"/>
        </w:rPr>
        <w:t>does not produce political victory</w:t>
      </w:r>
      <w:r w:rsidRPr="00270D0A">
        <w:rPr>
          <w:rStyle w:val="StyleUnderline"/>
        </w:rPr>
        <w:t>. The United States should have learned this lesson from its defeat in Vietnam, and it did seem intimidated for a while, but it has regressed, presently trying to (mis)represent a disastrous failure in Iraq as victor</w:t>
      </w:r>
      <w:r w:rsidRPr="00270D0A">
        <w:rPr>
          <w:sz w:val="16"/>
        </w:rPr>
        <w:t xml:space="preserve">y. Thirdly, the waste of resources devoted to militarism arc watering the roots of mass resentment in many countries, as well as making impossible a series of essential, yet expensive, adjustments to the challenges of climate change. Fourthly, the remarkable transformation of security politics in Europe since the end of World War II provides a laboratory for a framework of relations among sovereign states where war options have been effectively excluded and conflicts are addressed as if nonviolence is the only alternative. If in Europe, long the crucible of war, why not elsewhere, eventually everywhere? Yet so long </w:t>
      </w:r>
      <w:r w:rsidRPr="00270D0A">
        <w:rPr>
          <w:rStyle w:val="Emphasis"/>
          <w:highlight w:val="green"/>
          <w:bdr w:val="single" w:sz="18" w:space="0" w:color="auto"/>
        </w:rPr>
        <w:t>as war journalism shapes the way we grasp policy options</w:t>
      </w:r>
      <w:r w:rsidRPr="00270D0A">
        <w:rPr>
          <w:sz w:val="16"/>
        </w:rPr>
        <w:t xml:space="preserve">, </w:t>
      </w:r>
      <w:r w:rsidRPr="00270D0A">
        <w:rPr>
          <w:rStyle w:val="Emphasis"/>
          <w:highlight w:val="green"/>
        </w:rPr>
        <w:t>it is unlikely</w:t>
      </w:r>
      <w:r w:rsidRPr="00270D0A">
        <w:rPr>
          <w:sz w:val="16"/>
          <w:highlight w:val="green"/>
        </w:rPr>
        <w:t xml:space="preserve"> </w:t>
      </w:r>
      <w:r w:rsidRPr="00270D0A">
        <w:rPr>
          <w:rStyle w:val="StyleUnderline"/>
        </w:rPr>
        <w:t>that any of</w:t>
      </w:r>
      <w:r w:rsidRPr="00270D0A">
        <w:rPr>
          <w:sz w:val="16"/>
        </w:rPr>
        <w:t xml:space="preserve"> </w:t>
      </w:r>
      <w:r w:rsidRPr="00270D0A">
        <w:rPr>
          <w:rStyle w:val="Emphasis"/>
          <w:highlight w:val="green"/>
        </w:rPr>
        <w:t>these realities will be properly appreciated.</w:t>
      </w:r>
      <w:r w:rsidRPr="00270D0A">
        <w:rPr>
          <w:sz w:val="16"/>
          <w:highlight w:val="green"/>
        </w:rPr>
        <w:t xml:space="preserve"> </w:t>
      </w:r>
      <w:r w:rsidRPr="00270D0A">
        <w:rPr>
          <w:rStyle w:val="StyleUnderline"/>
        </w:rPr>
        <w:t xml:space="preserve">More likely in the short run is the </w:t>
      </w:r>
      <w:r w:rsidRPr="00270D0A">
        <w:rPr>
          <w:rStyle w:val="Emphasis"/>
          <w:highlight w:val="green"/>
          <w:bdr w:val="single" w:sz="18" w:space="0" w:color="auto"/>
        </w:rPr>
        <w:t>reinforcement of militarist modes</w:t>
      </w:r>
      <w:r w:rsidRPr="00270D0A">
        <w:rPr>
          <w:rStyle w:val="StyleUnderline"/>
          <w:highlight w:val="green"/>
        </w:rPr>
        <w:t xml:space="preserve"> </w:t>
      </w:r>
      <w:r w:rsidRPr="00270D0A">
        <w:rPr>
          <w:rStyle w:val="StyleUnderline"/>
        </w:rPr>
        <w:t xml:space="preserve">of </w:t>
      </w:r>
      <w:proofErr w:type="spellStart"/>
      <w:r w:rsidRPr="00270D0A">
        <w:rPr>
          <w:rStyle w:val="StyleUnderline"/>
        </w:rPr>
        <w:t>behaviour</w:t>
      </w:r>
      <w:proofErr w:type="spellEnd"/>
      <w:r w:rsidRPr="00270D0A">
        <w:rPr>
          <w:rStyle w:val="StyleUnderline"/>
        </w:rPr>
        <w:t xml:space="preserve">; as the utility of military power continues to diminish, </w:t>
      </w:r>
      <w:r w:rsidRPr="00270D0A">
        <w:rPr>
          <w:rStyle w:val="Emphasis"/>
          <w:highlight w:val="green"/>
        </w:rPr>
        <w:t>war journalists</w:t>
      </w:r>
      <w:r w:rsidRPr="00270D0A">
        <w:rPr>
          <w:rStyle w:val="StyleUnderline"/>
          <w:highlight w:val="green"/>
        </w:rPr>
        <w:t xml:space="preserve"> </w:t>
      </w:r>
      <w:r w:rsidRPr="00270D0A">
        <w:rPr>
          <w:rStyle w:val="StyleUnderline"/>
        </w:rPr>
        <w:t xml:space="preserve">are </w:t>
      </w:r>
      <w:r w:rsidRPr="00270D0A">
        <w:rPr>
          <w:rStyle w:val="Emphasis"/>
          <w:highlight w:val="green"/>
        </w:rPr>
        <w:t>enlisted to disguise failures</w:t>
      </w:r>
      <w:r w:rsidRPr="00270D0A">
        <w:rPr>
          <w:rStyle w:val="StyleUnderline"/>
          <w:highlight w:val="green"/>
        </w:rPr>
        <w:t xml:space="preserve"> </w:t>
      </w:r>
      <w:r w:rsidRPr="00270D0A">
        <w:rPr>
          <w:rStyle w:val="StyleUnderline"/>
        </w:rPr>
        <w:t>by exhibiting enthusiasm for new tactics and the promise of better and more weapons, and to summon the public to display their unified support of official war aims as an expression of patriotic virtue.</w:t>
      </w:r>
    </w:p>
    <w:p w14:paraId="2F13AEE6" w14:textId="77777777" w:rsidR="006804E8" w:rsidRPr="002B6168" w:rsidRDefault="006804E8" w:rsidP="006804E8">
      <w:pPr>
        <w:pStyle w:val="Heading4"/>
        <w:rPr>
          <w:rFonts w:cs="Calibri"/>
        </w:rPr>
      </w:pPr>
      <w:bookmarkStart w:id="0" w:name="_Hlk86494713"/>
      <w:r w:rsidRPr="00555A3A">
        <w:rPr>
          <w:rFonts w:cs="Calibri"/>
        </w:rPr>
        <w:t xml:space="preserve">Middle East </w:t>
      </w:r>
      <w:r>
        <w:rPr>
          <w:rFonts w:cs="Calibri"/>
        </w:rPr>
        <w:t xml:space="preserve">Stability goes </w:t>
      </w:r>
      <w:r>
        <w:rPr>
          <w:rFonts w:cs="Calibri"/>
          <w:u w:val="single"/>
        </w:rPr>
        <w:t>Nuclear</w:t>
      </w:r>
      <w:r>
        <w:rPr>
          <w:rFonts w:cs="Calibri"/>
        </w:rPr>
        <w:t>.</w:t>
      </w:r>
    </w:p>
    <w:p w14:paraId="212973C4" w14:textId="77777777" w:rsidR="006804E8" w:rsidRPr="00555A3A" w:rsidRDefault="006804E8" w:rsidP="006804E8">
      <w:r w:rsidRPr="00555A3A">
        <w:rPr>
          <w:rStyle w:val="Style13ptBold"/>
        </w:rPr>
        <w:t xml:space="preserve">Silverstein </w:t>
      </w:r>
      <w:r>
        <w:rPr>
          <w:rStyle w:val="Style13ptBold"/>
        </w:rPr>
        <w:t>21</w:t>
      </w:r>
      <w:r w:rsidRPr="00555A3A">
        <w:rPr>
          <w:rStyle w:val="Style13ptBold"/>
        </w:rPr>
        <w:t xml:space="preserve"> </w:t>
      </w:r>
      <w:r w:rsidRPr="00555A3A">
        <w:t xml:space="preserve">“Iran-Israel tensions: The threat of nuclear disaster looms large,” Richard Silverstein [writes the </w:t>
      </w:r>
      <w:proofErr w:type="spellStart"/>
      <w:r w:rsidRPr="00555A3A">
        <w:t>Tikun</w:t>
      </w:r>
      <w:proofErr w:type="spellEnd"/>
      <w:r w:rsidRPr="00555A3A">
        <w:t xml:space="preserve"> Olam blog, devoted to exposing the excesses of the Israeli national security state], 23 April 2021 </w:t>
      </w:r>
      <w:hyperlink r:id="rId9" w:history="1">
        <w:r w:rsidRPr="00555A3A">
          <w:rPr>
            <w:rStyle w:val="Hyperlink"/>
          </w:rPr>
          <w:t>https://www.middleeasteye.net/opinion/iran-israel-tensions-threat-nuclear-war-looms-large</w:t>
        </w:r>
      </w:hyperlink>
      <w:r w:rsidRPr="00555A3A">
        <w:t xml:space="preserve"> SM</w:t>
      </w:r>
    </w:p>
    <w:p w14:paraId="4E4AE13F" w14:textId="3739107B" w:rsidR="006804E8" w:rsidRDefault="006804E8" w:rsidP="006804E8">
      <w:pPr>
        <w:rPr>
          <w:rStyle w:val="StyleUnderline"/>
        </w:rPr>
      </w:pPr>
      <w:r w:rsidRPr="00555A3A">
        <w:rPr>
          <w:rStyle w:val="StyleUnderline"/>
        </w:rPr>
        <w:t>Israel had a near-miss of potentially catastrophic proportions on Thursday</w:t>
      </w:r>
      <w:r w:rsidRPr="002B6168">
        <w:rPr>
          <w:sz w:val="16"/>
        </w:rPr>
        <w:t xml:space="preserve">. As it has done hundreds of times in the past decade, the Israeli air force attacked Iranian bases inside Syria. In response, Syrian forces fired anti-aircraft missiles of a rather primitive Soviet model, one of which overflew its target and landed some 30 </w:t>
      </w:r>
      <w:proofErr w:type="spellStart"/>
      <w:r w:rsidRPr="002B6168">
        <w:rPr>
          <w:sz w:val="16"/>
        </w:rPr>
        <w:t>kilometres</w:t>
      </w:r>
      <w:proofErr w:type="spellEnd"/>
      <w:r w:rsidRPr="002B6168">
        <w:rPr>
          <w:sz w:val="16"/>
        </w:rPr>
        <w:t xml:space="preserve"> from Israel’s </w:t>
      </w:r>
      <w:proofErr w:type="spellStart"/>
      <w:r w:rsidRPr="002B6168">
        <w:rPr>
          <w:sz w:val="16"/>
        </w:rPr>
        <w:t>Dimona</w:t>
      </w:r>
      <w:proofErr w:type="spellEnd"/>
      <w:r w:rsidRPr="002B6168">
        <w:rPr>
          <w:sz w:val="16"/>
        </w:rPr>
        <w:t xml:space="preserve"> nuclear reactor. Israel said recently that it was bolstering its </w:t>
      </w:r>
      <w:proofErr w:type="spellStart"/>
      <w:r w:rsidRPr="002B6168">
        <w:rPr>
          <w:sz w:val="16"/>
        </w:rPr>
        <w:t>defences</w:t>
      </w:r>
      <w:proofErr w:type="spellEnd"/>
      <w:r w:rsidRPr="002B6168">
        <w:rPr>
          <w:sz w:val="16"/>
        </w:rPr>
        <w:t xml:space="preserve"> around </w:t>
      </w:r>
      <w:proofErr w:type="spellStart"/>
      <w:r w:rsidRPr="002B6168">
        <w:rPr>
          <w:sz w:val="16"/>
        </w:rPr>
        <w:t>Dimona</w:t>
      </w:r>
      <w:proofErr w:type="spellEnd"/>
      <w:r w:rsidRPr="002B6168">
        <w:rPr>
          <w:sz w:val="16"/>
        </w:rPr>
        <w:t xml:space="preserve"> for just such an eventuality. Although an Iranian general taunted Israel, implying that Iran had some responsibility for the attack, that doesn’t appear to be the case. </w:t>
      </w:r>
      <w:r w:rsidRPr="00555A3A">
        <w:rPr>
          <w:rStyle w:val="StyleUnderline"/>
        </w:rPr>
        <w:t xml:space="preserve">But the missile landing inside Israel does show that </w:t>
      </w:r>
      <w:r w:rsidRPr="00555A3A">
        <w:rPr>
          <w:rStyle w:val="StyleUnderline"/>
          <w:highlight w:val="green"/>
        </w:rPr>
        <w:t xml:space="preserve">if Iran wanted to attack </w:t>
      </w:r>
      <w:proofErr w:type="spellStart"/>
      <w:r w:rsidRPr="00555A3A">
        <w:rPr>
          <w:rStyle w:val="StyleUnderline"/>
          <w:highlight w:val="green"/>
        </w:rPr>
        <w:t>Dimona</w:t>
      </w:r>
      <w:proofErr w:type="spellEnd"/>
      <w:r w:rsidRPr="00555A3A">
        <w:rPr>
          <w:rStyle w:val="StyleUnderline"/>
          <w:highlight w:val="green"/>
        </w:rPr>
        <w:t>, it has the capacity.</w:t>
      </w:r>
      <w:r w:rsidRPr="00555A3A">
        <w:rPr>
          <w:rStyle w:val="StyleUnderline"/>
        </w:rPr>
        <w:t xml:space="preserve"> And despite Israel’s best efforts, an Iranian missile could hit its target.</w:t>
      </w:r>
      <w:r w:rsidRPr="002B6168">
        <w:rPr>
          <w:sz w:val="16"/>
        </w:rPr>
        <w:t xml:space="preserve"> With </w:t>
      </w:r>
      <w:r w:rsidRPr="00555A3A">
        <w:rPr>
          <w:rStyle w:val="StyleUnderline"/>
        </w:rPr>
        <w:t xml:space="preserve">that, one of the worst </w:t>
      </w:r>
      <w:r w:rsidRPr="00555A3A">
        <w:rPr>
          <w:rStyle w:val="StyleUnderline"/>
          <w:highlight w:val="green"/>
        </w:rPr>
        <w:t>nuclear disasters</w:t>
      </w:r>
      <w:r w:rsidRPr="00555A3A">
        <w:rPr>
          <w:rStyle w:val="StyleUnderline"/>
        </w:rPr>
        <w:t xml:space="preserve"> in the region’s history </w:t>
      </w:r>
      <w:r w:rsidRPr="00555A3A">
        <w:rPr>
          <w:rStyle w:val="StyleUnderline"/>
          <w:highlight w:val="green"/>
        </w:rPr>
        <w:t>could unfold</w:t>
      </w:r>
      <w:r w:rsidRPr="00555A3A">
        <w:rPr>
          <w:rStyle w:val="StyleUnderline"/>
        </w:rPr>
        <w:t xml:space="preserve">, including a Chernobyl-type radioactive leak that could endanger not only all of Israel, but also many of its </w:t>
      </w:r>
      <w:proofErr w:type="spellStart"/>
      <w:r w:rsidRPr="00555A3A">
        <w:rPr>
          <w:rStyle w:val="StyleUnderline"/>
        </w:rPr>
        <w:t>neighbours</w:t>
      </w:r>
      <w:proofErr w:type="spellEnd"/>
      <w:r w:rsidRPr="00555A3A">
        <w:rPr>
          <w:rStyle w:val="StyleUnderline"/>
        </w:rPr>
        <w:t>.</w:t>
      </w:r>
      <w:r>
        <w:rPr>
          <w:b/>
          <w:u w:val="single"/>
        </w:rPr>
        <w:t xml:space="preserve"> </w:t>
      </w:r>
      <w:r w:rsidRPr="002B6168">
        <w:rPr>
          <w:sz w:val="16"/>
        </w:rPr>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555A3A">
        <w:rPr>
          <w:rStyle w:val="StyleUnderline"/>
        </w:rPr>
        <w:t xml:space="preserve">, it only reinforces how </w:t>
      </w:r>
      <w:r w:rsidRPr="00555A3A">
        <w:rPr>
          <w:rStyle w:val="StyleUnderline"/>
          <w:highlight w:val="green"/>
        </w:rPr>
        <w:t>easy</w:t>
      </w:r>
      <w:r w:rsidRPr="00555A3A">
        <w:rPr>
          <w:rStyle w:val="StyleUnderline"/>
        </w:rPr>
        <w:t xml:space="preserve"> it is even </w:t>
      </w:r>
      <w:r w:rsidRPr="00555A3A">
        <w:rPr>
          <w:rStyle w:val="StyleUnderline"/>
          <w:highlight w:val="green"/>
        </w:rPr>
        <w:t>for a mistake to cause a nuclear disaster.</w:t>
      </w:r>
      <w:r>
        <w:rPr>
          <w:b/>
          <w:u w:val="single"/>
        </w:rPr>
        <w:t xml:space="preserve"> </w:t>
      </w:r>
      <w:r w:rsidRPr="002B6168">
        <w:rPr>
          <w:sz w:val="16"/>
        </w:rPr>
        <w:t xml:space="preserve">Campaign of terror Certainly, </w:t>
      </w:r>
      <w:r w:rsidRPr="00555A3A">
        <w:rPr>
          <w:rStyle w:val="StyleUnderline"/>
        </w:rPr>
        <w:t xml:space="preserve">if either Israel or Iran wanted to bomb each other’s nuclear facilities, they could do so successfully. </w:t>
      </w:r>
      <w:r w:rsidRPr="002B6168">
        <w:rPr>
          <w:sz w:val="16"/>
        </w:rPr>
        <w:t xml:space="preserve">An Israeli attack would probably cause less catastrophic damage, but only because Iran’s nuclear </w:t>
      </w:r>
      <w:proofErr w:type="spellStart"/>
      <w:r w:rsidRPr="002B6168">
        <w:rPr>
          <w:sz w:val="16"/>
        </w:rPr>
        <w:t>programme</w:t>
      </w:r>
      <w:proofErr w:type="spellEnd"/>
      <w:r w:rsidRPr="002B6168">
        <w:rPr>
          <w:sz w:val="16"/>
        </w:rPr>
        <w:t xml:space="preserve"> is not nearly as developed as Israel’s. An Iranian direct hit on </w:t>
      </w:r>
      <w:proofErr w:type="spellStart"/>
      <w:r w:rsidRPr="002B6168">
        <w:rPr>
          <w:sz w:val="16"/>
        </w:rPr>
        <w:t>Dimona</w:t>
      </w:r>
      <w:proofErr w:type="spellEnd"/>
      <w:r w:rsidRPr="002B6168">
        <w:rPr>
          <w:sz w:val="16"/>
        </w:rPr>
        <w:t xml:space="preserve"> would cause incalculable damage due to the plutonium reactor at the facility. 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 Iran has responded in its own limited way, restrained by its need to maintain good relations with nuclear-deal signatories. </w:t>
      </w:r>
      <w:r w:rsidRPr="00555A3A">
        <w:rPr>
          <w:rStyle w:val="StyleUnderline"/>
          <w:highlight w:val="green"/>
        </w:rPr>
        <w:t xml:space="preserve">For Israel, the attacks are </w:t>
      </w:r>
      <w:r w:rsidRPr="00555A3A">
        <w:rPr>
          <w:rStyle w:val="StyleUnderline"/>
        </w:rPr>
        <w:t xml:space="preserve">a </w:t>
      </w:r>
      <w:r w:rsidRPr="00555A3A">
        <w:rPr>
          <w:rStyle w:val="StyleUnderline"/>
          <w:highlight w:val="green"/>
        </w:rPr>
        <w:t xml:space="preserve">low-risk </w:t>
      </w:r>
      <w:r w:rsidRPr="00555A3A">
        <w:rPr>
          <w:rStyle w:val="StyleUnderline"/>
        </w:rPr>
        <w:t>proposition</w:t>
      </w:r>
      <w:r w:rsidRPr="002B6168">
        <w:rPr>
          <w:sz w:val="16"/>
        </w:rPr>
        <w:t xml:space="preserve">. It defies US opposition (if there is any) with a wink and a nod, and </w:t>
      </w:r>
      <w:r w:rsidRPr="00555A3A">
        <w:rPr>
          <w:rStyle w:val="StyleUnderline"/>
        </w:rPr>
        <w:t xml:space="preserve">the attacks look good on Prime Minister Benjamin </w:t>
      </w:r>
      <w:r w:rsidRPr="00555A3A">
        <w:rPr>
          <w:rStyle w:val="StyleUnderline"/>
          <w:highlight w:val="green"/>
        </w:rPr>
        <w:t>Netanyahu’s</w:t>
      </w:r>
      <w:r w:rsidRPr="00555A3A">
        <w:rPr>
          <w:rStyle w:val="StyleUnderline"/>
        </w:rPr>
        <w:t xml:space="preserve"> résumé. To</w:t>
      </w:r>
      <w:r w:rsidRPr="002B6168">
        <w:rPr>
          <w:sz w:val="16"/>
        </w:rPr>
        <w:t xml:space="preserve"> weather his corruption trial and </w:t>
      </w:r>
      <w:r w:rsidRPr="00555A3A">
        <w:rPr>
          <w:rStyle w:val="StyleUnderline"/>
        </w:rPr>
        <w:t xml:space="preserve">retain public support, he </w:t>
      </w:r>
      <w:r w:rsidRPr="00555A3A">
        <w:rPr>
          <w:rStyle w:val="StyleUnderline"/>
          <w:highlight w:val="green"/>
        </w:rPr>
        <w:t>needs external enemies</w:t>
      </w:r>
      <w:r w:rsidRPr="002B6168">
        <w:rPr>
          <w:sz w:val="16"/>
        </w:rPr>
        <w:t xml:space="preserve"> (and internal enemies, but that’s a different story). </w:t>
      </w:r>
      <w:r w:rsidRPr="00555A3A">
        <w:rPr>
          <w:rStyle w:val="StyleUnderline"/>
          <w:highlight w:val="green"/>
        </w:rPr>
        <w:t>Iran provides these</w:t>
      </w:r>
      <w:r w:rsidRPr="00555A3A">
        <w:rPr>
          <w:rStyle w:val="StyleUnderline"/>
        </w:rPr>
        <w:t xml:space="preserve"> in spades.</w:t>
      </w:r>
      <w:r>
        <w:rPr>
          <w:b/>
          <w:u w:val="single"/>
        </w:rPr>
        <w:t xml:space="preserve"> </w:t>
      </w:r>
      <w:r w:rsidRPr="002B6168">
        <w:rPr>
          <w:sz w:val="16"/>
        </w:rPr>
        <w:t xml:space="preserve">Eliminating Israeli leverage 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555A3A">
        <w:rPr>
          <w:rStyle w:val="StyleUnderline"/>
        </w:rPr>
        <w:t>US President Joe Biden is running scared from Republican opposition to any nuclear deal with Iran. Besides, he has designated the Middle East a low priority for his administration.</w:t>
      </w:r>
      <w:r>
        <w:rPr>
          <w:rStyle w:val="StyleUnderline"/>
        </w:rPr>
        <w:t xml:space="preserve"> </w:t>
      </w:r>
      <w:r w:rsidRPr="00555A3A">
        <w:rPr>
          <w:rStyle w:val="StyleUnderline"/>
        </w:rPr>
        <w:t>There is some faint hope in the US announcement that it is ready to lift a partial set of sanctions. However, the list on offer is quite limited, and will certainly not satisfy the Iranians</w:t>
      </w:r>
      <w:r w:rsidRPr="002B6168">
        <w:rPr>
          <w:sz w:val="16"/>
        </w:rPr>
        <w:t xml:space="preserve">. Such half-measures present an example of the limitations of the Biden approach. He should instead make a full-throated commitment to end this dithering once and for all. </w:t>
      </w:r>
      <w:r w:rsidRPr="00555A3A">
        <w:rPr>
          <w:rStyle w:val="StyleUnderline"/>
          <w:highlight w:val="green"/>
        </w:rPr>
        <w:t>Israel is mounting a full-court press</w:t>
      </w:r>
      <w:r w:rsidRPr="00555A3A">
        <w:rPr>
          <w:rStyle w:val="StyleUnderline"/>
        </w:rPr>
        <w:t xml:space="preserve"> this coming week</w:t>
      </w:r>
      <w:r w:rsidRPr="002B6168">
        <w:rPr>
          <w:sz w:val="16"/>
        </w:rPr>
        <w:t xml:space="preserve"> as it sends its Mossad and military intelligence chiefs, along with its army chief of staff, to Washington </w:t>
      </w:r>
      <w:proofErr w:type="gramStart"/>
      <w:r w:rsidRPr="002B6168">
        <w:rPr>
          <w:sz w:val="16"/>
        </w:rPr>
        <w:t>in an attempt to</w:t>
      </w:r>
      <w:proofErr w:type="gramEnd"/>
      <w:r w:rsidRPr="002B6168">
        <w:rPr>
          <w:sz w:val="16"/>
        </w:rPr>
        <w:t xml:space="preserve"> influence nuclear negotiations as they enter what may be a final stage. According to Haaretz, army chief of staff Aviv </w:t>
      </w:r>
      <w:proofErr w:type="spellStart"/>
      <w:r w:rsidRPr="002B6168">
        <w:rPr>
          <w:sz w:val="16"/>
        </w:rPr>
        <w:t>Kochavi</w:t>
      </w:r>
      <w:proofErr w:type="spellEnd"/>
      <w:r w:rsidRPr="002B6168">
        <w:rPr>
          <w:sz w:val="16"/>
        </w:rPr>
        <w:t xml:space="preserve"> “will also raise other issues, including Iran’s military expansion in Syria and the instability of Lebanon. Israel is concerned about the possibility that Hezbollah will try to … [foment] conflict with Israel.” The hypocrisy of Israel’s refusal to acknowledge its own massive military interventions in Lebanon, Syria, Gaza and even Iraq, while decrying Iran’s involvement in Syria, is almost breathtaking. There is next to no chance that any of this will </w:t>
      </w:r>
      <w:proofErr w:type="gramStart"/>
      <w:r w:rsidRPr="002B6168">
        <w:rPr>
          <w:sz w:val="16"/>
        </w:rPr>
        <w:t>enter into</w:t>
      </w:r>
      <w:proofErr w:type="gramEnd"/>
      <w:r w:rsidRPr="002B6168">
        <w:rPr>
          <w:sz w:val="16"/>
        </w:rPr>
        <w:t xml:space="preserve"> the considerations of negotiators in Vienna. Unlike Israel, they are interested in doing a nuclear deal, not engaging in wishful thinking. </w:t>
      </w:r>
      <w:r w:rsidRPr="00555A3A">
        <w:rPr>
          <w:rStyle w:val="StyleUnderline"/>
        </w:rPr>
        <w:t>Combustible Middle East mix</w:t>
      </w:r>
      <w:r>
        <w:rPr>
          <w:rStyle w:val="StyleUnderline"/>
        </w:rPr>
        <w:t xml:space="preserve"> </w:t>
      </w:r>
      <w:r w:rsidRPr="002B6168">
        <w:rPr>
          <w:sz w:val="16"/>
        </w:rPr>
        <w:t xml:space="preserve">Returning to the Biden administration’s global goals, </w:t>
      </w:r>
      <w:r w:rsidRPr="00555A3A">
        <w:rPr>
          <w:rStyle w:val="StyleUnderline"/>
          <w:highlight w:val="green"/>
        </w:rPr>
        <w:t>the Middle East</w:t>
      </w:r>
      <w:r w:rsidRPr="00555A3A">
        <w:rPr>
          <w:rStyle w:val="StyleUnderline"/>
        </w:rPr>
        <w:t xml:space="preserve"> doesn’t care about presidential priorities. It </w:t>
      </w:r>
      <w:r w:rsidRPr="00555A3A">
        <w:rPr>
          <w:rStyle w:val="StyleUnderline"/>
          <w:highlight w:val="green"/>
        </w:rPr>
        <w:t>contains a combustible mix of</w:t>
      </w:r>
      <w:r w:rsidRPr="00555A3A">
        <w:rPr>
          <w:rStyle w:val="StyleUnderline"/>
        </w:rPr>
        <w:t xml:space="preserve"> corrupt </w:t>
      </w:r>
      <w:r w:rsidRPr="00555A3A">
        <w:rPr>
          <w:rStyle w:val="StyleUnderline"/>
          <w:highlight w:val="green"/>
        </w:rPr>
        <w:t>elites and</w:t>
      </w:r>
      <w:r w:rsidRPr="00555A3A">
        <w:rPr>
          <w:rStyle w:val="StyleUnderline"/>
        </w:rPr>
        <w:t xml:space="preserve"> overbearing </w:t>
      </w:r>
      <w:r w:rsidRPr="00555A3A">
        <w:rPr>
          <w:rStyle w:val="StyleUnderline"/>
          <w:highlight w:val="green"/>
        </w:rPr>
        <w:t>dictators</w:t>
      </w:r>
      <w:r w:rsidRPr="00555A3A">
        <w:rPr>
          <w:rStyle w:val="StyleUnderline"/>
        </w:rPr>
        <w:t xml:space="preserve"> who do not shirk from causing mayhem in their domains. And one of them, perhaps </w:t>
      </w:r>
      <w:r w:rsidRPr="00555A3A">
        <w:rPr>
          <w:rStyle w:val="StyleUnderline"/>
          <w:highlight w:val="green"/>
        </w:rPr>
        <w:t>a desperate</w:t>
      </w:r>
      <w:r w:rsidRPr="00555A3A">
        <w:rPr>
          <w:rStyle w:val="StyleUnderline"/>
        </w:rPr>
        <w:t xml:space="preserve"> Israeli prime </w:t>
      </w:r>
      <w:r w:rsidRPr="00555A3A">
        <w:rPr>
          <w:rStyle w:val="StyleUnderline"/>
          <w:highlight w:val="green"/>
        </w:rPr>
        <w:t>minister</w:t>
      </w:r>
      <w:r w:rsidRPr="002B6168">
        <w:rPr>
          <w:sz w:val="16"/>
        </w:rPr>
        <w:t xml:space="preserve"> or an ageing ayatollah eager to preserve his </w:t>
      </w:r>
      <w:proofErr w:type="spellStart"/>
      <w:r w:rsidRPr="002B6168">
        <w:rPr>
          <w:sz w:val="16"/>
        </w:rPr>
        <w:t>honour</w:t>
      </w:r>
      <w:proofErr w:type="spellEnd"/>
      <w:r w:rsidRPr="002B6168">
        <w:rPr>
          <w:sz w:val="16"/>
        </w:rPr>
        <w:t xml:space="preserve"> and legacy</w:t>
      </w:r>
      <w:r w:rsidRPr="00555A3A">
        <w:rPr>
          <w:rStyle w:val="StyleUnderline"/>
        </w:rPr>
        <w:t xml:space="preserve">, </w:t>
      </w:r>
      <w:r w:rsidRPr="00555A3A">
        <w:rPr>
          <w:rStyle w:val="StyleUnderline"/>
          <w:highlight w:val="green"/>
        </w:rPr>
        <w:t xml:space="preserve">could </w:t>
      </w:r>
      <w:r w:rsidRPr="00555A3A">
        <w:rPr>
          <w:rStyle w:val="StyleUnderline"/>
        </w:rPr>
        <w:t xml:space="preserve">inadvertently (or intentionally) </w:t>
      </w:r>
      <w:r w:rsidRPr="00555A3A">
        <w:rPr>
          <w:rStyle w:val="StyleUnderline"/>
          <w:highlight w:val="green"/>
        </w:rPr>
        <w:t>set the entire region aflame.</w:t>
      </w:r>
      <w:r>
        <w:rPr>
          <w:rStyle w:val="StyleUnderline"/>
        </w:rPr>
        <w:t xml:space="preserve"> </w:t>
      </w:r>
      <w:r w:rsidRPr="002B6168">
        <w:rPr>
          <w:sz w:val="16"/>
        </w:rPr>
        <w:t>If Biden doesn’t act quickly and decisively</w:t>
      </w:r>
      <w:r w:rsidRPr="00555A3A">
        <w:rPr>
          <w:rStyle w:val="StyleUnderline"/>
        </w:rPr>
        <w:t xml:space="preserve">, </w:t>
      </w:r>
      <w:r w:rsidRPr="00555A3A">
        <w:rPr>
          <w:rStyle w:val="StyleUnderline"/>
          <w:highlight w:val="green"/>
        </w:rPr>
        <w:t>there is a sizeable risk that another missile</w:t>
      </w:r>
      <w:r w:rsidRPr="00555A3A">
        <w:rPr>
          <w:rStyle w:val="StyleUnderline"/>
        </w:rPr>
        <w:t xml:space="preserve"> from one country or the other will hit a target and cause devastation. That </w:t>
      </w:r>
      <w:r w:rsidRPr="00555A3A">
        <w:rPr>
          <w:rStyle w:val="StyleUnderline"/>
          <w:highlight w:val="green"/>
        </w:rPr>
        <w:t>would mark a point of no return</w:t>
      </w:r>
      <w:r w:rsidRPr="002B6168">
        <w:rPr>
          <w:sz w:val="16"/>
        </w:rPr>
        <w:t xml:space="preserve">, like the assassination of Archduke Franz Ferdinand in Sarajevo in 1914, which led to World War One. </w:t>
      </w:r>
      <w:r w:rsidRPr="00555A3A">
        <w:rPr>
          <w:rStyle w:val="StyleUnderline"/>
        </w:rPr>
        <w:t xml:space="preserve">The difference is that in 1914, armies fought with guns, </w:t>
      </w:r>
      <w:proofErr w:type="gramStart"/>
      <w:r w:rsidRPr="00555A3A">
        <w:rPr>
          <w:rStyle w:val="StyleUnderline"/>
        </w:rPr>
        <w:t>bayonets</w:t>
      </w:r>
      <w:proofErr w:type="gramEnd"/>
      <w:r w:rsidRPr="00555A3A">
        <w:rPr>
          <w:rStyle w:val="StyleUnderline"/>
        </w:rPr>
        <w:t xml:space="preserve"> and artillery. Today, </w:t>
      </w:r>
      <w:r w:rsidRPr="00555A3A">
        <w:rPr>
          <w:rStyle w:val="StyleUnderline"/>
          <w:highlight w:val="green"/>
        </w:rPr>
        <w:t>they will fight with</w:t>
      </w:r>
      <w:r w:rsidRPr="00555A3A">
        <w:rPr>
          <w:rStyle w:val="StyleUnderline"/>
        </w:rPr>
        <w:t xml:space="preserve"> F-35s, ballistic missiles and possibly </w:t>
      </w:r>
      <w:r w:rsidRPr="00555A3A">
        <w:rPr>
          <w:rStyle w:val="StyleUnderline"/>
          <w:highlight w:val="green"/>
        </w:rPr>
        <w:t>nuclear weapons.</w:t>
      </w:r>
      <w:bookmarkEnd w:id="0"/>
    </w:p>
    <w:p w14:paraId="233A0006" w14:textId="2EED3B70" w:rsidR="006804E8" w:rsidRDefault="006804E8" w:rsidP="006804E8">
      <w:pPr>
        <w:rPr>
          <w:rStyle w:val="StyleUnderline"/>
        </w:rPr>
      </w:pPr>
    </w:p>
    <w:p w14:paraId="6C70F673" w14:textId="77777777" w:rsidR="006804E8" w:rsidRDefault="006804E8" w:rsidP="006804E8">
      <w:pPr>
        <w:pStyle w:val="Heading4"/>
      </w:pPr>
      <w:r>
        <w:t xml:space="preserve">Nuke war causes extinction AND outweighs </w:t>
      </w:r>
      <w:r w:rsidRPr="00C339DB">
        <w:rPr>
          <w:u w:val="single"/>
        </w:rPr>
        <w:t>other</w:t>
      </w:r>
      <w:r>
        <w:t xml:space="preserve"> existential risks</w:t>
      </w:r>
    </w:p>
    <w:p w14:paraId="44AB8AEB" w14:textId="77777777" w:rsidR="006804E8" w:rsidRPr="00E530E8" w:rsidRDefault="006804E8" w:rsidP="006804E8">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10" w:history="1">
        <w:r w:rsidRPr="00791635">
          <w:rPr>
            <w:rStyle w:val="Hyperlink"/>
          </w:rPr>
          <w:t>http://www.reachingcriticalwill.org/images/documents/Disarmament-fora/OEWG/2016/Documents/NGO13.pdf</w:t>
        </w:r>
      </w:hyperlink>
      <w:r>
        <w:t xml:space="preserve"> //Re-cut by Elmer</w:t>
      </w:r>
    </w:p>
    <w:p w14:paraId="03FD3E01" w14:textId="77777777" w:rsidR="006804E8" w:rsidRPr="00E403C3" w:rsidRDefault="006804E8" w:rsidP="006804E8">
      <w:pPr>
        <w:rPr>
          <w:sz w:val="16"/>
        </w:rPr>
      </w:pPr>
      <w:r w:rsidRPr="00055D8B">
        <w:rPr>
          <w:sz w:val="16"/>
        </w:rPr>
        <w:t xml:space="preserve">Consequences human survival 12. </w:t>
      </w:r>
      <w:r w:rsidRPr="003C713A">
        <w:rPr>
          <w:rStyle w:val="StyleUnderline"/>
          <w:highlight w:val="green"/>
        </w:rPr>
        <w:t>Even if the 'other'</w:t>
      </w:r>
      <w:r w:rsidRPr="00055D8B">
        <w:rPr>
          <w:rStyle w:val="StyleUnderline"/>
        </w:rPr>
        <w:t xml:space="preserve"> side </w:t>
      </w:r>
      <w:r w:rsidRPr="003C713A">
        <w:rPr>
          <w:rStyle w:val="StyleUnderline"/>
          <w:highlight w:val="green"/>
        </w:rPr>
        <w:t>does NOT launch</w:t>
      </w:r>
      <w:r w:rsidRPr="00055D8B">
        <w:rPr>
          <w:rStyle w:val="StyleUnderline"/>
        </w:rPr>
        <w:t xml:space="preserve"> in response the smoke</w:t>
      </w:r>
      <w:r w:rsidRPr="00055D8B">
        <w:rPr>
          <w:sz w:val="16"/>
        </w:rPr>
        <w:t xml:space="preserve"> from 'their' burning cities (incinerated by 'us') </w:t>
      </w:r>
      <w:r w:rsidRPr="003C713A">
        <w:rPr>
          <w:rStyle w:val="StyleUnderline"/>
          <w:highlight w:val="green"/>
        </w:rPr>
        <w:t>will still make</w:t>
      </w:r>
      <w:r w:rsidRPr="00391E10">
        <w:rPr>
          <w:sz w:val="16"/>
        </w:rPr>
        <w:t xml:space="preserve"> 'our' country (and </w:t>
      </w:r>
      <w:r w:rsidRPr="00391E10">
        <w:rPr>
          <w:rStyle w:val="StyleUnderline"/>
        </w:rPr>
        <w:t xml:space="preserve">the rest of </w:t>
      </w:r>
      <w:r w:rsidRPr="003C713A">
        <w:rPr>
          <w:rStyle w:val="StyleUnderline"/>
          <w:highlight w:val="green"/>
        </w:rPr>
        <w:t>the world</w:t>
      </w:r>
      <w:r w:rsidRPr="00391E10">
        <w:rPr>
          <w:sz w:val="16"/>
        </w:rPr>
        <w:t xml:space="preserve">) </w:t>
      </w:r>
      <w:r w:rsidRPr="003C713A">
        <w:rPr>
          <w:rStyle w:val="Emphasis"/>
          <w:highlight w:val="green"/>
        </w:rPr>
        <w:t>uninhabitable</w:t>
      </w:r>
      <w:r w:rsidRPr="00391E10">
        <w:rPr>
          <w:sz w:val="16"/>
        </w:rPr>
        <w:t xml:space="preserve">, potentially </w:t>
      </w:r>
      <w:r w:rsidRPr="003C713A">
        <w:rPr>
          <w:rStyle w:val="StyleUnderline"/>
          <w:highlight w:val="green"/>
        </w:rPr>
        <w:t>inducing global famine lasting</w:t>
      </w:r>
      <w:r w:rsidRPr="00391E10">
        <w:rPr>
          <w:sz w:val="16"/>
        </w:rPr>
        <w:t xml:space="preserve"> up to </w:t>
      </w:r>
      <w:r w:rsidRPr="003C713A">
        <w:rPr>
          <w:rStyle w:val="Emphasis"/>
          <w:highlight w:val="green"/>
        </w:rPr>
        <w:t>decades</w:t>
      </w:r>
      <w:r w:rsidRPr="00391E10">
        <w:rPr>
          <w:sz w:val="16"/>
        </w:rPr>
        <w:t xml:space="preserve">. </w:t>
      </w:r>
      <w:r w:rsidRPr="00391E10">
        <w:rPr>
          <w:rStyle w:val="Emphasis"/>
        </w:rPr>
        <w:t xml:space="preserve">Toon and </w:t>
      </w:r>
      <w:proofErr w:type="spellStart"/>
      <w:r w:rsidRPr="00391E10">
        <w:rPr>
          <w:rStyle w:val="Emphasis"/>
        </w:rPr>
        <w:t>Robock</w:t>
      </w:r>
      <w:proofErr w:type="spellEnd"/>
      <w:r w:rsidRPr="00391E10">
        <w:rPr>
          <w:rStyle w:val="StyleUnderline"/>
        </w:rPr>
        <w:t xml:space="preserve"> note</w:t>
      </w:r>
      <w:r w:rsidRPr="00391E10">
        <w:rPr>
          <w:sz w:val="16"/>
        </w:rPr>
        <w:t xml:space="preserve"> in ‘Self Assured Destruction’, in the Bulletin of Atomic Scientists 68/5, 2012, that: 13. “</w:t>
      </w:r>
      <w:r w:rsidRPr="003C713A">
        <w:rPr>
          <w:highlight w:val="green"/>
          <w:u w:val="single"/>
        </w:rPr>
        <w:t xml:space="preserve">A nuclear war </w:t>
      </w:r>
      <w:r w:rsidRPr="00391E10">
        <w:rPr>
          <w:u w:val="single"/>
        </w:rPr>
        <w:t xml:space="preserve">between Russia and the United States, even after the arsenal reductions planned under New START, </w:t>
      </w:r>
      <w:r w:rsidRPr="003C713A">
        <w:rPr>
          <w:highlight w:val="green"/>
          <w:u w:val="single"/>
        </w:rPr>
        <w:t>could produce a nuclear winter</w:t>
      </w:r>
      <w:r w:rsidRPr="00391E10">
        <w:rPr>
          <w:sz w:val="16"/>
        </w:rPr>
        <w:t xml:space="preserve">. Hence, an attack by either side could be suicidal, </w:t>
      </w:r>
      <w:r w:rsidRPr="003C713A">
        <w:rPr>
          <w:rStyle w:val="StyleUnderline"/>
          <w:highlight w:val="green"/>
        </w:rPr>
        <w:t xml:space="preserve">resulting in </w:t>
      </w:r>
      <w:proofErr w:type="spellStart"/>
      <w:r w:rsidRPr="003C713A">
        <w:rPr>
          <w:rStyle w:val="Emphasis"/>
          <w:highlight w:val="green"/>
        </w:rPr>
        <w:t>self assured</w:t>
      </w:r>
      <w:proofErr w:type="spellEnd"/>
      <w:r w:rsidRPr="003C713A">
        <w:rPr>
          <w:rStyle w:val="Emphasis"/>
          <w:highlight w:val="green"/>
        </w:rPr>
        <w:t xml:space="preserve"> destruction</w:t>
      </w:r>
      <w:r w:rsidRPr="003C713A">
        <w:rPr>
          <w:rStyle w:val="StyleUnderline"/>
          <w:highlight w:val="green"/>
        </w:rPr>
        <w:t xml:space="preserve">. </w:t>
      </w:r>
      <w:r w:rsidRPr="00391E10">
        <w:rPr>
          <w:rStyle w:val="StyleUnderline"/>
        </w:rPr>
        <w:t xml:space="preserve">Even </w:t>
      </w:r>
      <w:r w:rsidRPr="003C713A">
        <w:rPr>
          <w:rStyle w:val="StyleUnderline"/>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rPr>
        <w:t xml:space="preserve">could </w:t>
      </w:r>
      <w:r w:rsidRPr="003C713A">
        <w:rPr>
          <w:rStyle w:val="StyleUnderline"/>
          <w:highlight w:val="green"/>
        </w:rPr>
        <w:t>produce</w:t>
      </w:r>
      <w:r w:rsidRPr="00391E10">
        <w:rPr>
          <w:rStyle w:val="StyleUnderline"/>
        </w:rPr>
        <w:t xml:space="preserve"> so much </w:t>
      </w:r>
      <w:r w:rsidRPr="003C713A">
        <w:rPr>
          <w:rStyle w:val="StyleUnderline"/>
          <w:highlight w:val="green"/>
        </w:rPr>
        <w:t>smoke</w:t>
      </w:r>
      <w:r w:rsidRPr="00391E10">
        <w:rPr>
          <w:rStyle w:val="StyleUnderline"/>
        </w:rPr>
        <w:t xml:space="preserve"> that temperatures would fall below those </w:t>
      </w:r>
      <w:r w:rsidRPr="003C713A">
        <w:rPr>
          <w:rStyle w:val="StyleUnderline"/>
          <w:highlight w:val="green"/>
        </w:rPr>
        <w:t xml:space="preserve">of the </w:t>
      </w:r>
      <w:r w:rsidRPr="00391E10">
        <w:rPr>
          <w:rStyle w:val="StyleUnderline"/>
        </w:rPr>
        <w:t xml:space="preserve">Little </w:t>
      </w:r>
      <w:r w:rsidRPr="003C713A">
        <w:rPr>
          <w:rStyle w:val="StyleUnderline"/>
          <w:highlight w:val="green"/>
        </w:rPr>
        <w:t>Ice Age</w:t>
      </w:r>
      <w:r w:rsidRPr="00391E10">
        <w:rPr>
          <w:sz w:val="16"/>
        </w:rPr>
        <w:t xml:space="preserve"> of the fourteenth to nineteenth centuries, </w:t>
      </w:r>
      <w:r w:rsidRPr="00391E10">
        <w:rPr>
          <w:rStyle w:val="StyleUnderline"/>
        </w:rPr>
        <w:t>shortening the growing season around the world and threatening the global food supply</w:t>
      </w:r>
      <w:r w:rsidRPr="00391E10">
        <w:rPr>
          <w:sz w:val="16"/>
        </w:rPr>
        <w:t xml:space="preserve">. Furthermore, there would be </w:t>
      </w:r>
      <w:r w:rsidRPr="00391E10">
        <w:rPr>
          <w:rStyle w:val="StyleUnderline"/>
        </w:rPr>
        <w:t xml:space="preserve">massive ozone depletion, </w:t>
      </w:r>
      <w:r w:rsidRPr="003C713A">
        <w:rPr>
          <w:rStyle w:val="StyleUnderline"/>
          <w:highlight w:val="green"/>
        </w:rPr>
        <w:t xml:space="preserve">allowing </w:t>
      </w:r>
      <w:r w:rsidRPr="00391E10">
        <w:rPr>
          <w:rStyle w:val="StyleUnderline"/>
        </w:rPr>
        <w:t xml:space="preserve">more </w:t>
      </w:r>
      <w:r w:rsidRPr="003C713A">
        <w:rPr>
          <w:rStyle w:val="Emphasis"/>
          <w:highlight w:val="green"/>
        </w:rPr>
        <w:t>ultraviolet</w:t>
      </w:r>
      <w:r w:rsidRPr="00391E10">
        <w:rPr>
          <w:rStyle w:val="StyleUnderline"/>
        </w:rPr>
        <w:t xml:space="preserve"> </w:t>
      </w:r>
      <w:r w:rsidRPr="003C713A">
        <w:rPr>
          <w:rStyle w:val="StyleUnderline"/>
          <w:highlight w:val="green"/>
        </w:rPr>
        <w:t>radiation</w:t>
      </w:r>
      <w:r w:rsidRPr="00391E10">
        <w:rPr>
          <w:sz w:val="16"/>
        </w:rPr>
        <w:t xml:space="preserve"> to reach Earth's surface. </w:t>
      </w:r>
      <w:r w:rsidRPr="00391E10">
        <w:rPr>
          <w:rStyle w:val="Emphasis"/>
        </w:rPr>
        <w:t xml:space="preserve">Recent </w:t>
      </w:r>
      <w:r w:rsidRPr="003C713A">
        <w:rPr>
          <w:rStyle w:val="Emphasis"/>
          <w:highlight w:val="green"/>
        </w:rPr>
        <w:t>studies</w:t>
      </w:r>
      <w:r w:rsidRPr="003C713A">
        <w:rPr>
          <w:rStyle w:val="StyleUnderline"/>
          <w:highlight w:val="green"/>
        </w:rPr>
        <w:t xml:space="preserve"> predict </w:t>
      </w:r>
      <w:r w:rsidRPr="00391E10">
        <w:rPr>
          <w:rStyle w:val="StyleUnderline"/>
        </w:rPr>
        <w:t xml:space="preserve">that </w:t>
      </w:r>
      <w:r w:rsidRPr="003C713A">
        <w:rPr>
          <w:rStyle w:val="StyleUnderline"/>
          <w:highlight w:val="green"/>
        </w:rPr>
        <w:t>agricultural production</w:t>
      </w:r>
      <w:r w:rsidRPr="00391E10">
        <w:rPr>
          <w:rStyle w:val="StyleUnderline"/>
        </w:rPr>
        <w:t xml:space="preserve"> in parts of the </w:t>
      </w:r>
      <w:r w:rsidRPr="00391E10">
        <w:rPr>
          <w:rStyle w:val="Emphasis"/>
        </w:rPr>
        <w:t>U</w:t>
      </w:r>
      <w:r w:rsidRPr="00391E10">
        <w:rPr>
          <w:sz w:val="16"/>
        </w:rPr>
        <w:t xml:space="preserve">nited </w:t>
      </w:r>
      <w:r w:rsidRPr="00391E10">
        <w:rPr>
          <w:rStyle w:val="Emphasis"/>
        </w:rPr>
        <w:t>S</w:t>
      </w:r>
      <w:r w:rsidRPr="00391E10">
        <w:rPr>
          <w:sz w:val="16"/>
        </w:rPr>
        <w:t xml:space="preserve">tates </w:t>
      </w:r>
      <w:r w:rsidRPr="00391E10">
        <w:rPr>
          <w:rStyle w:val="StyleUnderline"/>
        </w:rPr>
        <w:t xml:space="preserve">and </w:t>
      </w:r>
      <w:r w:rsidRPr="00391E10">
        <w:rPr>
          <w:rStyle w:val="Emphasis"/>
        </w:rPr>
        <w:t>China</w:t>
      </w:r>
      <w:r w:rsidRPr="00391E10">
        <w:rPr>
          <w:rStyle w:val="StyleUnderline"/>
        </w:rPr>
        <w:t xml:space="preserve"> </w:t>
      </w:r>
      <w:r w:rsidRPr="003C713A">
        <w:rPr>
          <w:rStyle w:val="StyleUnderline"/>
          <w:highlight w:val="green"/>
        </w:rPr>
        <w:t>would decline</w:t>
      </w:r>
      <w:r w:rsidRPr="00391E10">
        <w:rPr>
          <w:u w:val="single"/>
        </w:rPr>
        <w:t xml:space="preserve"> </w:t>
      </w:r>
      <w:r w:rsidRPr="003C713A">
        <w:rPr>
          <w:highlight w:val="green"/>
          <w:u w:val="single"/>
        </w:rPr>
        <w:t xml:space="preserve">by </w:t>
      </w:r>
      <w:r w:rsidRPr="00391E10">
        <w:rPr>
          <w:u w:val="single"/>
        </w:rPr>
        <w:t xml:space="preserve">about </w:t>
      </w:r>
      <w:r w:rsidRPr="003C713A">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rPr>
        <w:t xml:space="preserve">most likely </w:t>
      </w:r>
      <w:r w:rsidRPr="003C713A">
        <w:rPr>
          <w:rStyle w:val="StyleUnderline"/>
          <w:highlight w:val="green"/>
        </w:rPr>
        <w:t>cause the deaths of</w:t>
      </w:r>
      <w:r w:rsidRPr="00391E10">
        <w:rPr>
          <w:rStyle w:val="StyleUnderline"/>
        </w:rPr>
        <w:t xml:space="preserve"> most/nearly all/</w:t>
      </w:r>
      <w:r w:rsidRPr="003C713A">
        <w:rPr>
          <w:rStyle w:val="Emphasis"/>
          <w:highlight w:val="green"/>
        </w:rPr>
        <w:t>all humans</w:t>
      </w:r>
      <w:r w:rsidRPr="00391E10">
        <w:rPr>
          <w:rStyle w:val="StyleUnderline"/>
        </w:rPr>
        <w:t xml:space="preserve"> (</w:t>
      </w:r>
      <w:r w:rsidRPr="003C713A">
        <w:rPr>
          <w:rStyle w:val="StyleUnderline"/>
          <w:highlight w:val="green"/>
        </w:rPr>
        <w:t>and</w:t>
      </w:r>
      <w:r w:rsidRPr="00391E10">
        <w:rPr>
          <w:rStyle w:val="StyleUnderline"/>
        </w:rPr>
        <w:t xml:space="preserve"> severely impact/extinguish </w:t>
      </w:r>
      <w:r w:rsidRPr="003C713A">
        <w:rPr>
          <w:rStyle w:val="Emphasis"/>
          <w:highlight w:val="green"/>
        </w:rPr>
        <w:t>other species</w:t>
      </w:r>
      <w:r w:rsidRPr="00391E10">
        <w:rPr>
          <w:rStyle w:val="StyleUnderline"/>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rPr>
        <w:t>as a result of</w:t>
      </w:r>
      <w:proofErr w:type="gramEnd"/>
      <w:r w:rsidRPr="00391E10">
        <w:rPr>
          <w:rStyle w:val="StyleUnderline"/>
        </w:rPr>
        <w:t xml:space="preserve"> the lofting of up to 180 million </w:t>
      </w:r>
      <w:proofErr w:type="spellStart"/>
      <w:r w:rsidRPr="00391E10">
        <w:rPr>
          <w:rStyle w:val="StyleUnderline"/>
        </w:rPr>
        <w:t>tonnes</w:t>
      </w:r>
      <w:proofErr w:type="spellEnd"/>
      <w:r w:rsidRPr="00391E10">
        <w:rPr>
          <w:rStyle w:val="StyleUnderline"/>
        </w:rPr>
        <w:t xml:space="preserve"> of very black soot into the stratosphere where it would remain for decades</w:t>
      </w:r>
      <w:r w:rsidRPr="00391E10">
        <w:rPr>
          <w:sz w:val="16"/>
        </w:rPr>
        <w:t xml:space="preserve">. 15. </w:t>
      </w:r>
      <w:r w:rsidRPr="00391E10">
        <w:rPr>
          <w:rStyle w:val="StyleUnderline"/>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rPr>
        <w:t>Gareth Evans</w:t>
      </w:r>
      <w:r w:rsidRPr="00391E10">
        <w:rPr>
          <w:rStyle w:val="StyleUnderline"/>
        </w:rPr>
        <w:t xml:space="preserve">’ ICNND (International Commission on Nuclear Non-proliferation and Disarmament) Report made it clear that it saw the threat posed by </w:t>
      </w:r>
      <w:r w:rsidRPr="003C713A">
        <w:rPr>
          <w:rStyle w:val="StyleUnderline"/>
          <w:highlight w:val="green"/>
        </w:rPr>
        <w:t>nuclear weapons use</w:t>
      </w:r>
      <w:r w:rsidRPr="00391E10">
        <w:rPr>
          <w:rStyle w:val="StyleUnderline"/>
        </w:rPr>
        <w:t xml:space="preserve"> as one that</w:t>
      </w:r>
      <w:r w:rsidRPr="00391E10">
        <w:rPr>
          <w:sz w:val="16"/>
        </w:rPr>
        <w:t xml:space="preserve"> at least threatens what we now call 'civilization' and that potentially </w:t>
      </w:r>
      <w:r w:rsidRPr="003C713A">
        <w:rPr>
          <w:rStyle w:val="Emphasis"/>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5E0E12F3" w14:textId="529088DA" w:rsidR="006804E8" w:rsidRDefault="006804E8" w:rsidP="006804E8">
      <w:pPr>
        <w:rPr>
          <w:rStyle w:val="StyleUnderline"/>
        </w:rPr>
      </w:pPr>
    </w:p>
    <w:p w14:paraId="0DDEFCEC" w14:textId="099DA63F" w:rsidR="006804E8" w:rsidRPr="006804E8" w:rsidRDefault="006804E8" w:rsidP="006804E8">
      <w:pPr>
        <w:pStyle w:val="Heading4"/>
      </w:pPr>
      <w:r w:rsidRPr="006804E8">
        <w:t>Peace journalism is intrinsically good</w:t>
      </w:r>
      <w:r>
        <w:t xml:space="preserve">, </w:t>
      </w:r>
      <w:proofErr w:type="spellStart"/>
      <w:r>
        <w:t>thatll</w:t>
      </w:r>
      <w:proofErr w:type="spellEnd"/>
      <w:r>
        <w:t xml:space="preserve"> be on the DA</w:t>
      </w:r>
    </w:p>
    <w:p w14:paraId="309CD772" w14:textId="0C0205E9" w:rsidR="006804E8" w:rsidRPr="006804E8" w:rsidRDefault="006804E8" w:rsidP="006804E8">
      <w:pPr>
        <w:pStyle w:val="Heading4"/>
      </w:pPr>
    </w:p>
    <w:p w14:paraId="44A978C9" w14:textId="75CFA8D4" w:rsidR="006804E8" w:rsidRPr="006804E8" w:rsidRDefault="006804E8" w:rsidP="006804E8">
      <w:pPr>
        <w:pStyle w:val="Heading4"/>
      </w:pPr>
      <w:r w:rsidRPr="006804E8">
        <w:t xml:space="preserve">CP solves case, it </w:t>
      </w:r>
    </w:p>
    <w:p w14:paraId="2D3CF266" w14:textId="759895E5" w:rsidR="000A7975" w:rsidRDefault="000A7975" w:rsidP="000A7975">
      <w:pPr>
        <w:pStyle w:val="Heading2"/>
      </w:pPr>
      <w:r>
        <w:t>4</w:t>
      </w:r>
    </w:p>
    <w:p w14:paraId="48290867" w14:textId="36E85E88" w:rsidR="00942A2B" w:rsidRDefault="00942A2B" w:rsidP="00942A2B">
      <w:pPr>
        <w:pStyle w:val="Heading4"/>
      </w:pPr>
      <w:r>
        <w:t>The standard is consistency with act hedonic utilitarianism</w:t>
      </w:r>
    </w:p>
    <w:p w14:paraId="03FC0106" w14:textId="7527F664" w:rsidR="00942A2B" w:rsidRDefault="00942A2B" w:rsidP="00942A2B">
      <w:pPr>
        <w:pStyle w:val="Heading4"/>
      </w:pPr>
      <w:r w:rsidRPr="004A25F3">
        <w:t>1] Prep – small school debaters only need a few good generics like</w:t>
      </w:r>
      <w:r>
        <w:t xml:space="preserve"> </w:t>
      </w:r>
      <w:r>
        <w:t xml:space="preserve">climate DA, midterms DA </w:t>
      </w:r>
      <w:r w:rsidRPr="004A25F3">
        <w:t xml:space="preserve">and </w:t>
      </w:r>
      <w:r>
        <w:t xml:space="preserve">few advantage </w:t>
      </w:r>
      <w:proofErr w:type="spellStart"/>
      <w:r>
        <w:t>counteplans</w:t>
      </w:r>
      <w:proofErr w:type="spellEnd"/>
      <w:r>
        <w:t xml:space="preserve"> </w:t>
      </w:r>
      <w:r w:rsidRPr="004A25F3">
        <w:t xml:space="preserve">to win every util round. But under </w:t>
      </w:r>
      <w:r>
        <w:t>___</w:t>
      </w:r>
      <w:r w:rsidRPr="004A25F3">
        <w:t xml:space="preserve">, since contentions are less </w:t>
      </w:r>
      <w:proofErr w:type="gramStart"/>
      <w:r w:rsidRPr="004A25F3">
        <w:t>variable</w:t>
      </w:r>
      <w:proofErr w:type="gramEnd"/>
      <w:r w:rsidRPr="004A25F3">
        <w:t xml:space="preserve"> and analytics are more important, big-school block-writing hoses them every round. Blocks don’t matter nearly as much for util since innovation checks coaching bias.</w:t>
      </w:r>
    </w:p>
    <w:p w14:paraId="75BFF561" w14:textId="77777777" w:rsidR="00942A2B" w:rsidRDefault="00942A2B" w:rsidP="00942A2B">
      <w:pPr>
        <w:pStyle w:val="Heading4"/>
      </w:pPr>
      <w:r w:rsidRPr="004A25F3">
        <w:t xml:space="preserve">2] Innovation – there are simply more articles written in the context of util than in </w:t>
      </w:r>
      <w:proofErr w:type="spellStart"/>
      <w:r>
        <w:t>phil</w:t>
      </w:r>
      <w:proofErr w:type="spellEnd"/>
      <w:r w:rsidRPr="004A25F3">
        <w:t xml:space="preserve"> – simple Google search proves. Proves util incentivizes a wider variety of arguments than </w:t>
      </w:r>
      <w:proofErr w:type="spellStart"/>
      <w:r>
        <w:t>kant</w:t>
      </w:r>
      <w:proofErr w:type="spellEnd"/>
      <w:r w:rsidRPr="004A25F3">
        <w:t xml:space="preserve">, which causes recycling of old </w:t>
      </w:r>
      <w:proofErr w:type="spellStart"/>
      <w:r w:rsidRPr="004A25F3">
        <w:t>args</w:t>
      </w:r>
      <w:proofErr w:type="spellEnd"/>
      <w:r w:rsidRPr="004A25F3">
        <w:t xml:space="preserve"> – proven by the fact that </w:t>
      </w:r>
      <w:r>
        <w:t xml:space="preserve">the same </w:t>
      </w:r>
      <w:proofErr w:type="spellStart"/>
      <w:r>
        <w:t>kant</w:t>
      </w:r>
      <w:proofErr w:type="spellEnd"/>
      <w:r>
        <w:t xml:space="preserve"> justifications</w:t>
      </w:r>
      <w:r w:rsidRPr="004A25F3">
        <w:t xml:space="preserve"> have been read every </w:t>
      </w:r>
      <w:proofErr w:type="spellStart"/>
      <w:r w:rsidRPr="004A25F3">
        <w:t>phil</w:t>
      </w:r>
      <w:proofErr w:type="spellEnd"/>
      <w:r w:rsidRPr="004A25F3">
        <w:t xml:space="preserve"> round for decades. Think about it – new advantages are broken often, but </w:t>
      </w:r>
      <w:proofErr w:type="spellStart"/>
      <w:r w:rsidRPr="004A25F3">
        <w:t>phil</w:t>
      </w:r>
      <w:proofErr w:type="spellEnd"/>
      <w:r w:rsidRPr="004A25F3">
        <w:t xml:space="preserve"> contentions are established at the beginning of the topic and never change for two months.</w:t>
      </w:r>
    </w:p>
    <w:p w14:paraId="60357EE6" w14:textId="12C3F2D3" w:rsidR="00942A2B" w:rsidRDefault="00942A2B" w:rsidP="00942A2B">
      <w:pPr>
        <w:pStyle w:val="Heading4"/>
      </w:pPr>
      <w:r w:rsidRPr="004A25F3">
        <w:t xml:space="preserve">3] Ground – non-util philosophies conclude overwhelmingly on one side of most topics – for example, Kant </w:t>
      </w:r>
      <w:r>
        <w:t xml:space="preserve">will win every round on this topic because lying creates contradictions in conception, so all debaters are either presumption or </w:t>
      </w:r>
      <w:proofErr w:type="spellStart"/>
      <w:r>
        <w:t>aff</w:t>
      </w:r>
      <w:proofErr w:type="spellEnd"/>
      <w:r>
        <w:t xml:space="preserve"> ballots on substance</w:t>
      </w:r>
      <w:r w:rsidRPr="004A25F3">
        <w:t>. Only util generates robust debates with equitable ground.</w:t>
      </w:r>
    </w:p>
    <w:p w14:paraId="7F5236B6" w14:textId="77777777" w:rsidR="00942A2B" w:rsidRDefault="00942A2B" w:rsidP="00942A2B">
      <w:pPr>
        <w:pStyle w:val="Heading4"/>
      </w:pPr>
      <w:r w:rsidRPr="004A25F3">
        <w:t xml:space="preserve">4] Real-world – abstract debates about philosophy have much less grounding in the real world than util – discussing consequences gives students education about </w:t>
      </w:r>
      <w:proofErr w:type="spellStart"/>
      <w:r w:rsidRPr="004A25F3">
        <w:t>fopo</w:t>
      </w:r>
      <w:proofErr w:type="spellEnd"/>
      <w:r w:rsidRPr="004A25F3">
        <w:t xml:space="preserve">, economics, IR, etc. Outweighs since portable skills are the </w:t>
      </w:r>
      <w:proofErr w:type="gramStart"/>
      <w:r w:rsidRPr="004A25F3">
        <w:t>ultimate goal</w:t>
      </w:r>
      <w:proofErr w:type="gramEnd"/>
      <w:r w:rsidRPr="004A25F3">
        <w:t xml:space="preserve"> of debate.</w:t>
      </w:r>
    </w:p>
    <w:p w14:paraId="1009D94F" w14:textId="77777777" w:rsidR="00942A2B" w:rsidRDefault="00942A2B" w:rsidP="00942A2B">
      <w:pPr>
        <w:pStyle w:val="Heading4"/>
        <w:rPr>
          <w:color w:val="FF0000"/>
        </w:rPr>
      </w:pPr>
      <w:r w:rsidRPr="00C66931">
        <w:rPr>
          <w:color w:val="FF0000"/>
        </w:rPr>
        <w:t xml:space="preserve">TJFs first – substance begs the question of a framework being good for debate – fairness is a gateway issue to deciding the better debater and education </w:t>
      </w:r>
      <w:r>
        <w:rPr>
          <w:color w:val="FF0000"/>
        </w:rPr>
        <w:t>is a constitutively valuable to this activity</w:t>
      </w:r>
    </w:p>
    <w:p w14:paraId="79BB7A2F" w14:textId="1436CF72" w:rsidR="00942A2B" w:rsidRDefault="00942A2B" w:rsidP="00942A2B"/>
    <w:p w14:paraId="15C10423" w14:textId="77777777" w:rsidR="001D7027" w:rsidRDefault="001D7027" w:rsidP="00942A2B"/>
    <w:p w14:paraId="058DB50D" w14:textId="72383F31" w:rsidR="00942A2B" w:rsidRDefault="001D7027" w:rsidP="001D7027">
      <w:pPr>
        <w:pStyle w:val="Heading4"/>
      </w:pPr>
      <w:r>
        <w:t xml:space="preserve">Extinction outweighs under </w:t>
      </w:r>
      <w:proofErr w:type="spellStart"/>
      <w:r>
        <w:t>kant</w:t>
      </w:r>
      <w:proofErr w:type="spellEnd"/>
      <w:r>
        <w:t xml:space="preserve"> </w:t>
      </w:r>
    </w:p>
    <w:p w14:paraId="72DD3E13" w14:textId="585C5F43" w:rsidR="001D7027" w:rsidRDefault="001D7027" w:rsidP="001D7027">
      <w:pPr>
        <w:pStyle w:val="Heading4"/>
      </w:pPr>
      <w:r>
        <w:t>A] Right to living outweighs slight right violations don’t matter</w:t>
      </w:r>
    </w:p>
    <w:p w14:paraId="6879590B" w14:textId="5220B808" w:rsidR="001D7027" w:rsidRDefault="001D7027" w:rsidP="001D7027">
      <w:pPr>
        <w:pStyle w:val="Heading4"/>
      </w:pPr>
      <w:r>
        <w:t xml:space="preserve">B] It’s a prerequisite to being alive and constrain moral decisions which </w:t>
      </w:r>
      <w:proofErr w:type="spellStart"/>
      <w:r>
        <w:t>kant</w:t>
      </w:r>
      <w:proofErr w:type="spellEnd"/>
      <w:r>
        <w:t xml:space="preserve"> thinks is good </w:t>
      </w:r>
    </w:p>
    <w:p w14:paraId="48556067" w14:textId="41668E89" w:rsidR="001D7027" w:rsidRPr="00942A2B" w:rsidRDefault="001D7027" w:rsidP="001D7027">
      <w:pPr>
        <w:pStyle w:val="Heading4"/>
      </w:pPr>
      <w:r>
        <w:t xml:space="preserve">C] Right to peace is good, the maxim of peace respects ends of each other which is moral </w:t>
      </w:r>
    </w:p>
    <w:p w14:paraId="7DB45D26" w14:textId="19431FC6" w:rsidR="000A7975" w:rsidRDefault="000A7975" w:rsidP="000A7975">
      <w:pPr>
        <w:pStyle w:val="Heading2"/>
      </w:pPr>
      <w:r>
        <w:t>Case</w:t>
      </w:r>
    </w:p>
    <w:p w14:paraId="3F26BF54" w14:textId="6AD48253" w:rsidR="00942A2B" w:rsidRPr="00942A2B" w:rsidRDefault="00942A2B" w:rsidP="00942A2B">
      <w:pPr>
        <w:pStyle w:val="Heading3"/>
      </w:pPr>
      <w:r>
        <w:t>UV</w:t>
      </w:r>
    </w:p>
    <w:p w14:paraId="734BCAE7" w14:textId="77777777" w:rsidR="00942A2B" w:rsidRPr="00EE145D" w:rsidRDefault="00942A2B" w:rsidP="00942A2B">
      <w:pPr>
        <w:pStyle w:val="Heading4"/>
      </w:pPr>
      <w:r w:rsidRPr="00EE145D">
        <w:t xml:space="preserve">Reject 1AR Theory </w:t>
      </w:r>
      <w:r>
        <w:t xml:space="preserve">arguments </w:t>
      </w:r>
      <w:r w:rsidRPr="00EE145D">
        <w:t xml:space="preserve">– </w:t>
      </w:r>
      <w:r>
        <w:t>1</w:t>
      </w:r>
      <w:r w:rsidRPr="00EE145D">
        <w:t xml:space="preserve">) double bind – either you can put minor ink next to answer of my responses and extend your arguments to auto-win or the judge </w:t>
      </w:r>
      <w:proofErr w:type="gramStart"/>
      <w:r w:rsidRPr="00EE145D">
        <w:t>has to</w:t>
      </w:r>
      <w:proofErr w:type="gramEnd"/>
      <w:r w:rsidRPr="00EE145D">
        <w:t xml:space="preserve"> intervene to see if the 2ar answers to the 2n are good enough</w:t>
      </w:r>
      <w:r>
        <w:t>. Intervention o/w since it takes the round out of debater’s hands</w:t>
      </w:r>
      <w:r w:rsidRPr="00EE145D">
        <w:t xml:space="preserve"> </w:t>
      </w:r>
      <w:r>
        <w:t>2</w:t>
      </w:r>
      <w:r w:rsidRPr="00EE145D">
        <w:t xml:space="preserve">) they have 2 speeches on theory while I have 1 which means they can structurally preempt my answers and respond to them and I can’t do either </w:t>
      </w:r>
      <w:r>
        <w:t>3</w:t>
      </w:r>
      <w:r w:rsidRPr="00EE145D">
        <w:t xml:space="preserve">) infinite abuse in the context of </w:t>
      </w:r>
      <w:proofErr w:type="spellStart"/>
      <w:r w:rsidRPr="00EE145D">
        <w:t>aff</w:t>
      </w:r>
      <w:proofErr w:type="spellEnd"/>
      <w:r w:rsidRPr="00EE145D">
        <w:t xml:space="preserve"> abuse doesn’t make sense since you can read 1ac theory and </w:t>
      </w:r>
      <w:proofErr w:type="spellStart"/>
      <w:r w:rsidRPr="00EE145D">
        <w:t>uplayer</w:t>
      </w:r>
      <w:proofErr w:type="spellEnd"/>
      <w:r w:rsidRPr="00EE145D">
        <w:t xml:space="preserve"> with other 1ar offs like Ks </w:t>
      </w:r>
      <w:r>
        <w:t>4</w:t>
      </w:r>
      <w:r w:rsidRPr="00EE145D">
        <w:t xml:space="preserve">) they have 1 more minute on the theory debate due to a 7-6 skew which o/w since theory is mainly about substance </w:t>
      </w:r>
      <w:r>
        <w:t>5</w:t>
      </w:r>
      <w:r w:rsidRPr="00EE145D">
        <w:t xml:space="preserve">) they can blow up dropped arguments </w:t>
      </w:r>
      <w:r>
        <w:t xml:space="preserve">, we </w:t>
      </w:r>
      <w:proofErr w:type="spellStart"/>
      <w:r>
        <w:t>cant</w:t>
      </w:r>
      <w:proofErr w:type="spellEnd"/>
      <w:r>
        <w:t xml:space="preserve"> </w:t>
      </w:r>
      <w:r w:rsidRPr="00EE145D">
        <w:t xml:space="preserve">frame them out but they can which means only dropped arguments for them are game over. </w:t>
      </w:r>
    </w:p>
    <w:p w14:paraId="3DB3E97E" w14:textId="77777777" w:rsidR="00942A2B" w:rsidRDefault="00942A2B" w:rsidP="00942A2B">
      <w:pPr>
        <w:pStyle w:val="Heading4"/>
      </w:pPr>
      <w:r w:rsidRPr="00EE145D">
        <w:t>1</w:t>
      </w:r>
      <w:r>
        <w:t>AR</w:t>
      </w:r>
      <w:r w:rsidRPr="00EE145D">
        <w:t xml:space="preserve"> theory is drop the argument – they can initiate theory in the </w:t>
      </w:r>
      <w:proofErr w:type="spellStart"/>
      <w:r w:rsidRPr="00EE145D">
        <w:t>aff</w:t>
      </w:r>
      <w:proofErr w:type="spellEnd"/>
      <w:r w:rsidRPr="00EE145D">
        <w:t xml:space="preserve"> and the 1ar which means they have 2 speeches to devastate the 1n with no risk auto-loss issues</w:t>
      </w:r>
      <w:r>
        <w:t>.</w:t>
      </w:r>
    </w:p>
    <w:p w14:paraId="3A115E11" w14:textId="5C5607A2" w:rsidR="00942A2B" w:rsidRPr="00436ABC" w:rsidRDefault="00942A2B" w:rsidP="00942A2B">
      <w:pPr>
        <w:pStyle w:val="Heading4"/>
      </w:pPr>
      <w:r w:rsidRPr="00436ABC">
        <w:t xml:space="preserve">All theory paradigm issues the </w:t>
      </w:r>
      <w:proofErr w:type="spellStart"/>
      <w:r w:rsidRPr="00436ABC">
        <w:t>aff</w:t>
      </w:r>
      <w:proofErr w:type="spellEnd"/>
      <w:r w:rsidRPr="00436ABC">
        <w:t xml:space="preserve"> </w:t>
      </w:r>
      <w:r>
        <w:t>thinks are good</w:t>
      </w:r>
      <w:r w:rsidRPr="00436ABC">
        <w:t xml:space="preserve"> must be in the 1ac since they have 1 more speech than me on theory so they should take a stance sooner so I don’t have to answer all of them in one speech while they can go for them in multiple</w:t>
      </w:r>
      <w:r>
        <w:t xml:space="preserve"> – 2n issues are reciprocally answered by the 2ar</w:t>
      </w:r>
      <w:r w:rsidR="001D7027">
        <w:t xml:space="preserve">, which means that you should just evaluate the debate after the 1NC, since the 7-6 skew always beats us back but 1-1 speech structure is good. </w:t>
      </w:r>
    </w:p>
    <w:p w14:paraId="1438BF7D" w14:textId="77777777" w:rsidR="000A7975" w:rsidRPr="000A7975" w:rsidRDefault="000A7975" w:rsidP="000A7975"/>
    <w:sectPr w:rsidR="000A7975" w:rsidRPr="000A797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B8120" w14:textId="77777777" w:rsidR="004F3EE1" w:rsidRDefault="004F3EE1" w:rsidP="000A7975">
      <w:pPr>
        <w:spacing w:after="0" w:line="240" w:lineRule="auto"/>
      </w:pPr>
      <w:r>
        <w:separator/>
      </w:r>
    </w:p>
  </w:endnote>
  <w:endnote w:type="continuationSeparator" w:id="0">
    <w:p w14:paraId="4110A6CC" w14:textId="77777777" w:rsidR="004F3EE1" w:rsidRDefault="004F3EE1" w:rsidP="000A79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B7FCD" w14:textId="77777777" w:rsidR="004F3EE1" w:rsidRDefault="004F3EE1" w:rsidP="000A7975">
      <w:pPr>
        <w:spacing w:after="0" w:line="240" w:lineRule="auto"/>
      </w:pPr>
      <w:r>
        <w:separator/>
      </w:r>
    </w:p>
  </w:footnote>
  <w:footnote w:type="continuationSeparator" w:id="0">
    <w:p w14:paraId="580A3083" w14:textId="77777777" w:rsidR="004F3EE1" w:rsidRDefault="004F3EE1" w:rsidP="000A79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836348707248"/>
    <w:docVar w:name="VerbatimVersion" w:val="5.1"/>
  </w:docVars>
  <w:rsids>
    <w:rsidRoot w:val="000A7975"/>
    <w:rsid w:val="000139A3"/>
    <w:rsid w:val="000A7975"/>
    <w:rsid w:val="00100833"/>
    <w:rsid w:val="00104529"/>
    <w:rsid w:val="00105942"/>
    <w:rsid w:val="00107396"/>
    <w:rsid w:val="00144A4C"/>
    <w:rsid w:val="00176AB0"/>
    <w:rsid w:val="00177B7D"/>
    <w:rsid w:val="0018322D"/>
    <w:rsid w:val="001B5776"/>
    <w:rsid w:val="001D7027"/>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4F3EE1"/>
    <w:rsid w:val="00537BD5"/>
    <w:rsid w:val="0057268A"/>
    <w:rsid w:val="005916A3"/>
    <w:rsid w:val="005D2912"/>
    <w:rsid w:val="006065BD"/>
    <w:rsid w:val="00645FA9"/>
    <w:rsid w:val="00647866"/>
    <w:rsid w:val="006538DA"/>
    <w:rsid w:val="00665003"/>
    <w:rsid w:val="006804E8"/>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0069"/>
    <w:rsid w:val="0091627E"/>
    <w:rsid w:val="009411AD"/>
    <w:rsid w:val="00942A2B"/>
    <w:rsid w:val="0097032B"/>
    <w:rsid w:val="009D2EAD"/>
    <w:rsid w:val="009D54B2"/>
    <w:rsid w:val="009E1922"/>
    <w:rsid w:val="009F7ED2"/>
    <w:rsid w:val="00A93661"/>
    <w:rsid w:val="00A95652"/>
    <w:rsid w:val="00AC0AB8"/>
    <w:rsid w:val="00B24CFE"/>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61806"/>
  <w15:chartTrackingRefBased/>
  <w15:docId w15:val="{AB0EFB68-AAAD-469B-8CD3-CC65556CE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A7975"/>
    <w:rPr>
      <w:rFonts w:ascii="Calibri" w:hAnsi="Calibri" w:cs="Calibri"/>
    </w:rPr>
  </w:style>
  <w:style w:type="paragraph" w:styleId="Heading1">
    <w:name w:val="heading 1"/>
    <w:aliases w:val="Pocket"/>
    <w:basedOn w:val="Normal"/>
    <w:next w:val="Normal"/>
    <w:link w:val="Heading1Char"/>
    <w:qFormat/>
    <w:rsid w:val="000A79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A797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A797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1121,heading 2, Ch,No Spacing112,CD - Cite,T,Ch,No Spacing4,No Spacing11111,Tags,ta"/>
    <w:basedOn w:val="Normal"/>
    <w:next w:val="Normal"/>
    <w:link w:val="Heading4Char"/>
    <w:uiPriority w:val="3"/>
    <w:unhideWhenUsed/>
    <w:qFormat/>
    <w:rsid w:val="000A797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A79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7975"/>
  </w:style>
  <w:style w:type="character" w:customStyle="1" w:styleId="Heading1Char">
    <w:name w:val="Heading 1 Char"/>
    <w:aliases w:val="Pocket Char"/>
    <w:basedOn w:val="DefaultParagraphFont"/>
    <w:link w:val="Heading1"/>
    <w:rsid w:val="000A797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A797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A7975"/>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1121 Char"/>
    <w:basedOn w:val="DefaultParagraphFont"/>
    <w:link w:val="Heading4"/>
    <w:uiPriority w:val="3"/>
    <w:rsid w:val="000A7975"/>
    <w:rPr>
      <w:rFonts w:ascii="Calibri" w:eastAsiaTheme="majorEastAsia" w:hAnsi="Calibri" w:cstheme="majorBidi"/>
      <w:b/>
      <w:iCs/>
      <w:sz w:val="26"/>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s"/>
    <w:basedOn w:val="DefaultParagraphFont"/>
    <w:link w:val="textbold"/>
    <w:uiPriority w:val="7"/>
    <w:qFormat/>
    <w:rsid w:val="000A797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0A7975"/>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ci,Underline Ch,c,Bo"/>
    <w:basedOn w:val="DefaultParagraphFont"/>
    <w:uiPriority w:val="6"/>
    <w:qFormat/>
    <w:rsid w:val="000A7975"/>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0A7975"/>
    <w:rPr>
      <w:color w:val="auto"/>
      <w:u w:val="none"/>
    </w:rPr>
  </w:style>
  <w:style w:type="character" w:styleId="FollowedHyperlink">
    <w:name w:val="FollowedHyperlink"/>
    <w:basedOn w:val="DefaultParagraphFont"/>
    <w:uiPriority w:val="99"/>
    <w:semiHidden/>
    <w:unhideWhenUsed/>
    <w:rsid w:val="000A7975"/>
    <w:rPr>
      <w:color w:val="auto"/>
      <w:u w:val="none"/>
    </w:rPr>
  </w:style>
  <w:style w:type="paragraph" w:customStyle="1" w:styleId="textbold">
    <w:name w:val="text bold"/>
    <w:basedOn w:val="Normal"/>
    <w:link w:val="Emphasis"/>
    <w:autoRedefine/>
    <w:uiPriority w:val="7"/>
    <w:qFormat/>
    <w:rsid w:val="000A7975"/>
    <w:pPr>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0A7975"/>
    <w:rPr>
      <w:vertAlign w:val="superscript"/>
    </w:rPr>
  </w:style>
  <w:style w:type="paragraph" w:styleId="FootnoteText">
    <w:name w:val="footnote text"/>
    <w:basedOn w:val="Normal"/>
    <w:link w:val="FootnoteTextChar"/>
    <w:uiPriority w:val="99"/>
    <w:unhideWhenUsed/>
    <w:qFormat/>
    <w:rsid w:val="000A7975"/>
    <w:pPr>
      <w:spacing w:after="0" w:line="240" w:lineRule="auto"/>
    </w:pPr>
    <w:rPr>
      <w:sz w:val="24"/>
    </w:rPr>
  </w:style>
  <w:style w:type="character" w:customStyle="1" w:styleId="FootnoteTextChar">
    <w:name w:val="Footnote Text Char"/>
    <w:basedOn w:val="DefaultParagraphFont"/>
    <w:link w:val="FootnoteText"/>
    <w:uiPriority w:val="99"/>
    <w:rsid w:val="000A7975"/>
    <w:rPr>
      <w:rFonts w:ascii="Calibri" w:hAnsi="Calibri" w:cs="Calibri"/>
      <w:sz w:val="24"/>
    </w:rPr>
  </w:style>
  <w:style w:type="character" w:styleId="UnresolvedMention">
    <w:name w:val="Unresolved Mention"/>
    <w:basedOn w:val="DefaultParagraphFont"/>
    <w:uiPriority w:val="99"/>
    <w:semiHidden/>
    <w:unhideWhenUsed/>
    <w:rsid w:val="000A7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ip.org/publications/2020/03/rethinking-medias-role-conflict-and-peace-middle-eas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reachingcriticalwill.org/images/documents/Disarmament-fora/OEWG/2016/Documents/NGO13.pdf" TargetMode="External"/><Relationship Id="rId4" Type="http://schemas.openxmlformats.org/officeDocument/2006/relationships/settings" Target="settings.xml"/><Relationship Id="rId9" Type="http://schemas.openxmlformats.org/officeDocument/2006/relationships/hyperlink" Target="https://www.middleeasteye.net/opinion/iran-israel-tensions-threat-nuclear-war-looms-lar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144</TotalTime>
  <Pages>11</Pages>
  <Words>4317</Words>
  <Characters>24611</Characters>
  <Application>Microsoft Office Word</Application>
  <DocSecurity>0</DocSecurity>
  <Lines>205</Lines>
  <Paragraphs>57</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    1</vt:lpstr>
      <vt:lpstr>    2</vt:lpstr>
      <vt:lpstr>    3</vt:lpstr>
      <vt:lpstr>    4</vt:lpstr>
      <vt:lpstr>    Case</vt:lpstr>
    </vt:vector>
  </TitlesOfParts>
  <Company/>
  <LinksUpToDate>false</LinksUpToDate>
  <CharactersWithSpaces>28871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5</cp:revision>
  <dcterms:created xsi:type="dcterms:W3CDTF">2022-03-11T13:40:00Z</dcterms:created>
  <dcterms:modified xsi:type="dcterms:W3CDTF">2022-03-11T17:34:00Z</dcterms:modified>
</cp:coreProperties>
</file>