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2ECFCC" w14:textId="77777777" w:rsidR="00685C8A" w:rsidRDefault="00685C8A" w:rsidP="00685C8A">
      <w:pPr>
        <w:pStyle w:val="Heading2"/>
      </w:pPr>
      <w:r>
        <w:t>1</w:t>
      </w:r>
    </w:p>
    <w:p w14:paraId="32E6907D" w14:textId="77777777" w:rsidR="00685C8A" w:rsidRDefault="00685C8A" w:rsidP="00685C8A">
      <w:pPr>
        <w:pStyle w:val="Heading4"/>
        <w:rPr>
          <w:rFonts w:cs="Calibri"/>
        </w:rPr>
      </w:pPr>
      <w:r w:rsidRPr="00F570EE">
        <w:rPr>
          <w:rFonts w:cs="Calibri"/>
        </w:rPr>
        <w:t>Permissibility and presumption negate</w:t>
      </w:r>
    </w:p>
    <w:p w14:paraId="5241DAE9" w14:textId="77777777" w:rsidR="00685C8A" w:rsidRDefault="00685C8A" w:rsidP="00685C8A">
      <w:pPr>
        <w:pStyle w:val="Heading4"/>
        <w:rPr>
          <w:rFonts w:cs="Calibri"/>
        </w:rPr>
      </w:pPr>
      <w:r>
        <w:rPr>
          <w:rFonts w:cs="Calibri"/>
        </w:rPr>
        <w:t xml:space="preserve">1] </w:t>
      </w:r>
      <w:r w:rsidRPr="004F2341">
        <w:rPr>
          <w:rFonts w:cs="Calibri"/>
          <w:u w:val="single"/>
        </w:rPr>
        <w:t>Obligations</w:t>
      </w:r>
      <w:r>
        <w:rPr>
          <w:rFonts w:cs="Calibri"/>
        </w:rPr>
        <w:t xml:space="preserve">- </w:t>
      </w:r>
      <w:r w:rsidRPr="00F570EE">
        <w:rPr>
          <w:rFonts w:cs="Calibri"/>
        </w:rPr>
        <w:t>the resolution indicates the aff</w:t>
      </w:r>
      <w:r>
        <w:rPr>
          <w:rFonts w:cs="Calibri"/>
        </w:rPr>
        <w:t>irmative</w:t>
      </w:r>
      <w:r w:rsidRPr="00F570EE">
        <w:rPr>
          <w:rFonts w:cs="Calibri"/>
        </w:rPr>
        <w:t xml:space="preserve"> </w:t>
      </w:r>
      <w:proofErr w:type="gramStart"/>
      <w:r w:rsidRPr="00F570EE">
        <w:rPr>
          <w:rFonts w:cs="Calibri"/>
        </w:rPr>
        <w:t>has to</w:t>
      </w:r>
      <w:proofErr w:type="gramEnd"/>
      <w:r w:rsidRPr="00F570EE">
        <w:rPr>
          <w:rFonts w:cs="Calibri"/>
        </w:rPr>
        <w:t xml:space="preserve"> prove an obligation, </w:t>
      </w:r>
      <w:r>
        <w:rPr>
          <w:rFonts w:cs="Calibri"/>
        </w:rPr>
        <w:t xml:space="preserve">policies require positive justification </w:t>
      </w:r>
      <w:r w:rsidRPr="00F570EE">
        <w:rPr>
          <w:rFonts w:cs="Calibri"/>
        </w:rPr>
        <w:t>and permissibility would deny the existence of an obligation</w:t>
      </w:r>
      <w:r>
        <w:rPr>
          <w:rFonts w:cs="Calibri"/>
        </w:rPr>
        <w:t xml:space="preserve">. Err neg, we have no obligation to act, that’s why we aren’t morally accountable for tragedies around the world. </w:t>
      </w:r>
    </w:p>
    <w:p w14:paraId="4377EBC5" w14:textId="77777777" w:rsidR="00685C8A" w:rsidRDefault="00685C8A" w:rsidP="00685C8A">
      <w:pPr>
        <w:pStyle w:val="Heading4"/>
        <w:rPr>
          <w:rFonts w:cs="Calibri"/>
        </w:rPr>
      </w:pPr>
      <w:r>
        <w:rPr>
          <w:rFonts w:cs="Calibri"/>
        </w:rPr>
        <w:t xml:space="preserve">2]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 xml:space="preserve">proving one part of the statement false disproves the entire statement. Presuming all statements are true creates contradictions which would be ethically bankrupt. We default to statements being false that’s why we don’t believe in conspiracy theories. </w:t>
      </w:r>
    </w:p>
    <w:p w14:paraId="6A9CB736" w14:textId="77777777" w:rsidR="00685C8A" w:rsidRDefault="00685C8A" w:rsidP="00685C8A"/>
    <w:p w14:paraId="192D79DF" w14:textId="77777777" w:rsidR="00685C8A" w:rsidRDefault="00685C8A" w:rsidP="00685C8A">
      <w:pPr>
        <w:pStyle w:val="Heading4"/>
      </w:pPr>
      <w:r>
        <w:t>Yes Act-Omission Distinction</w:t>
      </w:r>
    </w:p>
    <w:p w14:paraId="00A91F08" w14:textId="77777777" w:rsidR="00685C8A" w:rsidRDefault="00685C8A" w:rsidP="00685C8A">
      <w:pPr>
        <w:pStyle w:val="Heading4"/>
      </w:pPr>
      <w:r>
        <w:t xml:space="preserve">1] Infinite obligations – no act-omission means you’re culpable for </w:t>
      </w:r>
      <w:r>
        <w:rPr>
          <w:u w:val="single"/>
        </w:rPr>
        <w:t>every possible omission</w:t>
      </w:r>
      <w:r>
        <w:t xml:space="preserve"> implying they’re immoral for debating instead of curing cancer which is </w:t>
      </w:r>
      <w:r>
        <w:rPr>
          <w:u w:val="single"/>
        </w:rPr>
        <w:t>untenable</w:t>
      </w:r>
      <w:r>
        <w:t xml:space="preserve">. Answering this means you negate – (a) The 1AC is suboptimal compared to </w:t>
      </w:r>
      <w:r>
        <w:rPr>
          <w:u w:val="single"/>
        </w:rPr>
        <w:t>some</w:t>
      </w:r>
      <w:r>
        <w:t xml:space="preserve"> alternative (b) State action would be frozen b/c they wouldn’t be able to decide b/t alternatives so the plan </w:t>
      </w:r>
      <w:r>
        <w:rPr>
          <w:u w:val="single"/>
        </w:rPr>
        <w:t xml:space="preserve">wouldn’t </w:t>
      </w:r>
      <w:proofErr w:type="gramStart"/>
      <w:r>
        <w:rPr>
          <w:u w:val="single"/>
        </w:rPr>
        <w:t>pass</w:t>
      </w:r>
      <w:proofErr w:type="gramEnd"/>
      <w:r>
        <w:t xml:space="preserve"> and you vote on presumption.</w:t>
      </w:r>
    </w:p>
    <w:p w14:paraId="7318202A" w14:textId="77777777" w:rsidR="00685C8A" w:rsidRDefault="00685C8A" w:rsidP="00685C8A">
      <w:pPr>
        <w:pStyle w:val="Heading4"/>
      </w:pPr>
      <w:r>
        <w:t>2] Trolley Problem – Omissions allow us to escape culpability in otherwise unavoidable situations like when someone pulls the lever to kill 1 instead of 2 – otherwise we’re always categorically wrong which makes morality inaccessible, only the distinction solves. O/ws on Bindingness, if an agent is permanently violating their ethical standard, they can’t take moral action.</w:t>
      </w:r>
    </w:p>
    <w:p w14:paraId="7F96D62E" w14:textId="77777777" w:rsidR="00685C8A" w:rsidRDefault="00685C8A" w:rsidP="00685C8A">
      <w:pPr>
        <w:pStyle w:val="Heading4"/>
      </w:pPr>
      <w:r>
        <w:t>Negate</w:t>
      </w:r>
    </w:p>
    <w:p w14:paraId="58A38FE1" w14:textId="77777777" w:rsidR="00685C8A" w:rsidRDefault="00685C8A" w:rsidP="00685C8A">
      <w:pPr>
        <w:pStyle w:val="Heading4"/>
      </w:pPr>
      <w:r>
        <w:t>Not reducing intellectual property is a legitimate moral action to avoid infinite culpability.</w:t>
      </w:r>
    </w:p>
    <w:p w14:paraId="15D39D9B" w14:textId="77777777" w:rsidR="00685C8A" w:rsidRDefault="00685C8A" w:rsidP="00685C8A">
      <w:pPr>
        <w:pStyle w:val="Heading2"/>
      </w:pPr>
      <w:r>
        <w:lastRenderedPageBreak/>
        <w:t>2</w:t>
      </w:r>
    </w:p>
    <w:p w14:paraId="7252083D" w14:textId="77777777" w:rsidR="00685C8A" w:rsidRDefault="00685C8A" w:rsidP="00685C8A">
      <w:pPr>
        <w:pStyle w:val="Heading4"/>
      </w:pPr>
      <w:r>
        <w:t xml:space="preserve">Biden’s infrastructure bill </w:t>
      </w:r>
      <w:r>
        <w:rPr>
          <w:u w:val="single"/>
        </w:rPr>
        <w:t>will pass</w:t>
      </w:r>
      <w:r>
        <w:t xml:space="preserve"> through </w:t>
      </w:r>
      <w:proofErr w:type="gramStart"/>
      <w:r>
        <w:t>reconciliation</w:t>
      </w:r>
      <w:proofErr w:type="gramEnd"/>
      <w:r>
        <w:t xml:space="preserve"> but </w:t>
      </w:r>
      <w:r>
        <w:rPr>
          <w:u w:val="single"/>
        </w:rPr>
        <w:t>absolute Dem Unity</w:t>
      </w:r>
      <w:r>
        <w:t xml:space="preserve"> is </w:t>
      </w:r>
      <w:r>
        <w:rPr>
          <w:u w:val="single"/>
        </w:rPr>
        <w:t>key</w:t>
      </w:r>
      <w:r>
        <w:t>.</w:t>
      </w:r>
    </w:p>
    <w:p w14:paraId="5013108F" w14:textId="77777777" w:rsidR="00685C8A" w:rsidRPr="00053179" w:rsidRDefault="00685C8A" w:rsidP="00685C8A">
      <w:pPr>
        <w:pStyle w:val="ListParagraph"/>
        <w:numPr>
          <w:ilvl w:val="0"/>
          <w:numId w:val="11"/>
        </w:numPr>
      </w:pPr>
      <w:r>
        <w:t>Turns Structural Violence</w:t>
      </w:r>
    </w:p>
    <w:p w14:paraId="066F164B" w14:textId="77777777" w:rsidR="00685C8A" w:rsidRPr="00071526" w:rsidRDefault="00685C8A" w:rsidP="00685C8A">
      <w:r w:rsidRPr="00071526">
        <w:rPr>
          <w:rStyle w:val="Style13ptBold"/>
        </w:rPr>
        <w:t xml:space="preserve">Pramuk and </w:t>
      </w:r>
      <w:r>
        <w:rPr>
          <w:rStyle w:val="Style13ptBold"/>
        </w:rPr>
        <w:t>Fr</w:t>
      </w:r>
      <w:r w:rsidRPr="00071526">
        <w:rPr>
          <w:rStyle w:val="Style13ptBold"/>
        </w:rPr>
        <w:t>anck 8-25</w:t>
      </w:r>
      <w:r>
        <w:t xml:space="preserve"> </w:t>
      </w:r>
      <w:r w:rsidRPr="00071526">
        <w:t>Jacob Pramuk and Thomas Franck 8-25-2021 "Here’s what happens next as Democrats try to pass Biden’s multitrillion-dollar economic plans"</w:t>
      </w:r>
      <w:r>
        <w:t xml:space="preserve"> </w:t>
      </w:r>
      <w:hyperlink r:id="rId6" w:history="1">
        <w:r w:rsidRPr="007313BB">
          <w:rPr>
            <w:rStyle w:val="Hyperlink"/>
          </w:rPr>
          <w:t>https://www.cnbc.com/2021/08/25/what-happens-next-with-biden-infrastructure-budget-bills-in-congress.html</w:t>
        </w:r>
      </w:hyperlink>
      <w:r>
        <w:t xml:space="preserve"> (Staff Reporter at CNBC)//Elmer </w:t>
      </w:r>
    </w:p>
    <w:p w14:paraId="6EB6F4A3" w14:textId="77777777" w:rsidR="00685C8A" w:rsidRPr="00053179" w:rsidRDefault="00685C8A" w:rsidP="00685C8A">
      <w:pPr>
        <w:rPr>
          <w:sz w:val="16"/>
        </w:rPr>
      </w:pPr>
      <w:r w:rsidRPr="00053179">
        <w:rPr>
          <w:sz w:val="16"/>
        </w:rPr>
        <w:t xml:space="preserve">WASHINGTON — </w:t>
      </w:r>
      <w:r w:rsidRPr="009006BD">
        <w:rPr>
          <w:b/>
          <w:sz w:val="26"/>
          <w:u w:val="single"/>
        </w:rPr>
        <w:t xml:space="preserve">House </w:t>
      </w:r>
      <w:r w:rsidRPr="00387727">
        <w:rPr>
          <w:b/>
          <w:sz w:val="26"/>
          <w:highlight w:val="green"/>
          <w:u w:val="single"/>
        </w:rPr>
        <w:t xml:space="preserve">Democrats </w:t>
      </w:r>
      <w:r w:rsidRPr="009006BD">
        <w:rPr>
          <w:b/>
          <w:sz w:val="26"/>
          <w:u w:val="single"/>
        </w:rPr>
        <w:t xml:space="preserve">just </w:t>
      </w:r>
      <w:r w:rsidRPr="00387727">
        <w:rPr>
          <w:b/>
          <w:sz w:val="26"/>
          <w:highlight w:val="green"/>
          <w:u w:val="single"/>
          <w:bdr w:val="single" w:sz="4" w:space="0" w:color="auto"/>
        </w:rPr>
        <w:t>patched up a party fracture</w:t>
      </w:r>
      <w:r w:rsidRPr="00053179">
        <w:rPr>
          <w:sz w:val="16"/>
          <w:highlight w:val="green"/>
          <w:bdr w:val="single" w:sz="4" w:space="0" w:color="auto"/>
        </w:rPr>
        <w:t xml:space="preserve"> </w:t>
      </w:r>
      <w:r w:rsidRPr="009006BD">
        <w:rPr>
          <w:b/>
          <w:sz w:val="26"/>
          <w:u w:val="single"/>
          <w:bdr w:val="single" w:sz="4" w:space="0" w:color="auto"/>
        </w:rPr>
        <w:t xml:space="preserve">to take a critical step </w:t>
      </w:r>
      <w:r w:rsidRPr="00387727">
        <w:rPr>
          <w:b/>
          <w:sz w:val="26"/>
          <w:highlight w:val="green"/>
          <w:u w:val="single"/>
          <w:bdr w:val="single" w:sz="4" w:space="0" w:color="auto"/>
        </w:rPr>
        <w:t>forward</w:t>
      </w:r>
      <w:r w:rsidRPr="00387727">
        <w:rPr>
          <w:b/>
          <w:sz w:val="26"/>
          <w:highlight w:val="green"/>
          <w:u w:val="single"/>
        </w:rPr>
        <w:t xml:space="preserve"> with a mammoth economic agenda</w:t>
      </w:r>
      <w:r w:rsidRPr="00053179">
        <w:rPr>
          <w:sz w:val="16"/>
        </w:rPr>
        <w:t xml:space="preserve">. </w:t>
      </w:r>
      <w:r w:rsidRPr="00387727">
        <w:rPr>
          <w:u w:val="single"/>
        </w:rPr>
        <w:t xml:space="preserve">But the </w:t>
      </w:r>
      <w:r w:rsidRPr="00387727">
        <w:rPr>
          <w:b/>
          <w:sz w:val="26"/>
          <w:highlight w:val="green"/>
          <w:u w:val="single"/>
        </w:rPr>
        <w:t>path ahead could get trickier</w:t>
      </w:r>
      <w:r w:rsidRPr="00387727">
        <w:rPr>
          <w:highlight w:val="green"/>
          <w:u w:val="single"/>
        </w:rPr>
        <w:t xml:space="preserve"> </w:t>
      </w:r>
      <w:r w:rsidRPr="00387727">
        <w:rPr>
          <w:u w:val="single"/>
        </w:rPr>
        <w:t>as party leaders try to thread a legislative needle to pass more than $4 trillion in new spending</w:t>
      </w:r>
      <w:r w:rsidRPr="009006BD">
        <w:rPr>
          <w:sz w:val="16"/>
        </w:rPr>
        <w:t xml:space="preserve">. </w:t>
      </w:r>
      <w:r w:rsidRPr="009006BD">
        <w:rPr>
          <w:b/>
          <w:sz w:val="26"/>
          <w:u w:val="single"/>
        </w:rPr>
        <w:t>In</w:t>
      </w:r>
      <w:r w:rsidRPr="009006BD">
        <w:rPr>
          <w:u w:val="single"/>
        </w:rPr>
        <w:t xml:space="preserve"> the </w:t>
      </w:r>
      <w:r w:rsidRPr="009006BD">
        <w:rPr>
          <w:b/>
          <w:sz w:val="26"/>
          <w:u w:val="single"/>
        </w:rPr>
        <w:t>coming weeks</w:t>
      </w:r>
      <w:r w:rsidRPr="009006BD">
        <w:rPr>
          <w:u w:val="single"/>
        </w:rPr>
        <w:t>,</w:t>
      </w:r>
      <w:r w:rsidRPr="00387727">
        <w:rPr>
          <w:u w:val="single"/>
        </w:rPr>
        <w:t xml:space="preserve"> </w:t>
      </w:r>
      <w:r w:rsidRPr="00387727">
        <w:rPr>
          <w:b/>
          <w:sz w:val="26"/>
          <w:highlight w:val="green"/>
          <w:u w:val="single"/>
        </w:rPr>
        <w:t>Democrats</w:t>
      </w:r>
      <w:r w:rsidRPr="00387727">
        <w:rPr>
          <w:highlight w:val="green"/>
          <w:u w:val="single"/>
        </w:rPr>
        <w:t xml:space="preserve"> </w:t>
      </w:r>
      <w:r w:rsidRPr="009006BD">
        <w:rPr>
          <w:b/>
          <w:sz w:val="26"/>
          <w:u w:val="single"/>
        </w:rPr>
        <w:t>aim to approve</w:t>
      </w:r>
      <w:r w:rsidRPr="009006BD">
        <w:rPr>
          <w:u w:val="single"/>
        </w:rPr>
        <w:t xml:space="preserve"> a $1 trill</w:t>
      </w:r>
      <w:r w:rsidRPr="00387727">
        <w:rPr>
          <w:u w:val="single"/>
        </w:rPr>
        <w:t xml:space="preserve">ion bipartisan </w:t>
      </w:r>
      <w:r w:rsidRPr="00387727">
        <w:rPr>
          <w:b/>
          <w:sz w:val="26"/>
          <w:highlight w:val="green"/>
          <w:u w:val="single"/>
        </w:rPr>
        <w:t>infrastructure</w:t>
      </w:r>
      <w:r w:rsidRPr="00387727">
        <w:rPr>
          <w:highlight w:val="green"/>
          <w:u w:val="single"/>
        </w:rPr>
        <w:t xml:space="preserve"> </w:t>
      </w:r>
      <w:r w:rsidRPr="00387727">
        <w:rPr>
          <w:u w:val="single"/>
        </w:rPr>
        <w:t xml:space="preserve">plan and up to $3.5 trillion in investments in social programs. Passing both </w:t>
      </w:r>
      <w:r w:rsidRPr="009006BD">
        <w:rPr>
          <w:b/>
          <w:sz w:val="26"/>
          <w:u w:val="single"/>
          <w:bdr w:val="single" w:sz="4" w:space="0" w:color="auto"/>
        </w:rPr>
        <w:t xml:space="preserve">will </w:t>
      </w:r>
      <w:r w:rsidRPr="00387727">
        <w:rPr>
          <w:b/>
          <w:sz w:val="26"/>
          <w:highlight w:val="green"/>
          <w:u w:val="single"/>
          <w:bdr w:val="single" w:sz="4" w:space="0" w:color="auto"/>
        </w:rPr>
        <w:t>require a heavy lift</w:t>
      </w:r>
      <w:r w:rsidRPr="00387727">
        <w:rPr>
          <w:u w:val="single"/>
        </w:rPr>
        <w:t xml:space="preserve">, as leaders will need to </w:t>
      </w:r>
      <w:r w:rsidRPr="00387727">
        <w:rPr>
          <w:b/>
          <w:sz w:val="26"/>
          <w:highlight w:val="green"/>
          <w:u w:val="single"/>
        </w:rPr>
        <w:t>satisfy</w:t>
      </w:r>
      <w:r w:rsidRPr="00387727">
        <w:rPr>
          <w:highlight w:val="green"/>
          <w:u w:val="single"/>
        </w:rPr>
        <w:t xml:space="preserve"> </w:t>
      </w:r>
      <w:r w:rsidRPr="009006BD">
        <w:rPr>
          <w:b/>
          <w:sz w:val="26"/>
          <w:u w:val="single"/>
        </w:rPr>
        <w:t xml:space="preserve">competing </w:t>
      </w:r>
      <w:r w:rsidRPr="00387727">
        <w:rPr>
          <w:b/>
          <w:sz w:val="26"/>
          <w:highlight w:val="green"/>
          <w:u w:val="single"/>
        </w:rPr>
        <w:t>demands of centrists</w:t>
      </w:r>
      <w:r w:rsidRPr="00387727">
        <w:rPr>
          <w:highlight w:val="green"/>
          <w:u w:val="single"/>
        </w:rPr>
        <w:t xml:space="preserve"> </w:t>
      </w:r>
      <w:r w:rsidRPr="00387727">
        <w:rPr>
          <w:u w:val="single"/>
        </w:rPr>
        <w:t xml:space="preserve">wary of spending </w:t>
      </w:r>
      <w:r w:rsidRPr="00387727">
        <w:rPr>
          <w:b/>
          <w:sz w:val="26"/>
          <w:highlight w:val="green"/>
          <w:u w:val="single"/>
        </w:rPr>
        <w:t>and progressives</w:t>
      </w:r>
      <w:r w:rsidRPr="00387727">
        <w:rPr>
          <w:highlight w:val="green"/>
          <w:u w:val="single"/>
        </w:rPr>
        <w:t xml:space="preserve"> </w:t>
      </w:r>
      <w:r w:rsidRPr="00387727">
        <w:rPr>
          <w:u w:val="single"/>
        </w:rPr>
        <w:t>who want to reimagine government’s role in American households</w:t>
      </w:r>
      <w:r w:rsidRPr="00053179">
        <w:rPr>
          <w:sz w:val="16"/>
        </w:rPr>
        <w:t xml:space="preserve">. The House is leaving Washington </w:t>
      </w:r>
      <w:r w:rsidRPr="00387727">
        <w:rPr>
          <w:b/>
          <w:bCs/>
          <w:u w:val="single"/>
        </w:rPr>
        <w:t>until Sept. 20</w:t>
      </w:r>
      <w:r w:rsidRPr="00053179">
        <w:rPr>
          <w:sz w:val="16"/>
        </w:rPr>
        <w:t xml:space="preserve"> after taking key steps toward pushing through the sprawling economic plans. The chamber on Tuesday approved a $3.5 trillion budget resolution and advanced the infrastructure bill, as House Speaker Nancy Pelosi, D-Calif., promised centrist Democrats to take up the bipartisan plan by Sept. 27. </w:t>
      </w:r>
      <w:r w:rsidRPr="00053179">
        <w:rPr>
          <w:u w:val="single"/>
        </w:rPr>
        <w:t xml:space="preserve">The Senate already passed the infrastructure legislation, so </w:t>
      </w:r>
      <w:r w:rsidRPr="00053179">
        <w:rPr>
          <w:b/>
          <w:bCs/>
          <w:u w:val="single"/>
        </w:rPr>
        <w:t>a final House vote would send it to Biden’s desk for his</w:t>
      </w:r>
      <w:r w:rsidRPr="00053179">
        <w:rPr>
          <w:u w:val="single"/>
        </w:rPr>
        <w:t xml:space="preserve"> signature.</w:t>
      </w:r>
      <w:r w:rsidRPr="00053179">
        <w:rPr>
          <w:sz w:val="16"/>
        </w:rPr>
        <w:t xml:space="preserve"> Now that both chambers have passed the budget measure, </w:t>
      </w:r>
      <w:r w:rsidRPr="00053179">
        <w:rPr>
          <w:b/>
          <w:sz w:val="26"/>
          <w:highlight w:val="green"/>
          <w:u w:val="single"/>
        </w:rPr>
        <w:t>Democrats can move without Republicans</w:t>
      </w:r>
      <w:r w:rsidRPr="00053179">
        <w:rPr>
          <w:highlight w:val="green"/>
          <w:u w:val="single"/>
        </w:rPr>
        <w:t xml:space="preserve"> </w:t>
      </w:r>
      <w:r w:rsidRPr="00053179">
        <w:rPr>
          <w:u w:val="single"/>
        </w:rPr>
        <w:t xml:space="preserve">to push through their spending plan </w:t>
      </w:r>
      <w:r w:rsidRPr="00053179">
        <w:rPr>
          <w:b/>
          <w:sz w:val="26"/>
          <w:highlight w:val="green"/>
          <w:u w:val="single"/>
        </w:rPr>
        <w:t>via reconciliation</w:t>
      </w:r>
      <w:r w:rsidRPr="00053179">
        <w:rPr>
          <w:u w:val="single"/>
        </w:rPr>
        <w:t>.</w:t>
      </w:r>
      <w:r w:rsidRPr="00053179">
        <w:rPr>
          <w:sz w:val="16"/>
        </w:rPr>
        <w:t xml:space="preserve"> Party leaders want committees to write their pieces of the bill by Sept. 15 before budget committees package them into one massive measure that can move through Congress. Committees could start marking up legislation in early September. </w:t>
      </w:r>
      <w:r w:rsidRPr="00053179">
        <w:rPr>
          <w:u w:val="single"/>
        </w:rPr>
        <w:t xml:space="preserve">Party leaders </w:t>
      </w:r>
      <w:r w:rsidRPr="00053179">
        <w:rPr>
          <w:b/>
          <w:sz w:val="26"/>
          <w:highlight w:val="green"/>
          <w:u w:val="single"/>
        </w:rPr>
        <w:t xml:space="preserve">face </w:t>
      </w:r>
      <w:r w:rsidRPr="0033253D">
        <w:rPr>
          <w:b/>
          <w:sz w:val="26"/>
          <w:u w:val="single"/>
        </w:rPr>
        <w:t xml:space="preserve">a </w:t>
      </w:r>
      <w:r w:rsidRPr="00053179">
        <w:rPr>
          <w:b/>
          <w:sz w:val="26"/>
          <w:highlight w:val="green"/>
          <w:u w:val="single"/>
        </w:rPr>
        <w:t xml:space="preserve">challenge </w:t>
      </w:r>
      <w:r w:rsidRPr="00053179">
        <w:rPr>
          <w:u w:val="single"/>
        </w:rPr>
        <w:t xml:space="preserve">in coming up with a bill that will satisfy centrists who want to trim back the $3.5 trillion price tag and progressives who consider it the minimum Congress should spend. As </w:t>
      </w:r>
      <w:r w:rsidRPr="00053179">
        <w:rPr>
          <w:b/>
          <w:sz w:val="26"/>
          <w:highlight w:val="green"/>
          <w:u w:val="single"/>
        </w:rPr>
        <w:t xml:space="preserve">one defection in </w:t>
      </w:r>
      <w:r w:rsidRPr="0033253D">
        <w:rPr>
          <w:b/>
          <w:sz w:val="26"/>
          <w:u w:val="single"/>
        </w:rPr>
        <w:t xml:space="preserve">the </w:t>
      </w:r>
      <w:r w:rsidRPr="00053179">
        <w:rPr>
          <w:b/>
          <w:sz w:val="26"/>
          <w:highlight w:val="green"/>
          <w:u w:val="single"/>
        </w:rPr>
        <w:t>Senate</w:t>
      </w:r>
      <w:r w:rsidRPr="00053179">
        <w:rPr>
          <w:sz w:val="16"/>
          <w:highlight w:val="green"/>
        </w:rPr>
        <w:t xml:space="preserve"> </w:t>
      </w:r>
      <w:r w:rsidRPr="00053179">
        <w:rPr>
          <w:sz w:val="16"/>
        </w:rPr>
        <w:t xml:space="preserve">— </w:t>
      </w:r>
      <w:r w:rsidRPr="00053179">
        <w:rPr>
          <w:b/>
          <w:sz w:val="26"/>
          <w:highlight w:val="green"/>
          <w:u w:val="single"/>
        </w:rPr>
        <w:t>and four in the House</w:t>
      </w:r>
      <w:r w:rsidRPr="00053179">
        <w:rPr>
          <w:sz w:val="16"/>
        </w:rPr>
        <w:t xml:space="preserve"> — </w:t>
      </w:r>
      <w:r w:rsidRPr="00053179">
        <w:rPr>
          <w:b/>
          <w:sz w:val="26"/>
          <w:highlight w:val="green"/>
          <w:u w:val="single"/>
          <w:bdr w:val="single" w:sz="4" w:space="0" w:color="auto"/>
        </w:rPr>
        <w:t>would sink legislation,</w:t>
      </w:r>
      <w:r w:rsidRPr="00053179">
        <w:rPr>
          <w:sz w:val="16"/>
          <w:highlight w:val="green"/>
        </w:rPr>
        <w:t xml:space="preserve"> </w:t>
      </w:r>
      <w:r w:rsidRPr="00053179">
        <w:rPr>
          <w:b/>
          <w:sz w:val="26"/>
          <w:highlight w:val="green"/>
          <w:u w:val="single"/>
        </w:rPr>
        <w:t xml:space="preserve">Democrats </w:t>
      </w:r>
      <w:proofErr w:type="gramStart"/>
      <w:r w:rsidRPr="00053179">
        <w:rPr>
          <w:b/>
          <w:sz w:val="26"/>
          <w:highlight w:val="green"/>
          <w:u w:val="single"/>
        </w:rPr>
        <w:t>have to</w:t>
      </w:r>
      <w:proofErr w:type="gramEnd"/>
      <w:r w:rsidRPr="00053179">
        <w:rPr>
          <w:b/>
          <w:sz w:val="26"/>
          <w:highlight w:val="green"/>
          <w:u w:val="single"/>
        </w:rPr>
        <w:t xml:space="preserve"> satisfy </w:t>
      </w:r>
      <w:r w:rsidRPr="0033253D">
        <w:rPr>
          <w:b/>
          <w:sz w:val="26"/>
          <w:u w:val="single"/>
        </w:rPr>
        <w:t xml:space="preserve">a diverse </w:t>
      </w:r>
      <w:r w:rsidRPr="00053179">
        <w:rPr>
          <w:b/>
          <w:sz w:val="26"/>
          <w:highlight w:val="green"/>
          <w:u w:val="single"/>
        </w:rPr>
        <w:t>range of views</w:t>
      </w:r>
      <w:r w:rsidRPr="00053179">
        <w:rPr>
          <w:u w:val="single"/>
        </w:rPr>
        <w:t xml:space="preserve"> to pass their agenda.</w:t>
      </w:r>
      <w:r w:rsidRPr="00053179">
        <w:rPr>
          <w:sz w:val="16"/>
        </w:rPr>
        <w:t xml:space="preserve"> “We write a bill with the Senate because it’s no use doing a bill that’s not going to pass the Senate, in the interest of getting things done,” Pelosi told reporters on Wednesday. Given the magnitude of the legislation, passing it quickly could prove difficult. To appease congressional progressives who have prioritized passage of the budget bill, Democrats could move to pass both proposals at about the same time. While Pelosi gave a Sept. 27 target date to approve the infrastructure plan, the commitment is not binding. Still, she noted Wednesday that Congress needs to pass the bill before surface transportation spending authorization expires Sept. 30. “We have long had an eye to having the infrastructure bill on the President’s desk by the October 1, the effective date of the legislation,” she wrote in a separate letter to Democrats on Wednesday. Democrats say the bills combined will provide a jolt to the economy and a lifeline for households. Supporters of the Democratic spending plan, including Pelosi and Senate Budget Committee Chair Bernie Sanders, I-Vt., have cast it as the biggest expansion of the U.S. social safety net in decades. “</w:t>
      </w:r>
      <w:r w:rsidRPr="00053179">
        <w:rPr>
          <w:u w:val="single"/>
        </w:rPr>
        <w:t xml:space="preserve">This is a truly historic opportunity to pass the </w:t>
      </w:r>
      <w:r w:rsidRPr="0033253D">
        <w:rPr>
          <w:b/>
          <w:sz w:val="26"/>
          <w:highlight w:val="green"/>
          <w:u w:val="single"/>
        </w:rPr>
        <w:t>most</w:t>
      </w:r>
      <w:r w:rsidRPr="0033253D">
        <w:rPr>
          <w:b/>
          <w:sz w:val="26"/>
          <w:u w:val="single"/>
        </w:rPr>
        <w:t xml:space="preserve"> </w:t>
      </w:r>
      <w:r w:rsidRPr="00053179">
        <w:rPr>
          <w:b/>
          <w:sz w:val="26"/>
          <w:highlight w:val="green"/>
          <w:u w:val="single"/>
        </w:rPr>
        <w:t>transformative</w:t>
      </w:r>
      <w:r w:rsidRPr="00053179">
        <w:rPr>
          <w:highlight w:val="green"/>
          <w:u w:val="single"/>
        </w:rPr>
        <w:t xml:space="preserve"> </w:t>
      </w:r>
      <w:r w:rsidRPr="00053179">
        <w:rPr>
          <w:u w:val="single"/>
        </w:rPr>
        <w:t xml:space="preserve">and consequential </w:t>
      </w:r>
      <w:r w:rsidRPr="00053179">
        <w:rPr>
          <w:b/>
          <w:sz w:val="26"/>
          <w:highlight w:val="green"/>
          <w:u w:val="single"/>
        </w:rPr>
        <w:t>legislation for families</w:t>
      </w:r>
      <w:r w:rsidRPr="00053179">
        <w:rPr>
          <w:highlight w:val="green"/>
          <w:u w:val="single"/>
        </w:rPr>
        <w:t xml:space="preserve"> </w:t>
      </w:r>
      <w:r w:rsidRPr="00053179">
        <w:rPr>
          <w:u w:val="single"/>
        </w:rPr>
        <w:t xml:space="preserve">in a </w:t>
      </w:r>
      <w:proofErr w:type="gramStart"/>
      <w:r w:rsidRPr="00053179">
        <w:rPr>
          <w:u w:val="single"/>
        </w:rPr>
        <w:t>century, and</w:t>
      </w:r>
      <w:proofErr w:type="gramEnd"/>
      <w:r w:rsidRPr="00053179">
        <w:rPr>
          <w:u w:val="single"/>
        </w:rPr>
        <w:t xml:space="preserve"> will stand alongside the New Deal and Great Society as pillars of </w:t>
      </w:r>
      <w:r w:rsidRPr="00053179">
        <w:rPr>
          <w:b/>
          <w:sz w:val="26"/>
          <w:highlight w:val="green"/>
          <w:u w:val="single"/>
        </w:rPr>
        <w:t>economic security</w:t>
      </w:r>
      <w:r w:rsidRPr="00053179">
        <w:rPr>
          <w:u w:val="single"/>
        </w:rPr>
        <w:t xml:space="preserve">,” Pelosi wrote to colleagues Wednesday. The plan would </w:t>
      </w:r>
      <w:r w:rsidRPr="00053179">
        <w:rPr>
          <w:b/>
          <w:sz w:val="26"/>
          <w:highlight w:val="green"/>
          <w:u w:val="single"/>
        </w:rPr>
        <w:t>expand Medicare</w:t>
      </w:r>
      <w:r w:rsidRPr="00053179">
        <w:rPr>
          <w:u w:val="single"/>
        </w:rPr>
        <w:t xml:space="preserve">, </w:t>
      </w:r>
      <w:r w:rsidRPr="00053179">
        <w:rPr>
          <w:b/>
          <w:sz w:val="26"/>
          <w:highlight w:val="green"/>
          <w:u w:val="single"/>
        </w:rPr>
        <w:t>paid leave</w:t>
      </w:r>
      <w:r w:rsidRPr="00053179">
        <w:rPr>
          <w:u w:val="single"/>
        </w:rPr>
        <w:t xml:space="preserve"> and </w:t>
      </w:r>
      <w:proofErr w:type="gramStart"/>
      <w:r w:rsidRPr="00053179">
        <w:rPr>
          <w:u w:val="single"/>
        </w:rPr>
        <w:t>child care</w:t>
      </w:r>
      <w:proofErr w:type="gramEnd"/>
      <w:r w:rsidRPr="00053179">
        <w:rPr>
          <w:u w:val="single"/>
        </w:rPr>
        <w:t xml:space="preserve">, extend enhanced household tax credits and encourage </w:t>
      </w:r>
      <w:r w:rsidRPr="00053179">
        <w:rPr>
          <w:b/>
          <w:sz w:val="26"/>
          <w:highlight w:val="green"/>
          <w:u w:val="single"/>
        </w:rPr>
        <w:t>green energy adoption</w:t>
      </w:r>
      <w:r w:rsidRPr="00053179">
        <w:rPr>
          <w:u w:val="single"/>
        </w:rPr>
        <w:t xml:space="preserve">, </w:t>
      </w:r>
      <w:r w:rsidRPr="00053179">
        <w:rPr>
          <w:b/>
          <w:sz w:val="26"/>
          <w:highlight w:val="green"/>
          <w:u w:val="single"/>
        </w:rPr>
        <w:t xml:space="preserve">while hiking taxes on corporations </w:t>
      </w:r>
      <w:r w:rsidRPr="0033253D">
        <w:rPr>
          <w:b/>
          <w:sz w:val="26"/>
          <w:u w:val="single"/>
        </w:rPr>
        <w:t>and the wealthy</w:t>
      </w:r>
      <w:r w:rsidRPr="0033253D">
        <w:rPr>
          <w:sz w:val="16"/>
        </w:rPr>
        <w:t>.</w:t>
      </w:r>
      <w:r w:rsidRPr="00053179">
        <w:rPr>
          <w:sz w:val="16"/>
        </w:rPr>
        <w:t xml:space="preserve"> Democrats hope to sell a wave of new support for families as they campaign to keep control of Congress in next year’s midterms. Those elections, though, have helped to generate staunch opposition on the other side of the aisle. The GOP has cited the trillions in new spending and the proposed reversal of some of its 2017 tax cuts in trying to take down the Democratic budget bill. Republicans and some Democrats have in recent weeks said that another $4.5 trillion in fiscal stimulus could not only boost economic growth but have the adverse effect of fueling inflation.  </w:t>
      </w:r>
    </w:p>
    <w:p w14:paraId="7BD416A9" w14:textId="77777777" w:rsidR="00685C8A" w:rsidRDefault="00685C8A" w:rsidP="00685C8A">
      <w:pPr>
        <w:pStyle w:val="Heading4"/>
      </w:pPr>
      <w:r>
        <w:t xml:space="preserve">Pharma </w:t>
      </w:r>
      <w:r>
        <w:rPr>
          <w:u w:val="single"/>
        </w:rPr>
        <w:t>backlashes</w:t>
      </w:r>
      <w:r>
        <w:t xml:space="preserve"> to the Plan – they’re </w:t>
      </w:r>
      <w:r>
        <w:rPr>
          <w:u w:val="single"/>
        </w:rPr>
        <w:t>aggressive lobbyists</w:t>
      </w:r>
      <w:r>
        <w:t xml:space="preserve"> and will </w:t>
      </w:r>
      <w:r>
        <w:rPr>
          <w:u w:val="single"/>
        </w:rPr>
        <w:t>do anything</w:t>
      </w:r>
      <w:r>
        <w:t xml:space="preserve"> to preserve patent rights.</w:t>
      </w:r>
    </w:p>
    <w:p w14:paraId="12763E91" w14:textId="77777777" w:rsidR="00685C8A" w:rsidRDefault="00685C8A" w:rsidP="00685C8A">
      <w:pPr>
        <w:pStyle w:val="ListParagraph"/>
        <w:numPr>
          <w:ilvl w:val="0"/>
          <w:numId w:val="11"/>
        </w:numPr>
      </w:pPr>
      <w:r>
        <w:t>Turns Case – Waters down the Plan due to lobbying</w:t>
      </w:r>
    </w:p>
    <w:p w14:paraId="5D4B0D2D" w14:textId="77777777" w:rsidR="00685C8A" w:rsidRPr="00053179" w:rsidRDefault="00685C8A" w:rsidP="00685C8A">
      <w:pPr>
        <w:pStyle w:val="ListParagraph"/>
        <w:numPr>
          <w:ilvl w:val="0"/>
          <w:numId w:val="11"/>
        </w:numPr>
      </w:pPr>
      <w:r>
        <w:t>Optional Card – still thinking on if its necessary [note from Elmer]</w:t>
      </w:r>
    </w:p>
    <w:p w14:paraId="234562A6" w14:textId="77777777" w:rsidR="00685C8A" w:rsidRPr="00071526" w:rsidRDefault="00685C8A" w:rsidP="00685C8A">
      <w:r w:rsidRPr="00071526">
        <w:rPr>
          <w:rStyle w:val="Style13ptBold"/>
        </w:rPr>
        <w:t>Huetteman 19</w:t>
      </w:r>
      <w:r>
        <w:t xml:space="preserve"> Emmarie Huetteman 2-26-2019 “Senators Who Led Pharma-Friendly Patent Reform Also Prime Targets For Pharma Cash” </w:t>
      </w:r>
      <w:hyperlink r:id="rId7" w:history="1">
        <w:r w:rsidRPr="007313BB">
          <w:rPr>
            <w:rStyle w:val="Hyperlink"/>
          </w:rPr>
          <w:t>https://khn.org/news/senators-who-led-pharma-friendly-patent-reform-also-prime-targets-for-pharma-cash/</w:t>
        </w:r>
      </w:hyperlink>
      <w:r>
        <w:t xml:space="preserve"> (former NYT Congressional correspondent with an MA in public affairs reporting from Northwestern University’s Medill School)//Elmer </w:t>
      </w:r>
    </w:p>
    <w:p w14:paraId="37E631FA" w14:textId="77777777" w:rsidR="00685C8A" w:rsidRPr="00053179" w:rsidRDefault="00685C8A" w:rsidP="00685C8A">
      <w:pPr>
        <w:rPr>
          <w:u w:val="single"/>
        </w:rPr>
      </w:pPr>
      <w:r w:rsidRPr="00053179">
        <w:rPr>
          <w:sz w:val="16"/>
        </w:rPr>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drugmakers who already leverage patents to block competitors and keep prices high. Less than three weeks after introducing a bill that would make it harder for generic drugmakers to compete with patent-holding drugmakers,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drugmakers from playing money-making games with the patent system, like Sen. John Cornyn (R-Texas). Tillis received more than $156,000 from political action committees tied to drug manufacturers in 2019, more than any other member of Congress, a new analysis of KHN’s Pharma Cash to Congress database shows. Sen. Chris Coons (D-Del.), the top Democrat on the subcommittee who worked side by side with Tillis, received more than $124,000 in drugmaker contributions last year, making him the No. 3 recipient in Congress. No. 2 was Sen. Mitch McConnell (R-Ky.), who took in about $139,000. As the Senate majority leader, he controls what legislation gets voted on by the Senate. Neither Tillis nor Coons sits on the Senate committees that introduced legislation last year to lower drug prices through methods like capping price increases to the rate of inflation. Of the four senators who drafted those bills, none received more than $76,000 from drug manufacturers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w:t>
      </w:r>
      <w:r w:rsidRPr="00053179">
        <w:rPr>
          <w:u w:val="single"/>
        </w:rPr>
        <w:t xml:space="preserve">in an era of public </w:t>
      </w:r>
      <w:r w:rsidRPr="00053179">
        <w:rPr>
          <w:b/>
          <w:sz w:val="26"/>
          <w:highlight w:val="green"/>
          <w:u w:val="single"/>
        </w:rPr>
        <w:t>outrage</w:t>
      </w:r>
      <w:r w:rsidRPr="00053179">
        <w:rPr>
          <w:highlight w:val="green"/>
          <w:u w:val="single"/>
        </w:rPr>
        <w:t xml:space="preserve"> </w:t>
      </w:r>
      <w:r w:rsidRPr="00053179">
        <w:rPr>
          <w:b/>
          <w:sz w:val="26"/>
          <w:highlight w:val="green"/>
          <w:u w:val="single"/>
        </w:rPr>
        <w:t>over</w:t>
      </w:r>
      <w:r w:rsidRPr="00053179">
        <w:rPr>
          <w:highlight w:val="green"/>
          <w:u w:val="single"/>
        </w:rPr>
        <w:t xml:space="preserve"> </w:t>
      </w:r>
      <w:r w:rsidRPr="00053179">
        <w:rPr>
          <w:u w:val="single"/>
        </w:rPr>
        <w:t xml:space="preserve">drug prices, the fact that </w:t>
      </w:r>
      <w:r w:rsidRPr="00053179">
        <w:rPr>
          <w:b/>
          <w:sz w:val="26"/>
          <w:highlight w:val="green"/>
          <w:u w:val="single"/>
        </w:rPr>
        <w:t>drugmakers</w:t>
      </w:r>
      <w:r w:rsidRPr="00053179">
        <w:rPr>
          <w:highlight w:val="green"/>
          <w:u w:val="single"/>
        </w:rPr>
        <w:t xml:space="preserve"> </w:t>
      </w:r>
      <w:r w:rsidRPr="00053179">
        <w:rPr>
          <w:u w:val="single"/>
        </w:rPr>
        <w:t xml:space="preserve">gave most </w:t>
      </w:r>
      <w:r w:rsidRPr="00053179">
        <w:rPr>
          <w:b/>
          <w:sz w:val="26"/>
          <w:highlight w:val="green"/>
          <w:u w:val="single"/>
        </w:rPr>
        <w:t>to</w:t>
      </w:r>
      <w:r w:rsidRPr="00053179">
        <w:rPr>
          <w:u w:val="single"/>
        </w:rPr>
        <w:t xml:space="preserve"> the </w:t>
      </w:r>
      <w:r w:rsidRPr="00053179">
        <w:rPr>
          <w:b/>
          <w:sz w:val="26"/>
          <w:highlight w:val="green"/>
          <w:u w:val="single"/>
          <w:bdr w:val="single" w:sz="4" w:space="0" w:color="auto"/>
        </w:rPr>
        <w:t>lawmakers working to change the patent</w:t>
      </w:r>
      <w:r w:rsidRPr="00053179">
        <w:rPr>
          <w:b/>
          <w:sz w:val="26"/>
          <w:u w:val="single"/>
          <w:bdr w:val="single" w:sz="4" w:space="0" w:color="auto"/>
        </w:rPr>
        <w:t xml:space="preserve"> </w:t>
      </w:r>
      <w:r w:rsidRPr="00053179">
        <w:rPr>
          <w:b/>
          <w:sz w:val="26"/>
          <w:highlight w:val="green"/>
          <w:u w:val="single"/>
          <w:bdr w:val="single" w:sz="4" w:space="0" w:color="auto"/>
        </w:rPr>
        <w:t>system</w:t>
      </w:r>
      <w:r w:rsidRPr="00053179">
        <w:rPr>
          <w:u w:val="single"/>
        </w:rPr>
        <w:t xml:space="preserve"> belies how important securing </w:t>
      </w:r>
      <w:r w:rsidRPr="00053179">
        <w:rPr>
          <w:b/>
          <w:bCs/>
          <w:u w:val="single"/>
          <w:bdr w:val="single" w:sz="4" w:space="0" w:color="auto"/>
        </w:rPr>
        <w:t>the exclusive right to market a drug, and keep competitors at bay, is to their bottom line</w:t>
      </w:r>
      <w:r w:rsidRPr="00053179">
        <w:rPr>
          <w:sz w:val="16"/>
        </w:rPr>
        <w:t>. “</w:t>
      </w:r>
      <w:r w:rsidRPr="00053179">
        <w:rPr>
          <w:b/>
          <w:sz w:val="26"/>
          <w:highlight w:val="green"/>
          <w:u w:val="single"/>
        </w:rPr>
        <w:t xml:space="preserve">Pharma will </w:t>
      </w:r>
      <w:r w:rsidRPr="00053179">
        <w:rPr>
          <w:b/>
          <w:sz w:val="26"/>
          <w:highlight w:val="green"/>
          <w:u w:val="single"/>
          <w:bdr w:val="single" w:sz="4" w:space="0" w:color="auto"/>
        </w:rPr>
        <w:t>fight to the death to preserve patent rights</w:t>
      </w:r>
      <w:r w:rsidRPr="00053179">
        <w:rPr>
          <w:sz w:val="16"/>
        </w:rPr>
        <w:t>,” said Robin Feldman, a professor at the UC Hastings College of the Law in San Francisco who is an expert in intellectual property rights and drug pricing. “</w:t>
      </w:r>
      <w:r w:rsidRPr="00053179">
        <w:rPr>
          <w:u w:val="single"/>
        </w:rPr>
        <w:t>Strong patent rights are central to the games drug companies play to extend their monopolies and keep prices high</w:t>
      </w:r>
      <w:r w:rsidRPr="00053179">
        <w:rPr>
          <w:sz w:val="16"/>
        </w:rPr>
        <w:t xml:space="preserve">.” Campaign contributions, closely tracked by the Federal Election Commission, are among the few windows into how much money flows from the political groups of drugmakers and other companies to the lawmakers and their campaigns. Private companies generally give money to members of Congress to encourage them to listen to the companies, typically through lobbyists, whose activities are difficult to track. They may also communicate through so-called dark money groups, which are not required to report who gives them money. </w:t>
      </w:r>
      <w:r w:rsidRPr="00053179">
        <w:rPr>
          <w:u w:val="single"/>
        </w:rPr>
        <w:t xml:space="preserve">Over the past 10 years, the </w:t>
      </w:r>
      <w:r w:rsidRPr="00053179">
        <w:rPr>
          <w:b/>
          <w:sz w:val="26"/>
          <w:highlight w:val="green"/>
          <w:u w:val="single"/>
        </w:rPr>
        <w:t>pharm</w:t>
      </w:r>
      <w:r w:rsidRPr="0033253D">
        <w:rPr>
          <w:b/>
          <w:sz w:val="26"/>
          <w:u w:val="single"/>
        </w:rPr>
        <w:t>aceutical industry</w:t>
      </w:r>
      <w:r w:rsidRPr="00053179">
        <w:rPr>
          <w:u w:val="single"/>
        </w:rPr>
        <w:t xml:space="preserve"> has </w:t>
      </w:r>
      <w:r w:rsidRPr="00053179">
        <w:rPr>
          <w:b/>
          <w:sz w:val="26"/>
          <w:highlight w:val="green"/>
          <w:u w:val="single"/>
        </w:rPr>
        <w:t>spent</w:t>
      </w:r>
      <w:r w:rsidRPr="00053179">
        <w:rPr>
          <w:u w:val="single"/>
        </w:rPr>
        <w:t xml:space="preserve"> about $</w:t>
      </w:r>
      <w:r w:rsidRPr="00053179">
        <w:rPr>
          <w:b/>
          <w:sz w:val="26"/>
          <w:highlight w:val="green"/>
          <w:u w:val="single"/>
        </w:rPr>
        <w:t>233 million per year</w:t>
      </w:r>
      <w:r w:rsidRPr="00053179">
        <w:rPr>
          <w:b/>
          <w:sz w:val="26"/>
          <w:u w:val="single"/>
        </w:rPr>
        <w:t xml:space="preserve"> </w:t>
      </w:r>
      <w:r w:rsidRPr="00053179">
        <w:rPr>
          <w:b/>
          <w:sz w:val="26"/>
          <w:highlight w:val="green"/>
          <w:u w:val="single"/>
        </w:rPr>
        <w:t>on</w:t>
      </w:r>
      <w:r w:rsidRPr="00053179">
        <w:rPr>
          <w:b/>
          <w:sz w:val="26"/>
          <w:u w:val="single"/>
        </w:rPr>
        <w:t xml:space="preserve"> </w:t>
      </w:r>
      <w:r w:rsidRPr="00053179">
        <w:rPr>
          <w:b/>
          <w:sz w:val="26"/>
          <w:highlight w:val="green"/>
          <w:u w:val="single"/>
        </w:rPr>
        <w:t>lobbying</w:t>
      </w:r>
      <w:r w:rsidRPr="00053179">
        <w:rPr>
          <w:u w:val="single"/>
        </w:rPr>
        <w:t>, according to a new study published in JAMA Internal Medicine</w:t>
      </w:r>
      <w:r w:rsidRPr="00053179">
        <w:rPr>
          <w:sz w:val="16"/>
        </w:rPr>
        <w:t xml:space="preserve">. That is more than any other industry, including the oil and gas industry. Why Patents Matter Developing and testing a new drug, and gaining approval from the Food and Drug Administration, can take years and cost hundreds of millions of dollars. Drugmakers are generally granted a six- or seven-year exclusivity period to recoup their investments. But drugmakers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w:t>
      </w:r>
      <w:proofErr w:type="gramStart"/>
      <w:r w:rsidRPr="00053179">
        <w:rPr>
          <w:sz w:val="16"/>
        </w:rPr>
        <w:t>In</w:t>
      </w:r>
      <w:proofErr w:type="gramEnd"/>
      <w:r w:rsidRPr="00053179">
        <w:rPr>
          <w:sz w:val="16"/>
        </w:rPr>
        <w:t xml:space="preserve"> Tillis’ home state of North Carolina is also home to three major research universities and, not coincidentally, multiple drugmakers’ headquarters, factories and other facilities. From his swearing-in in 2015 to the end of 2018, Tillis received about $160,000 from drugmakers based there or beyond. He almost matched that four-year total in 2019 alone, </w:t>
      </w:r>
      <w:proofErr w:type="gramStart"/>
      <w:r w:rsidRPr="00053179">
        <w:rPr>
          <w:sz w:val="16"/>
        </w:rPr>
        <w:t>in the midst of</w:t>
      </w:r>
      <w:proofErr w:type="gramEnd"/>
      <w:r w:rsidRPr="00053179">
        <w:rPr>
          <w:sz w:val="16"/>
        </w:rPr>
        <w:t xml:space="preserve"> a difficult reelection campaign to be decided this fall. He has raised nearly $10 million for his campaign, with lobbyists among his biggest contributors, according to OpenSecrets. Daniel Keylin, a spokesperson for Tillis, said Tillis and Coons, the subcommittee’s top Democrat, are working to overhaul the country’s “antiquated intellectual property laws.” Keylin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drugmakers have to challenge allegedly invalid patents, effectively helping brand-name drugmakers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drugmaker’s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drugmaker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Kesselheim,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Coit,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Coit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drugmakers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t>
      </w:r>
      <w:proofErr w:type="gramStart"/>
      <w:r w:rsidRPr="00053179">
        <w:rPr>
          <w:sz w:val="16"/>
        </w:rPr>
        <w:t>was not what</w:t>
      </w:r>
      <w:proofErr w:type="gramEnd"/>
      <w:r w:rsidRPr="00053179">
        <w:rPr>
          <w:sz w:val="16"/>
        </w:rPr>
        <w:t xml:space="preserve">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drugmaker PAC contributions last year, KHN’s analysis shows. He received about $104,000. Cornyn has received about $708,500 from drugmakers since 2007, KHN’s database shows. According to OpenSecrets, he has raised more than $17 million for this year’s reelection campaign. Cornyn’s office declined to comment. On May 9, Cornyn and Sen. Richard Blumenthal (D-Conn.) introduced the </w:t>
      </w:r>
      <w:r w:rsidRPr="00053179">
        <w:rPr>
          <w:b/>
          <w:sz w:val="26"/>
          <w:highlight w:val="green"/>
          <w:u w:val="single"/>
        </w:rPr>
        <w:t>A</w:t>
      </w:r>
      <w:r w:rsidRPr="0033253D">
        <w:rPr>
          <w:b/>
          <w:sz w:val="26"/>
          <w:u w:val="single"/>
        </w:rPr>
        <w:t>ffordable</w:t>
      </w:r>
      <w:r w:rsidRPr="00053179">
        <w:rPr>
          <w:b/>
          <w:sz w:val="26"/>
          <w:highlight w:val="green"/>
          <w:u w:val="single"/>
        </w:rPr>
        <w:t xml:space="preserve"> P</w:t>
      </w:r>
      <w:r w:rsidRPr="0033253D">
        <w:rPr>
          <w:b/>
          <w:sz w:val="26"/>
          <w:u w:val="single"/>
        </w:rPr>
        <w:t xml:space="preserve">rescriptions for </w:t>
      </w:r>
      <w:r w:rsidRPr="00053179">
        <w:rPr>
          <w:b/>
          <w:sz w:val="26"/>
          <w:highlight w:val="green"/>
          <w:u w:val="single"/>
        </w:rPr>
        <w:t>P</w:t>
      </w:r>
      <w:r w:rsidRPr="0033253D">
        <w:rPr>
          <w:b/>
          <w:sz w:val="26"/>
          <w:u w:val="single"/>
        </w:rPr>
        <w:t>atients</w:t>
      </w:r>
      <w:r w:rsidRPr="00053179">
        <w:rPr>
          <w:b/>
          <w:sz w:val="26"/>
          <w:highlight w:val="green"/>
          <w:u w:val="single"/>
        </w:rPr>
        <w:t xml:space="preserve"> A</w:t>
      </w:r>
      <w:r w:rsidRPr="0033253D">
        <w:rPr>
          <w:b/>
          <w:sz w:val="26"/>
          <w:u w:val="single"/>
        </w:rPr>
        <w:t>ct,</w:t>
      </w:r>
      <w:r w:rsidRPr="00053179">
        <w:rPr>
          <w:sz w:val="16"/>
        </w:rPr>
        <w:t xml:space="preserve"> which proposed to define two tactics used by drug companies to make it easier for the Federal Trade Commission to </w:t>
      </w:r>
      <w:r w:rsidRPr="00053179">
        <w:rPr>
          <w:b/>
          <w:sz w:val="26"/>
          <w:highlight w:val="green"/>
          <w:u w:val="single"/>
        </w:rPr>
        <w:t>prosecute</w:t>
      </w:r>
      <w:r w:rsidRPr="00053179">
        <w:rPr>
          <w:sz w:val="16"/>
        </w:rPr>
        <w:t xml:space="preserve"> them: “</w:t>
      </w:r>
      <w:r w:rsidRPr="00053179">
        <w:rPr>
          <w:b/>
          <w:sz w:val="26"/>
          <w:highlight w:val="green"/>
          <w:u w:val="single"/>
        </w:rPr>
        <w:t>product-hopping</w:t>
      </w:r>
      <w:r w:rsidRPr="00053179">
        <w:rPr>
          <w:sz w:val="16"/>
        </w:rPr>
        <w:t>,” when drugmakers withdraw older versions of their drugs from the market to push patients toward newer, more expensive ones, and “</w:t>
      </w:r>
      <w:r w:rsidRPr="00053179">
        <w:rPr>
          <w:b/>
          <w:sz w:val="26"/>
          <w:highlight w:val="green"/>
          <w:u w:val="single"/>
        </w:rPr>
        <w:t>patent-thicketing</w:t>
      </w:r>
      <w:r w:rsidRPr="00053179">
        <w:rPr>
          <w:sz w:val="16"/>
        </w:rPr>
        <w:t xml:space="preserve">,” when drugmakers amass a series of patents to drag out their exclusivity and slow rival generics makers, who must challenge those patents to enter the market once the initial exclusivity ends. </w:t>
      </w:r>
      <w:r w:rsidRPr="00053179">
        <w:rPr>
          <w:b/>
          <w:sz w:val="26"/>
          <w:highlight w:val="green"/>
          <w:u w:val="single"/>
          <w:bdr w:val="single" w:sz="4" w:space="0" w:color="auto"/>
        </w:rPr>
        <w:t>PhRMA opposed the bill.</w:t>
      </w:r>
      <w:r w:rsidRPr="00053179">
        <w:rPr>
          <w:sz w:val="16"/>
        </w:rPr>
        <w:t xml:space="preserve"> </w:t>
      </w:r>
      <w:r w:rsidRPr="00053179">
        <w:rPr>
          <w:b/>
          <w:sz w:val="26"/>
          <w:highlight w:val="green"/>
          <w:u w:val="single"/>
        </w:rPr>
        <w:t>The next day, it gave Cornyn $1,000</w:t>
      </w:r>
      <w:r w:rsidRPr="00053179">
        <w:rPr>
          <w:sz w:val="16"/>
        </w:rPr>
        <w:t>. Cornyn and Blumenthal’s bill would have been “very tough on the techniques that pharmaceutical companies use to extend patent protections and to keep prices high,” Feldman said. “</w:t>
      </w:r>
      <w:r w:rsidRPr="00053179">
        <w:rPr>
          <w:u w:val="single"/>
        </w:rPr>
        <w:t xml:space="preserve">The </w:t>
      </w:r>
      <w:r w:rsidRPr="0033253D">
        <w:rPr>
          <w:b/>
          <w:sz w:val="26"/>
          <w:u w:val="single"/>
        </w:rPr>
        <w:t xml:space="preserve">pharmaceutical </w:t>
      </w:r>
      <w:r w:rsidRPr="0033253D">
        <w:rPr>
          <w:b/>
          <w:sz w:val="26"/>
          <w:highlight w:val="green"/>
          <w:u w:val="single"/>
        </w:rPr>
        <w:t>industry</w:t>
      </w:r>
      <w:r w:rsidRPr="0033253D">
        <w:rPr>
          <w:b/>
          <w:sz w:val="26"/>
          <w:u w:val="single"/>
        </w:rPr>
        <w:t xml:space="preserve"> </w:t>
      </w:r>
      <w:r w:rsidRPr="00053179">
        <w:rPr>
          <w:b/>
          <w:sz w:val="26"/>
          <w:highlight w:val="green"/>
          <w:u w:val="single"/>
        </w:rPr>
        <w:t>lobbied tooth and nail against it</w:t>
      </w:r>
      <w:r w:rsidRPr="00053179">
        <w:rPr>
          <w:u w:val="single"/>
        </w:rPr>
        <w:t xml:space="preserve">,” she said. “And </w:t>
      </w:r>
      <w:r w:rsidRPr="00053179">
        <w:rPr>
          <w:b/>
          <w:sz w:val="26"/>
          <w:highlight w:val="green"/>
          <w:u w:val="single"/>
        </w:rPr>
        <w:t>when the bill finally came</w:t>
      </w:r>
      <w:r w:rsidRPr="00053179">
        <w:rPr>
          <w:highlight w:val="green"/>
          <w:u w:val="single"/>
        </w:rPr>
        <w:t xml:space="preserve"> </w:t>
      </w:r>
      <w:r w:rsidRPr="00053179">
        <w:rPr>
          <w:u w:val="single"/>
        </w:rPr>
        <w:t xml:space="preserve">out of committee, the strongest provisions — the </w:t>
      </w:r>
      <w:r w:rsidRPr="00053179">
        <w:rPr>
          <w:b/>
          <w:sz w:val="26"/>
          <w:highlight w:val="green"/>
          <w:u w:val="single"/>
          <w:bdr w:val="single" w:sz="4" w:space="0" w:color="auto"/>
        </w:rPr>
        <w:t>patent-thicketing provisions — had been stripped</w:t>
      </w:r>
      <w:r w:rsidRPr="00053179">
        <w:rPr>
          <w:u w:val="single"/>
        </w:rPr>
        <w:t>.”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15181C17" w14:textId="77777777" w:rsidR="00685C8A" w:rsidRDefault="00685C8A" w:rsidP="00685C8A">
      <w:pPr>
        <w:pStyle w:val="Heading4"/>
      </w:pPr>
      <w:r>
        <w:t xml:space="preserve">They </w:t>
      </w:r>
      <w:r>
        <w:rPr>
          <w:u w:val="single"/>
        </w:rPr>
        <w:t>choose Infrastructure</w:t>
      </w:r>
      <w:r>
        <w:t xml:space="preserve"> as </w:t>
      </w:r>
      <w:r>
        <w:rPr>
          <w:u w:val="single"/>
        </w:rPr>
        <w:t>backlash</w:t>
      </w:r>
      <w:r>
        <w:t xml:space="preserve"> – they bill </w:t>
      </w:r>
      <w:r>
        <w:rPr>
          <w:u w:val="single"/>
        </w:rPr>
        <w:t>costs</w:t>
      </w:r>
      <w:r>
        <w:t xml:space="preserve"> Pharma </w:t>
      </w:r>
      <w:r>
        <w:rPr>
          <w:u w:val="single"/>
        </w:rPr>
        <w:t>millions</w:t>
      </w:r>
      <w:r>
        <w:t xml:space="preserve"> – lobbyists can </w:t>
      </w:r>
      <w:r>
        <w:rPr>
          <w:u w:val="single"/>
        </w:rPr>
        <w:t>derail</w:t>
      </w:r>
      <w:r>
        <w:t xml:space="preserve"> the </w:t>
      </w:r>
      <w:proofErr w:type="gramStart"/>
      <w:r>
        <w:t>Agenda</w:t>
      </w:r>
      <w:proofErr w:type="gramEnd"/>
      <w:r>
        <w:t>.</w:t>
      </w:r>
    </w:p>
    <w:p w14:paraId="58FA50C8" w14:textId="77777777" w:rsidR="00685C8A" w:rsidRPr="00071526" w:rsidRDefault="00685C8A" w:rsidP="00685C8A">
      <w:r w:rsidRPr="003D00BA">
        <w:rPr>
          <w:rStyle w:val="Style13ptBold"/>
        </w:rPr>
        <w:t>Brennan 8-2</w:t>
      </w:r>
      <w:r>
        <w:t xml:space="preserve"> </w:t>
      </w:r>
      <w:r w:rsidRPr="003D00BA">
        <w:t>Zachary Brennan 8-2-2021 "How the biopharma industry is helping to pay for the bipartisan infrastructure bill"</w:t>
      </w:r>
      <w:r>
        <w:t xml:space="preserve"> </w:t>
      </w:r>
      <w:hyperlink r:id="rId8" w:history="1">
        <w:r w:rsidRPr="007313BB">
          <w:rPr>
            <w:rStyle w:val="Hyperlink"/>
          </w:rPr>
          <w:t>https://endpts.com/how-the-biopharma-industry-is-helping-to-pay-for-the-bipartisan-infrastructure-bill/</w:t>
        </w:r>
      </w:hyperlink>
      <w:r>
        <w:t xml:space="preserve"> (Senior Editor at Endpoint News)//Elmer </w:t>
      </w:r>
    </w:p>
    <w:p w14:paraId="15F9EBDD" w14:textId="77777777" w:rsidR="00685C8A" w:rsidRPr="00053179" w:rsidRDefault="00685C8A" w:rsidP="00685C8A">
      <w:pPr>
        <w:rPr>
          <w:sz w:val="16"/>
        </w:rPr>
      </w:pPr>
      <w:r w:rsidRPr="00053179">
        <w:rPr>
          <w:sz w:val="16"/>
        </w:rPr>
        <w:t xml:space="preserve">Senators on Sunday finalized the text of </w:t>
      </w:r>
      <w:r w:rsidRPr="0033253D">
        <w:rPr>
          <w:b/>
          <w:sz w:val="26"/>
          <w:u w:val="single"/>
        </w:rPr>
        <w:t xml:space="preserve">a </w:t>
      </w:r>
      <w:r w:rsidRPr="00053179">
        <w:rPr>
          <w:b/>
          <w:sz w:val="26"/>
          <w:highlight w:val="green"/>
          <w:u w:val="single"/>
        </w:rPr>
        <w:t xml:space="preserve">massive, </w:t>
      </w:r>
      <w:r w:rsidRPr="0033253D">
        <w:rPr>
          <w:b/>
          <w:sz w:val="26"/>
          <w:u w:val="single"/>
        </w:rPr>
        <w:t xml:space="preserve">bipartisan </w:t>
      </w:r>
      <w:r w:rsidRPr="00053179">
        <w:rPr>
          <w:b/>
          <w:sz w:val="26"/>
          <w:highlight w:val="green"/>
          <w:u w:val="single"/>
        </w:rPr>
        <w:t>infrastructure bill</w:t>
      </w:r>
      <w:r w:rsidRPr="00053179">
        <w:rPr>
          <w:sz w:val="16"/>
          <w:highlight w:val="green"/>
        </w:rPr>
        <w:t xml:space="preserve"> </w:t>
      </w:r>
      <w:r w:rsidRPr="00053179">
        <w:rPr>
          <w:sz w:val="16"/>
        </w:rPr>
        <w:t xml:space="preserve">that contains little </w:t>
      </w:r>
      <w:r w:rsidRPr="0033253D">
        <w:rPr>
          <w:b/>
          <w:sz w:val="26"/>
          <w:u w:val="single"/>
        </w:rPr>
        <w:t>that might</w:t>
      </w:r>
      <w:r w:rsidRPr="0033253D">
        <w:rPr>
          <w:sz w:val="16"/>
        </w:rPr>
        <w:t xml:space="preserve"> </w:t>
      </w:r>
      <w:r w:rsidRPr="00053179">
        <w:rPr>
          <w:b/>
          <w:sz w:val="26"/>
          <w:highlight w:val="green"/>
          <w:u w:val="single"/>
          <w:bdr w:val="single" w:sz="4" w:space="0" w:color="auto"/>
        </w:rPr>
        <w:t>impact the biopharma industry</w:t>
      </w:r>
      <w:r w:rsidRPr="00053179">
        <w:rPr>
          <w:sz w:val="16"/>
          <w:highlight w:val="green"/>
        </w:rPr>
        <w:t xml:space="preserve"> </w:t>
      </w:r>
      <w:r w:rsidRPr="00053179">
        <w:rPr>
          <w:sz w:val="16"/>
        </w:rPr>
        <w:t xml:space="preserve">other than two ways the legislators are planning to pay for the $1.2 trillion deal. </w:t>
      </w:r>
      <w:r w:rsidRPr="00053179">
        <w:rPr>
          <w:u w:val="single"/>
        </w:rPr>
        <w:t xml:space="preserve">On the one hand, senators are </w:t>
      </w:r>
      <w:r w:rsidRPr="00053179">
        <w:rPr>
          <w:b/>
          <w:sz w:val="26"/>
          <w:highlight w:val="green"/>
          <w:u w:val="single"/>
        </w:rPr>
        <w:t>seeking to</w:t>
      </w:r>
      <w:r w:rsidRPr="00053179">
        <w:rPr>
          <w:highlight w:val="green"/>
          <w:u w:val="single"/>
        </w:rPr>
        <w:t xml:space="preserve"> </w:t>
      </w:r>
      <w:r w:rsidRPr="00053179">
        <w:rPr>
          <w:u w:val="single"/>
        </w:rPr>
        <w:t xml:space="preserve">further </w:t>
      </w:r>
      <w:r w:rsidRPr="00053179">
        <w:rPr>
          <w:b/>
          <w:sz w:val="26"/>
          <w:highlight w:val="green"/>
          <w:u w:val="single"/>
        </w:rPr>
        <w:t>delay</w:t>
      </w:r>
      <w:r w:rsidRPr="00053179">
        <w:rPr>
          <w:highlight w:val="green"/>
          <w:u w:val="single"/>
        </w:rPr>
        <w:t xml:space="preserve"> </w:t>
      </w:r>
      <w:r w:rsidRPr="00053179">
        <w:rPr>
          <w:u w:val="single"/>
        </w:rPr>
        <w:t xml:space="preserve">a </w:t>
      </w:r>
      <w:r w:rsidRPr="0033253D">
        <w:rPr>
          <w:b/>
          <w:sz w:val="26"/>
          <w:u w:val="single"/>
        </w:rPr>
        <w:t xml:space="preserve">Trump-era </w:t>
      </w:r>
      <w:r w:rsidRPr="00053179">
        <w:rPr>
          <w:b/>
          <w:sz w:val="26"/>
          <w:highlight w:val="green"/>
          <w:u w:val="single"/>
        </w:rPr>
        <w:t>Medicare</w:t>
      </w:r>
      <w:r w:rsidRPr="00053179">
        <w:rPr>
          <w:highlight w:val="green"/>
          <w:u w:val="single"/>
        </w:rPr>
        <w:t xml:space="preserve"> </w:t>
      </w:r>
      <w:r w:rsidRPr="00053179">
        <w:rPr>
          <w:u w:val="single"/>
        </w:rPr>
        <w:t xml:space="preserve">Part D </w:t>
      </w:r>
      <w:r w:rsidRPr="00053179">
        <w:rPr>
          <w:b/>
          <w:sz w:val="26"/>
          <w:highlight w:val="green"/>
          <w:u w:val="single"/>
        </w:rPr>
        <w:t>rule</w:t>
      </w:r>
      <w:r w:rsidRPr="00053179">
        <w:rPr>
          <w:highlight w:val="green"/>
          <w:u w:val="single"/>
        </w:rPr>
        <w:t xml:space="preserve"> </w:t>
      </w:r>
      <w:r w:rsidRPr="00053179">
        <w:rPr>
          <w:b/>
          <w:sz w:val="26"/>
          <w:highlight w:val="green"/>
          <w:u w:val="single"/>
        </w:rPr>
        <w:t>related to drug rebates</w:t>
      </w:r>
      <w:r w:rsidRPr="00053179">
        <w:rPr>
          <w:u w:val="single"/>
        </w:rPr>
        <w:t>, this time until 2026</w:t>
      </w:r>
      <w:r w:rsidRPr="00053179">
        <w:rPr>
          <w:sz w:val="16"/>
        </w:rPr>
        <w:t xml:space="preserve">. Senators claim the rule could end up saving about $49 billion (and that number increased this week to $51 billion), but the PBM industry has attacked it as it would remove rebates from a safe harbor that provides protection from federal anti-kickback laws. The </w:t>
      </w:r>
      <w:r w:rsidRPr="00053179">
        <w:rPr>
          <w:b/>
          <w:sz w:val="26"/>
          <w:highlight w:val="green"/>
          <w:u w:val="single"/>
        </w:rPr>
        <w:t>pharmaceutical industry</w:t>
      </w:r>
      <w:r w:rsidRPr="00053179">
        <w:rPr>
          <w:sz w:val="16"/>
        </w:rPr>
        <w:t xml:space="preserve">, however, is in favor of the rule and </w:t>
      </w:r>
      <w:r w:rsidRPr="00053179">
        <w:rPr>
          <w:b/>
          <w:sz w:val="26"/>
          <w:highlight w:val="green"/>
          <w:u w:val="single"/>
          <w:bdr w:val="single" w:sz="4" w:space="0" w:color="auto"/>
        </w:rPr>
        <w:t>opposes this latest delay</w:t>
      </w:r>
      <w:r w:rsidRPr="00053179">
        <w:rPr>
          <w:sz w:val="16"/>
          <w:highlight w:val="green"/>
        </w:rPr>
        <w:t xml:space="preserve"> </w:t>
      </w:r>
      <w:r w:rsidRPr="00053179">
        <w:rPr>
          <w:sz w:val="16"/>
        </w:rPr>
        <w:t xml:space="preserve">as it continues to point its finger at the PBM industry for the rising cost of out-of-pocket expenses. Debra DeShong, EVP of public affairs at PhRMA, said via email: Despite railing against high drug costs on the campaign trail, lawmakers are threatening to gut a rule that would provide patients meaningful relief at the pharmacy. If it is included in the infrastructure package, this proposal will provide health insurers and drug middlemen a windfall and turn Medicare into a piggybank to fund projects that have nothing to do with lowering out-of-pocket costs for medicines. This would be an unconscionable move that robs patients of the prescription drug savings they deserve to help fill potholes and fund other infrastructure projects. </w:t>
      </w:r>
      <w:r w:rsidRPr="00053179">
        <w:rPr>
          <w:u w:val="single"/>
        </w:rPr>
        <w:t xml:space="preserve">The </w:t>
      </w:r>
      <w:r w:rsidRPr="00053179">
        <w:rPr>
          <w:b/>
          <w:sz w:val="26"/>
          <w:highlight w:val="green"/>
          <w:u w:val="single"/>
        </w:rPr>
        <w:t>other provision</w:t>
      </w:r>
      <w:r w:rsidRPr="00053179">
        <w:rPr>
          <w:highlight w:val="green"/>
          <w:u w:val="single"/>
        </w:rPr>
        <w:t xml:space="preserve"> </w:t>
      </w:r>
      <w:r w:rsidRPr="00053179">
        <w:rPr>
          <w:b/>
          <w:sz w:val="26"/>
          <w:highlight w:val="green"/>
          <w:u w:val="single"/>
          <w:bdr w:val="single" w:sz="4" w:space="0" w:color="auto"/>
        </w:rPr>
        <w:t xml:space="preserve">in </w:t>
      </w:r>
      <w:r w:rsidRPr="0033253D">
        <w:rPr>
          <w:b/>
          <w:sz w:val="26"/>
          <w:u w:val="single"/>
          <w:bdr w:val="single" w:sz="4" w:space="0" w:color="auto"/>
        </w:rPr>
        <w:t xml:space="preserve">the infrastructure </w:t>
      </w:r>
      <w:r w:rsidRPr="00053179">
        <w:rPr>
          <w:b/>
          <w:sz w:val="26"/>
          <w:highlight w:val="green"/>
          <w:u w:val="single"/>
          <w:bdr w:val="single" w:sz="4" w:space="0" w:color="auto"/>
        </w:rPr>
        <w:t>bill</w:t>
      </w:r>
      <w:r w:rsidRPr="00053179">
        <w:rPr>
          <w:u w:val="single"/>
        </w:rPr>
        <w:t xml:space="preserve">, which is estimated to save about $3 billion, </w:t>
      </w:r>
      <w:r w:rsidRPr="00053179">
        <w:rPr>
          <w:b/>
          <w:sz w:val="26"/>
          <w:highlight w:val="green"/>
          <w:u w:val="single"/>
        </w:rPr>
        <w:t>would save money for Medicare</w:t>
      </w:r>
      <w:r w:rsidRPr="00053179">
        <w:rPr>
          <w:highlight w:val="green"/>
          <w:u w:val="single"/>
        </w:rPr>
        <w:t xml:space="preserve"> </w:t>
      </w:r>
      <w:r w:rsidRPr="00053179">
        <w:rPr>
          <w:b/>
          <w:sz w:val="26"/>
          <w:highlight w:val="green"/>
          <w:u w:val="single"/>
        </w:rPr>
        <w:t>on discarded medications</w:t>
      </w:r>
      <w:r w:rsidRPr="00053179">
        <w:rPr>
          <w:highlight w:val="green"/>
          <w:u w:val="single"/>
        </w:rPr>
        <w:t xml:space="preserve"> </w:t>
      </w:r>
      <w:r w:rsidRPr="00053179">
        <w:rPr>
          <w:u w:val="single"/>
        </w:rPr>
        <w:t xml:space="preserve">from large, single-use drug vials. </w:t>
      </w:r>
      <w:r w:rsidRPr="00053179">
        <w:rPr>
          <w:b/>
          <w:sz w:val="26"/>
          <w:highlight w:val="green"/>
          <w:u w:val="single"/>
        </w:rPr>
        <w:t>Manufacturers will be required to pay refunds</w:t>
      </w:r>
      <w:r w:rsidRPr="00053179">
        <w:rPr>
          <w:highlight w:val="green"/>
          <w:u w:val="single"/>
        </w:rPr>
        <w:t xml:space="preserve"> </w:t>
      </w:r>
      <w:r w:rsidRPr="00053179">
        <w:rPr>
          <w:u w:val="single"/>
        </w:rPr>
        <w:t>for such discarded drugs, and each manufacturer will be subject to periodic audits on the refunds issued. If manufacturers don’t comply, HHS can fine them the refund amount that they would have paid plus 25%</w:t>
      </w:r>
      <w:r w:rsidRPr="00053179">
        <w:rPr>
          <w:sz w:val="16"/>
        </w:rPr>
        <w:t xml:space="preserve">. Drugs that will be excluded from these refund payments include radiopharmaceuticals or imaging agents, as well as those that require filtration during the drug preparation process. </w:t>
      </w:r>
      <w:proofErr w:type="gramStart"/>
      <w:r w:rsidRPr="00053179">
        <w:rPr>
          <w:sz w:val="16"/>
        </w:rPr>
        <w:t>So</w:t>
      </w:r>
      <w:proofErr w:type="gramEnd"/>
      <w:r w:rsidRPr="00053179">
        <w:rPr>
          <w:sz w:val="16"/>
        </w:rPr>
        <w:t xml:space="preserve"> do these two pay-fors mean that the pharma industry is getting off without any serious drug pricing reforms? Not quite, according to Alex Lawson, executive director of Social Security Works. Lawson told Endpoints News in an interview that he still fully expects major drug pricing reforms to make their way through Congress between now and the end of September as Sen. Ron Wyden (D-OR) refines his plan, part of an early fall spending package. Senate Majority Leader Chuck Schumer has promised both the infrastructure and spending package will pass before the Senate leaves for August recess. At the very least in terms of drug pricing provisions, expect to see a combination of the Wyden bill he co-wrote with Sen. Chuck Grassley (R-IA) last year, alongside further Medicare negotiations, Lawson said. “</w:t>
      </w:r>
      <w:r w:rsidRPr="00053179">
        <w:rPr>
          <w:u w:val="single"/>
        </w:rPr>
        <w:t xml:space="preserve">Talk is still optimistic,” Lawson said on the prospects of a drug pricing deal getting done, while noting that </w:t>
      </w:r>
      <w:r w:rsidRPr="00053179">
        <w:rPr>
          <w:b/>
          <w:sz w:val="26"/>
          <w:highlight w:val="green"/>
          <w:u w:val="single"/>
        </w:rPr>
        <w:t>pharmaceutical</w:t>
      </w:r>
      <w:r w:rsidRPr="00053179">
        <w:rPr>
          <w:highlight w:val="green"/>
          <w:u w:val="single"/>
        </w:rPr>
        <w:t xml:space="preserve"> </w:t>
      </w:r>
      <w:r w:rsidRPr="00053179">
        <w:rPr>
          <w:u w:val="single"/>
        </w:rPr>
        <w:t xml:space="preserve">company </w:t>
      </w:r>
      <w:r w:rsidRPr="00053179">
        <w:rPr>
          <w:b/>
          <w:sz w:val="26"/>
          <w:highlight w:val="green"/>
          <w:u w:val="single"/>
        </w:rPr>
        <w:t>lobbyists</w:t>
      </w:r>
      <w:r w:rsidRPr="00053179">
        <w:rPr>
          <w:highlight w:val="green"/>
          <w:u w:val="single"/>
        </w:rPr>
        <w:t xml:space="preserve"> </w:t>
      </w:r>
      <w:r w:rsidRPr="00053179">
        <w:rPr>
          <w:u w:val="single"/>
        </w:rPr>
        <w:t xml:space="preserve">are </w:t>
      </w:r>
      <w:r w:rsidRPr="00053179">
        <w:rPr>
          <w:b/>
          <w:sz w:val="26"/>
          <w:highlight w:val="green"/>
          <w:u w:val="single"/>
        </w:rPr>
        <w:t>swarming Capitol Hill</w:t>
      </w:r>
      <w:r w:rsidRPr="00053179">
        <w:rPr>
          <w:highlight w:val="green"/>
          <w:u w:val="single"/>
        </w:rPr>
        <w:t xml:space="preserve"> </w:t>
      </w:r>
      <w:proofErr w:type="gramStart"/>
      <w:r w:rsidRPr="00053179">
        <w:rPr>
          <w:u w:val="single"/>
        </w:rPr>
        <w:t>at the moment</w:t>
      </w:r>
      <w:proofErr w:type="gramEnd"/>
      <w:r w:rsidRPr="00053179">
        <w:rPr>
          <w:u w:val="single"/>
        </w:rPr>
        <w:t xml:space="preserve"> because of </w:t>
      </w:r>
      <w:r w:rsidRPr="00053179">
        <w:rPr>
          <w:b/>
          <w:sz w:val="26"/>
          <w:highlight w:val="green"/>
          <w:u w:val="single"/>
        </w:rPr>
        <w:t>not just drug pricing plans</w:t>
      </w:r>
      <w:r w:rsidRPr="00053179">
        <w:rPr>
          <w:u w:val="single"/>
        </w:rPr>
        <w:t xml:space="preserve">, but </w:t>
      </w:r>
      <w:r w:rsidRPr="00053179">
        <w:rPr>
          <w:b/>
          <w:sz w:val="26"/>
          <w:highlight w:val="green"/>
          <w:u w:val="single"/>
        </w:rPr>
        <w:t>tax provisions</w:t>
      </w:r>
      <w:r w:rsidRPr="00053179">
        <w:rPr>
          <w:highlight w:val="green"/>
          <w:u w:val="single"/>
        </w:rPr>
        <w:t xml:space="preserve"> </w:t>
      </w:r>
      <w:r w:rsidRPr="00053179">
        <w:rPr>
          <w:u w:val="single"/>
        </w:rPr>
        <w:t xml:space="preserve">and the </w:t>
      </w:r>
      <w:r w:rsidRPr="00053179">
        <w:rPr>
          <w:b/>
          <w:sz w:val="26"/>
          <w:highlight w:val="green"/>
          <w:u w:val="single"/>
        </w:rPr>
        <w:t>TRIPS waiver</w:t>
      </w:r>
      <w:r w:rsidRPr="00053179">
        <w:rPr>
          <w:highlight w:val="green"/>
          <w:u w:val="single"/>
        </w:rPr>
        <w:t xml:space="preserve"> </w:t>
      </w:r>
      <w:r w:rsidRPr="00053179">
        <w:rPr>
          <w:u w:val="single"/>
        </w:rPr>
        <w:t xml:space="preserve">that the biopharma industry is worried about. “These are </w:t>
      </w:r>
      <w:r w:rsidRPr="00053179">
        <w:rPr>
          <w:b/>
          <w:sz w:val="26"/>
          <w:highlight w:val="green"/>
          <w:u w:val="single"/>
        </w:rPr>
        <w:t>challenges to their entire existence</w:t>
      </w:r>
      <w:r w:rsidRPr="00053179">
        <w:rPr>
          <w:u w:val="single"/>
        </w:rPr>
        <w:t xml:space="preserve">, </w:t>
      </w:r>
      <w:r w:rsidRPr="00053179">
        <w:rPr>
          <w:b/>
          <w:sz w:val="26"/>
          <w:highlight w:val="green"/>
          <w:u w:val="single"/>
          <w:bdr w:val="single" w:sz="4" w:space="0" w:color="auto"/>
        </w:rPr>
        <w:t>so they’re willing to protect them at any cost</w:t>
      </w:r>
      <w:r w:rsidRPr="00053179">
        <w:rPr>
          <w:u w:val="single"/>
        </w:rPr>
        <w:t>,”</w:t>
      </w:r>
      <w:r w:rsidRPr="00053179">
        <w:rPr>
          <w:sz w:val="16"/>
        </w:rPr>
        <w:t xml:space="preserve"> Lawson said, noting the target for drug pricing is about $500 billion in savings. As the House has jetted off to enjoy what might be an abbreviated summer recess, the Senate has just this week to get its work done, unless its recess is cut short too. “</w:t>
      </w:r>
      <w:r w:rsidRPr="00053179">
        <w:rPr>
          <w:u w:val="single"/>
        </w:rPr>
        <w:t xml:space="preserve">There’s a </w:t>
      </w:r>
      <w:r w:rsidRPr="00053179">
        <w:rPr>
          <w:b/>
          <w:sz w:val="26"/>
          <w:highlight w:val="green"/>
          <w:u w:val="single"/>
        </w:rPr>
        <w:t xml:space="preserve">real possibility </w:t>
      </w:r>
      <w:r w:rsidRPr="00053179">
        <w:rPr>
          <w:u w:val="single"/>
        </w:rPr>
        <w:t xml:space="preserve">that </w:t>
      </w:r>
      <w:r w:rsidRPr="00053179">
        <w:rPr>
          <w:b/>
          <w:sz w:val="26"/>
          <w:highlight w:val="green"/>
          <w:u w:val="single"/>
        </w:rPr>
        <w:t>the whole thing blows up</w:t>
      </w:r>
      <w:r w:rsidRPr="00053179">
        <w:rPr>
          <w:highlight w:val="green"/>
          <w:u w:val="single"/>
        </w:rPr>
        <w:t xml:space="preserve"> </w:t>
      </w:r>
      <w:r w:rsidRPr="00053179">
        <w:rPr>
          <w:u w:val="single"/>
        </w:rPr>
        <w:t>and we get nothing on either side,” Lawson said</w:t>
      </w:r>
      <w:r w:rsidRPr="00053179">
        <w:rPr>
          <w:sz w:val="16"/>
        </w:rPr>
        <w:t>.</w:t>
      </w:r>
    </w:p>
    <w:p w14:paraId="2FDA43A5" w14:textId="77777777" w:rsidR="00685C8A" w:rsidRDefault="00685C8A" w:rsidP="00685C8A">
      <w:pPr>
        <w:pStyle w:val="Heading4"/>
      </w:pPr>
      <w:r>
        <w:t xml:space="preserve">Democrat Senators in Big Pharma’s pocket </w:t>
      </w:r>
      <w:r>
        <w:rPr>
          <w:u w:val="single"/>
        </w:rPr>
        <w:t>derails the Plan</w:t>
      </w:r>
      <w:r>
        <w:t>.</w:t>
      </w:r>
    </w:p>
    <w:p w14:paraId="6361D9EB" w14:textId="77777777" w:rsidR="00685C8A" w:rsidRPr="003D00BA" w:rsidRDefault="00685C8A" w:rsidP="00685C8A">
      <w:r w:rsidRPr="003D00BA">
        <w:rPr>
          <w:rStyle w:val="Style13ptBold"/>
        </w:rPr>
        <w:t xml:space="preserve">Sirota 8-23 </w:t>
      </w:r>
      <w:r w:rsidRPr="003D00BA">
        <w:t>David Sirota 8-23-2021 "Dem Obstructionists Are Bankrolled By Pharma And Oil"</w:t>
      </w:r>
      <w:r>
        <w:t xml:space="preserve"> </w:t>
      </w:r>
      <w:hyperlink r:id="rId9" w:history="1">
        <w:r w:rsidRPr="007313BB">
          <w:rPr>
            <w:rStyle w:val="Hyperlink"/>
          </w:rPr>
          <w:t>https://www.dailyposter.com/dem-obstructionists-are-bankrolled-by-pharma-and-oil/</w:t>
        </w:r>
      </w:hyperlink>
      <w:r>
        <w:t xml:space="preserve"> (</w:t>
      </w:r>
      <w:r w:rsidRPr="003D00BA">
        <w:t>an American journalist, columnist at The Guardian, and editor for Jacobin. He is also a political commentator and radio host based in Denver. He is a nationally syndicated newspaper columnist, political spokesperson, and blogger</w:t>
      </w:r>
      <w:r>
        <w:t>)//Elmer</w:t>
      </w:r>
    </w:p>
    <w:p w14:paraId="3BF2096D" w14:textId="77777777" w:rsidR="00685C8A" w:rsidRPr="00AC6D40" w:rsidRDefault="00685C8A" w:rsidP="00685C8A">
      <w:pPr>
        <w:rPr>
          <w:sz w:val="16"/>
        </w:rPr>
      </w:pPr>
      <w:r w:rsidRPr="00053179">
        <w:rPr>
          <w:u w:val="single"/>
        </w:rPr>
        <w:t xml:space="preserve">The </w:t>
      </w:r>
      <w:r w:rsidRPr="0033253D">
        <w:rPr>
          <w:b/>
          <w:sz w:val="26"/>
          <w:u w:val="single"/>
        </w:rPr>
        <w:t xml:space="preserve">small group of </w:t>
      </w:r>
      <w:r w:rsidRPr="00053179">
        <w:rPr>
          <w:b/>
          <w:sz w:val="26"/>
          <w:highlight w:val="green"/>
          <w:u w:val="single"/>
        </w:rPr>
        <w:t>conservative Democratic lawmakers</w:t>
      </w:r>
      <w:r w:rsidRPr="00053179">
        <w:rPr>
          <w:highlight w:val="green"/>
          <w:u w:val="single"/>
        </w:rPr>
        <w:t xml:space="preserve"> </w:t>
      </w:r>
      <w:r w:rsidRPr="00053179">
        <w:rPr>
          <w:u w:val="single"/>
        </w:rPr>
        <w:t xml:space="preserve">that has been </w:t>
      </w:r>
      <w:r w:rsidRPr="00053179">
        <w:rPr>
          <w:b/>
          <w:sz w:val="26"/>
          <w:highlight w:val="green"/>
          <w:u w:val="single"/>
        </w:rPr>
        <w:t>threaten</w:t>
      </w:r>
      <w:r w:rsidRPr="0033253D">
        <w:rPr>
          <w:b/>
          <w:sz w:val="26"/>
          <w:u w:val="single"/>
        </w:rPr>
        <w:t>ing to</w:t>
      </w:r>
      <w:r w:rsidRPr="0033253D">
        <w:rPr>
          <w:u w:val="single"/>
        </w:rPr>
        <w:t xml:space="preserve"> </w:t>
      </w:r>
      <w:r w:rsidRPr="00053179">
        <w:rPr>
          <w:u w:val="single"/>
        </w:rPr>
        <w:t xml:space="preserve">help </w:t>
      </w:r>
      <w:proofErr w:type="gramStart"/>
      <w:r w:rsidRPr="00053179">
        <w:rPr>
          <w:u w:val="single"/>
        </w:rPr>
        <w:t>Republicans</w:t>
      </w:r>
      <w:proofErr w:type="gramEnd"/>
      <w:r w:rsidRPr="00053179">
        <w:rPr>
          <w:u w:val="single"/>
        </w:rPr>
        <w:t xml:space="preserve"> </w:t>
      </w:r>
      <w:r w:rsidRPr="00053179">
        <w:rPr>
          <w:b/>
          <w:sz w:val="26"/>
          <w:highlight w:val="green"/>
          <w:u w:val="single"/>
        </w:rPr>
        <w:t>halt</w:t>
      </w:r>
      <w:r w:rsidRPr="00053179">
        <w:rPr>
          <w:highlight w:val="green"/>
          <w:u w:val="single"/>
        </w:rPr>
        <w:t xml:space="preserve"> </w:t>
      </w:r>
      <w:r w:rsidRPr="00053179">
        <w:rPr>
          <w:b/>
          <w:sz w:val="26"/>
          <w:highlight w:val="green"/>
          <w:u w:val="single"/>
        </w:rPr>
        <w:t>Democrats’ budget package</w:t>
      </w:r>
      <w:r w:rsidRPr="00053179">
        <w:rPr>
          <w:highlight w:val="green"/>
          <w:u w:val="single"/>
        </w:rPr>
        <w:t xml:space="preserve"> </w:t>
      </w:r>
      <w:r w:rsidRPr="00053179">
        <w:rPr>
          <w:u w:val="single"/>
        </w:rPr>
        <w:t xml:space="preserve">have </w:t>
      </w:r>
      <w:r w:rsidRPr="00053179">
        <w:rPr>
          <w:b/>
          <w:sz w:val="26"/>
          <w:highlight w:val="green"/>
          <w:u w:val="single"/>
        </w:rPr>
        <w:t xml:space="preserve">raked in more than </w:t>
      </w:r>
      <w:r w:rsidRPr="00053179">
        <w:rPr>
          <w:b/>
          <w:sz w:val="26"/>
          <w:highlight w:val="green"/>
          <w:u w:val="single"/>
          <w:bdr w:val="single" w:sz="4" w:space="0" w:color="auto"/>
        </w:rPr>
        <w:t>$3 million from donors in the pharmaceutical</w:t>
      </w:r>
      <w:r w:rsidRPr="00053179">
        <w:rPr>
          <w:highlight w:val="green"/>
          <w:u w:val="single"/>
        </w:rPr>
        <w:t xml:space="preserve"> </w:t>
      </w:r>
      <w:r w:rsidRPr="00053179">
        <w:rPr>
          <w:u w:val="single"/>
        </w:rPr>
        <w:t xml:space="preserve">and fossil fuel </w:t>
      </w:r>
      <w:r w:rsidRPr="00053179">
        <w:rPr>
          <w:b/>
          <w:sz w:val="26"/>
          <w:highlight w:val="green"/>
          <w:u w:val="single"/>
        </w:rPr>
        <w:t>industries</w:t>
      </w:r>
      <w:r w:rsidRPr="00053179">
        <w:rPr>
          <w:highlight w:val="green"/>
          <w:u w:val="single"/>
        </w:rPr>
        <w:t xml:space="preserve"> </w:t>
      </w:r>
      <w:r w:rsidRPr="00053179">
        <w:rPr>
          <w:u w:val="single"/>
        </w:rPr>
        <w:t>that could see reduced profits if the plan passes</w:t>
      </w:r>
      <w:r w:rsidRPr="00AC6D40">
        <w:rPr>
          <w:sz w:val="16"/>
        </w:rPr>
        <w:t xml:space="preserve">. As the House reconvenes today to tackle the budget reconciliation process, </w:t>
      </w:r>
      <w:r w:rsidRPr="00AC6D40">
        <w:rPr>
          <w:u w:val="single"/>
        </w:rPr>
        <w:t xml:space="preserve">nine Democrats legislators have been promising to kill their party’s $3.5 trillion budget bill </w:t>
      </w:r>
      <w:r w:rsidRPr="00AC6D40">
        <w:rPr>
          <w:sz w:val="16"/>
        </w:rPr>
        <w:t>until Congress first passes a separate, smaller infrastructure spending measure, which has garnered some Republican support and which some environmental advocates say would exacerbate the climate crisis. Indeed, an ExxonMobil lobbyist was recently caught on tape saying the company had worked to strip climate measures out of the infrastructure bill. “</w:t>
      </w:r>
      <w:r w:rsidRPr="00AC6D40">
        <w:rPr>
          <w:b/>
          <w:sz w:val="26"/>
          <w:highlight w:val="green"/>
          <w:u w:val="single"/>
        </w:rPr>
        <w:t>We will vote against a budget resolution</w:t>
      </w:r>
      <w:r w:rsidRPr="00AC6D40">
        <w:rPr>
          <w:highlight w:val="green"/>
          <w:u w:val="single"/>
        </w:rPr>
        <w:t xml:space="preserve"> </w:t>
      </w:r>
      <w:r w:rsidRPr="00AC6D40">
        <w:rPr>
          <w:u w:val="single"/>
        </w:rPr>
        <w:t xml:space="preserve">if the infrastructure package isn’t brought up first,” Democratic </w:t>
      </w:r>
      <w:r w:rsidRPr="00AC6D40">
        <w:rPr>
          <w:b/>
          <w:sz w:val="26"/>
          <w:highlight w:val="green"/>
          <w:u w:val="single"/>
        </w:rPr>
        <w:t>Rep</w:t>
      </w:r>
      <w:r w:rsidRPr="00AC6D40">
        <w:rPr>
          <w:u w:val="single"/>
        </w:rPr>
        <w:t xml:space="preserve">. Josh </w:t>
      </w:r>
      <w:r w:rsidRPr="00AC6D40">
        <w:rPr>
          <w:b/>
          <w:sz w:val="26"/>
          <w:highlight w:val="green"/>
          <w:u w:val="single"/>
        </w:rPr>
        <w:t>Gottheimer</w:t>
      </w:r>
      <w:r w:rsidRPr="00AC6D40">
        <w:rPr>
          <w:highlight w:val="green"/>
          <w:u w:val="single"/>
        </w:rPr>
        <w:t xml:space="preserve"> </w:t>
      </w:r>
      <w:r w:rsidRPr="00AC6D40">
        <w:rPr>
          <w:b/>
          <w:sz w:val="26"/>
          <w:highlight w:val="green"/>
          <w:u w:val="single"/>
        </w:rPr>
        <w:t>told</w:t>
      </w:r>
      <w:r w:rsidRPr="00AC6D40">
        <w:rPr>
          <w:highlight w:val="green"/>
          <w:u w:val="single"/>
        </w:rPr>
        <w:t xml:space="preserve"> </w:t>
      </w:r>
      <w:r w:rsidRPr="00AC6D40">
        <w:rPr>
          <w:u w:val="single"/>
        </w:rPr>
        <w:t xml:space="preserve">the Washington Post this weekend, </w:t>
      </w:r>
      <w:r w:rsidRPr="00AC6D40">
        <w:rPr>
          <w:b/>
          <w:sz w:val="26"/>
          <w:highlight w:val="green"/>
          <w:u w:val="single"/>
        </w:rPr>
        <w:t>though</w:t>
      </w:r>
      <w:r w:rsidRPr="00AC6D40">
        <w:rPr>
          <w:highlight w:val="green"/>
          <w:u w:val="single"/>
        </w:rPr>
        <w:t xml:space="preserve"> </w:t>
      </w:r>
      <w:r w:rsidRPr="00AC6D40">
        <w:rPr>
          <w:u w:val="single"/>
        </w:rPr>
        <w:t>the American Prospect reported on Sunday that “</w:t>
      </w:r>
      <w:r w:rsidRPr="00AC6D40">
        <w:rPr>
          <w:b/>
          <w:sz w:val="26"/>
          <w:highlight w:val="green"/>
          <w:u w:val="single"/>
        </w:rPr>
        <w:t>several</w:t>
      </w:r>
      <w:r w:rsidRPr="00AC6D40">
        <w:rPr>
          <w:u w:val="single"/>
        </w:rPr>
        <w:t xml:space="preserve">” of the </w:t>
      </w:r>
      <w:r w:rsidRPr="00AC6D40">
        <w:rPr>
          <w:b/>
          <w:sz w:val="26"/>
          <w:highlight w:val="green"/>
          <w:u w:val="single"/>
        </w:rPr>
        <w:t>legislators</w:t>
      </w:r>
      <w:r w:rsidRPr="00AC6D40">
        <w:rPr>
          <w:highlight w:val="green"/>
          <w:u w:val="single"/>
        </w:rPr>
        <w:t xml:space="preserve"> </w:t>
      </w:r>
      <w:r w:rsidRPr="00AC6D40">
        <w:rPr>
          <w:u w:val="single"/>
        </w:rPr>
        <w:t xml:space="preserve">now </w:t>
      </w:r>
      <w:r w:rsidRPr="00AC6D40">
        <w:rPr>
          <w:b/>
          <w:sz w:val="26"/>
          <w:highlight w:val="green"/>
          <w:u w:val="single"/>
        </w:rPr>
        <w:t>indicated they could back down</w:t>
      </w:r>
      <w:r w:rsidRPr="00AC6D40">
        <w:rPr>
          <w:u w:val="single"/>
        </w:rPr>
        <w:t xml:space="preserve">. </w:t>
      </w:r>
      <w:r w:rsidRPr="0033253D">
        <w:rPr>
          <w:b/>
          <w:sz w:val="26"/>
          <w:u w:val="single"/>
        </w:rPr>
        <w:t>In the narrowly divided House</w:t>
      </w:r>
      <w:r w:rsidRPr="0033253D">
        <w:rPr>
          <w:u w:val="single"/>
        </w:rPr>
        <w:t>,</w:t>
      </w:r>
      <w:r w:rsidRPr="00AC6D40">
        <w:rPr>
          <w:u w:val="single"/>
        </w:rPr>
        <w:t xml:space="preserve"> </w:t>
      </w:r>
      <w:r w:rsidRPr="00AC6D40">
        <w:rPr>
          <w:b/>
          <w:sz w:val="26"/>
          <w:highlight w:val="green"/>
          <w:u w:val="single"/>
        </w:rPr>
        <w:t>obstructionism from these</w:t>
      </w:r>
      <w:r w:rsidRPr="00AC6D40">
        <w:rPr>
          <w:highlight w:val="green"/>
          <w:u w:val="single"/>
        </w:rPr>
        <w:t xml:space="preserve"> </w:t>
      </w:r>
      <w:r w:rsidRPr="00AC6D40">
        <w:rPr>
          <w:u w:val="single"/>
        </w:rPr>
        <w:t xml:space="preserve">conservative Democrats </w:t>
      </w:r>
      <w:r w:rsidRPr="00AC6D40">
        <w:rPr>
          <w:b/>
          <w:sz w:val="26"/>
          <w:highlight w:val="green"/>
          <w:u w:val="single"/>
        </w:rPr>
        <w:t>could decouple the infrastructure</w:t>
      </w:r>
      <w:r w:rsidRPr="00AC6D40">
        <w:rPr>
          <w:highlight w:val="green"/>
          <w:u w:val="single"/>
        </w:rPr>
        <w:t xml:space="preserve"> </w:t>
      </w:r>
      <w:r w:rsidRPr="00AC6D40">
        <w:rPr>
          <w:u w:val="single"/>
        </w:rPr>
        <w:t xml:space="preserve">and budget </w:t>
      </w:r>
      <w:r w:rsidRPr="00AC6D40">
        <w:rPr>
          <w:b/>
          <w:sz w:val="26"/>
          <w:highlight w:val="green"/>
          <w:u w:val="single"/>
        </w:rPr>
        <w:t>measures</w:t>
      </w:r>
      <w:r w:rsidRPr="00AC6D40">
        <w:rPr>
          <w:highlight w:val="green"/>
          <w:u w:val="single"/>
        </w:rPr>
        <w:t xml:space="preserve"> </w:t>
      </w:r>
      <w:r w:rsidRPr="00AC6D40">
        <w:rPr>
          <w:u w:val="single"/>
        </w:rPr>
        <w:t>from one another</w:t>
      </w:r>
      <w:r w:rsidRPr="00AC6D40">
        <w:rPr>
          <w:sz w:val="16"/>
        </w:rPr>
        <w:t xml:space="preserve">. Many believe that would kill the latter by letting conservative Democrats in the Senate such as Kyrsten Sinema (D-Ariz.) and Joe Manchin (D-W.Va.) get the infrastructure bill they want without having to provide the votes necessary to enact the much larger and more progressive budget measure. “If we were to pass the bipartisan [infrastructure] bill first, then we lose leverage,” Democratic Rep. Ritchie Torres (NY) told the Wall Street Journal. Along with Gottheimer, the eight other Democrats who have threatened to obstruct the budget bill are Carolyn Bordeaux (Ga.), Ed Case (Hawaii), Jim Costa (Calif.), Henry Cuellar (Texas), Jared Golden (Maine), Vicente Gonzalez (Texas), Kurt Schrader (Ore.), and Filemon Vela (TX). The U.S. Chamber of Commerce — Washington’s most powerful corporate lobby group — has been airing digital ads thanking the nine Democrats for their maneuvers. Eight of the nine Democrats represent congressional districts won by President Joe Biden, who supports the reconciliation package. Big Pharma’s Big Allies The reconciliation bill is still being negotiated, and many Democratic lawmakers — including those in key swing districts — are pushing for it to include long-promised legislation to allow Medicare to use its enormous purchasing power to negotiate lower prices for prescription drugs. The </w:t>
      </w:r>
      <w:r w:rsidRPr="00AC6D40">
        <w:rPr>
          <w:b/>
          <w:sz w:val="26"/>
          <w:highlight w:val="green"/>
          <w:u w:val="single"/>
        </w:rPr>
        <w:t>pharmaceutical industry</w:t>
      </w:r>
      <w:r w:rsidRPr="00AC6D40">
        <w:rPr>
          <w:sz w:val="16"/>
          <w:highlight w:val="green"/>
        </w:rPr>
        <w:t xml:space="preserve"> </w:t>
      </w:r>
      <w:r w:rsidRPr="00AC6D40">
        <w:rPr>
          <w:sz w:val="16"/>
        </w:rPr>
        <w:t xml:space="preserve">has </w:t>
      </w:r>
      <w:r w:rsidRPr="00AC6D40">
        <w:rPr>
          <w:b/>
          <w:sz w:val="26"/>
          <w:highlight w:val="green"/>
          <w:u w:val="single"/>
        </w:rPr>
        <w:t>aggressively lobbied against the initiative</w:t>
      </w:r>
      <w:r w:rsidRPr="00AC6D40">
        <w:rPr>
          <w:sz w:val="16"/>
        </w:rPr>
        <w:t xml:space="preserve">, which the Congressional Budget Office has estimated would save Medicare $345 billion in medicine costs. The nine House Democrats threatening to derail the reconciliation bill have raked in nearly $1.2 million from donors in the pharmaceutical and health products industries, according to data compiled by OpenSecrets. </w:t>
      </w:r>
      <w:r w:rsidRPr="00AC6D40">
        <w:rPr>
          <w:u w:val="single"/>
        </w:rPr>
        <w:t xml:space="preserve">Among them are two of the Democratic Party’s </w:t>
      </w:r>
      <w:r w:rsidRPr="00AC6D40">
        <w:rPr>
          <w:b/>
          <w:sz w:val="26"/>
          <w:highlight w:val="green"/>
          <w:u w:val="single"/>
        </w:rPr>
        <w:t>top recipients of health care industry money</w:t>
      </w:r>
      <w:r w:rsidRPr="00AC6D40">
        <w:rPr>
          <w:u w:val="single"/>
        </w:rPr>
        <w:t xml:space="preserve">: </w:t>
      </w:r>
      <w:r w:rsidRPr="00AC6D40">
        <w:rPr>
          <w:b/>
          <w:sz w:val="26"/>
          <w:highlight w:val="green"/>
          <w:u w:val="single"/>
        </w:rPr>
        <w:t>Gottheimer</w:t>
      </w:r>
      <w:r w:rsidRPr="00AC6D40">
        <w:rPr>
          <w:highlight w:val="green"/>
          <w:u w:val="single"/>
        </w:rPr>
        <w:t xml:space="preserve"> </w:t>
      </w:r>
      <w:r w:rsidRPr="00AC6D40">
        <w:rPr>
          <w:u w:val="single"/>
        </w:rPr>
        <w:t xml:space="preserve">($228,186) </w:t>
      </w:r>
      <w:r w:rsidRPr="00AC6D40">
        <w:rPr>
          <w:b/>
          <w:sz w:val="26"/>
          <w:highlight w:val="green"/>
          <w:u w:val="single"/>
        </w:rPr>
        <w:t>and Schrader</w:t>
      </w:r>
      <w:r w:rsidRPr="00AC6D40">
        <w:rPr>
          <w:highlight w:val="green"/>
          <w:u w:val="single"/>
        </w:rPr>
        <w:t xml:space="preserve"> </w:t>
      </w:r>
      <w:r w:rsidRPr="00AC6D40">
        <w:rPr>
          <w:u w:val="single"/>
        </w:rPr>
        <w:t>($614,830). Schrader’s third biggest career donor is Pfizer’s political action committee, and his former chief of staff is now a registered lobbyist for the Pharmaceutical Researchers and Manufacturers Association, the pharmaceutical industry’s main lobbying group. Both Gottheimer and Schrader signed a letter earlier this year slamming Democratic leaders’ legislation to lower prescription drug prices</w:t>
      </w:r>
      <w:r w:rsidRPr="00AC6D40">
        <w:rPr>
          <w:sz w:val="16"/>
        </w:rPr>
        <w:t>. Eight out of the nine Democrats threatening to kill the budget bill also declined to sponsor Democrats’ standalone legislation to let Medicare negotiate lower drug prices. In the Senate, Sinema’s renewed threat to vote down a final reconciliation bill came after she received $519,000 from donors in the pharmaceutical and health products industries.</w:t>
      </w:r>
    </w:p>
    <w:p w14:paraId="4F607A81" w14:textId="77777777" w:rsidR="00685C8A" w:rsidRDefault="00685C8A" w:rsidP="00685C8A">
      <w:pPr>
        <w:pStyle w:val="Heading4"/>
      </w:pPr>
      <w:r>
        <w:t xml:space="preserve">Infrastructure reform </w:t>
      </w:r>
      <w:r>
        <w:rPr>
          <w:u w:val="single"/>
        </w:rPr>
        <w:t>solves Existential Climate Change</w:t>
      </w:r>
      <w:r>
        <w:t xml:space="preserve"> – it results in </w:t>
      </w:r>
      <w:r>
        <w:rPr>
          <w:u w:val="single"/>
        </w:rPr>
        <w:t>spill-over</w:t>
      </w:r>
      <w:r>
        <w:t>.</w:t>
      </w:r>
    </w:p>
    <w:p w14:paraId="434893E2" w14:textId="77777777" w:rsidR="00685C8A" w:rsidRPr="00387727" w:rsidRDefault="00685C8A" w:rsidP="00685C8A">
      <w:r w:rsidRPr="00387727">
        <w:rPr>
          <w:rStyle w:val="Style13ptBold"/>
        </w:rPr>
        <w:t>USA Today</w:t>
      </w:r>
      <w:r>
        <w:rPr>
          <w:rStyle w:val="Style13ptBold"/>
        </w:rPr>
        <w:t xml:space="preserve"> 7-20</w:t>
      </w:r>
      <w:r w:rsidRPr="00387727">
        <w:t xml:space="preserve"> 7-20-2021 "Climate change is at 'code red' status for the planet, and inaction is no longer an option"</w:t>
      </w:r>
      <w:r>
        <w:t xml:space="preserve"> </w:t>
      </w:r>
      <w:hyperlink r:id="rId10" w:history="1">
        <w:r w:rsidRPr="007313BB">
          <w:rPr>
            <w:rStyle w:val="Hyperlink"/>
          </w:rPr>
          <w:t>https://www.usatoday.com/story/opinion/todaysdebate/2021/07/20/climate-change-biden-infrastructure-bill-good-start/7877118002/</w:t>
        </w:r>
      </w:hyperlink>
      <w:r>
        <w:t xml:space="preserve"> //Elmer </w:t>
      </w:r>
    </w:p>
    <w:p w14:paraId="525E29F4" w14:textId="77777777" w:rsidR="00685C8A" w:rsidRDefault="00685C8A" w:rsidP="00685C8A">
      <w:pPr>
        <w:rPr>
          <w:sz w:val="16"/>
        </w:rPr>
      </w:pPr>
      <w:r w:rsidRPr="0033253D">
        <w:rPr>
          <w:b/>
          <w:sz w:val="26"/>
          <w:u w:val="single"/>
        </w:rPr>
        <w:t>Not long ago</w:t>
      </w:r>
      <w:r w:rsidRPr="0033253D">
        <w:rPr>
          <w:u w:val="single"/>
        </w:rPr>
        <w:t xml:space="preserve">, </w:t>
      </w:r>
      <w:r w:rsidRPr="0033253D">
        <w:rPr>
          <w:b/>
          <w:sz w:val="26"/>
          <w:u w:val="single"/>
        </w:rPr>
        <w:t>climate change</w:t>
      </w:r>
      <w:r w:rsidRPr="0033253D">
        <w:rPr>
          <w:u w:val="single"/>
        </w:rPr>
        <w:t xml:space="preserve"> for many Americans </w:t>
      </w:r>
      <w:r w:rsidRPr="0033253D">
        <w:rPr>
          <w:b/>
          <w:sz w:val="26"/>
          <w:u w:val="single"/>
        </w:rPr>
        <w:t>was</w:t>
      </w:r>
      <w:r w:rsidRPr="0033253D">
        <w:rPr>
          <w:u w:val="single"/>
        </w:rPr>
        <w:t xml:space="preserve"> like </w:t>
      </w:r>
      <w:r w:rsidRPr="0033253D">
        <w:rPr>
          <w:b/>
          <w:sz w:val="26"/>
          <w:u w:val="single"/>
        </w:rPr>
        <w:t>a distant bell</w:t>
      </w:r>
      <w:r w:rsidRPr="0033253D">
        <w:rPr>
          <w:u w:val="single"/>
        </w:rPr>
        <w:t>. N</w:t>
      </w:r>
      <w:r w:rsidRPr="00AC6D40">
        <w:rPr>
          <w:u w:val="single"/>
        </w:rPr>
        <w:t>ews of starving polar bears or melting glaciers was tragic and disturbing, but other worldly</w:t>
      </w:r>
      <w:r w:rsidRPr="00920735">
        <w:rPr>
          <w:sz w:val="16"/>
        </w:rPr>
        <w:t xml:space="preserve">. Not </w:t>
      </w:r>
      <w:proofErr w:type="gramStart"/>
      <w:r w:rsidRPr="00920735">
        <w:rPr>
          <w:sz w:val="16"/>
        </w:rPr>
        <w:t>any more</w:t>
      </w:r>
      <w:proofErr w:type="gramEnd"/>
      <w:r w:rsidRPr="00920735">
        <w:rPr>
          <w:sz w:val="16"/>
        </w:rPr>
        <w:t xml:space="preserve">. </w:t>
      </w:r>
      <w:r w:rsidRPr="00AC6D40">
        <w:rPr>
          <w:b/>
          <w:sz w:val="26"/>
          <w:highlight w:val="green"/>
          <w:u w:val="single"/>
        </w:rPr>
        <w:t>Top climate scientists</w:t>
      </w:r>
      <w:r w:rsidRPr="00AC6D40">
        <w:rPr>
          <w:highlight w:val="green"/>
          <w:u w:val="single"/>
        </w:rPr>
        <w:t xml:space="preserve"> </w:t>
      </w:r>
      <w:r w:rsidRPr="00AC6D40">
        <w:rPr>
          <w:u w:val="single"/>
        </w:rPr>
        <w:t xml:space="preserve">from around the world </w:t>
      </w:r>
      <w:r w:rsidRPr="00AC6D40">
        <w:rPr>
          <w:b/>
          <w:sz w:val="26"/>
          <w:highlight w:val="green"/>
          <w:u w:val="single"/>
          <w:bdr w:val="single" w:sz="4" w:space="0" w:color="auto"/>
        </w:rPr>
        <w:t xml:space="preserve">warned </w:t>
      </w:r>
      <w:r w:rsidRPr="0033253D">
        <w:rPr>
          <w:b/>
          <w:sz w:val="26"/>
          <w:u w:val="single"/>
          <w:bdr w:val="single" w:sz="4" w:space="0" w:color="auto"/>
        </w:rPr>
        <w:t xml:space="preserve">of a </w:t>
      </w:r>
      <w:r w:rsidRPr="00AC6D40">
        <w:rPr>
          <w:b/>
          <w:sz w:val="26"/>
          <w:highlight w:val="green"/>
          <w:u w:val="single"/>
          <w:bdr w:val="single" w:sz="4" w:space="0" w:color="auto"/>
        </w:rPr>
        <w:t>"code red for humanity</w:t>
      </w:r>
      <w:r w:rsidRPr="00AC6D40">
        <w:rPr>
          <w:u w:val="single"/>
        </w:rPr>
        <w:t>" in a report issued Monday that says severe, human-caused global warming is become unassailable.</w:t>
      </w:r>
      <w:r w:rsidRPr="00920735">
        <w:rPr>
          <w:sz w:val="16"/>
        </w:rPr>
        <w:t xml:space="preserve"> </w:t>
      </w:r>
      <w:r w:rsidRPr="00AC6D40">
        <w:rPr>
          <w:u w:val="single"/>
        </w:rPr>
        <w:t>Proof of the findings by the United Nations' Intergovernmental Panel on Climate Change is a now a factor of daily life.</w:t>
      </w:r>
      <w:r w:rsidRPr="00920735">
        <w:rPr>
          <w:sz w:val="16"/>
        </w:rPr>
        <w:t xml:space="preserve"> Due to </w:t>
      </w:r>
      <w:r w:rsidRPr="00AC6D40">
        <w:rPr>
          <w:b/>
          <w:sz w:val="26"/>
          <w:highlight w:val="green"/>
          <w:u w:val="single"/>
        </w:rPr>
        <w:t>intense heat waves and drought</w:t>
      </w:r>
      <w:r w:rsidRPr="00920735">
        <w:rPr>
          <w:sz w:val="16"/>
        </w:rPr>
        <w:t xml:space="preserve">, 107 wildfires – including the largest ever in California – are now raging across the West, consuming 2.3 million acres. Earlier this summer, hundreds of people died in unprecedented triple-digit heat in Oregon, </w:t>
      </w:r>
      <w:proofErr w:type="gramStart"/>
      <w:r w:rsidRPr="00920735">
        <w:rPr>
          <w:sz w:val="16"/>
        </w:rPr>
        <w:t>Washington</w:t>
      </w:r>
      <w:proofErr w:type="gramEnd"/>
      <w:r w:rsidRPr="00920735">
        <w:rPr>
          <w:sz w:val="16"/>
        </w:rPr>
        <w:t xml:space="preserve">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w:t>
      </w:r>
      <w:r w:rsidRPr="00AC6D40">
        <w:rPr>
          <w:u w:val="single"/>
        </w:rPr>
        <w:t xml:space="preserve">Heat-trapping greenhouse gases Scientists say the event was almost </w:t>
      </w:r>
      <w:r w:rsidRPr="00AC6D40">
        <w:rPr>
          <w:b/>
          <w:bCs/>
          <w:u w:val="single"/>
        </w:rPr>
        <w:t>certainly made worse and more intransigent by human-caused climate change</w:t>
      </w:r>
      <w:r w:rsidRPr="00920735">
        <w:rPr>
          <w:sz w:val="16"/>
        </w:rPr>
        <w:t>. They attribute it to a combination of warming Arctic temperatures and a growing accumulation of heat-trapping greenhouse gases caused by the burning of fossil fuels</w:t>
      </w:r>
      <w:r w:rsidRPr="00AC6D40">
        <w:rPr>
          <w:u w:val="single"/>
        </w:rPr>
        <w:t xml:space="preserve">. The </w:t>
      </w:r>
      <w:r w:rsidRPr="00AC6D40">
        <w:rPr>
          <w:b/>
          <w:sz w:val="26"/>
          <w:highlight w:val="green"/>
          <w:u w:val="single"/>
        </w:rPr>
        <w:t xml:space="preserve">consequences </w:t>
      </w:r>
      <w:r w:rsidRPr="0033253D">
        <w:rPr>
          <w:b/>
          <w:sz w:val="26"/>
          <w:u w:val="single"/>
        </w:rPr>
        <w:t>of</w:t>
      </w:r>
      <w:r w:rsidRPr="0033253D">
        <w:rPr>
          <w:u w:val="single"/>
        </w:rPr>
        <w:t xml:space="preserve"> what mankind has done to the atmo</w:t>
      </w:r>
      <w:r w:rsidRPr="0033253D">
        <w:rPr>
          <w:b/>
          <w:sz w:val="26"/>
          <w:u w:val="single"/>
        </w:rPr>
        <w:t xml:space="preserve">sphere </w:t>
      </w:r>
      <w:r w:rsidRPr="00AC6D40">
        <w:rPr>
          <w:b/>
          <w:sz w:val="26"/>
          <w:highlight w:val="green"/>
          <w:u w:val="single"/>
        </w:rPr>
        <w:t xml:space="preserve">are </w:t>
      </w:r>
      <w:r w:rsidRPr="0033253D">
        <w:rPr>
          <w:b/>
          <w:sz w:val="26"/>
          <w:u w:val="single"/>
        </w:rPr>
        <w:t xml:space="preserve">now </w:t>
      </w:r>
      <w:r w:rsidRPr="00AC6D40">
        <w:rPr>
          <w:b/>
          <w:sz w:val="26"/>
          <w:highlight w:val="green"/>
          <w:u w:val="single"/>
        </w:rPr>
        <w:t>inescapable</w:t>
      </w:r>
      <w:r w:rsidRPr="00AC6D40">
        <w:rPr>
          <w:u w:val="single"/>
        </w:rPr>
        <w:t xml:space="preserve">. Periods of </w:t>
      </w:r>
      <w:r w:rsidRPr="00AC6D40">
        <w:rPr>
          <w:b/>
          <w:sz w:val="26"/>
          <w:highlight w:val="green"/>
          <w:u w:val="single"/>
        </w:rPr>
        <w:t>extreme heat</w:t>
      </w:r>
      <w:r w:rsidRPr="00AC6D40">
        <w:rPr>
          <w:highlight w:val="green"/>
          <w:u w:val="single"/>
        </w:rPr>
        <w:t xml:space="preserve"> </w:t>
      </w:r>
      <w:r w:rsidRPr="00AC6D40">
        <w:rPr>
          <w:u w:val="single"/>
        </w:rPr>
        <w:t xml:space="preserve">are projected to </w:t>
      </w:r>
      <w:r w:rsidRPr="00AC6D40">
        <w:rPr>
          <w:b/>
          <w:sz w:val="26"/>
          <w:highlight w:val="green"/>
          <w:u w:val="single"/>
          <w:bdr w:val="single" w:sz="4" w:space="0" w:color="auto"/>
        </w:rPr>
        <w:t>double</w:t>
      </w:r>
      <w:r w:rsidRPr="00AC6D40">
        <w:rPr>
          <w:highlight w:val="green"/>
          <w:u w:val="single"/>
        </w:rPr>
        <w:t xml:space="preserve"> </w:t>
      </w:r>
      <w:r w:rsidRPr="00AC6D40">
        <w:rPr>
          <w:u w:val="single"/>
        </w:rPr>
        <w:t xml:space="preserve">in the lower 48 states by 2100. </w:t>
      </w:r>
      <w:r w:rsidRPr="00AC6D40">
        <w:rPr>
          <w:b/>
          <w:sz w:val="26"/>
          <w:highlight w:val="green"/>
          <w:u w:val="single"/>
        </w:rPr>
        <w:t>Heat deaths</w:t>
      </w:r>
      <w:r w:rsidRPr="00AC6D40">
        <w:rPr>
          <w:u w:val="single"/>
        </w:rPr>
        <w:t xml:space="preserve"> are far </w:t>
      </w:r>
      <w:r w:rsidRPr="00AC6D40">
        <w:rPr>
          <w:b/>
          <w:sz w:val="26"/>
          <w:highlight w:val="green"/>
          <w:u w:val="single"/>
          <w:bdr w:val="single" w:sz="4" w:space="0" w:color="auto"/>
        </w:rPr>
        <w:t>outpacing every other form of weather killer</w:t>
      </w:r>
      <w:r w:rsidRPr="00AC6D40">
        <w:rPr>
          <w:highlight w:val="green"/>
          <w:u w:val="single"/>
        </w:rPr>
        <w:t xml:space="preserve"> </w:t>
      </w:r>
      <w:r w:rsidRPr="00AC6D40">
        <w:rPr>
          <w:u w:val="single"/>
        </w:rPr>
        <w:t xml:space="preserve">in a 30-year average. A </w:t>
      </w:r>
      <w:r w:rsidRPr="00AC6D40">
        <w:rPr>
          <w:b/>
          <w:sz w:val="26"/>
          <w:highlight w:val="green"/>
          <w:u w:val="single"/>
        </w:rPr>
        <w:t>persistent megadrought</w:t>
      </w:r>
      <w:r w:rsidRPr="00AC6D40">
        <w:rPr>
          <w:highlight w:val="green"/>
          <w:u w:val="single"/>
        </w:rPr>
        <w:t xml:space="preserve"> </w:t>
      </w:r>
      <w:r w:rsidRPr="00AC6D40">
        <w:rPr>
          <w:u w:val="single"/>
        </w:rPr>
        <w:t>in America's West continues to create tinder-dry conditions that augur another devastating wildfire season.</w:t>
      </w:r>
      <w:r w:rsidRPr="00920735">
        <w:rPr>
          <w:sz w:val="16"/>
        </w:rPr>
        <w:t xml:space="preserve"> And scientists </w:t>
      </w:r>
      <w:r w:rsidRPr="00AC6D40">
        <w:rPr>
          <w:u w:val="single"/>
        </w:rPr>
        <w:t xml:space="preserve">say </w:t>
      </w:r>
      <w:r w:rsidRPr="00AC6D40">
        <w:rPr>
          <w:b/>
          <w:sz w:val="26"/>
          <w:highlight w:val="green"/>
          <w:u w:val="single"/>
        </w:rPr>
        <w:t>warming oceans</w:t>
      </w:r>
      <w:r w:rsidRPr="00AC6D40">
        <w:rPr>
          <w:highlight w:val="green"/>
          <w:u w:val="single"/>
        </w:rPr>
        <w:t xml:space="preserve"> </w:t>
      </w:r>
      <w:r w:rsidRPr="00AC6D40">
        <w:rPr>
          <w:u w:val="single"/>
        </w:rPr>
        <w:t xml:space="preserve">are </w:t>
      </w:r>
      <w:r w:rsidRPr="00AC6D40">
        <w:rPr>
          <w:b/>
          <w:sz w:val="26"/>
          <w:highlight w:val="green"/>
          <w:u w:val="single"/>
        </w:rPr>
        <w:t>fueling</w:t>
      </w:r>
      <w:r w:rsidRPr="00AC6D40">
        <w:rPr>
          <w:highlight w:val="green"/>
          <w:u w:val="single"/>
        </w:rPr>
        <w:t xml:space="preserve"> </w:t>
      </w:r>
      <w:r w:rsidRPr="00AC6D40">
        <w:rPr>
          <w:u w:val="single"/>
        </w:rPr>
        <w:t xml:space="preserve">ever </w:t>
      </w:r>
      <w:r w:rsidRPr="00AC6D40">
        <w:rPr>
          <w:b/>
          <w:sz w:val="26"/>
          <w:highlight w:val="green"/>
          <w:u w:val="single"/>
        </w:rPr>
        <w:t>more powerful storms</w:t>
      </w:r>
      <w:r w:rsidRPr="00AC6D40">
        <w:rPr>
          <w:u w:val="single"/>
        </w:rPr>
        <w:t>, evidenced by Elsa and the early arrival of hurricane season this year</w:t>
      </w:r>
      <w:r w:rsidRPr="00920735">
        <w:rPr>
          <w:sz w:val="1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Hayhoe. </w:t>
      </w:r>
      <w:r w:rsidRPr="00AC6D40">
        <w:rPr>
          <w:b/>
          <w:sz w:val="26"/>
          <w:highlight w:val="green"/>
          <w:u w:val="single"/>
        </w:rPr>
        <w:t>Rising seas</w:t>
      </w:r>
      <w:r w:rsidRPr="00920735">
        <w:rPr>
          <w:sz w:val="16"/>
          <w:highlight w:val="green"/>
        </w:rPr>
        <w:t xml:space="preserve"> </w:t>
      </w:r>
      <w:r w:rsidRPr="00920735">
        <w:rPr>
          <w:sz w:val="16"/>
        </w:rPr>
        <w:t xml:space="preserve">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920735">
        <w:rPr>
          <w:u w:val="single"/>
        </w:rPr>
        <w:t xml:space="preserve">Global </w:t>
      </w:r>
      <w:r w:rsidRPr="00920735">
        <w:rPr>
          <w:b/>
          <w:sz w:val="26"/>
          <w:highlight w:val="green"/>
          <w:u w:val="single"/>
        </w:rPr>
        <w:t>temperature</w:t>
      </w:r>
      <w:r w:rsidRPr="00920735">
        <w:rPr>
          <w:highlight w:val="green"/>
          <w:u w:val="single"/>
        </w:rPr>
        <w:t xml:space="preserve"> </w:t>
      </w:r>
      <w:r w:rsidRPr="00920735">
        <w:rPr>
          <w:u w:val="single"/>
        </w:rPr>
        <w:t xml:space="preserve">has </w:t>
      </w:r>
      <w:r w:rsidRPr="00920735">
        <w:rPr>
          <w:b/>
          <w:sz w:val="26"/>
          <w:highlight w:val="green"/>
          <w:u w:val="single"/>
        </w:rPr>
        <w:t>risen</w:t>
      </w:r>
      <w:r w:rsidRPr="00920735">
        <w:rPr>
          <w:highlight w:val="green"/>
          <w:u w:val="single"/>
        </w:rPr>
        <w:t xml:space="preserve"> </w:t>
      </w:r>
      <w:r w:rsidRPr="00920735">
        <w:rPr>
          <w:u w:val="single"/>
        </w:rPr>
        <w:t xml:space="preserve">nearly </w:t>
      </w:r>
      <w:r w:rsidRPr="00920735">
        <w:rPr>
          <w:b/>
          <w:sz w:val="26"/>
          <w:highlight w:val="green"/>
          <w:u w:val="single"/>
        </w:rPr>
        <w:t>2 degrees</w:t>
      </w:r>
      <w:r w:rsidRPr="00920735">
        <w:rPr>
          <w:highlight w:val="green"/>
          <w:u w:val="single"/>
        </w:rPr>
        <w:t xml:space="preserve"> </w:t>
      </w:r>
      <w:r w:rsidRPr="00920735">
        <w:rPr>
          <w:u w:val="single"/>
        </w:rPr>
        <w:t xml:space="preserve">Fahrenheit since the pre-industrial era of the late 19th century. Scientists warn that in a decade, it could surpass a </w:t>
      </w:r>
      <w:r w:rsidRPr="00920735">
        <w:rPr>
          <w:b/>
          <w:sz w:val="26"/>
          <w:highlight w:val="green"/>
          <w:u w:val="single"/>
        </w:rPr>
        <w:t>2.7</w:t>
      </w:r>
      <w:r w:rsidRPr="00920735">
        <w:rPr>
          <w:u w:val="single"/>
        </w:rPr>
        <w:t xml:space="preserve">-degree increase. That's </w:t>
      </w:r>
      <w:r w:rsidRPr="00920735">
        <w:rPr>
          <w:b/>
          <w:sz w:val="26"/>
          <w:highlight w:val="green"/>
          <w:u w:val="single"/>
        </w:rPr>
        <w:t>enough</w:t>
      </w:r>
      <w:r w:rsidRPr="00920735">
        <w:rPr>
          <w:highlight w:val="green"/>
          <w:u w:val="single"/>
        </w:rPr>
        <w:t xml:space="preserve"> </w:t>
      </w:r>
      <w:r w:rsidRPr="00920735">
        <w:rPr>
          <w:u w:val="single"/>
        </w:rPr>
        <w:t xml:space="preserve">warming </w:t>
      </w:r>
      <w:r w:rsidRPr="00920735">
        <w:rPr>
          <w:b/>
          <w:sz w:val="26"/>
          <w:highlight w:val="green"/>
          <w:u w:val="single"/>
        </w:rPr>
        <w:t>to cause catastrophic climate changes</w:t>
      </w:r>
      <w:r w:rsidRPr="00920735">
        <w:rPr>
          <w:sz w:val="16"/>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w:t>
      </w:r>
      <w:proofErr w:type="gramStart"/>
      <w:r w:rsidRPr="00920735">
        <w:rPr>
          <w:sz w:val="16"/>
        </w:rPr>
        <w:t>So</w:t>
      </w:r>
      <w:proofErr w:type="gramEnd"/>
      <w:r w:rsidRPr="00920735">
        <w:rPr>
          <w:sz w:val="16"/>
        </w:rPr>
        <w:t xml:space="preserve"> what's at issue? </w:t>
      </w:r>
      <w:r w:rsidRPr="00920735">
        <w:rPr>
          <w:u w:val="single"/>
        </w:rPr>
        <w:t xml:space="preserve">A </w:t>
      </w:r>
      <w:proofErr w:type="gramStart"/>
      <w:r w:rsidRPr="00920735">
        <w:rPr>
          <w:u w:val="single"/>
        </w:rPr>
        <w:t>trillion dollar</w:t>
      </w:r>
      <w:proofErr w:type="gramEnd"/>
      <w:r w:rsidRPr="00920735">
        <w:rPr>
          <w:u w:val="single"/>
        </w:rPr>
        <w:t xml:space="preserve"> </w:t>
      </w:r>
      <w:r w:rsidRPr="00920735">
        <w:rPr>
          <w:b/>
          <w:sz w:val="26"/>
          <w:highlight w:val="green"/>
          <w:u w:val="single"/>
        </w:rPr>
        <w:t>infrastructure bill</w:t>
      </w:r>
      <w:r w:rsidRPr="00920735">
        <w:rPr>
          <w:highlight w:val="green"/>
          <w:u w:val="single"/>
        </w:rPr>
        <w:t xml:space="preserve"> </w:t>
      </w:r>
      <w:r w:rsidRPr="00920735">
        <w:rPr>
          <w:u w:val="single"/>
        </w:rPr>
        <w:t xml:space="preserve">negotiated between Biden and a group of centrist senators (including 10 Republicans) is a start. In addition to repairing bridges, roads and rails, it would </w:t>
      </w:r>
      <w:r w:rsidRPr="00920735">
        <w:rPr>
          <w:b/>
          <w:sz w:val="26"/>
          <w:highlight w:val="green"/>
          <w:u w:val="single"/>
        </w:rPr>
        <w:t xml:space="preserve">improve access </w:t>
      </w:r>
      <w:r w:rsidRPr="00920735">
        <w:rPr>
          <w:u w:val="single"/>
        </w:rPr>
        <w:t xml:space="preserve">by the nation's power infrastructure </w:t>
      </w:r>
      <w:r w:rsidRPr="00920735">
        <w:rPr>
          <w:b/>
          <w:sz w:val="26"/>
          <w:highlight w:val="green"/>
          <w:u w:val="single"/>
        </w:rPr>
        <w:t>to renewable energy sources,</w:t>
      </w:r>
      <w:r w:rsidRPr="00920735">
        <w:rPr>
          <w:u w:val="single"/>
        </w:rPr>
        <w:t xml:space="preserve"> </w:t>
      </w:r>
      <w:r w:rsidRPr="00920735">
        <w:rPr>
          <w:b/>
          <w:sz w:val="26"/>
          <w:highlight w:val="green"/>
          <w:u w:val="single"/>
        </w:rPr>
        <w:t xml:space="preserve">cap millions of abandoned oil and gas wells spewing greenhouse </w:t>
      </w:r>
      <w:proofErr w:type="gramStart"/>
      <w:r w:rsidRPr="00920735">
        <w:rPr>
          <w:b/>
          <w:sz w:val="26"/>
          <w:highlight w:val="green"/>
          <w:u w:val="single"/>
        </w:rPr>
        <w:t>gases</w:t>
      </w:r>
      <w:r w:rsidRPr="00920735">
        <w:rPr>
          <w:u w:val="single"/>
        </w:rPr>
        <w:t xml:space="preserve">, </w:t>
      </w:r>
      <w:r w:rsidRPr="00920735">
        <w:rPr>
          <w:b/>
          <w:sz w:val="26"/>
          <w:highlight w:val="green"/>
          <w:u w:val="single"/>
        </w:rPr>
        <w:t>and</w:t>
      </w:r>
      <w:proofErr w:type="gramEnd"/>
      <w:r w:rsidRPr="00920735">
        <w:rPr>
          <w:b/>
          <w:sz w:val="26"/>
          <w:highlight w:val="green"/>
          <w:u w:val="single"/>
        </w:rPr>
        <w:t xml:space="preserve"> harden structures against climate change</w:t>
      </w:r>
      <w:r w:rsidRPr="00920735">
        <w:rPr>
          <w:u w:val="single"/>
        </w:rPr>
        <w:t xml:space="preserve">. It also </w:t>
      </w:r>
      <w:r w:rsidRPr="00920735">
        <w:rPr>
          <w:b/>
          <w:sz w:val="26"/>
          <w:highlight w:val="green"/>
          <w:u w:val="single"/>
        </w:rPr>
        <w:t>offers tax credits for</w:t>
      </w:r>
      <w:r w:rsidRPr="00920735">
        <w:rPr>
          <w:highlight w:val="green"/>
          <w:u w:val="single"/>
        </w:rPr>
        <w:t xml:space="preserve"> </w:t>
      </w:r>
      <w:r w:rsidRPr="00920735">
        <w:rPr>
          <w:u w:val="single"/>
        </w:rPr>
        <w:t xml:space="preserve">the </w:t>
      </w:r>
      <w:r w:rsidRPr="00920735">
        <w:rPr>
          <w:b/>
          <w:sz w:val="26"/>
          <w:highlight w:val="green"/>
          <w:u w:val="single"/>
        </w:rPr>
        <w:t>purchase of electric vehicles</w:t>
      </w:r>
      <w:r w:rsidRPr="00920735">
        <w:rPr>
          <w:highlight w:val="green"/>
          <w:u w:val="single"/>
        </w:rPr>
        <w:t xml:space="preserve"> </w:t>
      </w:r>
      <w:r w:rsidRPr="00920735">
        <w:rPr>
          <w:u w:val="single"/>
        </w:rPr>
        <w:t>and funds the construction of charging stations. (</w:t>
      </w:r>
      <w:r w:rsidRPr="00920735">
        <w:rPr>
          <w:b/>
          <w:bCs/>
          <w:u w:val="single"/>
        </w:rPr>
        <w:t>The nation's largest source of climate pollution are gas-powered vehicles</w:t>
      </w:r>
      <w:r w:rsidRPr="00920735">
        <w:rPr>
          <w:u w:val="single"/>
        </w:rPr>
        <w:t>.)</w:t>
      </w:r>
      <w:r w:rsidRPr="00920735">
        <w:rPr>
          <w:sz w:val="16"/>
        </w:rPr>
        <w:t xml:space="preserve"> Senate approval could come very soon. </w:t>
      </w:r>
      <w:r w:rsidRPr="00920735">
        <w:rPr>
          <w:u w:val="single"/>
        </w:rPr>
        <w:t xml:space="preserve">Much </w:t>
      </w:r>
      <w:r w:rsidRPr="00920735">
        <w:rPr>
          <w:b/>
          <w:sz w:val="26"/>
          <w:highlight w:val="green"/>
          <w:u w:val="single"/>
        </w:rPr>
        <w:t>more is needed</w:t>
      </w:r>
      <w:r w:rsidRPr="00920735">
        <w:rPr>
          <w:highlight w:val="green"/>
          <w:u w:val="single"/>
        </w:rPr>
        <w:t xml:space="preserve"> </w:t>
      </w:r>
      <w:r w:rsidRPr="00920735">
        <w:rPr>
          <w:u w:val="single"/>
        </w:rPr>
        <w:t xml:space="preserve">if the nation is going to reach Biden's necessary goal of cutting U.S. climate pollution in half from 2005 levels by 2030. His ideas worth considering include a federal clean electricity standard for utilities, federal </w:t>
      </w:r>
      <w:proofErr w:type="gramStart"/>
      <w:r w:rsidRPr="00920735">
        <w:rPr>
          <w:u w:val="single"/>
        </w:rPr>
        <w:t>investments</w:t>
      </w:r>
      <w:proofErr w:type="gramEnd"/>
      <w:r w:rsidRPr="00920735">
        <w:rPr>
          <w:u w:val="single"/>
        </w:rPr>
        <w:t xml:space="preserve"> and tax credits to promote renewable energy, and tens of billions of dollars in clean energy research and development, including into ways of extracting greenhouse gases from the skies. Another idea worth considering is a fully refundable carbon tax</w:t>
      </w:r>
      <w:r w:rsidRPr="00920735">
        <w:rPr>
          <w:sz w:val="16"/>
        </w:rPr>
        <w:t xml:space="preserve">. </w:t>
      </w:r>
      <w:r w:rsidRPr="00920735">
        <w:rPr>
          <w:b/>
          <w:sz w:val="26"/>
          <w:highlight w:val="green"/>
          <w:u w:val="single"/>
        </w:rPr>
        <w:t>The vehicle</w:t>
      </w:r>
      <w:r w:rsidRPr="00920735">
        <w:rPr>
          <w:sz w:val="16"/>
          <w:highlight w:val="green"/>
        </w:rPr>
        <w:t xml:space="preserve"> </w:t>
      </w:r>
      <w:r w:rsidRPr="00920735">
        <w:rPr>
          <w:sz w:val="16"/>
        </w:rPr>
        <w:t xml:space="preserve">for these additional proposals </w:t>
      </w:r>
      <w:r w:rsidRPr="00920735">
        <w:rPr>
          <w:b/>
          <w:sz w:val="26"/>
          <w:highlight w:val="green"/>
          <w:u w:val="single"/>
          <w:bdr w:val="single" w:sz="4" w:space="0" w:color="auto"/>
        </w:rPr>
        <w:t>would be a second infrastructure bill</w:t>
      </w:r>
      <w:r w:rsidRPr="00920735">
        <w:rPr>
          <w:sz w:val="16"/>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p>
    <w:p w14:paraId="017C6237" w14:textId="77777777" w:rsidR="00685C8A" w:rsidRDefault="00685C8A" w:rsidP="00685C8A">
      <w:pPr>
        <w:pStyle w:val="Heading2"/>
      </w:pPr>
      <w:r>
        <w:t>Hedge Debate</w:t>
      </w:r>
    </w:p>
    <w:p w14:paraId="1BD09307" w14:textId="77777777" w:rsidR="00685C8A" w:rsidRDefault="00685C8A" w:rsidP="00685C8A">
      <w:pPr>
        <w:pStyle w:val="Heading4"/>
        <w:rPr>
          <w:rFonts w:cs="Times New Roman"/>
        </w:rPr>
      </w:pPr>
      <w:r>
        <w:t>No 1AR Theory—-</w:t>
      </w:r>
    </w:p>
    <w:p w14:paraId="2BA52C1E" w14:textId="77777777" w:rsidR="00685C8A" w:rsidRDefault="00685C8A" w:rsidP="00685C8A">
      <w:pPr>
        <w:pStyle w:val="Heading4"/>
      </w:pPr>
      <w:r>
        <w:t>Responses to my counter interp will be new which means 1ar theory necessitates intervention—-outweighs because it makes the decision arbitrary</w:t>
      </w:r>
    </w:p>
    <w:p w14:paraId="7A9A3F31" w14:textId="77777777" w:rsidR="00685C8A" w:rsidRDefault="00685C8A" w:rsidP="00685C8A">
      <w:pPr>
        <w:pStyle w:val="Heading4"/>
      </w:pPr>
      <w:r>
        <w:t xml:space="preserve">Resolvability OW infinite abuse </w:t>
      </w:r>
    </w:p>
    <w:p w14:paraId="0A773D84" w14:textId="77777777" w:rsidR="00685C8A" w:rsidRDefault="00685C8A" w:rsidP="00685C8A">
      <w:pPr>
        <w:pStyle w:val="Heading4"/>
      </w:pPr>
      <w:r>
        <w:t xml:space="preserve">1] Jurisdiction- If the judge can’t resolve an </w:t>
      </w:r>
      <w:proofErr w:type="gramStart"/>
      <w:r>
        <w:t>argument</w:t>
      </w:r>
      <w:proofErr w:type="gramEnd"/>
      <w:r>
        <w:t xml:space="preserve"> they don’t have the jurisdiction to vote on it because there is a risk of an incorrect decision</w:t>
      </w:r>
    </w:p>
    <w:p w14:paraId="1B7FB2D1" w14:textId="77777777" w:rsidR="00685C8A" w:rsidRDefault="00685C8A" w:rsidP="00685C8A">
      <w:pPr>
        <w:pStyle w:val="Heading4"/>
      </w:pPr>
      <w:r>
        <w:t>2] Magnitude- resolvability means judge intervention which is worse than a shell with reasonability on it</w:t>
      </w:r>
    </w:p>
    <w:p w14:paraId="0CFBC8CE" w14:textId="77777777" w:rsidR="00685C8A" w:rsidRDefault="00685C8A" w:rsidP="00685C8A">
      <w:pPr>
        <w:pStyle w:val="Heading4"/>
      </w:pPr>
      <w:r>
        <w:t>3] Probability- Judge intervention is 100% likely because no matter what 2NR responses don’t get answered to but you can resolve the theory debate with DTA</w:t>
      </w:r>
    </w:p>
    <w:p w14:paraId="32534840" w14:textId="77777777" w:rsidR="00685C8A" w:rsidRDefault="00685C8A" w:rsidP="00685C8A">
      <w:pPr>
        <w:pStyle w:val="Heading4"/>
      </w:pPr>
      <w:r>
        <w:t>4] Irreversibility- Judge intervention is the worst violation of fairness because it takes the debate out of the hands of the debaters which is irreversible since it makes arbitrary decisions</w:t>
      </w:r>
    </w:p>
    <w:p w14:paraId="400788AE" w14:textId="77777777" w:rsidR="00685C8A" w:rsidRDefault="00685C8A" w:rsidP="00685C8A"/>
    <w:p w14:paraId="7C135559" w14:textId="77777777" w:rsidR="00685C8A" w:rsidRPr="004C5696" w:rsidRDefault="00685C8A" w:rsidP="00685C8A">
      <w:r>
        <w:t xml:space="preserve">Lbl to thelong UV </w:t>
      </w:r>
    </w:p>
    <w:p w14:paraId="0CBE24E1" w14:textId="77777777" w:rsidR="00685C8A" w:rsidRDefault="00685C8A" w:rsidP="00685C8A">
      <w:pPr>
        <w:pStyle w:val="Heading2"/>
      </w:pPr>
      <w:r>
        <w:t>FW</w:t>
      </w:r>
    </w:p>
    <w:p w14:paraId="759994CA" w14:textId="77777777" w:rsidR="00685C8A" w:rsidRPr="00517279" w:rsidRDefault="00685C8A" w:rsidP="00685C8A"/>
    <w:p w14:paraId="1FEE0D69" w14:textId="77777777" w:rsidR="00685C8A" w:rsidRDefault="00685C8A" w:rsidP="00685C8A">
      <w:pPr>
        <w:pStyle w:val="Heading2"/>
      </w:pPr>
      <w:r>
        <w:t>Case</w:t>
      </w:r>
    </w:p>
    <w:p w14:paraId="0A852AB9" w14:textId="77777777" w:rsidR="00685C8A" w:rsidRPr="00453930" w:rsidRDefault="00685C8A" w:rsidP="00685C8A">
      <w:pPr>
        <w:pStyle w:val="Heading4"/>
      </w:pPr>
      <w:r>
        <w:t xml:space="preserve">Alt Causes to lack of generics </w:t>
      </w:r>
      <w:r>
        <w:rPr>
          <w:u w:val="single"/>
        </w:rPr>
        <w:t>thump</w:t>
      </w:r>
      <w:r>
        <w:t xml:space="preserve"> Aff solvency to </w:t>
      </w:r>
      <w:r>
        <w:rPr>
          <w:u w:val="single"/>
        </w:rPr>
        <w:t>zero</w:t>
      </w:r>
      <w:r>
        <w:t xml:space="preserve"> – </w:t>
      </w:r>
      <w:r>
        <w:rPr>
          <w:u w:val="single"/>
        </w:rPr>
        <w:t>pay-for-delay</w:t>
      </w:r>
      <w:r>
        <w:t xml:space="preserve">, </w:t>
      </w:r>
      <w:r>
        <w:rPr>
          <w:u w:val="single"/>
        </w:rPr>
        <w:t>citizen petitions</w:t>
      </w:r>
      <w:r>
        <w:t xml:space="preserve">, </w:t>
      </w:r>
      <w:r>
        <w:rPr>
          <w:u w:val="single"/>
        </w:rPr>
        <w:t>authorized generics</w:t>
      </w:r>
      <w:r>
        <w:t xml:space="preserve">, and </w:t>
      </w:r>
      <w:r>
        <w:rPr>
          <w:u w:val="single"/>
        </w:rPr>
        <w:t>testing sample access</w:t>
      </w:r>
      <w:r>
        <w:t xml:space="preserve"> – this is </w:t>
      </w:r>
      <w:r>
        <w:rPr>
          <w:u w:val="single"/>
        </w:rPr>
        <w:t>terminal</w:t>
      </w:r>
      <w:r>
        <w:t xml:space="preserve"> since they’d just shift tactics to </w:t>
      </w:r>
      <w:r>
        <w:rPr>
          <w:u w:val="single"/>
        </w:rPr>
        <w:t>non-patent strategies</w:t>
      </w:r>
      <w:r>
        <w:t>.</w:t>
      </w:r>
    </w:p>
    <w:p w14:paraId="31C4A9D0" w14:textId="77777777" w:rsidR="00685C8A" w:rsidRPr="00453930" w:rsidRDefault="00685C8A" w:rsidP="00685C8A">
      <w:r w:rsidRPr="00453930">
        <w:rPr>
          <w:rStyle w:val="Style13ptBold"/>
        </w:rPr>
        <w:t>Fox</w:t>
      </w:r>
      <w:r>
        <w:rPr>
          <w:rStyle w:val="Style13ptBold"/>
        </w:rPr>
        <w:t xml:space="preserve"> 17</w:t>
      </w:r>
      <w:r w:rsidRPr="00453930">
        <w:t xml:space="preserve">, Erin. "How pharma </w:t>
      </w:r>
      <w:proofErr w:type="gramStart"/>
      <w:r w:rsidRPr="00453930">
        <w:t>companies</w:t>
      </w:r>
      <w:proofErr w:type="gramEnd"/>
      <w:r w:rsidRPr="00453930">
        <w:t xml:space="preserve"> game the system to keep drugs expensive." Harvard Business Review (April 6, 2017), https://hbr. org/2017/04/how-pharma-companies-game-the-system-to-keep-drugs-expensive (last visited on November 22, 2019) (2017).</w:t>
      </w:r>
      <w:r>
        <w:t xml:space="preserve"> (</w:t>
      </w:r>
      <w:proofErr w:type="gramStart"/>
      <w:r w:rsidRPr="00453930">
        <w:t>director</w:t>
      </w:r>
      <w:proofErr w:type="gramEnd"/>
      <w:r w:rsidRPr="00453930">
        <w:t xml:space="preserve"> of Drug Information at University of Utah Health</w:t>
      </w:r>
      <w:r>
        <w:t xml:space="preserve">)//Elmer </w:t>
      </w:r>
    </w:p>
    <w:p w14:paraId="60B369A7" w14:textId="77777777" w:rsidR="00685C8A" w:rsidRPr="0027272F" w:rsidRDefault="00685C8A" w:rsidP="00685C8A">
      <w:pPr>
        <w:rPr>
          <w:sz w:val="16"/>
        </w:rPr>
      </w:pPr>
      <w:r w:rsidRPr="0027272F">
        <w:rPr>
          <w:rStyle w:val="Emphasis"/>
        </w:rPr>
        <w:t xml:space="preserve">The ways companies stop generics </w:t>
      </w:r>
      <w:r w:rsidRPr="0027272F">
        <w:rPr>
          <w:rStyle w:val="StyleUnderline"/>
        </w:rPr>
        <w:t>One of the ways branded drug manufacturers prevent competition is simple: cash. In so-called “</w:t>
      </w:r>
      <w:r w:rsidRPr="0027272F">
        <w:rPr>
          <w:rStyle w:val="StyleUnderline"/>
          <w:highlight w:val="green"/>
        </w:rPr>
        <w:t>pay for delay” agreements</w:t>
      </w:r>
      <w:r w:rsidRPr="0027272F">
        <w:rPr>
          <w:rStyle w:val="StyleUnderline"/>
        </w:rPr>
        <w:t xml:space="preserve">, a </w:t>
      </w:r>
      <w:r w:rsidRPr="0027272F">
        <w:rPr>
          <w:rStyle w:val="StyleUnderline"/>
          <w:highlight w:val="green"/>
        </w:rPr>
        <w:t>brand drug company</w:t>
      </w:r>
      <w:r w:rsidRPr="0027272F">
        <w:rPr>
          <w:rStyle w:val="StyleUnderline"/>
        </w:rPr>
        <w:t xml:space="preserve"> simply </w:t>
      </w:r>
      <w:r w:rsidRPr="0027272F">
        <w:rPr>
          <w:rStyle w:val="StyleUnderline"/>
          <w:highlight w:val="green"/>
        </w:rPr>
        <w:t xml:space="preserve">pays a generic company </w:t>
      </w:r>
      <w:r w:rsidRPr="0027272F">
        <w:rPr>
          <w:rStyle w:val="Emphasis"/>
          <w:highlight w:val="green"/>
        </w:rPr>
        <w:t>not</w:t>
      </w:r>
      <w:r w:rsidRPr="0027272F">
        <w:rPr>
          <w:rStyle w:val="StyleUnderline"/>
        </w:rPr>
        <w:t xml:space="preserve"> </w:t>
      </w:r>
      <w:r w:rsidRPr="0027272F">
        <w:rPr>
          <w:rStyle w:val="StyleUnderline"/>
          <w:highlight w:val="green"/>
        </w:rPr>
        <w:t>to</w:t>
      </w:r>
      <w:r w:rsidRPr="0027272F">
        <w:rPr>
          <w:rStyle w:val="StyleUnderline"/>
        </w:rPr>
        <w:t xml:space="preserve"> </w:t>
      </w:r>
      <w:r w:rsidRPr="0027272F">
        <w:rPr>
          <w:rStyle w:val="StyleUnderline"/>
          <w:highlight w:val="green"/>
        </w:rPr>
        <w:t>launch</w:t>
      </w:r>
      <w:r w:rsidRPr="0027272F">
        <w:rPr>
          <w:rStyle w:val="StyleUnderline"/>
        </w:rPr>
        <w:t xml:space="preserve"> a version of a </w:t>
      </w:r>
      <w:r w:rsidRPr="0027272F">
        <w:rPr>
          <w:rStyle w:val="StyleUnderline"/>
          <w:highlight w:val="green"/>
        </w:rPr>
        <w:t>drug</w:t>
      </w:r>
      <w:r w:rsidRPr="0027272F">
        <w:rPr>
          <w:rStyle w:val="StyleUnderline"/>
        </w:rPr>
        <w:t xml:space="preserve">. </w:t>
      </w:r>
      <w:r w:rsidRPr="0027272F">
        <w:rPr>
          <w:sz w:val="16"/>
        </w:rPr>
        <w:t>The Federal Trade Commission estimates these pacts cost U.S. consumers and taxpayers $3.5 billion in higher drug costs each year. “</w:t>
      </w:r>
      <w:r w:rsidRPr="0027272F">
        <w:rPr>
          <w:rStyle w:val="StyleUnderline"/>
          <w:highlight w:val="green"/>
        </w:rPr>
        <w:t>Citizen petitions</w:t>
      </w:r>
      <w:r w:rsidRPr="0027272F">
        <w:rPr>
          <w:rStyle w:val="StyleUnderline"/>
        </w:rPr>
        <w:t xml:space="preserve">” offer drug companies another way to </w:t>
      </w:r>
      <w:r w:rsidRPr="0027272F">
        <w:rPr>
          <w:rStyle w:val="StyleUnderline"/>
          <w:highlight w:val="green"/>
        </w:rPr>
        <w:t>delay generics</w:t>
      </w:r>
      <w:r w:rsidRPr="0027272F">
        <w:rPr>
          <w:rStyle w:val="StyleUnderline"/>
        </w:rPr>
        <w:t xml:space="preserve"> from being approved. These </w:t>
      </w:r>
      <w:r w:rsidRPr="0027272F">
        <w:rPr>
          <w:rStyle w:val="StyleUnderline"/>
          <w:highlight w:val="green"/>
        </w:rPr>
        <w:t>ask the F</w:t>
      </w:r>
      <w:r w:rsidRPr="0027272F">
        <w:rPr>
          <w:rStyle w:val="StyleUnderline"/>
        </w:rPr>
        <w:t xml:space="preserve">ood and </w:t>
      </w:r>
      <w:r w:rsidRPr="0027272F">
        <w:rPr>
          <w:rStyle w:val="StyleUnderline"/>
          <w:highlight w:val="green"/>
        </w:rPr>
        <w:t>D</w:t>
      </w:r>
      <w:r w:rsidRPr="0027272F">
        <w:rPr>
          <w:rStyle w:val="StyleUnderline"/>
        </w:rPr>
        <w:t xml:space="preserve">rug </w:t>
      </w:r>
      <w:r w:rsidRPr="0027272F">
        <w:rPr>
          <w:rStyle w:val="StyleUnderline"/>
          <w:highlight w:val="green"/>
        </w:rPr>
        <w:t>A</w:t>
      </w:r>
      <w:r w:rsidRPr="0027272F">
        <w:rPr>
          <w:rStyle w:val="StyleUnderline"/>
        </w:rPr>
        <w:t xml:space="preserve">dministration </w:t>
      </w:r>
      <w:r w:rsidRPr="0027272F">
        <w:rPr>
          <w:rStyle w:val="StyleUnderline"/>
          <w:highlight w:val="green"/>
        </w:rPr>
        <w:t>to</w:t>
      </w:r>
      <w:r w:rsidRPr="0027272F">
        <w:rPr>
          <w:rStyle w:val="StyleUnderline"/>
        </w:rPr>
        <w:t xml:space="preserve"> </w:t>
      </w:r>
      <w:r w:rsidRPr="0027272F">
        <w:rPr>
          <w:rStyle w:val="StyleUnderline"/>
          <w:highlight w:val="green"/>
        </w:rPr>
        <w:t>delay action on</w:t>
      </w:r>
      <w:r w:rsidRPr="0027272F">
        <w:rPr>
          <w:rStyle w:val="StyleUnderline"/>
        </w:rPr>
        <w:t xml:space="preserve"> a </w:t>
      </w:r>
      <w:r w:rsidRPr="0027272F">
        <w:rPr>
          <w:rStyle w:val="StyleUnderline"/>
          <w:highlight w:val="green"/>
        </w:rPr>
        <w:t>pending</w:t>
      </w:r>
      <w:r w:rsidRPr="0027272F">
        <w:rPr>
          <w:rStyle w:val="StyleUnderline"/>
        </w:rPr>
        <w:t xml:space="preserve"> generic </w:t>
      </w:r>
      <w:r w:rsidRPr="0027272F">
        <w:rPr>
          <w:rStyle w:val="StyleUnderline"/>
          <w:highlight w:val="green"/>
        </w:rPr>
        <w:t>drug</w:t>
      </w:r>
      <w:r w:rsidRPr="0027272F">
        <w:rPr>
          <w:rStyle w:val="StyleUnderline"/>
        </w:rPr>
        <w:t xml:space="preserve"> </w:t>
      </w:r>
      <w:r w:rsidRPr="0027272F">
        <w:rPr>
          <w:rStyle w:val="StyleUnderline"/>
          <w:highlight w:val="green"/>
        </w:rPr>
        <w:t>application</w:t>
      </w:r>
      <w:r w:rsidRPr="0027272F">
        <w:rPr>
          <w:sz w:val="16"/>
        </w:rPr>
        <w:t xml:space="preserve">. </w:t>
      </w:r>
      <w:r w:rsidRPr="0027272F">
        <w:rPr>
          <w:rStyle w:val="StyleUnderline"/>
        </w:rPr>
        <w:t xml:space="preserve">By law, the </w:t>
      </w:r>
      <w:r w:rsidRPr="0027272F">
        <w:rPr>
          <w:rStyle w:val="Emphasis"/>
          <w:highlight w:val="green"/>
        </w:rPr>
        <w:t>FDA is required to prioritize</w:t>
      </w:r>
      <w:r w:rsidRPr="0027272F">
        <w:rPr>
          <w:rStyle w:val="StyleUnderline"/>
        </w:rPr>
        <w:t xml:space="preserve"> these petitions.</w:t>
      </w:r>
      <w:r w:rsidRPr="0027272F">
        <w:rPr>
          <w:sz w:val="16"/>
        </w:rPr>
        <w:t xml:space="preserve"> </w:t>
      </w:r>
      <w:r w:rsidRPr="0027272F">
        <w:rPr>
          <w:rStyle w:val="StyleUnderline"/>
        </w:rPr>
        <w:t xml:space="preserve">However, the citizens </w:t>
      </w:r>
      <w:r w:rsidRPr="0027272F">
        <w:rPr>
          <w:rStyle w:val="StyleUnderline"/>
          <w:highlight w:val="green"/>
        </w:rPr>
        <w:t>filing concerns are</w:t>
      </w:r>
      <w:r w:rsidRPr="0027272F">
        <w:rPr>
          <w:rStyle w:val="StyleUnderline"/>
        </w:rPr>
        <w:t xml:space="preserve"> not individuals, they’re </w:t>
      </w:r>
      <w:r w:rsidRPr="0027272F">
        <w:rPr>
          <w:rStyle w:val="StyleUnderline"/>
          <w:highlight w:val="green"/>
        </w:rPr>
        <w:t>corporations.</w:t>
      </w:r>
      <w:r w:rsidRPr="0027272F">
        <w:rPr>
          <w:sz w:val="16"/>
        </w:rPr>
        <w:t xml:space="preserve"> </w:t>
      </w:r>
      <w:r w:rsidRPr="0027272F">
        <w:rPr>
          <w:rStyle w:val="StyleUnderline"/>
        </w:rPr>
        <w:t xml:space="preserve">The FDA recently said branded drug manufacturers submitted </w:t>
      </w:r>
      <w:r w:rsidRPr="0027272F">
        <w:rPr>
          <w:rStyle w:val="StyleUnderline"/>
          <w:highlight w:val="green"/>
        </w:rPr>
        <w:t>92%</w:t>
      </w:r>
      <w:r w:rsidRPr="0027272F">
        <w:rPr>
          <w:rStyle w:val="StyleUnderline"/>
        </w:rPr>
        <w:t xml:space="preserve"> of all citizen petitions.</w:t>
      </w:r>
      <w:r w:rsidRPr="0027272F">
        <w:rPr>
          <w:sz w:val="16"/>
        </w:rPr>
        <w:t xml:space="preserve"> </w:t>
      </w:r>
      <w:r w:rsidRPr="0027272F">
        <w:rPr>
          <w:rStyle w:val="StyleUnderline"/>
        </w:rPr>
        <w:t xml:space="preserve">Many of these petitions are </w:t>
      </w:r>
      <w:r w:rsidRPr="0027272F">
        <w:rPr>
          <w:rStyle w:val="StyleUnderline"/>
          <w:highlight w:val="green"/>
        </w:rPr>
        <w:t>filed near the date of patent expiration</w:t>
      </w:r>
      <w:r w:rsidRPr="0027272F">
        <w:rPr>
          <w:rStyle w:val="StyleUnderline"/>
        </w:rPr>
        <w:t>, effectively limiting potential competition for another 150 days.</w:t>
      </w:r>
      <w:r w:rsidRPr="0027272F">
        <w:rPr>
          <w:sz w:val="16"/>
        </w:rPr>
        <w:t xml:space="preserve"> “</w:t>
      </w:r>
      <w:r w:rsidRPr="0027272F">
        <w:rPr>
          <w:rStyle w:val="StyleUnderline"/>
          <w:highlight w:val="green"/>
        </w:rPr>
        <w:t>Authorized generics</w:t>
      </w:r>
      <w:r w:rsidRPr="0027272F">
        <w:rPr>
          <w:rStyle w:val="StyleUnderline"/>
        </w:rPr>
        <w:t xml:space="preserve">” are another tactic to limit competition. These aren’t </w:t>
      </w:r>
      <w:proofErr w:type="gramStart"/>
      <w:r w:rsidRPr="0027272F">
        <w:rPr>
          <w:rStyle w:val="StyleUnderline"/>
        </w:rPr>
        <w:t>really generic</w:t>
      </w:r>
      <w:proofErr w:type="gramEnd"/>
      <w:r w:rsidRPr="0027272F">
        <w:rPr>
          <w:rStyle w:val="StyleUnderline"/>
        </w:rPr>
        <w:t xml:space="preserve"> products at all; they are the </w:t>
      </w:r>
      <w:r w:rsidRPr="0027272F">
        <w:rPr>
          <w:rStyle w:val="StyleUnderline"/>
          <w:highlight w:val="green"/>
        </w:rPr>
        <w:t>same product sold under a generic name</w:t>
      </w:r>
      <w:r w:rsidRPr="0027272F">
        <w:rPr>
          <w:rStyle w:val="StyleUnderline"/>
        </w:rPr>
        <w:t xml:space="preserve"> </w:t>
      </w:r>
      <w:r w:rsidRPr="0027272F">
        <w:rPr>
          <w:rStyle w:val="StyleUnderline"/>
          <w:highlight w:val="green"/>
        </w:rPr>
        <w:t>by</w:t>
      </w:r>
      <w:r w:rsidRPr="0027272F">
        <w:rPr>
          <w:rStyle w:val="StyleUnderline"/>
        </w:rPr>
        <w:t xml:space="preserve"> the </w:t>
      </w:r>
      <w:r w:rsidRPr="0027272F">
        <w:rPr>
          <w:rStyle w:val="StyleUnderline"/>
          <w:highlight w:val="green"/>
        </w:rPr>
        <w:t>company</w:t>
      </w:r>
      <w:r w:rsidRPr="0027272F">
        <w:rPr>
          <w:rStyle w:val="StyleUnderline"/>
        </w:rPr>
        <w:t xml:space="preserve"> </w:t>
      </w:r>
      <w:r w:rsidRPr="0027272F">
        <w:rPr>
          <w:rStyle w:val="StyleUnderline"/>
          <w:highlight w:val="green"/>
        </w:rPr>
        <w:t>that sells</w:t>
      </w:r>
      <w:r w:rsidRPr="0027272F">
        <w:rPr>
          <w:rStyle w:val="StyleUnderline"/>
        </w:rPr>
        <w:t xml:space="preserve"> the </w:t>
      </w:r>
      <w:r w:rsidRPr="0027272F">
        <w:rPr>
          <w:rStyle w:val="StyleUnderline"/>
          <w:highlight w:val="green"/>
        </w:rPr>
        <w:t>branded drug</w:t>
      </w:r>
      <w:r w:rsidRPr="0027272F">
        <w:rPr>
          <w:rStyle w:val="StyleUnderline"/>
        </w:rPr>
        <w:t>. Why? By law, the first generic company to market a drug gets an exclusivity period of 180 days. During this time, no other companies can market a generic product. But the company with the expiring patent is not barred from launching an “authorized generic.”</w:t>
      </w:r>
      <w:r w:rsidRPr="0027272F">
        <w:rPr>
          <w:sz w:val="16"/>
        </w:rPr>
        <w:t xml:space="preserve"> </w:t>
      </w:r>
      <w:r w:rsidRPr="0027272F">
        <w:rPr>
          <w:rStyle w:val="StyleUnderline"/>
        </w:rPr>
        <w:t xml:space="preserve">By selling a drug they’re already making under a different name, pharmaceutical firms are effectively </w:t>
      </w:r>
      <w:r w:rsidRPr="0027272F">
        <w:rPr>
          <w:rStyle w:val="StyleUnderline"/>
          <w:highlight w:val="green"/>
        </w:rPr>
        <w:t>extending</w:t>
      </w:r>
      <w:r w:rsidRPr="0027272F">
        <w:rPr>
          <w:rStyle w:val="StyleUnderline"/>
        </w:rPr>
        <w:t xml:space="preserve"> their </w:t>
      </w:r>
      <w:r w:rsidRPr="0027272F">
        <w:rPr>
          <w:rStyle w:val="StyleUnderline"/>
          <w:highlight w:val="green"/>
        </w:rPr>
        <w:t>monopoly</w:t>
      </w:r>
      <w:r w:rsidRPr="0027272F">
        <w:rPr>
          <w:rStyle w:val="StyleUnderline"/>
        </w:rPr>
        <w:t xml:space="preserve"> </w:t>
      </w:r>
      <w:r w:rsidRPr="0027272F">
        <w:rPr>
          <w:rStyle w:val="StyleUnderline"/>
          <w:highlight w:val="green"/>
        </w:rPr>
        <w:t>for</w:t>
      </w:r>
      <w:r w:rsidRPr="0027272F">
        <w:rPr>
          <w:rStyle w:val="StyleUnderline"/>
        </w:rPr>
        <w:t xml:space="preserve"> </w:t>
      </w:r>
      <w:r w:rsidRPr="0027272F">
        <w:rPr>
          <w:rStyle w:val="StyleUnderline"/>
          <w:highlight w:val="green"/>
        </w:rPr>
        <w:t>another six months</w:t>
      </w:r>
      <w:r w:rsidRPr="0027272F">
        <w:rPr>
          <w:sz w:val="16"/>
        </w:rPr>
        <w:t xml:space="preserve">. </w:t>
      </w:r>
      <w:r w:rsidRPr="0027272F">
        <w:rPr>
          <w:rStyle w:val="StyleUnderline"/>
        </w:rPr>
        <w:t xml:space="preserve">Another way pharmaceutical firms are </w:t>
      </w:r>
      <w:r w:rsidRPr="0027272F">
        <w:rPr>
          <w:rStyle w:val="StyleUnderline"/>
          <w:highlight w:val="green"/>
        </w:rPr>
        <w:t>thwarting generics</w:t>
      </w:r>
      <w:r w:rsidRPr="0027272F">
        <w:rPr>
          <w:rStyle w:val="StyleUnderline"/>
        </w:rPr>
        <w:t xml:space="preserve"> is by </w:t>
      </w:r>
      <w:r w:rsidRPr="0027272F">
        <w:rPr>
          <w:rStyle w:val="StyleUnderline"/>
          <w:highlight w:val="green"/>
        </w:rPr>
        <w:t>restricting access to samples for testing</w:t>
      </w:r>
      <w:r w:rsidRPr="0027272F">
        <w:rPr>
          <w:rStyle w:val="StyleUnderline"/>
        </w:rPr>
        <w:t xml:space="preserve">. Generic drug makers </w:t>
      </w:r>
      <w:r w:rsidRPr="0027272F">
        <w:rPr>
          <w:rStyle w:val="StyleUnderline"/>
          <w:highlight w:val="green"/>
        </w:rPr>
        <w:t>need</w:t>
      </w:r>
      <w:r w:rsidRPr="0027272F">
        <w:rPr>
          <w:rStyle w:val="StyleUnderline"/>
        </w:rPr>
        <w:t xml:space="preserve"> to be able to purchase a </w:t>
      </w:r>
      <w:r w:rsidRPr="0027272F">
        <w:rPr>
          <w:rStyle w:val="StyleUnderline"/>
          <w:highlight w:val="green"/>
        </w:rPr>
        <w:t>sample</w:t>
      </w:r>
      <w:r w:rsidRPr="0027272F">
        <w:rPr>
          <w:rStyle w:val="StyleUnderline"/>
        </w:rPr>
        <w:t xml:space="preserve"> of a brand-name product </w:t>
      </w:r>
      <w:r w:rsidRPr="0027272F">
        <w:rPr>
          <w:rStyle w:val="StyleUnderline"/>
          <w:highlight w:val="green"/>
        </w:rPr>
        <w:t>to conduct bioequivalence testing</w:t>
      </w:r>
      <w:r w:rsidRPr="0027272F">
        <w:rPr>
          <w:rStyle w:val="StyleUnderline"/>
        </w:rPr>
        <w:t xml:space="preserve">. That’s because they </w:t>
      </w:r>
      <w:proofErr w:type="gramStart"/>
      <w:r w:rsidRPr="0027272F">
        <w:rPr>
          <w:rStyle w:val="StyleUnderline"/>
        </w:rPr>
        <w:t>have to</w:t>
      </w:r>
      <w:proofErr w:type="gramEnd"/>
      <w:r w:rsidRPr="0027272F">
        <w:rPr>
          <w:rStyle w:val="StyleUnderline"/>
        </w:rPr>
        <w:t xml:space="preserve"> prove they can make a bioequivalent product following the current good manufacturing practices (CGMP) standard</w:t>
      </w:r>
      <w:r w:rsidRPr="0027272F">
        <w:rPr>
          <w:sz w:val="16"/>
        </w:rPr>
        <w:t xml:space="preserve">. These manufacturers don’t need to conduct clinical trials like the original drug company did. </w:t>
      </w:r>
      <w:r w:rsidRPr="0027272F">
        <w:rPr>
          <w:rStyle w:val="StyleUnderline"/>
        </w:rPr>
        <w:t xml:space="preserve">But the original drug developer often </w:t>
      </w:r>
      <w:r w:rsidRPr="0027272F">
        <w:rPr>
          <w:rStyle w:val="StyleUnderline"/>
          <w:highlight w:val="green"/>
        </w:rPr>
        <w:t>declines to sell drug samples</w:t>
      </w:r>
      <w:r w:rsidRPr="0027272F">
        <w:rPr>
          <w:rStyle w:val="StyleUnderline"/>
        </w:rPr>
        <w:t xml:space="preserve"> to generics manufacturers by citing “FDA requirements,” by which they mean the agency’s Risk Evaluation and Mitigation Strategies program.</w:t>
      </w:r>
      <w:r w:rsidRPr="0027272F">
        <w:rPr>
          <w:sz w:val="16"/>
        </w:rPr>
        <w:t xml:space="preserve"> The idea behind this program is a good one: give access to patients who will benefit from these personalized medicines, and bar access for patients who won’t benefit and could be seriously harmed. However, brand drug makers are citing these requirements for the sole purpose of keeping generics from coming to market.</w:t>
      </w:r>
    </w:p>
    <w:p w14:paraId="5DE90462" w14:textId="77777777" w:rsidR="00685C8A" w:rsidRPr="005B23BE" w:rsidRDefault="00685C8A" w:rsidP="00685C8A"/>
    <w:p w14:paraId="6B593A5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E56803"/>
    <w:multiLevelType w:val="hybridMultilevel"/>
    <w:tmpl w:val="37C86E1A"/>
    <w:lvl w:ilvl="0" w:tplc="DA7A3A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oNotDisplayPageBoundaries/>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685C8A"/>
    <w:rsid w:val="000139A3"/>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85C8A"/>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29185"/>
  <w15:chartTrackingRefBased/>
  <w15:docId w15:val="{4639A1A0-9D41-4AE5-BE0A-5FF2A112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85C8A"/>
    <w:rPr>
      <w:rFonts w:ascii="Calibri" w:hAnsi="Calibri" w:cs="Calibri"/>
    </w:rPr>
  </w:style>
  <w:style w:type="paragraph" w:styleId="Heading1">
    <w:name w:val="heading 1"/>
    <w:aliases w:val="Pocket"/>
    <w:basedOn w:val="Normal"/>
    <w:next w:val="Normal"/>
    <w:link w:val="Heading1Char"/>
    <w:qFormat/>
    <w:rsid w:val="00685C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85C8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85C8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TAG, Ch,Ch,no read,No Spacing211,No Spacing12,No Spacing2111,Heading 2 Char2 Char,Heading 2 Char1 Char Char,No Spacing4,No Spacing11111,No Spacing5,No Spacing21,No Spacing1,Debate Text,T,ta,t"/>
    <w:basedOn w:val="Normal"/>
    <w:next w:val="Normal"/>
    <w:link w:val="Heading4Char"/>
    <w:uiPriority w:val="3"/>
    <w:unhideWhenUsed/>
    <w:qFormat/>
    <w:rsid w:val="00685C8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85C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5C8A"/>
  </w:style>
  <w:style w:type="character" w:customStyle="1" w:styleId="Heading1Char">
    <w:name w:val="Heading 1 Char"/>
    <w:aliases w:val="Pocket Char"/>
    <w:basedOn w:val="DefaultParagraphFont"/>
    <w:link w:val="Heading1"/>
    <w:rsid w:val="00685C8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85C8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85C8A"/>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TAG Char, Ch Char,Ch Char,no read Char,No Spacing211 Char,No Spacing12 Char,No Spacing2111 Char,Heading 2 Char2 Char Char,Heading 2 Char1 Char Char Char"/>
    <w:basedOn w:val="DefaultParagraphFont"/>
    <w:link w:val="Heading4"/>
    <w:uiPriority w:val="3"/>
    <w:rsid w:val="00685C8A"/>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685C8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685C8A"/>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
    <w:basedOn w:val="DefaultParagraphFont"/>
    <w:uiPriority w:val="6"/>
    <w:qFormat/>
    <w:rsid w:val="00685C8A"/>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685C8A"/>
    <w:rPr>
      <w:color w:val="auto"/>
      <w:u w:val="none"/>
    </w:rPr>
  </w:style>
  <w:style w:type="character" w:styleId="FollowedHyperlink">
    <w:name w:val="FollowedHyperlink"/>
    <w:basedOn w:val="DefaultParagraphFont"/>
    <w:uiPriority w:val="99"/>
    <w:semiHidden/>
    <w:unhideWhenUsed/>
    <w:rsid w:val="00685C8A"/>
    <w:rPr>
      <w:color w:val="auto"/>
      <w:u w:val="none"/>
    </w:rPr>
  </w:style>
  <w:style w:type="paragraph" w:customStyle="1" w:styleId="textbold">
    <w:name w:val="text bold"/>
    <w:basedOn w:val="Normal"/>
    <w:link w:val="Emphasis"/>
    <w:uiPriority w:val="7"/>
    <w:qFormat/>
    <w:rsid w:val="00685C8A"/>
    <w:pPr>
      <w:spacing w:after="0" w:line="240" w:lineRule="auto"/>
      <w:ind w:left="720"/>
      <w:jc w:val="both"/>
    </w:pPr>
    <w:rPr>
      <w:b/>
      <w:iCs/>
      <w:u w:val="single"/>
    </w:rPr>
  </w:style>
  <w:style w:type="paragraph" w:styleId="ListParagraph">
    <w:name w:val="List Paragraph"/>
    <w:basedOn w:val="Normal"/>
    <w:uiPriority w:val="99"/>
    <w:unhideWhenUsed/>
    <w:qFormat/>
    <w:rsid w:val="00685C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dpts.com/how-the-biopharma-industry-is-helping-to-pay-for-the-bipartisan-infrastructure-bill/" TargetMode="External"/><Relationship Id="rId3" Type="http://schemas.openxmlformats.org/officeDocument/2006/relationships/styles" Target="styles.xml"/><Relationship Id="rId7" Type="http://schemas.openxmlformats.org/officeDocument/2006/relationships/hyperlink" Target="https://khn.org/news/senators-who-led-pharma-friendly-patent-reform-also-prime-targets-for-pharma-cash/"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nbc.com/2021/08/25/what-happens-next-with-biden-infrastructure-budget-bills-in-congress.html"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usatoday.com/story/opinion/todaysdebate/2021/07/20/climate-change-biden-infrastructure-bill-good-start/7877118002/" TargetMode="External"/><Relationship Id="rId4" Type="http://schemas.openxmlformats.org/officeDocument/2006/relationships/settings" Target="settings.xml"/><Relationship Id="rId9" Type="http://schemas.openxmlformats.org/officeDocument/2006/relationships/hyperlink" Target="https://www.dailyposter.com/dem-obstructionists-are-bankrolled-by-pharma-and-oi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10</Pages>
  <Words>5573</Words>
  <Characters>31768</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1</cp:revision>
  <dcterms:created xsi:type="dcterms:W3CDTF">2021-09-05T22:37:00Z</dcterms:created>
  <dcterms:modified xsi:type="dcterms:W3CDTF">2021-09-05T22:37:00Z</dcterms:modified>
</cp:coreProperties>
</file>