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E683A" w14:textId="77777777" w:rsidR="00664115" w:rsidRDefault="00664115" w:rsidP="00664115">
      <w:pPr>
        <w:pStyle w:val="Heading1"/>
      </w:pPr>
      <w:r>
        <w:t>1NC R4 Harvard</w:t>
      </w:r>
    </w:p>
    <w:p w14:paraId="5A811C83" w14:textId="77777777" w:rsidR="00664115" w:rsidRDefault="00664115" w:rsidP="00664115">
      <w:pPr>
        <w:pStyle w:val="Heading2"/>
      </w:pPr>
      <w:r>
        <w:lastRenderedPageBreak/>
        <w:t>1</w:t>
      </w:r>
    </w:p>
    <w:p w14:paraId="262FA435" w14:textId="77777777" w:rsidR="00664115" w:rsidRDefault="00664115" w:rsidP="00664115">
      <w:pPr>
        <w:pStyle w:val="Heading4"/>
      </w:pPr>
      <w:r>
        <w:t>Interp: If the affirmative defends anything other than “Resolved: The appropriation of outer space by private entities is unjust.” then they must provide a counter-solvency advocate for their specific advocacy in the 1AC. (To clarify, you must have an author that states we should not do your aff, insofar as the aff is not a whole res phil aff)</w:t>
      </w:r>
    </w:p>
    <w:p w14:paraId="0CBB5E32" w14:textId="77777777" w:rsidR="00664115" w:rsidRDefault="00664115" w:rsidP="00664115">
      <w:pPr>
        <w:pStyle w:val="Heading4"/>
      </w:pPr>
      <w:r>
        <w:t>Violation</w:t>
      </w:r>
    </w:p>
    <w:p w14:paraId="0B196EF2" w14:textId="77777777" w:rsidR="00664115" w:rsidRDefault="00664115" w:rsidP="00664115">
      <w:pPr>
        <w:pStyle w:val="Heading4"/>
      </w:pPr>
      <w:r>
        <w:t>Prefer</w:t>
      </w:r>
    </w:p>
    <w:p w14:paraId="69C1F807" w14:textId="77777777" w:rsidR="00664115" w:rsidRDefault="00664115" w:rsidP="00664115">
      <w:pPr>
        <w:pStyle w:val="Heading4"/>
      </w:pPr>
      <w:r>
        <w:t xml:space="preserve">1. Limits – there are infinite things you could defend outside the exact text of the resolution which pushes you to the limits of contestable arguments, even if your interp of the topic is better, the only way to verify if it’s substantively fair is proof of counter-arguments. Nobody knows your aff better than you, so if you can’t find an answer, I can’t be expected to. Our interp narrows out trivially true advocacies since counter-solvency advocates ensure equal division of ground for both sides. </w:t>
      </w:r>
    </w:p>
    <w:p w14:paraId="515514A3" w14:textId="77777777" w:rsidR="00664115" w:rsidRPr="008D4391" w:rsidRDefault="00664115" w:rsidP="00664115">
      <w:pPr>
        <w:pStyle w:val="Heading4"/>
        <w:rPr>
          <w:rFonts w:eastAsia="Times New Roman"/>
        </w:rPr>
      </w:pPr>
      <w:r>
        <w:t>2. Research – Forces the aff to go to the other side of the library and contest their own view points, as well as encouraging in depth-research about their own position. Having one also encourages more in-depth answers since I can find responses. Key to education since we definitionally learn more about positions when we contest our own.</w:t>
      </w:r>
    </w:p>
    <w:p w14:paraId="480580DD" w14:textId="77777777" w:rsidR="00664115" w:rsidRDefault="00664115" w:rsidP="00664115">
      <w:pPr>
        <w:pStyle w:val="Heading2"/>
      </w:pPr>
      <w:r>
        <w:t>2</w:t>
      </w:r>
    </w:p>
    <w:p w14:paraId="162D7B59" w14:textId="77777777" w:rsidR="00664115" w:rsidRPr="0077224B" w:rsidRDefault="00664115" w:rsidP="00664115">
      <w:pPr>
        <w:pStyle w:val="Heading4"/>
      </w:pPr>
      <w:r w:rsidRPr="0077224B">
        <w:t xml:space="preserve">Interp: </w:t>
      </w:r>
      <w:r>
        <w:t>Debaters must have recordings of their speeches and send them if requested</w:t>
      </w:r>
    </w:p>
    <w:p w14:paraId="69E1CFBC" w14:textId="77777777" w:rsidR="00664115" w:rsidRPr="0077224B" w:rsidRDefault="00664115" w:rsidP="00664115">
      <w:pPr>
        <w:pStyle w:val="Heading4"/>
      </w:pPr>
      <w:r w:rsidRPr="0077224B">
        <w:t>Violation: They didn't record, that was cx</w:t>
      </w:r>
    </w:p>
    <w:p w14:paraId="16EB474D" w14:textId="77777777" w:rsidR="00664115" w:rsidRPr="0077224B" w:rsidRDefault="00664115" w:rsidP="00664115">
      <w:pPr>
        <w:pStyle w:val="Heading4"/>
      </w:pPr>
      <w:r w:rsidRPr="0077224B">
        <w:t>A</w:t>
      </w:r>
      <w:r>
        <w:t xml:space="preserve">] </w:t>
      </w:r>
      <w:r w:rsidRPr="0077224B">
        <w:t>Cheating – debaters can fake internet drop offs and then steal prep which decks reciprocity. O/Ws since it destroys competitive incentives and educational value</w:t>
      </w:r>
      <w:r>
        <w:t xml:space="preserve"> since they are structurally ahead</w:t>
      </w:r>
    </w:p>
    <w:p w14:paraId="5B1B0CF1" w14:textId="77777777" w:rsidR="00664115" w:rsidRDefault="00664115" w:rsidP="00664115">
      <w:pPr>
        <w:pStyle w:val="Heading4"/>
      </w:pPr>
      <w:r w:rsidRPr="0077224B">
        <w:t>B</w:t>
      </w:r>
      <w:r>
        <w:t xml:space="preserve">] </w:t>
      </w:r>
      <w:r w:rsidRPr="0077224B">
        <w:t>Accidents</w:t>
      </w:r>
      <w:r>
        <w:t xml:space="preserve"> possible, external conditions like power going out, wifi dropping off, or excessive background noise make it impossible to hear in real time, recordings ensure that a speech isn’t given twice, which allows them to remodify and change their strat or incite judge intervention which is the worst violation of procedural fairness</w:t>
      </w:r>
    </w:p>
    <w:p w14:paraId="37CC6DB1" w14:textId="77777777" w:rsidR="00664115" w:rsidRDefault="00664115" w:rsidP="00664115">
      <w:pPr>
        <w:pStyle w:val="Heading4"/>
      </w:pPr>
      <w:r>
        <w:t xml:space="preserve">C] Key to check clipping cards and make cheaters lose with literal proof </w:t>
      </w:r>
    </w:p>
    <w:p w14:paraId="3898E79B" w14:textId="77777777" w:rsidR="00664115" w:rsidRDefault="00664115" w:rsidP="00664115">
      <w:pPr>
        <w:pStyle w:val="Heading4"/>
      </w:pPr>
      <w:r>
        <w:t xml:space="preserve">No regress, its disclosed on my wiki </w:t>
      </w:r>
    </w:p>
    <w:p w14:paraId="5CFA0A03" w14:textId="77777777" w:rsidR="00664115" w:rsidRDefault="00664115" w:rsidP="00664115">
      <w:pPr>
        <w:pStyle w:val="Heading4"/>
      </w:pPr>
      <w:r>
        <w:t>D] Novice accessibility – send recordings to novices to learn technical debate, that outweighs, accessibility is an impact filter to all arguments</w:t>
      </w:r>
    </w:p>
    <w:p w14:paraId="7F5EF3B9" w14:textId="77777777" w:rsidR="00664115" w:rsidRPr="00525380" w:rsidRDefault="00664115" w:rsidP="00664115"/>
    <w:p w14:paraId="78B8E9DA" w14:textId="77777777" w:rsidR="00664115" w:rsidRDefault="00664115" w:rsidP="00664115">
      <w:r w:rsidRPr="00F62010">
        <w:rPr>
          <w:noProof/>
        </w:rPr>
        <w:drawing>
          <wp:inline distT="0" distB="0" distL="0" distR="0" wp14:anchorId="7E446C47" wp14:editId="21FACE77">
            <wp:extent cx="5943600" cy="771525"/>
            <wp:effectExtent l="0" t="0" r="0" b="9525"/>
            <wp:docPr id="1" name="Picture 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5943600" cy="771525"/>
                    </a:xfrm>
                    <a:prstGeom prst="rect">
                      <a:avLst/>
                    </a:prstGeom>
                  </pic:spPr>
                </pic:pic>
              </a:graphicData>
            </a:graphic>
          </wp:inline>
        </w:drawing>
      </w:r>
    </w:p>
    <w:p w14:paraId="68F054E4" w14:textId="77777777" w:rsidR="00664115" w:rsidRDefault="00664115" w:rsidP="00664115">
      <w:pPr>
        <w:pStyle w:val="Heading4"/>
      </w:pPr>
      <w:r>
        <w:t xml:space="preserve">Education is a voter since it is the only portable and durable skill that influences our subject formation. Fairness is a voter since a] debate is a game, competition equity matters proven by desire for wins, b] is worthless without rules and equal access. </w:t>
      </w:r>
    </w:p>
    <w:p w14:paraId="66F5A30A" w14:textId="77777777" w:rsidR="00664115" w:rsidRDefault="00664115" w:rsidP="00664115"/>
    <w:p w14:paraId="787CAC44" w14:textId="77777777" w:rsidR="00664115" w:rsidRDefault="00664115" w:rsidP="00664115">
      <w:pPr>
        <w:pStyle w:val="Heading4"/>
      </w:pPr>
      <w:r>
        <w:t>Drop the debater – a] deters future abuse through a loss and b] set better norms for debate since you are less likely to repeat a practice you can lose for</w:t>
      </w:r>
    </w:p>
    <w:p w14:paraId="61E9B3A6" w14:textId="77777777" w:rsidR="00664115" w:rsidRDefault="00664115" w:rsidP="00664115">
      <w:pPr>
        <w:pStyle w:val="Heading4"/>
      </w:pPr>
      <w:r>
        <w:t xml:space="preserve">Competing interps – [a] reasonability is arbitrary and encourages judge intervention since there’s no clear model of debate, [b] it creates a race to the top where we create the best possible norms for debate through offense [c] offense defense paradigm is the best method for evaluation since you can compare benefits under both interps easier. </w:t>
      </w:r>
    </w:p>
    <w:p w14:paraId="5D9DC663" w14:textId="77777777" w:rsidR="00664115" w:rsidRPr="0049144A" w:rsidRDefault="00664115" w:rsidP="00664115">
      <w:pPr>
        <w:pStyle w:val="Heading4"/>
      </w:pPr>
      <w:r>
        <w:t>No RVIs – a] illogical, you don’t win for proving that you meet the burden of being fair, if logic isn’t true then you should hack against them, b] RVIs incentivize baiting theory and prepping it out which leads to maximally abusive practices</w:t>
      </w:r>
    </w:p>
    <w:p w14:paraId="08D0B110" w14:textId="77777777" w:rsidR="00664115" w:rsidRDefault="00664115" w:rsidP="00664115">
      <w:pPr>
        <w:pStyle w:val="Heading4"/>
      </w:pPr>
    </w:p>
    <w:p w14:paraId="49257845" w14:textId="77777777" w:rsidR="00664115" w:rsidRDefault="00664115" w:rsidP="00664115">
      <w:pPr>
        <w:pStyle w:val="Heading2"/>
      </w:pPr>
      <w:r>
        <w:t>3</w:t>
      </w:r>
    </w:p>
    <w:p w14:paraId="3D83D784" w14:textId="77777777" w:rsidR="00664115" w:rsidRDefault="00664115" w:rsidP="00664115">
      <w:pPr>
        <w:pStyle w:val="Heading4"/>
      </w:pPr>
      <w:r>
        <w:t xml:space="preserve">Japan’s space industry is </w:t>
      </w:r>
      <w:r>
        <w:rPr>
          <w:u w:val="single"/>
        </w:rPr>
        <w:t>driven</w:t>
      </w:r>
      <w:r>
        <w:t xml:space="preserve"> by private actors. </w:t>
      </w:r>
    </w:p>
    <w:p w14:paraId="05EFC4BD" w14:textId="77777777" w:rsidR="00664115" w:rsidRPr="00A24ACD" w:rsidRDefault="00664115" w:rsidP="00664115">
      <w:r w:rsidRPr="0085272E">
        <w:rPr>
          <w:rStyle w:val="Style13ptBold"/>
        </w:rPr>
        <w:t>Jaxa</w:t>
      </w:r>
      <w:r>
        <w:rPr>
          <w:rStyle w:val="Style13ptBold"/>
        </w:rPr>
        <w:t xml:space="preserve"> 18</w:t>
      </w:r>
      <w:r w:rsidRPr="0085272E">
        <w:t xml:space="preserve"> 2-8-2018 "Focal Point on commercial space exploration in Japan"</w:t>
      </w:r>
      <w:r>
        <w:t xml:space="preserve"> </w:t>
      </w:r>
      <w:r w:rsidRPr="0085272E">
        <w:t xml:space="preserve">https://media.nature.com/full/nature-cms/uploads/ckeditor/attachments/8865/00_Editorial_UK.pdf </w:t>
      </w:r>
      <w:r>
        <w:t>(</w:t>
      </w:r>
      <w:r w:rsidRPr="0085272E">
        <w:t>Japan Aerospace Exploration Agency is the Japanese national aerospace and space agency. Through the merger of three previously independent organizations, JAXA was formed on 1 October 2003.</w:t>
      </w:r>
      <w:r>
        <w:t>)//Elmer</w:t>
      </w:r>
    </w:p>
    <w:p w14:paraId="5A5B3BB5" w14:textId="77777777" w:rsidR="00664115" w:rsidRPr="00036B67" w:rsidRDefault="00664115" w:rsidP="00664115">
      <w:pPr>
        <w:rPr>
          <w:rStyle w:val="StyleUnderline"/>
        </w:rPr>
      </w:pPr>
      <w:r w:rsidRPr="002A621C">
        <w:rPr>
          <w:sz w:val="16"/>
        </w:rPr>
        <w:t>“</w:t>
      </w:r>
      <w:r w:rsidRPr="00036B67">
        <w:rPr>
          <w:rStyle w:val="StyleUnderline"/>
        </w:rPr>
        <w:t>The world’s space industry is in the throes of a major transformation,” says Masayasu Ishida. An energetic Tokyoite, Ishida is a principal at the management consulting firm A.T. Kearney and co-founder and president of the Spacetide Foundation, an organization dedicated to promoting space businesses globally.</w:t>
      </w:r>
      <w:r w:rsidRPr="002A621C">
        <w:rPr>
          <w:sz w:val="16"/>
        </w:rPr>
        <w:t xml:space="preserve"> </w:t>
      </w:r>
      <w:r w:rsidRPr="00F73CF1">
        <w:rPr>
          <w:rStyle w:val="Emphasis"/>
          <w:highlight w:val="green"/>
        </w:rPr>
        <w:t>Historically</w:t>
      </w:r>
      <w:r w:rsidRPr="002A621C">
        <w:rPr>
          <w:sz w:val="16"/>
        </w:rPr>
        <w:t xml:space="preserve">, </w:t>
      </w:r>
      <w:r w:rsidRPr="00F73CF1">
        <w:rPr>
          <w:rStyle w:val="Emphasis"/>
          <w:highlight w:val="green"/>
        </w:rPr>
        <w:t>space</w:t>
      </w:r>
      <w:r w:rsidRPr="00F73CF1">
        <w:rPr>
          <w:rStyle w:val="StyleUnderline"/>
          <w:highlight w:val="green"/>
        </w:rPr>
        <w:t xml:space="preserve"> </w:t>
      </w:r>
      <w:r w:rsidRPr="00036B67">
        <w:rPr>
          <w:rStyle w:val="StyleUnderline"/>
        </w:rPr>
        <w:t xml:space="preserve">has </w:t>
      </w:r>
      <w:r w:rsidRPr="00F73CF1">
        <w:rPr>
          <w:rStyle w:val="Emphasis"/>
          <w:highlight w:val="green"/>
        </w:rPr>
        <w:t>been</w:t>
      </w:r>
      <w:r w:rsidRPr="00F73CF1">
        <w:rPr>
          <w:rStyle w:val="StyleUnderline"/>
          <w:highlight w:val="green"/>
        </w:rPr>
        <w:t xml:space="preserve"> </w:t>
      </w:r>
      <w:r w:rsidRPr="00036B67">
        <w:rPr>
          <w:rStyle w:val="StyleUnderline"/>
        </w:rPr>
        <w:t xml:space="preserve">the </w:t>
      </w:r>
      <w:r w:rsidRPr="00F73CF1">
        <w:rPr>
          <w:rStyle w:val="Emphasis"/>
          <w:highlight w:val="green"/>
        </w:rPr>
        <w:t>exclusive domain of government</w:t>
      </w:r>
      <w:r w:rsidRPr="00F73CF1">
        <w:rPr>
          <w:rStyle w:val="StyleUnderline"/>
          <w:highlight w:val="green"/>
        </w:rPr>
        <w:t xml:space="preserve"> </w:t>
      </w:r>
      <w:r w:rsidRPr="00036B67">
        <w:rPr>
          <w:rStyle w:val="StyleUnderline"/>
        </w:rPr>
        <w:t xml:space="preserve">and multinational projects, but </w:t>
      </w:r>
      <w:r w:rsidRPr="00F73CF1">
        <w:rPr>
          <w:rStyle w:val="Emphasis"/>
          <w:highlight w:val="green"/>
        </w:rPr>
        <w:t>increasingly</w:t>
      </w:r>
      <w:r w:rsidRPr="00F73CF1">
        <w:rPr>
          <w:rStyle w:val="StyleUnderline"/>
          <w:highlight w:val="green"/>
        </w:rPr>
        <w:t xml:space="preserve"> </w:t>
      </w:r>
      <w:r w:rsidRPr="00F73CF1">
        <w:rPr>
          <w:rStyle w:val="Emphasis"/>
          <w:highlight w:val="green"/>
        </w:rPr>
        <w:t>private</w:t>
      </w:r>
      <w:r w:rsidRPr="00F73CF1">
        <w:rPr>
          <w:rStyle w:val="StyleUnderline"/>
          <w:highlight w:val="green"/>
        </w:rPr>
        <w:t xml:space="preserve"> </w:t>
      </w:r>
      <w:r w:rsidRPr="00F73CF1">
        <w:rPr>
          <w:rStyle w:val="Emphasis"/>
          <w:highlight w:val="green"/>
        </w:rPr>
        <w:t>enterprises</w:t>
      </w:r>
      <w:r w:rsidRPr="00F73CF1">
        <w:rPr>
          <w:rStyle w:val="StyleUnderline"/>
          <w:highlight w:val="green"/>
        </w:rPr>
        <w:t xml:space="preserve"> </w:t>
      </w:r>
      <w:r w:rsidRPr="00036B67">
        <w:rPr>
          <w:rStyle w:val="StyleUnderline"/>
        </w:rPr>
        <w:t xml:space="preserve">are </w:t>
      </w:r>
      <w:r w:rsidRPr="00F73CF1">
        <w:rPr>
          <w:rStyle w:val="Emphasis"/>
          <w:highlight w:val="green"/>
        </w:rPr>
        <w:t>venturing above</w:t>
      </w:r>
      <w:r w:rsidRPr="00F73CF1">
        <w:rPr>
          <w:rStyle w:val="StyleUnderline"/>
          <w:highlight w:val="green"/>
        </w:rPr>
        <w:t xml:space="preserve"> </w:t>
      </w:r>
      <w:r w:rsidRPr="00F73CF1">
        <w:rPr>
          <w:rStyle w:val="Emphasis"/>
          <w:highlight w:val="green"/>
        </w:rPr>
        <w:t>in</w:t>
      </w:r>
      <w:r w:rsidRPr="00F73CF1">
        <w:rPr>
          <w:rStyle w:val="StyleUnderline"/>
          <w:highlight w:val="green"/>
        </w:rPr>
        <w:t xml:space="preserve"> </w:t>
      </w:r>
      <w:r w:rsidRPr="00036B67">
        <w:rPr>
          <w:rStyle w:val="StyleUnderline"/>
        </w:rPr>
        <w:t>a movement dubbed ‘</w:t>
      </w:r>
      <w:r w:rsidRPr="00F73CF1">
        <w:rPr>
          <w:rStyle w:val="Emphasis"/>
          <w:highlight w:val="green"/>
          <w:bdr w:val="single" w:sz="18" w:space="0" w:color="auto"/>
        </w:rPr>
        <w:t>new space’</w:t>
      </w:r>
      <w:r w:rsidRPr="00036B67">
        <w:rPr>
          <w:rStyle w:val="StyleUnderline"/>
        </w:rPr>
        <w:t>. Entrepreneurs such as Jeff Bezos, Elon Musk and Richard Branson have captured the headlines, but this movement is not restricted to famous entrepreneurs or huge corporations</w:t>
      </w:r>
      <w:r w:rsidRPr="002A621C">
        <w:rPr>
          <w:sz w:val="16"/>
        </w:rPr>
        <w:t xml:space="preserve">. </w:t>
      </w:r>
      <w:r w:rsidRPr="00036B67">
        <w:rPr>
          <w:rStyle w:val="StyleUnderline"/>
        </w:rPr>
        <w:t xml:space="preserve">Increasingly, small to medium-sized </w:t>
      </w:r>
      <w:r w:rsidRPr="00F73CF1">
        <w:rPr>
          <w:rStyle w:val="Emphasis"/>
          <w:highlight w:val="green"/>
          <w:bdr w:val="single" w:sz="18" w:space="0" w:color="auto"/>
        </w:rPr>
        <w:t>businesses are becoming involved</w:t>
      </w:r>
      <w:r w:rsidRPr="002A621C">
        <w:rPr>
          <w:sz w:val="16"/>
        </w:rPr>
        <w:t xml:space="preserve">. Ishida, who has written a book on promoting the space industry to the private sector, is excited about </w:t>
      </w:r>
      <w:r w:rsidRPr="00F73CF1">
        <w:rPr>
          <w:rStyle w:val="Emphasis"/>
          <w:highlight w:val="green"/>
        </w:rPr>
        <w:t>Japan’s involvement</w:t>
      </w:r>
      <w:r w:rsidRPr="00F73CF1">
        <w:rPr>
          <w:rStyle w:val="StyleUnderline"/>
          <w:highlight w:val="green"/>
        </w:rPr>
        <w:t xml:space="preserve"> </w:t>
      </w:r>
      <w:r w:rsidRPr="00036B67">
        <w:rPr>
          <w:rStyle w:val="StyleUnderline"/>
        </w:rPr>
        <w:t>in new space</w:t>
      </w:r>
      <w:r w:rsidRPr="002A621C">
        <w:rPr>
          <w:sz w:val="16"/>
        </w:rPr>
        <w:t xml:space="preserve">. “I think </w:t>
      </w:r>
      <w:r w:rsidRPr="00036B67">
        <w:rPr>
          <w:rStyle w:val="StyleUnderline"/>
        </w:rPr>
        <w:t xml:space="preserve">Japan has the </w:t>
      </w:r>
      <w:r w:rsidRPr="00F73CF1">
        <w:rPr>
          <w:rStyle w:val="Emphasis"/>
          <w:highlight w:val="green"/>
        </w:rPr>
        <w:t xml:space="preserve">potential to be </w:t>
      </w:r>
      <w:r w:rsidRPr="00036B67">
        <w:rPr>
          <w:rStyle w:val="StyleUnderline"/>
        </w:rPr>
        <w:t xml:space="preserve">one of the </w:t>
      </w:r>
      <w:r w:rsidRPr="00F73CF1">
        <w:rPr>
          <w:rStyle w:val="Emphasis"/>
          <w:highlight w:val="green"/>
          <w:bdr w:val="single" w:sz="18" w:space="0" w:color="auto"/>
        </w:rPr>
        <w:t>world’s new-space industry hubs</w:t>
      </w:r>
      <w:r w:rsidRPr="00036B67">
        <w:rPr>
          <w:rStyle w:val="StyleUnderline"/>
        </w:rPr>
        <w:t>,”</w:t>
      </w:r>
      <w:r w:rsidRPr="002A621C">
        <w:rPr>
          <w:sz w:val="16"/>
        </w:rPr>
        <w:t xml:space="preserve"> he says. “</w:t>
      </w:r>
      <w:r w:rsidRPr="00F73CF1">
        <w:rPr>
          <w:rStyle w:val="Emphasis"/>
          <w:highlight w:val="green"/>
        </w:rPr>
        <w:t>Future space exploration needs</w:t>
      </w:r>
      <w:r w:rsidRPr="00F73CF1">
        <w:rPr>
          <w:rStyle w:val="StyleUnderline"/>
          <w:highlight w:val="green"/>
        </w:rPr>
        <w:t xml:space="preserve"> </w:t>
      </w:r>
      <w:r w:rsidRPr="00F73CF1">
        <w:rPr>
          <w:rStyle w:val="Emphasis"/>
          <w:highlight w:val="green"/>
        </w:rPr>
        <w:t>innovative technologies</w:t>
      </w:r>
      <w:r w:rsidRPr="00F73CF1">
        <w:rPr>
          <w:rStyle w:val="StyleUnderline"/>
          <w:highlight w:val="green"/>
        </w:rPr>
        <w:t xml:space="preserve"> </w:t>
      </w:r>
      <w:r w:rsidRPr="00036B67">
        <w:rPr>
          <w:rStyle w:val="StyleUnderline"/>
        </w:rPr>
        <w:t xml:space="preserve">like robotics, artificial intelligence, advanced communication, and new materials, which will be </w:t>
      </w:r>
      <w:r w:rsidRPr="00F73CF1">
        <w:rPr>
          <w:rStyle w:val="Emphasis"/>
          <w:highlight w:val="green"/>
        </w:rPr>
        <w:t>brought by</w:t>
      </w:r>
      <w:r w:rsidRPr="00F73CF1">
        <w:rPr>
          <w:rStyle w:val="StyleUnderline"/>
          <w:highlight w:val="green"/>
        </w:rPr>
        <w:t xml:space="preserve"> </w:t>
      </w:r>
      <w:r w:rsidRPr="00036B67">
        <w:rPr>
          <w:rStyle w:val="StyleUnderline"/>
        </w:rPr>
        <w:t xml:space="preserve">non-space </w:t>
      </w:r>
      <w:r w:rsidRPr="00F73CF1">
        <w:rPr>
          <w:rStyle w:val="Emphasis"/>
          <w:highlight w:val="green"/>
          <w:bdr w:val="single" w:sz="18" w:space="0" w:color="auto"/>
        </w:rPr>
        <w:t>industries</w:t>
      </w:r>
      <w:r w:rsidRPr="00036B67">
        <w:rPr>
          <w:rStyle w:val="StyleUnderline"/>
        </w:rPr>
        <w:t>,”</w:t>
      </w:r>
      <w:r w:rsidRPr="002A621C">
        <w:rPr>
          <w:sz w:val="16"/>
        </w:rPr>
        <w:t xml:space="preserve"> he explains. “</w:t>
      </w:r>
      <w:r w:rsidRPr="00036B67">
        <w:rPr>
          <w:rStyle w:val="StyleUnderline"/>
        </w:rPr>
        <w:t>Japan is home to many of the world’s leading industries, and has a variety of technological assets. Their involvement could be of help in the global space exploration effort</w:t>
      </w:r>
      <w:r w:rsidRPr="002A621C">
        <w:rPr>
          <w:sz w:val="16"/>
        </w:rPr>
        <w:t xml:space="preserve">.” Yasuhiro Yukimatsu, deputy director-general of the National Space Policy Secretariat, Cabinet Office, notes </w:t>
      </w:r>
      <w:r w:rsidRPr="00036B67">
        <w:rPr>
          <w:rStyle w:val="StyleUnderline"/>
        </w:rPr>
        <w:t xml:space="preserve">that </w:t>
      </w:r>
      <w:r w:rsidRPr="00F73CF1">
        <w:rPr>
          <w:rStyle w:val="Emphasis"/>
          <w:highlight w:val="green"/>
        </w:rPr>
        <w:t>Japanese companies</w:t>
      </w:r>
      <w:r w:rsidRPr="00F73CF1">
        <w:rPr>
          <w:rStyle w:val="StyleUnderline"/>
          <w:highlight w:val="green"/>
        </w:rPr>
        <w:t xml:space="preserve"> </w:t>
      </w:r>
      <w:r w:rsidRPr="00036B67">
        <w:rPr>
          <w:rStyle w:val="StyleUnderline"/>
        </w:rPr>
        <w:t xml:space="preserve">and universities have </w:t>
      </w:r>
      <w:r w:rsidRPr="00F73CF1">
        <w:rPr>
          <w:rStyle w:val="Emphasis"/>
          <w:highlight w:val="green"/>
        </w:rPr>
        <w:t>developed</w:t>
      </w:r>
      <w:r w:rsidRPr="00F73CF1">
        <w:rPr>
          <w:rStyle w:val="StyleUnderline"/>
          <w:highlight w:val="green"/>
        </w:rPr>
        <w:t xml:space="preserve"> </w:t>
      </w:r>
      <w:r w:rsidRPr="00036B67">
        <w:rPr>
          <w:rStyle w:val="StyleUnderline"/>
        </w:rPr>
        <w:t xml:space="preserve">micro-, nano- and even pico-satellite </w:t>
      </w:r>
      <w:r w:rsidRPr="00F73CF1">
        <w:rPr>
          <w:rStyle w:val="Emphasis"/>
          <w:highlight w:val="green"/>
        </w:rPr>
        <w:t>technology</w:t>
      </w:r>
      <w:r w:rsidRPr="00036B67">
        <w:rPr>
          <w:rStyle w:val="StyleUnderline"/>
        </w:rPr>
        <w:t xml:space="preserve">, </w:t>
      </w:r>
      <w:r w:rsidRPr="00F73CF1">
        <w:rPr>
          <w:rStyle w:val="Emphasis"/>
          <w:highlight w:val="green"/>
        </w:rPr>
        <w:t>which allows</w:t>
      </w:r>
      <w:r w:rsidRPr="00F73CF1">
        <w:rPr>
          <w:rStyle w:val="StyleUnderline"/>
          <w:highlight w:val="green"/>
        </w:rPr>
        <w:t xml:space="preserve"> </w:t>
      </w:r>
      <w:r w:rsidRPr="00036B67">
        <w:rPr>
          <w:rStyle w:val="StyleUnderline"/>
        </w:rPr>
        <w:t xml:space="preserve">countries that have yet to join the space community </w:t>
      </w:r>
      <w:r w:rsidRPr="00F73CF1">
        <w:rPr>
          <w:rStyle w:val="Emphasis"/>
          <w:highlight w:val="green"/>
        </w:rPr>
        <w:t>affordable access to space</w:t>
      </w:r>
      <w:r w:rsidRPr="00036B67">
        <w:rPr>
          <w:rStyle w:val="StyleUnderline"/>
        </w:rPr>
        <w:t>.</w:t>
      </w:r>
      <w:r w:rsidRPr="002A621C">
        <w:rPr>
          <w:sz w:val="16"/>
        </w:rPr>
        <w:t xml:space="preserve"> Ishida concurs: “</w:t>
      </w:r>
      <w:r w:rsidRPr="00F73CF1">
        <w:rPr>
          <w:rStyle w:val="Emphasis"/>
          <w:highlight w:val="green"/>
        </w:rPr>
        <w:t>Japanese space</w:t>
      </w:r>
      <w:r w:rsidRPr="00036B67">
        <w:rPr>
          <w:rStyle w:val="StyleUnderline"/>
        </w:rPr>
        <w:t xml:space="preserve">-related </w:t>
      </w:r>
      <w:r w:rsidRPr="00F73CF1">
        <w:rPr>
          <w:rStyle w:val="Emphasis"/>
          <w:highlight w:val="green"/>
        </w:rPr>
        <w:t>business</w:t>
      </w:r>
      <w:r w:rsidRPr="00F73CF1">
        <w:rPr>
          <w:rStyle w:val="StyleUnderline"/>
          <w:highlight w:val="green"/>
        </w:rPr>
        <w:t xml:space="preserve"> </w:t>
      </w:r>
      <w:r w:rsidRPr="00036B67">
        <w:rPr>
          <w:rStyle w:val="StyleUnderline"/>
        </w:rPr>
        <w:t xml:space="preserve">players have </w:t>
      </w:r>
      <w:r w:rsidRPr="00F73CF1">
        <w:rPr>
          <w:rStyle w:val="Emphasis"/>
          <w:highlight w:val="green"/>
        </w:rPr>
        <w:t>unique technologies</w:t>
      </w:r>
      <w:r w:rsidRPr="00F73CF1">
        <w:rPr>
          <w:rStyle w:val="StyleUnderline"/>
          <w:highlight w:val="green"/>
        </w:rPr>
        <w:t xml:space="preserve"> </w:t>
      </w:r>
      <w:r w:rsidRPr="00036B67">
        <w:rPr>
          <w:rStyle w:val="StyleUnderline"/>
        </w:rPr>
        <w:t xml:space="preserve">and are working on projects such as </w:t>
      </w:r>
      <w:r w:rsidRPr="00F73CF1">
        <w:rPr>
          <w:rStyle w:val="Emphasis"/>
          <w:highlight w:val="green"/>
        </w:rPr>
        <w:t>small launchers</w:t>
      </w:r>
      <w:r w:rsidRPr="00036B67">
        <w:rPr>
          <w:rStyle w:val="StyleUnderline"/>
        </w:rPr>
        <w:t xml:space="preserve">, space debris removal, and </w:t>
      </w:r>
      <w:r w:rsidRPr="00F73CF1">
        <w:rPr>
          <w:rStyle w:val="Emphasis"/>
          <w:highlight w:val="green"/>
        </w:rPr>
        <w:t>space resource mining</w:t>
      </w:r>
      <w:r w:rsidRPr="00036B67">
        <w:rPr>
          <w:rStyle w:val="StyleUnderline"/>
        </w:rPr>
        <w:t>.”</w:t>
      </w:r>
      <w:r w:rsidRPr="002A621C">
        <w:rPr>
          <w:sz w:val="16"/>
        </w:rPr>
        <w:t xml:space="preserve"> JAPAN IN SPACE Japan has a proud history of ‘old space’ government-funded exploration. It was the fourth country to venture into space, and the third one to send spacecraft to both Mars and the Moon. It has the distinction of being the only country to have brought a sample back from an extraterrestrial body besides the Moon, when Hayabusa landed in the Australian outback in 2010 with a sample collected from the surface a deep-space asteroid. But times are changing. “</w:t>
      </w:r>
      <w:r w:rsidRPr="00F73CF1">
        <w:rPr>
          <w:rStyle w:val="Emphasis"/>
          <w:highlight w:val="green"/>
        </w:rPr>
        <w:t xml:space="preserve">For the industry to realize sustainable growth, a shift from the government to the private sector </w:t>
      </w:r>
      <w:r w:rsidRPr="00F73CF1">
        <w:rPr>
          <w:rStyle w:val="Emphasis"/>
          <w:highlight w:val="green"/>
          <w:bdr w:val="single" w:sz="18" w:space="0" w:color="auto"/>
        </w:rPr>
        <w:t>is urgently needed</w:t>
      </w:r>
      <w:r w:rsidRPr="00036B67">
        <w:rPr>
          <w:rStyle w:val="StyleUnderline"/>
        </w:rPr>
        <w:t>,” says Masanori Tsuruda from the Ministry of Economy, Trade and Industry (METI). This shift is driven in part by shrinking government budgets for big projects as well as the many emerging possibilities for enterprises to profit from space.</w:t>
      </w:r>
    </w:p>
    <w:p w14:paraId="790E7FAB" w14:textId="77777777" w:rsidR="00664115" w:rsidRDefault="00664115" w:rsidP="00664115">
      <w:pPr>
        <w:pStyle w:val="Heading4"/>
      </w:pPr>
      <w:r>
        <w:t xml:space="preserve">Japan space commitment </w:t>
      </w:r>
      <w:r>
        <w:rPr>
          <w:u w:val="single"/>
        </w:rPr>
        <w:t>re-vitalizes</w:t>
      </w:r>
      <w:r>
        <w:t xml:space="preserve"> and </w:t>
      </w:r>
      <w:r>
        <w:rPr>
          <w:u w:val="single"/>
        </w:rPr>
        <w:t>modernizes</w:t>
      </w:r>
      <w:r>
        <w:t xml:space="preserve"> the US-Japan Alliance. </w:t>
      </w:r>
    </w:p>
    <w:p w14:paraId="3C44B90F" w14:textId="77777777" w:rsidR="00664115" w:rsidRPr="0085272E" w:rsidRDefault="00664115" w:rsidP="00664115">
      <w:r w:rsidRPr="0085272E">
        <w:rPr>
          <w:rStyle w:val="Style13ptBold"/>
        </w:rPr>
        <w:t>Wright 20</w:t>
      </w:r>
      <w:r>
        <w:t xml:space="preserve"> </w:t>
      </w:r>
      <w:r w:rsidRPr="0085272E">
        <w:t>John Wright 2-4-2020 "Where No Alliance Has Gone Before: US-Japan Military Cooperation in Space"</w:t>
      </w:r>
      <w:r>
        <w:t xml:space="preserve"> </w:t>
      </w:r>
      <w:hyperlink r:id="rId7" w:history="1">
        <w:r w:rsidRPr="00484FBD">
          <w:rPr>
            <w:rStyle w:val="Hyperlink"/>
          </w:rPr>
          <w:t>https://thediplomat.com/2020/02/where-no-alliance-has-gone-before-us-japan-military-cooperation-in-space/</w:t>
        </w:r>
      </w:hyperlink>
      <w:r>
        <w:t xml:space="preserve"> (</w:t>
      </w:r>
      <w:r w:rsidRPr="0085272E">
        <w:t>Major John Wright is a U.S. Air Force officer, pilot, and a Mike and Maureen Mansfield Fellow. He is a Foreign Area Officer who specializes in Japan, and recent author of the book “Deep Space Warfare: Military Strategy Beyond Orbit.” The views expressed in this article are solely those of the author, and not necessarily those of the U.S. Air Force, U.S. Government, Mansfield Foundation, or any other government or government entity.</w:t>
      </w:r>
      <w:r>
        <w:t>)//Elmer</w:t>
      </w:r>
    </w:p>
    <w:p w14:paraId="337C4AB1" w14:textId="77777777" w:rsidR="00664115" w:rsidRPr="001D7172" w:rsidRDefault="00664115" w:rsidP="00664115">
      <w:pPr>
        <w:rPr>
          <w:rStyle w:val="StyleUnderline"/>
        </w:rPr>
      </w:pPr>
      <w:r w:rsidRPr="001D7172">
        <w:rPr>
          <w:sz w:val="14"/>
        </w:rPr>
        <w:t xml:space="preserve">With the United States’ </w:t>
      </w:r>
      <w:r w:rsidRPr="00036B67">
        <w:rPr>
          <w:rStyle w:val="StyleUnderline"/>
        </w:rPr>
        <w:t xml:space="preserve">December 21, 2019 creation of a separate and sovereign branch of its military completely devoted to space, the U.S. Space Force, </w:t>
      </w:r>
      <w:r w:rsidRPr="00F73CF1">
        <w:rPr>
          <w:rStyle w:val="Emphasis"/>
          <w:highlight w:val="green"/>
        </w:rPr>
        <w:t>the global race to emancipate</w:t>
      </w:r>
      <w:r w:rsidRPr="00F73CF1">
        <w:rPr>
          <w:rStyle w:val="StyleUnderline"/>
          <w:highlight w:val="green"/>
        </w:rPr>
        <w:t xml:space="preserve"> </w:t>
      </w:r>
      <w:r w:rsidRPr="00036B67">
        <w:rPr>
          <w:rStyle w:val="StyleUnderline"/>
        </w:rPr>
        <w:t xml:space="preserve">a portion of national </w:t>
      </w:r>
      <w:r w:rsidRPr="00F73CF1">
        <w:rPr>
          <w:rStyle w:val="Emphasis"/>
          <w:highlight w:val="green"/>
        </w:rPr>
        <w:t>military power</w:t>
      </w:r>
      <w:r w:rsidRPr="00F73CF1">
        <w:rPr>
          <w:rStyle w:val="StyleUnderline"/>
          <w:highlight w:val="green"/>
        </w:rPr>
        <w:t xml:space="preserve"> </w:t>
      </w:r>
      <w:r w:rsidRPr="00036B67">
        <w:rPr>
          <w:rStyle w:val="StyleUnderline"/>
        </w:rPr>
        <w:t xml:space="preserve">from terrestrial shackles and place it firmly </w:t>
      </w:r>
      <w:r w:rsidRPr="00F73CF1">
        <w:rPr>
          <w:rStyle w:val="Emphasis"/>
          <w:highlight w:val="green"/>
          <w:bdr w:val="single" w:sz="18" w:space="0" w:color="auto"/>
        </w:rPr>
        <w:t>into orbit is on.</w:t>
      </w:r>
      <w:r w:rsidRPr="001D7172">
        <w:rPr>
          <w:sz w:val="14"/>
        </w:rPr>
        <w:t xml:space="preserve"> The announcement also </w:t>
      </w:r>
      <w:r w:rsidRPr="00036B67">
        <w:rPr>
          <w:rStyle w:val="StyleUnderline"/>
        </w:rPr>
        <w:t xml:space="preserve">unleashed a somewhat unexpected cascading effect: the </w:t>
      </w:r>
      <w:r w:rsidRPr="00F73CF1">
        <w:rPr>
          <w:rStyle w:val="Emphasis"/>
          <w:highlight w:val="green"/>
        </w:rPr>
        <w:t>increased attention paid to</w:t>
      </w:r>
      <w:r w:rsidRPr="00F73CF1">
        <w:rPr>
          <w:rStyle w:val="StyleUnderline"/>
          <w:highlight w:val="green"/>
        </w:rPr>
        <w:t xml:space="preserve"> </w:t>
      </w:r>
      <w:r w:rsidRPr="00036B67">
        <w:rPr>
          <w:rStyle w:val="StyleUnderline"/>
        </w:rPr>
        <w:t xml:space="preserve">military </w:t>
      </w:r>
      <w:r w:rsidRPr="00F73CF1">
        <w:rPr>
          <w:rStyle w:val="Emphasis"/>
          <w:highlight w:val="green"/>
        </w:rPr>
        <w:t>space activities by U.S. allies</w:t>
      </w:r>
      <w:r w:rsidRPr="00F73CF1">
        <w:rPr>
          <w:rStyle w:val="StyleUnderline"/>
          <w:highlight w:val="green"/>
        </w:rPr>
        <w:t xml:space="preserve"> </w:t>
      </w:r>
      <w:r w:rsidRPr="00036B67">
        <w:rPr>
          <w:rStyle w:val="StyleUnderline"/>
        </w:rPr>
        <w:t>and partners, who have no choice but to follow where the U.S. military moves its gravitational pull</w:t>
      </w:r>
      <w:r w:rsidRPr="001D7172">
        <w:rPr>
          <w:sz w:val="14"/>
        </w:rPr>
        <w:t xml:space="preserve">. In particular, </w:t>
      </w:r>
      <w:r w:rsidRPr="00F73CF1">
        <w:rPr>
          <w:rStyle w:val="Emphasis"/>
          <w:highlight w:val="green"/>
        </w:rPr>
        <w:t>Japan</w:t>
      </w:r>
      <w:r w:rsidRPr="00F73CF1">
        <w:rPr>
          <w:rStyle w:val="StyleUnderline"/>
          <w:highlight w:val="green"/>
        </w:rPr>
        <w:t xml:space="preserve"> </w:t>
      </w:r>
      <w:r w:rsidRPr="00036B67">
        <w:rPr>
          <w:rStyle w:val="StyleUnderline"/>
        </w:rPr>
        <w:t xml:space="preserve">has </w:t>
      </w:r>
      <w:r w:rsidRPr="00F73CF1">
        <w:rPr>
          <w:rStyle w:val="Emphasis"/>
          <w:highlight w:val="green"/>
        </w:rPr>
        <w:t>made announcements</w:t>
      </w:r>
      <w:r w:rsidRPr="00F73CF1">
        <w:rPr>
          <w:rStyle w:val="StyleUnderline"/>
          <w:highlight w:val="green"/>
        </w:rPr>
        <w:t xml:space="preserve"> </w:t>
      </w:r>
      <w:r w:rsidRPr="00036B67">
        <w:rPr>
          <w:rStyle w:val="StyleUnderline"/>
        </w:rPr>
        <w:t xml:space="preserve">in recent days that </w:t>
      </w:r>
      <w:r w:rsidRPr="00F73CF1">
        <w:rPr>
          <w:rStyle w:val="Emphasis"/>
          <w:highlight w:val="green"/>
        </w:rPr>
        <w:t>indicate</w:t>
      </w:r>
      <w:r w:rsidRPr="00F73CF1">
        <w:rPr>
          <w:rStyle w:val="StyleUnderline"/>
          <w:highlight w:val="green"/>
        </w:rPr>
        <w:t xml:space="preserve"> </w:t>
      </w:r>
      <w:r w:rsidRPr="00036B67">
        <w:rPr>
          <w:rStyle w:val="StyleUnderline"/>
        </w:rPr>
        <w:t xml:space="preserve">its </w:t>
      </w:r>
      <w:r w:rsidRPr="00F73CF1">
        <w:rPr>
          <w:rStyle w:val="Emphasis"/>
          <w:highlight w:val="green"/>
        </w:rPr>
        <w:t>intention to remain in lockstep with the U</w:t>
      </w:r>
      <w:r w:rsidRPr="00036B67">
        <w:rPr>
          <w:rStyle w:val="StyleUnderline"/>
        </w:rPr>
        <w:t xml:space="preserve">nited </w:t>
      </w:r>
      <w:r w:rsidRPr="00F73CF1">
        <w:rPr>
          <w:rStyle w:val="Emphasis"/>
          <w:highlight w:val="green"/>
        </w:rPr>
        <w:t>S</w:t>
      </w:r>
      <w:r w:rsidRPr="00036B67">
        <w:rPr>
          <w:rStyle w:val="StyleUnderline"/>
        </w:rPr>
        <w:t>tates, at least in terms of defense</w:t>
      </w:r>
      <w:r w:rsidRPr="001D7172">
        <w:rPr>
          <w:sz w:val="14"/>
        </w:rPr>
        <w:t xml:space="preserve">. On January 5, 2020, scarcely two weeks following the U.S. Space Force announcement, the Japanese government indicated it plans to rename the Japan Air Self Defense Force to the Japan Aerospace Defense Force. Not coincidentally, on January 21, </w:t>
      </w:r>
      <w:r w:rsidRPr="00036B67">
        <w:rPr>
          <w:rStyle w:val="StyleUnderline"/>
        </w:rPr>
        <w:t xml:space="preserve">during a speech given on the occasion of the 60th anniversary of the U.S.-Japan Alliance, Prime Minister Shinzo </w:t>
      </w:r>
      <w:r w:rsidRPr="00F73CF1">
        <w:rPr>
          <w:rStyle w:val="Emphasis"/>
          <w:highlight w:val="green"/>
        </w:rPr>
        <w:t>Abe vowed to make</w:t>
      </w:r>
      <w:r w:rsidRPr="00F73CF1">
        <w:rPr>
          <w:rStyle w:val="StyleUnderline"/>
          <w:highlight w:val="green"/>
        </w:rPr>
        <w:t xml:space="preserve"> </w:t>
      </w:r>
      <w:r w:rsidRPr="00036B67">
        <w:rPr>
          <w:rStyle w:val="StyleUnderline"/>
        </w:rPr>
        <w:t xml:space="preserve">the </w:t>
      </w:r>
      <w:r w:rsidRPr="00F73CF1">
        <w:rPr>
          <w:rStyle w:val="Emphasis"/>
          <w:highlight w:val="green"/>
        </w:rPr>
        <w:t>alliance</w:t>
      </w:r>
      <w:r w:rsidRPr="00F73CF1">
        <w:rPr>
          <w:rStyle w:val="StyleUnderline"/>
          <w:highlight w:val="green"/>
        </w:rPr>
        <w:t xml:space="preserve"> </w:t>
      </w:r>
      <w:r w:rsidRPr="00036B67">
        <w:rPr>
          <w:rStyle w:val="StyleUnderline"/>
        </w:rPr>
        <w:t xml:space="preserve">“a </w:t>
      </w:r>
      <w:r w:rsidRPr="00F73CF1">
        <w:rPr>
          <w:rStyle w:val="Emphasis"/>
          <w:highlight w:val="green"/>
        </w:rPr>
        <w:t>pillar for</w:t>
      </w:r>
      <w:r w:rsidRPr="00F73CF1">
        <w:rPr>
          <w:rStyle w:val="StyleUnderline"/>
          <w:highlight w:val="green"/>
        </w:rPr>
        <w:t xml:space="preserve"> </w:t>
      </w:r>
      <w:r w:rsidRPr="00F73CF1">
        <w:rPr>
          <w:rStyle w:val="Emphasis"/>
          <w:highlight w:val="green"/>
        </w:rPr>
        <w:t>safeguarding</w:t>
      </w:r>
      <w:r w:rsidRPr="00F73CF1">
        <w:rPr>
          <w:rStyle w:val="StyleUnderline"/>
          <w:highlight w:val="green"/>
        </w:rPr>
        <w:t xml:space="preserve"> </w:t>
      </w:r>
      <w:r w:rsidRPr="00F73CF1">
        <w:rPr>
          <w:rStyle w:val="Emphasis"/>
          <w:highlight w:val="green"/>
        </w:rPr>
        <w:t>peace</w:t>
      </w:r>
      <w:r w:rsidRPr="00F73CF1">
        <w:rPr>
          <w:rStyle w:val="StyleUnderline"/>
          <w:highlight w:val="green"/>
        </w:rPr>
        <w:t xml:space="preserve"> </w:t>
      </w:r>
      <w:r w:rsidRPr="00036B67">
        <w:rPr>
          <w:rStyle w:val="StyleUnderline"/>
        </w:rPr>
        <w:t xml:space="preserve">and security </w:t>
      </w:r>
      <w:r w:rsidRPr="00F73CF1">
        <w:rPr>
          <w:rStyle w:val="Emphasis"/>
          <w:highlight w:val="green"/>
        </w:rPr>
        <w:t>in</w:t>
      </w:r>
      <w:r w:rsidRPr="00F73CF1">
        <w:rPr>
          <w:rStyle w:val="StyleUnderline"/>
          <w:highlight w:val="green"/>
        </w:rPr>
        <w:t xml:space="preserve"> </w:t>
      </w:r>
      <w:r w:rsidRPr="00036B67">
        <w:rPr>
          <w:rStyle w:val="StyleUnderline"/>
        </w:rPr>
        <w:t xml:space="preserve">both </w:t>
      </w:r>
      <w:r w:rsidRPr="00F73CF1">
        <w:rPr>
          <w:rStyle w:val="Emphasis"/>
          <w:highlight w:val="green"/>
        </w:rPr>
        <w:t>outer space</w:t>
      </w:r>
      <w:r w:rsidRPr="00F73CF1">
        <w:rPr>
          <w:rStyle w:val="StyleUnderline"/>
          <w:highlight w:val="green"/>
        </w:rPr>
        <w:t xml:space="preserve"> </w:t>
      </w:r>
      <w:r w:rsidRPr="00036B67">
        <w:rPr>
          <w:rStyle w:val="StyleUnderline"/>
        </w:rPr>
        <w:t>and cyberspace.”</w:t>
      </w:r>
      <w:r w:rsidRPr="001D7172">
        <w:rPr>
          <w:sz w:val="14"/>
        </w:rPr>
        <w:t xml:space="preserve"> </w:t>
      </w:r>
      <w:r w:rsidRPr="00036B67">
        <w:rPr>
          <w:rStyle w:val="Emphasis"/>
        </w:rPr>
        <w:t>While words are good, actions are better</w:t>
      </w:r>
      <w:r w:rsidRPr="001D7172">
        <w:rPr>
          <w:sz w:val="14"/>
        </w:rPr>
        <w:t xml:space="preserve">. In a less-noticed but more consequential move, </w:t>
      </w:r>
      <w:r w:rsidRPr="00036B67">
        <w:rPr>
          <w:rStyle w:val="StyleUnderline"/>
        </w:rPr>
        <w:t>the Ministry of Defense is finalizing a bill to be placed before the Diet that asks to craft a space operations-exclusive military unit staffed with 20 personnel</w:t>
      </w:r>
      <w:r w:rsidRPr="001D7172">
        <w:rPr>
          <w:sz w:val="14"/>
        </w:rPr>
        <w:t xml:space="preserve">. While this paltry number of people can barely be expected to efficiently run their task of monitoring space debris and “suspicious satellites,” the move is a significant step for a nation that often struggles with global defense developments due to Japan’s unique domestic restrictions and legal concerns. In many ways, it is surprising to see Japan, a nation that still sorties 1960s-era F-4 aircraft (though there are plans to replace them with F-35s), and is fielding their very first military Remote Piloted Aircraft (a model the United States has been flying for nearly 20 years) in 2021, take its defense posture in space seriously. </w:t>
      </w:r>
      <w:r w:rsidRPr="00036B67">
        <w:rPr>
          <w:rStyle w:val="StyleUnderline"/>
        </w:rPr>
        <w:t xml:space="preserve">These </w:t>
      </w:r>
      <w:r w:rsidRPr="00F73CF1">
        <w:rPr>
          <w:rStyle w:val="Emphasis"/>
          <w:highlight w:val="green"/>
        </w:rPr>
        <w:t>initiatives have several implications</w:t>
      </w:r>
      <w:r w:rsidRPr="00036B67">
        <w:rPr>
          <w:rStyle w:val="StyleUnderline"/>
        </w:rPr>
        <w:t xml:space="preserve">. First, the </w:t>
      </w:r>
      <w:r w:rsidRPr="00F73CF1">
        <w:rPr>
          <w:rStyle w:val="Emphasis"/>
          <w:highlight w:val="green"/>
        </w:rPr>
        <w:t>Japanese government’s attitude toward space</w:t>
      </w:r>
      <w:r w:rsidRPr="00F73CF1">
        <w:rPr>
          <w:rStyle w:val="StyleUnderline"/>
          <w:highlight w:val="green"/>
        </w:rPr>
        <w:t xml:space="preserve"> </w:t>
      </w:r>
      <w:r w:rsidRPr="00036B67">
        <w:rPr>
          <w:rStyle w:val="StyleUnderline"/>
        </w:rPr>
        <w:t xml:space="preserve">and its place </w:t>
      </w:r>
      <w:r w:rsidRPr="00F73CF1">
        <w:rPr>
          <w:rStyle w:val="Emphasis"/>
          <w:highlight w:val="green"/>
        </w:rPr>
        <w:t>in</w:t>
      </w:r>
      <w:r w:rsidRPr="00F73CF1">
        <w:rPr>
          <w:rStyle w:val="StyleUnderline"/>
          <w:highlight w:val="green"/>
        </w:rPr>
        <w:t xml:space="preserve"> </w:t>
      </w:r>
      <w:r w:rsidRPr="00036B67">
        <w:rPr>
          <w:rStyle w:val="StyleUnderline"/>
        </w:rPr>
        <w:t xml:space="preserve">the </w:t>
      </w:r>
      <w:r w:rsidRPr="00F73CF1">
        <w:rPr>
          <w:rStyle w:val="Emphasis"/>
          <w:highlight w:val="green"/>
        </w:rPr>
        <w:t>U.S.-Japan alliance</w:t>
      </w:r>
      <w:r w:rsidRPr="00F73CF1">
        <w:rPr>
          <w:rStyle w:val="StyleUnderline"/>
          <w:highlight w:val="green"/>
        </w:rPr>
        <w:t xml:space="preserve"> </w:t>
      </w:r>
      <w:r w:rsidRPr="00F73CF1">
        <w:rPr>
          <w:rStyle w:val="Emphasis"/>
          <w:highlight w:val="green"/>
        </w:rPr>
        <w:t>reflects</w:t>
      </w:r>
      <w:r w:rsidRPr="00F73CF1">
        <w:rPr>
          <w:rStyle w:val="StyleUnderline"/>
          <w:highlight w:val="green"/>
        </w:rPr>
        <w:t xml:space="preserve"> </w:t>
      </w:r>
      <w:r w:rsidRPr="00F73CF1">
        <w:rPr>
          <w:rStyle w:val="Emphasis"/>
          <w:highlight w:val="green"/>
          <w:bdr w:val="single" w:sz="18" w:space="0" w:color="auto"/>
        </w:rPr>
        <w:t>what’s at stake</w:t>
      </w:r>
      <w:r w:rsidRPr="00F73CF1">
        <w:rPr>
          <w:rStyle w:val="StyleUnderline"/>
          <w:highlight w:val="green"/>
        </w:rPr>
        <w:t xml:space="preserve"> </w:t>
      </w:r>
      <w:r w:rsidRPr="00036B67">
        <w:rPr>
          <w:rStyle w:val="StyleUnderline"/>
        </w:rPr>
        <w:t xml:space="preserve">during the next major conflict, which will surely involve space. As an </w:t>
      </w:r>
      <w:r w:rsidRPr="00F73CF1">
        <w:rPr>
          <w:rStyle w:val="Emphasis"/>
          <w:highlight w:val="green"/>
        </w:rPr>
        <w:t>increasing</w:t>
      </w:r>
      <w:r w:rsidRPr="00F73CF1">
        <w:rPr>
          <w:rStyle w:val="StyleUnderline"/>
          <w:highlight w:val="green"/>
        </w:rPr>
        <w:t xml:space="preserve"> </w:t>
      </w:r>
      <w:r w:rsidRPr="00036B67">
        <w:rPr>
          <w:rStyle w:val="StyleUnderline"/>
        </w:rPr>
        <w:t xml:space="preserve">number of </w:t>
      </w:r>
      <w:r w:rsidRPr="00F73CF1">
        <w:rPr>
          <w:rStyle w:val="Emphasis"/>
          <w:highlight w:val="green"/>
        </w:rPr>
        <w:t>government and commercial systems</w:t>
      </w:r>
      <w:r w:rsidRPr="00F73CF1">
        <w:rPr>
          <w:rStyle w:val="StyleUnderline"/>
          <w:highlight w:val="green"/>
        </w:rPr>
        <w:t xml:space="preserve"> </w:t>
      </w:r>
      <w:r w:rsidRPr="00F73CF1">
        <w:rPr>
          <w:rStyle w:val="Emphasis"/>
          <w:highlight w:val="green"/>
        </w:rPr>
        <w:t>depend on space assets and space support</w:t>
      </w:r>
      <w:r w:rsidRPr="00036B67">
        <w:rPr>
          <w:rStyle w:val="StyleUnderline"/>
        </w:rPr>
        <w:t xml:space="preserve">, </w:t>
      </w:r>
      <w:r w:rsidRPr="00F73CF1">
        <w:rPr>
          <w:rStyle w:val="Emphasis"/>
          <w:highlight w:val="green"/>
        </w:rPr>
        <w:t>space can no longer be ignored</w:t>
      </w:r>
      <w:r w:rsidRPr="00F73CF1">
        <w:rPr>
          <w:rStyle w:val="StyleUnderline"/>
          <w:highlight w:val="green"/>
        </w:rPr>
        <w:t xml:space="preserve"> </w:t>
      </w:r>
      <w:r w:rsidRPr="00036B67">
        <w:rPr>
          <w:rStyle w:val="StyleUnderline"/>
        </w:rPr>
        <w:t xml:space="preserve">as a future theater; the </w:t>
      </w:r>
      <w:r w:rsidRPr="00F73CF1">
        <w:rPr>
          <w:rStyle w:val="Emphasis"/>
          <w:highlight w:val="green"/>
        </w:rPr>
        <w:t>time is now to incorporate</w:t>
      </w:r>
      <w:r w:rsidRPr="00F73CF1">
        <w:rPr>
          <w:rStyle w:val="StyleUnderline"/>
          <w:highlight w:val="green"/>
        </w:rPr>
        <w:t xml:space="preserve"> </w:t>
      </w:r>
      <w:r w:rsidRPr="00F73CF1">
        <w:rPr>
          <w:rStyle w:val="Emphasis"/>
          <w:highlight w:val="green"/>
          <w:bdr w:val="single" w:sz="18" w:space="0" w:color="auto"/>
        </w:rPr>
        <w:t>space into alliance strategy</w:t>
      </w:r>
      <w:r w:rsidRPr="00036B67">
        <w:rPr>
          <w:rStyle w:val="StyleUnderline"/>
        </w:rPr>
        <w:t>.</w:t>
      </w:r>
      <w:r w:rsidRPr="001D7172">
        <w:rPr>
          <w:sz w:val="14"/>
        </w:rPr>
        <w:t xml:space="preserve"> This strategy, however, needs to catch up. Currently</w:t>
      </w:r>
      <w:r w:rsidRPr="00036B67">
        <w:rPr>
          <w:rStyle w:val="StyleUnderline"/>
        </w:rPr>
        <w:t>, Japan refers to space as a “new domain” in the 2018 National Defense Program Guidelines and briefly discusses space defense in the annual 2019 Defense of Japan white paper</w:t>
      </w:r>
      <w:r w:rsidRPr="001D7172">
        <w:rPr>
          <w:sz w:val="14"/>
        </w:rPr>
        <w:t xml:space="preserve">. Space is completely left out of the now-outdated 2015 Guidelines for U.S.- Japan Defense Cooperation. Enjoying this article? Click here to subscribe for full access. Just $5 a month. </w:t>
      </w:r>
      <w:r w:rsidRPr="00036B67">
        <w:rPr>
          <w:rStyle w:val="StyleUnderline"/>
        </w:rPr>
        <w:t xml:space="preserve">Second, </w:t>
      </w:r>
      <w:r w:rsidRPr="00F73CF1">
        <w:rPr>
          <w:rStyle w:val="Emphasis"/>
          <w:highlight w:val="green"/>
        </w:rPr>
        <w:t>Japan’s emphasis</w:t>
      </w:r>
      <w:r w:rsidRPr="00F73CF1">
        <w:rPr>
          <w:rStyle w:val="StyleUnderline"/>
          <w:highlight w:val="green"/>
        </w:rPr>
        <w:t xml:space="preserve"> </w:t>
      </w:r>
      <w:r w:rsidRPr="00036B67">
        <w:rPr>
          <w:rStyle w:val="StyleUnderline"/>
        </w:rPr>
        <w:t xml:space="preserve">is a </w:t>
      </w:r>
      <w:r w:rsidRPr="00F73CF1">
        <w:rPr>
          <w:rStyle w:val="Emphasis"/>
          <w:highlight w:val="green"/>
        </w:rPr>
        <w:t>good move for the alliance</w:t>
      </w:r>
      <w:r w:rsidRPr="00F73CF1">
        <w:rPr>
          <w:rStyle w:val="StyleUnderline"/>
          <w:highlight w:val="green"/>
        </w:rPr>
        <w:t xml:space="preserve"> </w:t>
      </w:r>
      <w:r w:rsidRPr="00F73CF1">
        <w:rPr>
          <w:rStyle w:val="Emphasis"/>
          <w:highlight w:val="green"/>
        </w:rPr>
        <w:t>as a whole, and enhances its survivability</w:t>
      </w:r>
      <w:r w:rsidRPr="00036B67">
        <w:rPr>
          <w:rStyle w:val="StyleUnderline"/>
        </w:rPr>
        <w:t xml:space="preserve">. </w:t>
      </w:r>
      <w:r w:rsidRPr="00F73CF1">
        <w:rPr>
          <w:rStyle w:val="Emphasis"/>
          <w:highlight w:val="green"/>
        </w:rPr>
        <w:t>If Japan takes measurable steps to</w:t>
      </w:r>
      <w:r w:rsidRPr="00F73CF1">
        <w:rPr>
          <w:rStyle w:val="StyleUnderline"/>
          <w:highlight w:val="green"/>
        </w:rPr>
        <w:t xml:space="preserve"> </w:t>
      </w:r>
      <w:r w:rsidRPr="00036B67">
        <w:rPr>
          <w:rStyle w:val="StyleUnderline"/>
        </w:rPr>
        <w:t xml:space="preserve">join its ally and if Japan meaningfully </w:t>
      </w:r>
      <w:r w:rsidRPr="00F73CF1">
        <w:rPr>
          <w:rStyle w:val="Emphasis"/>
          <w:highlight w:val="green"/>
        </w:rPr>
        <w:t>contributes to space security</w:t>
      </w:r>
      <w:r w:rsidRPr="00036B67">
        <w:rPr>
          <w:rStyle w:val="StyleUnderline"/>
        </w:rPr>
        <w:t xml:space="preserve">, </w:t>
      </w:r>
      <w:r w:rsidRPr="00F73CF1">
        <w:rPr>
          <w:rStyle w:val="Emphasis"/>
          <w:highlight w:val="green"/>
        </w:rPr>
        <w:t>space</w:t>
      </w:r>
      <w:r w:rsidRPr="00036B67">
        <w:rPr>
          <w:rStyle w:val="StyleUnderline"/>
        </w:rPr>
        <w:t xml:space="preserve"> is </w:t>
      </w:r>
      <w:r w:rsidRPr="00F73CF1">
        <w:rPr>
          <w:rStyle w:val="Emphasis"/>
          <w:highlight w:val="green"/>
          <w:bdr w:val="single" w:sz="18" w:space="0" w:color="auto"/>
        </w:rPr>
        <w:t>less likely to become another seam where the alliance could come undone</w:t>
      </w:r>
      <w:r w:rsidRPr="00036B67">
        <w:rPr>
          <w:rStyle w:val="StyleUnderline"/>
        </w:rPr>
        <w:t xml:space="preserve">. </w:t>
      </w:r>
      <w:r w:rsidRPr="001D7172">
        <w:rPr>
          <w:rStyle w:val="StyleUnderline"/>
        </w:rPr>
        <w:t xml:space="preserve">Further, there is a strategic advantage to </w:t>
      </w:r>
      <w:r w:rsidRPr="00F73CF1">
        <w:rPr>
          <w:rStyle w:val="Emphasis"/>
          <w:highlight w:val="green"/>
        </w:rPr>
        <w:t>taking a stance</w:t>
      </w:r>
      <w:r w:rsidRPr="00F73CF1">
        <w:rPr>
          <w:rStyle w:val="StyleUnderline"/>
          <w:highlight w:val="green"/>
        </w:rPr>
        <w:t xml:space="preserve"> </w:t>
      </w:r>
      <w:r w:rsidRPr="001D7172">
        <w:rPr>
          <w:rStyle w:val="StyleUnderline"/>
        </w:rPr>
        <w:t xml:space="preserve">on both position and form when it comes to space. While other nations will struggle to “get serious” about space, and will need to decide between size, scope, and capability of their forces, </w:t>
      </w:r>
      <w:r w:rsidRPr="00F73CF1">
        <w:rPr>
          <w:rStyle w:val="Emphasis"/>
          <w:highlight w:val="green"/>
        </w:rPr>
        <w:t>Japan has confirmed</w:t>
      </w:r>
      <w:r w:rsidRPr="00F73CF1">
        <w:rPr>
          <w:rStyle w:val="StyleUnderline"/>
          <w:highlight w:val="green"/>
        </w:rPr>
        <w:t xml:space="preserve"> </w:t>
      </w:r>
      <w:r w:rsidRPr="001D7172">
        <w:rPr>
          <w:rStyle w:val="StyleUnderline"/>
        </w:rPr>
        <w:t xml:space="preserve">its </w:t>
      </w:r>
      <w:r w:rsidRPr="00F73CF1">
        <w:rPr>
          <w:rStyle w:val="Emphasis"/>
          <w:highlight w:val="green"/>
          <w:bdr w:val="single" w:sz="18" w:space="0" w:color="auto"/>
        </w:rPr>
        <w:t>political and defensive outlook toward space</w:t>
      </w:r>
      <w:r w:rsidRPr="001D7172">
        <w:rPr>
          <w:rStyle w:val="StyleUnderline"/>
        </w:rPr>
        <w:t>, which means it has also acknowledged space’s effect on combined alliance defense.</w:t>
      </w:r>
      <w:r w:rsidRPr="001D7172">
        <w:rPr>
          <w:rStyle w:val="StyleUnderline"/>
          <w:sz w:val="14"/>
          <w:u w:val="none"/>
        </w:rPr>
        <w:t xml:space="preserve"> This is good, since the political dangers posed in space are very real. Despite the existence of the well-intentioned but toothless Outer Space Treaty of 1967, which prohibits use of force activities in space, the obvious future is that space will act as yet another stage upon which the political games of earthbound nation-states will play out. </w:t>
      </w:r>
      <w:r w:rsidRPr="001D7172">
        <w:rPr>
          <w:rStyle w:val="StyleUnderline"/>
        </w:rPr>
        <w:t xml:space="preserve">Nation-state competition will not disappear as states found and fund forces to travel, explore, and exploit the inky blackness of space; rather, competition will intensify, as discoveries with both </w:t>
      </w:r>
      <w:r w:rsidRPr="001D7172">
        <w:rPr>
          <w:rStyle w:val="Emphasis"/>
        </w:rPr>
        <w:t>economic and defense applications</w:t>
      </w:r>
      <w:r w:rsidRPr="001D7172">
        <w:rPr>
          <w:rStyle w:val="StyleUnderline"/>
        </w:rPr>
        <w:t xml:space="preserve"> are made, and as states better understand how vulnerable they are without proper space defense and deterrence.</w:t>
      </w:r>
      <w:r w:rsidRPr="001D7172">
        <w:rPr>
          <w:rStyle w:val="StyleUnderline"/>
          <w:sz w:val="14"/>
          <w:u w:val="none"/>
        </w:rPr>
        <w:t xml:space="preserve"> This is the political reality of space, and the fact that both members of the U.S.-Japan alliance understand this means the alliance has much less danger of breaking apart upon first contact with space-centric competition. If anything, mutual interest in the same environment will lead to cooperative efforts and a strengthened alliance here on Earth. Notably, the odds of military confrontation in space have also increased. By funneling U.S. military space power into the highest echelon of military independence and funding (an independent service), escalation and competition is not far behind. It will not be surprising if we see several other competitors forming their own service-level forces by year’s end, though their actual forms will likely vary greatly. The fact that the United States has “jumped” to a service-sized solution to military space competition, and not a smaller organization like a corps or geographic command, means other nations have no real strategic options but to match the U.S. precedent as close as they can in size and capability. </w:t>
      </w:r>
      <w:r w:rsidRPr="001D7172">
        <w:rPr>
          <w:rStyle w:val="StyleUnderline"/>
        </w:rPr>
        <w:t xml:space="preserve">The </w:t>
      </w:r>
      <w:r w:rsidRPr="00F73CF1">
        <w:rPr>
          <w:rStyle w:val="Emphasis"/>
          <w:highlight w:val="green"/>
        </w:rPr>
        <w:t>U.S.-Japan alliance must prepare</w:t>
      </w:r>
      <w:r w:rsidRPr="001D7172">
        <w:rPr>
          <w:rStyle w:val="StyleUnderline"/>
        </w:rPr>
        <w:t xml:space="preserve"> for this eventuality. Japanese government </w:t>
      </w:r>
      <w:r w:rsidRPr="00F73CF1">
        <w:rPr>
          <w:rStyle w:val="Emphasis"/>
          <w:highlight w:val="green"/>
        </w:rPr>
        <w:t>decisions to strengthen</w:t>
      </w:r>
      <w:r w:rsidRPr="00F73CF1">
        <w:rPr>
          <w:rStyle w:val="StyleUnderline"/>
          <w:highlight w:val="green"/>
        </w:rPr>
        <w:t xml:space="preserve"> </w:t>
      </w:r>
      <w:r w:rsidRPr="001D7172">
        <w:rPr>
          <w:rStyle w:val="StyleUnderline"/>
        </w:rPr>
        <w:t xml:space="preserve">its </w:t>
      </w:r>
      <w:r w:rsidRPr="00F73CF1">
        <w:rPr>
          <w:rStyle w:val="Emphasis"/>
          <w:highlight w:val="green"/>
        </w:rPr>
        <w:t>space</w:t>
      </w:r>
      <w:r w:rsidRPr="00F73CF1">
        <w:rPr>
          <w:rStyle w:val="StyleUnderline"/>
          <w:highlight w:val="green"/>
        </w:rPr>
        <w:t xml:space="preserve"> </w:t>
      </w:r>
      <w:r w:rsidRPr="001D7172">
        <w:rPr>
          <w:rStyle w:val="StyleUnderline"/>
        </w:rPr>
        <w:t xml:space="preserve">defense </w:t>
      </w:r>
      <w:r w:rsidRPr="00F73CF1">
        <w:rPr>
          <w:rStyle w:val="Emphasis"/>
          <w:highlight w:val="green"/>
        </w:rPr>
        <w:t>capabilities</w:t>
      </w:r>
      <w:r w:rsidRPr="00F73CF1">
        <w:rPr>
          <w:rStyle w:val="StyleUnderline"/>
          <w:highlight w:val="green"/>
        </w:rPr>
        <w:t xml:space="preserve"> </w:t>
      </w:r>
      <w:r w:rsidRPr="001D7172">
        <w:rPr>
          <w:rStyle w:val="StyleUnderline"/>
        </w:rPr>
        <w:t xml:space="preserve">thus </w:t>
      </w:r>
      <w:r w:rsidRPr="00F73CF1">
        <w:rPr>
          <w:rStyle w:val="Emphasis"/>
          <w:highlight w:val="green"/>
        </w:rPr>
        <w:t>come from</w:t>
      </w:r>
      <w:r w:rsidRPr="00F73CF1">
        <w:rPr>
          <w:rStyle w:val="StyleUnderline"/>
          <w:highlight w:val="green"/>
        </w:rPr>
        <w:t xml:space="preserve"> </w:t>
      </w:r>
      <w:r w:rsidRPr="001D7172">
        <w:rPr>
          <w:rStyle w:val="StyleUnderline"/>
        </w:rPr>
        <w:t xml:space="preserve">a mix of terrestrial strategy, political realities, and </w:t>
      </w:r>
      <w:r w:rsidRPr="00F73CF1">
        <w:rPr>
          <w:rStyle w:val="Emphasis"/>
          <w:highlight w:val="green"/>
          <w:bdr w:val="single" w:sz="18" w:space="0" w:color="auto"/>
        </w:rPr>
        <w:t>prudent alliance management</w:t>
      </w:r>
      <w:r w:rsidRPr="001D7172">
        <w:rPr>
          <w:rStyle w:val="StyleUnderline"/>
        </w:rPr>
        <w:t>.</w:t>
      </w:r>
      <w:r w:rsidRPr="001D7172">
        <w:rPr>
          <w:rStyle w:val="StyleUnderline"/>
          <w:sz w:val="14"/>
          <w:u w:val="none"/>
        </w:rPr>
        <w:t xml:space="preserve"> However, significant challenges remain. For one thing, today’s nation-states (including the United States) are understandably gun-shy about sharing space defense capabilities and space-centric technology, which means alliance military space activity will naturally move at the speed of the slowest member. For another, we do not yet know just what space-on-space conflict will look like between combatants who possess similar space-based strength, which makes warfare difficult to plan for and will present an immediate challenge to alliance coordination should such a conflict occur</w:t>
      </w:r>
      <w:r w:rsidRPr="001D7172">
        <w:rPr>
          <w:rStyle w:val="StyleUnderline"/>
        </w:rPr>
        <w:t xml:space="preserve">. Despite these doubts, recent Japanese government announces are positive and will help usher both the alliance and U.S.-Japan relations through its current comparatively rocky period of trade spats and quibbles over military basing. Without a doubt, the </w:t>
      </w:r>
      <w:r w:rsidRPr="00F73CF1">
        <w:rPr>
          <w:rStyle w:val="Emphasis"/>
          <w:highlight w:val="green"/>
          <w:bdr w:val="single" w:sz="18" w:space="0" w:color="auto"/>
        </w:rPr>
        <w:t>political impact of allied space defense</w:t>
      </w:r>
      <w:r w:rsidRPr="00F73CF1">
        <w:rPr>
          <w:rStyle w:val="StyleUnderline"/>
          <w:highlight w:val="green"/>
        </w:rPr>
        <w:t xml:space="preserve"> </w:t>
      </w:r>
      <w:r w:rsidRPr="001D7172">
        <w:rPr>
          <w:rStyle w:val="StyleUnderline"/>
        </w:rPr>
        <w:t>could easily result in the U.S.-Japan alliance extending its prerogatives beyond Earth’s territorial confines.</w:t>
      </w:r>
    </w:p>
    <w:p w14:paraId="424A44C3" w14:textId="77777777" w:rsidR="00664115" w:rsidRPr="00173126" w:rsidRDefault="00664115" w:rsidP="00664115">
      <w:pPr>
        <w:pStyle w:val="Heading4"/>
      </w:pPr>
      <w:r>
        <w:t xml:space="preserve">Strong US-Japan alliance prevents a range of </w:t>
      </w:r>
      <w:r>
        <w:rPr>
          <w:u w:val="single"/>
        </w:rPr>
        <w:t>existential threats</w:t>
      </w:r>
      <w:r>
        <w:t>.</w:t>
      </w:r>
    </w:p>
    <w:p w14:paraId="363CCC39" w14:textId="77777777" w:rsidR="00664115" w:rsidRPr="00173126" w:rsidRDefault="00664115" w:rsidP="00664115">
      <w:r w:rsidRPr="00173126">
        <w:rPr>
          <w:rStyle w:val="Style13ptBold"/>
        </w:rPr>
        <w:t>Hamre 16</w:t>
      </w:r>
      <w:r>
        <w:t xml:space="preserve"> </w:t>
      </w:r>
      <w:r w:rsidRPr="00173126">
        <w:t>John Hamre, President and CEO of the Center for Strategic and International Studies, Former Under Secretary of Defense, and Richard Armitage, President of Armitage International, Former U.S. Deputy Secretary of State, co-chairs of the U.S.-Japan Commission on the Future of the Alliance, et al., “The U.S.-Japan Alliance to 2030: Power and Principle”, Report of the Commission on the Future of the Alliance, 2/29/2016, p. 1-5</w:t>
      </w:r>
    </w:p>
    <w:p w14:paraId="55738950" w14:textId="77777777" w:rsidR="00664115" w:rsidRPr="00173126" w:rsidRDefault="00664115" w:rsidP="00664115">
      <w:pPr>
        <w:rPr>
          <w:sz w:val="16"/>
        </w:rPr>
      </w:pPr>
      <w:r w:rsidRPr="00F73CF1">
        <w:rPr>
          <w:rStyle w:val="StyleUnderline"/>
          <w:highlight w:val="green"/>
        </w:rPr>
        <w:t>The U.S.-Japan Alliance</w:t>
      </w:r>
      <w:r w:rsidRPr="00DE5159">
        <w:rPr>
          <w:rStyle w:val="StyleUnderline"/>
        </w:rPr>
        <w:t xml:space="preserve"> has helped to provide security and prosperity to the</w:t>
      </w:r>
      <w:r w:rsidRPr="00BE41F1">
        <w:rPr>
          <w:sz w:val="16"/>
        </w:rPr>
        <w:t xml:space="preserve"> Asia-Pacific region and the broader </w:t>
      </w:r>
      <w:r w:rsidRPr="00DE5159">
        <w:rPr>
          <w:rStyle w:val="StyleUnderline"/>
        </w:rPr>
        <w:t>international community for more than half a century</w:t>
      </w:r>
      <w:r w:rsidRPr="00BE41F1">
        <w:rPr>
          <w:sz w:val="16"/>
        </w:rPr>
        <w:t>. The Alliance enabled the United States and Japan to prevail in the Cold War, based on the principles of deterrence, democratic values, and free market dynamism. Today, the U.S.-Japan Alliance is as strong as it has been at any time during its existence.</w:t>
      </w:r>
      <w:r>
        <w:rPr>
          <w:sz w:val="16"/>
        </w:rPr>
        <w:t xml:space="preserve"> </w:t>
      </w:r>
      <w:r w:rsidRPr="00BE41F1">
        <w:rPr>
          <w:sz w:val="16"/>
        </w:rPr>
        <w:t xml:space="preserve">The Commission believes </w:t>
      </w:r>
      <w:r w:rsidRPr="00DE5159">
        <w:rPr>
          <w:rStyle w:val="StyleUnderline"/>
        </w:rPr>
        <w:t xml:space="preserve">the Alliance </w:t>
      </w:r>
      <w:r w:rsidRPr="00F73CF1">
        <w:rPr>
          <w:rStyle w:val="StyleUnderline"/>
          <w:highlight w:val="green"/>
        </w:rPr>
        <w:t xml:space="preserve">will need </w:t>
      </w:r>
      <w:r w:rsidRPr="00F73CF1">
        <w:rPr>
          <w:rStyle w:val="Emphasis"/>
          <w:sz w:val="24"/>
          <w:szCs w:val="26"/>
          <w:highlight w:val="green"/>
        </w:rPr>
        <w:t>all</w:t>
      </w:r>
      <w:r w:rsidRPr="002934EF">
        <w:rPr>
          <w:rStyle w:val="Emphasis"/>
          <w:sz w:val="24"/>
          <w:szCs w:val="26"/>
        </w:rPr>
        <w:t xml:space="preserve"> of </w:t>
      </w:r>
      <w:r w:rsidRPr="00F73CF1">
        <w:rPr>
          <w:rStyle w:val="Emphasis"/>
          <w:sz w:val="24"/>
          <w:szCs w:val="26"/>
          <w:highlight w:val="green"/>
        </w:rPr>
        <w:t>its</w:t>
      </w:r>
      <w:r w:rsidRPr="002934EF">
        <w:rPr>
          <w:rStyle w:val="Emphasis"/>
          <w:sz w:val="24"/>
          <w:szCs w:val="26"/>
        </w:rPr>
        <w:t xml:space="preserve"> current </w:t>
      </w:r>
      <w:r w:rsidRPr="00F73CF1">
        <w:rPr>
          <w:rStyle w:val="Emphasis"/>
          <w:sz w:val="24"/>
          <w:szCs w:val="26"/>
          <w:highlight w:val="green"/>
        </w:rPr>
        <w:t>strength</w:t>
      </w:r>
      <w:r w:rsidRPr="002934EF">
        <w:rPr>
          <w:szCs w:val="26"/>
        </w:rPr>
        <w:t xml:space="preserve"> </w:t>
      </w:r>
      <w:r w:rsidRPr="00BE41F1">
        <w:rPr>
          <w:sz w:val="16"/>
        </w:rPr>
        <w:t xml:space="preserve">and more, </w:t>
      </w:r>
      <w:r w:rsidRPr="00F73CF1">
        <w:rPr>
          <w:rStyle w:val="StyleUnderline"/>
          <w:highlight w:val="green"/>
        </w:rPr>
        <w:t>since the international</w:t>
      </w:r>
      <w:r w:rsidRPr="00DE5159">
        <w:rPr>
          <w:rStyle w:val="StyleUnderline"/>
        </w:rPr>
        <w:t xml:space="preserve"> security </w:t>
      </w:r>
      <w:r w:rsidRPr="00F73CF1">
        <w:rPr>
          <w:rStyle w:val="StyleUnderline"/>
          <w:highlight w:val="green"/>
        </w:rPr>
        <w:t>environment</w:t>
      </w:r>
      <w:r w:rsidRPr="00DE5159">
        <w:rPr>
          <w:rStyle w:val="StyleUnderline"/>
        </w:rPr>
        <w:t xml:space="preserve"> over the next 15 years </w:t>
      </w:r>
      <w:r w:rsidRPr="00F73CF1">
        <w:rPr>
          <w:rStyle w:val="StyleUnderline"/>
          <w:highlight w:val="green"/>
        </w:rPr>
        <w:t>will be</w:t>
      </w:r>
      <w:r w:rsidRPr="00DE5159">
        <w:rPr>
          <w:rStyle w:val="StyleUnderline"/>
        </w:rPr>
        <w:t xml:space="preserve"> as </w:t>
      </w:r>
      <w:r w:rsidRPr="00F73CF1">
        <w:rPr>
          <w:rStyle w:val="Emphasis"/>
          <w:highlight w:val="green"/>
        </w:rPr>
        <w:t>challenging</w:t>
      </w:r>
      <w:r w:rsidRPr="00F73CF1">
        <w:rPr>
          <w:rStyle w:val="StyleUnderline"/>
          <w:highlight w:val="green"/>
        </w:rPr>
        <w:t xml:space="preserve"> and </w:t>
      </w:r>
      <w:r w:rsidRPr="00F73CF1">
        <w:rPr>
          <w:rStyle w:val="Emphasis"/>
          <w:highlight w:val="green"/>
        </w:rPr>
        <w:t>uncertain</w:t>
      </w:r>
      <w:r w:rsidRPr="00DE5159">
        <w:rPr>
          <w:rStyle w:val="StyleUnderline"/>
        </w:rPr>
        <w:t xml:space="preserve"> as any the </w:t>
      </w:r>
      <w:r w:rsidRPr="00DE5159">
        <w:rPr>
          <w:rStyle w:val="Emphasis"/>
        </w:rPr>
        <w:t>U</w:t>
      </w:r>
      <w:r w:rsidRPr="00BE41F1">
        <w:rPr>
          <w:sz w:val="16"/>
        </w:rPr>
        <w:t xml:space="preserve">nited </w:t>
      </w:r>
      <w:r w:rsidRPr="00DE5159">
        <w:rPr>
          <w:rStyle w:val="Emphasis"/>
        </w:rPr>
        <w:t>S</w:t>
      </w:r>
      <w:r w:rsidRPr="00BE41F1">
        <w:rPr>
          <w:sz w:val="16"/>
        </w:rPr>
        <w:t xml:space="preserve">tates </w:t>
      </w:r>
      <w:r w:rsidRPr="00DE5159">
        <w:rPr>
          <w:rStyle w:val="StyleUnderline"/>
        </w:rPr>
        <w:t xml:space="preserve">and Japan have faced. </w:t>
      </w:r>
      <w:r w:rsidRPr="00F73CF1">
        <w:rPr>
          <w:rStyle w:val="StyleUnderline"/>
          <w:highlight w:val="green"/>
        </w:rPr>
        <w:t>In addition to</w:t>
      </w:r>
      <w:r w:rsidRPr="00DE5159">
        <w:rPr>
          <w:rStyle w:val="StyleUnderline"/>
        </w:rPr>
        <w:t xml:space="preserve"> challenges from a rising </w:t>
      </w:r>
      <w:r w:rsidRPr="00F73CF1">
        <w:rPr>
          <w:rStyle w:val="Emphasis"/>
          <w:highlight w:val="green"/>
        </w:rPr>
        <w:t>China</w:t>
      </w:r>
      <w:r w:rsidRPr="00F73CF1">
        <w:rPr>
          <w:rStyle w:val="StyleUnderline"/>
          <w:highlight w:val="green"/>
        </w:rPr>
        <w:t xml:space="preserve"> and</w:t>
      </w:r>
      <w:r w:rsidRPr="00DE5159">
        <w:rPr>
          <w:rStyle w:val="StyleUnderline"/>
        </w:rPr>
        <w:t xml:space="preserve"> aggrieved </w:t>
      </w:r>
      <w:r w:rsidRPr="00F73CF1">
        <w:rPr>
          <w:rStyle w:val="Emphasis"/>
          <w:highlight w:val="green"/>
        </w:rPr>
        <w:t>Russia</w:t>
      </w:r>
      <w:r w:rsidRPr="00DE5159">
        <w:rPr>
          <w:rStyle w:val="StyleUnderline"/>
        </w:rPr>
        <w:t xml:space="preserve">, the </w:t>
      </w:r>
      <w:r w:rsidRPr="00DE5159">
        <w:rPr>
          <w:rStyle w:val="Emphasis"/>
        </w:rPr>
        <w:t>U</w:t>
      </w:r>
      <w:r w:rsidRPr="00BE41F1">
        <w:rPr>
          <w:sz w:val="16"/>
        </w:rPr>
        <w:t xml:space="preserve">nited </w:t>
      </w:r>
      <w:r w:rsidRPr="00DE5159">
        <w:rPr>
          <w:rStyle w:val="Emphasis"/>
        </w:rPr>
        <w:t>S</w:t>
      </w:r>
      <w:r w:rsidRPr="00BE41F1">
        <w:rPr>
          <w:sz w:val="16"/>
        </w:rPr>
        <w:t xml:space="preserve">tates </w:t>
      </w:r>
      <w:r w:rsidRPr="00DE5159">
        <w:rPr>
          <w:rStyle w:val="StyleUnderline"/>
        </w:rPr>
        <w:t xml:space="preserve">and </w:t>
      </w:r>
      <w:r w:rsidRPr="003F02F8">
        <w:rPr>
          <w:rStyle w:val="StyleUnderline"/>
        </w:rPr>
        <w:t>Japan</w:t>
      </w:r>
      <w:r w:rsidRPr="00DE5159">
        <w:rPr>
          <w:rStyle w:val="StyleUnderline"/>
        </w:rPr>
        <w:t xml:space="preserve"> both have vital interests in </w:t>
      </w:r>
      <w:r w:rsidRPr="00F73CF1">
        <w:rPr>
          <w:rStyle w:val="StyleUnderline"/>
          <w:highlight w:val="green"/>
        </w:rPr>
        <w:t xml:space="preserve">the </w:t>
      </w:r>
      <w:r w:rsidRPr="00F73CF1">
        <w:rPr>
          <w:rStyle w:val="Emphasis"/>
          <w:highlight w:val="green"/>
        </w:rPr>
        <w:t>Middle East</w:t>
      </w:r>
      <w:r w:rsidRPr="00DE5159">
        <w:rPr>
          <w:rStyle w:val="StyleUnderline"/>
        </w:rPr>
        <w:t xml:space="preserve">, which </w:t>
      </w:r>
      <w:r w:rsidRPr="00F73CF1">
        <w:rPr>
          <w:rStyle w:val="StyleUnderline"/>
          <w:highlight w:val="green"/>
        </w:rPr>
        <w:t>is</w:t>
      </w:r>
      <w:r w:rsidRPr="00DE5159">
        <w:rPr>
          <w:rStyle w:val="StyleUnderline"/>
        </w:rPr>
        <w:t xml:space="preserve"> an increasingly </w:t>
      </w:r>
      <w:r w:rsidRPr="00F73CF1">
        <w:rPr>
          <w:rStyle w:val="StyleUnderline"/>
          <w:highlight w:val="green"/>
        </w:rPr>
        <w:t>unstable</w:t>
      </w:r>
      <w:r w:rsidRPr="00DE5159">
        <w:rPr>
          <w:rStyle w:val="StyleUnderline"/>
        </w:rPr>
        <w:t xml:space="preserve"> and violent region</w:t>
      </w:r>
      <w:r w:rsidRPr="003F02F8">
        <w:rPr>
          <w:rStyle w:val="StyleUnderline"/>
        </w:rPr>
        <w:t xml:space="preserve">. </w:t>
      </w:r>
      <w:r w:rsidRPr="003F02F8">
        <w:rPr>
          <w:rStyle w:val="Emphasis"/>
          <w:sz w:val="24"/>
          <w:szCs w:val="26"/>
        </w:rPr>
        <w:t>Global challenges</w:t>
      </w:r>
      <w:r w:rsidRPr="003F02F8">
        <w:rPr>
          <w:rStyle w:val="StyleUnderline"/>
          <w:sz w:val="24"/>
          <w:szCs w:val="26"/>
        </w:rPr>
        <w:t xml:space="preserve"> </w:t>
      </w:r>
      <w:r w:rsidRPr="003F02F8">
        <w:rPr>
          <w:rStyle w:val="StyleUnderline"/>
        </w:rPr>
        <w:t xml:space="preserve">such as </w:t>
      </w:r>
      <w:r w:rsidRPr="003F02F8">
        <w:rPr>
          <w:rStyle w:val="Emphasis"/>
        </w:rPr>
        <w:t>terrorism</w:t>
      </w:r>
      <w:r w:rsidRPr="003F02F8">
        <w:rPr>
          <w:rStyle w:val="StyleUnderline"/>
        </w:rPr>
        <w:t xml:space="preserve">, </w:t>
      </w:r>
      <w:r w:rsidRPr="003F02F8">
        <w:rPr>
          <w:rStyle w:val="Emphasis"/>
        </w:rPr>
        <w:t>nuclear proliferation</w:t>
      </w:r>
      <w:r w:rsidRPr="003F02F8">
        <w:rPr>
          <w:rStyle w:val="StyleUnderline"/>
        </w:rPr>
        <w:t xml:space="preserve">, and </w:t>
      </w:r>
      <w:r w:rsidRPr="003F02F8">
        <w:rPr>
          <w:rStyle w:val="Emphasis"/>
        </w:rPr>
        <w:t>climate change</w:t>
      </w:r>
      <w:r w:rsidRPr="003F02F8">
        <w:rPr>
          <w:rStyle w:val="StyleUnderline"/>
        </w:rPr>
        <w:t xml:space="preserve"> will</w:t>
      </w:r>
      <w:r w:rsidRPr="003F02F8">
        <w:rPr>
          <w:sz w:val="16"/>
        </w:rPr>
        <w:t xml:space="preserve"> also </w:t>
      </w:r>
      <w:r w:rsidRPr="003F02F8">
        <w:rPr>
          <w:rStyle w:val="StyleUnderline"/>
        </w:rPr>
        <w:t>require wise policy and firm action</w:t>
      </w:r>
      <w:r w:rsidRPr="003F02F8">
        <w:rPr>
          <w:sz w:val="16"/>
        </w:rPr>
        <w:t>.</w:t>
      </w:r>
      <w:r>
        <w:rPr>
          <w:sz w:val="16"/>
        </w:rPr>
        <w:t xml:space="preserve"> </w:t>
      </w:r>
      <w:r w:rsidRPr="00DE5159">
        <w:rPr>
          <w:rStyle w:val="StyleUnderline"/>
        </w:rPr>
        <w:t>One central characteristic</w:t>
      </w:r>
      <w:r w:rsidRPr="00BE41F1">
        <w:rPr>
          <w:sz w:val="16"/>
        </w:rPr>
        <w:t xml:space="preserve"> of this emerging strategic dynamic </w:t>
      </w:r>
      <w:r w:rsidRPr="00DE5159">
        <w:rPr>
          <w:rStyle w:val="StyleUnderline"/>
        </w:rPr>
        <w:t>will be intensified competition for power</w:t>
      </w:r>
      <w:r w:rsidRPr="00BE41F1">
        <w:rPr>
          <w:sz w:val="16"/>
        </w:rPr>
        <w:t xml:space="preserve"> and influence </w:t>
      </w:r>
      <w:r w:rsidRPr="00DE5159">
        <w:rPr>
          <w:rStyle w:val="StyleUnderline"/>
        </w:rPr>
        <w:t>across</w:t>
      </w:r>
      <w:r w:rsidRPr="00BE41F1">
        <w:rPr>
          <w:sz w:val="16"/>
        </w:rPr>
        <w:t xml:space="preserve"> ideological, economic, and security </w:t>
      </w:r>
      <w:r w:rsidRPr="00DE5159">
        <w:rPr>
          <w:rStyle w:val="StyleUnderline"/>
        </w:rPr>
        <w:t>spheres between</w:t>
      </w:r>
      <w:r w:rsidRPr="00BE41F1">
        <w:rPr>
          <w:sz w:val="16"/>
        </w:rPr>
        <w:t xml:space="preserve"> liberal </w:t>
      </w:r>
      <w:r w:rsidRPr="00DE5159">
        <w:rPr>
          <w:rStyle w:val="StyleUnderline"/>
        </w:rPr>
        <w:t>democracies</w:t>
      </w:r>
      <w:r w:rsidRPr="00BE41F1">
        <w:rPr>
          <w:sz w:val="16"/>
        </w:rPr>
        <w:t xml:space="preserve"> on the one hand </w:t>
      </w:r>
      <w:r w:rsidRPr="00DE5159">
        <w:rPr>
          <w:rStyle w:val="StyleUnderline"/>
        </w:rPr>
        <w:t>and</w:t>
      </w:r>
      <w:r w:rsidRPr="00BE41F1">
        <w:rPr>
          <w:sz w:val="16"/>
        </w:rPr>
        <w:t xml:space="preserve"> ambitious or aggrieved </w:t>
      </w:r>
      <w:r w:rsidRPr="00DE5159">
        <w:rPr>
          <w:rStyle w:val="StyleUnderline"/>
        </w:rPr>
        <w:t>authoritarian regimes</w:t>
      </w:r>
      <w:r w:rsidRPr="00BE41F1">
        <w:rPr>
          <w:sz w:val="16"/>
        </w:rPr>
        <w:t xml:space="preserve"> on the other. The Commission believes that </w:t>
      </w:r>
      <w:r w:rsidRPr="00DE5159">
        <w:rPr>
          <w:rStyle w:val="StyleUnderline"/>
        </w:rPr>
        <w:t>this competition need no</w:t>
      </w:r>
      <w:r w:rsidRPr="00BE41F1">
        <w:rPr>
          <w:sz w:val="16"/>
        </w:rPr>
        <w:t>t—and in fact is unlikely to—</w:t>
      </w:r>
      <w:r w:rsidRPr="00DE5159">
        <w:rPr>
          <w:rStyle w:val="StyleUnderline"/>
        </w:rPr>
        <w:t>result in war</w:t>
      </w:r>
      <w:r w:rsidRPr="00BE41F1">
        <w:rPr>
          <w:sz w:val="16"/>
        </w:rPr>
        <w:t xml:space="preserve">. Moreover, there are many areas in which countries from across the ideological spectrum can and will increase mutual cooperation, including macroeconomic coordination, countering violent Islamic extremism, responding to climate change, and reversing nuclear proliferation by states such as North Korea. Nevertheless, </w:t>
      </w:r>
      <w:r w:rsidRPr="00DE5159">
        <w:rPr>
          <w:rStyle w:val="StyleUnderline"/>
        </w:rPr>
        <w:t>there remain</w:t>
      </w:r>
      <w:r w:rsidRPr="00BE41F1">
        <w:rPr>
          <w:sz w:val="16"/>
        </w:rPr>
        <w:t xml:space="preserve"> fundamental </w:t>
      </w:r>
      <w:r w:rsidRPr="00DE5159">
        <w:rPr>
          <w:rStyle w:val="StyleUnderline"/>
        </w:rPr>
        <w:t xml:space="preserve">questions about international </w:t>
      </w:r>
      <w:r w:rsidRPr="00F73CF1">
        <w:rPr>
          <w:rStyle w:val="StyleUnderline"/>
          <w:highlight w:val="green"/>
        </w:rPr>
        <w:t>norms</w:t>
      </w:r>
      <w:r w:rsidRPr="00DE5159">
        <w:rPr>
          <w:rStyle w:val="StyleUnderline"/>
        </w:rPr>
        <w:t xml:space="preserve"> where </w:t>
      </w:r>
      <w:r w:rsidRPr="00DE5159">
        <w:rPr>
          <w:rStyle w:val="Emphasis"/>
        </w:rPr>
        <w:t>leading democracies</w:t>
      </w:r>
      <w:r w:rsidRPr="00DE5159">
        <w:rPr>
          <w:rStyle w:val="StyleUnderline"/>
        </w:rPr>
        <w:t xml:space="preserve"> like the </w:t>
      </w:r>
      <w:r w:rsidRPr="00DE5159">
        <w:rPr>
          <w:rStyle w:val="Emphasis"/>
        </w:rPr>
        <w:t>U</w:t>
      </w:r>
      <w:r w:rsidRPr="00BE41F1">
        <w:rPr>
          <w:sz w:val="16"/>
        </w:rPr>
        <w:t xml:space="preserve">nited </w:t>
      </w:r>
      <w:r w:rsidRPr="00DE5159">
        <w:rPr>
          <w:rStyle w:val="Emphasis"/>
        </w:rPr>
        <w:t>S</w:t>
      </w:r>
      <w:r w:rsidRPr="00BE41F1">
        <w:rPr>
          <w:sz w:val="16"/>
        </w:rPr>
        <w:t xml:space="preserve">tates </w:t>
      </w:r>
      <w:r w:rsidRPr="00DE5159">
        <w:rPr>
          <w:rStyle w:val="StyleUnderline"/>
        </w:rPr>
        <w:t xml:space="preserve">and Japan will hold starkly different views from more authoritarian states. These </w:t>
      </w:r>
      <w:r w:rsidRPr="00F73CF1">
        <w:rPr>
          <w:rStyle w:val="StyleUnderline"/>
          <w:highlight w:val="green"/>
        </w:rPr>
        <w:t>include</w:t>
      </w:r>
      <w:r w:rsidRPr="00BE41F1">
        <w:rPr>
          <w:sz w:val="16"/>
        </w:rPr>
        <w:t xml:space="preserve">: the </w:t>
      </w:r>
      <w:r w:rsidRPr="00DE5159">
        <w:rPr>
          <w:rStyle w:val="StyleUnderline"/>
        </w:rPr>
        <w:t>rights</w:t>
      </w:r>
      <w:r w:rsidRPr="00BE41F1">
        <w:rPr>
          <w:sz w:val="16"/>
        </w:rPr>
        <w:t xml:space="preserve"> of citizens to choose their own governments; the rights of minorities within nations; </w:t>
      </w:r>
      <w:r w:rsidRPr="00DE5159">
        <w:rPr>
          <w:rStyle w:val="StyleUnderline"/>
        </w:rPr>
        <w:t>the independent</w:t>
      </w:r>
      <w:r w:rsidRPr="00BE41F1">
        <w:rPr>
          <w:sz w:val="16"/>
        </w:rPr>
        <w:t xml:space="preserve"> role of the </w:t>
      </w:r>
      <w:r w:rsidRPr="00DE5159">
        <w:rPr>
          <w:rStyle w:val="StyleUnderline"/>
        </w:rPr>
        <w:t>judiciary</w:t>
      </w:r>
      <w:r w:rsidRPr="00BE41F1">
        <w:rPr>
          <w:sz w:val="16"/>
        </w:rPr>
        <w:t xml:space="preserve"> and the press; the </w:t>
      </w:r>
      <w:r w:rsidRPr="00DE5159">
        <w:rPr>
          <w:rStyle w:val="StyleUnderline"/>
        </w:rPr>
        <w:t>role of the private sector</w:t>
      </w:r>
      <w:r w:rsidRPr="00BE41F1">
        <w:rPr>
          <w:sz w:val="16"/>
        </w:rPr>
        <w:t xml:space="preserve"> in the economy; </w:t>
      </w:r>
      <w:r w:rsidRPr="00DE5159">
        <w:rPr>
          <w:rStyle w:val="StyleUnderline"/>
        </w:rPr>
        <w:t>freedom of navigation</w:t>
      </w:r>
      <w:r w:rsidRPr="00BE41F1">
        <w:rPr>
          <w:sz w:val="16"/>
        </w:rPr>
        <w:t xml:space="preserve"> and flight in international sea and air space; </w:t>
      </w:r>
      <w:r w:rsidRPr="00DE5159">
        <w:rPr>
          <w:rStyle w:val="StyleUnderline"/>
        </w:rPr>
        <w:t xml:space="preserve">and </w:t>
      </w:r>
      <w:r w:rsidRPr="00F73CF1">
        <w:rPr>
          <w:rStyle w:val="StyleUnderline"/>
          <w:highlight w:val="green"/>
        </w:rPr>
        <w:t>freedom of the Internet</w:t>
      </w:r>
      <w:r w:rsidRPr="00BE41F1">
        <w:rPr>
          <w:sz w:val="16"/>
        </w:rPr>
        <w:t>.</w:t>
      </w:r>
      <w:r>
        <w:rPr>
          <w:sz w:val="16"/>
        </w:rPr>
        <w:t xml:space="preserve"> </w:t>
      </w:r>
      <w:r w:rsidRPr="00DE5159">
        <w:rPr>
          <w:rStyle w:val="StyleUnderline"/>
        </w:rPr>
        <w:t xml:space="preserve">In Asia, the </w:t>
      </w:r>
      <w:r w:rsidRPr="00F73CF1">
        <w:rPr>
          <w:rStyle w:val="Emphasis"/>
          <w:highlight w:val="green"/>
        </w:rPr>
        <w:t>U</w:t>
      </w:r>
      <w:r w:rsidRPr="00BE41F1">
        <w:rPr>
          <w:sz w:val="16"/>
        </w:rPr>
        <w:t xml:space="preserve">nited </w:t>
      </w:r>
      <w:r w:rsidRPr="00F73CF1">
        <w:rPr>
          <w:rStyle w:val="Emphasis"/>
          <w:highlight w:val="green"/>
        </w:rPr>
        <w:t>S</w:t>
      </w:r>
      <w:r w:rsidRPr="00BE41F1">
        <w:rPr>
          <w:sz w:val="16"/>
        </w:rPr>
        <w:t xml:space="preserve">tates </w:t>
      </w:r>
      <w:r w:rsidRPr="00F73CF1">
        <w:rPr>
          <w:rStyle w:val="StyleUnderline"/>
          <w:highlight w:val="green"/>
        </w:rPr>
        <w:t>and Japan will</w:t>
      </w:r>
      <w:r w:rsidRPr="00BE41F1">
        <w:rPr>
          <w:sz w:val="16"/>
        </w:rPr>
        <w:t xml:space="preserve"> have to </w:t>
      </w:r>
      <w:r w:rsidRPr="00F73CF1">
        <w:rPr>
          <w:rStyle w:val="Emphasis"/>
          <w:highlight w:val="green"/>
        </w:rPr>
        <w:t>shape the</w:t>
      </w:r>
      <w:r w:rsidRPr="00DE5159">
        <w:rPr>
          <w:rStyle w:val="Emphasis"/>
        </w:rPr>
        <w:t xml:space="preserve"> strategic </w:t>
      </w:r>
      <w:r w:rsidRPr="00F73CF1">
        <w:rPr>
          <w:rStyle w:val="Emphasis"/>
          <w:highlight w:val="green"/>
        </w:rPr>
        <w:t>environment</w:t>
      </w:r>
      <w:r w:rsidRPr="00DE5159">
        <w:rPr>
          <w:rStyle w:val="StyleUnderline"/>
        </w:rPr>
        <w:t xml:space="preserve"> by </w:t>
      </w:r>
      <w:r w:rsidRPr="00F73CF1">
        <w:rPr>
          <w:rStyle w:val="StyleUnderline"/>
          <w:highlight w:val="green"/>
        </w:rPr>
        <w:t>encouraging responsible</w:t>
      </w:r>
      <w:r w:rsidRPr="00DE5159">
        <w:rPr>
          <w:rStyle w:val="StyleUnderline"/>
        </w:rPr>
        <w:t xml:space="preserve"> Chinese </w:t>
      </w:r>
      <w:r w:rsidRPr="00F73CF1">
        <w:rPr>
          <w:rStyle w:val="StyleUnderline"/>
          <w:highlight w:val="green"/>
        </w:rPr>
        <w:t xml:space="preserve">behavior </w:t>
      </w:r>
      <w:r w:rsidRPr="003F02F8">
        <w:rPr>
          <w:rStyle w:val="StyleUnderline"/>
        </w:rPr>
        <w:t>and imposing costs for destabilizing</w:t>
      </w:r>
      <w:r w:rsidRPr="00DE5159">
        <w:rPr>
          <w:rStyle w:val="StyleUnderline"/>
        </w:rPr>
        <w:t xml:space="preserve"> activities. </w:t>
      </w:r>
      <w:r w:rsidRPr="00F73CF1">
        <w:rPr>
          <w:rStyle w:val="StyleUnderline"/>
          <w:highlight w:val="green"/>
        </w:rPr>
        <w:t>To</w:t>
      </w:r>
      <w:r w:rsidRPr="00DE5159">
        <w:rPr>
          <w:rStyle w:val="StyleUnderline"/>
        </w:rPr>
        <w:t xml:space="preserve"> that end, the </w:t>
      </w:r>
      <w:r w:rsidRPr="00DE5159">
        <w:rPr>
          <w:rStyle w:val="Emphasis"/>
        </w:rPr>
        <w:t>U</w:t>
      </w:r>
      <w:r w:rsidRPr="00BE41F1">
        <w:rPr>
          <w:sz w:val="16"/>
        </w:rPr>
        <w:t xml:space="preserve">nited </w:t>
      </w:r>
      <w:r w:rsidRPr="00DE5159">
        <w:rPr>
          <w:rStyle w:val="Emphasis"/>
        </w:rPr>
        <w:t>S</w:t>
      </w:r>
      <w:r w:rsidRPr="00BE41F1">
        <w:rPr>
          <w:sz w:val="16"/>
        </w:rPr>
        <w:t xml:space="preserve">tates </w:t>
      </w:r>
      <w:r w:rsidRPr="00DE5159">
        <w:rPr>
          <w:rStyle w:val="StyleUnderline"/>
        </w:rPr>
        <w:t xml:space="preserve">and Japan will have to build up their own power, and use it wisely and firmly, to </w:t>
      </w:r>
      <w:r w:rsidRPr="00F73CF1">
        <w:rPr>
          <w:rStyle w:val="Emphasis"/>
          <w:sz w:val="24"/>
          <w:szCs w:val="26"/>
          <w:highlight w:val="green"/>
        </w:rPr>
        <w:t>preserve</w:t>
      </w:r>
      <w:r w:rsidRPr="002934EF">
        <w:rPr>
          <w:rStyle w:val="Emphasis"/>
          <w:sz w:val="24"/>
          <w:szCs w:val="26"/>
        </w:rPr>
        <w:t xml:space="preserve"> a </w:t>
      </w:r>
      <w:r w:rsidRPr="00F73CF1">
        <w:rPr>
          <w:rStyle w:val="Emphasis"/>
          <w:sz w:val="24"/>
          <w:szCs w:val="26"/>
          <w:highlight w:val="green"/>
        </w:rPr>
        <w:t>world order</w:t>
      </w:r>
      <w:r w:rsidRPr="002934EF">
        <w:rPr>
          <w:szCs w:val="26"/>
        </w:rPr>
        <w:t xml:space="preserve"> </w:t>
      </w:r>
      <w:r w:rsidRPr="00BE41F1">
        <w:rPr>
          <w:sz w:val="16"/>
        </w:rPr>
        <w:t>that favors both allies’ shared values.</w:t>
      </w:r>
      <w:r>
        <w:rPr>
          <w:sz w:val="16"/>
        </w:rPr>
        <w:t xml:space="preserve"> </w:t>
      </w:r>
      <w:r w:rsidRPr="00BE41F1">
        <w:rPr>
          <w:sz w:val="12"/>
          <w:szCs w:val="18"/>
        </w:rPr>
        <w:t>The United States and Japan have taken a number of very important actions in the recent past to strengthen the Alliance. These include Japan’s issuance of its first national security strategy, establishment of a National Security Council (NSC) and an associated permanent staff organization, increases in the defense budget, and passage of security legislation authorizing closer cooperation with the United States. The United States has stated an intention to rebalance U.S. strategic attention and military forces towards the Asia-Pacific region. Both countries have concluded updated bilateral Defense Guidelines for closer security cooperation and have reached an agreement for wider and deeper economic cooperation through the Trans-Pacific Partnership (TPP). These achievements provide a solid foundation for the continued actions that the Commission recommends in this report.</w:t>
      </w:r>
      <w:r>
        <w:rPr>
          <w:sz w:val="12"/>
          <w:szCs w:val="18"/>
        </w:rPr>
        <w:t xml:space="preserve"> </w:t>
      </w:r>
      <w:r w:rsidRPr="00DE5159">
        <w:rPr>
          <w:rStyle w:val="StyleUnderline"/>
        </w:rPr>
        <w:t xml:space="preserve">The </w:t>
      </w:r>
      <w:r w:rsidRPr="00DE5159">
        <w:rPr>
          <w:rStyle w:val="Emphasis"/>
        </w:rPr>
        <w:t>U</w:t>
      </w:r>
      <w:r w:rsidRPr="00BE41F1">
        <w:rPr>
          <w:sz w:val="16"/>
        </w:rPr>
        <w:t xml:space="preserve">nited </w:t>
      </w:r>
      <w:r w:rsidRPr="00DE5159">
        <w:rPr>
          <w:rStyle w:val="Emphasis"/>
        </w:rPr>
        <w:t>S</w:t>
      </w:r>
      <w:r w:rsidRPr="00BE41F1">
        <w:rPr>
          <w:sz w:val="16"/>
        </w:rPr>
        <w:t xml:space="preserve">tates </w:t>
      </w:r>
      <w:r w:rsidRPr="00DE5159">
        <w:rPr>
          <w:rStyle w:val="StyleUnderline"/>
        </w:rPr>
        <w:t>and Japan</w:t>
      </w:r>
      <w:r w:rsidRPr="00BE41F1">
        <w:rPr>
          <w:sz w:val="16"/>
        </w:rPr>
        <w:t xml:space="preserve"> have unmatched strengths for the competitive environment they will face. Together the two allies </w:t>
      </w:r>
      <w:r w:rsidRPr="00DE5159">
        <w:rPr>
          <w:rStyle w:val="StyleUnderline"/>
        </w:rPr>
        <w:t>account for 28 percent of the world’s</w:t>
      </w:r>
      <w:r w:rsidRPr="00BE41F1">
        <w:rPr>
          <w:sz w:val="16"/>
        </w:rPr>
        <w:t xml:space="preserve"> gross domestic product (</w:t>
      </w:r>
      <w:r w:rsidRPr="00DE5159">
        <w:rPr>
          <w:rStyle w:val="StyleUnderline"/>
        </w:rPr>
        <w:t>GDP</w:t>
      </w:r>
      <w:r w:rsidRPr="00BE41F1">
        <w:rPr>
          <w:sz w:val="16"/>
        </w:rPr>
        <w:t xml:space="preserve">) and 43 percent of the world’s wealth. The economies of </w:t>
      </w:r>
      <w:r w:rsidRPr="00EF4590">
        <w:rPr>
          <w:rStyle w:val="StyleUnderline"/>
        </w:rPr>
        <w:t>both</w:t>
      </w:r>
      <w:r w:rsidRPr="00BE41F1">
        <w:rPr>
          <w:sz w:val="16"/>
        </w:rPr>
        <w:t xml:space="preserve"> countries </w:t>
      </w:r>
      <w:r w:rsidRPr="00EF4590">
        <w:rPr>
          <w:rStyle w:val="StyleUnderline"/>
        </w:rPr>
        <w:t>use and produce the highest levels of technology, and have</w:t>
      </w:r>
      <w:r w:rsidRPr="00BE41F1">
        <w:rPr>
          <w:sz w:val="16"/>
        </w:rPr>
        <w:t xml:space="preserve"> the </w:t>
      </w:r>
      <w:r w:rsidRPr="00EF4590">
        <w:rPr>
          <w:rStyle w:val="Emphasis"/>
        </w:rPr>
        <w:t>r</w:t>
      </w:r>
      <w:r w:rsidRPr="00BE41F1">
        <w:rPr>
          <w:sz w:val="16"/>
        </w:rPr>
        <w:t xml:space="preserve">esearch </w:t>
      </w:r>
      <w:r w:rsidRPr="00EF4590">
        <w:rPr>
          <w:rStyle w:val="StyleUnderline"/>
        </w:rPr>
        <w:t xml:space="preserve">and </w:t>
      </w:r>
      <w:r w:rsidRPr="00EF4590">
        <w:rPr>
          <w:rStyle w:val="Emphasis"/>
        </w:rPr>
        <w:t>d</w:t>
      </w:r>
      <w:r w:rsidRPr="00BE41F1">
        <w:rPr>
          <w:sz w:val="16"/>
        </w:rPr>
        <w:t xml:space="preserve">evelopment </w:t>
      </w:r>
      <w:r w:rsidRPr="00EF4590">
        <w:rPr>
          <w:rStyle w:val="StyleUnderline"/>
        </w:rPr>
        <w:t>systems to stay at the cutting edge of</w:t>
      </w:r>
      <w:r w:rsidRPr="00BE41F1">
        <w:rPr>
          <w:sz w:val="16"/>
        </w:rPr>
        <w:t xml:space="preserve"> discovery and </w:t>
      </w:r>
      <w:r w:rsidRPr="00EF4590">
        <w:rPr>
          <w:rStyle w:val="StyleUnderline"/>
        </w:rPr>
        <w:t>innovation</w:t>
      </w:r>
      <w:r w:rsidRPr="00BE41F1">
        <w:rPr>
          <w:sz w:val="16"/>
        </w:rPr>
        <w:t xml:space="preserve">. Their citizenries are well educated, hardworking, and innovative. </w:t>
      </w:r>
      <w:r w:rsidRPr="00EF4590">
        <w:rPr>
          <w:rStyle w:val="StyleUnderline"/>
        </w:rPr>
        <w:t>Their armed forces are</w:t>
      </w:r>
      <w:r w:rsidRPr="00BE41F1">
        <w:rPr>
          <w:sz w:val="16"/>
        </w:rPr>
        <w:t xml:space="preserve"> among the world’s </w:t>
      </w:r>
      <w:r w:rsidRPr="00EF4590">
        <w:rPr>
          <w:rStyle w:val="StyleUnderline"/>
        </w:rPr>
        <w:t>most advanced</w:t>
      </w:r>
      <w:r w:rsidRPr="00BE41F1">
        <w:rPr>
          <w:sz w:val="16"/>
        </w:rPr>
        <w:t xml:space="preserve"> and are well led and trained. </w:t>
      </w:r>
      <w:r w:rsidRPr="00EF4590">
        <w:rPr>
          <w:rStyle w:val="StyleUnderline"/>
        </w:rPr>
        <w:t>Their values</w:t>
      </w:r>
      <w:r w:rsidRPr="00BE41F1">
        <w:rPr>
          <w:sz w:val="16"/>
        </w:rPr>
        <w:t xml:space="preserve"> of freedom and democracy </w:t>
      </w:r>
      <w:r w:rsidRPr="00EF4590">
        <w:rPr>
          <w:rStyle w:val="StyleUnderline"/>
        </w:rPr>
        <w:t>have a universal appeal</w:t>
      </w:r>
      <w:r w:rsidRPr="00BE41F1">
        <w:rPr>
          <w:sz w:val="16"/>
        </w:rPr>
        <w:t xml:space="preserve"> that has been repeatedly demonstrated in all parts of the world and particularly in Asia. The U.S.-Japan Alliance has endured for 60 years and adapted to meet an array of new internal and external challenges.</w:t>
      </w:r>
      <w:r>
        <w:rPr>
          <w:sz w:val="16"/>
        </w:rPr>
        <w:t xml:space="preserve"> </w:t>
      </w:r>
      <w:r w:rsidRPr="00BE41F1">
        <w:rPr>
          <w:sz w:val="8"/>
          <w:szCs w:val="14"/>
        </w:rPr>
        <w:t>The Commission believes that the United States and Japan must develop a shared vision of the world both nations seek in the next 15 years. Democracies need a vision to inspire their own citizens and to synchronize the efforts of their governments and private organizations. As partners in an increasingly interconnected and competitive world, the United States and Japan must also offer a vision that will gain the support of other countries.</w:t>
      </w:r>
      <w:r>
        <w:rPr>
          <w:sz w:val="8"/>
          <w:szCs w:val="14"/>
        </w:rPr>
        <w:t xml:space="preserve"> </w:t>
      </w:r>
      <w:r w:rsidRPr="00BE41F1">
        <w:rPr>
          <w:sz w:val="8"/>
          <w:szCs w:val="14"/>
        </w:rPr>
        <w:t>The Commission proposes the following vision for the U.S.-Japan Alliance:</w:t>
      </w:r>
      <w:r>
        <w:rPr>
          <w:sz w:val="8"/>
          <w:szCs w:val="14"/>
        </w:rPr>
        <w:t xml:space="preserve"> </w:t>
      </w:r>
      <w:r w:rsidRPr="00BE41F1">
        <w:rPr>
          <w:sz w:val="8"/>
          <w:szCs w:val="14"/>
        </w:rPr>
        <w:t>The United States and Japan seek a world in 2030 in which all nations are secure, peaceful, prosperous, and free. Working to build this world, the United States and Japan will make national contributions that reflect each nation’s respective capabilities, legal obligations, and traditions, but will always remain united on shared goals. The United States and Japan are global powers with global responsibilities, but their Alliance will continue to focus as it always has on the peace and prosperity of the Asia-Pacific region.</w:t>
      </w:r>
      <w:r>
        <w:rPr>
          <w:sz w:val="8"/>
          <w:szCs w:val="14"/>
        </w:rPr>
        <w:t xml:space="preserve"> </w:t>
      </w:r>
      <w:r w:rsidRPr="00BE41F1">
        <w:rPr>
          <w:sz w:val="8"/>
          <w:szCs w:val="14"/>
        </w:rPr>
        <w:t>Peace and Security: The United States and Japan will work together to:</w:t>
      </w:r>
      <w:r>
        <w:rPr>
          <w:sz w:val="8"/>
          <w:szCs w:val="14"/>
        </w:rPr>
        <w:t xml:space="preserve"> </w:t>
      </w:r>
      <w:r w:rsidRPr="00BE41F1">
        <w:rPr>
          <w:sz w:val="8"/>
          <w:szCs w:val="14"/>
        </w:rPr>
        <w:t> preserve peace and stability in the Asia-Pacific region based on the Mutual Security Treaty through bilateral efforts to maintain a favorable balance of power and to deter and, if necessary, to defeat armed aggression and attempts at coercion against their own interests, and those of their allies and friends;</w:t>
      </w:r>
      <w:r>
        <w:rPr>
          <w:sz w:val="8"/>
          <w:szCs w:val="14"/>
        </w:rPr>
        <w:t xml:space="preserve"> </w:t>
      </w:r>
      <w:r w:rsidRPr="00BE41F1">
        <w:rPr>
          <w:sz w:val="8"/>
          <w:szCs w:val="14"/>
        </w:rPr>
        <w:t> defend and preserve the existing order based on established international rules and norms;</w:t>
      </w:r>
      <w:r>
        <w:rPr>
          <w:sz w:val="8"/>
          <w:szCs w:val="14"/>
        </w:rPr>
        <w:t xml:space="preserve"> </w:t>
      </w:r>
      <w:r w:rsidRPr="00BE41F1">
        <w:rPr>
          <w:sz w:val="8"/>
          <w:szCs w:val="14"/>
        </w:rPr>
        <w:t> seek peaceful, negotiated resolution of issues between nations, free from military force or coercion;</w:t>
      </w:r>
      <w:r>
        <w:rPr>
          <w:sz w:val="8"/>
          <w:szCs w:val="14"/>
        </w:rPr>
        <w:t xml:space="preserve"> </w:t>
      </w:r>
      <w:r w:rsidRPr="00BE41F1">
        <w:rPr>
          <w:sz w:val="8"/>
          <w:szCs w:val="14"/>
        </w:rPr>
        <w:t> support multilateral organizations in developing solutions to global challenges; and</w:t>
      </w:r>
      <w:r>
        <w:rPr>
          <w:sz w:val="8"/>
          <w:szCs w:val="14"/>
        </w:rPr>
        <w:t xml:space="preserve"> </w:t>
      </w:r>
      <w:r w:rsidRPr="00BE41F1">
        <w:rPr>
          <w:sz w:val="8"/>
          <w:szCs w:val="14"/>
        </w:rPr>
        <w:t> lead and participate in international actions against state and non-state actors that use terrorist tactics and criminal actions or otherwise threaten the safety of their citizens and those of their allies and friends.</w:t>
      </w:r>
      <w:r>
        <w:rPr>
          <w:sz w:val="8"/>
          <w:szCs w:val="14"/>
        </w:rPr>
        <w:t xml:space="preserve"> </w:t>
      </w:r>
      <w:r w:rsidRPr="00BE41F1">
        <w:rPr>
          <w:sz w:val="8"/>
          <w:szCs w:val="14"/>
        </w:rPr>
        <w:t>Prosperity: The United States and Japan will work together to:</w:t>
      </w:r>
      <w:r>
        <w:rPr>
          <w:sz w:val="8"/>
          <w:szCs w:val="14"/>
        </w:rPr>
        <w:t xml:space="preserve"> </w:t>
      </w:r>
      <w:r w:rsidRPr="00BE41F1">
        <w:rPr>
          <w:sz w:val="8"/>
          <w:szCs w:val="14"/>
        </w:rPr>
        <w:t> support the unimpeded international flow of investment, goods, and services to raise the prosperity of all nations, especially those at lower levels of development;</w:t>
      </w:r>
      <w:r>
        <w:rPr>
          <w:sz w:val="8"/>
          <w:szCs w:val="14"/>
        </w:rPr>
        <w:t xml:space="preserve"> </w:t>
      </w:r>
      <w:r w:rsidRPr="00BE41F1">
        <w:rPr>
          <w:sz w:val="8"/>
          <w:szCs w:val="14"/>
        </w:rPr>
        <w:t> provide assistance both through international organizations and directly to developing nations to improve all the aspects of economic development and governance, private sector competence, and human capacity, including women’s empowerment;</w:t>
      </w:r>
      <w:r>
        <w:rPr>
          <w:sz w:val="8"/>
          <w:szCs w:val="14"/>
        </w:rPr>
        <w:t xml:space="preserve"> </w:t>
      </w:r>
      <w:r w:rsidRPr="00BE41F1">
        <w:rPr>
          <w:sz w:val="8"/>
          <w:szCs w:val="14"/>
        </w:rPr>
        <w:t> strengthen existing institutions such as the World Bank and International Monetary Fund that provide development assistance and seek to promote principles of good governance; and</w:t>
      </w:r>
      <w:r>
        <w:rPr>
          <w:sz w:val="8"/>
          <w:szCs w:val="14"/>
        </w:rPr>
        <w:t xml:space="preserve"> </w:t>
      </w:r>
      <w:r w:rsidRPr="00BE41F1">
        <w:rPr>
          <w:sz w:val="8"/>
          <w:szCs w:val="14"/>
        </w:rPr>
        <w:t> play leading roles in reducing environmental threats to the health, and potentially the safety, of their own citizens and others around the world.</w:t>
      </w:r>
      <w:r>
        <w:rPr>
          <w:sz w:val="8"/>
          <w:szCs w:val="14"/>
        </w:rPr>
        <w:t xml:space="preserve"> </w:t>
      </w:r>
      <w:r w:rsidRPr="00BE41F1">
        <w:rPr>
          <w:sz w:val="8"/>
          <w:szCs w:val="14"/>
        </w:rPr>
        <w:t>Freedom: The United States and Japan will work together to:</w:t>
      </w:r>
      <w:r>
        <w:rPr>
          <w:sz w:val="8"/>
          <w:szCs w:val="14"/>
        </w:rPr>
        <w:t xml:space="preserve"> </w:t>
      </w:r>
      <w:r w:rsidRPr="00BE41F1">
        <w:rPr>
          <w:sz w:val="8"/>
          <w:szCs w:val="14"/>
        </w:rPr>
        <w:t> support advancement of the principles expressed in the United Nations (UN) Universal Declaration of Human Rights;</w:t>
      </w:r>
      <w:r>
        <w:rPr>
          <w:sz w:val="8"/>
          <w:szCs w:val="14"/>
        </w:rPr>
        <w:t xml:space="preserve"> </w:t>
      </w:r>
      <w:r w:rsidRPr="00BE41F1">
        <w:rPr>
          <w:sz w:val="8"/>
          <w:szCs w:val="14"/>
        </w:rPr>
        <w:t> ensure the observance of these principles in their own countries;</w:t>
      </w:r>
      <w:r>
        <w:rPr>
          <w:sz w:val="8"/>
          <w:szCs w:val="14"/>
        </w:rPr>
        <w:t xml:space="preserve"> </w:t>
      </w:r>
      <w:r w:rsidRPr="00BE41F1">
        <w:rPr>
          <w:sz w:val="8"/>
          <w:szCs w:val="14"/>
        </w:rPr>
        <w:t> speak out and take clear public stands in the support of those principles; and</w:t>
      </w:r>
      <w:r>
        <w:rPr>
          <w:sz w:val="8"/>
          <w:szCs w:val="14"/>
        </w:rPr>
        <w:t xml:space="preserve"> </w:t>
      </w:r>
      <w:r w:rsidRPr="00BE41F1">
        <w:rPr>
          <w:sz w:val="8"/>
          <w:szCs w:val="14"/>
        </w:rPr>
        <w:t> work over the long term, and when opportunities arise in the short term, to advance those principles in authoritarian countries as well as failing states.</w:t>
      </w:r>
      <w:r>
        <w:rPr>
          <w:sz w:val="8"/>
          <w:szCs w:val="14"/>
        </w:rPr>
        <w:t xml:space="preserve"> </w:t>
      </w:r>
      <w:r w:rsidRPr="00BE41F1">
        <w:rPr>
          <w:sz w:val="8"/>
          <w:szCs w:val="14"/>
        </w:rPr>
        <w:t>In this report, the Commission recommends a set of coordinated policies that will move the Alliance closer to achieving its shared vision of a peaceful, secure, prosperous, and free world. As major economic powers and democracies, Japan and the United States should continuously stress two foundational pillars of the Alliance.</w:t>
      </w:r>
      <w:r>
        <w:rPr>
          <w:sz w:val="8"/>
          <w:szCs w:val="14"/>
        </w:rPr>
        <w:t xml:space="preserve"> </w:t>
      </w:r>
      <w:r w:rsidRPr="00BE41F1">
        <w:rPr>
          <w:sz w:val="8"/>
          <w:szCs w:val="14"/>
        </w:rPr>
        <w:t>First, leaders and opinion makers in the United States and Japan need to strengthen and sustain public support in both countries for active international leadership, using the full range of foreign policy tools, including military capabilities when necessary. In the United States, the wars in Iraq and Afghanistan have caused debates in both the Republican and Democratic parties about the utility of force, particularly with respect to the Middle East. In Japan, although security legislation was enacted in 2015 to allow the exercise of the right to collective self-defense, there is persistent and substantial opposition to a more active security role for the military, and misgivings about the use of military force—even for purely defensive purposes. The Commission recognizes that military power cannot be the sole or even the primary instrument of national security policy. However, the potential employment of military force is often necessary to support diplomacy, deter aggression, and keep the peace; and the utilization of the armed forces, whether in the form of advisers, peacekeepers, or combat units, will remain essential to deal with some threats to peace and security in the future. The United States and Japan must have fully-funded, modern, and highly capable military forces, and they must be willing to employ them in support of the peaceful, secure, prosperous, and free world that they seek. Leaders in both countries have a responsibility to explain these realities to their publics.</w:t>
      </w:r>
      <w:r>
        <w:rPr>
          <w:sz w:val="8"/>
          <w:szCs w:val="14"/>
        </w:rPr>
        <w:t xml:space="preserve"> </w:t>
      </w:r>
      <w:r w:rsidRPr="00BE41F1">
        <w:rPr>
          <w:sz w:val="8"/>
          <w:szCs w:val="14"/>
        </w:rPr>
        <w:t>Second, in order to provide the foundation for the policies outlined in this report, both countries need to take action to support their economies, to resume economic growth in the case of Japan, and to sustain recovery from the recession of 2008 in the case of the United States. Without higher rates of economic growth, the United States and Japan will face significantly greater difficulties managing the international challenges that are likely to emerge over the coming 15 years. Both countries have the fiscal and monetary policy tools necessary to stimulate growth, but both must also undertake structural changes that require continued political attention. In the case of Japan these include: growing the workforce in the face of a falling national birth rate; increasing productivity through more widespread adoption of information technology; and reversing the growth of the highest debt levels of any advanced country. In the case of the United States these include: modernizing the country’s aging physical and cyber infrastructure; containing the costs of medical care and social security payments for the large generation now retiring; and providing real energy security by coupling the increased production of domestic oil and gas with reduced dependence of the transportation sector on oil. Both countries must also improve their educational systems to create the digital workforce of the future.</w:t>
      </w:r>
      <w:r>
        <w:rPr>
          <w:sz w:val="8"/>
          <w:szCs w:val="14"/>
        </w:rPr>
        <w:t xml:space="preserve"> </w:t>
      </w:r>
      <w:r w:rsidRPr="00BE41F1">
        <w:rPr>
          <w:sz w:val="16"/>
        </w:rPr>
        <w:t>II. The Strategic Environment through 2030</w:t>
      </w:r>
      <w:r>
        <w:rPr>
          <w:sz w:val="16"/>
        </w:rPr>
        <w:t xml:space="preserve"> </w:t>
      </w:r>
      <w:r w:rsidRPr="00BE41F1">
        <w:rPr>
          <w:sz w:val="16"/>
        </w:rPr>
        <w:t xml:space="preserve">For the first time in nearly a quarter century, </w:t>
      </w:r>
      <w:r w:rsidRPr="00F73CF1">
        <w:rPr>
          <w:rStyle w:val="Emphasis"/>
          <w:sz w:val="24"/>
          <w:szCs w:val="26"/>
          <w:highlight w:val="green"/>
        </w:rPr>
        <w:t>the world</w:t>
      </w:r>
      <w:r w:rsidRPr="00F73CF1">
        <w:rPr>
          <w:rStyle w:val="StyleUnderline"/>
          <w:sz w:val="24"/>
          <w:szCs w:val="26"/>
          <w:highlight w:val="green"/>
        </w:rPr>
        <w:t xml:space="preserve"> </w:t>
      </w:r>
      <w:r w:rsidRPr="00F73CF1">
        <w:rPr>
          <w:rStyle w:val="StyleUnderline"/>
          <w:highlight w:val="green"/>
        </w:rPr>
        <w:t>is witnessing</w:t>
      </w:r>
      <w:r w:rsidRPr="00EF4590">
        <w:rPr>
          <w:rStyle w:val="StyleUnderline"/>
        </w:rPr>
        <w:t xml:space="preserve"> </w:t>
      </w:r>
      <w:r w:rsidRPr="003F02F8">
        <w:rPr>
          <w:rStyle w:val="Emphasis"/>
          <w:sz w:val="24"/>
          <w:szCs w:val="26"/>
        </w:rPr>
        <w:t>multiple momentous challenges</w:t>
      </w:r>
      <w:r w:rsidRPr="003F02F8">
        <w:rPr>
          <w:rStyle w:val="StyleUnderline"/>
          <w:sz w:val="24"/>
          <w:szCs w:val="26"/>
        </w:rPr>
        <w:t xml:space="preserve"> </w:t>
      </w:r>
      <w:r w:rsidRPr="003F02F8">
        <w:rPr>
          <w:rStyle w:val="StyleUnderline"/>
        </w:rPr>
        <w:t>to the</w:t>
      </w:r>
      <w:r w:rsidRPr="00EF4590">
        <w:rPr>
          <w:rStyle w:val="StyleUnderline"/>
        </w:rPr>
        <w:t xml:space="preserve"> international order. </w:t>
      </w:r>
      <w:r w:rsidRPr="00F73CF1">
        <w:rPr>
          <w:rStyle w:val="Emphasis"/>
          <w:highlight w:val="green"/>
        </w:rPr>
        <w:t>China</w:t>
      </w:r>
      <w:r w:rsidRPr="00EF4590">
        <w:rPr>
          <w:rStyle w:val="StyleUnderline"/>
        </w:rPr>
        <w:t xml:space="preserve">’s emergence, </w:t>
      </w:r>
      <w:r w:rsidRPr="00F73CF1">
        <w:rPr>
          <w:rStyle w:val="Emphasis"/>
          <w:highlight w:val="green"/>
        </w:rPr>
        <w:t>Russia</w:t>
      </w:r>
      <w:r w:rsidRPr="00EF4590">
        <w:rPr>
          <w:rStyle w:val="StyleUnderline"/>
        </w:rPr>
        <w:t xml:space="preserve">’s resurgence, </w:t>
      </w:r>
      <w:r w:rsidRPr="00F73CF1">
        <w:rPr>
          <w:rStyle w:val="StyleUnderline"/>
          <w:highlight w:val="green"/>
        </w:rPr>
        <w:t>and</w:t>
      </w:r>
      <w:r w:rsidRPr="00BE41F1">
        <w:rPr>
          <w:sz w:val="16"/>
        </w:rPr>
        <w:t xml:space="preserve"> the Islamic State of Iraq and the Levant’s (</w:t>
      </w:r>
      <w:r w:rsidRPr="00F73CF1">
        <w:rPr>
          <w:rStyle w:val="Emphasis"/>
          <w:highlight w:val="green"/>
        </w:rPr>
        <w:t>ISIL</w:t>
      </w:r>
      <w:r w:rsidRPr="00BE41F1">
        <w:rPr>
          <w:sz w:val="16"/>
        </w:rPr>
        <w:t xml:space="preserve">’s) barbarity </w:t>
      </w:r>
      <w:r w:rsidRPr="003F02F8">
        <w:rPr>
          <w:rStyle w:val="StyleUnderline"/>
        </w:rPr>
        <w:t>are</w:t>
      </w:r>
      <w:r w:rsidRPr="00EF4590">
        <w:rPr>
          <w:rStyle w:val="StyleUnderline"/>
        </w:rPr>
        <w:t xml:space="preserve"> forcing the </w:t>
      </w:r>
      <w:r w:rsidRPr="00EF4590">
        <w:rPr>
          <w:rStyle w:val="Emphasis"/>
        </w:rPr>
        <w:t>U</w:t>
      </w:r>
      <w:r w:rsidRPr="00BE41F1">
        <w:rPr>
          <w:sz w:val="16"/>
        </w:rPr>
        <w:t xml:space="preserve">nited </w:t>
      </w:r>
      <w:r w:rsidRPr="00EF4590">
        <w:rPr>
          <w:rStyle w:val="Emphasis"/>
        </w:rPr>
        <w:t>S</w:t>
      </w:r>
      <w:r w:rsidRPr="00BE41F1">
        <w:rPr>
          <w:sz w:val="16"/>
        </w:rPr>
        <w:t xml:space="preserve">tates </w:t>
      </w:r>
      <w:r w:rsidRPr="00EF4590">
        <w:rPr>
          <w:rStyle w:val="StyleUnderline"/>
        </w:rPr>
        <w:t xml:space="preserve">and Japan to address </w:t>
      </w:r>
      <w:r w:rsidRPr="00F73CF1">
        <w:rPr>
          <w:rStyle w:val="StyleUnderline"/>
          <w:highlight w:val="green"/>
        </w:rPr>
        <w:t>simultaneous,</w:t>
      </w:r>
      <w:r w:rsidRPr="00EF4590">
        <w:rPr>
          <w:rStyle w:val="StyleUnderline"/>
        </w:rPr>
        <w:t xml:space="preserve"> diverse </w:t>
      </w:r>
      <w:r w:rsidRPr="00F73CF1">
        <w:rPr>
          <w:rStyle w:val="StyleUnderline"/>
          <w:highlight w:val="green"/>
        </w:rPr>
        <w:t>threats to</w:t>
      </w:r>
      <w:r w:rsidRPr="00EF4590">
        <w:rPr>
          <w:rStyle w:val="StyleUnderline"/>
        </w:rPr>
        <w:t xml:space="preserve"> the </w:t>
      </w:r>
      <w:r w:rsidRPr="00F73CF1">
        <w:rPr>
          <w:rStyle w:val="StyleUnderline"/>
          <w:highlight w:val="green"/>
        </w:rPr>
        <w:t>international order</w:t>
      </w:r>
      <w:r w:rsidRPr="00EF4590">
        <w:rPr>
          <w:rStyle w:val="StyleUnderline"/>
        </w:rPr>
        <w:t xml:space="preserve">. Within Asia, increasing prosperity and economic interdependence coincide with intensifying </w:t>
      </w:r>
      <w:r w:rsidRPr="00EF4590">
        <w:rPr>
          <w:rStyle w:val="Emphasis"/>
        </w:rPr>
        <w:t>friction among the major powers</w:t>
      </w:r>
      <w:r w:rsidRPr="00EF4590">
        <w:rPr>
          <w:rStyle w:val="StyleUnderline"/>
        </w:rPr>
        <w:t xml:space="preserve">. Changes in relative power, rapid expansion in the military budgets of some states, </w:t>
      </w:r>
      <w:r w:rsidRPr="00F73CF1">
        <w:rPr>
          <w:rStyle w:val="Emphasis"/>
          <w:highlight w:val="green"/>
        </w:rPr>
        <w:t>territorial disputes</w:t>
      </w:r>
      <w:r w:rsidRPr="00EF4590">
        <w:rPr>
          <w:rStyle w:val="StyleUnderline"/>
        </w:rPr>
        <w:t xml:space="preserve">, historical animosities, </w:t>
      </w:r>
      <w:r w:rsidRPr="00EF4590">
        <w:rPr>
          <w:rStyle w:val="Emphasis"/>
        </w:rPr>
        <w:t>irregular threats</w:t>
      </w:r>
      <w:r w:rsidRPr="00EF4590">
        <w:rPr>
          <w:rStyle w:val="StyleUnderline"/>
        </w:rPr>
        <w:t xml:space="preserve">, </w:t>
      </w:r>
      <w:r w:rsidRPr="00F73CF1">
        <w:rPr>
          <w:rStyle w:val="StyleUnderline"/>
          <w:highlight w:val="green"/>
        </w:rPr>
        <w:t xml:space="preserve">and </w:t>
      </w:r>
      <w:r w:rsidRPr="00F73CF1">
        <w:rPr>
          <w:rStyle w:val="Emphasis"/>
          <w:highlight w:val="green"/>
        </w:rPr>
        <w:t>nuclear prolif</w:t>
      </w:r>
      <w:r w:rsidRPr="00EF4590">
        <w:rPr>
          <w:rStyle w:val="Emphasis"/>
        </w:rPr>
        <w:t>eration</w:t>
      </w:r>
      <w:r w:rsidRPr="00EF4590">
        <w:rPr>
          <w:rStyle w:val="StyleUnderline"/>
        </w:rPr>
        <w:t xml:space="preserve"> all </w:t>
      </w:r>
      <w:r w:rsidRPr="00F73CF1">
        <w:rPr>
          <w:rStyle w:val="StyleUnderline"/>
          <w:highlight w:val="green"/>
        </w:rPr>
        <w:t xml:space="preserve">present </w:t>
      </w:r>
      <w:r w:rsidRPr="00F73CF1">
        <w:rPr>
          <w:rStyle w:val="Emphasis"/>
          <w:highlight w:val="green"/>
        </w:rPr>
        <w:t>serious risks</w:t>
      </w:r>
      <w:r w:rsidRPr="00EF4590">
        <w:rPr>
          <w:rStyle w:val="StyleUnderline"/>
        </w:rPr>
        <w:t xml:space="preserve"> to regional security</w:t>
      </w:r>
      <w:r w:rsidRPr="00BE41F1">
        <w:rPr>
          <w:sz w:val="16"/>
        </w:rPr>
        <w:t>. Managing these challenges will require an understanding of how long-term trends, such as demographics, technology, and climate change, are likely to affect the strategic environment. Asia is the world’s most dynamic region, so understanding current trends and potential future discontinuities is essential if the United States and Japan are to adopt an overall strategy that is capable of adapting effectively to rapid shifts in the security environment.</w:t>
      </w:r>
      <w:r>
        <w:rPr>
          <w:sz w:val="16"/>
        </w:rPr>
        <w:t xml:space="preserve"> </w:t>
      </w:r>
      <w:r w:rsidRPr="00BE41F1">
        <w:rPr>
          <w:sz w:val="16"/>
        </w:rPr>
        <w:t xml:space="preserve">While regional trends in the Asia-Pacific region favor continued growth and economic integration, there are </w:t>
      </w:r>
      <w:r w:rsidRPr="00F73CF1">
        <w:rPr>
          <w:rStyle w:val="StyleUnderline"/>
          <w:highlight w:val="green"/>
        </w:rPr>
        <w:t>pockets of uncertainty</w:t>
      </w:r>
      <w:r w:rsidRPr="00BE41F1">
        <w:rPr>
          <w:sz w:val="16"/>
        </w:rPr>
        <w:t xml:space="preserve"> that </w:t>
      </w:r>
      <w:r w:rsidRPr="00F73CF1">
        <w:rPr>
          <w:rStyle w:val="StyleUnderline"/>
          <w:highlight w:val="green"/>
        </w:rPr>
        <w:t>could threaten</w:t>
      </w:r>
      <w:r w:rsidRPr="00BE41F1">
        <w:rPr>
          <w:sz w:val="16"/>
        </w:rPr>
        <w:t xml:space="preserve"> both </w:t>
      </w:r>
      <w:r w:rsidRPr="00EF4590">
        <w:rPr>
          <w:rStyle w:val="StyleUnderline"/>
        </w:rPr>
        <w:t xml:space="preserve">economic progress and political </w:t>
      </w:r>
      <w:r w:rsidRPr="00F73CF1">
        <w:rPr>
          <w:rStyle w:val="StyleUnderline"/>
          <w:highlight w:val="green"/>
        </w:rPr>
        <w:t>stability</w:t>
      </w:r>
      <w:r w:rsidRPr="00EF4590">
        <w:rPr>
          <w:rStyle w:val="StyleUnderline"/>
        </w:rPr>
        <w:t>. These include: obstacles to China’s economic transition</w:t>
      </w:r>
      <w:r w:rsidRPr="00BE41F1">
        <w:rPr>
          <w:sz w:val="16"/>
        </w:rPr>
        <w:t xml:space="preserve"> from its past export-led growth model to a domestically driven model; </w:t>
      </w:r>
      <w:r w:rsidRPr="00EF4590">
        <w:rPr>
          <w:rStyle w:val="StyleUnderline"/>
        </w:rPr>
        <w:t>the shrinking</w:t>
      </w:r>
      <w:r w:rsidRPr="00BE41F1">
        <w:rPr>
          <w:sz w:val="16"/>
        </w:rPr>
        <w:t xml:space="preserve"> working age </w:t>
      </w:r>
      <w:r w:rsidRPr="00EF4590">
        <w:rPr>
          <w:rStyle w:val="StyleUnderline"/>
        </w:rPr>
        <w:t>population in Japan, South Korea, China, Taiwan, and Singapore; and</w:t>
      </w:r>
      <w:r w:rsidRPr="00BE41F1">
        <w:rPr>
          <w:sz w:val="16"/>
        </w:rPr>
        <w:t xml:space="preserve"> the </w:t>
      </w:r>
      <w:r w:rsidRPr="00EF4590">
        <w:rPr>
          <w:rStyle w:val="StyleUnderline"/>
        </w:rPr>
        <w:t>over-reliance of</w:t>
      </w:r>
      <w:r w:rsidRPr="00BE41F1">
        <w:rPr>
          <w:sz w:val="16"/>
        </w:rPr>
        <w:t xml:space="preserve"> countries such as </w:t>
      </w:r>
      <w:r w:rsidRPr="00EF4590">
        <w:rPr>
          <w:rStyle w:val="StyleUnderline"/>
        </w:rPr>
        <w:t>Taiwan, South Korea, Malaysia, Thailand, and Australia on Chinese momentum to drive</w:t>
      </w:r>
      <w:r w:rsidRPr="00BE41F1">
        <w:rPr>
          <w:sz w:val="16"/>
        </w:rPr>
        <w:t xml:space="preserve"> their own </w:t>
      </w:r>
      <w:r w:rsidRPr="00EF4590">
        <w:rPr>
          <w:rStyle w:val="StyleUnderline"/>
        </w:rPr>
        <w:t>growth</w:t>
      </w:r>
      <w:r w:rsidRPr="00BE41F1">
        <w:rPr>
          <w:sz w:val="16"/>
        </w:rPr>
        <w:t>.</w:t>
      </w:r>
      <w:r>
        <w:rPr>
          <w:sz w:val="16"/>
        </w:rPr>
        <w:t xml:space="preserve"> </w:t>
      </w:r>
      <w:r w:rsidRPr="00BE41F1">
        <w:rPr>
          <w:sz w:val="12"/>
          <w:szCs w:val="18"/>
        </w:rPr>
        <w:t xml:space="preserve">Economic growth and integration in Asia have been driven by intra-regional trade as well as global investment flows and production networks, underpinned by the international financial institutions established at Bretton Woods and sustained since then with the active support of Japan and the United States. However, as the international economy has diversified, the original managers of global financial governance, such as the G-7, have lost ground to more inclusive but less effective groupings, such as the G-20. Moreover, progress on global trade liberalization at the World Trade Organization (WTO) has stalled. China is challenging the existing international financial institutions with the Asian Infrastructure Investment Bank (AIIB) and its new “One Belt, One Road” initiatives. At the same time, the Trans-Pacific Partnership (TPP), led by the United States and Japan, has the potential to reboot international trade liberalization and governance. Passage of TPP in Japan, the United States, and the ten other participating countries would boost economic growth in </w:t>
      </w:r>
      <w:r w:rsidRPr="003F02F8">
        <w:rPr>
          <w:sz w:val="12"/>
          <w:szCs w:val="18"/>
        </w:rPr>
        <w:t>Asia by reducing barriers, establishing standards for ensuring protection of intellectual property in new areas such as e-commerce, empowering China’s economic reformers as Beijing is drawn by preferential tariffs to join TPP, animating negotiations on the Transatlantic Trade and Investment Partnership (TTIP), and perhaps eventually helping to revitalize the pursuit of global free trade agreements through the WTO. Governance of global trade and finance is in flux, but the forces of liberalization and integration are still present.</w:t>
      </w:r>
      <w:r>
        <w:rPr>
          <w:sz w:val="12"/>
          <w:szCs w:val="18"/>
        </w:rPr>
        <w:t xml:space="preserve"> </w:t>
      </w:r>
      <w:r w:rsidRPr="003F02F8">
        <w:rPr>
          <w:rStyle w:val="StyleUnderline"/>
        </w:rPr>
        <w:t>Beyond</w:t>
      </w:r>
      <w:r w:rsidRPr="003F02F8">
        <w:rPr>
          <w:sz w:val="16"/>
        </w:rPr>
        <w:t xml:space="preserve"> these </w:t>
      </w:r>
      <w:r w:rsidRPr="003F02F8">
        <w:rPr>
          <w:rStyle w:val="StyleUnderline"/>
        </w:rPr>
        <w:t>economic concerns</w:t>
      </w:r>
      <w:r w:rsidRPr="003F02F8">
        <w:rPr>
          <w:sz w:val="16"/>
        </w:rPr>
        <w:t xml:space="preserve"> the </w:t>
      </w:r>
      <w:r w:rsidRPr="003F02F8">
        <w:rPr>
          <w:rStyle w:val="StyleUnderline"/>
        </w:rPr>
        <w:t xml:space="preserve">dangers of </w:t>
      </w:r>
      <w:r w:rsidRPr="003F02F8">
        <w:rPr>
          <w:rStyle w:val="Emphasis"/>
        </w:rPr>
        <w:t>climate</w:t>
      </w:r>
      <w:r w:rsidRPr="003F02F8">
        <w:rPr>
          <w:sz w:val="16"/>
        </w:rPr>
        <w:t xml:space="preserve"> change </w:t>
      </w:r>
      <w:r w:rsidRPr="003F02F8">
        <w:rPr>
          <w:rStyle w:val="StyleUnderline"/>
        </w:rPr>
        <w:t xml:space="preserve">and </w:t>
      </w:r>
      <w:r w:rsidRPr="003F02F8">
        <w:rPr>
          <w:rStyle w:val="Emphasis"/>
        </w:rPr>
        <w:t>ecological degradation</w:t>
      </w:r>
      <w:r w:rsidRPr="003F02F8">
        <w:rPr>
          <w:rStyle w:val="StyleUnderline"/>
        </w:rPr>
        <w:t xml:space="preserve"> threaten</w:t>
      </w:r>
      <w:r w:rsidRPr="00EF4590">
        <w:rPr>
          <w:rStyle w:val="StyleUnderline"/>
        </w:rPr>
        <w:t xml:space="preserve"> the region. </w:t>
      </w:r>
      <w:r w:rsidRPr="00F73CF1">
        <w:rPr>
          <w:rStyle w:val="StyleUnderline"/>
          <w:highlight w:val="green"/>
        </w:rPr>
        <w:t>The ability</w:t>
      </w:r>
      <w:r w:rsidRPr="00EF4590">
        <w:rPr>
          <w:rStyle w:val="StyleUnderline"/>
        </w:rPr>
        <w:t xml:space="preserve"> of</w:t>
      </w:r>
      <w:r w:rsidRPr="00BE41F1">
        <w:rPr>
          <w:sz w:val="16"/>
        </w:rPr>
        <w:t xml:space="preserve"> the </w:t>
      </w:r>
      <w:r w:rsidRPr="00EF4590">
        <w:rPr>
          <w:rStyle w:val="StyleUnderline"/>
        </w:rPr>
        <w:t>major Asia</w:t>
      </w:r>
      <w:r w:rsidRPr="00BE41F1">
        <w:rPr>
          <w:sz w:val="16"/>
        </w:rPr>
        <w:t xml:space="preserve">-Pacific </w:t>
      </w:r>
      <w:r w:rsidRPr="00EF4590">
        <w:rPr>
          <w:rStyle w:val="StyleUnderline"/>
        </w:rPr>
        <w:t xml:space="preserve">economies </w:t>
      </w:r>
      <w:r w:rsidRPr="00F73CF1">
        <w:rPr>
          <w:rStyle w:val="StyleUnderline"/>
          <w:highlight w:val="green"/>
        </w:rPr>
        <w:t>to cooperate in the face of</w:t>
      </w:r>
      <w:r w:rsidRPr="00BE41F1">
        <w:rPr>
          <w:sz w:val="16"/>
        </w:rPr>
        <w:t xml:space="preserve"> all these </w:t>
      </w:r>
      <w:r w:rsidRPr="00F73CF1">
        <w:rPr>
          <w:rStyle w:val="Emphasis"/>
          <w:sz w:val="24"/>
          <w:szCs w:val="26"/>
          <w:highlight w:val="green"/>
        </w:rPr>
        <w:t>transnational challenges</w:t>
      </w:r>
      <w:r w:rsidRPr="002934EF">
        <w:rPr>
          <w:rStyle w:val="StyleUnderline"/>
          <w:sz w:val="24"/>
          <w:szCs w:val="26"/>
        </w:rPr>
        <w:t xml:space="preserve"> </w:t>
      </w:r>
      <w:r w:rsidRPr="00EF4590">
        <w:rPr>
          <w:rStyle w:val="StyleUnderline"/>
        </w:rPr>
        <w:t xml:space="preserve">will </w:t>
      </w:r>
      <w:r w:rsidRPr="00F73CF1">
        <w:rPr>
          <w:rStyle w:val="StyleUnderline"/>
          <w:highlight w:val="green"/>
        </w:rPr>
        <w:t xml:space="preserve">have </w:t>
      </w:r>
      <w:r w:rsidRPr="00F73CF1">
        <w:rPr>
          <w:rStyle w:val="Emphasis"/>
          <w:highlight w:val="green"/>
        </w:rPr>
        <w:t>important implications</w:t>
      </w:r>
      <w:r w:rsidRPr="00EF4590">
        <w:rPr>
          <w:rStyle w:val="StyleUnderline"/>
        </w:rPr>
        <w:t xml:space="preserve"> for the future strategic environment</w:t>
      </w:r>
      <w:r w:rsidRPr="00BE41F1">
        <w:rPr>
          <w:sz w:val="16"/>
        </w:rPr>
        <w:t>. While China and the United States are the world’s leading emitters of greenhouse gases (in that order), Japan is the world’s superpower in clean technology and energy efficiency. There are encouraging signs of U.S. and Chinese initiatives to curb greenhouse gas emissions as well as the recent agreement at the 2015 Paris Climate Conference, but these promises remain aspirational and unenforceable, requiring further efforts at bilateral, regional, and global cooperation to reduce carbon emissions.</w:t>
      </w:r>
    </w:p>
    <w:p w14:paraId="4C679D66" w14:textId="77777777" w:rsidR="00664115" w:rsidRPr="0003623D" w:rsidRDefault="00664115" w:rsidP="00664115">
      <w:pPr>
        <w:pStyle w:val="Heading2"/>
      </w:pPr>
      <w:r>
        <w:t>4</w:t>
      </w:r>
    </w:p>
    <w:p w14:paraId="3E0E3C01" w14:textId="77777777" w:rsidR="00664115" w:rsidRDefault="00664115" w:rsidP="00664115">
      <w:pPr>
        <w:pStyle w:val="Heading4"/>
      </w:pPr>
      <w:r>
        <w:t xml:space="preserve">Text – States ought to ratify the moon treaty except for privately built Space Elevators </w:t>
      </w:r>
    </w:p>
    <w:p w14:paraId="4320C60F" w14:textId="77777777" w:rsidR="00664115" w:rsidRDefault="00664115" w:rsidP="00664115">
      <w:pPr>
        <w:pStyle w:val="Heading4"/>
      </w:pPr>
      <w:r>
        <w:t xml:space="preserve">Space Elevators constitute Appropriation – they impede orbits. </w:t>
      </w:r>
    </w:p>
    <w:p w14:paraId="5B5B032A" w14:textId="77777777" w:rsidR="00664115" w:rsidRPr="005F1160" w:rsidRDefault="00664115" w:rsidP="00664115">
      <w:r w:rsidRPr="005F1160">
        <w:rPr>
          <w:rStyle w:val="Style13ptBold"/>
        </w:rPr>
        <w:t>Matignon 19</w:t>
      </w:r>
      <w:r>
        <w:t xml:space="preserve"> </w:t>
      </w:r>
      <w:r w:rsidRPr="005F1160">
        <w:t>Louis de Gouyon Matignon</w:t>
      </w:r>
      <w:r>
        <w:t xml:space="preserve"> </w:t>
      </w:r>
      <w:r w:rsidRPr="005F1160">
        <w:t>3-3-2019 "LEGAL ASPECTS OF THE SPACE ELEVATOR TRANSPORTATION SYSTEM"</w:t>
      </w:r>
      <w:r>
        <w:t xml:space="preserve"> </w:t>
      </w:r>
      <w:hyperlink r:id="rId8" w:history="1">
        <w:r w:rsidRPr="00473E10">
          <w:rPr>
            <w:rStyle w:val="Hyperlink"/>
          </w:rPr>
          <w:t>https://www.spacelegalissues.com/space-law-legal-aspects-of-the-space-elevator-transportation-system/</w:t>
        </w:r>
      </w:hyperlink>
      <w:r>
        <w:t xml:space="preserve"> [PhD in space law (co-supervised by both Philippe Delebecque, from Université Paris 1 Panthéon-Sorbonne, France, and Christopher D. Johnson, from Georgetown University || regularly write articles on the website Space Legal Issues so as to popularise space law and public international law]//Elmer </w:t>
      </w:r>
    </w:p>
    <w:p w14:paraId="4D955AAB" w14:textId="77777777" w:rsidR="00664115" w:rsidRPr="00C71C98" w:rsidRDefault="00664115" w:rsidP="00664115">
      <w:pPr>
        <w:rPr>
          <w:sz w:val="16"/>
        </w:rPr>
      </w:pPr>
      <w:r w:rsidRPr="00C71C98">
        <w:rPr>
          <w:u w:val="single"/>
        </w:rPr>
        <w:t xml:space="preserve">An Earth-based </w:t>
      </w:r>
      <w:r w:rsidRPr="00001B27">
        <w:rPr>
          <w:rStyle w:val="Emphasis"/>
          <w:highlight w:val="green"/>
        </w:rPr>
        <w:t>space elevator would consist of</w:t>
      </w:r>
      <w:r w:rsidRPr="00001B27">
        <w:rPr>
          <w:highlight w:val="green"/>
          <w:u w:val="single"/>
        </w:rPr>
        <w:t xml:space="preserve"> </w:t>
      </w:r>
      <w:r w:rsidRPr="00C71C98">
        <w:rPr>
          <w:u w:val="single"/>
        </w:rPr>
        <w:t xml:space="preserve">a </w:t>
      </w:r>
      <w:r w:rsidRPr="00001B27">
        <w:rPr>
          <w:rStyle w:val="Emphasis"/>
          <w:highlight w:val="green"/>
        </w:rPr>
        <w:t>cable</w:t>
      </w:r>
      <w:r w:rsidRPr="00001B27">
        <w:rPr>
          <w:highlight w:val="green"/>
          <w:u w:val="single"/>
        </w:rPr>
        <w:t xml:space="preserve"> </w:t>
      </w:r>
      <w:r w:rsidRPr="00C71C98">
        <w:rPr>
          <w:u w:val="single"/>
        </w:rPr>
        <w:t xml:space="preserve">with one end </w:t>
      </w:r>
      <w:r w:rsidRPr="00001B27">
        <w:rPr>
          <w:rStyle w:val="Emphasis"/>
          <w:highlight w:val="green"/>
        </w:rPr>
        <w:t>attached</w:t>
      </w:r>
      <w:r w:rsidRPr="00001B27">
        <w:rPr>
          <w:highlight w:val="green"/>
          <w:u w:val="single"/>
        </w:rPr>
        <w:t xml:space="preserve"> </w:t>
      </w:r>
      <w:r w:rsidRPr="00001B27">
        <w:rPr>
          <w:rStyle w:val="Emphasis"/>
          <w:highlight w:val="green"/>
        </w:rPr>
        <w:t>to</w:t>
      </w:r>
      <w:r w:rsidRPr="00001B27">
        <w:rPr>
          <w:highlight w:val="green"/>
          <w:u w:val="single"/>
        </w:rPr>
        <w:t xml:space="preserve"> </w:t>
      </w:r>
      <w:r w:rsidRPr="00C71C98">
        <w:rPr>
          <w:u w:val="single"/>
        </w:rPr>
        <w:t xml:space="preserve">the surface near the equator and the other end in </w:t>
      </w:r>
      <w:r w:rsidRPr="00001B27">
        <w:rPr>
          <w:rStyle w:val="Emphasis"/>
          <w:highlight w:val="green"/>
        </w:rPr>
        <w:t>space</w:t>
      </w:r>
      <w:r w:rsidRPr="00001B27">
        <w:rPr>
          <w:highlight w:val="green"/>
          <w:u w:val="single"/>
        </w:rPr>
        <w:t xml:space="preserve"> </w:t>
      </w:r>
      <w:r w:rsidRPr="00001B27">
        <w:rPr>
          <w:rStyle w:val="Emphasis"/>
          <w:highlight w:val="green"/>
          <w:bdr w:val="single" w:sz="18" w:space="0" w:color="auto"/>
        </w:rPr>
        <w:t>beyond geostationary orbit.</w:t>
      </w:r>
      <w:r w:rsidRPr="00C71C98">
        <w:rPr>
          <w:u w:val="single"/>
        </w:rPr>
        <w:t xml:space="preserve"> An orbit is the curved path through which objects in space move around a planet or a star. The </w:t>
      </w:r>
      <w:r w:rsidRPr="00001B27">
        <w:rPr>
          <w:rStyle w:val="Emphasis"/>
          <w:highlight w:val="green"/>
        </w:rPr>
        <w:t>1967 Treaty’s</w:t>
      </w:r>
      <w:r w:rsidRPr="00001B27">
        <w:rPr>
          <w:highlight w:val="green"/>
          <w:u w:val="single"/>
        </w:rPr>
        <w:t xml:space="preserve"> </w:t>
      </w:r>
      <w:r w:rsidRPr="00C71C98">
        <w:rPr>
          <w:u w:val="single"/>
        </w:rPr>
        <w:t xml:space="preserve">regime and </w:t>
      </w:r>
      <w:r w:rsidRPr="00001B27">
        <w:rPr>
          <w:rStyle w:val="Emphasis"/>
          <w:highlight w:val="green"/>
        </w:rPr>
        <w:t>customary law</w:t>
      </w:r>
      <w:r w:rsidRPr="00001B27">
        <w:rPr>
          <w:highlight w:val="green"/>
          <w:u w:val="single"/>
        </w:rPr>
        <w:t xml:space="preserve"> </w:t>
      </w:r>
      <w:r w:rsidRPr="00001B27">
        <w:rPr>
          <w:rStyle w:val="Emphasis"/>
          <w:highlight w:val="green"/>
        </w:rPr>
        <w:t>enshrine</w:t>
      </w:r>
      <w:r w:rsidRPr="00001B27">
        <w:rPr>
          <w:highlight w:val="green"/>
          <w:u w:val="single"/>
        </w:rPr>
        <w:t xml:space="preserve"> </w:t>
      </w:r>
      <w:r w:rsidRPr="00C71C98">
        <w:rPr>
          <w:u w:val="single"/>
        </w:rPr>
        <w:t xml:space="preserve">the </w:t>
      </w:r>
      <w:r w:rsidRPr="00001B27">
        <w:rPr>
          <w:rStyle w:val="Emphasis"/>
          <w:highlight w:val="green"/>
        </w:rPr>
        <w:t xml:space="preserve">principle of </w:t>
      </w:r>
      <w:r w:rsidRPr="00001B27">
        <w:rPr>
          <w:rStyle w:val="Emphasis"/>
          <w:highlight w:val="green"/>
          <w:bdr w:val="single" w:sz="18" w:space="0" w:color="auto"/>
        </w:rPr>
        <w:t>non-appropriation</w:t>
      </w:r>
      <w:r w:rsidRPr="00001B27">
        <w:rPr>
          <w:highlight w:val="green"/>
          <w:u w:val="single"/>
          <w:bdr w:val="single" w:sz="18" w:space="0" w:color="auto"/>
        </w:rPr>
        <w:t xml:space="preserve"> </w:t>
      </w:r>
      <w:r w:rsidRPr="00001B27">
        <w:rPr>
          <w:rStyle w:val="Emphasis"/>
          <w:highlight w:val="green"/>
          <w:bdr w:val="single" w:sz="18" w:space="0" w:color="auto"/>
        </w:rPr>
        <w:t>and freedom of access to orbital positions</w:t>
      </w:r>
      <w:r w:rsidRPr="00C71C98">
        <w:rPr>
          <w:sz w:val="16"/>
        </w:rPr>
        <w:t xml:space="preserve">. Space Law and International Telecommunication Laws combined to protect this use against any interference. The majority of space-launched objects are satellites that are launched in Earth’s orbit (a very small part </w:t>
      </w:r>
      <w:r w:rsidRPr="00C71C98">
        <w:rPr>
          <w:rStyle w:val="StyleUnderline"/>
        </w:rPr>
        <w:t>of space objects – scientific objects for space exploration – are launched into outer space beyond terrestrial orbits). It is important to precise that an orbit does not exist: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meteorology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centre) orbits are organised as follow: 1) Low Earth orbit (LEO): geocentric orbits with altitudes (the height of an object above the average surface of the Earth’s oceans) from 100 to 2 000 kilometres. Satellites in LEO have a small momentary field of view, only able to observe and communicate with a fraction of the Earth at a time, meaning a network or constellation of satellites is required in order to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reboosting to maintain a stable orbit, or launching replacement satellites when old ones re-enter. 2) Medium Earth orbit (MEO), also known as an intermediate circular orbit: geocentric orbits ranging in altitude from 2 000 kilometres to just below geosynchronous orbit at 35 786 kilometres. The most common use for satellites in this region is for navigation, communication, and geodetic/space environment science. The most common altitude is approximately 20 000 kilometres which yields an orbital period of twelve hours. 3) Geosynchronous orbit (GSO) and geostationary orbit (GEO) are orbits around Earth at an altitude of 35 786 kilometres matching Earth’s sidereal rotation period. All geosynchronous and geostationary orbits have a semi-major axis of 42 164 kilometres.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them, but can be pointed permanently at the position in the sky where the satellites are located. 4) High Earth orbit: geocentric orbits above the altitude of 35 786 kilometres. </w:t>
      </w:r>
      <w:r w:rsidRPr="00C71C98">
        <w:rPr>
          <w:rStyle w:val="StyleUnderline"/>
        </w:rPr>
        <w:t xml:space="preserve">The </w:t>
      </w:r>
      <w:r w:rsidRPr="00001B27">
        <w:rPr>
          <w:rStyle w:val="StyleUnderline"/>
          <w:highlight w:val="green"/>
        </w:rPr>
        <w:t>competing forces of gravity</w:t>
      </w:r>
      <w:r w:rsidRPr="00C71C98">
        <w:rPr>
          <w:rStyle w:val="StyleUnderline"/>
        </w:rPr>
        <w:t xml:space="preserve">, which is stronger at the lower end, and the outward/upward centrifugal force, which is stronger at the upper end, </w:t>
      </w:r>
      <w:r w:rsidRPr="00001B27">
        <w:rPr>
          <w:rStyle w:val="StyleUnderline"/>
          <w:highlight w:val="green"/>
        </w:rPr>
        <w:t>would result in the cable being held up</w:t>
      </w:r>
      <w:r w:rsidRPr="00C71C98">
        <w:rPr>
          <w:rStyle w:val="StyleUnderline"/>
        </w:rPr>
        <w:t xml:space="preserve">, under tension, </w:t>
      </w:r>
      <w:r w:rsidRPr="00001B27">
        <w:rPr>
          <w:rStyle w:val="Emphasis"/>
          <w:highlight w:val="gree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75C427FC" w14:textId="77777777" w:rsidR="00664115" w:rsidRDefault="00664115" w:rsidP="00664115">
      <w:pPr>
        <w:pStyle w:val="Heading4"/>
      </w:pPr>
      <w:r>
        <w:t xml:space="preserve">Private Companies are pursuing Space Elevators. </w:t>
      </w:r>
    </w:p>
    <w:p w14:paraId="013EF4E6" w14:textId="77777777" w:rsidR="00664115" w:rsidRPr="005F1160" w:rsidRDefault="00664115" w:rsidP="00664115">
      <w:r w:rsidRPr="005F1160">
        <w:rPr>
          <w:rStyle w:val="Style13ptBold"/>
        </w:rPr>
        <w:t>Alfano 15</w:t>
      </w:r>
      <w:r>
        <w:t xml:space="preserve"> Andrea Alfano 8-18-2015 “</w:t>
      </w:r>
      <w:r w:rsidRPr="005F1160">
        <w:t xml:space="preserve">All Of </w:t>
      </w:r>
      <w:r w:rsidRPr="00001B27">
        <w:rPr>
          <w:rStyle w:val="Emphasis"/>
          <w:highlight w:val="green"/>
          <w:bdr w:val="single" w:sz="18" w:space="0" w:color="auto"/>
        </w:rPr>
        <w:t>These Companies Are Working On A Space Elevator</w:t>
      </w:r>
      <w:r>
        <w:t xml:space="preserve">” </w:t>
      </w:r>
      <w:hyperlink r:id="rId9" w:history="1">
        <w:r w:rsidRPr="00473E10">
          <w:rPr>
            <w:rStyle w:val="Hyperlink"/>
          </w:rPr>
          <w:t>https://www.techtimes.com/articles/77612/20150818/companies-working-space-elevator.htm</w:t>
        </w:r>
      </w:hyperlink>
      <w:r>
        <w:t xml:space="preserve"> (Writer at the Tech Times)//Elmer </w:t>
      </w:r>
    </w:p>
    <w:p w14:paraId="6745C2E4" w14:textId="77777777" w:rsidR="00664115" w:rsidRPr="00C71C98" w:rsidRDefault="00664115" w:rsidP="00664115">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001B27">
        <w:rPr>
          <w:rStyle w:val="Emphasis"/>
          <w:highlight w:val="green"/>
        </w:rPr>
        <w:t>private space company Thoth</w:t>
      </w:r>
      <w:r w:rsidRPr="00001B27">
        <w:rPr>
          <w:rStyle w:val="StyleUnderline"/>
          <w:highlight w:val="green"/>
        </w:rPr>
        <w:t xml:space="preserve"> </w:t>
      </w:r>
      <w:r w:rsidRPr="00C71C98">
        <w:rPr>
          <w:rStyle w:val="StyleUnderline"/>
        </w:rPr>
        <w:t xml:space="preserve">Technology that was recently </w:t>
      </w:r>
      <w:r w:rsidRPr="00001B27">
        <w:rPr>
          <w:rStyle w:val="Emphasis"/>
          <w:highlight w:val="green"/>
        </w:rPr>
        <w:t>awarded</w:t>
      </w:r>
      <w:r w:rsidRPr="00001B27">
        <w:rPr>
          <w:rStyle w:val="StyleUnderline"/>
          <w:highlight w:val="green"/>
        </w:rPr>
        <w:t xml:space="preserve"> </w:t>
      </w:r>
      <w:r w:rsidRPr="00C71C98">
        <w:rPr>
          <w:rStyle w:val="StyleUnderline"/>
        </w:rPr>
        <w:t xml:space="preserve">a </w:t>
      </w:r>
      <w:r w:rsidRPr="00001B27">
        <w:rPr>
          <w:rStyle w:val="Emphasis"/>
          <w:highlight w:val="green"/>
        </w:rPr>
        <w:t>patent for</w:t>
      </w:r>
      <w:r w:rsidRPr="00001B27">
        <w:rPr>
          <w:rStyle w:val="StyleUnderline"/>
          <w:highlight w:val="green"/>
        </w:rPr>
        <w:t xml:space="preserve"> </w:t>
      </w:r>
      <w:r w:rsidRPr="00C71C98">
        <w:rPr>
          <w:rStyle w:val="StyleUnderline"/>
        </w:rPr>
        <w:t xml:space="preserve">its </w:t>
      </w:r>
      <w:r w:rsidRPr="00001B27">
        <w:rPr>
          <w:rStyle w:val="Emphasis"/>
          <w:highlight w:val="green"/>
        </w:rPr>
        <w:t>space elevator</w:t>
      </w:r>
      <w:r w:rsidRPr="00001B27">
        <w:rPr>
          <w:rStyle w:val="StyleUnderline"/>
          <w:highlight w:val="gree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r w:rsidRPr="00001B27">
        <w:rPr>
          <w:rStyle w:val="Emphasis"/>
          <w:highlight w:val="green"/>
        </w:rPr>
        <w:t>LiftPort Group,</w:t>
      </w:r>
      <w:r w:rsidRPr="00001B27">
        <w:rPr>
          <w:rStyle w:val="StyleUnderline"/>
          <w:highlight w:val="green"/>
        </w:rPr>
        <w:t xml:space="preserve"> </w:t>
      </w:r>
      <w:r w:rsidRPr="00C71C98">
        <w:rPr>
          <w:rStyle w:val="StyleUnderline"/>
        </w:rPr>
        <w:t xml:space="preserve">founded by space entrepreneur Michael Laine in 2003. Its </w:t>
      </w:r>
      <w:r w:rsidRPr="00001B27">
        <w:rPr>
          <w:rStyle w:val="Emphasis"/>
          <w:highlight w:val="green"/>
        </w:rPr>
        <w:t>plan for a space elevator</w:t>
      </w:r>
      <w:r w:rsidRPr="00001B27">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LiftPort is shooting </w:t>
      </w:r>
      <w:r w:rsidRPr="00001B27">
        <w:rPr>
          <w:rStyle w:val="Emphasis"/>
          <w:highlight w:val="green"/>
          <w:bdr w:val="single" w:sz="18" w:space="0" w:color="auto"/>
        </w:rPr>
        <w:t>for the moon</w:t>
      </w:r>
      <w:r w:rsidRPr="00C71C98">
        <w:rPr>
          <w:rStyle w:val="StyleUnderline"/>
        </w:rPr>
        <w:t>.</w:t>
      </w:r>
      <w:r w:rsidRPr="00C71C98">
        <w:rPr>
          <w:sz w:val="16"/>
        </w:rPr>
        <w:t xml:space="preserve"> Originally, LiftPort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LiftPort's space elevator aims to increase access to the moon in particular, because it is much easier to launch a rocket to the Lagrange Point and dock it at a space station than it is to get to the moon directly. There's a </w:t>
      </w:r>
      <w:r w:rsidRPr="00001B27">
        <w:rPr>
          <w:rStyle w:val="Emphasis"/>
          <w:highlight w:val="green"/>
        </w:rPr>
        <w:t>third</w:t>
      </w:r>
      <w:r w:rsidRPr="00001B27">
        <w:rPr>
          <w:rStyle w:val="StyleUnderline"/>
          <w:highlight w:val="green"/>
        </w:rPr>
        <w:t xml:space="preserve"> </w:t>
      </w:r>
      <w:r w:rsidRPr="00C71C98">
        <w:rPr>
          <w:rStyle w:val="StyleUnderline"/>
        </w:rPr>
        <w:t xml:space="preserve">major </w:t>
      </w:r>
      <w:r w:rsidRPr="00001B27">
        <w:rPr>
          <w:rStyle w:val="Emphasis"/>
          <w:highlight w:val="green"/>
        </w:rPr>
        <w:t>company</w:t>
      </w:r>
      <w:r w:rsidRPr="00001B27">
        <w:rPr>
          <w:rStyle w:val="StyleUnderline"/>
          <w:highlight w:val="green"/>
        </w:rPr>
        <w:t xml:space="preserve"> </w:t>
      </w:r>
      <w:r w:rsidRPr="00C71C98">
        <w:rPr>
          <w:rStyle w:val="StyleUnderline"/>
        </w:rPr>
        <w:t xml:space="preserve">based in Japan called </w:t>
      </w:r>
      <w:r w:rsidRPr="00001B27">
        <w:rPr>
          <w:rStyle w:val="Emphasis"/>
          <w:highlight w:val="green"/>
        </w:rPr>
        <w:t>Obayashi Corp</w:t>
      </w:r>
      <w:r w:rsidRPr="00C71C98">
        <w:rPr>
          <w:rStyle w:val="StyleUnderline"/>
        </w:rPr>
        <w:t>.</w:t>
      </w:r>
      <w:r w:rsidRPr="00C71C98">
        <w:rPr>
          <w:sz w:val="16"/>
        </w:rPr>
        <w:t xml:space="preserve"> whose plans look like a hybrid of Thoth's and LiftPort's</w:t>
      </w:r>
      <w:r w:rsidRPr="00C71C98">
        <w:rPr>
          <w:rStyle w:val="StyleUnderline"/>
        </w:rPr>
        <w:t xml:space="preserve">. Obayashi is not a space company, however – it's actually a construction company. Like Thoth, Obayashi plans to build an Earth </w:t>
      </w:r>
      <w:r w:rsidRPr="00001B27">
        <w:rPr>
          <w:rStyle w:val="Emphasis"/>
          <w:highlight w:val="green"/>
        </w:rPr>
        <w:t>elevator</w:t>
      </w:r>
      <w:r w:rsidRPr="00C71C98">
        <w:rPr>
          <w:rStyle w:val="StyleUnderline"/>
        </w:rPr>
        <w:t xml:space="preserve">. But its Earth elevator would consist of a cable </w:t>
      </w:r>
      <w:r w:rsidRPr="00001B27">
        <w:rPr>
          <w:rStyle w:val="Emphasis"/>
          <w:highlight w:val="green"/>
        </w:rPr>
        <w:t xml:space="preserve">tethered to </w:t>
      </w:r>
      <w:r w:rsidRPr="00C71C98">
        <w:rPr>
          <w:rStyle w:val="StyleUnderline"/>
        </w:rPr>
        <w:t xml:space="preserve">the blue planet, a robotic cargo-carrier, a </w:t>
      </w:r>
      <w:r w:rsidRPr="00001B27">
        <w:rPr>
          <w:rStyle w:val="Emphasis"/>
          <w:highlight w:val="green"/>
        </w:rPr>
        <w:t>space station</w:t>
      </w:r>
      <w:r w:rsidRPr="00C71C98">
        <w:rPr>
          <w:rStyle w:val="StyleUnderline"/>
        </w:rPr>
        <w:t>, and a counterweight. It essentially looks like LiftPort's plans, but stuck to the Earth instead of to the moon</w:t>
      </w:r>
      <w:r w:rsidRPr="00C71C98">
        <w:rPr>
          <w:sz w:val="16"/>
        </w:rPr>
        <w:t>.</w:t>
      </w:r>
    </w:p>
    <w:p w14:paraId="7A528C87" w14:textId="77777777" w:rsidR="00664115" w:rsidRDefault="00664115" w:rsidP="00664115">
      <w:pPr>
        <w:pStyle w:val="Heading4"/>
      </w:pPr>
      <w:r>
        <w:t>They’re feasible.</w:t>
      </w:r>
    </w:p>
    <w:p w14:paraId="4BE60B55" w14:textId="77777777" w:rsidR="00664115" w:rsidRPr="005566B5" w:rsidRDefault="00664115" w:rsidP="00664115">
      <w:r w:rsidRPr="005566B5">
        <w:rPr>
          <w:rStyle w:val="Style13ptBold"/>
        </w:rPr>
        <w:t>Smith 17</w:t>
      </w:r>
      <w:r w:rsidRPr="005566B5">
        <w:t xml:space="preserve"> Vincent Smith 6-21-2017 "3 Challenges for Engineering A Space Elevator"</w:t>
      </w:r>
      <w:r>
        <w:t xml:space="preserve"> </w:t>
      </w:r>
      <w:hyperlink r:id="rId10" w:history="1">
        <w:r w:rsidRPr="001F28C2">
          <w:rPr>
            <w:rStyle w:val="Hyperlink"/>
          </w:rPr>
          <w:t>https://www.engineering.com/story/3-challenges-for-engineering-a-space-elevator</w:t>
        </w:r>
      </w:hyperlink>
      <w:r>
        <w:t xml:space="preserve"> (Engineer)//Elmer </w:t>
      </w:r>
    </w:p>
    <w:p w14:paraId="534D921F" w14:textId="77777777" w:rsidR="00664115" w:rsidRPr="003622BA" w:rsidRDefault="00664115" w:rsidP="00664115">
      <w:pPr>
        <w:rPr>
          <w:sz w:val="16"/>
        </w:rPr>
      </w:pPr>
      <w:r w:rsidRPr="0031305F">
        <w:rPr>
          <w:rStyle w:val="StyleUnderline"/>
        </w:rPr>
        <w:t>There's a lot of junk orbiting Earth</w:t>
      </w:r>
      <w:r w:rsidRPr="0031305F">
        <w:rPr>
          <w:sz w:val="16"/>
        </w:rPr>
        <w:t xml:space="preserve">. Thousands of hours have been poured into previous NASA missions, ensuring the least possible contamination by even the tiniest motes of dust and dirt. The kinds of instrumentation that would monitor a space elevator would need to be similarly discerning. </w:t>
      </w:r>
      <w:r w:rsidRPr="0031305F">
        <w:rPr>
          <w:rStyle w:val="StyleUnderline"/>
        </w:rPr>
        <w:t>However, the fact that it would be a permanent fixture means that sooner or later, a space elevator would cross paths with meteors and even remnants of previous space missions left behind as space debris.</w:t>
      </w:r>
      <w:r w:rsidRPr="0031305F">
        <w:rPr>
          <w:rStyle w:val="StyleUnderline"/>
          <w:sz w:val="16"/>
          <w:u w:val="none"/>
        </w:rPr>
        <w:t xml:space="preserve"> </w:t>
      </w:r>
      <w:r w:rsidRPr="0031305F">
        <w:rPr>
          <w:sz w:val="16"/>
        </w:rPr>
        <w:t xml:space="preserve">The extreme of this phenomenon even has a name: Kessler Syndrome, where the density of low earth debris becomes so large that nothing can pass it safely into outer space. </w:t>
      </w:r>
      <w:r w:rsidRPr="0031305F">
        <w:rPr>
          <w:rStyle w:val="StyleUnderline"/>
        </w:rPr>
        <w:t>This cascading problem of space debris collisions was featured in the film Gravity. As Bullock and Clooney can tell you, this phenomenon could cause catastrophic damage to the overall structure (or knock it off balance, returning to our 'oscillation' concerns).</w:t>
      </w:r>
      <w:r w:rsidRPr="0031305F">
        <w:rPr>
          <w:rStyle w:val="StyleUnderline"/>
          <w:sz w:val="16"/>
          <w:u w:val="none"/>
        </w:rPr>
        <w:t xml:space="preserve"> </w:t>
      </w:r>
      <w:r w:rsidRPr="0031305F">
        <w:rPr>
          <w:sz w:val="16"/>
        </w:rPr>
        <w:t xml:space="preserve">Edwards recognized this, and devoted an entire section of his report to addressing it. </w:t>
      </w:r>
      <w:r w:rsidRPr="0031305F">
        <w:rPr>
          <w:rStyle w:val="StyleUnderline"/>
        </w:rPr>
        <w:t xml:space="preserve">According to the report, part of </w:t>
      </w:r>
      <w:r w:rsidRPr="0031305F">
        <w:rPr>
          <w:rStyle w:val="Emphasis"/>
          <w:highlight w:val="green"/>
        </w:rPr>
        <w:t>dealing with this</w:t>
      </w:r>
      <w:r w:rsidRPr="0031305F">
        <w:rPr>
          <w:rStyle w:val="StyleUnderline"/>
          <w:highlight w:val="green"/>
        </w:rPr>
        <w:t xml:space="preserve"> </w:t>
      </w:r>
      <w:r w:rsidRPr="0031305F">
        <w:rPr>
          <w:rStyle w:val="StyleUnderline"/>
        </w:rPr>
        <w:t xml:space="preserve">obstacle </w:t>
      </w:r>
      <w:r w:rsidRPr="0031305F">
        <w:rPr>
          <w:rStyle w:val="Emphasis"/>
          <w:highlight w:val="green"/>
        </w:rPr>
        <w:t>is</w:t>
      </w:r>
      <w:r w:rsidRPr="0031305F">
        <w:rPr>
          <w:rStyle w:val="StyleUnderline"/>
          <w:highlight w:val="green"/>
        </w:rPr>
        <w:t xml:space="preserve"> </w:t>
      </w:r>
      <w:r w:rsidRPr="0031305F">
        <w:rPr>
          <w:rStyle w:val="Emphasis"/>
          <w:highlight w:val="green"/>
        </w:rPr>
        <w:t xml:space="preserve">recognizing and tracking </w:t>
      </w:r>
      <w:r w:rsidRPr="0031305F">
        <w:rPr>
          <w:rStyle w:val="StyleUnderline"/>
        </w:rPr>
        <w:t xml:space="preserve">low-earth orbit </w:t>
      </w:r>
      <w:r w:rsidRPr="0031305F">
        <w:rPr>
          <w:rStyle w:val="Emphasis"/>
          <w:highlight w:val="green"/>
        </w:rPr>
        <w:t>objects</w:t>
      </w:r>
      <w:r w:rsidRPr="0031305F">
        <w:rPr>
          <w:rStyle w:val="StyleUnderline"/>
          <w:highlight w:val="green"/>
        </w:rPr>
        <w:t xml:space="preserve"> </w:t>
      </w:r>
      <w:r w:rsidRPr="0031305F">
        <w:rPr>
          <w:rStyle w:val="StyleUnderline"/>
        </w:rPr>
        <w:t>large enough to do damage to the structure.</w:t>
      </w:r>
      <w:r w:rsidRPr="0031305F">
        <w:rPr>
          <w:sz w:val="16"/>
        </w:rPr>
        <w:t xml:space="preserve"> According to Section 10.3 of the report, “</w:t>
      </w:r>
      <w:r w:rsidRPr="0031305F">
        <w:rPr>
          <w:rStyle w:val="StyleUnderline"/>
        </w:rPr>
        <w:t xml:space="preserve">A </w:t>
      </w:r>
      <w:r w:rsidRPr="0031305F">
        <w:rPr>
          <w:rStyle w:val="Emphasis"/>
          <w:highlight w:val="green"/>
        </w:rPr>
        <w:t>study</w:t>
      </w:r>
      <w:r w:rsidRPr="0031305F">
        <w:rPr>
          <w:rStyle w:val="StyleUnderline"/>
          <w:highlight w:val="green"/>
        </w:rPr>
        <w:t xml:space="preserve"> </w:t>
      </w:r>
      <w:r w:rsidRPr="0031305F">
        <w:rPr>
          <w:rStyle w:val="StyleUnderline"/>
        </w:rPr>
        <w:t xml:space="preserve">was </w:t>
      </w:r>
      <w:r w:rsidRPr="0031305F">
        <w:rPr>
          <w:rStyle w:val="Emphasis"/>
          <w:highlight w:val="green"/>
        </w:rPr>
        <w:t>done</w:t>
      </w:r>
      <w:r w:rsidRPr="0031305F">
        <w:rPr>
          <w:rStyle w:val="StyleUnderline"/>
          <w:highlight w:val="green"/>
        </w:rPr>
        <w:t xml:space="preserve"> </w:t>
      </w:r>
      <w:r w:rsidRPr="0031305F">
        <w:rPr>
          <w:rStyle w:val="StyleUnderline"/>
        </w:rPr>
        <w:t xml:space="preserve">at Johnson Space Center </w:t>
      </w:r>
      <w:r w:rsidRPr="0031305F">
        <w:rPr>
          <w:rStyle w:val="Emphasis"/>
          <w:highlight w:val="green"/>
        </w:rPr>
        <w:t>on</w:t>
      </w:r>
      <w:r w:rsidRPr="0031305F">
        <w:rPr>
          <w:rStyle w:val="StyleUnderline"/>
          <w:highlight w:val="green"/>
        </w:rPr>
        <w:t xml:space="preserve"> </w:t>
      </w:r>
      <w:r w:rsidRPr="0031305F">
        <w:rPr>
          <w:rStyle w:val="StyleUnderline"/>
        </w:rPr>
        <w:t xml:space="preserve">the </w:t>
      </w:r>
      <w:r w:rsidRPr="0031305F">
        <w:rPr>
          <w:rStyle w:val="Emphasis"/>
          <w:highlight w:val="green"/>
        </w:rPr>
        <w:t>construction of a system</w:t>
      </w:r>
      <w:r w:rsidRPr="0031305F">
        <w:rPr>
          <w:rStyle w:val="StyleUnderline"/>
          <w:highlight w:val="green"/>
        </w:rPr>
        <w:t xml:space="preserve"> </w:t>
      </w:r>
      <w:r w:rsidRPr="0031305F">
        <w:rPr>
          <w:rStyle w:val="Emphasis"/>
          <w:highlight w:val="green"/>
          <w:bdr w:val="single" w:sz="18" w:space="0" w:color="auto"/>
        </w:rPr>
        <w:t>that could track objects</w:t>
      </w:r>
      <w:r w:rsidRPr="0031305F">
        <w:rPr>
          <w:rStyle w:val="StyleUnderline"/>
          <w:highlight w:val="green"/>
        </w:rPr>
        <w:t xml:space="preserve"> </w:t>
      </w:r>
      <w:r w:rsidRPr="0031305F">
        <w:rPr>
          <w:rStyle w:val="StyleUnderline"/>
        </w:rPr>
        <w:t xml:space="preserve">down to 1cm in size </w:t>
      </w:r>
      <w:r w:rsidRPr="0031305F">
        <w:rPr>
          <w:rStyle w:val="Emphasis"/>
          <w:highlight w:val="green"/>
        </w:rPr>
        <w:t>with</w:t>
      </w:r>
      <w:r w:rsidRPr="0031305F">
        <w:rPr>
          <w:rStyle w:val="StyleUnderline"/>
          <w:highlight w:val="green"/>
        </w:rPr>
        <w:t xml:space="preserve"> </w:t>
      </w:r>
      <w:r w:rsidRPr="0031305F">
        <w:rPr>
          <w:rStyle w:val="StyleUnderline"/>
        </w:rPr>
        <w:t xml:space="preserve">100m </w:t>
      </w:r>
      <w:r w:rsidRPr="0031305F">
        <w:rPr>
          <w:rStyle w:val="Emphasis"/>
          <w:highlight w:val="green"/>
        </w:rPr>
        <w:t>accuracy</w:t>
      </w:r>
      <w:r w:rsidRPr="0031305F">
        <w:rPr>
          <w:rStyle w:val="StyleUnderline"/>
          <w:highlight w:val="green"/>
        </w:rPr>
        <w:t xml:space="preserve"> </w:t>
      </w:r>
      <w:r w:rsidRPr="0031305F">
        <w:rPr>
          <w:rStyle w:val="StyleUnderline"/>
        </w:rPr>
        <w:t xml:space="preserve">using effectively current technology. This is very </w:t>
      </w:r>
      <w:r w:rsidRPr="0031305F">
        <w:rPr>
          <w:rStyle w:val="Emphasis"/>
          <w:highlight w:val="green"/>
        </w:rPr>
        <w:t>close to the tracking network we would need for the space elevator.”</w:t>
      </w:r>
      <w:r w:rsidRPr="0031305F">
        <w:rPr>
          <w:sz w:val="16"/>
        </w:rPr>
        <w:t xml:space="preserve"> </w:t>
      </w:r>
      <w:r w:rsidRPr="0031305F">
        <w:rPr>
          <w:rStyle w:val="Emphasis"/>
          <w:highlight w:val="green"/>
        </w:rPr>
        <w:t>For situations</w:t>
      </w:r>
      <w:r w:rsidRPr="0031305F">
        <w:rPr>
          <w:rStyle w:val="StyleUnderline"/>
          <w:highlight w:val="green"/>
        </w:rPr>
        <w:t xml:space="preserve"> </w:t>
      </w:r>
      <w:r w:rsidRPr="0031305F">
        <w:rPr>
          <w:rStyle w:val="StyleUnderline"/>
        </w:rPr>
        <w:t>in</w:t>
      </w:r>
      <w:r w:rsidRPr="0031305F">
        <w:rPr>
          <w:sz w:val="16"/>
        </w:rPr>
        <w:t xml:space="preserve"> </w:t>
      </w:r>
      <w:r w:rsidRPr="0031305F">
        <w:rPr>
          <w:rStyle w:val="Emphasis"/>
          <w:highlight w:val="green"/>
        </w:rPr>
        <w:t>which</w:t>
      </w:r>
      <w:r w:rsidRPr="0031305F">
        <w:rPr>
          <w:rStyle w:val="StyleUnderline"/>
          <w:highlight w:val="green"/>
        </w:rPr>
        <w:t xml:space="preserve"> </w:t>
      </w:r>
      <w:r w:rsidRPr="0031305F">
        <w:rPr>
          <w:rStyle w:val="Emphasis"/>
          <w:highlight w:val="green"/>
        </w:rPr>
        <w:t>avoidance is not</w:t>
      </w:r>
      <w:r w:rsidRPr="0031305F">
        <w:rPr>
          <w:rStyle w:val="StyleUnderline"/>
          <w:highlight w:val="green"/>
        </w:rPr>
        <w:t xml:space="preserve"> </w:t>
      </w:r>
      <w:r w:rsidRPr="0031305F">
        <w:rPr>
          <w:rStyle w:val="StyleUnderline"/>
        </w:rPr>
        <w:t xml:space="preserve">always </w:t>
      </w:r>
      <w:r w:rsidRPr="0031305F">
        <w:rPr>
          <w:rStyle w:val="Emphasis"/>
          <w:highlight w:val="green"/>
        </w:rPr>
        <w:t>possible</w:t>
      </w:r>
      <w:r w:rsidRPr="0031305F">
        <w:rPr>
          <w:sz w:val="16"/>
          <w:highlight w:val="green"/>
        </w:rPr>
        <w:t xml:space="preserve"> </w:t>
      </w:r>
      <w:r w:rsidRPr="0031305F">
        <w:rPr>
          <w:sz w:val="16"/>
        </w:rPr>
        <w:t xml:space="preserve">(the amount of low-earth orbit debris increases significantly from altitudes of approximately 300 to 1,000 miles), </w:t>
      </w:r>
      <w:r w:rsidRPr="0031305F">
        <w:rPr>
          <w:rStyle w:val="StyleUnderline"/>
        </w:rPr>
        <w:t xml:space="preserve">Edwards posits that </w:t>
      </w:r>
      <w:r w:rsidRPr="0031305F">
        <w:rPr>
          <w:rStyle w:val="Emphasis"/>
          <w:highlight w:val="green"/>
        </w:rPr>
        <w:t>increasing the thickness of the cable</w:t>
      </w:r>
      <w:r w:rsidRPr="0031305F">
        <w:rPr>
          <w:rStyle w:val="StyleUnderline"/>
          <w:highlight w:val="green"/>
        </w:rPr>
        <w:t xml:space="preserve"> </w:t>
      </w:r>
      <w:r w:rsidRPr="0031305F">
        <w:rPr>
          <w:rStyle w:val="Emphasis"/>
          <w:highlight w:val="green"/>
          <w:bdr w:val="single" w:sz="18" w:space="0" w:color="auto"/>
        </w:rPr>
        <w:t>will make it robust enough to withstand</w:t>
      </w:r>
      <w:r w:rsidRPr="0031305F">
        <w:rPr>
          <w:rStyle w:val="StyleUnderline"/>
          <w:highlight w:val="green"/>
        </w:rPr>
        <w:t xml:space="preserve"> </w:t>
      </w:r>
      <w:r w:rsidRPr="0031305F">
        <w:rPr>
          <w:rStyle w:val="StyleUnderline"/>
        </w:rPr>
        <w:t>all but the largest of objects, which could be tracked and avoided ahead of time using the systems previously mentioned.</w:t>
      </w:r>
      <w:r w:rsidRPr="0031305F">
        <w:rPr>
          <w:sz w:val="16"/>
        </w:rPr>
        <w:t xml:space="preserve"> </w:t>
      </w:r>
      <w:r w:rsidRPr="0031305F">
        <w:rPr>
          <w:rStyle w:val="Emphasis"/>
          <w:highlight w:val="green"/>
        </w:rPr>
        <w:t>Even for</w:t>
      </w:r>
      <w:r w:rsidRPr="0031305F">
        <w:rPr>
          <w:rStyle w:val="StyleUnderline"/>
          <w:highlight w:val="green"/>
        </w:rPr>
        <w:t xml:space="preserve"> </w:t>
      </w:r>
      <w:r w:rsidRPr="0031305F">
        <w:rPr>
          <w:rStyle w:val="StyleUnderline"/>
        </w:rPr>
        <w:t xml:space="preserve">these </w:t>
      </w:r>
      <w:r w:rsidRPr="0031305F">
        <w:rPr>
          <w:rStyle w:val="Emphasis"/>
          <w:highlight w:val="green"/>
        </w:rPr>
        <w:t>exceptional</w:t>
      </w:r>
      <w:r w:rsidRPr="0031305F">
        <w:rPr>
          <w:rStyle w:val="StyleUnderline"/>
          <w:highlight w:val="green"/>
        </w:rPr>
        <w:t xml:space="preserve"> </w:t>
      </w:r>
      <w:r w:rsidRPr="0031305F">
        <w:rPr>
          <w:rStyle w:val="StyleUnderline"/>
        </w:rPr>
        <w:t xml:space="preserve">pieces of </w:t>
      </w:r>
      <w:r w:rsidRPr="0031305F">
        <w:rPr>
          <w:rStyle w:val="Emphasis"/>
          <w:highlight w:val="green"/>
        </w:rPr>
        <w:t>debris</w:t>
      </w:r>
      <w:r w:rsidRPr="0031305F">
        <w:rPr>
          <w:rStyle w:val="StyleUnderline"/>
        </w:rPr>
        <w:t xml:space="preserve">, Edwards illustrates in a section simply labeled “Meteors” that only (i) direct impact by an object (ii) over 3cm in diameter, (iii) with enough force to stay on the initial plane of impact (as opposed to being deflected or redirected by contact with the elevator apparatus), would create the kind of catastrophic damage that we associate with a complete severing of the cable. </w:t>
      </w:r>
      <w:r w:rsidRPr="0031305F">
        <w:rPr>
          <w:rStyle w:val="Emphasis"/>
          <w:highlight w:val="green"/>
        </w:rPr>
        <w:t>Designing the cable with curvature and panels specifically for deflection has been proposed</w:t>
      </w:r>
      <w:r w:rsidRPr="0031305F">
        <w:rPr>
          <w:rStyle w:val="StyleUnderline"/>
          <w:highlight w:val="green"/>
        </w:rPr>
        <w:t xml:space="preserve"> </w:t>
      </w:r>
      <w:r w:rsidRPr="0031305F">
        <w:rPr>
          <w:rStyle w:val="StyleUnderline"/>
        </w:rPr>
        <w:t>by both Edwards as well as several other survivability reports, including this one, put together for the 2010 International Space Elevator Consortium (ISEC).</w:t>
      </w:r>
      <w:r w:rsidRPr="0031305F">
        <w:rPr>
          <w:sz w:val="16"/>
        </w:rPr>
        <w:t xml:space="preserve"> Definitive answers as to the effectiveness of these measures are hopefully forthcoming, but it's at least comforting to know that there are first, second, and third lines of defense prepared for just such occasions. </w:t>
      </w:r>
    </w:p>
    <w:p w14:paraId="61EB8BB9" w14:textId="77777777" w:rsidR="00664115" w:rsidRPr="00001B27" w:rsidRDefault="00664115" w:rsidP="00664115">
      <w:pPr>
        <w:pStyle w:val="Heading4"/>
      </w:pPr>
      <w:r>
        <w:t xml:space="preserve">Regardless of completion, Elevators spur </w:t>
      </w:r>
      <w:r>
        <w:rPr>
          <w:u w:val="single"/>
        </w:rPr>
        <w:t>investment</w:t>
      </w:r>
      <w:r>
        <w:t xml:space="preserve"> in Nanotechnology</w:t>
      </w:r>
    </w:p>
    <w:p w14:paraId="245C1798" w14:textId="77777777" w:rsidR="00664115" w:rsidRDefault="00664115" w:rsidP="00664115">
      <w:r>
        <w:t xml:space="preserve">Liam </w:t>
      </w:r>
      <w:r w:rsidRPr="006F17E7">
        <w:rPr>
          <w:rStyle w:val="Style13ptBold"/>
        </w:rPr>
        <w:t>O’Brien 16</w:t>
      </w:r>
      <w:r>
        <w:t>. University of Wollongong. 07/2016. “Nanotechnology in Space.” Young Scientists Journal; Canterbury, no. 19, p. 22.</w:t>
      </w:r>
    </w:p>
    <w:p w14:paraId="7C01DE75" w14:textId="77777777" w:rsidR="00664115" w:rsidRDefault="00664115" w:rsidP="00664115">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001B27">
        <w:rPr>
          <w:rStyle w:val="Emphasis"/>
          <w:highlight w:val="green"/>
        </w:rPr>
        <w:t>space programs</w:t>
      </w:r>
      <w:r w:rsidRPr="00F84047">
        <w:rPr>
          <w:sz w:val="16"/>
        </w:rPr>
        <w:t xml:space="preserve"> </w:t>
      </w:r>
      <w:r w:rsidRPr="00F84047">
        <w:rPr>
          <w:rStyle w:val="StyleUnderline"/>
        </w:rPr>
        <w:t xml:space="preserve">over the past 60 years </w:t>
      </w:r>
      <w:r w:rsidRPr="00001B27">
        <w:rPr>
          <w:rStyle w:val="StyleUnderline"/>
          <w:highlight w:val="green"/>
        </w:rPr>
        <w:t>have led to a</w:t>
      </w:r>
      <w:r w:rsidRPr="00001B27">
        <w:rPr>
          <w:sz w:val="16"/>
          <w:highlight w:val="green"/>
        </w:rPr>
        <w:t xml:space="preserve"> </w:t>
      </w:r>
      <w:r w:rsidRPr="00001B27">
        <w:rPr>
          <w:rStyle w:val="Emphasis"/>
          <w:highlight w:val="green"/>
        </w:rPr>
        <w:t>multitude of</w:t>
      </w:r>
      <w:r w:rsidRPr="00F84047">
        <w:rPr>
          <w:rStyle w:val="Emphasis"/>
        </w:rPr>
        <w:t xml:space="preserve"> beneficial </w:t>
      </w:r>
      <w:r w:rsidRPr="00001B27">
        <w:rPr>
          <w:rStyle w:val="Emphasis"/>
          <w:highlight w:val="green"/>
        </w:rPr>
        <w:t>impacts</w:t>
      </w:r>
      <w:r w:rsidRPr="00001B27">
        <w:rPr>
          <w:sz w:val="16"/>
          <w:highlight w:val="green"/>
        </w:rPr>
        <w:t xml:space="preserve"> </w:t>
      </w:r>
      <w:r w:rsidRPr="00001B27">
        <w:rPr>
          <w:rStyle w:val="StyleUnderline"/>
          <w:highlight w:val="green"/>
        </w:rPr>
        <w:t>for</w:t>
      </w:r>
      <w:r w:rsidRPr="00001B27">
        <w:rPr>
          <w:sz w:val="16"/>
          <w:highlight w:val="green"/>
        </w:rPr>
        <w:t xml:space="preserve"> </w:t>
      </w:r>
      <w:r w:rsidRPr="00001B27">
        <w:rPr>
          <w:rStyle w:val="Emphasis"/>
          <w:highlight w:val="green"/>
        </w:rPr>
        <w:t>everyday society</w:t>
      </w:r>
      <w:r w:rsidRPr="00001B27">
        <w:rPr>
          <w:sz w:val="16"/>
          <w:highlight w:val="green"/>
        </w:rPr>
        <w:t xml:space="preserve">. </w:t>
      </w:r>
      <w:r w:rsidRPr="00001B27">
        <w:rPr>
          <w:rStyle w:val="Emphasis"/>
          <w:highlight w:val="green"/>
        </w:rPr>
        <w:t>Nanotech</w:t>
      </w:r>
      <w:r w:rsidRPr="00F84047">
        <w:rPr>
          <w:sz w:val="16"/>
        </w:rPr>
        <w:t xml:space="preserve">nology, </w:t>
      </w:r>
      <w:r w:rsidRPr="00001B27">
        <w:rPr>
          <w:rStyle w:val="StyleUnderline"/>
          <w:highlight w:val="green"/>
        </w:rPr>
        <w:t>through</w:t>
      </w:r>
      <w:r w:rsidRPr="00001B27">
        <w:rPr>
          <w:sz w:val="16"/>
          <w:highlight w:val="green"/>
        </w:rPr>
        <w:t xml:space="preserve"> </w:t>
      </w:r>
      <w:r w:rsidRPr="00001B27">
        <w:rPr>
          <w:rStyle w:val="Emphasis"/>
          <w:highlight w:val="green"/>
        </w:rPr>
        <w:t>r</w:t>
      </w:r>
      <w:r w:rsidRPr="00F84047">
        <w:rPr>
          <w:sz w:val="16"/>
        </w:rPr>
        <w:t xml:space="preserve">esearch </w:t>
      </w:r>
      <w:r w:rsidRPr="00001B27">
        <w:rPr>
          <w:rStyle w:val="Emphasis"/>
          <w:highlight w:val="green"/>
        </w:rPr>
        <w:t>and d</w:t>
      </w:r>
      <w:r w:rsidRPr="00F84047">
        <w:rPr>
          <w:sz w:val="16"/>
        </w:rPr>
        <w:t xml:space="preserve">evelopment </w:t>
      </w:r>
      <w:r w:rsidRPr="00001B27">
        <w:rPr>
          <w:rStyle w:val="StyleUnderline"/>
          <w:highlight w:val="green"/>
        </w:rPr>
        <w:t>in</w:t>
      </w:r>
      <w:r w:rsidRPr="00001B27">
        <w:rPr>
          <w:sz w:val="16"/>
          <w:highlight w:val="green"/>
        </w:rPr>
        <w:t xml:space="preserve"> </w:t>
      </w:r>
      <w:r w:rsidRPr="00001B27">
        <w:rPr>
          <w:rStyle w:val="Emphasis"/>
          <w:highlight w:val="green"/>
        </w:rPr>
        <w:t>space</w:t>
      </w:r>
      <w:r w:rsidRPr="00001B27">
        <w:rPr>
          <w:sz w:val="16"/>
          <w:highlight w:val="green"/>
        </w:rPr>
        <w:t xml:space="preserve"> </w:t>
      </w:r>
      <w:r w:rsidRPr="00001B27">
        <w:rPr>
          <w:rStyle w:val="StyleUnderline"/>
          <w:highlight w:val="green"/>
        </w:rPr>
        <w:t>has</w:t>
      </w:r>
      <w:r w:rsidRPr="00F84047">
        <w:rPr>
          <w:rStyle w:val="StyleUnderline"/>
        </w:rPr>
        <w:t xml:space="preserve"> the </w:t>
      </w:r>
      <w:r w:rsidRPr="00001B27">
        <w:rPr>
          <w:rStyle w:val="Emphasis"/>
          <w:highlight w:val="green"/>
        </w:rPr>
        <w:t>potential to do the same</w:t>
      </w:r>
      <w:r w:rsidRPr="00F84047">
        <w:rPr>
          <w:rStyle w:val="StyleUnderline"/>
        </w:rPr>
        <w:t>. Potential</w:t>
      </w:r>
      <w:r w:rsidRPr="00F84047">
        <w:rPr>
          <w:sz w:val="16"/>
        </w:rPr>
        <w:t xml:space="preserve"> </w:t>
      </w:r>
      <w:r w:rsidRPr="00001B27">
        <w:rPr>
          <w:rStyle w:val="Emphasis"/>
          <w:highlight w:val="green"/>
        </w:rPr>
        <w:t>application</w:t>
      </w:r>
      <w:r w:rsidRPr="00371AF0">
        <w:rPr>
          <w:rStyle w:val="StyleUnderline"/>
        </w:rPr>
        <w:t xml:space="preserve">s </w:t>
      </w:r>
      <w:r w:rsidRPr="00001B27">
        <w:rPr>
          <w:rStyle w:val="StyleUnderline"/>
          <w:highlight w:val="green"/>
        </w:rPr>
        <w:t xml:space="preserve">of </w:t>
      </w:r>
      <w:r w:rsidRPr="00001B27">
        <w:rPr>
          <w:rStyle w:val="Emphasis"/>
          <w:highlight w:val="green"/>
        </w:rPr>
        <w:t>nanotech</w:t>
      </w:r>
      <w:r w:rsidRPr="00371AF0">
        <w:rPr>
          <w:sz w:val="16"/>
        </w:rPr>
        <w:t>nology</w:t>
      </w:r>
      <w:r w:rsidRPr="00F84047">
        <w:rPr>
          <w:sz w:val="16"/>
        </w:rPr>
        <w:t xml:space="preserve"> </w:t>
      </w:r>
      <w:r w:rsidRPr="00001B27">
        <w:rPr>
          <w:rStyle w:val="StyleUnderline"/>
          <w:highlight w:val="green"/>
        </w:rPr>
        <w:t xml:space="preserve">in </w:t>
      </w:r>
      <w:r w:rsidRPr="00001B27">
        <w:rPr>
          <w:rStyle w:val="Emphasis"/>
          <w:highlight w:val="green"/>
        </w:rPr>
        <w:t>space</w:t>
      </w:r>
      <w:r w:rsidRPr="00F84047">
        <w:rPr>
          <w:sz w:val="16"/>
        </w:rPr>
        <w:t xml:space="preserve"> are numerous, many of them </w:t>
      </w:r>
      <w:r w:rsidRPr="00001B27">
        <w:rPr>
          <w:rStyle w:val="StyleUnderline"/>
          <w:highlight w:val="green"/>
        </w:rPr>
        <w:t>have</w:t>
      </w:r>
      <w:r w:rsidRPr="00F84047">
        <w:rPr>
          <w:rStyle w:val="StyleUnderline"/>
        </w:rPr>
        <w:t xml:space="preserve"> the </w:t>
      </w:r>
      <w:r w:rsidRPr="00001B27">
        <w:rPr>
          <w:rStyle w:val="StyleUnderline"/>
          <w:highlight w:val="green"/>
        </w:rPr>
        <w:t>potential to</w:t>
      </w:r>
      <w:r w:rsidRPr="00001B27">
        <w:rPr>
          <w:sz w:val="16"/>
          <w:highlight w:val="green"/>
        </w:rPr>
        <w:t xml:space="preserve"> </w:t>
      </w:r>
      <w:r w:rsidRPr="00001B27">
        <w:rPr>
          <w:rStyle w:val="Emphasis"/>
          <w:highlight w:val="green"/>
        </w:rPr>
        <w:t>capture and inspire generations to come</w:t>
      </w:r>
      <w:r w:rsidRPr="00F84047">
        <w:rPr>
          <w:sz w:val="16"/>
        </w:rPr>
        <w:t xml:space="preserve">. One of these applications 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F84047">
        <w:rPr>
          <w:rStyle w:val="StyleUnderline"/>
        </w:rPr>
        <w:t xml:space="preserve">. By </w:t>
      </w:r>
      <w:r w:rsidRPr="00001B27">
        <w:rPr>
          <w:rStyle w:val="StyleUnderline"/>
          <w:highlight w:val="green"/>
        </w:rPr>
        <w:t xml:space="preserve">using </w:t>
      </w:r>
      <w:r w:rsidRPr="00001B27">
        <w:rPr>
          <w:rStyle w:val="Emphasis"/>
          <w:highlight w:val="green"/>
        </w:rPr>
        <w:t>c</w:t>
      </w:r>
      <w:r w:rsidRPr="00F84047">
        <w:rPr>
          <w:rStyle w:val="StyleUnderline"/>
        </w:rPr>
        <w:t xml:space="preserve">arbon </w:t>
      </w:r>
      <w:r w:rsidRPr="00001B27">
        <w:rPr>
          <w:rStyle w:val="Emphasis"/>
          <w:highlight w:val="green"/>
        </w:rPr>
        <w:t>n</w:t>
      </w:r>
      <w:r w:rsidRPr="00F84047">
        <w:rPr>
          <w:rStyle w:val="StyleUnderline"/>
        </w:rPr>
        <w:t>ano</w:t>
      </w:r>
      <w:r w:rsidRPr="00001B27">
        <w:rPr>
          <w:rStyle w:val="Emphasis"/>
          <w:highlight w:val="gree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001B27">
        <w:rPr>
          <w:rStyle w:val="Emphasis"/>
          <w:highlight w:val="green"/>
        </w:rPr>
        <w:t>benefits</w:t>
      </w:r>
      <w:r w:rsidRPr="00F84047">
        <w:rPr>
          <w:rStyle w:val="StyleUnderline"/>
        </w:rPr>
        <w:t xml:space="preserve"> of such a structure </w:t>
      </w:r>
      <w:r w:rsidRPr="00001B27">
        <w:rPr>
          <w:rStyle w:val="StyleUnderline"/>
          <w:highlight w:val="green"/>
        </w:rPr>
        <w:t>would be</w:t>
      </w:r>
      <w:r w:rsidRPr="00001B27">
        <w:rPr>
          <w:sz w:val="16"/>
          <w:highlight w:val="green"/>
        </w:rPr>
        <w:t xml:space="preserve"> </w:t>
      </w:r>
      <w:r w:rsidRPr="00001B27">
        <w:rPr>
          <w:rStyle w:val="Emphasis"/>
          <w:highlight w:val="gree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kilometres in length and only a few micrometres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itself, and has successfully launched one into orbit. NASA has also sent a sail into orbit, allowing it to burn up in the atmosphere after 240 days. </w:t>
      </w:r>
      <w:r w:rsidRPr="00001B27">
        <w:rPr>
          <w:rStyle w:val="StyleUnderline"/>
          <w:highlight w:val="green"/>
        </w:rPr>
        <w:t>Investing</w:t>
      </w:r>
      <w:r w:rsidRPr="00001B27">
        <w:rPr>
          <w:sz w:val="16"/>
          <w:highlight w:val="green"/>
        </w:rPr>
        <w:t xml:space="preserve"> </w:t>
      </w:r>
      <w:r w:rsidRPr="00001B27">
        <w:rPr>
          <w:rStyle w:val="Emphasis"/>
          <w:highlight w:val="green"/>
        </w:rPr>
        <w:t>time and resources</w:t>
      </w:r>
      <w:r w:rsidRPr="00F84047">
        <w:rPr>
          <w:sz w:val="16"/>
        </w:rPr>
        <w:t xml:space="preserve"> </w:t>
      </w:r>
      <w:r w:rsidRPr="00226176">
        <w:rPr>
          <w:rStyle w:val="Emphasis"/>
          <w:highlight w:val="green"/>
        </w:rPr>
        <w:t>into nanotechnology</w:t>
      </w:r>
      <w:r w:rsidRPr="00226176">
        <w:rPr>
          <w:sz w:val="16"/>
          <w:highlight w:val="green"/>
        </w:rPr>
        <w:t xml:space="preserve"> </w:t>
      </w:r>
      <w:r w:rsidRPr="00226176">
        <w:rPr>
          <w:rStyle w:val="Emphasis"/>
          <w:highlight w:val="green"/>
        </w:rPr>
        <w:t>for space</w:t>
      </w:r>
      <w:r w:rsidRPr="00226176">
        <w:rPr>
          <w:sz w:val="16"/>
          <w:highlight w:val="green"/>
        </w:rPr>
        <w:t xml:space="preserve"> </w:t>
      </w:r>
      <w:r w:rsidRPr="00F84047">
        <w:rPr>
          <w:sz w:val="16"/>
        </w:rPr>
        <w:t xml:space="preserve">exploration </w:t>
      </w:r>
      <w:r w:rsidRPr="00226176">
        <w:rPr>
          <w:rStyle w:val="Emphasis"/>
          <w:highlight w:val="green"/>
          <w:bdr w:val="single" w:sz="18" w:space="0" w:color="auto"/>
        </w:rPr>
        <w:t>has benefits for society</w:t>
      </w:r>
      <w:r w:rsidRPr="00226176">
        <w:rPr>
          <w:sz w:val="16"/>
          <w:highlight w:val="green"/>
        </w:rPr>
        <w:t xml:space="preserve"> </w:t>
      </w:r>
      <w:r w:rsidRPr="00F84047">
        <w:rPr>
          <w:sz w:val="16"/>
        </w:rPr>
        <w:t xml:space="preserve">today. </w:t>
      </w:r>
      <w:r w:rsidRPr="002D4D22">
        <w:rPr>
          <w:rStyle w:val="Emphasis"/>
          <w:highlight w:val="green"/>
        </w:rPr>
        <w:t>Materials</w:t>
      </w:r>
      <w:r w:rsidRPr="002D4D22">
        <w:rPr>
          <w:sz w:val="16"/>
          <w:highlight w:val="green"/>
        </w:rPr>
        <w:t xml:space="preserve"> </w:t>
      </w:r>
      <w:r w:rsidRPr="00F84047">
        <w:rPr>
          <w:sz w:val="16"/>
        </w:rPr>
        <w:t xml:space="preserve">such as graphene </w:t>
      </w:r>
      <w:r w:rsidRPr="002D4D22">
        <w:rPr>
          <w:rStyle w:val="Emphasis"/>
          <w:highlight w:val="green"/>
        </w:rPr>
        <w:t>are being used</w:t>
      </w:r>
      <w:r w:rsidRPr="002D4D22">
        <w:rPr>
          <w:sz w:val="16"/>
          <w:highlight w:val="green"/>
        </w:rPr>
        <w:t xml:space="preserve"> </w:t>
      </w:r>
      <w:r w:rsidRPr="00F84047">
        <w:rPr>
          <w:sz w:val="16"/>
        </w:rPr>
        <w:t xml:space="preserve">in modern manufacturing </w:t>
      </w:r>
      <w:r w:rsidRPr="002D4D22">
        <w:rPr>
          <w:rStyle w:val="Emphasis"/>
          <w:highlight w:val="green"/>
        </w:rPr>
        <w:t>at an increasing rate</w:t>
      </w:r>
      <w:r w:rsidRPr="002D4D22">
        <w:rPr>
          <w:sz w:val="16"/>
          <w:highlight w:val="green"/>
        </w:rPr>
        <w:t xml:space="preserve"> </w:t>
      </w:r>
      <w:r w:rsidRPr="002D4D22">
        <w:rPr>
          <w:rStyle w:val="Emphasis"/>
          <w:highlight w:val="green"/>
          <w:bdr w:val="single" w:sz="18" w:space="0" w:color="auto"/>
        </w:rPr>
        <w:t>as the applications become utilised</w:t>
      </w:r>
      <w:r w:rsidRPr="00F84047">
        <w:rPr>
          <w:sz w:val="16"/>
        </w:rPr>
        <w:t xml:space="preserve">. </w:t>
      </w:r>
      <w:r w:rsidRPr="002D4D22">
        <w:rPr>
          <w:rStyle w:val="Emphasis"/>
          <w:highlight w:val="green"/>
        </w:rPr>
        <w:t>C</w:t>
      </w:r>
      <w:r w:rsidRPr="00F84047">
        <w:rPr>
          <w:sz w:val="16"/>
        </w:rPr>
        <w:t xml:space="preserve">arbon </w:t>
      </w:r>
      <w:r w:rsidRPr="002D4D22">
        <w:rPr>
          <w:rStyle w:val="Emphasis"/>
          <w:highlight w:val="green"/>
        </w:rPr>
        <w:t>n</w:t>
      </w:r>
      <w:r w:rsidRPr="00F84047">
        <w:rPr>
          <w:sz w:val="16"/>
        </w:rPr>
        <w:t>ano</w:t>
      </w:r>
      <w:r w:rsidRPr="002D4D22">
        <w:rPr>
          <w:rStyle w:val="Emphasis"/>
          <w:highlight w:val="green"/>
        </w:rPr>
        <w:t>t</w:t>
      </w:r>
      <w:r w:rsidRPr="00F84047">
        <w:rPr>
          <w:sz w:val="16"/>
        </w:rPr>
        <w:t xml:space="preserve">ubes </w:t>
      </w:r>
      <w:r w:rsidRPr="00001B27">
        <w:rPr>
          <w:rStyle w:val="StyleUnderline"/>
          <w:highlight w:val="green"/>
        </w:rPr>
        <w:t>will</w:t>
      </w:r>
      <w:r w:rsidRPr="00001B27">
        <w:rPr>
          <w:sz w:val="16"/>
          <w:highlight w:val="green"/>
        </w:rPr>
        <w:t xml:space="preserve"> </w:t>
      </w:r>
      <w:r w:rsidRPr="00001B27">
        <w:rPr>
          <w:rStyle w:val="Emphasis"/>
          <w:highlight w:val="green"/>
        </w:rPr>
        <w:t xml:space="preserve">change </w:t>
      </w:r>
      <w:r w:rsidRPr="002D4D22">
        <w:rPr>
          <w:rStyle w:val="Emphasis"/>
          <w:highlight w:val="green"/>
          <w:bdr w:val="single" w:sz="18" w:space="0" w:color="auto"/>
        </w:rPr>
        <w:t>the way we think about materials</w:t>
      </w:r>
      <w:r w:rsidRPr="00F84047">
        <w:rPr>
          <w:sz w:val="16"/>
        </w:rPr>
        <w:t xml:space="preserve"> and their strength. </w:t>
      </w:r>
      <w:r w:rsidRPr="002D4D22">
        <w:rPr>
          <w:rStyle w:val="StyleUnderline"/>
        </w:rPr>
        <w:t>These nanotubes have a tensile strength one hundred times that of steel, yet are only a sixth of the weight</w:t>
      </w:r>
      <w:r w:rsidRPr="00F84047">
        <w:rPr>
          <w:sz w:val="16"/>
        </w:rPr>
        <w: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001B27">
        <w:rPr>
          <w:rStyle w:val="StyleUnderline"/>
          <w:highlight w:val="green"/>
        </w:rPr>
        <w:t xml:space="preserve">With potentials to </w:t>
      </w:r>
      <w:r w:rsidRPr="00001B27">
        <w:rPr>
          <w:rStyle w:val="Emphasis"/>
          <w:highlight w:val="gree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001B27">
        <w:rPr>
          <w:rStyle w:val="Emphasis"/>
          <w:highlight w:val="gree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the human race to the outer reaches of our galaxy and hopefully one day to other stars. It will inspire generations of explorers and dreamers to challenge themselves and advance the human race into the next era. As Richard Feynman said in his 1959 talk 'There's Plenty of Room at the Bottom' "A field in which little has been done, but in which an enormous amount can be done. </w:t>
      </w:r>
      <w:r w:rsidRPr="00001B27">
        <w:rPr>
          <w:rStyle w:val="StyleUnderline"/>
          <w:highlight w:val="green"/>
        </w:rPr>
        <w:t>There is</w:t>
      </w:r>
      <w:r w:rsidRPr="00F84047">
        <w:rPr>
          <w:sz w:val="16"/>
        </w:rPr>
        <w:t xml:space="preserve"> still </w:t>
      </w:r>
      <w:r w:rsidRPr="00001B27">
        <w:rPr>
          <w:rStyle w:val="Emphasis"/>
          <w:highlight w:val="green"/>
        </w:rPr>
        <w:t>plenty</w:t>
      </w:r>
      <w:r w:rsidRPr="00F84047">
        <w:rPr>
          <w:sz w:val="16"/>
        </w:rPr>
        <w:t xml:space="preserve"> more </w:t>
      </w:r>
      <w:r w:rsidRPr="00001B27">
        <w:rPr>
          <w:rStyle w:val="Emphasis"/>
          <w:highlight w:val="green"/>
        </w:rPr>
        <w:t>to achieve</w:t>
      </w:r>
      <w:r w:rsidRPr="00001B27">
        <w:rPr>
          <w:sz w:val="16"/>
          <w:highlight w:val="green"/>
        </w:rPr>
        <w:t>.</w:t>
      </w:r>
    </w:p>
    <w:p w14:paraId="6EC03034" w14:textId="77777777" w:rsidR="00664115" w:rsidRDefault="00664115" w:rsidP="00664115">
      <w:pPr>
        <w:pStyle w:val="Heading4"/>
      </w:pPr>
      <w:r>
        <w:t xml:space="preserve">Nanomaterials solve </w:t>
      </w:r>
      <w:r w:rsidRPr="0071330D">
        <w:rPr>
          <w:u w:val="single"/>
        </w:rPr>
        <w:t>Warming</w:t>
      </w:r>
      <w:r>
        <w:t xml:space="preserve"> and </w:t>
      </w:r>
      <w:r>
        <w:rPr>
          <w:u w:val="single"/>
        </w:rPr>
        <w:t>Water Scarcity</w:t>
      </w:r>
      <w:r>
        <w:t xml:space="preserve">. </w:t>
      </w:r>
    </w:p>
    <w:p w14:paraId="5E0624EA" w14:textId="77777777" w:rsidR="00664115" w:rsidRPr="00713227" w:rsidRDefault="00664115" w:rsidP="00664115">
      <w:r w:rsidRPr="00713227">
        <w:rPr>
          <w:rStyle w:val="Style13ptBold"/>
        </w:rPr>
        <w:t>Khullar 17</w:t>
      </w:r>
      <w:r>
        <w:t xml:space="preserve"> </w:t>
      </w:r>
      <w:r w:rsidRPr="00713227">
        <w:t>Bhavya Khullar 9-4-2017 "Nanomaterials Could Combat Climate Change and Reduce Pollution"</w:t>
      </w:r>
      <w:r>
        <w:t xml:space="preserve"> </w:t>
      </w:r>
      <w:hyperlink r:id="rId11" w:history="1">
        <w:r w:rsidRPr="001F28C2">
          <w:rPr>
            <w:rStyle w:val="Hyperlink"/>
          </w:rPr>
          <w:t>https://www.scientificamerican.com/article/nanomaterials-could-combat-climate-change-and-reduce-pollution/</w:t>
        </w:r>
      </w:hyperlink>
      <w:r>
        <w:t xml:space="preserve"> (</w:t>
      </w:r>
      <w:r w:rsidRPr="00713227">
        <w:t>Former Programme Officer with the Food Safety and Toxins Unit, Centre for Science and Environment (CSE)</w:t>
      </w:r>
      <w:r>
        <w:t xml:space="preserve">)//Elmer </w:t>
      </w:r>
    </w:p>
    <w:p w14:paraId="2CC2FFBF" w14:textId="77777777" w:rsidR="00664115" w:rsidRPr="00ED1DB1" w:rsidRDefault="00664115" w:rsidP="00664115">
      <w:pPr>
        <w:rPr>
          <w:sz w:val="16"/>
        </w:rPr>
      </w:pPr>
      <w:r w:rsidRPr="00ED1DB1">
        <w:rPr>
          <w:sz w:val="16"/>
        </w:rPr>
        <w:t xml:space="preserve">August 18, 2017 — </w:t>
      </w:r>
      <w:r w:rsidRPr="00ED1DB1">
        <w:rPr>
          <w:rStyle w:val="StyleUnderline"/>
        </w:rPr>
        <w:t xml:space="preserve">The </w:t>
      </w:r>
      <w:r w:rsidRPr="00ED1DB1">
        <w:rPr>
          <w:rStyle w:val="Emphasis"/>
        </w:rPr>
        <w:t>list of environmental problems</w:t>
      </w:r>
      <w:r w:rsidRPr="00ED1DB1">
        <w:rPr>
          <w:rStyle w:val="StyleUnderline"/>
        </w:rPr>
        <w:t xml:space="preserve"> that the world faces </w:t>
      </w:r>
      <w:r w:rsidRPr="00ED1DB1">
        <w:rPr>
          <w:rStyle w:val="Emphasis"/>
        </w:rPr>
        <w:t>may be huge,</w:t>
      </w:r>
      <w:r w:rsidRPr="00ED1DB1">
        <w:rPr>
          <w:rStyle w:val="StyleUnderline"/>
        </w:rPr>
        <w:t xml:space="preserve"> </w:t>
      </w:r>
      <w:r w:rsidRPr="00ED1DB1">
        <w:rPr>
          <w:rStyle w:val="Emphasis"/>
        </w:rPr>
        <w:t>but</w:t>
      </w:r>
      <w:r w:rsidRPr="00ED1DB1">
        <w:rPr>
          <w:rStyle w:val="StyleUnderline"/>
        </w:rPr>
        <w:t xml:space="preserve"> some </w:t>
      </w:r>
      <w:r w:rsidRPr="00ED1DB1">
        <w:rPr>
          <w:rStyle w:val="Emphasis"/>
        </w:rPr>
        <w:t xml:space="preserve">strategies for solving them </w:t>
      </w:r>
      <w:r w:rsidRPr="00ED1DB1">
        <w:rPr>
          <w:rStyle w:val="Emphasis"/>
          <w:bdr w:val="single" w:sz="18" w:space="0" w:color="auto"/>
        </w:rPr>
        <w:t>are remarkably small</w:t>
      </w:r>
      <w:r w:rsidRPr="00ED1DB1">
        <w:rPr>
          <w:sz w:val="16"/>
        </w:rPr>
        <w:t xml:space="preserve">. </w:t>
      </w:r>
      <w:r w:rsidRPr="00ED1DB1">
        <w:rPr>
          <w:rStyle w:val="StyleUnderline"/>
        </w:rPr>
        <w:t>First explored</w:t>
      </w:r>
      <w:r w:rsidRPr="00713227">
        <w:rPr>
          <w:rStyle w:val="StyleUnderline"/>
        </w:rPr>
        <w:t xml:space="preserve"> for</w:t>
      </w:r>
      <w:r w:rsidRPr="00ED1DB1">
        <w:rPr>
          <w:sz w:val="16"/>
        </w:rPr>
        <w:t xml:space="preserve"> </w:t>
      </w:r>
      <w:r w:rsidRPr="00713227">
        <w:rPr>
          <w:rStyle w:val="Emphasis"/>
          <w:highlight w:val="green"/>
        </w:rPr>
        <w:t>applications in</w:t>
      </w:r>
      <w:r w:rsidRPr="00ED1DB1">
        <w:rPr>
          <w:sz w:val="16"/>
          <w:highlight w:val="green"/>
        </w:rPr>
        <w:t xml:space="preserve"> </w:t>
      </w:r>
      <w:r w:rsidRPr="00713227">
        <w:rPr>
          <w:rStyle w:val="StyleUnderline"/>
        </w:rPr>
        <w:t xml:space="preserve">microscopy and computing, </w:t>
      </w:r>
      <w:r w:rsidRPr="00713227">
        <w:rPr>
          <w:rStyle w:val="Emphasis"/>
          <w:highlight w:val="green"/>
        </w:rPr>
        <w:t>nanomaterials</w:t>
      </w:r>
      <w:r w:rsidRPr="00713227">
        <w:rPr>
          <w:rStyle w:val="StyleUnderline"/>
        </w:rPr>
        <w:t>—materials made up of units that are each thousands of times smaller than the thickness of a human hair—</w:t>
      </w:r>
      <w:r w:rsidRPr="00713227">
        <w:rPr>
          <w:rStyle w:val="Emphasis"/>
          <w:highlight w:val="green"/>
        </w:rPr>
        <w:t>are emerging as</w:t>
      </w:r>
      <w:r w:rsidRPr="00ED1DB1">
        <w:rPr>
          <w:sz w:val="16"/>
          <w:highlight w:val="green"/>
        </w:rPr>
        <w:t xml:space="preserve"> </w:t>
      </w:r>
      <w:r w:rsidRPr="00713227">
        <w:rPr>
          <w:rStyle w:val="Emphasis"/>
          <w:highlight w:val="green"/>
          <w:bdr w:val="single" w:sz="18" w:space="0" w:color="auto"/>
        </w:rPr>
        <w:t>useful for tackling threats to our planet’s well-being</w:t>
      </w:r>
      <w:r w:rsidRPr="00ED1DB1">
        <w:rPr>
          <w:sz w:val="16"/>
        </w:rPr>
        <w:t xml:space="preserve">. </w:t>
      </w:r>
      <w:r w:rsidRPr="00713227">
        <w:rPr>
          <w:rStyle w:val="StyleUnderline"/>
        </w:rPr>
        <w:t>Scientists across the globe are developing nanomaterials that</w:t>
      </w:r>
      <w:r w:rsidRPr="00ED1DB1">
        <w:rPr>
          <w:sz w:val="16"/>
        </w:rPr>
        <w:t xml:space="preserve"> </w:t>
      </w:r>
      <w:r w:rsidRPr="00713227">
        <w:rPr>
          <w:rStyle w:val="Emphasis"/>
          <w:highlight w:val="green"/>
        </w:rPr>
        <w:t>can</w:t>
      </w:r>
      <w:r w:rsidRPr="00ED1DB1">
        <w:rPr>
          <w:sz w:val="16"/>
          <w:highlight w:val="green"/>
        </w:rPr>
        <w:t xml:space="preserve"> </w:t>
      </w:r>
      <w:r w:rsidRPr="00713227">
        <w:rPr>
          <w:rStyle w:val="StyleUnderline"/>
        </w:rPr>
        <w:t>efficiently</w:t>
      </w:r>
      <w:r w:rsidRPr="00ED1DB1">
        <w:rPr>
          <w:sz w:val="16"/>
        </w:rPr>
        <w:t xml:space="preserve"> </w:t>
      </w:r>
      <w:r w:rsidRPr="00713227">
        <w:rPr>
          <w:rStyle w:val="Emphasis"/>
          <w:highlight w:val="green"/>
        </w:rPr>
        <w:t>use carbon dioxide from</w:t>
      </w:r>
      <w:r w:rsidRPr="00ED1DB1">
        <w:rPr>
          <w:sz w:val="16"/>
          <w:highlight w:val="green"/>
        </w:rPr>
        <w:t xml:space="preserve"> </w:t>
      </w:r>
      <w:r w:rsidRPr="00713227">
        <w:rPr>
          <w:rStyle w:val="StyleUnderline"/>
        </w:rPr>
        <w:t>the</w:t>
      </w:r>
      <w:r w:rsidRPr="00ED1DB1">
        <w:rPr>
          <w:sz w:val="16"/>
        </w:rPr>
        <w:t xml:space="preserve"> </w:t>
      </w:r>
      <w:r w:rsidRPr="00713227">
        <w:rPr>
          <w:rStyle w:val="Emphasis"/>
          <w:highlight w:val="green"/>
        </w:rPr>
        <w:t>air</w:t>
      </w:r>
      <w:r w:rsidRPr="00ED1DB1">
        <w:rPr>
          <w:sz w:val="16"/>
        </w:rPr>
        <w:t xml:space="preserve">, </w:t>
      </w:r>
      <w:r w:rsidRPr="00713227">
        <w:rPr>
          <w:rStyle w:val="Emphasis"/>
          <w:highlight w:val="green"/>
        </w:rPr>
        <w:t>capture toxic pollutants from water</w:t>
      </w:r>
      <w:r w:rsidRPr="00ED1DB1">
        <w:rPr>
          <w:sz w:val="16"/>
          <w:highlight w:val="green"/>
        </w:rPr>
        <w:t xml:space="preserve"> </w:t>
      </w:r>
      <w:r w:rsidRPr="00713227">
        <w:rPr>
          <w:rStyle w:val="Emphasis"/>
          <w:highlight w:val="green"/>
        </w:rPr>
        <w:t>and degrade solid waste into useful products</w:t>
      </w:r>
      <w:r w:rsidRPr="00ED1DB1">
        <w:rPr>
          <w:sz w:val="16"/>
        </w:rPr>
        <w:t xml:space="preserve">. “Nanomaterials </w:t>
      </w:r>
      <w:r w:rsidRPr="00ED1DB1">
        <w:rPr>
          <w:rStyle w:val="Emphasis"/>
        </w:rPr>
        <w:t>could</w:t>
      </w:r>
      <w:r w:rsidRPr="00ED1DB1">
        <w:rPr>
          <w:sz w:val="16"/>
        </w:rPr>
        <w:t xml:space="preserve"> </w:t>
      </w:r>
      <w:r w:rsidRPr="00ED1DB1">
        <w:rPr>
          <w:rStyle w:val="StyleUnderline"/>
        </w:rPr>
        <w:t xml:space="preserve">help us </w:t>
      </w:r>
      <w:r w:rsidRPr="00ED1DB1">
        <w:rPr>
          <w:rStyle w:val="Emphasis"/>
          <w:bdr w:val="single" w:sz="18" w:space="0" w:color="auto"/>
        </w:rPr>
        <w:t>mitigate pollution</w:t>
      </w:r>
      <w:r w:rsidRPr="00ED1DB1">
        <w:rPr>
          <w:sz w:val="16"/>
        </w:rPr>
        <w:t xml:space="preserve">. </w:t>
      </w:r>
      <w:r w:rsidRPr="00ED1DB1">
        <w:rPr>
          <w:rStyle w:val="StyleUnderline"/>
        </w:rPr>
        <w:t>They are efficient catalysts</w:t>
      </w:r>
      <w:r w:rsidRPr="00713227">
        <w:rPr>
          <w:rStyle w:val="StyleUnderline"/>
        </w:rPr>
        <w:t xml:space="preserve"> and mostly recyclable.</w:t>
      </w:r>
      <w:r w:rsidRPr="00ED1DB1">
        <w:rPr>
          <w:sz w:val="16"/>
        </w:rPr>
        <w:t xml:space="preserve"> </w:t>
      </w:r>
      <w:r w:rsidRPr="00713227">
        <w:rPr>
          <w:rStyle w:val="Emphasis"/>
          <w:highlight w:val="green"/>
        </w:rPr>
        <w:t>Now,</w:t>
      </w:r>
      <w:r w:rsidRPr="00ED1DB1">
        <w:rPr>
          <w:sz w:val="16"/>
          <w:highlight w:val="green"/>
        </w:rPr>
        <w:t xml:space="preserve"> </w:t>
      </w:r>
      <w:r w:rsidRPr="00713227">
        <w:rPr>
          <w:rStyle w:val="Emphasis"/>
          <w:highlight w:val="green"/>
          <w:bdr w:val="single" w:sz="18" w:space="0" w:color="auto"/>
        </w:rPr>
        <w:t>they have to become economical</w:t>
      </w:r>
      <w:r w:rsidRPr="00ED1DB1">
        <w:rPr>
          <w:sz w:val="16"/>
          <w:highlight w:val="green"/>
          <w:bdr w:val="single" w:sz="18" w:space="0" w:color="auto"/>
        </w:rPr>
        <w:t xml:space="preserve"> </w:t>
      </w:r>
      <w:r w:rsidRPr="00713227">
        <w:rPr>
          <w:rStyle w:val="Emphasis"/>
          <w:highlight w:val="green"/>
          <w:bdr w:val="single" w:sz="18" w:space="0" w:color="auto"/>
        </w:rPr>
        <w:t>for commercialization</w:t>
      </w:r>
      <w:r w:rsidRPr="00ED1DB1">
        <w:rPr>
          <w:sz w:val="16"/>
          <w:highlight w:val="green"/>
          <w:bdr w:val="single" w:sz="18" w:space="0" w:color="auto"/>
        </w:rPr>
        <w:t xml:space="preserve"> </w:t>
      </w:r>
      <w:r w:rsidRPr="00713227">
        <w:rPr>
          <w:rStyle w:val="Emphasis"/>
          <w:highlight w:val="green"/>
          <w:bdr w:val="single" w:sz="18" w:space="0" w:color="auto"/>
        </w:rPr>
        <w:t>and better to replace present-day technologies completely</w:t>
      </w:r>
      <w:r w:rsidRPr="00713227">
        <w:rPr>
          <w:rStyle w:val="Emphasis"/>
          <w:highlight w:val="green"/>
        </w:rPr>
        <w:t>,”</w:t>
      </w:r>
      <w:r w:rsidRPr="00ED1DB1">
        <w:rPr>
          <w:sz w:val="16"/>
        </w:rPr>
        <w:t xml:space="preserve"> says </w:t>
      </w:r>
      <w:r w:rsidRPr="00713227">
        <w:rPr>
          <w:rStyle w:val="StyleUnderline"/>
        </w:rPr>
        <w:t>Arun Chattopadhyay, a member of the chemistry faculty at the Center for Nanotechnology, Indian Institute of Technology Guwahati</w:t>
      </w:r>
      <w:r w:rsidRPr="00ED1DB1">
        <w:rPr>
          <w:sz w:val="16"/>
        </w:rPr>
        <w:t xml:space="preserve">. HARVESTING CO2 To </w:t>
      </w:r>
      <w:r w:rsidRPr="00A43EE5">
        <w:rPr>
          <w:rStyle w:val="Emphasis"/>
          <w:highlight w:val="green"/>
        </w:rPr>
        <w:t>help slow</w:t>
      </w:r>
      <w:r w:rsidRPr="00ED1DB1">
        <w:rPr>
          <w:sz w:val="16"/>
          <w:highlight w:val="green"/>
        </w:rPr>
        <w:t xml:space="preserve"> </w:t>
      </w:r>
      <w:r w:rsidRPr="00ED1DB1">
        <w:rPr>
          <w:sz w:val="16"/>
        </w:rPr>
        <w:t xml:space="preserve">the climate-changing rise in atmospheric </w:t>
      </w:r>
      <w:r w:rsidRPr="00A43EE5">
        <w:rPr>
          <w:rStyle w:val="Emphasis"/>
          <w:highlight w:val="green"/>
        </w:rPr>
        <w:t>CO2levels</w:t>
      </w:r>
      <w:r w:rsidRPr="00ED1DB1">
        <w:rPr>
          <w:sz w:val="16"/>
        </w:rPr>
        <w:t xml:space="preserve">, </w:t>
      </w:r>
      <w:r w:rsidRPr="00713227">
        <w:rPr>
          <w:rStyle w:val="StyleUnderline"/>
        </w:rPr>
        <w:t xml:space="preserve">researchers have </w:t>
      </w:r>
      <w:r w:rsidRPr="00A43EE5">
        <w:rPr>
          <w:rStyle w:val="Emphasis"/>
          <w:highlight w:val="green"/>
        </w:rPr>
        <w:t>developed</w:t>
      </w:r>
      <w:r w:rsidRPr="00A43EE5">
        <w:rPr>
          <w:rStyle w:val="StyleUnderline"/>
          <w:highlight w:val="green"/>
        </w:rPr>
        <w:t xml:space="preserve"> </w:t>
      </w:r>
      <w:r w:rsidRPr="00A43EE5">
        <w:rPr>
          <w:rStyle w:val="Emphasis"/>
          <w:highlight w:val="green"/>
        </w:rPr>
        <w:t>nanoCO2 harvesters</w:t>
      </w:r>
      <w:r w:rsidRPr="00A43EE5">
        <w:rPr>
          <w:rStyle w:val="StyleUnderline"/>
          <w:highlight w:val="green"/>
        </w:rPr>
        <w:t xml:space="preserve"> </w:t>
      </w:r>
      <w:r w:rsidRPr="00713227">
        <w:rPr>
          <w:rStyle w:val="StyleUnderline"/>
        </w:rPr>
        <w:t>that can suck atmospheric carbon dioxide and deploy it for industrial purposes</w:t>
      </w:r>
      <w:r w:rsidRPr="00ED1DB1">
        <w:rPr>
          <w:sz w:val="16"/>
        </w:rPr>
        <w:t>. “</w:t>
      </w:r>
      <w:r w:rsidRPr="00A43EE5">
        <w:rPr>
          <w:rStyle w:val="Emphasis"/>
          <w:highlight w:val="green"/>
        </w:rPr>
        <w:t>Nanomaterials</w:t>
      </w:r>
      <w:r w:rsidRPr="00ED1DB1">
        <w:rPr>
          <w:sz w:val="16"/>
          <w:highlight w:val="green"/>
        </w:rPr>
        <w:t xml:space="preserve"> </w:t>
      </w:r>
      <w:r w:rsidRPr="00A43EE5">
        <w:rPr>
          <w:rStyle w:val="Emphasis"/>
          <w:highlight w:val="green"/>
        </w:rPr>
        <w:t>can convert</w:t>
      </w:r>
      <w:r w:rsidRPr="00ED1DB1">
        <w:rPr>
          <w:sz w:val="16"/>
          <w:highlight w:val="green"/>
        </w:rPr>
        <w:t xml:space="preserve"> </w:t>
      </w:r>
      <w:r w:rsidRPr="00A43EE5">
        <w:rPr>
          <w:rStyle w:val="Emphasis"/>
          <w:highlight w:val="green"/>
        </w:rPr>
        <w:t xml:space="preserve">carbon dioxide </w:t>
      </w:r>
      <w:r w:rsidRPr="00A43EE5">
        <w:rPr>
          <w:rStyle w:val="Emphasis"/>
          <w:highlight w:val="green"/>
          <w:bdr w:val="single" w:sz="18" w:space="0" w:color="auto"/>
        </w:rPr>
        <w:t>into useful products</w:t>
      </w:r>
      <w:r w:rsidRPr="00A43EE5">
        <w:rPr>
          <w:rStyle w:val="Emphasis"/>
          <w:highlight w:val="green"/>
        </w:rPr>
        <w:t xml:space="preserve"> </w:t>
      </w:r>
      <w:r w:rsidRPr="00ED1DB1">
        <w:rPr>
          <w:sz w:val="16"/>
        </w:rPr>
        <w:t xml:space="preserve">like alcohol. </w:t>
      </w:r>
      <w:r w:rsidRPr="00A43EE5">
        <w:rPr>
          <w:rStyle w:val="StyleUnderline"/>
        </w:rPr>
        <w:t>The materials could be simple chemical catalysts or photochemical in nature that work in the presence of sunlight</w:t>
      </w:r>
      <w:r w:rsidRPr="00ED1DB1">
        <w:rPr>
          <w:sz w:val="16"/>
        </w:rPr>
        <w:t xml:space="preserve">,” says Chattopadhyay, </w:t>
      </w:r>
      <w:r w:rsidRPr="00A43EE5">
        <w:rPr>
          <w:rStyle w:val="StyleUnderline"/>
        </w:rPr>
        <w:t>who has been working with nanomaterials to tackle environmental pollutants for more than a decade</w:t>
      </w:r>
      <w:r w:rsidRPr="00ED1DB1">
        <w:rPr>
          <w:sz w:val="16"/>
        </w:rPr>
        <w:t xml:space="preserve">. Many research groups </w:t>
      </w:r>
      <w:r w:rsidRPr="00A43EE5">
        <w:rPr>
          <w:rStyle w:val="StyleUnderline"/>
        </w:rPr>
        <w:t xml:space="preserve">are working to address a problem that, if solved, could be </w:t>
      </w:r>
      <w:r w:rsidRPr="00A43EE5">
        <w:rPr>
          <w:rStyle w:val="Emphasis"/>
          <w:highlight w:val="green"/>
          <w:bdr w:val="single" w:sz="18" w:space="0" w:color="auto"/>
        </w:rPr>
        <w:t>a holy grail in combating climate change</w:t>
      </w:r>
      <w:r w:rsidRPr="00A43EE5">
        <w:rPr>
          <w:rStyle w:val="StyleUnderline"/>
        </w:rPr>
        <w:t>: how to pull CO2 out of the atmosphere and convert it into useful products</w:t>
      </w:r>
      <w:r w:rsidRPr="00ED1DB1">
        <w:rPr>
          <w:sz w:val="16"/>
        </w:rPr>
        <w:t xml:space="preserve">. Chattopadhyay isn’t alone. Many research groups are working to address a problem that, if solved, could be a holy grail in combating climate change: how to pull CO2 out of the atmosphere and convert it into useful products. </w:t>
      </w:r>
      <w:r w:rsidRPr="00A43EE5">
        <w:rPr>
          <w:rStyle w:val="StyleUnderline"/>
        </w:rPr>
        <w:t xml:space="preserve">Nanoparticles offer a promising approach to this because they </w:t>
      </w:r>
      <w:r w:rsidRPr="00ED1DB1">
        <w:rPr>
          <w:rStyle w:val="Emphasis"/>
          <w:highlight w:val="green"/>
        </w:rPr>
        <w:t>have</w:t>
      </w:r>
      <w:r w:rsidRPr="00ED1DB1">
        <w:rPr>
          <w:rStyle w:val="StyleUnderline"/>
          <w:highlight w:val="green"/>
        </w:rPr>
        <w:t xml:space="preserve"> </w:t>
      </w:r>
      <w:r w:rsidRPr="00A43EE5">
        <w:rPr>
          <w:rStyle w:val="StyleUnderline"/>
        </w:rPr>
        <w:t xml:space="preserve">a </w:t>
      </w:r>
      <w:r w:rsidRPr="00ED1DB1">
        <w:rPr>
          <w:rStyle w:val="Emphasis"/>
          <w:highlight w:val="green"/>
        </w:rPr>
        <w:t>large surface-area-to-volume ratio for interacting with CO2</w:t>
      </w:r>
      <w:r w:rsidRPr="00ED1DB1">
        <w:rPr>
          <w:rStyle w:val="StyleUnderline"/>
          <w:highlight w:val="green"/>
        </w:rPr>
        <w:t xml:space="preserve"> </w:t>
      </w:r>
      <w:r w:rsidRPr="00A43EE5">
        <w:rPr>
          <w:rStyle w:val="StyleUnderline"/>
        </w:rPr>
        <w:t>and properties that allow them to facilitate the conversion of CO2into other things</w:t>
      </w:r>
      <w:r w:rsidRPr="00ED1DB1">
        <w:rPr>
          <w:sz w:val="16"/>
        </w:rPr>
        <w:t xml:space="preserve">. The </w:t>
      </w:r>
      <w:r w:rsidRPr="00ED1DB1">
        <w:rPr>
          <w:rStyle w:val="Emphasis"/>
          <w:highlight w:val="green"/>
        </w:rPr>
        <w:t xml:space="preserve">challenge is to make </w:t>
      </w:r>
      <w:r w:rsidRPr="00ED1DB1">
        <w:rPr>
          <w:rStyle w:val="Emphasis"/>
          <w:highlight w:val="green"/>
          <w:bdr w:val="single" w:sz="18" w:space="0" w:color="auto"/>
        </w:rPr>
        <w:t>them economically viable</w:t>
      </w:r>
      <w:r w:rsidRPr="00ED1DB1">
        <w:rPr>
          <w:sz w:val="16"/>
        </w:rPr>
        <w:t xml:space="preserve">. Researchers have tried everything from metallic to carbon-based nanoparticles to reduce the cost, </w:t>
      </w:r>
      <w:r w:rsidRPr="00ED1DB1">
        <w:rPr>
          <w:rStyle w:val="StyleUnderline"/>
        </w:rPr>
        <w:t xml:space="preserve">but so far they haven’t become efficient enough for industrial-scale application. </w:t>
      </w:r>
      <w:r w:rsidRPr="00ED1DB1">
        <w:rPr>
          <w:sz w:val="16"/>
        </w:rPr>
        <w:t xml:space="preserve">One of the most recent points of progress in this area is work by scientists at the CSIR-Indian Institute of Petroleum and the Lille University of Science and Technology in France. </w:t>
      </w:r>
      <w:r w:rsidRPr="00ED1DB1">
        <w:rPr>
          <w:rStyle w:val="StyleUnderline"/>
        </w:rPr>
        <w:t>The researchers developed a nanoCO2 harvester that uses water and sunlight to convert atmospheric CO2 into methanol, which can be employed as an engine fuel, a solvent, an antifreeze agent and a diluent of ethanol</w:t>
      </w:r>
      <w:r w:rsidRPr="00ED1DB1">
        <w:rPr>
          <w:sz w:val="16"/>
        </w:rPr>
        <w:t xml:space="preserve">. Made by wrapping a layer of modified graphene oxide around spheres of copper zinc oxide and magnetite, </w:t>
      </w:r>
      <w:r w:rsidRPr="00ED1DB1">
        <w:rPr>
          <w:rStyle w:val="StyleUnderline"/>
        </w:rPr>
        <w:t>the material looks like a miniature golf ball, captures CO2 more efficiently than conventional catalysts and can be readily reused, according to Suman Jain, senior scientist of the Indian Institute of Petroleum, Dehradun in India, who developed the nanoCO2harvester. Jain says that the nanoCO2 harvester has a large molecular surface area and captures more CO2 than a conventional catalyst with similar surface area would, which makes the conversion more efficient</w:t>
      </w:r>
      <w:r w:rsidRPr="00ED1DB1">
        <w:rPr>
          <w:sz w:val="16"/>
        </w:rPr>
        <w:t xml:space="preserve">. But due to their small size, the nanoparticles have a tendency to clump up, making them inactive with prolonged use. Jain adds that synthesizing useful nanoparticle-based materials is also challenging because it’s hard to make the particles a consistent size. </w:t>
      </w:r>
      <w:r w:rsidRPr="00ED1DB1">
        <w:rPr>
          <w:rStyle w:val="StyleUnderline"/>
        </w:rPr>
        <w:t>Chattopadhyay says the efficiency of such materials can be improved further, providing hope for useful application in the future</w:t>
      </w:r>
      <w:r w:rsidRPr="00ED1DB1">
        <w:rPr>
          <w:sz w:val="16"/>
        </w:rPr>
        <w:t xml:space="preserve">. CLEANSING WATER </w:t>
      </w:r>
      <w:r w:rsidRPr="00ED1DB1">
        <w:rPr>
          <w:rStyle w:val="StyleUnderline"/>
        </w:rPr>
        <w:t>Most toxic dyes used in textile and leather industries can be captured with nanoparticles.</w:t>
      </w:r>
      <w:r w:rsidRPr="00ED1DB1">
        <w:rPr>
          <w:sz w:val="16"/>
        </w:rPr>
        <w:t xml:space="preserve"> “</w:t>
      </w:r>
      <w:r w:rsidRPr="00ED1DB1">
        <w:rPr>
          <w:rStyle w:val="Emphasis"/>
          <w:highlight w:val="green"/>
        </w:rPr>
        <w:t>Water pollutants</w:t>
      </w:r>
      <w:r w:rsidRPr="00ED1DB1">
        <w:rPr>
          <w:sz w:val="16"/>
          <w:highlight w:val="green"/>
        </w:rPr>
        <w:t xml:space="preserve"> </w:t>
      </w:r>
      <w:r w:rsidRPr="00ED1DB1">
        <w:rPr>
          <w:sz w:val="16"/>
        </w:rPr>
        <w:t xml:space="preserve">such as dyes from human-created waste like those from tanneries </w:t>
      </w:r>
      <w:r w:rsidRPr="00ED1DB1">
        <w:rPr>
          <w:rStyle w:val="Emphasis"/>
          <w:highlight w:val="green"/>
        </w:rPr>
        <w:t>could get to natural</w:t>
      </w:r>
      <w:r w:rsidRPr="00ED1DB1">
        <w:rPr>
          <w:sz w:val="16"/>
          <w:highlight w:val="green"/>
        </w:rPr>
        <w:t xml:space="preserve"> </w:t>
      </w:r>
      <w:r w:rsidRPr="00ED1DB1">
        <w:rPr>
          <w:rStyle w:val="Emphasis"/>
          <w:highlight w:val="green"/>
        </w:rPr>
        <w:t>sources</w:t>
      </w:r>
      <w:r w:rsidRPr="00ED1DB1">
        <w:rPr>
          <w:sz w:val="16"/>
          <w:highlight w:val="green"/>
        </w:rPr>
        <w:t xml:space="preserve"> </w:t>
      </w:r>
      <w:r w:rsidRPr="00ED1DB1">
        <w:rPr>
          <w:rStyle w:val="StyleUnderline"/>
        </w:rPr>
        <w:t>of water like deep tube wells or groundwater if wastewater from these industries is left untreated,</w:t>
      </w:r>
      <w:r w:rsidRPr="00ED1DB1">
        <w:rPr>
          <w:sz w:val="16"/>
        </w:rPr>
        <w:t xml:space="preserve">” says Chattopadhyay. “This problem is rather difficult to solve.” An international group of researchers led by professor Elzbieta Megiel of the University of Warsaw in Poland reports that </w:t>
      </w:r>
      <w:r w:rsidRPr="00ED1DB1">
        <w:rPr>
          <w:rStyle w:val="Emphasis"/>
          <w:highlight w:val="green"/>
        </w:rPr>
        <w:t>nanomaterials</w:t>
      </w:r>
      <w:r w:rsidRPr="00ED1DB1">
        <w:rPr>
          <w:sz w:val="16"/>
          <w:highlight w:val="green"/>
        </w:rPr>
        <w:t xml:space="preserve"> </w:t>
      </w:r>
      <w:r w:rsidRPr="00ED1DB1">
        <w:rPr>
          <w:sz w:val="16"/>
        </w:rPr>
        <w:t xml:space="preserve">have been widely </w:t>
      </w:r>
      <w:r w:rsidRPr="00ED1DB1">
        <w:rPr>
          <w:rStyle w:val="Emphasis"/>
          <w:highlight w:val="green"/>
        </w:rPr>
        <w:t>studied for removing</w:t>
      </w:r>
      <w:r w:rsidRPr="00ED1DB1">
        <w:rPr>
          <w:sz w:val="16"/>
          <w:highlight w:val="green"/>
        </w:rPr>
        <w:t xml:space="preserve"> </w:t>
      </w:r>
      <w:r w:rsidRPr="00ED1DB1">
        <w:rPr>
          <w:rStyle w:val="Emphasis"/>
          <w:highlight w:val="green"/>
        </w:rPr>
        <w:t xml:space="preserve">heavy metals and dyes </w:t>
      </w:r>
      <w:r w:rsidRPr="00ED1DB1">
        <w:rPr>
          <w:rStyle w:val="Emphasis"/>
          <w:highlight w:val="green"/>
          <w:bdr w:val="single" w:sz="18" w:space="0" w:color="auto"/>
        </w:rPr>
        <w:t>from wastewater</w:t>
      </w:r>
      <w:r w:rsidRPr="00ED1DB1">
        <w:rPr>
          <w:sz w:val="16"/>
        </w:rPr>
        <w:t xml:space="preserve">. </w:t>
      </w:r>
      <w:r w:rsidRPr="00ED1DB1">
        <w:rPr>
          <w:rStyle w:val="StyleUnderline"/>
        </w:rPr>
        <w:t>According to the research team</w:t>
      </w:r>
      <w:r w:rsidRPr="00ED1DB1">
        <w:rPr>
          <w:sz w:val="16"/>
        </w:rPr>
        <w:t xml:space="preserve">, </w:t>
      </w:r>
      <w:r w:rsidRPr="00ED1DB1">
        <w:rPr>
          <w:rStyle w:val="Emphasis"/>
          <w:highlight w:val="green"/>
        </w:rPr>
        <w:t>adsorption processes</w:t>
      </w:r>
      <w:r w:rsidRPr="00ED1DB1">
        <w:rPr>
          <w:sz w:val="16"/>
          <w:highlight w:val="green"/>
        </w:rPr>
        <w:t xml:space="preserve"> </w:t>
      </w:r>
      <w:r w:rsidRPr="00ED1DB1">
        <w:rPr>
          <w:rStyle w:val="StyleUnderline"/>
        </w:rPr>
        <w:t xml:space="preserve">using materials containing magnetic nanoparticles </w:t>
      </w:r>
      <w:r w:rsidRPr="00ED1DB1">
        <w:rPr>
          <w:rStyle w:val="Emphasis"/>
          <w:highlight w:val="green"/>
        </w:rPr>
        <w:t>are highly effective</w:t>
      </w:r>
      <w:r w:rsidRPr="00ED1DB1">
        <w:rPr>
          <w:sz w:val="16"/>
          <w:highlight w:val="green"/>
        </w:rPr>
        <w:t xml:space="preserve"> </w:t>
      </w:r>
      <w:r w:rsidRPr="00ED1DB1">
        <w:rPr>
          <w:rStyle w:val="StyleUnderline"/>
        </w:rPr>
        <w:t>and can be easily performed because such nanoparticles have a large number of sites on their surface that can capture pollutants and don’t readily degrade in water.</w:t>
      </w:r>
      <w:r w:rsidRPr="00ED1DB1">
        <w:rPr>
          <w:sz w:val="16"/>
        </w:rPr>
        <w:t xml:space="preserve"> Chattopadhyay adds that appropriately designed magnetic nanomaterials can be used to separate pollutants such as arsenic, lead, chromium and mercury from water. </w:t>
      </w:r>
      <w:r w:rsidRPr="00ED1DB1">
        <w:rPr>
          <w:rStyle w:val="StyleUnderline"/>
        </w:rPr>
        <w:t>However, the nanotech-based approach has to be more efficient than conventional water purification technology to make it worthwhile</w:t>
      </w:r>
      <w:r w:rsidRPr="00ED1DB1">
        <w:rPr>
          <w:sz w:val="16"/>
        </w:rPr>
        <w:t xml:space="preserve">. In addition to removing dyes and metals, nanomaterials can also be used to clean up oil spills. Researchers led by Pulickel Ajayan at Rice University in Houston, Texas, have developed a reusable nanosponge that can remove oil from contaminated seawater. </w:t>
      </w:r>
      <w:r w:rsidRPr="00ED1DB1">
        <w:rPr>
          <w:rStyle w:val="StyleUnderline"/>
        </w:rPr>
        <w:t>The technology shows promise, but it’s not yet ready for prime time. “While the nanosponge is a good material to deal with oil spills, these results are confined to the laboratory,”</w:t>
      </w:r>
      <w:r w:rsidRPr="00ED1DB1">
        <w:rPr>
          <w:sz w:val="16"/>
        </w:rPr>
        <w:t xml:space="preserve"> says Ashok Ganguli, director of the Institute of Nano Science and Technology in Mohali, Punjab, India. “Large-scale synthesis is required if we have to remove oil from seawater which is spread over several miles.” Although scientists have yet to successfully synthesize nanomaterials for cleaning oil spills at a scale large enough for practical application,  “this may become possible with more research and industry partnerships,” Chattopadhyay says. </w:t>
      </w:r>
    </w:p>
    <w:p w14:paraId="4FDA1AF4" w14:textId="77777777" w:rsidR="00664115" w:rsidRDefault="00664115" w:rsidP="00664115">
      <w:pPr>
        <w:pStyle w:val="Heading4"/>
        <w:rPr>
          <w:rFonts w:cs="Times New Roman"/>
        </w:rPr>
      </w:pPr>
      <w:r>
        <w:rPr>
          <w:rFonts w:cs="Times New Roman"/>
        </w:rPr>
        <w:t>Warming causes Extinction</w:t>
      </w:r>
    </w:p>
    <w:p w14:paraId="7D48D0F0" w14:textId="77777777" w:rsidR="00664115" w:rsidRPr="00601C82" w:rsidRDefault="00664115" w:rsidP="00664115">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6D848045" w14:textId="77777777" w:rsidR="00664115" w:rsidRDefault="00664115" w:rsidP="00664115">
      <w:pPr>
        <w:rPr>
          <w:rFonts w:asciiTheme="minorHAnsi" w:hAnsiTheme="minorHAnsi" w:cstheme="minorHAnsi"/>
          <w:sz w:val="24"/>
          <w:szCs w:val="24"/>
          <w:u w:val="single"/>
        </w:rPr>
      </w:pPr>
      <w:r w:rsidRPr="00D5251F">
        <w:rPr>
          <w:rFonts w:asciiTheme="minorHAnsi" w:hAnsiTheme="minorHAnsi" w:cstheme="minorHAnsi"/>
          <w:sz w:val="16"/>
          <w:szCs w:val="24"/>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5251F">
        <w:rPr>
          <w:rFonts w:asciiTheme="minorHAnsi" w:hAnsiTheme="minorHAnsi" w:cstheme="minorHAnsi"/>
          <w:sz w:val="24"/>
          <w:szCs w:val="24"/>
          <w:u w:val="single"/>
        </w:rPr>
        <w:t>However, the three remaining boundaries (</w:t>
      </w:r>
      <w:r w:rsidRPr="00001B27">
        <w:rPr>
          <w:rFonts w:asciiTheme="minorHAnsi" w:hAnsiTheme="minorHAnsi" w:cstheme="minorHAnsi"/>
          <w:b/>
          <w:sz w:val="24"/>
          <w:szCs w:val="24"/>
          <w:highlight w:val="green"/>
          <w:u w:val="single"/>
        </w:rPr>
        <w:t>climate</w:t>
      </w:r>
      <w:r w:rsidRPr="00D5251F">
        <w:rPr>
          <w:rFonts w:asciiTheme="minorHAnsi" w:hAnsiTheme="minorHAnsi" w:cstheme="minorHAnsi"/>
          <w:b/>
          <w:sz w:val="24"/>
          <w:szCs w:val="24"/>
          <w:u w:val="single"/>
        </w:rPr>
        <w:t xml:space="preserve"> </w:t>
      </w:r>
      <w:r w:rsidRPr="00001B27">
        <w:rPr>
          <w:rFonts w:asciiTheme="minorHAnsi" w:hAnsiTheme="minorHAnsi" w:cstheme="minorHAnsi"/>
          <w:b/>
          <w:sz w:val="24"/>
          <w:szCs w:val="24"/>
          <w:highlight w:val="green"/>
          <w:u w:val="single"/>
        </w:rPr>
        <w:t>change</w:t>
      </w:r>
      <w:r w:rsidRPr="00D5251F">
        <w:rPr>
          <w:rFonts w:asciiTheme="minorHAnsi" w:hAnsiTheme="minorHAnsi" w:cstheme="minorHAnsi"/>
          <w:sz w:val="24"/>
          <w:szCs w:val="24"/>
          <w:u w:val="single"/>
        </w:rPr>
        <w:t xml:space="preserve">, global </w:t>
      </w:r>
      <w:r w:rsidRPr="00001B27">
        <w:rPr>
          <w:rFonts w:asciiTheme="minorHAnsi" w:hAnsiTheme="minorHAnsi" w:cstheme="minorHAnsi"/>
          <w:b/>
          <w:sz w:val="24"/>
          <w:szCs w:val="24"/>
          <w:highlight w:val="green"/>
          <w:u w:val="single"/>
        </w:rPr>
        <w:t>freshwater</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cycle, </w:t>
      </w:r>
      <w:r w:rsidRPr="00001B27">
        <w:rPr>
          <w:rFonts w:asciiTheme="minorHAnsi" w:hAnsiTheme="minorHAnsi" w:cstheme="minorHAnsi"/>
          <w:b/>
          <w:sz w:val="24"/>
          <w:szCs w:val="24"/>
          <w:highlight w:val="green"/>
          <w:u w:val="single"/>
        </w:rPr>
        <w:t>and</w:t>
      </w:r>
      <w:r w:rsidRPr="00D5251F">
        <w:rPr>
          <w:rFonts w:asciiTheme="minorHAnsi" w:hAnsiTheme="minorHAnsi" w:cstheme="minorHAnsi"/>
          <w:sz w:val="24"/>
          <w:szCs w:val="24"/>
          <w:u w:val="single"/>
        </w:rPr>
        <w:t xml:space="preserve"> ocean </w:t>
      </w:r>
      <w:r w:rsidRPr="00001B27">
        <w:rPr>
          <w:rFonts w:asciiTheme="minorHAnsi" w:hAnsiTheme="minorHAnsi" w:cstheme="minorHAnsi"/>
          <w:b/>
          <w:sz w:val="24"/>
          <w:szCs w:val="24"/>
          <w:highlight w:val="green"/>
          <w:u w:val="single"/>
        </w:rPr>
        <w:t>acidification</w:t>
      </w:r>
      <w:r w:rsidRPr="00D5251F">
        <w:rPr>
          <w:rFonts w:asciiTheme="minorHAnsi" w:hAnsiTheme="minorHAnsi" w:cstheme="minorHAnsi"/>
          <w:sz w:val="24"/>
          <w:szCs w:val="24"/>
          <w:u w:val="single"/>
        </w:rPr>
        <w:t xml:space="preserve">) do </w:t>
      </w:r>
      <w:r w:rsidRPr="00001B27">
        <w:rPr>
          <w:rFonts w:asciiTheme="minorHAnsi" w:hAnsiTheme="minorHAnsi" w:cstheme="minorHAnsi"/>
          <w:b/>
          <w:sz w:val="24"/>
          <w:szCs w:val="24"/>
          <w:highlight w:val="green"/>
          <w:u w:val="single"/>
          <w:bdr w:val="single" w:sz="18" w:space="0" w:color="auto"/>
        </w:rPr>
        <w:t>pose existential risks</w:t>
      </w:r>
      <w:r w:rsidRPr="00D5251F">
        <w:rPr>
          <w:rFonts w:asciiTheme="minorHAnsi" w:hAnsiTheme="minorHAnsi" w:cstheme="minorHAnsi"/>
          <w:sz w:val="24"/>
          <w:szCs w:val="24"/>
          <w:u w:val="single"/>
        </w:rPr>
        <w:t xml:space="preserve">. </w:t>
      </w:r>
      <w:r w:rsidRPr="00001B27">
        <w:rPr>
          <w:rFonts w:asciiTheme="minorHAnsi" w:hAnsiTheme="minorHAnsi" w:cstheme="minorHAnsi"/>
          <w:sz w:val="24"/>
          <w:szCs w:val="24"/>
          <w:highlight w:val="green"/>
          <w:u w:val="single"/>
        </w:rPr>
        <w:t>This is</w:t>
      </w:r>
      <w:r w:rsidRPr="00D5251F">
        <w:rPr>
          <w:rFonts w:asciiTheme="minorHAnsi" w:hAnsiTheme="minorHAnsi" w:cstheme="minorHAnsi"/>
          <w:sz w:val="24"/>
          <w:szCs w:val="24"/>
          <w:u w:val="single"/>
        </w:rPr>
        <w:t xml:space="preserve"> </w:t>
      </w:r>
      <w:r w:rsidRPr="00001B27">
        <w:rPr>
          <w:rFonts w:asciiTheme="minorHAnsi" w:hAnsiTheme="minorHAnsi" w:cstheme="minorHAnsi"/>
          <w:b/>
          <w:sz w:val="24"/>
          <w:szCs w:val="24"/>
          <w:highlight w:val="green"/>
          <w:u w:val="single"/>
        </w:rPr>
        <w:t>because of</w:t>
      </w:r>
      <w:r w:rsidRPr="00D5251F">
        <w:rPr>
          <w:rFonts w:asciiTheme="minorHAnsi" w:hAnsiTheme="minorHAnsi" w:cstheme="minorHAnsi"/>
          <w:sz w:val="24"/>
          <w:szCs w:val="24"/>
          <w:u w:val="single"/>
        </w:rPr>
        <w:t xml:space="preserve"> intrinsic </w:t>
      </w:r>
      <w:r w:rsidRPr="00001B27">
        <w:rPr>
          <w:rFonts w:asciiTheme="minorHAnsi" w:hAnsiTheme="minorHAnsi" w:cstheme="minorHAnsi"/>
          <w:b/>
          <w:sz w:val="24"/>
          <w:szCs w:val="24"/>
          <w:highlight w:val="green"/>
          <w:u w:val="single"/>
        </w:rPr>
        <w:t>positive feedback loops</w:t>
      </w:r>
      <w:r w:rsidRPr="00D5251F">
        <w:rPr>
          <w:rFonts w:asciiTheme="minorHAnsi" w:hAnsiTheme="minorHAnsi" w:cstheme="minorHAnsi"/>
          <w:sz w:val="24"/>
          <w:szCs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001B27">
        <w:rPr>
          <w:rFonts w:asciiTheme="minorHAnsi" w:hAnsiTheme="minorHAnsi" w:cstheme="minorHAnsi"/>
          <w:b/>
          <w:sz w:val="24"/>
          <w:szCs w:val="24"/>
          <w:highlight w:val="green"/>
          <w:u w:val="single"/>
        </w:rPr>
        <w:t>directly connected to</w:t>
      </w:r>
      <w:r w:rsidRPr="00D5251F">
        <w:rPr>
          <w:rFonts w:asciiTheme="minorHAnsi" w:hAnsiTheme="minorHAnsi" w:cstheme="minorHAnsi"/>
          <w:b/>
          <w:sz w:val="24"/>
          <w:szCs w:val="24"/>
          <w:u w:val="single"/>
        </w:rPr>
        <w:t xml:space="preserve"> </w:t>
      </w:r>
      <w:r w:rsidRPr="00D5251F">
        <w:rPr>
          <w:rFonts w:asciiTheme="minorHAnsi" w:hAnsiTheme="minorHAnsi" w:cstheme="minorHAnsi"/>
          <w:sz w:val="24"/>
          <w:szCs w:val="24"/>
          <w:u w:val="single"/>
        </w:rPr>
        <w:t xml:space="preserve">the provision of </w:t>
      </w:r>
      <w:r w:rsidRPr="00001B27">
        <w:rPr>
          <w:rFonts w:asciiTheme="minorHAnsi" w:hAnsiTheme="minorHAnsi" w:cstheme="minorHAnsi"/>
          <w:b/>
          <w:sz w:val="24"/>
          <w:szCs w:val="24"/>
          <w:highlight w:val="green"/>
          <w:u w:val="single"/>
        </w:rPr>
        <w:t>food and water</w:t>
      </w:r>
      <w:r w:rsidRPr="00D5251F">
        <w:rPr>
          <w:rFonts w:asciiTheme="minorHAnsi" w:hAnsiTheme="minorHAnsi" w:cstheme="minorHAnsi"/>
          <w:sz w:val="24"/>
          <w:szCs w:val="24"/>
          <w:u w:val="single"/>
        </w:rPr>
        <w:t xml:space="preserve">, and </w:t>
      </w:r>
      <w:r w:rsidRPr="00001B27">
        <w:rPr>
          <w:rFonts w:asciiTheme="minorHAnsi" w:hAnsiTheme="minorHAnsi" w:cstheme="minorHAnsi"/>
          <w:b/>
          <w:sz w:val="24"/>
          <w:szCs w:val="24"/>
          <w:highlight w:val="green"/>
          <w:u w:val="single"/>
        </w:rPr>
        <w:t>shortages</w:t>
      </w:r>
      <w:r w:rsidRPr="00D5251F">
        <w:rPr>
          <w:rFonts w:asciiTheme="minorHAnsi" w:hAnsiTheme="minorHAnsi" w:cstheme="minorHAnsi"/>
          <w:sz w:val="24"/>
          <w:szCs w:val="24"/>
          <w:u w:val="single"/>
        </w:rPr>
        <w:t xml:space="preserve"> of food and water can </w:t>
      </w:r>
      <w:r w:rsidRPr="00001B27">
        <w:rPr>
          <w:rFonts w:asciiTheme="minorHAnsi" w:hAnsiTheme="minorHAnsi" w:cstheme="minorHAnsi"/>
          <w:b/>
          <w:sz w:val="24"/>
          <w:szCs w:val="24"/>
          <w:highlight w:val="green"/>
          <w:u w:val="single"/>
        </w:rPr>
        <w:t>create conflict</w:t>
      </w:r>
      <w:r w:rsidRPr="00D5251F">
        <w:rPr>
          <w:rFonts w:asciiTheme="minorHAnsi" w:hAnsiTheme="minorHAnsi" w:cstheme="minorHAnsi"/>
          <w:sz w:val="24"/>
          <w:szCs w:val="24"/>
          <w:u w:val="single"/>
        </w:rPr>
        <w:t xml:space="preserve"> and social unrest. </w:t>
      </w:r>
      <w:r w:rsidRPr="00D5251F">
        <w:rPr>
          <w:rFonts w:asciiTheme="minorHAnsi" w:hAnsiTheme="minorHAnsi" w:cstheme="minorHAnsi"/>
          <w:sz w:val="16"/>
          <w:szCs w:val="24"/>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sz w:val="24"/>
          <w:szCs w:val="24"/>
          <w:u w:val="single"/>
        </w:rPr>
        <w:t>Climate change intersects with freshwater resources because it is expected to exacerbate drought and water scarcity, as well as flooding</w:t>
      </w:r>
      <w:r w:rsidRPr="00D5251F">
        <w:rPr>
          <w:rFonts w:asciiTheme="minorHAnsi" w:hAnsiTheme="minorHAnsi" w:cstheme="minorHAnsi"/>
          <w:sz w:val="16"/>
          <w:szCs w:val="24"/>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001B27">
        <w:rPr>
          <w:rFonts w:asciiTheme="minorHAnsi" w:hAnsiTheme="minorHAnsi" w:cstheme="minorHAnsi"/>
          <w:b/>
          <w:sz w:val="24"/>
          <w:szCs w:val="24"/>
          <w:highlight w:val="green"/>
          <w:u w:val="single"/>
        </w:rPr>
        <w:t>Ample clean water</w:t>
      </w:r>
      <w:r w:rsidRPr="00D5251F">
        <w:rPr>
          <w:rFonts w:asciiTheme="minorHAnsi" w:hAnsiTheme="minorHAnsi" w:cstheme="minorHAnsi"/>
          <w:sz w:val="24"/>
          <w:szCs w:val="24"/>
          <w:u w:val="single"/>
        </w:rPr>
        <w:t xml:space="preserve"> is not a luxury—it </w:t>
      </w:r>
      <w:r w:rsidRPr="00001B27">
        <w:rPr>
          <w:rFonts w:asciiTheme="minorHAnsi" w:hAnsiTheme="minorHAnsi" w:cstheme="minorHAnsi"/>
          <w:b/>
          <w:sz w:val="24"/>
          <w:szCs w:val="24"/>
          <w:highlight w:val="green"/>
          <w:u w:val="single"/>
        </w:rPr>
        <w:t>is essential for human survival</w:t>
      </w:r>
      <w:r w:rsidRPr="00D5251F">
        <w:rPr>
          <w:rFonts w:asciiTheme="minorHAnsi" w:hAnsiTheme="minorHAnsi" w:cstheme="minorHAnsi"/>
          <w:sz w:val="24"/>
          <w:szCs w:val="24"/>
          <w:u w:val="single"/>
        </w:rPr>
        <w:t>. Consequently, cities, regions and nations that lack clean freshwater are vulnerable to social disruption and disease</w:t>
      </w:r>
      <w:r w:rsidRPr="00D5251F">
        <w:rPr>
          <w:rFonts w:asciiTheme="minorHAnsi" w:hAnsiTheme="minorHAnsi" w:cstheme="minorHAnsi"/>
          <w:sz w:val="16"/>
          <w:szCs w:val="24"/>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5251F">
        <w:rPr>
          <w:rFonts w:asciiTheme="minorHAnsi" w:hAnsiTheme="minorHAnsi" w:cstheme="minorHAnsi"/>
          <w:sz w:val="24"/>
          <w:szCs w:val="24"/>
          <w:u w:val="single"/>
        </w:rPr>
        <w:t xml:space="preserve">The combination of positive feedback loops and societal inertia is fertile ground for global environmental catastrophes </w:t>
      </w:r>
      <w:r w:rsidRPr="00001B27">
        <w:rPr>
          <w:rFonts w:asciiTheme="minorHAnsi" w:hAnsiTheme="minorHAnsi" w:cstheme="minorHAnsi"/>
          <w:b/>
          <w:sz w:val="24"/>
          <w:szCs w:val="24"/>
          <w:highlight w:val="green"/>
          <w:u w:val="single"/>
        </w:rPr>
        <w:t>Humans</w:t>
      </w:r>
      <w:r w:rsidRPr="00D5251F">
        <w:rPr>
          <w:rFonts w:asciiTheme="minorHAnsi" w:hAnsiTheme="minorHAnsi" w:cstheme="minorHAnsi"/>
          <w:sz w:val="24"/>
          <w:szCs w:val="24"/>
          <w:u w:val="single"/>
        </w:rPr>
        <w:t xml:space="preserve"> are remarkably ingenious, and </w:t>
      </w:r>
      <w:r w:rsidRPr="00001B27">
        <w:rPr>
          <w:rFonts w:asciiTheme="minorHAnsi" w:hAnsiTheme="minorHAnsi" w:cstheme="minorHAnsi"/>
          <w:b/>
          <w:sz w:val="24"/>
          <w:szCs w:val="24"/>
          <w:highlight w:val="green"/>
          <w:u w:val="single"/>
        </w:rPr>
        <w:t>have adapted</w:t>
      </w:r>
      <w:r w:rsidRPr="00D5251F">
        <w:rPr>
          <w:rFonts w:asciiTheme="minorHAnsi" w:hAnsiTheme="minorHAnsi" w:cstheme="minorHAnsi"/>
          <w:sz w:val="24"/>
          <w:szCs w:val="24"/>
          <w:u w:val="single"/>
        </w:rPr>
        <w:t xml:space="preserve"> to crises </w:t>
      </w:r>
      <w:r w:rsidRPr="00001B27">
        <w:rPr>
          <w:rFonts w:asciiTheme="minorHAnsi" w:hAnsiTheme="minorHAnsi" w:cstheme="minorHAnsi"/>
          <w:b/>
          <w:sz w:val="24"/>
          <w:szCs w:val="24"/>
          <w:highlight w:val="green"/>
          <w:u w:val="single"/>
        </w:rPr>
        <w:t>throughout</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their </w:t>
      </w:r>
      <w:r w:rsidRPr="00001B27">
        <w:rPr>
          <w:rFonts w:asciiTheme="minorHAnsi" w:hAnsiTheme="minorHAnsi" w:cstheme="minorHAnsi"/>
          <w:b/>
          <w:sz w:val="24"/>
          <w:szCs w:val="24"/>
          <w:highlight w:val="green"/>
          <w:u w:val="single"/>
        </w:rPr>
        <w:t>history</w:t>
      </w:r>
      <w:r w:rsidRPr="00D5251F">
        <w:rPr>
          <w:rFonts w:asciiTheme="minorHAnsi" w:hAnsiTheme="minorHAnsi" w:cstheme="minorHAnsi"/>
          <w:sz w:val="24"/>
          <w:szCs w:val="24"/>
          <w:u w:val="single"/>
        </w:rPr>
        <w:t xml:space="preserve">. Our doom has been repeatedly predicted, only to be averted by innovation (Ridley, 2011). </w:t>
      </w:r>
      <w:r w:rsidRPr="00001B27">
        <w:rPr>
          <w:rFonts w:asciiTheme="minorHAnsi" w:hAnsiTheme="minorHAnsi" w:cstheme="minorHAnsi"/>
          <w:b/>
          <w:sz w:val="24"/>
          <w:szCs w:val="24"/>
          <w:highlight w:val="green"/>
          <w:u w:val="single"/>
        </w:rPr>
        <w:t>However</w:t>
      </w:r>
      <w:r w:rsidRPr="00D5251F">
        <w:rPr>
          <w:rFonts w:asciiTheme="minorHAnsi" w:hAnsiTheme="minorHAnsi" w:cstheme="minorHAnsi"/>
          <w:sz w:val="24"/>
          <w:szCs w:val="24"/>
          <w:u w:val="single"/>
        </w:rPr>
        <w:t xml:space="preserve">, the many </w:t>
      </w:r>
      <w:r w:rsidRPr="00001B27">
        <w:rPr>
          <w:rFonts w:asciiTheme="minorHAnsi" w:hAnsiTheme="minorHAnsi" w:cstheme="minorHAnsi"/>
          <w:b/>
          <w:sz w:val="24"/>
          <w:szCs w:val="24"/>
          <w:highlight w:val="green"/>
          <w:u w:val="single"/>
        </w:rPr>
        <w:t>stories</w:t>
      </w:r>
      <w:r w:rsidRPr="00001B27">
        <w:rPr>
          <w:rFonts w:asciiTheme="minorHAnsi" w:hAnsiTheme="minorHAnsi" w:cstheme="minorHAnsi"/>
          <w:sz w:val="24"/>
          <w:szCs w:val="24"/>
          <w:highlight w:val="green"/>
          <w:u w:val="single"/>
        </w:rPr>
        <w:t xml:space="preserve"> </w:t>
      </w:r>
      <w:r w:rsidRPr="00001B27">
        <w:rPr>
          <w:rFonts w:asciiTheme="minorHAnsi" w:hAnsiTheme="minorHAnsi" w:cstheme="minorHAnsi"/>
          <w:b/>
          <w:sz w:val="24"/>
          <w:szCs w:val="24"/>
          <w:highlight w:val="green"/>
          <w:u w:val="single"/>
        </w:rPr>
        <w:t>of</w:t>
      </w:r>
      <w:r w:rsidRPr="00D5251F">
        <w:rPr>
          <w:rFonts w:asciiTheme="minorHAnsi" w:hAnsiTheme="minorHAnsi" w:cstheme="minorHAnsi"/>
          <w:sz w:val="24"/>
          <w:szCs w:val="24"/>
          <w:u w:val="single"/>
        </w:rPr>
        <w:t xml:space="preserve"> human ingenuity </w:t>
      </w:r>
      <w:r w:rsidRPr="00001B27">
        <w:rPr>
          <w:rFonts w:asciiTheme="minorHAnsi" w:hAnsiTheme="minorHAnsi" w:cstheme="minorHAnsi"/>
          <w:b/>
          <w:sz w:val="24"/>
          <w:szCs w:val="24"/>
          <w:highlight w:val="green"/>
          <w:u w:val="single"/>
        </w:rPr>
        <w:t>successfully</w:t>
      </w:r>
      <w:r w:rsidRPr="00001B27">
        <w:rPr>
          <w:rFonts w:asciiTheme="minorHAnsi" w:hAnsiTheme="minorHAnsi" w:cstheme="minorHAnsi"/>
          <w:sz w:val="24"/>
          <w:szCs w:val="24"/>
          <w:highlight w:val="green"/>
          <w:u w:val="single"/>
        </w:rPr>
        <w:t xml:space="preserve"> </w:t>
      </w:r>
      <w:r w:rsidRPr="00001B27">
        <w:rPr>
          <w:rFonts w:asciiTheme="minorHAnsi" w:hAnsiTheme="minorHAnsi" w:cstheme="minorHAnsi"/>
          <w:b/>
          <w:sz w:val="24"/>
          <w:szCs w:val="24"/>
          <w:highlight w:val="green"/>
          <w:u w:val="single"/>
        </w:rPr>
        <w:t>addressing</w:t>
      </w:r>
      <w:r w:rsidRPr="00001B27">
        <w:rPr>
          <w:rFonts w:asciiTheme="minorHAnsi" w:hAnsiTheme="minorHAnsi" w:cstheme="minorHAnsi"/>
          <w:sz w:val="24"/>
          <w:szCs w:val="24"/>
          <w:highlight w:val="green"/>
          <w:u w:val="single"/>
        </w:rPr>
        <w:t xml:space="preserve"> </w:t>
      </w:r>
      <w:r w:rsidRPr="00001B27">
        <w:rPr>
          <w:rFonts w:asciiTheme="minorHAnsi" w:hAnsiTheme="minorHAnsi" w:cstheme="minorHAnsi"/>
          <w:b/>
          <w:sz w:val="24"/>
          <w:szCs w:val="24"/>
          <w:highlight w:val="green"/>
          <w:u w:val="single"/>
        </w:rPr>
        <w:t>existential risks</w:t>
      </w:r>
      <w:r w:rsidRPr="00D5251F">
        <w:rPr>
          <w:rFonts w:asciiTheme="minorHAnsi" w:hAnsiTheme="minorHAnsi" w:cstheme="minorHAnsi"/>
          <w:sz w:val="24"/>
          <w:szCs w:val="24"/>
          <w:u w:val="single"/>
        </w:rPr>
        <w:t xml:space="preserve"> such as global famine or extreme air pollution </w:t>
      </w:r>
      <w:r w:rsidRPr="00001B27">
        <w:rPr>
          <w:rFonts w:asciiTheme="minorHAnsi" w:hAnsiTheme="minorHAnsi" w:cstheme="minorHAnsi"/>
          <w:b/>
          <w:sz w:val="24"/>
          <w:szCs w:val="24"/>
          <w:highlight w:val="green"/>
          <w:u w:val="single"/>
        </w:rPr>
        <w:t>represent</w:t>
      </w:r>
      <w:r w:rsidRPr="00D5251F">
        <w:rPr>
          <w:rFonts w:asciiTheme="minorHAnsi" w:hAnsiTheme="minorHAnsi" w:cstheme="minorHAnsi"/>
          <w:sz w:val="24"/>
          <w:szCs w:val="24"/>
          <w:u w:val="single"/>
        </w:rPr>
        <w:t xml:space="preserve"> environmental </w:t>
      </w:r>
      <w:r w:rsidRPr="00001B27">
        <w:rPr>
          <w:rFonts w:asciiTheme="minorHAnsi" w:hAnsiTheme="minorHAnsi" w:cstheme="minorHAnsi"/>
          <w:sz w:val="24"/>
          <w:szCs w:val="24"/>
          <w:highlight w:val="green"/>
          <w:u w:val="single"/>
        </w:rPr>
        <w:t>c</w:t>
      </w:r>
      <w:r w:rsidRPr="00001B27">
        <w:rPr>
          <w:rFonts w:asciiTheme="minorHAnsi" w:hAnsiTheme="minorHAnsi" w:cstheme="minorHAnsi"/>
          <w:b/>
          <w:sz w:val="24"/>
          <w:szCs w:val="24"/>
          <w:highlight w:val="green"/>
          <w:u w:val="single"/>
        </w:rPr>
        <w:t>hallenges that are</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largely </w:t>
      </w:r>
      <w:r w:rsidRPr="00001B27">
        <w:rPr>
          <w:rFonts w:asciiTheme="minorHAnsi" w:hAnsiTheme="minorHAnsi" w:cstheme="minorHAnsi"/>
          <w:b/>
          <w:sz w:val="24"/>
          <w:szCs w:val="24"/>
          <w:highlight w:val="green"/>
          <w:u w:val="single"/>
        </w:rPr>
        <w:t>linear</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have immediate consequences, </w:t>
      </w:r>
      <w:r w:rsidRPr="00001B27">
        <w:rPr>
          <w:rFonts w:asciiTheme="minorHAnsi" w:hAnsiTheme="minorHAnsi" w:cstheme="minorHAnsi"/>
          <w:b/>
          <w:sz w:val="24"/>
          <w:szCs w:val="24"/>
          <w:highlight w:val="green"/>
          <w:u w:val="single"/>
        </w:rPr>
        <w:t>and operate without positive feedbacks</w:t>
      </w:r>
      <w:r w:rsidRPr="00D5251F">
        <w:rPr>
          <w:rFonts w:asciiTheme="minorHAnsi" w:hAnsiTheme="minorHAnsi" w:cstheme="minorHAnsi"/>
          <w:sz w:val="24"/>
          <w:szCs w:val="24"/>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5251F">
        <w:rPr>
          <w:rFonts w:asciiTheme="minorHAnsi" w:hAnsiTheme="minorHAnsi" w:cstheme="minorHAnsi"/>
          <w:sz w:val="16"/>
          <w:szCs w:val="24"/>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sz w:val="24"/>
          <w:szCs w:val="24"/>
          <w:u w:val="single"/>
        </w:rPr>
        <w:t xml:space="preserve">/). Secondly, unlike past environmental challenges, </w:t>
      </w:r>
      <w:r w:rsidRPr="00D5251F">
        <w:rPr>
          <w:rFonts w:asciiTheme="minorHAnsi" w:hAnsiTheme="minorHAnsi" w:cstheme="minorHAnsi"/>
          <w:b/>
          <w:bCs/>
          <w:sz w:val="24"/>
          <w:szCs w:val="24"/>
          <w:u w:val="single"/>
        </w:rPr>
        <w:t>the Earth’s climate system is rife with positive feedback loops</w:t>
      </w:r>
      <w:r w:rsidRPr="00D5251F">
        <w:rPr>
          <w:rFonts w:asciiTheme="minorHAnsi" w:hAnsiTheme="minorHAnsi" w:cstheme="minorHAnsi"/>
          <w:sz w:val="24"/>
          <w:szCs w:val="24"/>
          <w:u w:val="single"/>
        </w:rPr>
        <w:t xml:space="preserve">. In particular, as CO2 increases and the climate warms, that </w:t>
      </w:r>
      <w:r w:rsidRPr="00D5251F">
        <w:rPr>
          <w:rFonts w:asciiTheme="minorHAnsi" w:hAnsiTheme="minorHAnsi" w:cstheme="minorHAnsi"/>
          <w:b/>
          <w:bCs/>
          <w:sz w:val="24"/>
          <w:szCs w:val="24"/>
          <w:u w:val="single"/>
        </w:rPr>
        <w:t>very warming can cause more CO2 release</w:t>
      </w:r>
      <w:r w:rsidRPr="00D5251F">
        <w:rPr>
          <w:rFonts w:asciiTheme="minorHAnsi" w:hAnsiTheme="minorHAnsi" w:cstheme="minorHAnsi"/>
          <w:sz w:val="24"/>
          <w:szCs w:val="24"/>
          <w:u w:val="single"/>
        </w:rPr>
        <w:t xml:space="preserve"> which further increases global warming, and then more CO2, and so on.</w:t>
      </w:r>
      <w:r w:rsidRPr="00D5251F">
        <w:rPr>
          <w:rFonts w:asciiTheme="minorHAnsi" w:hAnsiTheme="minorHAnsi" w:cstheme="minorHAnsi"/>
          <w:sz w:val="16"/>
          <w:szCs w:val="24"/>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001B27">
        <w:rPr>
          <w:rFonts w:asciiTheme="minorHAnsi" w:hAnsiTheme="minorHAnsi" w:cstheme="minorHAnsi"/>
          <w:b/>
          <w:sz w:val="24"/>
          <w:szCs w:val="24"/>
          <w:highlight w:val="green"/>
          <w:u w:val="single"/>
        </w:rPr>
        <w:t>forest fires will become more</w:t>
      </w:r>
      <w:r w:rsidRPr="00D5251F">
        <w:rPr>
          <w:rFonts w:asciiTheme="minorHAnsi" w:hAnsiTheme="minorHAnsi" w:cstheme="minorHAnsi"/>
          <w:b/>
          <w:sz w:val="24"/>
          <w:szCs w:val="24"/>
          <w:u w:val="single"/>
        </w:rPr>
        <w:t xml:space="preserve"> </w:t>
      </w:r>
      <w:r w:rsidRPr="00001B27">
        <w:rPr>
          <w:rFonts w:asciiTheme="minorHAnsi" w:hAnsiTheme="minorHAnsi" w:cstheme="minorHAnsi"/>
          <w:b/>
          <w:sz w:val="24"/>
          <w:szCs w:val="24"/>
          <w:highlight w:val="green"/>
          <w:u w:val="single"/>
        </w:rPr>
        <w:t>frequent</w:t>
      </w:r>
      <w:r w:rsidRPr="00D5251F">
        <w:rPr>
          <w:rFonts w:asciiTheme="minorHAnsi" w:hAnsiTheme="minorHAnsi" w:cstheme="minorHAnsi"/>
          <w:sz w:val="16"/>
          <w:szCs w:val="24"/>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D5251F">
        <w:rPr>
          <w:rFonts w:asciiTheme="minorHAnsi" w:hAnsiTheme="minorHAnsi" w:cstheme="minorHAnsi"/>
          <w:sz w:val="24"/>
          <w:szCs w:val="24"/>
          <w:u w:val="single"/>
        </w:rPr>
        <w:t xml:space="preserve">This </w:t>
      </w:r>
      <w:r w:rsidRPr="00001B27">
        <w:rPr>
          <w:rFonts w:asciiTheme="minorHAnsi" w:hAnsiTheme="minorHAnsi" w:cstheme="minorHAnsi"/>
          <w:b/>
          <w:sz w:val="24"/>
          <w:szCs w:val="24"/>
          <w:highlight w:val="green"/>
          <w:u w:val="single"/>
        </w:rPr>
        <w:t>catastrophic fire</w:t>
      </w:r>
      <w:r w:rsidRPr="00D5251F">
        <w:rPr>
          <w:rFonts w:asciiTheme="minorHAnsi" w:hAnsiTheme="minorHAnsi" w:cstheme="minorHAnsi"/>
          <w:sz w:val="24"/>
          <w:szCs w:val="24"/>
          <w:u w:val="single"/>
        </w:rPr>
        <w:t xml:space="preserve"> embodies the sorts of positive feedbacks and interacting factors that </w:t>
      </w:r>
      <w:r w:rsidRPr="00001B27">
        <w:rPr>
          <w:rFonts w:asciiTheme="minorHAnsi" w:hAnsiTheme="minorHAnsi" w:cstheme="minorHAnsi"/>
          <w:b/>
          <w:sz w:val="24"/>
          <w:szCs w:val="24"/>
          <w:highlight w:val="green"/>
          <w:u w:val="single"/>
        </w:rPr>
        <w:t>could catch humanity off-guard and produce a</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true </w:t>
      </w:r>
      <w:r w:rsidRPr="00001B27">
        <w:rPr>
          <w:rFonts w:asciiTheme="minorHAnsi" w:hAnsiTheme="minorHAnsi" w:cstheme="minorHAnsi"/>
          <w:b/>
          <w:sz w:val="24"/>
          <w:szCs w:val="24"/>
          <w:highlight w:val="green"/>
          <w:u w:val="single"/>
        </w:rPr>
        <w:t>apocalyptic event.</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Record-breaking rains produced an extraordinary flush of new vegetation, that then dried out as record heat waves and dry conditions took hold, coupled with stronger than normal winds, and ignition.</w:t>
      </w:r>
      <w:r w:rsidRPr="00D5251F">
        <w:rPr>
          <w:rFonts w:asciiTheme="minorHAnsi" w:hAnsiTheme="minorHAnsi" w:cstheme="minorHAnsi"/>
          <w:sz w:val="16"/>
          <w:szCs w:val="24"/>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D5251F">
        <w:rPr>
          <w:rFonts w:asciiTheme="minorHAnsi" w:hAnsiTheme="minorHAnsi" w:cstheme="minorHAnsi"/>
          <w:sz w:val="24"/>
          <w:szCs w:val="24"/>
          <w:u w:val="single"/>
        </w:rPr>
        <w:t xml:space="preserve">The key lesson from the long list of potentially positive feedbacks and their interactions is that </w:t>
      </w:r>
      <w:r w:rsidRPr="00001B27">
        <w:rPr>
          <w:rFonts w:asciiTheme="minorHAnsi" w:hAnsiTheme="minorHAnsi" w:cstheme="minorHAnsi"/>
          <w:b/>
          <w:sz w:val="24"/>
          <w:szCs w:val="24"/>
          <w:highlight w:val="green"/>
          <w:u w:val="single"/>
        </w:rPr>
        <w:t>runaway climate change,</w:t>
      </w:r>
      <w:r w:rsidRPr="00D5251F">
        <w:rPr>
          <w:rFonts w:asciiTheme="minorHAnsi" w:hAnsiTheme="minorHAnsi" w:cstheme="minorHAnsi"/>
          <w:sz w:val="24"/>
          <w:szCs w:val="24"/>
          <w:u w:val="single"/>
        </w:rPr>
        <w:t xml:space="preserve"> and runaway perturbations have to be taken as a serious possibility</w:t>
      </w:r>
      <w:r w:rsidRPr="00D5251F">
        <w:rPr>
          <w:rFonts w:asciiTheme="minorHAnsi" w:hAnsiTheme="minorHAnsi" w:cstheme="minorHAnsi"/>
          <w:sz w:val="16"/>
          <w:szCs w:val="24"/>
        </w:rPr>
        <w:t>. Table 2 is just a snapshot of the type of feedbacks that have been identified (see Supplementary material for a more thorough explanation of positive feedback loops).</w:t>
      </w:r>
      <w:r w:rsidRPr="00D5251F">
        <w:rPr>
          <w:rFonts w:asciiTheme="minorHAnsi" w:hAnsiTheme="minorHAnsi" w:cstheme="minorHAnsi"/>
          <w:sz w:val="24"/>
          <w:szCs w:val="24"/>
          <w:u w:val="single"/>
        </w:rPr>
        <w:t xml:space="preserve"> However, this list is not exhaustive and the possibility of undiscovered positive feedbacks </w:t>
      </w:r>
      <w:r w:rsidRPr="00001B27">
        <w:rPr>
          <w:rFonts w:asciiTheme="minorHAnsi" w:hAnsiTheme="minorHAnsi" w:cstheme="minorHAnsi"/>
          <w:b/>
          <w:sz w:val="24"/>
          <w:szCs w:val="24"/>
          <w:highlight w:val="green"/>
          <w:u w:val="single"/>
        </w:rPr>
        <w:t>portends</w:t>
      </w:r>
      <w:r w:rsidRPr="00D5251F">
        <w:rPr>
          <w:rFonts w:asciiTheme="minorHAnsi" w:hAnsiTheme="minorHAnsi" w:cstheme="minorHAnsi"/>
          <w:sz w:val="24"/>
          <w:szCs w:val="24"/>
          <w:u w:val="single"/>
        </w:rPr>
        <w:t xml:space="preserve"> even greater </w:t>
      </w:r>
      <w:r w:rsidRPr="00001B27">
        <w:rPr>
          <w:rFonts w:asciiTheme="minorHAnsi" w:hAnsiTheme="minorHAnsi" w:cstheme="minorHAnsi"/>
          <w:b/>
          <w:sz w:val="24"/>
          <w:szCs w:val="24"/>
          <w:highlight w:val="green"/>
          <w:u w:val="single"/>
        </w:rPr>
        <w:t>existential risks</w:t>
      </w:r>
      <w:r w:rsidRPr="00D5251F">
        <w:rPr>
          <w:rFonts w:asciiTheme="minorHAnsi" w:hAnsiTheme="minorHAnsi" w:cstheme="minorHAnsi"/>
          <w:sz w:val="24"/>
          <w:szCs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0F39C54A" w14:textId="77777777" w:rsidR="00664115" w:rsidRDefault="00664115" w:rsidP="00664115">
      <w:pPr>
        <w:pStyle w:val="Heading4"/>
      </w:pPr>
      <w:r>
        <w:t>Space Elevators solve Space Debris – reduces Rocket Launches</w:t>
      </w:r>
    </w:p>
    <w:p w14:paraId="365262DA" w14:textId="77777777" w:rsidR="00664115" w:rsidRPr="000E7582" w:rsidRDefault="00664115" w:rsidP="00664115">
      <w:r w:rsidRPr="000E7582">
        <w:rPr>
          <w:rStyle w:val="Style13ptBold"/>
        </w:rPr>
        <w:t>Forgan</w:t>
      </w:r>
      <w:r>
        <w:rPr>
          <w:rStyle w:val="Style13ptBold"/>
        </w:rPr>
        <w:t xml:space="preserve"> 19</w:t>
      </w:r>
      <w:r w:rsidRPr="000E7582">
        <w:t>, Duncan H. Solving Fermi's Paradox. Vol. 10. Cambridge University Press, 2019.</w:t>
      </w:r>
      <w:r>
        <w:t xml:space="preserve"> (</w:t>
      </w:r>
      <w:r w:rsidRPr="000E7582">
        <w:t>Associate Lecturer at the Centre for Exoplanet Science at the University of St Andrews, Scotland, founding member of the UK Search for Extra-terrestrial Intelligence (SETI) research network and leads UK research efforts into the search</w:t>
      </w:r>
      <w:r>
        <w:t xml:space="preserve">)//Elmer </w:t>
      </w:r>
    </w:p>
    <w:p w14:paraId="11A71D2A" w14:textId="77777777" w:rsidR="00664115" w:rsidRDefault="00664115" w:rsidP="00664115">
      <w:r w:rsidRPr="00193A76">
        <w:rPr>
          <w:sz w:val="16"/>
        </w:rPr>
        <w:t xml:space="preserve">All objects in HEO reside beyond the geostationary orbit (GEO). The orbital period at GEO (w'hich is aligned with the Earth's equator) is equal to the Earth’s rotational period. As a result, from a ground observer’s perspective the satellite resides at a fixed point in the sky, with clear advantages for uses such as global communication. Activities at HEO are considerably less than at LEO and MEO. </w:t>
      </w:r>
      <w:r w:rsidRPr="00193A76">
        <w:rPr>
          <w:rStyle w:val="StyleUnderline"/>
        </w:rPr>
        <w:t xml:space="preserve">Earth's orbital environment does contain a natural component - the meteoroids. These pose little to no threat to space operations - the </w:t>
      </w:r>
      <w:r w:rsidRPr="00193A76">
        <w:rPr>
          <w:rStyle w:val="Emphasis"/>
        </w:rPr>
        <w:t>true threat</w:t>
      </w:r>
      <w:r w:rsidRPr="00193A76">
        <w:rPr>
          <w:rStyle w:val="StyleUnderline"/>
        </w:rPr>
        <w:t xml:space="preserve"> is </w:t>
      </w:r>
      <w:r w:rsidRPr="00193A76">
        <w:rPr>
          <w:rStyle w:val="Emphasis"/>
        </w:rPr>
        <w:t>self-derived</w:t>
      </w:r>
      <w:r w:rsidRPr="00193A76">
        <w:rPr>
          <w:rStyle w:val="StyleUnderline"/>
        </w:rPr>
        <w:t>.</w:t>
      </w:r>
      <w:r>
        <w:rPr>
          <w:rStyle w:val="StyleUnderline"/>
        </w:rPr>
        <w:t xml:space="preserve"> </w:t>
      </w:r>
      <w:r w:rsidRPr="00193A76">
        <w:rPr>
          <w:rStyle w:val="StyleUnderline"/>
        </w:rPr>
        <w:t>The current</w:t>
      </w:r>
      <w:r w:rsidRPr="00193A76">
        <w:rPr>
          <w:sz w:val="16"/>
        </w:rPr>
        <w:t xml:space="preserve"> </w:t>
      </w:r>
      <w:r w:rsidRPr="00193A76">
        <w:rPr>
          <w:rStyle w:val="Emphasis"/>
        </w:rPr>
        <w:t>limitations</w:t>
      </w:r>
      <w:r w:rsidRPr="00193A76">
        <w:rPr>
          <w:sz w:val="16"/>
        </w:rPr>
        <w:t xml:space="preserve"> </w:t>
      </w:r>
      <w:r w:rsidRPr="00193A76">
        <w:rPr>
          <w:rStyle w:val="StyleUnderline"/>
        </w:rPr>
        <w:t>of</w:t>
      </w:r>
      <w:r w:rsidRPr="00193A76">
        <w:rPr>
          <w:sz w:val="16"/>
        </w:rPr>
        <w:t xml:space="preserve"> </w:t>
      </w:r>
      <w:r w:rsidRPr="00193A76">
        <w:rPr>
          <w:rStyle w:val="Emphasis"/>
        </w:rPr>
        <w:t>spacefaring tech</w:t>
      </w:r>
      <w:r w:rsidRPr="00193A76">
        <w:rPr>
          <w:sz w:val="16"/>
        </w:rPr>
        <w:t xml:space="preserve">nology </w:t>
      </w:r>
      <w:r w:rsidRPr="00193A76">
        <w:rPr>
          <w:rStyle w:val="StyleUnderline"/>
        </w:rPr>
        <w:t>ensure that</w:t>
      </w:r>
      <w:r w:rsidRPr="00193A76">
        <w:rPr>
          <w:sz w:val="16"/>
        </w:rPr>
        <w:t xml:space="preserve"> </w:t>
      </w:r>
      <w:r w:rsidRPr="00001B27">
        <w:rPr>
          <w:rStyle w:val="Emphasis"/>
          <w:highlight w:val="green"/>
        </w:rPr>
        <w:t>every launch</w:t>
      </w:r>
      <w:r w:rsidRPr="00001B27">
        <w:rPr>
          <w:sz w:val="16"/>
          <w:highlight w:val="green"/>
        </w:rPr>
        <w:t xml:space="preserve"> </w:t>
      </w:r>
      <w:r w:rsidRPr="00001B27">
        <w:rPr>
          <w:rStyle w:val="StyleUnderline"/>
          <w:highlight w:val="green"/>
        </w:rPr>
        <w:t>is accompanied by</w:t>
      </w:r>
      <w:r w:rsidRPr="00001B27">
        <w:rPr>
          <w:sz w:val="16"/>
          <w:highlight w:val="green"/>
        </w:rPr>
        <w:t xml:space="preserve"> </w:t>
      </w:r>
      <w:r w:rsidRPr="00001B27">
        <w:rPr>
          <w:rStyle w:val="Emphasis"/>
          <w:highlight w:val="green"/>
        </w:rPr>
        <w:t>substantial</w:t>
      </w:r>
      <w:r w:rsidRPr="00193A76">
        <w:rPr>
          <w:sz w:val="16"/>
        </w:rPr>
        <w:t xml:space="preserve"> amounts of </w:t>
      </w:r>
      <w:r w:rsidRPr="00193A76">
        <w:rPr>
          <w:rStyle w:val="Emphasis"/>
        </w:rPr>
        <w:t xml:space="preserve">space </w:t>
      </w:r>
      <w:r w:rsidRPr="00001B27">
        <w:rPr>
          <w:rStyle w:val="Emphasis"/>
          <w:highlight w:val="green"/>
        </w:rPr>
        <w:t>debris</w:t>
      </w:r>
      <w:r w:rsidRPr="00193A76">
        <w:rPr>
          <w:rStyle w:val="StyleUnderline"/>
        </w:rPr>
        <w:t>. This debris ranges in size from dust grains to paint flecks to large derelict spacecraft and satellites.</w:t>
      </w:r>
      <w:r w:rsidRPr="00193A76">
        <w:rPr>
          <w:sz w:val="16"/>
        </w:rPr>
        <w:t xml:space="preserve"> According to NASA’s Orbital Debris Program Office, some 21.000 objects greater than 10 cm in size are currently being tracked in LEO. with the population below 10 cm substantially higher. </w:t>
      </w:r>
      <w:r w:rsidRPr="00193A76">
        <w:rPr>
          <w:rStyle w:val="StyleUnderline"/>
        </w:rPr>
        <w:t>Most debris produced at launch tends to be deposited with no supplemental velocity - hence these objects tend to follow the initial launch trajectory, which often orbits with high eccentricity and inclination. However, these</w:t>
      </w:r>
      <w:r w:rsidRPr="00193A76">
        <w:rPr>
          <w:sz w:val="16"/>
        </w:rPr>
        <w:t xml:space="preserve"> </w:t>
      </w:r>
      <w:r w:rsidRPr="00193A76">
        <w:rPr>
          <w:rStyle w:val="StyleUnderline"/>
        </w:rPr>
        <w:t>orbits</w:t>
      </w:r>
      <w:r w:rsidRPr="00193A76">
        <w:rPr>
          <w:sz w:val="16"/>
        </w:rPr>
        <w:t xml:space="preserve"> do </w:t>
      </w:r>
      <w:r w:rsidRPr="00193A76">
        <w:rPr>
          <w:rStyle w:val="Emphasis"/>
        </w:rPr>
        <w:t>intersect</w:t>
      </w:r>
      <w:r w:rsidRPr="00193A76">
        <w:rPr>
          <w:sz w:val="16"/>
        </w:rPr>
        <w:t xml:space="preserve"> </w:t>
      </w:r>
      <w:r w:rsidRPr="00193A76">
        <w:rPr>
          <w:rStyle w:val="StyleUnderline"/>
        </w:rPr>
        <w:t>with the orbits of</w:t>
      </w:r>
      <w:r w:rsidRPr="00193A76">
        <w:rPr>
          <w:sz w:val="16"/>
        </w:rPr>
        <w:t xml:space="preserve"> </w:t>
      </w:r>
      <w:r w:rsidRPr="00193A76">
        <w:rPr>
          <w:rStyle w:val="Emphasis"/>
        </w:rPr>
        <w:t xml:space="preserve">Earth’s artificial </w:t>
      </w:r>
      <w:r w:rsidRPr="00001B27">
        <w:rPr>
          <w:rStyle w:val="Emphasis"/>
          <w:highlight w:val="green"/>
        </w:rPr>
        <w:t>sat</w:t>
      </w:r>
      <w:r w:rsidRPr="00504C07">
        <w:rPr>
          <w:rStyle w:val="StyleUnderline"/>
        </w:rPr>
        <w:t>ellite population</w:t>
      </w:r>
      <w:r w:rsidRPr="00193A76">
        <w:rPr>
          <w:rStyle w:val="StyleUnderline"/>
        </w:rPr>
        <w:t>, resulting in</w:t>
      </w:r>
      <w:r w:rsidRPr="00193A76">
        <w:rPr>
          <w:sz w:val="16"/>
        </w:rPr>
        <w:t xml:space="preserve"> </w:t>
      </w:r>
      <w:r w:rsidRPr="00001B27">
        <w:rPr>
          <w:rStyle w:val="Emphasis"/>
          <w:highlight w:val="green"/>
        </w:rPr>
        <w:t>impacts</w:t>
      </w:r>
      <w:r w:rsidRPr="00193A76">
        <w:rPr>
          <w:sz w:val="16"/>
        </w:rPr>
        <w:t xml:space="preserve"> </w:t>
      </w:r>
      <w:r w:rsidRPr="00193A76">
        <w:rPr>
          <w:rStyle w:val="StyleUnderline"/>
        </w:rPr>
        <w:t>w'hich</w:t>
      </w:r>
      <w:r w:rsidRPr="00193A76">
        <w:rPr>
          <w:sz w:val="16"/>
        </w:rPr>
        <w:t xml:space="preserve"> tend to </w:t>
      </w:r>
      <w:r w:rsidRPr="00001B27">
        <w:rPr>
          <w:rStyle w:val="StyleUnderline"/>
          <w:highlight w:val="green"/>
        </w:rPr>
        <w:t>produce</w:t>
      </w:r>
      <w:r w:rsidRPr="00001B27">
        <w:rPr>
          <w:sz w:val="16"/>
          <w:highlight w:val="green"/>
        </w:rPr>
        <w:t xml:space="preserve"> </w:t>
      </w:r>
      <w:r w:rsidRPr="00001B27">
        <w:rPr>
          <w:rStyle w:val="Emphasis"/>
          <w:highlight w:val="green"/>
        </w:rPr>
        <w:t>further debris</w:t>
      </w:r>
      <w:r w:rsidRPr="00193A76">
        <w:rPr>
          <w:sz w:val="16"/>
        </w:rPr>
        <w:t>.</w:t>
      </w:r>
      <w:r>
        <w:rPr>
          <w:sz w:val="16"/>
        </w:rPr>
        <w:t xml:space="preserve"> </w:t>
      </w:r>
      <w:r w:rsidRPr="00193A76">
        <w:rPr>
          <w:sz w:val="16"/>
        </w:rPr>
        <w:t>The vast majority of the low-size debris population is so-called fragmentation debris. This is produced during spacecraft deterioration, and in the most abun- dance during spacecraft break-up and impacts. The first satellite-satellite collision occurred in 1961. resulting in a 400% increase in fragmentation debris (Johnson et al.. 2008). Most notably, a substantial source of fragmentation debris was the deliberate destruction of the Fengyun 1C satellite by the People’s Republic of China, which created approximately 2.000 debris fragments.</w:t>
      </w:r>
      <w:r>
        <w:rPr>
          <w:sz w:val="16"/>
        </w:rPr>
        <w:t xml:space="preserve"> </w:t>
      </w:r>
      <w:r w:rsidRPr="00193A76">
        <w:rPr>
          <w:rStyle w:val="StyleUnderline"/>
        </w:rPr>
        <w:t>As with collisions of ‘natural debris’, debris-debris collisions tend to result in an increased count of debris fragments.</w:t>
      </w:r>
      <w:r w:rsidRPr="00193A76">
        <w:rPr>
          <w:sz w:val="16"/>
        </w:rPr>
        <w:t xml:space="preserve"> Since the late 1970s, it has been understood that </w:t>
      </w:r>
      <w:r w:rsidRPr="00193A76">
        <w:rPr>
          <w:rStyle w:val="StyleUnderline"/>
        </w:rPr>
        <w:t>man-made debris could pose an</w:t>
      </w:r>
      <w:r w:rsidRPr="00193A76">
        <w:rPr>
          <w:sz w:val="16"/>
        </w:rPr>
        <w:t xml:space="preserve"> </w:t>
      </w:r>
      <w:r w:rsidRPr="00001B27">
        <w:rPr>
          <w:rStyle w:val="Emphasis"/>
          <w:highlight w:val="green"/>
        </w:rPr>
        <w:t>existential</w:t>
      </w:r>
      <w:r w:rsidRPr="00193A76">
        <w:rPr>
          <w:rStyle w:val="Emphasis"/>
        </w:rPr>
        <w:t xml:space="preserve"> risk</w:t>
      </w:r>
      <w:r w:rsidRPr="00193A76">
        <w:rPr>
          <w:sz w:val="16"/>
        </w:rPr>
        <w:t xml:space="preserve"> </w:t>
      </w:r>
      <w:r w:rsidRPr="00001B27">
        <w:rPr>
          <w:rStyle w:val="StyleUnderline"/>
          <w:highlight w:val="green"/>
        </w:rPr>
        <w:t>to</w:t>
      </w:r>
      <w:r w:rsidRPr="00001B27">
        <w:rPr>
          <w:sz w:val="16"/>
          <w:highlight w:val="green"/>
        </w:rPr>
        <w:t xml:space="preserve"> </w:t>
      </w:r>
      <w:r w:rsidRPr="00001B27">
        <w:rPr>
          <w:rStyle w:val="Emphasis"/>
          <w:highlight w:val="green"/>
        </w:rPr>
        <w:t>space op</w:t>
      </w:r>
      <w:r w:rsidRPr="00504C07">
        <w:rPr>
          <w:rStyle w:val="StyleUnderline"/>
        </w:rPr>
        <w:t>eration</w:t>
      </w:r>
      <w:r w:rsidRPr="00001B27">
        <w:rPr>
          <w:rStyle w:val="Emphasis"/>
          <w:highlight w:val="green"/>
        </w:rPr>
        <w:t>s</w:t>
      </w:r>
      <w:r w:rsidRPr="00193A76">
        <w:rPr>
          <w:sz w:val="16"/>
        </w:rPr>
        <w:t>. Kessler and Cour-Palais (1978) worked from the then-population of satellites to extrapolate the debris production rate over the next 30 years. Impact rates on spacecraft at any location. /, can be calculated if one knows the local density of debris p, the mean relative velocity vrei* and the cross-sectional area ct:</w:t>
      </w:r>
      <w:r>
        <w:rPr>
          <w:sz w:val="16"/>
        </w:rPr>
        <w:t xml:space="preserve"> </w:t>
      </w:r>
      <w:r w:rsidRPr="00193A76">
        <w:t>[[EQUATION 13.5 OMITTED]]</w:t>
      </w:r>
      <w:r>
        <w:t xml:space="preserve"> </w:t>
      </w:r>
      <w:r w:rsidRPr="00193A76">
        <w:rPr>
          <w:sz w:val="16"/>
        </w:rPr>
        <w:t xml:space="preserve">Each impact increases p without substantially altering vrel or o. </w:t>
      </w:r>
      <w:r w:rsidRPr="00193A76">
        <w:rPr>
          <w:rStyle w:val="StyleUnderline"/>
        </w:rPr>
        <w:t>We should</w:t>
      </w:r>
      <w:r w:rsidRPr="00193A76">
        <w:rPr>
          <w:sz w:val="16"/>
        </w:rPr>
        <w:t xml:space="preserve"> there- fore </w:t>
      </w:r>
      <w:r w:rsidRPr="00193A76">
        <w:rPr>
          <w:rStyle w:val="StyleUnderline"/>
        </w:rPr>
        <w:t>expect the impact rate (and hence the</w:t>
      </w:r>
      <w:r w:rsidRPr="00193A76">
        <w:rPr>
          <w:sz w:val="16"/>
        </w:rPr>
        <w:t xml:space="preserve"> </w:t>
      </w:r>
      <w:r w:rsidRPr="00193A76">
        <w:rPr>
          <w:rStyle w:val="Emphasis"/>
        </w:rPr>
        <w:t>density of objects</w:t>
      </w:r>
      <w:r w:rsidRPr="00193A76">
        <w:rPr>
          <w:sz w:val="16"/>
        </w:rPr>
        <w:t xml:space="preserve">) </w:t>
      </w:r>
      <w:r w:rsidRPr="00193A76">
        <w:rPr>
          <w:rStyle w:val="StyleUnderline"/>
        </w:rPr>
        <w:t>to continue</w:t>
      </w:r>
      <w:r w:rsidRPr="00193A76">
        <w:rPr>
          <w:sz w:val="16"/>
        </w:rPr>
        <w:t xml:space="preserve"> </w:t>
      </w:r>
      <w:r w:rsidRPr="00193A76">
        <w:rPr>
          <w:rStyle w:val="Emphasis"/>
        </w:rPr>
        <w:t>growing</w:t>
      </w:r>
      <w:r w:rsidRPr="00193A76">
        <w:rPr>
          <w:sz w:val="16"/>
        </w:rPr>
        <w:t xml:space="preserve"> </w:t>
      </w:r>
      <w:r w:rsidRPr="00193A76">
        <w:rPr>
          <w:rStyle w:val="StyleUnderline"/>
        </w:rPr>
        <w:t>at an</w:t>
      </w:r>
      <w:r w:rsidRPr="00193A76">
        <w:rPr>
          <w:sz w:val="16"/>
        </w:rPr>
        <w:t xml:space="preserve"> </w:t>
      </w:r>
      <w:r w:rsidRPr="00193A76">
        <w:rPr>
          <w:rStyle w:val="Emphasis"/>
        </w:rPr>
        <w:t>exponential rate</w:t>
      </w:r>
      <w:r w:rsidRPr="00193A76">
        <w:rPr>
          <w:sz w:val="16"/>
        </w:rPr>
        <w:t>:</w:t>
      </w:r>
      <w:r>
        <w:rPr>
          <w:sz w:val="16"/>
        </w:rPr>
        <w:t xml:space="preserve"> </w:t>
      </w:r>
      <w:r w:rsidRPr="00193A76">
        <w:t>[[EQUATION 13.6 OMITTED]]</w:t>
      </w:r>
      <w:r>
        <w:t xml:space="preserve"> </w:t>
      </w:r>
      <w:r w:rsidRPr="00193A76">
        <w:rPr>
          <w:sz w:val="16"/>
        </w:rPr>
        <w:t>Kessler and Cour-Palais (1978) predicted that by the year 2000, p would have increased beyond the critical value for generating a collisional cascade. As new collisions occur, these begin to increase ^jjp, which in turn increases resulting in a rapid positive feedback, with p and I reaching such large values that LEO is rendered completely unnavigable.</w:t>
      </w:r>
      <w:r>
        <w:rPr>
          <w:sz w:val="16"/>
        </w:rPr>
        <w:t xml:space="preserve"> </w:t>
      </w:r>
      <w:r w:rsidRPr="00193A76">
        <w:rPr>
          <w:sz w:val="16"/>
        </w:rPr>
        <w:t xml:space="preserve">This has not come to pass - </w:t>
      </w:r>
      <w:r w:rsidRPr="00193A76">
        <w:rPr>
          <w:rStyle w:val="StyleUnderline"/>
        </w:rPr>
        <w:t>LEO</w:t>
      </w:r>
      <w:r w:rsidRPr="00193A76">
        <w:rPr>
          <w:sz w:val="16"/>
        </w:rPr>
        <w:t xml:space="preserve"> </w:t>
      </w:r>
      <w:r w:rsidRPr="00193A76">
        <w:rPr>
          <w:rStyle w:val="Emphasis"/>
        </w:rPr>
        <w:t>remains navigable</w:t>
      </w:r>
      <w:r w:rsidRPr="00193A76">
        <w:rPr>
          <w:sz w:val="16"/>
        </w:rPr>
        <w:t xml:space="preserve">, partially </w:t>
      </w:r>
      <w:r w:rsidRPr="00193A76">
        <w:rPr>
          <w:rStyle w:val="StyleUnderline"/>
        </w:rPr>
        <w:t xml:space="preserve">due to a slight overprediction of debris produced by </w:t>
      </w:r>
      <w:r w:rsidRPr="00193A76">
        <w:rPr>
          <w:rStyle w:val="Emphasis"/>
        </w:rPr>
        <w:t>individual launches</w:t>
      </w:r>
      <w:r w:rsidRPr="00193A76">
        <w:rPr>
          <w:rStyle w:val="StyleUnderline"/>
        </w:rPr>
        <w:t xml:space="preserve">. The </w:t>
      </w:r>
      <w:r w:rsidRPr="00193A76">
        <w:rPr>
          <w:rStyle w:val="Emphasis"/>
        </w:rPr>
        <w:t xml:space="preserve">spectre of </w:t>
      </w:r>
      <w:r w:rsidRPr="00001B27">
        <w:rPr>
          <w:rStyle w:val="Emphasis"/>
          <w:highlight w:val="green"/>
        </w:rPr>
        <w:t>a collisional cascade</w:t>
      </w:r>
      <w:r w:rsidRPr="00193A76">
        <w:rPr>
          <w:sz w:val="16"/>
        </w:rPr>
        <w:t xml:space="preserve"> (often referred to as Kessler syndrome) </w:t>
      </w:r>
      <w:r w:rsidRPr="00193A76">
        <w:rPr>
          <w:rStyle w:val="StyleUnderline"/>
        </w:rPr>
        <w:t>still</w:t>
      </w:r>
      <w:r w:rsidRPr="00193A76">
        <w:rPr>
          <w:sz w:val="16"/>
        </w:rPr>
        <w:t xml:space="preserve"> </w:t>
      </w:r>
      <w:r w:rsidRPr="00001B27">
        <w:rPr>
          <w:rStyle w:val="Emphasis"/>
          <w:highlight w:val="green"/>
        </w:rPr>
        <w:t>looms</w:t>
      </w:r>
      <w:r w:rsidRPr="00193A76">
        <w:rPr>
          <w:rStyle w:val="Emphasis"/>
        </w:rPr>
        <w:t xml:space="preserve"> over human space exploration</w:t>
      </w:r>
      <w:r w:rsidRPr="00193A76">
        <w:rPr>
          <w:rStyle w:val="StyleUnderline"/>
        </w:rPr>
        <w:t xml:space="preserve">, as debris counts continue to rise. </w:t>
      </w:r>
      <w:r w:rsidRPr="00001B27">
        <w:rPr>
          <w:rStyle w:val="StyleUnderline"/>
          <w:highlight w:val="green"/>
        </w:rPr>
        <w:t>Without</w:t>
      </w:r>
      <w:r w:rsidRPr="00193A76">
        <w:rPr>
          <w:rStyle w:val="StyleUnderline"/>
        </w:rPr>
        <w:t xml:space="preserve"> a corresponding dedicated effort to reduce these counts</w:t>
      </w:r>
      <w:r w:rsidRPr="00193A76">
        <w:rPr>
          <w:sz w:val="16"/>
        </w:rPr>
        <w:t xml:space="preserve">, either </w:t>
      </w:r>
      <w:r w:rsidRPr="00193A76">
        <w:rPr>
          <w:rStyle w:val="StyleUnderline"/>
        </w:rPr>
        <w:t xml:space="preserve">through </w:t>
      </w:r>
      <w:r w:rsidRPr="00001B27">
        <w:rPr>
          <w:rStyle w:val="Emphasis"/>
          <w:highlight w:val="green"/>
        </w:rPr>
        <w:t>mitigating</w:t>
      </w:r>
      <w:r w:rsidRPr="00193A76">
        <w:rPr>
          <w:sz w:val="16"/>
        </w:rPr>
        <w:t xml:space="preserve"> strategies to reduce </w:t>
      </w:r>
      <w:r w:rsidRPr="00193A76">
        <w:rPr>
          <w:rStyle w:val="StyleUnderline"/>
        </w:rPr>
        <w:t>the</w:t>
      </w:r>
      <w:r w:rsidRPr="00193A76">
        <w:rPr>
          <w:sz w:val="16"/>
        </w:rPr>
        <w:t xml:space="preserve"> </w:t>
      </w:r>
      <w:r w:rsidRPr="00001B27">
        <w:rPr>
          <w:rStyle w:val="Emphasis"/>
          <w:highlight w:val="green"/>
        </w:rPr>
        <w:t>production</w:t>
      </w:r>
      <w:r w:rsidRPr="00193A76">
        <w:rPr>
          <w:rStyle w:val="Emphasis"/>
        </w:rPr>
        <w:t xml:space="preserve"> of debris</w:t>
      </w:r>
      <w:r w:rsidRPr="00193A76">
        <w:rPr>
          <w:sz w:val="16"/>
        </w:rPr>
        <w:t xml:space="preserve"> </w:t>
      </w:r>
      <w:r w:rsidRPr="00001B27">
        <w:rPr>
          <w:rStyle w:val="StyleUnderline"/>
          <w:highlight w:val="green"/>
        </w:rPr>
        <w:t>during</w:t>
      </w:r>
      <w:r w:rsidRPr="00001B27">
        <w:rPr>
          <w:sz w:val="16"/>
          <w:highlight w:val="green"/>
        </w:rPr>
        <w:t xml:space="preserve"> </w:t>
      </w:r>
      <w:r w:rsidRPr="00001B27">
        <w:rPr>
          <w:rStyle w:val="Emphasis"/>
          <w:highlight w:val="green"/>
        </w:rPr>
        <w:t>launches</w:t>
      </w:r>
      <w:r w:rsidRPr="00193A76">
        <w:rPr>
          <w:sz w:val="16"/>
        </w:rPr>
        <w:t xml:space="preserve">, or through removal of debris fragments from LEO. </w:t>
      </w:r>
      <w:r w:rsidRPr="00001B27">
        <w:rPr>
          <w:rStyle w:val="StyleUnderline"/>
          <w:highlight w:val="green"/>
        </w:rPr>
        <w:t>we</w:t>
      </w:r>
      <w:r w:rsidRPr="00001B27">
        <w:rPr>
          <w:sz w:val="16"/>
          <w:highlight w:val="green"/>
        </w:rPr>
        <w:t xml:space="preserve"> </w:t>
      </w:r>
      <w:r w:rsidRPr="00001B27">
        <w:rPr>
          <w:rStyle w:val="Emphasis"/>
          <w:highlight w:val="green"/>
        </w:rPr>
        <w:t>cannot</w:t>
      </w:r>
      <w:r w:rsidRPr="00504C07">
        <w:rPr>
          <w:rStyle w:val="Emphasis"/>
        </w:rPr>
        <w:t xml:space="preserve"> guarantee</w:t>
      </w:r>
      <w:r w:rsidRPr="00193A76">
        <w:rPr>
          <w:sz w:val="16"/>
        </w:rPr>
        <w:t xml:space="preserve"> the </w:t>
      </w:r>
      <w:r w:rsidRPr="00001B27">
        <w:rPr>
          <w:rStyle w:val="Emphasis"/>
          <w:highlight w:val="green"/>
        </w:rPr>
        <w:t>protect</w:t>
      </w:r>
      <w:r w:rsidRPr="00504C07">
        <w:rPr>
          <w:rStyle w:val="StyleUnderline"/>
        </w:rPr>
        <w:t>ion of</w:t>
      </w:r>
      <w:r w:rsidRPr="00193A76">
        <w:rPr>
          <w:sz w:val="16"/>
        </w:rPr>
        <w:t xml:space="preserve"> the </w:t>
      </w:r>
      <w:r w:rsidRPr="00001B27">
        <w:rPr>
          <w:rStyle w:val="Emphasis"/>
          <w:highlight w:val="green"/>
        </w:rPr>
        <w:t>current</w:t>
      </w:r>
      <w:r w:rsidRPr="00193A76">
        <w:rPr>
          <w:sz w:val="16"/>
        </w:rPr>
        <w:t xml:space="preserve"> flotilla of </w:t>
      </w:r>
      <w:r w:rsidRPr="00001B27">
        <w:rPr>
          <w:rStyle w:val="Emphasis"/>
          <w:highlight w:val="green"/>
        </w:rPr>
        <w:t>sat</w:t>
      </w:r>
      <w:r w:rsidRPr="00504C07">
        <w:rPr>
          <w:rStyle w:val="StyleUnderline"/>
        </w:rPr>
        <w:t>ellite</w:t>
      </w:r>
      <w:r w:rsidRPr="00001B27">
        <w:rPr>
          <w:rStyle w:val="Emphasis"/>
          <w:highlight w:val="green"/>
        </w:rPr>
        <w:t>s</w:t>
      </w:r>
      <w:r w:rsidRPr="00001B27">
        <w:rPr>
          <w:rStyle w:val="StyleUnderline"/>
          <w:highlight w:val="green"/>
        </w:rPr>
        <w:t>, leaving</w:t>
      </w:r>
      <w:r w:rsidRPr="00193A76">
        <w:rPr>
          <w:rStyle w:val="StyleUnderline"/>
        </w:rPr>
        <w:t xml:space="preserve"> our highly</w:t>
      </w:r>
      <w:r w:rsidRPr="00193A76">
        <w:rPr>
          <w:sz w:val="16"/>
        </w:rPr>
        <w:t xml:space="preserve"> </w:t>
      </w:r>
      <w:r w:rsidRPr="00193A76">
        <w:rPr>
          <w:rStyle w:val="Emphasis"/>
        </w:rPr>
        <w:t xml:space="preserve">satellite-dependent </w:t>
      </w:r>
      <w:r w:rsidRPr="00001B27">
        <w:rPr>
          <w:rStyle w:val="Emphasis"/>
          <w:highlight w:val="green"/>
        </w:rPr>
        <w:t>society</w:t>
      </w:r>
      <w:r w:rsidRPr="00001B27">
        <w:rPr>
          <w:sz w:val="16"/>
          <w:highlight w:val="green"/>
        </w:rPr>
        <w:t xml:space="preserve"> </w:t>
      </w:r>
      <w:r w:rsidRPr="00001B27">
        <w:rPr>
          <w:rStyle w:val="StyleUnderline"/>
          <w:highlight w:val="green"/>
        </w:rPr>
        <w:t>at</w:t>
      </w:r>
      <w:r w:rsidRPr="00001B27">
        <w:rPr>
          <w:sz w:val="16"/>
          <w:highlight w:val="green"/>
        </w:rPr>
        <w:t xml:space="preserve"> </w:t>
      </w:r>
      <w:r w:rsidRPr="00001B27">
        <w:rPr>
          <w:rStyle w:val="Emphasis"/>
          <w:highlight w:val="green"/>
        </w:rPr>
        <w:t>deep risk</w:t>
      </w:r>
      <w:r w:rsidRPr="00193A76">
        <w:rPr>
          <w:sz w:val="16"/>
        </w:rPr>
        <w:t>.</w:t>
      </w:r>
      <w:r>
        <w:rPr>
          <w:sz w:val="16"/>
        </w:rPr>
        <w:t xml:space="preserve"> </w:t>
      </w:r>
      <w:r w:rsidRPr="00193A76">
        <w:rPr>
          <w:sz w:val="16"/>
        </w:rPr>
        <w:t>What strategies can be deployed to remove space debris? Almost all debris removal techniques rely on using the Earth’s atmosphere as a waste disposal sys- tem. Most debris is sufficiently small that atmospheric entry would result in its complete destruction, with no appreciable polluting effects. Atmospheric entry requires the debris fragments to be decelerated so that their orbits begin to intersect with lower atmospheric altitudes. Once a critical altitude is reached, atmospheric drag is sufficiently strong that the debris undergoes runaway deceleration and ultimately destruction.</w:t>
      </w:r>
      <w:r>
        <w:rPr>
          <w:sz w:val="16"/>
        </w:rPr>
        <w:t xml:space="preserve"> </w:t>
      </w:r>
      <w:r w:rsidRPr="00193A76">
        <w:rPr>
          <w:sz w:val="16"/>
        </w:rPr>
        <w:t>There are multiple proposed techniques for decelerating debris. Some mechani- cal methods include capturing the debris using either a net or harpoon, and applying a modest level of reverse thrust. These are most effective for larger fragments, and especially intact satellites (Forshaw et al., 2015). Attaching sails to the debris is also a possibility if the orbit is sufficiently low for weak atmospheric drag.</w:t>
      </w:r>
      <w:r>
        <w:rPr>
          <w:sz w:val="16"/>
        </w:rPr>
        <w:t xml:space="preserve"> </w:t>
      </w:r>
      <w:r w:rsidRPr="00193A76">
        <w:rPr>
          <w:sz w:val="16"/>
        </w:rPr>
        <w:t>The Japanese space agency JAXA’s Kounotori Integrated Tether Experiment (KITE) will trail a long conductive cable. As a current is passed through the cable, and the cable traverses the Earth’s magnetic field, the cable experiences a magnetic drag force that will de-orbit the spacecraft.</w:t>
      </w:r>
      <w:r>
        <w:rPr>
          <w:sz w:val="16"/>
        </w:rPr>
        <w:t xml:space="preserve"> </w:t>
      </w:r>
      <w:r w:rsidRPr="00193A76">
        <w:rPr>
          <w:sz w:val="16"/>
        </w:rPr>
        <w:t>Orbiting and ground-based lasers can decelerate the debris through a variety of means. For small debris fragments, the radiation pressure produced by the laser can provide drag. A more powerful laser can act on larger debris fragments through ablation. As the laser ablates the debris, the resulting recoil generated by the escaping material produces drag and encourages de-orbit.</w:t>
      </w:r>
      <w:r>
        <w:rPr>
          <w:rStyle w:val="StyleUnderline"/>
          <w:sz w:val="16"/>
          <w:u w:val="none"/>
        </w:rPr>
        <w:t xml:space="preserve"> </w:t>
      </w:r>
      <w:r w:rsidRPr="00001B27">
        <w:rPr>
          <w:rStyle w:val="StyleUnderline"/>
          <w:highlight w:val="green"/>
        </w:rPr>
        <w:t>A</w:t>
      </w:r>
      <w:r w:rsidRPr="00193A76">
        <w:rPr>
          <w:sz w:val="16"/>
        </w:rPr>
        <w:t xml:space="preserve"> more </w:t>
      </w:r>
      <w:r w:rsidRPr="00193A76">
        <w:rPr>
          <w:rStyle w:val="StyleUnderline"/>
        </w:rPr>
        <w:t xml:space="preserve">lateral </w:t>
      </w:r>
      <w:r w:rsidRPr="00001B27">
        <w:rPr>
          <w:rStyle w:val="Emphasis"/>
          <w:highlight w:val="green"/>
        </w:rPr>
        <w:t>solution</w:t>
      </w:r>
      <w:r w:rsidRPr="00001B27">
        <w:rPr>
          <w:rStyle w:val="StyleUnderline"/>
          <w:highlight w:val="green"/>
        </w:rPr>
        <w:t xml:space="preserve"> is</w:t>
      </w:r>
      <w:r w:rsidRPr="00193A76">
        <w:rPr>
          <w:rStyle w:val="StyleUnderline"/>
        </w:rPr>
        <w:t xml:space="preserve"> to ensure</w:t>
      </w:r>
      <w:r w:rsidRPr="00193A76">
        <w:rPr>
          <w:sz w:val="16"/>
        </w:rPr>
        <w:t xml:space="preserve"> that </w:t>
      </w:r>
      <w:r w:rsidRPr="00193A76">
        <w:rPr>
          <w:rStyle w:val="StyleUnderline"/>
        </w:rPr>
        <w:t>launches and general space-based activity no longer</w:t>
      </w:r>
      <w:r w:rsidRPr="00193A76">
        <w:rPr>
          <w:sz w:val="16"/>
        </w:rPr>
        <w:t xml:space="preserve"> </w:t>
      </w:r>
      <w:r w:rsidRPr="00193A76">
        <w:rPr>
          <w:rStyle w:val="Emphasis"/>
        </w:rPr>
        <w:t>generate debris</w:t>
      </w:r>
      <w:r w:rsidRPr="00193A76">
        <w:rPr>
          <w:rStyle w:val="StyleUnderline"/>
        </w:rPr>
        <w:t xml:space="preserve">. These approaches advocate lower-energy launch mechanisms that </w:t>
      </w:r>
      <w:r w:rsidRPr="00193A76">
        <w:rPr>
          <w:rStyle w:val="Emphasis"/>
        </w:rPr>
        <w:t>do not rely on powerful combustion</w:t>
      </w:r>
      <w:r w:rsidRPr="00193A76">
        <w:rPr>
          <w:rStyle w:val="StyleUnderline"/>
        </w:rPr>
        <w:t>. The</w:t>
      </w:r>
      <w:r w:rsidRPr="00193A76">
        <w:rPr>
          <w:sz w:val="16"/>
        </w:rPr>
        <w:t xml:space="preserve"> </w:t>
      </w:r>
      <w:r w:rsidRPr="00193A76">
        <w:rPr>
          <w:rStyle w:val="Emphasis"/>
        </w:rPr>
        <w:t>most famous</w:t>
      </w:r>
      <w:r w:rsidRPr="00193A76">
        <w:rPr>
          <w:sz w:val="16"/>
        </w:rPr>
        <w:t xml:space="preserve"> </w:t>
      </w:r>
      <w:r w:rsidRPr="00193A76">
        <w:rPr>
          <w:rStyle w:val="StyleUnderline"/>
        </w:rPr>
        <w:t xml:space="preserve">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193A76">
        <w:rPr>
          <w:sz w:val="16"/>
        </w:rPr>
        <w:t xml:space="preserve"> (see Aravind. 2007). Originally conceived by Tsiolkovsky, the ele- vator consists of </w:t>
      </w:r>
      <w:r w:rsidRPr="00193A76">
        <w:rPr>
          <w:rStyle w:val="StyleUnderline"/>
        </w:rPr>
        <w:t>an extremely durable cable extended from a point near the Earth’s equator, up to an anchor point located at GEO</w:t>
      </w:r>
      <w:r w:rsidRPr="00193A76">
        <w:rPr>
          <w:sz w:val="16"/>
        </w:rPr>
        <w:t xml:space="preserve"> (most conceptions of the anchor point envision an asteroid parked in GEO).</w:t>
      </w:r>
      <w:r>
        <w:rPr>
          <w:sz w:val="16"/>
        </w:rPr>
        <w:t xml:space="preserve"> </w:t>
      </w:r>
      <w:r w:rsidRPr="00001B27">
        <w:rPr>
          <w:rStyle w:val="Emphasis"/>
          <w:highlight w:val="green"/>
        </w:rPr>
        <w:t>‘Climber’</w:t>
      </w:r>
      <w:r w:rsidRPr="00001B27">
        <w:rPr>
          <w:sz w:val="16"/>
          <w:highlight w:val="green"/>
        </w:rPr>
        <w:t xml:space="preserve"> </w:t>
      </w:r>
      <w:r w:rsidRPr="00001B27">
        <w:rPr>
          <w:rStyle w:val="StyleUnderline"/>
          <w:highlight w:val="green"/>
        </w:rPr>
        <w:t>cars</w:t>
      </w:r>
      <w:r w:rsidRPr="00193A76">
        <w:rPr>
          <w:rStyle w:val="StyleUnderline"/>
        </w:rPr>
        <w:t xml:space="preserve"> can then be attached</w:t>
      </w:r>
      <w:r w:rsidRPr="00193A76">
        <w:rPr>
          <w:sz w:val="16"/>
        </w:rPr>
        <w:t xml:space="preserve"> to the cable </w:t>
      </w:r>
      <w:r w:rsidRPr="00193A76">
        <w:rPr>
          <w:rStyle w:val="StyleUnderline"/>
        </w:rPr>
        <w:t>and</w:t>
      </w:r>
      <w:r w:rsidRPr="00193A76">
        <w:rPr>
          <w:sz w:val="16"/>
        </w:rPr>
        <w:t xml:space="preserve"> </w:t>
      </w:r>
      <w:r w:rsidRPr="00001B27">
        <w:rPr>
          <w:rStyle w:val="Emphasis"/>
          <w:highlight w:val="green"/>
        </w:rPr>
        <w:t>lift</w:t>
      </w:r>
      <w:r w:rsidRPr="00504C07">
        <w:rPr>
          <w:rStyle w:val="StyleUnderline"/>
        </w:rPr>
        <w:t>ed to L</w:t>
      </w:r>
      <w:r w:rsidRPr="00193A76">
        <w:rPr>
          <w:rStyle w:val="StyleUnderline"/>
        </w:rPr>
        <w:t>EO, MEO and even GEO by a variety of propulsion methods</w:t>
      </w:r>
      <w:r w:rsidRPr="00193A76">
        <w:rPr>
          <w:sz w:val="16"/>
        </w:rPr>
        <w:t xml:space="preserve">. Most notably, the cars can be driven to GEO </w:t>
      </w:r>
      <w:r w:rsidRPr="00001B27">
        <w:rPr>
          <w:rStyle w:val="Emphasis"/>
          <w:highlight w:val="green"/>
        </w:rPr>
        <w:t>without</w:t>
      </w:r>
      <w:r w:rsidRPr="00193A76">
        <w:rPr>
          <w:rStyle w:val="Emphasis"/>
        </w:rPr>
        <w:t xml:space="preserve"> the need</w:t>
      </w:r>
      <w:r w:rsidRPr="00193A76">
        <w:rPr>
          <w:sz w:val="16"/>
        </w:rPr>
        <w:t xml:space="preserve"> </w:t>
      </w:r>
      <w:r w:rsidRPr="00193A76">
        <w:rPr>
          <w:rStyle w:val="StyleUnderline"/>
        </w:rPr>
        <w:t>for</w:t>
      </w:r>
      <w:r w:rsidRPr="00193A76">
        <w:rPr>
          <w:sz w:val="16"/>
        </w:rPr>
        <w:t xml:space="preserve"> </w:t>
      </w:r>
      <w:r w:rsidRPr="00001B27">
        <w:rPr>
          <w:rStyle w:val="Emphasis"/>
          <w:highlight w:val="green"/>
        </w:rPr>
        <w:t>chemical rockets</w:t>
      </w:r>
      <w:r w:rsidRPr="00193A76">
        <w:rPr>
          <w:sz w:val="16"/>
        </w:rPr>
        <w:t xml:space="preserve"> </w:t>
      </w:r>
      <w:r w:rsidRPr="00193A76">
        <w:rPr>
          <w:rStyle w:val="StyleUnderline"/>
        </w:rPr>
        <w:t>or</w:t>
      </w:r>
      <w:r w:rsidRPr="00193A76">
        <w:rPr>
          <w:sz w:val="16"/>
        </w:rPr>
        <w:t xml:space="preserve"> </w:t>
      </w:r>
      <w:r w:rsidRPr="00193A76">
        <w:rPr>
          <w:rStyle w:val="Emphasis"/>
        </w:rPr>
        <w:t>nuclear explosions</w:t>
      </w:r>
      <w:r w:rsidRPr="00193A76">
        <w:rPr>
          <w:sz w:val="16"/>
        </w:rPr>
        <w:t xml:space="preserve"> - indeed, </w:t>
      </w:r>
      <w:r w:rsidRPr="00193A76">
        <w:rPr>
          <w:rStyle w:val="StyleUnderline"/>
        </w:rPr>
        <w:t>a great deal of energy can be saved by having</w:t>
      </w:r>
      <w:r w:rsidRPr="00193A76">
        <w:rPr>
          <w:sz w:val="16"/>
        </w:rPr>
        <w:t xml:space="preserve"> </w:t>
      </w:r>
      <w:r w:rsidRPr="00193A76">
        <w:rPr>
          <w:rStyle w:val="Emphasis"/>
        </w:rPr>
        <w:t>coupled</w:t>
      </w:r>
      <w:r w:rsidRPr="00193A76">
        <w:rPr>
          <w:sz w:val="16"/>
        </w:rPr>
        <w:t xml:space="preserve"> </w:t>
      </w:r>
      <w:r w:rsidRPr="00193A76">
        <w:rPr>
          <w:rStyle w:val="StyleUnderline"/>
        </w:rPr>
        <w:t>cars, one</w:t>
      </w:r>
      <w:r w:rsidRPr="00193A76">
        <w:rPr>
          <w:sz w:val="16"/>
        </w:rPr>
        <w:t xml:space="preserve"> </w:t>
      </w:r>
      <w:r w:rsidRPr="00193A76">
        <w:rPr>
          <w:rStyle w:val="Emphasis"/>
        </w:rPr>
        <w:t>ascending</w:t>
      </w:r>
      <w:r w:rsidRPr="00193A76">
        <w:rPr>
          <w:sz w:val="16"/>
        </w:rPr>
        <w:t xml:space="preserve"> </w:t>
      </w:r>
      <w:r w:rsidRPr="00193A76">
        <w:rPr>
          <w:rStyle w:val="StyleUnderline"/>
        </w:rPr>
        <w:t>and one</w:t>
      </w:r>
      <w:r w:rsidRPr="00193A76">
        <w:rPr>
          <w:sz w:val="16"/>
        </w:rPr>
        <w:t xml:space="preserve"> </w:t>
      </w:r>
      <w:r w:rsidRPr="00193A76">
        <w:rPr>
          <w:rStyle w:val="Emphasis"/>
        </w:rPr>
        <w:t>descending</w:t>
      </w:r>
      <w:r w:rsidRPr="00193A76">
        <w:rPr>
          <w:sz w:val="16"/>
        </w:rPr>
        <w:t>.</w:t>
      </w:r>
      <w:r>
        <w:rPr>
          <w:sz w:val="16"/>
        </w:rPr>
        <w:t xml:space="preserve"> </w:t>
      </w:r>
      <w:r w:rsidRPr="00193A76">
        <w:rPr>
          <w:rStyle w:val="StyleUnderline"/>
        </w:rPr>
        <w:t>Space elevators would solve a</w:t>
      </w:r>
      <w:r w:rsidRPr="00193A76">
        <w:rPr>
          <w:sz w:val="16"/>
        </w:rPr>
        <w:t xml:space="preserve"> </w:t>
      </w:r>
      <w:r w:rsidRPr="00193A76">
        <w:rPr>
          <w:rStyle w:val="Emphasis"/>
        </w:rPr>
        <w:t>great number of problems</w:t>
      </w:r>
      <w:r w:rsidRPr="00193A76">
        <w:rPr>
          <w:sz w:val="16"/>
        </w:rPr>
        <w:t xml:space="preserve"> </w:t>
      </w:r>
      <w:r w:rsidRPr="00193A76">
        <w:rPr>
          <w:rStyle w:val="StyleUnderline"/>
        </w:rPr>
        <w:t xml:space="preserve">relating to entering (and leaving) Earth orbit, </w:t>
      </w:r>
      <w:r w:rsidRPr="00001B27">
        <w:rPr>
          <w:rStyle w:val="StyleUnderline"/>
          <w:highlight w:val="green"/>
        </w:rPr>
        <w:t>substantially reducing</w:t>
      </w:r>
      <w:r w:rsidRPr="00193A76">
        <w:rPr>
          <w:rStyle w:val="StyleUnderline"/>
        </w:rPr>
        <w:t xml:space="preserve"> the </w:t>
      </w:r>
      <w:r w:rsidRPr="00193A76">
        <w:rPr>
          <w:rStyle w:val="Emphasis"/>
        </w:rPr>
        <w:t xml:space="preserve">cost of delivering </w:t>
      </w:r>
      <w:r w:rsidRPr="00001B27">
        <w:rPr>
          <w:rStyle w:val="Emphasis"/>
          <w:highlight w:val="green"/>
        </w:rPr>
        <w:t>payload</w:t>
      </w:r>
      <w:r w:rsidRPr="00193A76">
        <w:rPr>
          <w:sz w:val="16"/>
        </w:rPr>
        <w:t xml:space="preserve"> out of the Earth's atmosphere. The technical challenges involved in deploying a cable tens of thousands of kilometres long are enormous, not to mention the material science required to produce a cable of sufficient tensile strength and flexibility in the first place. The gravitational force (and centrifugal force) felt by the cable will vary significantly along its length. As cars climb the cable, the Coriolis force will move the car (and cable) horizontally also, providing further strain on the cable material. The relatively slow traversal of the biologically hazardous Van Allen Belt on the route to GEO is also a potential concern for crewed space travel.</w:t>
      </w:r>
      <w:r>
        <w:rPr>
          <w:sz w:val="16"/>
        </w:rPr>
        <w:t xml:space="preserve"> </w:t>
      </w:r>
      <w:r w:rsidRPr="00193A76">
        <w:rPr>
          <w:rStyle w:val="StyleUnderline"/>
        </w:rPr>
        <w:t xml:space="preserve">Whatever the means, a spacefaring </w:t>
      </w:r>
      <w:r w:rsidRPr="00001B27">
        <w:rPr>
          <w:rStyle w:val="StyleUnderline"/>
          <w:highlight w:val="green"/>
        </w:rPr>
        <w:t>civilisation</w:t>
      </w:r>
      <w:r w:rsidRPr="00193A76">
        <w:rPr>
          <w:sz w:val="16"/>
        </w:rPr>
        <w:t xml:space="preserve"> (or at least, a civilisation that utilises its local orbital environment as we do) </w:t>
      </w:r>
      <w:r w:rsidRPr="00001B27">
        <w:rPr>
          <w:rStyle w:val="Emphasis"/>
          <w:highlight w:val="green"/>
        </w:rPr>
        <w:t>must develop</w:t>
      </w:r>
      <w:r w:rsidRPr="00001B27">
        <w:rPr>
          <w:sz w:val="16"/>
          <w:highlight w:val="green"/>
        </w:rPr>
        <w:t xml:space="preserve"> </w:t>
      </w:r>
      <w:r w:rsidRPr="00001B27">
        <w:rPr>
          <w:rStyle w:val="StyleUnderline"/>
          <w:highlight w:val="green"/>
        </w:rPr>
        <w:t>a</w:t>
      </w:r>
      <w:r w:rsidRPr="00001B27">
        <w:rPr>
          <w:sz w:val="16"/>
          <w:highlight w:val="green"/>
        </w:rPr>
        <w:t xml:space="preserve"> </w:t>
      </w:r>
      <w:r w:rsidRPr="00001B27">
        <w:rPr>
          <w:rStyle w:val="Emphasis"/>
          <w:highlight w:val="green"/>
        </w:rPr>
        <w:t>non-polluting solution</w:t>
      </w:r>
      <w:r w:rsidRPr="00193A76">
        <w:rPr>
          <w:sz w:val="16"/>
        </w:rPr>
        <w:t xml:space="preserve"> </w:t>
      </w:r>
      <w:r w:rsidRPr="00193A76">
        <w:rPr>
          <w:rStyle w:val="StyleUnderline"/>
        </w:rPr>
        <w:t>to space travel</w:t>
      </w:r>
      <w:r w:rsidRPr="00193A76">
        <w:rPr>
          <w:sz w:val="16"/>
        </w:rPr>
        <w:t xml:space="preserve">, whether that is </w:t>
      </w:r>
      <w:r w:rsidRPr="00001B27">
        <w:rPr>
          <w:rStyle w:val="StyleUnderline"/>
          <w:highlight w:val="green"/>
        </w:rPr>
        <w:t>via</w:t>
      </w:r>
      <w:r w:rsidRPr="00193A76">
        <w:rPr>
          <w:sz w:val="16"/>
        </w:rPr>
        <w:t xml:space="preserve"> the construction of </w:t>
      </w:r>
      <w:r w:rsidRPr="00001B27">
        <w:rPr>
          <w:rStyle w:val="StyleUnderline"/>
          <w:highlight w:val="green"/>
        </w:rPr>
        <w:t xml:space="preserve">a </w:t>
      </w:r>
      <w:r w:rsidRPr="00001B27">
        <w:rPr>
          <w:rStyle w:val="Emphasis"/>
          <w:highlight w:val="green"/>
        </w:rPr>
        <w:t>space elevator</w:t>
      </w:r>
      <w:r w:rsidRPr="00193A76">
        <w:rPr>
          <w:sz w:val="16"/>
        </w:rPr>
        <w:t xml:space="preserve">, a maglev launch loop, rail gun, or some other form of non-rocket acceleration. </w:t>
      </w:r>
      <w:r w:rsidRPr="00001B27">
        <w:rPr>
          <w:rStyle w:val="StyleUnderline"/>
          <w:highlight w:val="green"/>
        </w:rPr>
        <w:t>If it</w:t>
      </w:r>
      <w:r w:rsidRPr="00001B27">
        <w:rPr>
          <w:sz w:val="16"/>
          <w:highlight w:val="green"/>
        </w:rPr>
        <w:t xml:space="preserve"> </w:t>
      </w:r>
      <w:r w:rsidRPr="00001B27">
        <w:rPr>
          <w:rStyle w:val="Emphasis"/>
          <w:highlight w:val="green"/>
        </w:rPr>
        <w:t>cannot</w:t>
      </w:r>
      <w:r w:rsidRPr="00193A76">
        <w:rPr>
          <w:sz w:val="16"/>
        </w:rPr>
        <w:t xml:space="preserve"> </w:t>
      </w:r>
      <w:r w:rsidRPr="00193A76">
        <w:rPr>
          <w:rStyle w:val="StyleUnderline"/>
        </w:rPr>
        <w:t>perform</w:t>
      </w:r>
      <w:r w:rsidRPr="00193A76">
        <w:rPr>
          <w:sz w:val="16"/>
        </w:rPr>
        <w:t xml:space="preserve"> </w:t>
      </w:r>
      <w:r w:rsidRPr="00193A76">
        <w:rPr>
          <w:rStyle w:val="Emphasis"/>
        </w:rPr>
        <w:t>pollution-free spacecraft launches</w:t>
      </w:r>
      <w:r w:rsidRPr="00193A76">
        <w:rPr>
          <w:sz w:val="16"/>
        </w:rPr>
        <w:t xml:space="preserve"> (or fully clean up its pollution), then </w:t>
      </w:r>
      <w:r w:rsidRPr="00001B27">
        <w:rPr>
          <w:rStyle w:val="StyleUnderline"/>
          <w:highlight w:val="green"/>
        </w:rPr>
        <w:t>it will</w:t>
      </w:r>
      <w:r w:rsidRPr="00193A76">
        <w:rPr>
          <w:rStyle w:val="StyleUnderline"/>
        </w:rPr>
        <w:t xml:space="preserve"> eventually</w:t>
      </w:r>
      <w:r w:rsidRPr="00193A76">
        <w:rPr>
          <w:sz w:val="16"/>
        </w:rPr>
        <w:t xml:space="preserve"> </w:t>
      </w:r>
      <w:r w:rsidRPr="00001B27">
        <w:rPr>
          <w:rStyle w:val="Emphasis"/>
          <w:highlight w:val="green"/>
        </w:rPr>
        <w:t>succumb to Kessler</w:t>
      </w:r>
      <w:r w:rsidRPr="00193A76">
        <w:rPr>
          <w:rStyle w:val="Emphasis"/>
        </w:rPr>
        <w:t xml:space="preserve"> syndrome</w:t>
      </w:r>
      <w:r w:rsidRPr="00193A76">
        <w:rPr>
          <w:rStyle w:val="StyleUnderline"/>
        </w:rPr>
        <w:t xml:space="preserve">, </w:t>
      </w:r>
      <w:r w:rsidRPr="00001B27">
        <w:rPr>
          <w:rStyle w:val="StyleUnderline"/>
          <w:highlight w:val="green"/>
        </w:rPr>
        <w:t>with</w:t>
      </w:r>
      <w:r w:rsidRPr="00193A76">
        <w:rPr>
          <w:sz w:val="16"/>
        </w:rPr>
        <w:t xml:space="preserve"> potentially </w:t>
      </w:r>
      <w:r w:rsidRPr="00001B27">
        <w:rPr>
          <w:rStyle w:val="Emphasis"/>
          <w:highlight w:val="green"/>
        </w:rPr>
        <w:t>drastic</w:t>
      </w:r>
      <w:r w:rsidRPr="00826F63">
        <w:rPr>
          <w:rStyle w:val="Emphasis"/>
        </w:rPr>
        <w:t xml:space="preserve"> consequences</w:t>
      </w:r>
      <w:r w:rsidRPr="00193A76">
        <w:rPr>
          <w:sz w:val="16"/>
        </w:rPr>
        <w:t xml:space="preserve"> </w:t>
      </w:r>
      <w:r w:rsidRPr="00193A76">
        <w:rPr>
          <w:rStyle w:val="StyleUnderline"/>
        </w:rPr>
        <w:t xml:space="preserve">for future space use, </w:t>
      </w:r>
      <w:r w:rsidRPr="00826F63">
        <w:rPr>
          <w:rStyle w:val="StyleUnderline"/>
        </w:rPr>
        <w:t xml:space="preserve">with </w:t>
      </w:r>
      <w:r w:rsidRPr="00001B27">
        <w:rPr>
          <w:rStyle w:val="Emphasis"/>
          <w:highlight w:val="green"/>
        </w:rPr>
        <w:t>likely civilisation-ending effects</w:t>
      </w:r>
      <w:r w:rsidRPr="00193A76">
        <w:rPr>
          <w:sz w:val="16"/>
        </w:rPr>
        <w:t xml:space="preserve"> (Solution C.13).</w:t>
      </w:r>
    </w:p>
    <w:p w14:paraId="615DAD7D" w14:textId="77777777" w:rsidR="00664115" w:rsidRPr="003070EB" w:rsidRDefault="00664115" w:rsidP="00664115"/>
    <w:p w14:paraId="61D586C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664115"/>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4115"/>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4C48C"/>
  <w15:chartTrackingRefBased/>
  <w15:docId w15:val="{B298ED62-4A96-4E78-BADA-BCFE626AB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64115"/>
    <w:rPr>
      <w:rFonts w:ascii="Calibri" w:hAnsi="Calibri" w:cs="Calibri"/>
    </w:rPr>
  </w:style>
  <w:style w:type="paragraph" w:styleId="Heading1">
    <w:name w:val="heading 1"/>
    <w:aliases w:val="Pocket"/>
    <w:basedOn w:val="Normal"/>
    <w:next w:val="Normal"/>
    <w:link w:val="Heading1Char"/>
    <w:qFormat/>
    <w:rsid w:val="006641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6411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6411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3"/>
    <w:unhideWhenUsed/>
    <w:qFormat/>
    <w:rsid w:val="0066411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641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4115"/>
  </w:style>
  <w:style w:type="character" w:customStyle="1" w:styleId="Heading1Char">
    <w:name w:val="Heading 1 Char"/>
    <w:aliases w:val="Pocket Char"/>
    <w:basedOn w:val="DefaultParagraphFont"/>
    <w:link w:val="Heading1"/>
    <w:rsid w:val="0066411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6411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64115"/>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t Char"/>
    <w:basedOn w:val="DefaultParagraphFont"/>
    <w:link w:val="Heading4"/>
    <w:uiPriority w:val="3"/>
    <w:rsid w:val="00664115"/>
    <w:rPr>
      <w:rFonts w:ascii="Calibri" w:eastAsiaTheme="majorEastAsia" w:hAnsi="Calibri" w:cstheme="majorBidi"/>
      <w:b/>
      <w:iCs/>
      <w:sz w:val="26"/>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ox,s,/"/>
    <w:basedOn w:val="DefaultParagraphFont"/>
    <w:link w:val="textbold"/>
    <w:uiPriority w:val="7"/>
    <w:qFormat/>
    <w:rsid w:val="0066411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5"/>
    <w:qFormat/>
    <w:rsid w:val="00664115"/>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664115"/>
    <w:rPr>
      <w:b w:val="0"/>
      <w:sz w:val="22"/>
      <w:u w:val="single"/>
    </w:rPr>
  </w:style>
  <w:style w:type="character" w:styleId="Hyperlink">
    <w:name w:val="Hyperlink"/>
    <w:basedOn w:val="DefaultParagraphFont"/>
    <w:uiPriority w:val="99"/>
    <w:unhideWhenUsed/>
    <w:rsid w:val="00664115"/>
    <w:rPr>
      <w:color w:val="auto"/>
      <w:u w:val="none"/>
    </w:rPr>
  </w:style>
  <w:style w:type="character" w:styleId="FollowedHyperlink">
    <w:name w:val="FollowedHyperlink"/>
    <w:basedOn w:val="DefaultParagraphFont"/>
    <w:uiPriority w:val="99"/>
    <w:semiHidden/>
    <w:unhideWhenUsed/>
    <w:rsid w:val="00664115"/>
    <w:rPr>
      <w:color w:val="auto"/>
      <w:u w:val="none"/>
    </w:rPr>
  </w:style>
  <w:style w:type="paragraph" w:customStyle="1" w:styleId="textbold">
    <w:name w:val="text bold"/>
    <w:basedOn w:val="Normal"/>
    <w:link w:val="Emphasis"/>
    <w:uiPriority w:val="7"/>
    <w:qFormat/>
    <w:rsid w:val="00664115"/>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customStyle="1" w:styleId="Emphasis1">
    <w:name w:val="Emphasis1"/>
    <w:basedOn w:val="Normal"/>
    <w:autoRedefine/>
    <w:uiPriority w:val="7"/>
    <w:qFormat/>
    <w:rsid w:val="00664115"/>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acelegalissues.com/space-law-legal-aspects-of-the-space-elevator-transportation-syste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thediplomat.com/2020/02/where-no-alliance-has-gone-before-us-japan-military-cooperation-in-space/"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scientificamerican.com/article/nanomaterials-could-combat-climate-change-and-reduce-pollution/" TargetMode="External"/><Relationship Id="rId5" Type="http://schemas.openxmlformats.org/officeDocument/2006/relationships/webSettings" Target="webSettings.xml"/><Relationship Id="rId10" Type="http://schemas.openxmlformats.org/officeDocument/2006/relationships/hyperlink" Target="https://www.engineering.com/story/3-challenges-for-engineering-a-space-elevator" TargetMode="External"/><Relationship Id="rId4" Type="http://schemas.openxmlformats.org/officeDocument/2006/relationships/settings" Target="settings.xml"/><Relationship Id="rId9" Type="http://schemas.openxmlformats.org/officeDocument/2006/relationships/hyperlink" Target="https://www.techtimes.com/articles/77612/20150818/companies-working-space-elevator.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4</Pages>
  <Words>10528</Words>
  <Characters>60014</Characters>
  <Application>Microsoft Office Word</Application>
  <DocSecurity>0</DocSecurity>
  <Lines>500</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2022-02-19T20:52:00Z</dcterms:created>
  <dcterms:modified xsi:type="dcterms:W3CDTF">2022-02-19T20:52:00Z</dcterms:modified>
</cp:coreProperties>
</file>