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2774" w14:textId="77777777" w:rsidR="00705932" w:rsidRDefault="00705932" w:rsidP="00705932">
      <w:pPr>
        <w:pStyle w:val="Heading1"/>
      </w:pPr>
      <w:r>
        <w:t>1NC</w:t>
      </w:r>
    </w:p>
    <w:p w14:paraId="3FC7834E" w14:textId="77777777" w:rsidR="00705932" w:rsidRDefault="00705932" w:rsidP="00705932">
      <w:pPr>
        <w:pStyle w:val="Heading2"/>
      </w:pPr>
      <w:r>
        <w:lastRenderedPageBreak/>
        <w:t>1</w:t>
      </w:r>
    </w:p>
    <w:p w14:paraId="64050C0B" w14:textId="77777777" w:rsidR="00705932" w:rsidRDefault="00705932" w:rsidP="00705932">
      <w:pPr>
        <w:pStyle w:val="Heading4"/>
      </w:pPr>
      <w:r>
        <w:t>Yes Act-Omission Distinction</w:t>
      </w:r>
    </w:p>
    <w:p w14:paraId="30ABF17E" w14:textId="77777777" w:rsidR="00705932" w:rsidRDefault="00705932" w:rsidP="00705932">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wouldn’t pass</w:t>
      </w:r>
      <w:r>
        <w:t xml:space="preserve"> and you vote on presumption.</w:t>
      </w:r>
    </w:p>
    <w:p w14:paraId="4F5C2D0A" w14:textId="77777777" w:rsidR="00705932" w:rsidRDefault="00705932" w:rsidP="00705932">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O/ws on Bindingness, if an agent is permanently violating their ethical standard, they can’t take moral action.</w:t>
      </w:r>
    </w:p>
    <w:p w14:paraId="1E38B04D" w14:textId="77777777" w:rsidR="00705932" w:rsidRDefault="00705932" w:rsidP="00705932">
      <w:pPr>
        <w:pStyle w:val="Heading4"/>
      </w:pPr>
      <w:r>
        <w:t>Negate</w:t>
      </w:r>
    </w:p>
    <w:p w14:paraId="7FD04160" w14:textId="77777777" w:rsidR="00705932" w:rsidRDefault="00705932" w:rsidP="00705932">
      <w:pPr>
        <w:pStyle w:val="Heading4"/>
      </w:pPr>
      <w:r>
        <w:t>Not reducing intellectual property is a legitimate moral action to avoid infinite culpability.</w:t>
      </w:r>
    </w:p>
    <w:p w14:paraId="7369040C" w14:textId="77777777" w:rsidR="00705932" w:rsidRDefault="00705932" w:rsidP="00705932">
      <w:pPr>
        <w:pStyle w:val="Heading2"/>
      </w:pPr>
      <w:r>
        <w:t>2</w:t>
      </w:r>
    </w:p>
    <w:p w14:paraId="1ECD2A16" w14:textId="77777777" w:rsidR="00705932" w:rsidRDefault="00705932" w:rsidP="00705932">
      <w:pPr>
        <w:pStyle w:val="Heading4"/>
        <w:rPr>
          <w:rFonts w:cs="Calibri"/>
        </w:rPr>
      </w:pPr>
      <w:r w:rsidRPr="00F570EE">
        <w:rPr>
          <w:rFonts w:cs="Calibri"/>
        </w:rPr>
        <w:t>Permissibility and presumption negate</w:t>
      </w:r>
    </w:p>
    <w:p w14:paraId="3FD44CDB" w14:textId="77777777" w:rsidR="00705932" w:rsidRDefault="00705932" w:rsidP="00705932">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Err neg, we have no obligation to act, that’s why we aren’t morally accountable for tragedies around the world. </w:t>
      </w:r>
    </w:p>
    <w:p w14:paraId="4E95569C" w14:textId="77777777" w:rsidR="00705932" w:rsidRDefault="00705932" w:rsidP="00705932">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We default to statements being false that’s why we don’t believe in conspiracy theories. </w:t>
      </w:r>
    </w:p>
    <w:p w14:paraId="52286B79" w14:textId="77777777" w:rsidR="00705932" w:rsidRDefault="00705932" w:rsidP="00705932">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73AFE1C3" w14:textId="77777777" w:rsidR="00705932" w:rsidRPr="004F2341" w:rsidRDefault="00705932" w:rsidP="00705932">
      <w:pPr>
        <w:pStyle w:val="Heading4"/>
      </w:pPr>
      <w:r>
        <w:t xml:space="preserve">4] </w:t>
      </w:r>
      <w:r w:rsidRPr="004F2341">
        <w:rPr>
          <w:u w:val="single"/>
        </w:rPr>
        <w:t>Affirmation theory-</w:t>
      </w:r>
      <w:r>
        <w:t xml:space="preserve"> Affirming requires unconditionally maintaining an obligation</w:t>
      </w:r>
    </w:p>
    <w:p w14:paraId="3D74E9C1" w14:textId="77777777" w:rsidR="00705932" w:rsidRPr="0028499F" w:rsidRDefault="00705932" w:rsidP="00705932">
      <w:pPr>
        <w:rPr>
          <w:rStyle w:val="Emphasis"/>
          <w:sz w:val="24"/>
          <w:szCs w:val="24"/>
        </w:rPr>
      </w:pPr>
      <w:r w:rsidRPr="00B901E3">
        <w:rPr>
          <w:rStyle w:val="Emphasis"/>
          <w:sz w:val="24"/>
          <w:szCs w:val="24"/>
          <w:highlight w:val="green"/>
        </w:rPr>
        <w:t>Affirm [is to]: maintain as true.</w:t>
      </w:r>
    </w:p>
    <w:p w14:paraId="49386AF4" w14:textId="77777777" w:rsidR="00705932" w:rsidRDefault="00705932" w:rsidP="00705932">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146BE451" w14:textId="77777777" w:rsidR="00705932" w:rsidRPr="006F3261" w:rsidRDefault="00705932" w:rsidP="00705932"/>
    <w:p w14:paraId="0A22AA75" w14:textId="77777777" w:rsidR="00705932" w:rsidRPr="00FE569C" w:rsidRDefault="00705932" w:rsidP="00705932">
      <w:pPr>
        <w:pStyle w:val="Heading4"/>
      </w:pPr>
      <w:r>
        <w:t xml:space="preserve">Framing – </w:t>
      </w:r>
    </w:p>
    <w:p w14:paraId="6EF1F25D" w14:textId="77777777" w:rsidR="00705932" w:rsidRDefault="00705932" w:rsidP="00705932">
      <w:pPr>
        <w:pStyle w:val="Heading4"/>
      </w:pPr>
      <w:r>
        <w:t>The standard is consistency with epistemic and experiential authenticity.</w:t>
      </w:r>
    </w:p>
    <w:p w14:paraId="52EBCBE6" w14:textId="77777777" w:rsidR="00705932" w:rsidRDefault="00705932" w:rsidP="00705932">
      <w:pPr>
        <w:pStyle w:val="Heading4"/>
      </w:pPr>
      <w:r w:rsidRPr="00CD3FDB">
        <w:rPr>
          <w:u w:val="single"/>
        </w:rPr>
        <w:t>Experience Machine</w:t>
      </w:r>
      <w:r>
        <w:t>: Pleasures are intrinsically worthless without authentic experience.</w:t>
      </w:r>
    </w:p>
    <w:p w14:paraId="3AFA28F9" w14:textId="77777777" w:rsidR="00705932" w:rsidRPr="00914312" w:rsidRDefault="00705932" w:rsidP="00705932">
      <w:r w:rsidRPr="00042404">
        <w:rPr>
          <w:rStyle w:val="Style13ptBold"/>
        </w:rPr>
        <w:t>Nozick 74</w:t>
      </w:r>
      <w:r>
        <w:t xml:space="preserve"> </w:t>
      </w:r>
      <w:r w:rsidRPr="00CA29E9">
        <w:rPr>
          <w:sz w:val="16"/>
          <w:szCs w:val="16"/>
        </w:rPr>
        <w:t>[Nozick, Robert. Anarchy, State and Utopia. 1974, rintintin.colorado.edu/~vancecd/phil3160/Nozick1.pdf.] //Massa</w:t>
      </w:r>
      <w:r>
        <w:rPr>
          <w:sz w:val="16"/>
          <w:szCs w:val="16"/>
        </w:rPr>
        <w:t xml:space="preserve"> recut Lex VM **Brackets for gendered language</w:t>
      </w:r>
    </w:p>
    <w:p w14:paraId="2A0299F2" w14:textId="77777777" w:rsidR="00705932" w:rsidRDefault="00705932" w:rsidP="00705932">
      <w:pPr>
        <w:rPr>
          <w:sz w:val="12"/>
        </w:rPr>
      </w:pPr>
      <w:r w:rsidRPr="00F2437C">
        <w:rPr>
          <w:sz w:val="12"/>
        </w:rPr>
        <w:t xml:space="preserve">What matters other than how people's experiences feel "from the inside"? </w:t>
      </w:r>
      <w:r w:rsidRPr="006D36CE">
        <w:rPr>
          <w:b/>
          <w:bCs/>
          <w:sz w:val="26"/>
          <w:szCs w:val="26"/>
          <w:highlight w:val="green"/>
          <w:u w:val="single"/>
        </w:rPr>
        <w:t>Suppose</w:t>
      </w:r>
      <w:r w:rsidRPr="003A3B5D">
        <w:rPr>
          <w:b/>
          <w:bCs/>
          <w:sz w:val="26"/>
          <w:szCs w:val="26"/>
          <w:u w:val="single"/>
        </w:rPr>
        <w:t xml:space="preserve"> there were </w:t>
      </w:r>
      <w:r w:rsidRPr="006D36CE">
        <w:rPr>
          <w:b/>
          <w:bCs/>
          <w:sz w:val="26"/>
          <w:szCs w:val="26"/>
          <w:highlight w:val="green"/>
          <w:u w:val="single"/>
        </w:rPr>
        <w:t>an experience machine</w:t>
      </w:r>
      <w:r w:rsidRPr="003A3B5D">
        <w:rPr>
          <w:b/>
          <w:bCs/>
          <w:sz w:val="26"/>
          <w:szCs w:val="26"/>
          <w:u w:val="single"/>
        </w:rPr>
        <w:t xml:space="preserve"> that </w:t>
      </w:r>
      <w:r w:rsidRPr="006D36CE">
        <w:rPr>
          <w:b/>
          <w:bCs/>
          <w:sz w:val="26"/>
          <w:szCs w:val="26"/>
          <w:highlight w:val="green"/>
          <w:u w:val="single"/>
        </w:rPr>
        <w:t>would give you any experience</w:t>
      </w:r>
      <w:r w:rsidRPr="00917F2C">
        <w:rPr>
          <w:b/>
          <w:bCs/>
          <w:sz w:val="26"/>
          <w:szCs w:val="26"/>
          <w:u w:val="single"/>
        </w:rPr>
        <w:t xml:space="preserve"> that </w:t>
      </w:r>
      <w:r w:rsidRPr="003A3B5D">
        <w:rPr>
          <w:b/>
          <w:bCs/>
          <w:sz w:val="26"/>
          <w:szCs w:val="26"/>
          <w:u w:val="single"/>
        </w:rPr>
        <w:t>you desired.</w:t>
      </w:r>
      <w:r w:rsidRPr="003A3B5D">
        <w:rPr>
          <w:sz w:val="12"/>
        </w:rPr>
        <w:t xml:space="preserve"> Superduper</w:t>
      </w:r>
      <w:r w:rsidRPr="00F2437C">
        <w:rPr>
          <w:sz w:val="12"/>
        </w:rPr>
        <w:t xml:space="preserve"> neuropsychologists could </w:t>
      </w:r>
      <w:r w:rsidRPr="00917F2C">
        <w:rPr>
          <w:b/>
          <w:bCs/>
          <w:sz w:val="26"/>
          <w:szCs w:val="26"/>
          <w:u w:val="single"/>
        </w:rPr>
        <w:t xml:space="preserve">stimulate your brain so that you would think and feel you were writing a great novel, or making a friend, or reading an interesting book. All the </w:t>
      </w:r>
      <w:r w:rsidRPr="00270B6B">
        <w:rPr>
          <w:b/>
          <w:bCs/>
          <w:sz w:val="26"/>
          <w:szCs w:val="26"/>
          <w:u w:val="single"/>
        </w:rPr>
        <w:t xml:space="preserve">time you would be floating </w:t>
      </w:r>
      <w:r w:rsidRPr="003A3B5D">
        <w:rPr>
          <w:b/>
          <w:bCs/>
          <w:sz w:val="26"/>
          <w:szCs w:val="26"/>
          <w:highlight w:val="green"/>
          <w:u w:val="single"/>
        </w:rPr>
        <w:t>in a tank</w:t>
      </w:r>
      <w:r w:rsidRPr="00270B6B">
        <w:rPr>
          <w:b/>
          <w:bCs/>
          <w:sz w:val="26"/>
          <w:szCs w:val="26"/>
          <w:u w:val="single"/>
        </w:rPr>
        <w:t>, with</w:t>
      </w:r>
      <w:r w:rsidRPr="008C20FF">
        <w:rPr>
          <w:b/>
          <w:bCs/>
          <w:sz w:val="26"/>
          <w:szCs w:val="26"/>
          <w:u w:val="single"/>
        </w:rPr>
        <w:t xml:space="preserve"> electrodes attached to your brain</w:t>
      </w:r>
      <w:r w:rsidRPr="00F2437C">
        <w:rPr>
          <w:sz w:val="12"/>
        </w:rPr>
        <w:t xml:space="preserve">. Should you plug into this machine for life, preprogramming your life's experiences? If you are worried about missing out on desirable experiences, we can suppose that business enterprises have researched thoroughly the lives of many others. </w:t>
      </w:r>
      <w:r w:rsidRPr="006D36CE">
        <w:rPr>
          <w:b/>
          <w:bCs/>
          <w:sz w:val="26"/>
          <w:szCs w:val="26"/>
          <w:highlight w:val="green"/>
          <w:u w:val="single"/>
        </w:rPr>
        <w:t>You</w:t>
      </w:r>
      <w:r w:rsidRPr="008C20FF">
        <w:rPr>
          <w:b/>
          <w:bCs/>
          <w:sz w:val="26"/>
          <w:szCs w:val="26"/>
          <w:u w:val="single"/>
        </w:rPr>
        <w:t xml:space="preserve"> can </w:t>
      </w:r>
      <w:r w:rsidRPr="006D36CE">
        <w:rPr>
          <w:b/>
          <w:bCs/>
          <w:sz w:val="26"/>
          <w:szCs w:val="26"/>
          <w:highlight w:val="green"/>
          <w:u w:val="single"/>
        </w:rPr>
        <w:t>pick</w:t>
      </w:r>
      <w:r w:rsidRPr="008C20FF">
        <w:rPr>
          <w:b/>
          <w:bCs/>
          <w:sz w:val="26"/>
          <w:szCs w:val="26"/>
          <w:u w:val="single"/>
        </w:rPr>
        <w:t xml:space="preserve"> and choose</w:t>
      </w:r>
      <w:r w:rsidRPr="00F2437C">
        <w:rPr>
          <w:sz w:val="12"/>
        </w:rPr>
        <w:t xml:space="preserve"> from their large library or smorgasbord of </w:t>
      </w:r>
      <w:r w:rsidRPr="00917F2C">
        <w:rPr>
          <w:b/>
          <w:bCs/>
          <w:sz w:val="26"/>
          <w:szCs w:val="26"/>
          <w:u w:val="single"/>
        </w:rPr>
        <w:t xml:space="preserve">such </w:t>
      </w:r>
      <w:r w:rsidRPr="006D36CE">
        <w:rPr>
          <w:b/>
          <w:bCs/>
          <w:sz w:val="26"/>
          <w:szCs w:val="26"/>
          <w:highlight w:val="green"/>
          <w:u w:val="single"/>
        </w:rPr>
        <w:t>experiences</w:t>
      </w:r>
      <w:r w:rsidRPr="00270B6B">
        <w:rPr>
          <w:b/>
          <w:bCs/>
          <w:sz w:val="26"/>
          <w:szCs w:val="26"/>
          <w:u w:val="single"/>
        </w:rPr>
        <w:t>, selecting</w:t>
      </w:r>
      <w:r w:rsidRPr="00270B6B">
        <w:rPr>
          <w:sz w:val="12"/>
        </w:rPr>
        <w:t xml:space="preserve"> your life's</w:t>
      </w:r>
      <w:r w:rsidRPr="00F2437C">
        <w:rPr>
          <w:sz w:val="12"/>
        </w:rPr>
        <w:t xml:space="preserve"> experiences </w:t>
      </w:r>
      <w:r w:rsidRPr="006D36CE">
        <w:rPr>
          <w:b/>
          <w:bCs/>
          <w:sz w:val="26"/>
          <w:szCs w:val="26"/>
          <w:highlight w:val="green"/>
          <w:u w:val="single"/>
        </w:rPr>
        <w:t>for</w:t>
      </w:r>
      <w:r w:rsidRPr="008C20FF">
        <w:rPr>
          <w:b/>
          <w:bCs/>
          <w:sz w:val="26"/>
          <w:szCs w:val="26"/>
          <w:u w:val="single"/>
        </w:rPr>
        <w:t>, say</w:t>
      </w:r>
      <w:r w:rsidRPr="00917F2C">
        <w:rPr>
          <w:b/>
          <w:bCs/>
          <w:sz w:val="26"/>
          <w:szCs w:val="26"/>
          <w:u w:val="single"/>
        </w:rPr>
        <w:t xml:space="preserve">, the next </w:t>
      </w:r>
      <w:r w:rsidRPr="006D36CE">
        <w:rPr>
          <w:b/>
          <w:bCs/>
          <w:sz w:val="26"/>
          <w:szCs w:val="26"/>
          <w:highlight w:val="green"/>
          <w:u w:val="single"/>
        </w:rPr>
        <w:t>two years.</w:t>
      </w:r>
      <w:r w:rsidRPr="00F2437C">
        <w:rPr>
          <w:sz w:val="12"/>
        </w:rPr>
        <w:t xml:space="preserve"> </w:t>
      </w:r>
      <w:r w:rsidRPr="00310564">
        <w:rPr>
          <w:b/>
          <w:bCs/>
          <w:sz w:val="26"/>
          <w:szCs w:val="26"/>
          <w:u w:val="single"/>
        </w:rPr>
        <w:t>After two years have passed, you will have ten minutes or ten hours out of the tank, to select the experiences of your next two years.</w:t>
      </w:r>
      <w:r w:rsidRPr="00310564">
        <w:rPr>
          <w:sz w:val="12"/>
        </w:rPr>
        <w:t xml:space="preserve"> Of</w:t>
      </w:r>
      <w:r w:rsidRPr="00F2437C">
        <w:rPr>
          <w:sz w:val="12"/>
        </w:rPr>
        <w:t xml:space="preserve"> course, </w:t>
      </w:r>
      <w:r w:rsidRPr="006D36CE">
        <w:rPr>
          <w:b/>
          <w:bCs/>
          <w:sz w:val="26"/>
          <w:szCs w:val="26"/>
          <w:highlight w:val="green"/>
          <w:u w:val="single"/>
        </w:rPr>
        <w:t>while in</w:t>
      </w:r>
      <w:r w:rsidRPr="008C20FF">
        <w:rPr>
          <w:b/>
          <w:bCs/>
          <w:sz w:val="26"/>
          <w:szCs w:val="26"/>
          <w:u w:val="single"/>
        </w:rPr>
        <w:t xml:space="preserve"> the tank </w:t>
      </w:r>
      <w:r w:rsidRPr="006D36CE">
        <w:rPr>
          <w:b/>
          <w:bCs/>
          <w:sz w:val="26"/>
          <w:szCs w:val="26"/>
          <w:highlight w:val="green"/>
          <w:u w:val="single"/>
        </w:rPr>
        <w:t>you won't know</w:t>
      </w:r>
      <w:r w:rsidRPr="00917F2C">
        <w:rPr>
          <w:b/>
          <w:bCs/>
          <w:sz w:val="26"/>
          <w:szCs w:val="26"/>
          <w:u w:val="single"/>
        </w:rPr>
        <w:t xml:space="preserve"> that you're there</w:t>
      </w:r>
      <w:r w:rsidRPr="00F2437C">
        <w:rPr>
          <w:sz w:val="12"/>
        </w:rPr>
        <w:t>; you'll think it's all actually happening. Others can also plug in to have the experiences they want, so there's no need to stay unplugged to serve them. (Ignore problems such as who will service the machines if everyone plugs in.) Would you plug in?</w:t>
      </w:r>
      <w:r w:rsidRPr="00917F2C">
        <w:rPr>
          <w:b/>
          <w:bCs/>
          <w:sz w:val="26"/>
          <w:szCs w:val="26"/>
          <w:u w:val="single"/>
        </w:rPr>
        <w:t xml:space="preserve"> What else can matter to us, other than how our lives feel from the inside?</w:t>
      </w:r>
      <w:r w:rsidRPr="00F2437C">
        <w:rPr>
          <w:sz w:val="12"/>
        </w:rPr>
        <w:t xml:space="preserve"> Nor should you refrain because of the few moments of distress between the moment you've decided and the moment you're plugged. </w:t>
      </w:r>
      <w:r w:rsidRPr="00917F2C">
        <w:rPr>
          <w:b/>
          <w:bCs/>
          <w:sz w:val="26"/>
          <w:szCs w:val="26"/>
          <w:u w:val="single"/>
        </w:rPr>
        <w:t>What's a few moments of distress compared to a lifetime of bliss</w:t>
      </w:r>
      <w:r w:rsidRPr="00F2437C">
        <w:rPr>
          <w:sz w:val="12"/>
        </w:rPr>
        <w:t xml:space="preserve"> (if that's what you choose), and why feel any distress at all if your decision is the best one? </w:t>
      </w:r>
      <w:r w:rsidRPr="00917F2C">
        <w:rPr>
          <w:b/>
          <w:bCs/>
          <w:sz w:val="26"/>
          <w:szCs w:val="26"/>
          <w:u w:val="single"/>
        </w:rPr>
        <w:t xml:space="preserve">What does matter to us in addition to our experiences? </w:t>
      </w:r>
      <w:r w:rsidRPr="006D36CE">
        <w:rPr>
          <w:b/>
          <w:bCs/>
          <w:sz w:val="26"/>
          <w:szCs w:val="26"/>
          <w:highlight w:val="green"/>
          <w:u w:val="single"/>
        </w:rPr>
        <w:t>First, we want to do</w:t>
      </w:r>
      <w:r w:rsidRPr="00917F2C">
        <w:rPr>
          <w:b/>
          <w:bCs/>
          <w:sz w:val="26"/>
          <w:szCs w:val="26"/>
          <w:u w:val="single"/>
        </w:rPr>
        <w:t xml:space="preserve"> certain </w:t>
      </w:r>
      <w:r w:rsidRPr="006D36CE">
        <w:rPr>
          <w:b/>
          <w:bCs/>
          <w:sz w:val="26"/>
          <w:szCs w:val="26"/>
          <w:highlight w:val="green"/>
          <w:u w:val="single"/>
        </w:rPr>
        <w:t>things, and not just</w:t>
      </w:r>
      <w:r w:rsidRPr="00917F2C">
        <w:rPr>
          <w:b/>
          <w:bCs/>
          <w:sz w:val="26"/>
          <w:szCs w:val="26"/>
          <w:u w:val="single"/>
        </w:rPr>
        <w:t xml:space="preserve"> have the </w:t>
      </w:r>
      <w:r w:rsidRPr="006D36CE">
        <w:rPr>
          <w:b/>
          <w:bCs/>
          <w:sz w:val="26"/>
          <w:szCs w:val="26"/>
          <w:highlight w:val="green"/>
          <w:u w:val="single"/>
        </w:rPr>
        <w:t>experience</w:t>
      </w:r>
      <w:r w:rsidRPr="00917F2C">
        <w:rPr>
          <w:b/>
          <w:bCs/>
          <w:sz w:val="26"/>
          <w:szCs w:val="26"/>
          <w:u w:val="single"/>
        </w:rPr>
        <w:t xml:space="preserve"> of doing </w:t>
      </w:r>
      <w:r w:rsidRPr="009C75BF">
        <w:rPr>
          <w:b/>
          <w:bCs/>
          <w:sz w:val="26"/>
          <w:szCs w:val="26"/>
          <w:highlight w:val="green"/>
          <w:u w:val="single"/>
        </w:rPr>
        <w:t>them</w:t>
      </w:r>
      <w:r w:rsidRPr="00F2437C">
        <w:rPr>
          <w:sz w:val="12"/>
        </w:rPr>
        <w:t xml:space="preserve">. In the case of certain experiences, </w:t>
      </w:r>
      <w:r w:rsidRPr="00917F2C">
        <w:rPr>
          <w:b/>
          <w:bCs/>
          <w:sz w:val="26"/>
          <w:szCs w:val="26"/>
          <w:u w:val="single"/>
        </w:rPr>
        <w:t xml:space="preserve">it is only because </w:t>
      </w:r>
      <w:r w:rsidRPr="008C20FF">
        <w:rPr>
          <w:b/>
          <w:bCs/>
          <w:sz w:val="26"/>
          <w:szCs w:val="26"/>
          <w:u w:val="single"/>
        </w:rPr>
        <w:t xml:space="preserve">first </w:t>
      </w:r>
      <w:r w:rsidRPr="009C75BF">
        <w:rPr>
          <w:b/>
          <w:bCs/>
          <w:sz w:val="26"/>
          <w:szCs w:val="26"/>
          <w:u w:val="single"/>
        </w:rPr>
        <w:t>we want to do the actions</w:t>
      </w:r>
      <w:r w:rsidRPr="00917F2C">
        <w:rPr>
          <w:b/>
          <w:bCs/>
          <w:sz w:val="26"/>
          <w:szCs w:val="26"/>
          <w:u w:val="single"/>
        </w:rPr>
        <w:t xml:space="preserve"> that we want the experiences of doing them or thinking we've done them.</w:t>
      </w:r>
      <w:r w:rsidRPr="00F2437C">
        <w:rPr>
          <w:sz w:val="12"/>
        </w:rPr>
        <w:t xml:space="preserve"> (But why do we want to do the activities rather than merely to experience them?) </w:t>
      </w:r>
      <w:r w:rsidRPr="00917F2C">
        <w:rPr>
          <w:b/>
          <w:bCs/>
          <w:sz w:val="26"/>
          <w:szCs w:val="26"/>
          <w:u w:val="single"/>
        </w:rPr>
        <w:t xml:space="preserve">A </w:t>
      </w:r>
      <w:r w:rsidRPr="006D36CE">
        <w:rPr>
          <w:b/>
          <w:bCs/>
          <w:sz w:val="26"/>
          <w:szCs w:val="26"/>
          <w:highlight w:val="green"/>
          <w:u w:val="single"/>
        </w:rPr>
        <w:t>second</w:t>
      </w:r>
      <w:r w:rsidRPr="00917F2C">
        <w:rPr>
          <w:b/>
          <w:bCs/>
          <w:sz w:val="26"/>
          <w:szCs w:val="26"/>
          <w:u w:val="single"/>
        </w:rPr>
        <w:t xml:space="preserve"> reason for not plugging in </w:t>
      </w:r>
      <w:r w:rsidRPr="006D36CE">
        <w:rPr>
          <w:b/>
          <w:bCs/>
          <w:sz w:val="26"/>
          <w:szCs w:val="26"/>
          <w:highlight w:val="green"/>
          <w:u w:val="single"/>
        </w:rPr>
        <w:t>is</w:t>
      </w:r>
      <w:r w:rsidRPr="00917F2C">
        <w:rPr>
          <w:b/>
          <w:bCs/>
          <w:sz w:val="26"/>
          <w:szCs w:val="26"/>
          <w:u w:val="single"/>
        </w:rPr>
        <w:t xml:space="preserve"> that </w:t>
      </w:r>
      <w:r w:rsidRPr="006D36CE">
        <w:rPr>
          <w:b/>
          <w:bCs/>
          <w:sz w:val="26"/>
          <w:szCs w:val="26"/>
          <w:highlight w:val="green"/>
          <w:u w:val="single"/>
        </w:rPr>
        <w:t>we want to be a certain</w:t>
      </w:r>
      <w:r w:rsidRPr="00917F2C">
        <w:rPr>
          <w:b/>
          <w:bCs/>
          <w:sz w:val="26"/>
          <w:szCs w:val="26"/>
          <w:u w:val="single"/>
        </w:rPr>
        <w:t xml:space="preserve"> way, to be a certain sort of </w:t>
      </w:r>
      <w:r w:rsidRPr="006D36CE">
        <w:rPr>
          <w:b/>
          <w:bCs/>
          <w:sz w:val="26"/>
          <w:szCs w:val="26"/>
          <w:highlight w:val="green"/>
          <w:u w:val="single"/>
        </w:rPr>
        <w:t>person</w:t>
      </w:r>
      <w:r w:rsidRPr="00917F2C">
        <w:rPr>
          <w:b/>
          <w:bCs/>
          <w:sz w:val="26"/>
          <w:szCs w:val="26"/>
          <w:u w:val="single"/>
        </w:rPr>
        <w:t xml:space="preserve">. Someone </w:t>
      </w:r>
      <w:r w:rsidRPr="006D36CE">
        <w:rPr>
          <w:b/>
          <w:bCs/>
          <w:sz w:val="26"/>
          <w:szCs w:val="26"/>
          <w:highlight w:val="green"/>
          <w:u w:val="single"/>
        </w:rPr>
        <w:t>floating in a tank is a</w:t>
      </w:r>
      <w:r w:rsidRPr="00917F2C">
        <w:rPr>
          <w:b/>
          <w:bCs/>
          <w:sz w:val="26"/>
          <w:szCs w:val="26"/>
          <w:u w:val="single"/>
        </w:rPr>
        <w:t xml:space="preserve">n indeterminate </w:t>
      </w:r>
      <w:r w:rsidRPr="006D36CE">
        <w:rPr>
          <w:b/>
          <w:bCs/>
          <w:sz w:val="26"/>
          <w:szCs w:val="26"/>
          <w:highlight w:val="green"/>
          <w:u w:val="single"/>
        </w:rPr>
        <w:t>blob</w:t>
      </w:r>
      <w:r w:rsidRPr="00917F2C">
        <w:rPr>
          <w:b/>
          <w:bCs/>
          <w:sz w:val="26"/>
          <w:szCs w:val="26"/>
          <w:u w:val="single"/>
        </w:rPr>
        <w:t xml:space="preserve">. </w:t>
      </w:r>
      <w:r w:rsidRPr="006D36CE">
        <w:rPr>
          <w:b/>
          <w:bCs/>
          <w:sz w:val="26"/>
          <w:szCs w:val="26"/>
          <w:highlight w:val="green"/>
          <w:u w:val="single"/>
        </w:rPr>
        <w:t>There is no answer to</w:t>
      </w:r>
      <w:r w:rsidRPr="00917F2C">
        <w:rPr>
          <w:b/>
          <w:bCs/>
          <w:sz w:val="26"/>
          <w:szCs w:val="26"/>
          <w:u w:val="single"/>
        </w:rPr>
        <w:t xml:space="preserve"> the question of </w:t>
      </w:r>
      <w:r w:rsidRPr="006D36CE">
        <w:rPr>
          <w:b/>
          <w:bCs/>
          <w:sz w:val="26"/>
          <w:szCs w:val="26"/>
          <w:highlight w:val="green"/>
          <w:u w:val="single"/>
        </w:rPr>
        <w:t xml:space="preserve">what a person is like </w:t>
      </w:r>
      <w:r w:rsidRPr="00331C29">
        <w:rPr>
          <w:b/>
          <w:bCs/>
          <w:sz w:val="26"/>
          <w:szCs w:val="26"/>
          <w:u w:val="single"/>
        </w:rPr>
        <w:t>who has been long</w:t>
      </w:r>
      <w:r w:rsidRPr="00917F2C">
        <w:rPr>
          <w:b/>
          <w:bCs/>
          <w:sz w:val="26"/>
          <w:szCs w:val="26"/>
          <w:u w:val="single"/>
        </w:rPr>
        <w:t xml:space="preserve"> </w:t>
      </w:r>
      <w:r w:rsidRPr="006D36CE">
        <w:rPr>
          <w:b/>
          <w:bCs/>
          <w:sz w:val="26"/>
          <w:szCs w:val="26"/>
          <w:highlight w:val="green"/>
          <w:u w:val="single"/>
        </w:rPr>
        <w:t>in the tank.</w:t>
      </w:r>
      <w:r w:rsidRPr="00917F2C">
        <w:rPr>
          <w:b/>
          <w:bCs/>
          <w:sz w:val="26"/>
          <w:szCs w:val="26"/>
          <w:u w:val="single"/>
        </w:rPr>
        <w:t xml:space="preserve"> Is he courageous, kind, intelligent, witty, loving?</w:t>
      </w:r>
      <w:r w:rsidRPr="00F2437C">
        <w:rPr>
          <w:sz w:val="12"/>
        </w:rPr>
        <w:t xml:space="preserve"> It's not merely that it's difficult to tell; there's no way he is. Plugging into the machine is a kind of suicide. </w:t>
      </w:r>
      <w:r w:rsidRPr="00917F2C">
        <w:rPr>
          <w:b/>
          <w:bCs/>
          <w:sz w:val="26"/>
          <w:szCs w:val="26"/>
          <w:u w:val="single"/>
        </w:rPr>
        <w:t>It will seem to some</w:t>
      </w:r>
      <w:r w:rsidRPr="00331C29">
        <w:rPr>
          <w:b/>
          <w:bCs/>
          <w:sz w:val="26"/>
          <w:szCs w:val="26"/>
          <w:u w:val="single"/>
        </w:rPr>
        <w:t>, trapped by a picture, that nothing about what we are like can matter except as it gets reflected in our experiences.</w:t>
      </w:r>
      <w:r w:rsidRPr="00F2437C">
        <w:rPr>
          <w:sz w:val="12"/>
        </w:rPr>
        <w:t xml:space="preserve"> But should it be surprising that what we are is important to us? Why should we be concerned only with how our time is filled, but not with what we are? </w:t>
      </w:r>
      <w:r w:rsidRPr="006D36CE">
        <w:rPr>
          <w:b/>
          <w:bCs/>
          <w:sz w:val="26"/>
          <w:szCs w:val="26"/>
          <w:highlight w:val="green"/>
          <w:u w:val="single"/>
        </w:rPr>
        <w:t>Thirdly, plugging in</w:t>
      </w:r>
      <w:r w:rsidRPr="00917F2C">
        <w:rPr>
          <w:b/>
          <w:bCs/>
          <w:sz w:val="26"/>
          <w:szCs w:val="26"/>
          <w:u w:val="single"/>
        </w:rPr>
        <w:t xml:space="preserve">to an experience machine </w:t>
      </w:r>
      <w:r w:rsidRPr="006D36CE">
        <w:rPr>
          <w:b/>
          <w:bCs/>
          <w:sz w:val="26"/>
          <w:szCs w:val="26"/>
          <w:highlight w:val="green"/>
          <w:u w:val="single"/>
        </w:rPr>
        <w:t>limits</w:t>
      </w:r>
      <w:r w:rsidRPr="00331C29">
        <w:rPr>
          <w:b/>
          <w:bCs/>
          <w:sz w:val="26"/>
          <w:szCs w:val="26"/>
          <w:u w:val="single"/>
        </w:rPr>
        <w:t xml:space="preserve"> us </w:t>
      </w:r>
      <w:r w:rsidRPr="006D36CE">
        <w:rPr>
          <w:b/>
          <w:bCs/>
          <w:sz w:val="26"/>
          <w:szCs w:val="26"/>
          <w:highlight w:val="green"/>
          <w:u w:val="single"/>
        </w:rPr>
        <w:t>to a [hu]man-made reality</w:t>
      </w:r>
      <w:r w:rsidRPr="00917F2C">
        <w:rPr>
          <w:b/>
          <w:bCs/>
          <w:sz w:val="26"/>
          <w:szCs w:val="26"/>
          <w:u w:val="single"/>
        </w:rPr>
        <w:t xml:space="preserve">, to a world </w:t>
      </w:r>
      <w:r w:rsidRPr="006D36CE">
        <w:rPr>
          <w:b/>
          <w:bCs/>
          <w:sz w:val="26"/>
          <w:szCs w:val="26"/>
          <w:highlight w:val="green"/>
          <w:u w:val="single"/>
        </w:rPr>
        <w:t>no deeper</w:t>
      </w:r>
      <w:r w:rsidRPr="00917F2C">
        <w:rPr>
          <w:b/>
          <w:bCs/>
          <w:sz w:val="26"/>
          <w:szCs w:val="26"/>
          <w:u w:val="single"/>
        </w:rPr>
        <w:t xml:space="preserve"> or more important </w:t>
      </w:r>
      <w:r w:rsidRPr="006D36CE">
        <w:rPr>
          <w:b/>
          <w:bCs/>
          <w:sz w:val="26"/>
          <w:szCs w:val="26"/>
          <w:highlight w:val="green"/>
          <w:u w:val="single"/>
        </w:rPr>
        <w:t>than</w:t>
      </w:r>
      <w:r w:rsidRPr="00917F2C">
        <w:rPr>
          <w:b/>
          <w:bCs/>
          <w:sz w:val="26"/>
          <w:szCs w:val="26"/>
          <w:u w:val="single"/>
        </w:rPr>
        <w:t xml:space="preserve"> that </w:t>
      </w:r>
      <w:r w:rsidRPr="00331C29">
        <w:rPr>
          <w:b/>
          <w:bCs/>
          <w:sz w:val="26"/>
          <w:szCs w:val="26"/>
          <w:u w:val="single"/>
        </w:rPr>
        <w:t xml:space="preserve">which </w:t>
      </w:r>
      <w:r w:rsidRPr="006D36CE">
        <w:rPr>
          <w:b/>
          <w:bCs/>
          <w:sz w:val="26"/>
          <w:szCs w:val="26"/>
          <w:highlight w:val="green"/>
          <w:u w:val="single"/>
        </w:rPr>
        <w:t>people</w:t>
      </w:r>
      <w:r w:rsidRPr="00331C29">
        <w:rPr>
          <w:b/>
          <w:bCs/>
          <w:sz w:val="26"/>
          <w:szCs w:val="26"/>
          <w:u w:val="single"/>
        </w:rPr>
        <w:t xml:space="preserve"> can </w:t>
      </w:r>
      <w:r w:rsidRPr="006D36CE">
        <w:rPr>
          <w:b/>
          <w:bCs/>
          <w:sz w:val="26"/>
          <w:szCs w:val="26"/>
          <w:highlight w:val="green"/>
          <w:u w:val="single"/>
        </w:rPr>
        <w:t>construct.</w:t>
      </w:r>
      <w:r w:rsidRPr="00F2437C">
        <w:rPr>
          <w:sz w:val="12"/>
        </w:rPr>
        <w:t xml:space="preserve"> There is no actual contact with any deeper reality, though the experience of it can be simulated. </w:t>
      </w:r>
      <w:r w:rsidRPr="00917F2C">
        <w:rPr>
          <w:b/>
          <w:bCs/>
          <w:sz w:val="26"/>
          <w:szCs w:val="26"/>
          <w:u w:val="single"/>
        </w:rPr>
        <w:t xml:space="preserve">Many </w:t>
      </w:r>
      <w:r w:rsidRPr="006D36CE">
        <w:rPr>
          <w:b/>
          <w:bCs/>
          <w:sz w:val="26"/>
          <w:szCs w:val="26"/>
          <w:highlight w:val="green"/>
          <w:u w:val="single"/>
        </w:rPr>
        <w:t>persons desire</w:t>
      </w:r>
      <w:r w:rsidRPr="00917F2C">
        <w:rPr>
          <w:b/>
          <w:bCs/>
          <w:sz w:val="26"/>
          <w:szCs w:val="26"/>
          <w:u w:val="single"/>
        </w:rPr>
        <w:t xml:space="preserve"> to leave themselves open to such contact and to a </w:t>
      </w:r>
      <w:r w:rsidRPr="006D36CE">
        <w:rPr>
          <w:b/>
          <w:bCs/>
          <w:sz w:val="26"/>
          <w:szCs w:val="26"/>
          <w:highlight w:val="green"/>
          <w:u w:val="single"/>
        </w:rPr>
        <w:t>plumbing</w:t>
      </w:r>
      <w:r w:rsidRPr="00917F2C">
        <w:rPr>
          <w:b/>
          <w:bCs/>
          <w:sz w:val="26"/>
          <w:szCs w:val="26"/>
          <w:u w:val="single"/>
        </w:rPr>
        <w:t xml:space="preserve"> of </w:t>
      </w:r>
      <w:r w:rsidRPr="006D36CE">
        <w:rPr>
          <w:b/>
          <w:bCs/>
          <w:sz w:val="26"/>
          <w:szCs w:val="26"/>
          <w:highlight w:val="green"/>
          <w:u w:val="single"/>
        </w:rPr>
        <w:t>deeper</w:t>
      </w:r>
      <w:r w:rsidRPr="00917F2C">
        <w:rPr>
          <w:b/>
          <w:bCs/>
          <w:sz w:val="26"/>
          <w:szCs w:val="26"/>
          <w:u w:val="single"/>
        </w:rPr>
        <w:t xml:space="preserve"> significance.</w:t>
      </w:r>
      <w:r w:rsidRPr="00F2437C">
        <w:rPr>
          <w:sz w:val="12"/>
        </w:rPr>
        <w:t xml:space="preserve"> This clarifies the intensity of the conflict over psychoactive drugs, which some view as mere local experience machines, and others view as avenues to a deeper reality; what some view as equivalent to surrender to the experience machine, others view as following one of the reasons not to surrender!</w:t>
      </w:r>
    </w:p>
    <w:p w14:paraId="40D8A950" w14:textId="77777777" w:rsidR="00705932" w:rsidRPr="00F2437C" w:rsidRDefault="00705932" w:rsidP="00705932">
      <w:pPr>
        <w:pStyle w:val="Heading4"/>
      </w:pPr>
      <w:r>
        <w:t xml:space="preserve">That negates – </w:t>
      </w:r>
    </w:p>
    <w:p w14:paraId="52E43814" w14:textId="77777777" w:rsidR="00705932" w:rsidRDefault="00705932" w:rsidP="00705932">
      <w:pPr>
        <w:pStyle w:val="Heading4"/>
      </w:pPr>
      <w:r w:rsidRPr="00D00786">
        <w:t>Value theories must make sense of the experiences we have and give us reasons why certain experiences are better than others</w:t>
      </w:r>
      <w:r>
        <w:t xml:space="preserve">. </w:t>
      </w:r>
    </w:p>
    <w:p w14:paraId="18484530" w14:textId="77777777" w:rsidR="00705932" w:rsidRPr="00D00786" w:rsidRDefault="00705932" w:rsidP="00705932">
      <w:pPr>
        <w:pStyle w:val="Heading4"/>
      </w:pPr>
      <w:r>
        <w:t>C</w:t>
      </w:r>
      <w:r w:rsidRPr="00D00786">
        <w:t>onsider two worlds</w:t>
      </w:r>
      <w:r>
        <w:t xml:space="preserve"> </w:t>
      </w:r>
      <w:r w:rsidRPr="00D00786">
        <w:t>In world 1, you are in love with a person A, and A loves you genuinely. In world 2, you are in love with A, but A only pretends to love you they actually hate you</w:t>
      </w:r>
      <w:r>
        <w:t xml:space="preserve">, </w:t>
      </w:r>
      <w:r w:rsidRPr="00D00786">
        <w:t xml:space="preserve">lie to you </w:t>
      </w:r>
      <w:r>
        <w:t>or</w:t>
      </w:r>
      <w:r w:rsidRPr="00D00786">
        <w:t xml:space="preserve"> cheat</w:t>
      </w:r>
      <w:r>
        <w:t xml:space="preserve"> </w:t>
      </w:r>
      <w:r w:rsidRPr="00D00786">
        <w:t xml:space="preserve">on you or but you are oblivious. </w:t>
      </w:r>
      <w:r>
        <w:t>T</w:t>
      </w:r>
      <w:r w:rsidRPr="00D00786">
        <w:t xml:space="preserve">he hedonistic experiences </w:t>
      </w:r>
      <w:r>
        <w:t xml:space="preserve">are </w:t>
      </w:r>
      <w:r w:rsidRPr="00D00786">
        <w:t xml:space="preserve">identical </w:t>
      </w:r>
      <w:r>
        <w:t>and according</w:t>
      </w:r>
      <w:r w:rsidRPr="00D00786">
        <w:t xml:space="preserve"> to Hedonism, you have no reason to pick one over the other. But clearly, world 1 is better than world 2. </w:t>
      </w:r>
    </w:p>
    <w:p w14:paraId="279307D3" w14:textId="77777777" w:rsidR="00705932" w:rsidRDefault="00705932" w:rsidP="00705932">
      <w:pPr>
        <w:pStyle w:val="Heading4"/>
      </w:pPr>
    </w:p>
    <w:p w14:paraId="4E9FE4C5" w14:textId="77777777" w:rsidR="00705932" w:rsidRPr="00FF65D6" w:rsidRDefault="00705932" w:rsidP="00705932">
      <w:pPr>
        <w:pStyle w:val="Heading4"/>
      </w:pPr>
      <w:r w:rsidRPr="00FF65D6">
        <w:t>Negate – objective knowledge of the external world is epistemically nonsensical.</w:t>
      </w:r>
    </w:p>
    <w:p w14:paraId="67183F78" w14:textId="77777777" w:rsidR="00705932" w:rsidRPr="00914312" w:rsidRDefault="00705932" w:rsidP="00705932">
      <w:r w:rsidRPr="00CA29E9">
        <w:rPr>
          <w:rStyle w:val="Style13ptBold"/>
        </w:rPr>
        <w:t>Neta 14</w:t>
      </w:r>
      <w:r w:rsidRPr="00CA29E9">
        <w:rPr>
          <w:sz w:val="16"/>
          <w:szCs w:val="16"/>
        </w:rPr>
        <w:t xml:space="preserve"> [Neta, Ram. “External World Skepticism.” The Problem of The External World, 2014, philosophy.unc.edu/files/2014/06/The-Problem-of-the-External-World.pdf.] //Massa</w:t>
      </w:r>
    </w:p>
    <w:p w14:paraId="2847B9A2" w14:textId="77777777" w:rsidR="00705932" w:rsidRPr="009E037C" w:rsidRDefault="00705932" w:rsidP="00705932">
      <w:pPr>
        <w:rPr>
          <w:b/>
          <w:bCs/>
          <w:sz w:val="26"/>
          <w:szCs w:val="26"/>
          <w:u w:val="single"/>
        </w:rPr>
      </w:pPr>
      <w:r w:rsidRPr="00F2437C">
        <w:rPr>
          <w:sz w:val="12"/>
        </w:rPr>
        <w:t xml:space="preserve">You take yourself to know that you have hands. But notice that, </w:t>
      </w:r>
      <w:r w:rsidRPr="006D36CE">
        <w:rPr>
          <w:b/>
          <w:bCs/>
          <w:sz w:val="26"/>
          <w:szCs w:val="26"/>
          <w:highlight w:val="green"/>
          <w:u w:val="single"/>
        </w:rPr>
        <w:t>if you</w:t>
      </w:r>
      <w:r w:rsidRPr="009E037C">
        <w:rPr>
          <w:b/>
          <w:bCs/>
          <w:sz w:val="26"/>
          <w:szCs w:val="26"/>
          <w:u w:val="single"/>
        </w:rPr>
        <w:t xml:space="preserve"> do </w:t>
      </w:r>
      <w:r w:rsidRPr="006D36CE">
        <w:rPr>
          <w:b/>
          <w:bCs/>
          <w:sz w:val="26"/>
          <w:szCs w:val="26"/>
          <w:highlight w:val="green"/>
          <w:u w:val="single"/>
        </w:rPr>
        <w:t>have hands, then you are not</w:t>
      </w:r>
      <w:r w:rsidRPr="009E037C">
        <w:rPr>
          <w:b/>
          <w:bCs/>
          <w:sz w:val="26"/>
          <w:szCs w:val="26"/>
          <w:u w:val="single"/>
        </w:rPr>
        <w:t xml:space="preserve"> merely </w:t>
      </w:r>
      <w:r w:rsidRPr="006D36CE">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F2437C">
        <w:rPr>
          <w:sz w:val="12"/>
        </w:rPr>
        <w:t xml:space="preserve"> that you have now: such a brain does not have hands, but you do. So if you know that you do have hands, then you must also be in a position to know that you are not such a brain. </w:t>
      </w:r>
      <w:r w:rsidRPr="006D36CE">
        <w:rPr>
          <w:b/>
          <w:bCs/>
          <w:sz w:val="26"/>
          <w:szCs w:val="26"/>
          <w:highlight w:val="green"/>
          <w:u w:val="single"/>
        </w:rPr>
        <w:t>But how could you know</w:t>
      </w:r>
      <w:r w:rsidRPr="009E037C">
        <w:rPr>
          <w:b/>
          <w:bCs/>
          <w:sz w:val="26"/>
          <w:szCs w:val="26"/>
          <w:u w:val="single"/>
        </w:rPr>
        <w:t xml:space="preserve"> that </w:t>
      </w:r>
      <w:r w:rsidRPr="006D36CE">
        <w:rPr>
          <w:b/>
          <w:bCs/>
          <w:sz w:val="26"/>
          <w:szCs w:val="26"/>
          <w:highlight w:val="green"/>
          <w:u w:val="single"/>
        </w:rPr>
        <w:t>you are not</w:t>
      </w:r>
      <w:r w:rsidRPr="009E037C">
        <w:rPr>
          <w:b/>
          <w:bCs/>
          <w:sz w:val="26"/>
          <w:szCs w:val="26"/>
          <w:u w:val="single"/>
        </w:rPr>
        <w:t xml:space="preserve"> such a brain? If you were such a brain, </w:t>
      </w:r>
      <w:r w:rsidRPr="006D36CE">
        <w:rPr>
          <w:b/>
          <w:bCs/>
          <w:sz w:val="26"/>
          <w:szCs w:val="26"/>
          <w:highlight w:val="green"/>
          <w:u w:val="single"/>
        </w:rPr>
        <w:t>everything would seem exactly as it does now</w:t>
      </w:r>
      <w:r w:rsidRPr="00F2437C">
        <w:rPr>
          <w:sz w:val="12"/>
        </w:rPr>
        <w:t xml:space="preserve">; </w:t>
      </w:r>
      <w:r w:rsidRPr="006D36CE">
        <w:rPr>
          <w:b/>
          <w:bCs/>
          <w:sz w:val="26"/>
          <w:szCs w:val="26"/>
          <w:highlight w:val="green"/>
          <w:u w:val="single"/>
        </w:rPr>
        <w:t>you would</w:t>
      </w:r>
      <w:r w:rsidRPr="00F2437C">
        <w:rPr>
          <w:sz w:val="12"/>
        </w:rPr>
        <w:t xml:space="preserve"> (by hypothesis) </w:t>
      </w:r>
      <w:r w:rsidRPr="006D36CE">
        <w:rPr>
          <w:b/>
          <w:bCs/>
          <w:sz w:val="26"/>
          <w:szCs w:val="26"/>
          <w:highlight w:val="green"/>
          <w:u w:val="single"/>
        </w:rPr>
        <w:t>have</w:t>
      </w:r>
      <w:r w:rsidRPr="009E037C">
        <w:rPr>
          <w:b/>
          <w:bCs/>
          <w:sz w:val="26"/>
          <w:szCs w:val="26"/>
          <w:u w:val="single"/>
        </w:rPr>
        <w:t xml:space="preserve"> all </w:t>
      </w:r>
      <w:r w:rsidRPr="006D36CE">
        <w:rPr>
          <w:b/>
          <w:bCs/>
          <w:sz w:val="26"/>
          <w:szCs w:val="26"/>
          <w:highlight w:val="green"/>
          <w:u w:val="single"/>
        </w:rPr>
        <w:t>the same sensory experiences that you’re having</w:t>
      </w:r>
      <w:r w:rsidRPr="009E037C">
        <w:rPr>
          <w:b/>
          <w:bCs/>
          <w:sz w:val="26"/>
          <w:szCs w:val="26"/>
          <w:u w:val="single"/>
        </w:rPr>
        <w:t xml:space="preserve"> right </w:t>
      </w:r>
      <w:r w:rsidRPr="006D36CE">
        <w:rPr>
          <w:b/>
          <w:bCs/>
          <w:sz w:val="26"/>
          <w:szCs w:val="26"/>
          <w:highlight w:val="green"/>
          <w:u w:val="single"/>
        </w:rPr>
        <w:t>now.</w:t>
      </w:r>
      <w:r w:rsidRPr="00F2437C">
        <w:rPr>
          <w:sz w:val="12"/>
        </w:rPr>
        <w:t xml:space="preserve"> Since your </w:t>
      </w:r>
      <w:r w:rsidRPr="006D36CE">
        <w:rPr>
          <w:b/>
          <w:bCs/>
          <w:sz w:val="26"/>
          <w:szCs w:val="26"/>
          <w:highlight w:val="green"/>
          <w:u w:val="single"/>
        </w:rPr>
        <w:t>empirical knowledge of the world</w:t>
      </w:r>
      <w:r w:rsidRPr="00F2437C">
        <w:rPr>
          <w:sz w:val="12"/>
        </w:rPr>
        <w:t xml:space="preserve"> around you </w:t>
      </w:r>
      <w:r w:rsidRPr="006D36CE">
        <w:rPr>
          <w:b/>
          <w:bCs/>
          <w:sz w:val="26"/>
          <w:szCs w:val="26"/>
          <w:highlight w:val="green"/>
          <w:u w:val="single"/>
        </w:rPr>
        <w:t>must</w:t>
      </w:r>
      <w:r w:rsidRPr="009E037C">
        <w:rPr>
          <w:b/>
          <w:bCs/>
          <w:sz w:val="26"/>
          <w:szCs w:val="26"/>
          <w:u w:val="single"/>
        </w:rPr>
        <w:t xml:space="preserve"> somehow </w:t>
      </w:r>
      <w:r w:rsidRPr="006D36CE">
        <w:rPr>
          <w:b/>
          <w:bCs/>
          <w:sz w:val="26"/>
          <w:szCs w:val="26"/>
          <w:highlight w:val="green"/>
          <w:u w:val="single"/>
        </w:rPr>
        <w:t>be based upon</w:t>
      </w:r>
      <w:r w:rsidRPr="009E037C">
        <w:rPr>
          <w:b/>
          <w:bCs/>
          <w:sz w:val="26"/>
          <w:szCs w:val="26"/>
          <w:u w:val="single"/>
        </w:rPr>
        <w:t xml:space="preserve"> your </w:t>
      </w:r>
      <w:r w:rsidRPr="006D36CE">
        <w:rPr>
          <w:b/>
          <w:bCs/>
          <w:sz w:val="26"/>
          <w:szCs w:val="26"/>
          <w:highlight w:val="green"/>
          <w:u w:val="single"/>
        </w:rPr>
        <w:t>sensory experiences</w:t>
      </w:r>
      <w:r w:rsidRPr="009E037C">
        <w:rPr>
          <w:b/>
          <w:bCs/>
          <w:sz w:val="26"/>
          <w:szCs w:val="26"/>
          <w:u w:val="single"/>
        </w:rPr>
        <w:t>, how could these experiences</w:t>
      </w:r>
      <w:r w:rsidRPr="00F2437C">
        <w:rPr>
          <w:sz w:val="12"/>
        </w:rPr>
        <w:t>—the very same experiences that you would have if you were a brain in a vat—</w:t>
      </w:r>
      <w:r w:rsidRPr="009E037C">
        <w:rPr>
          <w:b/>
          <w:bCs/>
          <w:sz w:val="26"/>
          <w:szCs w:val="26"/>
          <w:u w:val="single"/>
        </w:rPr>
        <w:t xml:space="preserve">furnish you with knowledge that you’re not such a brain? And </w:t>
      </w:r>
      <w:r w:rsidRPr="003A0B41">
        <w:rPr>
          <w:b/>
          <w:bCs/>
          <w:sz w:val="26"/>
          <w:szCs w:val="26"/>
          <w:u w:val="single"/>
        </w:rPr>
        <w:t>if you don’t know that you’re not such a brain, then</w:t>
      </w:r>
      <w:r w:rsidRPr="009E037C">
        <w:rPr>
          <w:b/>
          <w:bCs/>
          <w:sz w:val="26"/>
          <w:szCs w:val="26"/>
          <w:u w:val="single"/>
        </w:rPr>
        <w:t xml:space="preserve"> you cannot know that you have hands.</w:t>
      </w:r>
    </w:p>
    <w:p w14:paraId="62A949ED" w14:textId="77777777" w:rsidR="00705932" w:rsidRDefault="00705932" w:rsidP="00705932">
      <w:pPr>
        <w:pStyle w:val="Heading2"/>
      </w:pPr>
      <w:r>
        <w:t>2</w:t>
      </w:r>
    </w:p>
    <w:p w14:paraId="1385ED48" w14:textId="77777777" w:rsidR="00705932" w:rsidRPr="00F95F09" w:rsidRDefault="00705932" w:rsidP="00705932">
      <w:pPr>
        <w:pStyle w:val="Heading4"/>
      </w:pPr>
      <w:r>
        <w:t xml:space="preserve">Infrastructure passes now due to Biden and Pelosi involvement – Biden PC and tight timetables makes the margin for error </w:t>
      </w:r>
      <w:r w:rsidRPr="007C3FA5">
        <w:rPr>
          <w:u w:val="single"/>
        </w:rPr>
        <w:t>literally ZERO</w:t>
      </w:r>
      <w:r>
        <w:t xml:space="preserve">  </w:t>
      </w:r>
    </w:p>
    <w:p w14:paraId="13EC9104" w14:textId="77777777" w:rsidR="00705932" w:rsidRPr="00F95F09" w:rsidRDefault="00705932" w:rsidP="00705932">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75840038" w14:textId="77777777" w:rsidR="00705932" w:rsidRPr="007C3FA5" w:rsidRDefault="00705932" w:rsidP="00705932">
      <w:pPr>
        <w:rPr>
          <w:u w:val="single"/>
        </w:rPr>
      </w:pPr>
      <w:r w:rsidRPr="005975D9">
        <w:rPr>
          <w:u w:val="single"/>
        </w:rPr>
        <w:t xml:space="preserve">House </w:t>
      </w:r>
      <w:r w:rsidRPr="007C3FA5">
        <w:rPr>
          <w:highlight w:val="green"/>
          <w:u w:val="single"/>
        </w:rPr>
        <w:t>Dem</w:t>
      </w:r>
      <w:r w:rsidRPr="005975D9">
        <w:rPr>
          <w:u w:val="single"/>
        </w:rPr>
        <w:t>ocrat</w:t>
      </w:r>
      <w:r w:rsidRPr="007C3FA5">
        <w:rPr>
          <w:highlight w:val="green"/>
          <w:u w:val="single"/>
        </w:rPr>
        <w:t>s</w:t>
      </w:r>
      <w:r w:rsidRPr="005975D9">
        <w:rPr>
          <w:u w:val="single"/>
        </w:rPr>
        <w:t xml:space="preserve"> yesterday </w:t>
      </w:r>
      <w:r w:rsidRPr="007C3FA5">
        <w:rPr>
          <w:highlight w:val="green"/>
          <w:u w:val="single"/>
        </w:rPr>
        <w:t>finished penning</w:t>
      </w:r>
      <w:r w:rsidRPr="005975D9">
        <w:rPr>
          <w:u w:val="single"/>
        </w:rPr>
        <w:t xml:space="preserve"> a 2,600-page </w:t>
      </w:r>
      <w:r w:rsidRPr="007C3FA5">
        <w:rPr>
          <w:highlight w:val="green"/>
          <w:u w:val="single"/>
        </w:rPr>
        <w:t xml:space="preserve">bill that </w:t>
      </w:r>
      <w:r w:rsidRPr="007C3FA5">
        <w:rPr>
          <w:b/>
          <w:bCs/>
          <w:highlight w:val="green"/>
          <w:u w:val="single"/>
        </w:rPr>
        <w:t>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7C3FA5">
        <w:rPr>
          <w:sz w:val="14"/>
        </w:rPr>
        <w:t xml:space="preserve">. But no one was really rushing to Schneider’s for bottles of bubbly. For a party ready to spend $3.5 trillion to fund its social policy agenda, there were plenty of glum faces on Capitol Hill. </w:t>
      </w:r>
      <w:r w:rsidRPr="007C3FA5">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7C3FA5">
        <w:rPr>
          <w:sz w:val="14"/>
        </w:rPr>
        <w:t xml:space="preserve">Put another way? </w:t>
      </w:r>
      <w:r w:rsidRPr="007C3FA5">
        <w:rPr>
          <w:highlight w:val="green"/>
          <w:u w:val="single"/>
        </w:rPr>
        <w:t xml:space="preserve">Brace </w:t>
      </w:r>
      <w:r w:rsidRPr="007C3FA5">
        <w:rPr>
          <w:b/>
          <w:bCs/>
          <w:highlight w:val="green"/>
          <w:u w:val="single"/>
        </w:rPr>
        <w:t>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7C3FA5">
        <w:rPr>
          <w:sz w:val="14"/>
        </w:rPr>
        <w:t xml:space="preserve"> </w:t>
      </w:r>
      <w:r w:rsidRPr="007C3FA5">
        <w:rPr>
          <w:highlight w:val="green"/>
          <w:u w:val="single"/>
        </w:rPr>
        <w:t xml:space="preserve">Democrats can </w:t>
      </w:r>
      <w:r w:rsidRPr="007C3FA5">
        <w:rPr>
          <w:b/>
          <w:bCs/>
          <w:highlight w:val="green"/>
          <w:u w:val="single"/>
        </w:rPr>
        <w:t>only afford three defectors</w:t>
      </w:r>
      <w:r w:rsidRPr="005975D9">
        <w:rPr>
          <w:u w:val="single"/>
        </w:rPr>
        <w:t xml:space="preserve"> if they want to usher this bill into law, </w:t>
      </w:r>
      <w:r w:rsidRPr="007C3FA5">
        <w:rPr>
          <w:b/>
          <w:bCs/>
          <w:highlight w:val="green"/>
          <w:u w:val="single"/>
          <w:bdr w:val="single" w:sz="12" w:space="0" w:color="auto"/>
        </w:rPr>
        <w:t>and they’re perilously close to failure</w:t>
      </w:r>
      <w:r w:rsidRPr="007C3FA5">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7C3FA5">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7C3FA5">
        <w:rPr>
          <w:sz w:val="14"/>
        </w:rPr>
        <w:t xml:space="preserve">All of this, of course, </w:t>
      </w:r>
      <w:r w:rsidRPr="0032137F">
        <w:rPr>
          <w:u w:val="single"/>
        </w:rPr>
        <w:t xml:space="preserve">comes as President Joe </w:t>
      </w:r>
      <w:r w:rsidRPr="007C3FA5">
        <w:rPr>
          <w:highlight w:val="green"/>
          <w:u w:val="single"/>
        </w:rPr>
        <w:t>Biden and</w:t>
      </w:r>
      <w:r w:rsidRPr="0032137F">
        <w:rPr>
          <w:u w:val="single"/>
        </w:rPr>
        <w:t xml:space="preserve"> his top </w:t>
      </w:r>
      <w:r w:rsidRPr="007C3FA5">
        <w:rPr>
          <w:highlight w:val="green"/>
          <w:u w:val="single"/>
        </w:rPr>
        <w:t>aides</w:t>
      </w:r>
      <w:r w:rsidRPr="0032137F">
        <w:rPr>
          <w:u w:val="single"/>
        </w:rPr>
        <w:t xml:space="preserve"> in the White House </w:t>
      </w:r>
      <w:r w:rsidRPr="007C3FA5">
        <w:rPr>
          <w:highlight w:val="green"/>
          <w:u w:val="single"/>
        </w:rPr>
        <w:t>have been trying to get</w:t>
      </w:r>
      <w:r w:rsidRPr="0032137F">
        <w:rPr>
          <w:u w:val="single"/>
        </w:rPr>
        <w:t xml:space="preserve"> Senate </w:t>
      </w:r>
      <w:r w:rsidRPr="007C3FA5">
        <w:rPr>
          <w:b/>
          <w:bCs/>
          <w:highlight w:val="green"/>
          <w:u w:val="single"/>
        </w:rPr>
        <w:t>centrists onboard</w:t>
      </w:r>
      <w:r w:rsidRPr="0032137F">
        <w:rPr>
          <w:u w:val="single"/>
        </w:rPr>
        <w:t xml:space="preserve">. Just yesterday, he </w:t>
      </w:r>
      <w:r w:rsidRPr="007C3FA5">
        <w:rPr>
          <w:b/>
          <w:bCs/>
          <w:highlight w:val="green"/>
          <w:u w:val="single"/>
          <w:bdr w:val="single" w:sz="12" w:space="0" w:color="auto"/>
        </w:rPr>
        <w:t>met separately with</w:t>
      </w:r>
      <w:r w:rsidRPr="007C3FA5">
        <w:rPr>
          <w:b/>
          <w:bCs/>
          <w:u w:val="single"/>
          <w:bdr w:val="single" w:sz="12" w:space="0" w:color="auto"/>
        </w:rPr>
        <w:t xml:space="preserve"> Sens. Kyrsten </w:t>
      </w:r>
      <w:r w:rsidRPr="007C3FA5">
        <w:rPr>
          <w:b/>
          <w:bCs/>
          <w:highlight w:val="green"/>
          <w:u w:val="single"/>
          <w:bdr w:val="single" w:sz="12" w:space="0" w:color="auto"/>
        </w:rPr>
        <w:t>Sinema and</w:t>
      </w:r>
      <w:r w:rsidRPr="007C3FA5">
        <w:rPr>
          <w:b/>
          <w:bCs/>
          <w:u w:val="single"/>
          <w:bdr w:val="single" w:sz="12" w:space="0" w:color="auto"/>
        </w:rPr>
        <w:t xml:space="preserve"> Joe </w:t>
      </w:r>
      <w:r w:rsidRPr="007C3FA5">
        <w:rPr>
          <w:b/>
          <w:bCs/>
          <w:highlight w:val="green"/>
          <w:u w:val="single"/>
          <w:bdr w:val="single" w:sz="12" w:space="0" w:color="auto"/>
        </w:rPr>
        <w:t>Manchin</w:t>
      </w:r>
      <w:r w:rsidRPr="007C3FA5">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7C3FA5">
        <w:rPr>
          <w:highlight w:val="green"/>
          <w:u w:val="single"/>
        </w:rPr>
        <w:t>any shenanigans</w:t>
      </w:r>
      <w:r w:rsidRPr="0032137F">
        <w:rPr>
          <w:u w:val="single"/>
        </w:rPr>
        <w:t xml:space="preserve"> from those two independent thinkers </w:t>
      </w:r>
      <w:r w:rsidRPr="007C3FA5">
        <w:rPr>
          <w:highlight w:val="green"/>
          <w:u w:val="single"/>
        </w:rPr>
        <w:t>scrambles the whole package.</w:t>
      </w:r>
      <w:r>
        <w:rPr>
          <w:u w:val="single"/>
        </w:rPr>
        <w:t xml:space="preserve"> </w:t>
      </w:r>
      <w:r w:rsidRPr="007C3FA5">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pretty grim for legislation in town these days, despite Democrats controlling the House, the Senate and the White House. </w:t>
      </w:r>
      <w:r w:rsidRPr="007C3FA5">
        <w:rPr>
          <w:highlight w:val="green"/>
          <w:u w:val="single"/>
        </w:rPr>
        <w:t xml:space="preserve">Their margin for error </w:t>
      </w:r>
      <w:r w:rsidRPr="007C3FA5">
        <w:rPr>
          <w:b/>
          <w:bCs/>
          <w:highlight w:val="green"/>
          <w:u w:val="single"/>
        </w:rPr>
        <w:t>is literally zero</w:t>
      </w:r>
      <w:r w:rsidRPr="007C3FA5">
        <w:rPr>
          <w:sz w:val="14"/>
          <w:szCs w:val="16"/>
        </w:rPr>
        <w:t xml:space="preserve">, and so hiccups from a half-dozen centrists can forewarn a doomed agenda. </w:t>
      </w:r>
      <w:r w:rsidRPr="0032137F">
        <w:rPr>
          <w:u w:val="single"/>
        </w:rPr>
        <w:t xml:space="preserve">So far, </w:t>
      </w:r>
      <w:r w:rsidRPr="007C3FA5">
        <w:rPr>
          <w:highlight w:val="green"/>
          <w:u w:val="single"/>
        </w:rPr>
        <w:t>Pelosi has been a master of holding the line on crucial votes and</w:t>
      </w:r>
      <w:r w:rsidRPr="0032137F">
        <w:rPr>
          <w:u w:val="single"/>
        </w:rPr>
        <w:t xml:space="preserve"> has managed </w:t>
      </w:r>
      <w:r w:rsidRPr="007C3FA5">
        <w:rPr>
          <w:highlight w:val="green"/>
          <w:u w:val="single"/>
        </w:rPr>
        <w:t>to maneuver her team to victories</w:t>
      </w:r>
      <w:r w:rsidRPr="007C3FA5">
        <w:rPr>
          <w:sz w:val="14"/>
        </w:rPr>
        <w:t xml:space="preserve">, including on an earlier pandemic relief package that passed with only Democratic votes. Now she’s trying again, </w:t>
      </w:r>
      <w:r w:rsidRPr="007C3FA5">
        <w:rPr>
          <w:highlight w:val="green"/>
          <w:u w:val="single"/>
        </w:rPr>
        <w:t>but the clock is ticking</w:t>
      </w:r>
      <w:r w:rsidRPr="0032137F">
        <w:rPr>
          <w:u w:val="single"/>
        </w:rPr>
        <w:t>, and $3.5 trillion is an eye-popping sum of money that rivals the spending the United States unleashed to close out World War II.</w:t>
      </w:r>
      <w:r>
        <w:rPr>
          <w:u w:val="single"/>
        </w:rPr>
        <w:t xml:space="preserve"> </w:t>
      </w:r>
    </w:p>
    <w:p w14:paraId="64096644" w14:textId="77777777" w:rsidR="00705932" w:rsidRDefault="00705932" w:rsidP="00705932">
      <w:pPr>
        <w:pStyle w:val="Heading4"/>
      </w:pPr>
      <w:r>
        <w:t xml:space="preserve">Attacks on Pharmaceutical Profits triggers </w:t>
      </w:r>
      <w:r>
        <w:rPr>
          <w:u w:val="single"/>
        </w:rPr>
        <w:t>Mod Dem Backlash</w:t>
      </w:r>
      <w:r>
        <w:t xml:space="preserve"> – it disrupts unity. </w:t>
      </w:r>
    </w:p>
    <w:p w14:paraId="57A53DB5" w14:textId="77777777" w:rsidR="00705932" w:rsidRPr="00521A85" w:rsidRDefault="00705932" w:rsidP="00705932">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6"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793D1E05" w14:textId="77777777" w:rsidR="00705932" w:rsidRDefault="00705932" w:rsidP="00705932">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7C3FA5">
        <w:rPr>
          <w:b/>
          <w:sz w:val="26"/>
          <w:highlight w:val="green"/>
          <w:u w:val="single"/>
        </w:rPr>
        <w:t>several key centrist Democrats</w:t>
      </w:r>
      <w:r w:rsidRPr="007C3FA5">
        <w:rPr>
          <w:sz w:val="16"/>
          <w:highlight w:val="green"/>
        </w:rPr>
        <w:t xml:space="preserve"> </w:t>
      </w:r>
      <w:r w:rsidRPr="00521A85">
        <w:rPr>
          <w:sz w:val="16"/>
        </w:rPr>
        <w:t xml:space="preserve">in both the House and Senate appear to be </w:t>
      </w:r>
      <w:r w:rsidRPr="007C3FA5">
        <w:rPr>
          <w:b/>
          <w:sz w:val="26"/>
          <w:highlight w:val="green"/>
          <w:u w:val="single"/>
        </w:rPr>
        <w:t>uncomfortable</w:t>
      </w:r>
      <w:r w:rsidRPr="007C3FA5">
        <w:rPr>
          <w:sz w:val="16"/>
          <w:highlight w:val="green"/>
        </w:rPr>
        <w:t xml:space="preserve"> </w:t>
      </w:r>
      <w:r w:rsidRPr="007C3FA5">
        <w:rPr>
          <w:b/>
          <w:sz w:val="26"/>
          <w:highlight w:val="green"/>
          <w:u w:val="single"/>
        </w:rPr>
        <w:t>with</w:t>
      </w:r>
      <w:r w:rsidRPr="007C3FA5">
        <w:rPr>
          <w:sz w:val="16"/>
          <w:highlight w:val="green"/>
        </w:rPr>
        <w:t xml:space="preserve"> </w:t>
      </w:r>
      <w:r w:rsidRPr="00521A85">
        <w:rPr>
          <w:sz w:val="16"/>
        </w:rPr>
        <w:t xml:space="preserve">particular aspects of the budget reconciliation bill, including a potential deal-breaker, namely the potential </w:t>
      </w:r>
      <w:r w:rsidRPr="007C3FA5">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7C3FA5">
        <w:rPr>
          <w:b/>
          <w:sz w:val="26"/>
          <w:highlight w:val="green"/>
          <w:u w:val="single"/>
        </w:rPr>
        <w:t>Intense lobbying efforts from biopharmaceutical industry groups</w:t>
      </w:r>
      <w:r w:rsidRPr="007C3FA5">
        <w:rPr>
          <w:sz w:val="16"/>
          <w:highlight w:val="green"/>
        </w:rPr>
        <w:t xml:space="preserve"> </w:t>
      </w:r>
      <w:r w:rsidRPr="007C3FA5">
        <w:rPr>
          <w:b/>
          <w:sz w:val="26"/>
          <w:highlight w:val="green"/>
          <w:u w:val="single"/>
          <w:bdr w:val="single" w:sz="12" w:space="0" w:color="auto"/>
        </w:rPr>
        <w:t>are underway</w:t>
      </w:r>
      <w:r w:rsidRPr="00521A85">
        <w:rPr>
          <w:sz w:val="16"/>
        </w:rPr>
        <w:t xml:space="preserve">, </w:t>
      </w:r>
      <w:r w:rsidRPr="007C3FA5">
        <w:rPr>
          <w:b/>
          <w:sz w:val="26"/>
          <w:highlight w:val="green"/>
          <w:u w:val="single"/>
        </w:rPr>
        <w:t>warning of</w:t>
      </w:r>
      <w:r w:rsidRPr="007C3FA5">
        <w:rPr>
          <w:sz w:val="16"/>
          <w:highlight w:val="green"/>
        </w:rPr>
        <w:t xml:space="preserve"> </w:t>
      </w:r>
      <w:r w:rsidRPr="00521A85">
        <w:rPr>
          <w:sz w:val="16"/>
        </w:rPr>
        <w:t xml:space="preserve">what they deem are </w:t>
      </w:r>
      <w:r w:rsidRPr="007C3FA5">
        <w:rPr>
          <w:b/>
          <w:sz w:val="26"/>
          <w:highlight w:val="green"/>
          <w:u w:val="single"/>
        </w:rPr>
        <w:t>harms from price controls in</w:t>
      </w:r>
      <w:r w:rsidRPr="007C3FA5">
        <w:rPr>
          <w:sz w:val="16"/>
          <w:highlight w:val="green"/>
        </w:rPr>
        <w:t xml:space="preserve"> </w:t>
      </w:r>
      <w:r w:rsidRPr="00521A85">
        <w:rPr>
          <w:sz w:val="16"/>
        </w:rPr>
        <w:t xml:space="preserve">the form of diminished patient </w:t>
      </w:r>
      <w:r w:rsidRPr="007C3FA5">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7C3FA5">
        <w:rPr>
          <w:b/>
          <w:sz w:val="26"/>
          <w:highlight w:val="green"/>
          <w:u w:val="single"/>
        </w:rPr>
        <w:t>This</w:t>
      </w:r>
      <w:r w:rsidRPr="007C3FA5">
        <w:rPr>
          <w:highlight w:val="green"/>
          <w:u w:val="single"/>
        </w:rPr>
        <w:t xml:space="preserve"> </w:t>
      </w:r>
      <w:r w:rsidRPr="00521A85">
        <w:rPr>
          <w:u w:val="single"/>
        </w:rPr>
        <w:t xml:space="preserve">won’t sway most Democrats, but has been a traditional talking point in the Republican Party for decades, and </w:t>
      </w:r>
      <w:r w:rsidRPr="007C3FA5">
        <w:rPr>
          <w:b/>
          <w:sz w:val="26"/>
          <w:highlight w:val="green"/>
          <w:u w:val="single"/>
        </w:rPr>
        <w:t xml:space="preserve">may convince </w:t>
      </w:r>
      <w:r w:rsidRPr="007C3FA5">
        <w:rPr>
          <w:b/>
          <w:sz w:val="26"/>
          <w:highlight w:val="green"/>
          <w:u w:val="single"/>
          <w:bdr w:val="single" w:sz="12" w:space="0" w:color="auto"/>
        </w:rPr>
        <w:t>some centrist Democrats</w:t>
      </w:r>
      <w:r w:rsidRPr="007C3FA5">
        <w:rPr>
          <w:b/>
          <w:sz w:val="26"/>
          <w:highlight w:val="green"/>
          <w:u w:val="single"/>
        </w:rPr>
        <w:t xml:space="preserve"> to withdraw backing</w:t>
      </w:r>
      <w:r w:rsidRPr="007C3FA5">
        <w:rPr>
          <w:highlight w:val="green"/>
          <w:u w:val="single"/>
        </w:rPr>
        <w:t xml:space="preserve"> </w:t>
      </w:r>
      <w:r w:rsidRPr="00521A85">
        <w:rPr>
          <w:u w:val="single"/>
        </w:rPr>
        <w:t xml:space="preserve">of provisions </w:t>
      </w:r>
      <w:r w:rsidRPr="007C3FA5">
        <w:rPr>
          <w:b/>
          <w:sz w:val="26"/>
          <w:highlight w:val="green"/>
          <w:u w:val="single"/>
        </w:rPr>
        <w:t>that</w:t>
      </w:r>
      <w:r w:rsidRPr="007C3FA5">
        <w:rPr>
          <w:highlight w:val="green"/>
          <w:u w:val="single"/>
        </w:rPr>
        <w:t xml:space="preserve"> </w:t>
      </w:r>
      <w:r w:rsidRPr="00521A85">
        <w:rPr>
          <w:u w:val="single"/>
        </w:rPr>
        <w:t xml:space="preserve">in their eyes </w:t>
      </w:r>
      <w:r w:rsidRPr="007C3FA5">
        <w:rPr>
          <w:b/>
          <w:sz w:val="26"/>
          <w:highlight w:val="green"/>
          <w:u w:val="single"/>
        </w:rPr>
        <w:t>stymie pharmaceutical innovation.</w:t>
      </w:r>
      <w:r w:rsidRPr="007C3FA5">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7C3FA5">
        <w:rPr>
          <w:b/>
          <w:sz w:val="26"/>
          <w:highlight w:val="green"/>
          <w:u w:val="single"/>
        </w:rPr>
        <w:t>drug pricing reform</w:t>
      </w:r>
      <w:r w:rsidRPr="007C3FA5">
        <w:rPr>
          <w:highlight w:val="green"/>
          <w:u w:val="single"/>
        </w:rPr>
        <w:t xml:space="preserve"> </w:t>
      </w:r>
      <w:r w:rsidRPr="007C3FA5">
        <w:rPr>
          <w:b/>
          <w:sz w:val="26"/>
          <w:highlight w:val="green"/>
          <w:u w:val="single"/>
          <w:bdr w:val="single" w:sz="12" w:space="0" w:color="auto"/>
        </w:rPr>
        <w:t>encounter challenges</w:t>
      </w:r>
      <w:r w:rsidRPr="007C3FA5">
        <w:rPr>
          <w:highlight w:val="green"/>
          <w:u w:val="single"/>
        </w:rPr>
        <w:t xml:space="preserve"> </w:t>
      </w:r>
      <w:r w:rsidRPr="00521A85">
        <w:rPr>
          <w:u w:val="single"/>
        </w:rPr>
        <w:t>which may prevent impactful modifications from taking place.</w:t>
      </w:r>
    </w:p>
    <w:p w14:paraId="38B59AC8" w14:textId="77777777" w:rsidR="00705932" w:rsidRDefault="00705932" w:rsidP="00705932">
      <w:pPr>
        <w:pStyle w:val="Heading4"/>
      </w:pPr>
      <w:r>
        <w:t xml:space="preserve">Sinema specifically </w:t>
      </w:r>
      <w:r>
        <w:rPr>
          <w:u w:val="single"/>
        </w:rPr>
        <w:t>jumps Ship</w:t>
      </w:r>
      <w:r>
        <w:t>.</w:t>
      </w:r>
    </w:p>
    <w:p w14:paraId="29FFB2F7" w14:textId="77777777" w:rsidR="00705932" w:rsidRPr="0021571A" w:rsidRDefault="00705932" w:rsidP="00705932">
      <w:r w:rsidRPr="0021571A">
        <w:rPr>
          <w:rStyle w:val="Style13ptBold"/>
        </w:rPr>
        <w:t>Hancock and Lucas 20</w:t>
      </w:r>
      <w:r>
        <w:t xml:space="preserve"> </w:t>
      </w:r>
      <w:r w:rsidRPr="0021571A">
        <w:t>Jay Hancock and Elizabeth Lucas 5-29-2020 "A Senator From Arizona Emerges As A Pharma Favorite"</w:t>
      </w:r>
      <w:r>
        <w:t xml:space="preserve"> </w:t>
      </w:r>
      <w:hyperlink r:id="rId7"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51816C12" w14:textId="77777777" w:rsidR="00705932" w:rsidRPr="00521A85" w:rsidRDefault="00705932" w:rsidP="00705932">
      <w:pPr>
        <w:rPr>
          <w:sz w:val="16"/>
        </w:rPr>
      </w:pPr>
      <w:r w:rsidRPr="0021571A">
        <w:rPr>
          <w:u w:val="single"/>
        </w:rPr>
        <w:t xml:space="preserve">Sen. Kyrsten </w:t>
      </w:r>
      <w:r w:rsidRPr="007C3FA5">
        <w:rPr>
          <w:b/>
          <w:sz w:val="26"/>
          <w:highlight w:val="green"/>
          <w:u w:val="single"/>
        </w:rPr>
        <w:t>Sinema formed</w:t>
      </w:r>
      <w:r w:rsidRPr="007C3FA5">
        <w:rPr>
          <w:highlight w:val="green"/>
          <w:u w:val="single"/>
        </w:rPr>
        <w:t xml:space="preserve"> </w:t>
      </w:r>
      <w:r w:rsidRPr="0021571A">
        <w:rPr>
          <w:u w:val="single"/>
        </w:rPr>
        <w:t xml:space="preserve">a </w:t>
      </w:r>
      <w:r w:rsidRPr="007C3FA5">
        <w:rPr>
          <w:b/>
          <w:sz w:val="26"/>
          <w:highlight w:val="green"/>
          <w:u w:val="single"/>
        </w:rPr>
        <w:t>congressional caucus to raise</w:t>
      </w:r>
      <w:r w:rsidRPr="007C3FA5">
        <w:rPr>
          <w:highlight w:val="green"/>
          <w:u w:val="single"/>
        </w:rPr>
        <w:t xml:space="preserve"> </w:t>
      </w:r>
      <w:r w:rsidRPr="0021571A">
        <w:rPr>
          <w:u w:val="single"/>
        </w:rPr>
        <w:t>“</w:t>
      </w:r>
      <w:r w:rsidRPr="007C3FA5">
        <w:rPr>
          <w:b/>
          <w:sz w:val="26"/>
          <w:highlight w:val="green"/>
          <w:u w:val="single"/>
        </w:rPr>
        <w:t>awareness of the benefits of personalized medicine</w:t>
      </w:r>
      <w:r w:rsidRPr="0021571A">
        <w:rPr>
          <w:u w:val="single"/>
        </w:rPr>
        <w:t xml:space="preserve">” in February. Soon after that, employees of </w:t>
      </w:r>
      <w:r w:rsidRPr="007C3FA5">
        <w:rPr>
          <w:b/>
          <w:sz w:val="26"/>
          <w:highlight w:val="green"/>
          <w:u w:val="single"/>
        </w:rPr>
        <w:t>pharmaceutical companies</w:t>
      </w:r>
      <w:r w:rsidRPr="007C3FA5">
        <w:rPr>
          <w:highlight w:val="green"/>
          <w:u w:val="single"/>
        </w:rPr>
        <w:t xml:space="preserve"> </w:t>
      </w:r>
      <w:r w:rsidRPr="007C3FA5">
        <w:rPr>
          <w:b/>
          <w:sz w:val="26"/>
          <w:highlight w:val="green"/>
          <w:u w:val="single"/>
        </w:rPr>
        <w:t>donated</w:t>
      </w:r>
      <w:r w:rsidRPr="007C3FA5">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7C3FA5">
        <w:rPr>
          <w:b/>
          <w:sz w:val="26"/>
          <w:highlight w:val="green"/>
          <w:u w:val="single"/>
        </w:rPr>
        <w:t>Sinema</w:t>
      </w:r>
      <w:r w:rsidRPr="007C3FA5">
        <w:rPr>
          <w:sz w:val="16"/>
          <w:highlight w:val="green"/>
        </w:rPr>
        <w:t xml:space="preserve"> </w:t>
      </w:r>
      <w:r w:rsidRPr="0021571A">
        <w:rPr>
          <w:sz w:val="16"/>
        </w:rPr>
        <w:t xml:space="preserve">is a first-term Democrat from Arizona but has nonetheless </w:t>
      </w:r>
      <w:r w:rsidRPr="007C3FA5">
        <w:rPr>
          <w:b/>
          <w:sz w:val="26"/>
          <w:highlight w:val="green"/>
          <w:u w:val="single"/>
          <w:bdr w:val="single" w:sz="12" w:space="0" w:color="auto"/>
        </w:rPr>
        <w:t>emerged as a pharma favorite in Congress</w:t>
      </w:r>
      <w:r w:rsidRPr="007C3FA5">
        <w:rPr>
          <w:sz w:val="16"/>
          <w:highlight w:val="green"/>
        </w:rPr>
        <w:t xml:space="preserve"> </w:t>
      </w:r>
      <w:r w:rsidRPr="0021571A">
        <w:rPr>
          <w:sz w:val="16"/>
        </w:rPr>
        <w:t xml:space="preserve">as the industry steers through a new political and economic landscape formed by the coronavirus. She is a </w:t>
      </w:r>
      <w:r w:rsidRPr="007C3FA5">
        <w:rPr>
          <w:b/>
          <w:sz w:val="26"/>
          <w:highlight w:val="green"/>
          <w:u w:val="single"/>
          <w:bdr w:val="single" w:sz="12" w:space="0" w:color="auto"/>
        </w:rPr>
        <w:t>leading recipient of pharma campaign cash</w:t>
      </w:r>
      <w:r w:rsidRPr="007C3FA5">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That stands out in a Congress in which a third of the members got no pharma cash for the period and half of those who did got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7C3FA5">
        <w:rPr>
          <w:b/>
          <w:sz w:val="26"/>
          <w:highlight w:val="green"/>
          <w:u w:val="single"/>
        </w:rPr>
        <w:t xml:space="preserve">a bet by drug companies that </w:t>
      </w:r>
      <w:r w:rsidRPr="0021571A">
        <w:rPr>
          <w:u w:val="single"/>
        </w:rPr>
        <w:t xml:space="preserve">the 43-year-old </w:t>
      </w:r>
      <w:r w:rsidRPr="007C3FA5">
        <w:rPr>
          <w:b/>
          <w:sz w:val="26"/>
          <w:highlight w:val="green"/>
          <w:u w:val="single"/>
        </w:rPr>
        <w:t>Sinema</w:t>
      </w:r>
      <w:r w:rsidRPr="0021571A">
        <w:rPr>
          <w:u w:val="single"/>
        </w:rPr>
        <w:t xml:space="preserve">, first elected to the Senate in 2018, </w:t>
      </w:r>
      <w:r w:rsidRPr="007C3FA5">
        <w:rPr>
          <w:b/>
          <w:sz w:val="26"/>
          <w:highlight w:val="green"/>
          <w:u w:val="single"/>
        </w:rPr>
        <w:t>will</w:t>
      </w:r>
      <w:r w:rsidRPr="007C3FA5">
        <w:rPr>
          <w:highlight w:val="green"/>
          <w:u w:val="single"/>
        </w:rPr>
        <w:t xml:space="preserve"> </w:t>
      </w:r>
      <w:r w:rsidRPr="0021571A">
        <w:rPr>
          <w:u w:val="single"/>
        </w:rPr>
        <w:t xml:space="preserve">gain influence in coming years and </w:t>
      </w:r>
      <w:r w:rsidRPr="007C3FA5">
        <w:rPr>
          <w:b/>
          <w:sz w:val="26"/>
          <w:highlight w:val="green"/>
          <w:u w:val="single"/>
          <w:bdr w:val="single" w:sz="12" w:space="0" w:color="auto"/>
        </w:rPr>
        <w:t>serve as an industry ally</w:t>
      </w:r>
      <w:r w:rsidRPr="007C3FA5">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6D1BCD2C" w14:textId="77777777" w:rsidR="00705932" w:rsidRDefault="00705932" w:rsidP="00705932">
      <w:pPr>
        <w:pStyle w:val="Heading4"/>
      </w:pPr>
      <w:r>
        <w:t xml:space="preserve">Pharma backlash </w:t>
      </w:r>
      <w:r>
        <w:rPr>
          <w:u w:val="single"/>
        </w:rPr>
        <w:t>independently</w:t>
      </w:r>
      <w:r>
        <w:t xml:space="preserve"> turns Case.</w:t>
      </w:r>
    </w:p>
    <w:p w14:paraId="5E9AFAA2" w14:textId="77777777" w:rsidR="00705932" w:rsidRPr="00071526" w:rsidRDefault="00705932" w:rsidP="00705932">
      <w:r w:rsidRPr="00071526">
        <w:rPr>
          <w:rStyle w:val="Style13ptBold"/>
        </w:rPr>
        <w:t>Huetteman 19</w:t>
      </w:r>
      <w:r>
        <w:t xml:space="preserve"> Emmarie Huetteman 2-26-2019 “Senators Who Led Pharma-Friendly Patent Reform Also Prime Targets For Pharma Cash” </w:t>
      </w:r>
      <w:hyperlink r:id="rId8"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A8DF72F" w14:textId="77777777" w:rsidR="00705932" w:rsidRDefault="00705932" w:rsidP="00705932">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7C3FA5">
        <w:rPr>
          <w:b/>
          <w:sz w:val="26"/>
          <w:highlight w:val="green"/>
          <w:u w:val="single"/>
        </w:rPr>
        <w:t>outrage</w:t>
      </w:r>
      <w:r w:rsidRPr="007C3FA5">
        <w:rPr>
          <w:highlight w:val="green"/>
          <w:u w:val="single"/>
        </w:rPr>
        <w:t xml:space="preserve"> </w:t>
      </w:r>
      <w:r w:rsidRPr="007C3FA5">
        <w:rPr>
          <w:b/>
          <w:sz w:val="26"/>
          <w:highlight w:val="green"/>
          <w:u w:val="single"/>
        </w:rPr>
        <w:t>over</w:t>
      </w:r>
      <w:r w:rsidRPr="007C3FA5">
        <w:rPr>
          <w:highlight w:val="green"/>
          <w:u w:val="single"/>
        </w:rPr>
        <w:t xml:space="preserve"> </w:t>
      </w:r>
      <w:r w:rsidRPr="00053179">
        <w:rPr>
          <w:u w:val="single"/>
        </w:rPr>
        <w:t xml:space="preserve">drug prices, the fact that </w:t>
      </w:r>
      <w:r w:rsidRPr="007C3FA5">
        <w:rPr>
          <w:b/>
          <w:sz w:val="26"/>
          <w:highlight w:val="green"/>
          <w:u w:val="single"/>
        </w:rPr>
        <w:t>drugmakers</w:t>
      </w:r>
      <w:r w:rsidRPr="007C3FA5">
        <w:rPr>
          <w:highlight w:val="green"/>
          <w:u w:val="single"/>
        </w:rPr>
        <w:t xml:space="preserve"> </w:t>
      </w:r>
      <w:r w:rsidRPr="00053179">
        <w:rPr>
          <w:u w:val="single"/>
        </w:rPr>
        <w:t xml:space="preserve">gave most </w:t>
      </w:r>
      <w:r w:rsidRPr="007C3FA5">
        <w:rPr>
          <w:b/>
          <w:sz w:val="26"/>
          <w:highlight w:val="green"/>
          <w:u w:val="single"/>
        </w:rPr>
        <w:t>to</w:t>
      </w:r>
      <w:r w:rsidRPr="00053179">
        <w:rPr>
          <w:u w:val="single"/>
        </w:rPr>
        <w:t xml:space="preserve"> the </w:t>
      </w:r>
      <w:r w:rsidRPr="007C3FA5">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7C3FA5">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7C3FA5">
        <w:rPr>
          <w:b/>
          <w:sz w:val="26"/>
          <w:highlight w:val="green"/>
          <w:u w:val="single"/>
        </w:rPr>
        <w:t xml:space="preserve">Pharma will </w:t>
      </w:r>
      <w:r w:rsidRPr="007C3FA5">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7C3FA5">
        <w:rPr>
          <w:b/>
          <w:sz w:val="26"/>
          <w:highlight w:val="green"/>
          <w:u w:val="single"/>
        </w:rPr>
        <w:t>pharmaceutical industry</w:t>
      </w:r>
      <w:r w:rsidRPr="00053179">
        <w:rPr>
          <w:u w:val="single"/>
        </w:rPr>
        <w:t xml:space="preserve"> has </w:t>
      </w:r>
      <w:r w:rsidRPr="007C3FA5">
        <w:rPr>
          <w:b/>
          <w:sz w:val="26"/>
          <w:highlight w:val="green"/>
          <w:u w:val="single"/>
        </w:rPr>
        <w:t>spent</w:t>
      </w:r>
      <w:r w:rsidRPr="00053179">
        <w:rPr>
          <w:u w:val="single"/>
        </w:rPr>
        <w:t xml:space="preserve"> about $</w:t>
      </w:r>
      <w:r w:rsidRPr="007C3FA5">
        <w:rPr>
          <w:b/>
          <w:sz w:val="26"/>
          <w:highlight w:val="green"/>
          <w:u w:val="single"/>
        </w:rPr>
        <w:t>233 million per year</w:t>
      </w:r>
      <w:r w:rsidRPr="00053179">
        <w:rPr>
          <w:b/>
          <w:sz w:val="26"/>
          <w:u w:val="single"/>
        </w:rPr>
        <w:t xml:space="preserve"> </w:t>
      </w:r>
      <w:r w:rsidRPr="007C3FA5">
        <w:rPr>
          <w:b/>
          <w:sz w:val="26"/>
          <w:highlight w:val="green"/>
          <w:u w:val="single"/>
        </w:rPr>
        <w:t>on</w:t>
      </w:r>
      <w:r w:rsidRPr="00053179">
        <w:rPr>
          <w:b/>
          <w:sz w:val="26"/>
          <w:u w:val="single"/>
        </w:rPr>
        <w:t xml:space="preserve"> </w:t>
      </w:r>
      <w:r w:rsidRPr="007C3FA5">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In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OpenSecrets. Daniel Keylin, a spokesperson for Tillis, said Tillis and Coons, the subcommittee’s top Democrat, are working to overhaul the country’s “antiquated intellectual property laws.” Keylin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Kesselheim,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Coit,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Coit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OpenSecrets, he has raised more than $17 million for this year’s reelection campaign. Cornyn’s office declined to comment. On May 9, Cornyn and Sen. Richard Blumenthal (D-Conn.) introduced the </w:t>
      </w:r>
      <w:r w:rsidRPr="007C3FA5">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7C3FA5">
        <w:rPr>
          <w:b/>
          <w:sz w:val="26"/>
          <w:highlight w:val="green"/>
          <w:u w:val="single"/>
        </w:rPr>
        <w:t>prosecute</w:t>
      </w:r>
      <w:r w:rsidRPr="00053179">
        <w:rPr>
          <w:sz w:val="16"/>
        </w:rPr>
        <w:t xml:space="preserve"> them: “</w:t>
      </w:r>
      <w:r w:rsidRPr="007C3FA5">
        <w:rPr>
          <w:b/>
          <w:sz w:val="26"/>
          <w:highlight w:val="green"/>
          <w:u w:val="single"/>
        </w:rPr>
        <w:t>product-hopping</w:t>
      </w:r>
      <w:r w:rsidRPr="00053179">
        <w:rPr>
          <w:sz w:val="16"/>
        </w:rPr>
        <w:t>,” when drugmakers withdraw older versions of their drugs from the market to push patients toward newer, more expensive ones, and “</w:t>
      </w:r>
      <w:r w:rsidRPr="007C3FA5">
        <w:rPr>
          <w:b/>
          <w:sz w:val="26"/>
          <w:highlight w:val="green"/>
          <w:u w:val="single"/>
        </w:rPr>
        <w:t>patent-thicketing</w:t>
      </w:r>
      <w:r w:rsidRPr="00053179">
        <w:rPr>
          <w:sz w:val="16"/>
        </w:rPr>
        <w:t xml:space="preserve">,” when drugmakers amass a series of patents to drag out their exclusivity and slow rival generics makers, who must challenge those patents to enter the market once the initial exclusivity ends. </w:t>
      </w:r>
      <w:r w:rsidRPr="007C3FA5">
        <w:rPr>
          <w:b/>
          <w:sz w:val="26"/>
          <w:highlight w:val="green"/>
          <w:u w:val="single"/>
          <w:bdr w:val="single" w:sz="4" w:space="0" w:color="auto"/>
        </w:rPr>
        <w:t>PhRMA opposed the bill.</w:t>
      </w:r>
      <w:r w:rsidRPr="00053179">
        <w:rPr>
          <w:sz w:val="16"/>
        </w:rPr>
        <w:t xml:space="preserve"> </w:t>
      </w:r>
      <w:r w:rsidRPr="007C3FA5">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7C3FA5">
        <w:rPr>
          <w:b/>
          <w:sz w:val="26"/>
          <w:highlight w:val="green"/>
          <w:u w:val="single"/>
        </w:rPr>
        <w:t>pharmaceutical industry lobbied tooth and nail against it</w:t>
      </w:r>
      <w:r w:rsidRPr="00053179">
        <w:rPr>
          <w:u w:val="single"/>
        </w:rPr>
        <w:t xml:space="preserve">,” she said. “And </w:t>
      </w:r>
      <w:r w:rsidRPr="007C3FA5">
        <w:rPr>
          <w:b/>
          <w:sz w:val="26"/>
          <w:highlight w:val="green"/>
          <w:u w:val="single"/>
        </w:rPr>
        <w:t>when the bill finally came</w:t>
      </w:r>
      <w:r w:rsidRPr="007C3FA5">
        <w:rPr>
          <w:highlight w:val="green"/>
          <w:u w:val="single"/>
        </w:rPr>
        <w:t xml:space="preserve"> </w:t>
      </w:r>
      <w:r w:rsidRPr="00053179">
        <w:rPr>
          <w:u w:val="single"/>
        </w:rPr>
        <w:t xml:space="preserve">out of committee, the strongest provisions — the </w:t>
      </w:r>
      <w:r w:rsidRPr="007C3FA5">
        <w:rPr>
          <w:b/>
          <w:sz w:val="26"/>
          <w:highlight w:val="green"/>
          <w:u w:val="single"/>
          <w:bdr w:val="single" w:sz="4" w:space="0" w:color="auto"/>
        </w:rPr>
        <w:t>patent-thicketing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3350BA37" w14:textId="77777777" w:rsidR="00705932" w:rsidRDefault="00705932" w:rsidP="00705932">
      <w:pPr>
        <w:pStyle w:val="Heading4"/>
      </w:pPr>
      <w:r>
        <w:t xml:space="preserve">Infrastructure reform </w:t>
      </w:r>
      <w:r>
        <w:rPr>
          <w:u w:val="single"/>
        </w:rPr>
        <w:t>solves Existential Climate Change</w:t>
      </w:r>
      <w:r>
        <w:t xml:space="preserve"> – it results in </w:t>
      </w:r>
      <w:r>
        <w:rPr>
          <w:u w:val="single"/>
        </w:rPr>
        <w:t>spill-over</w:t>
      </w:r>
      <w:r>
        <w:t>.</w:t>
      </w:r>
    </w:p>
    <w:p w14:paraId="3B049870" w14:textId="77777777" w:rsidR="00705932" w:rsidRPr="00387727" w:rsidRDefault="00705932" w:rsidP="00705932">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9" w:history="1">
        <w:r w:rsidRPr="007313BB">
          <w:rPr>
            <w:rStyle w:val="Hyperlink"/>
          </w:rPr>
          <w:t>https://www.usatoday.com/story/opinion/todaysdebate/2021/07/20/climate-change-biden-infrastructure-bill-good-start/7877118002/</w:t>
        </w:r>
      </w:hyperlink>
      <w:r>
        <w:t xml:space="preserve"> //Elmer </w:t>
      </w:r>
    </w:p>
    <w:p w14:paraId="3A58CCF7" w14:textId="77777777" w:rsidR="00705932" w:rsidRPr="00521A85" w:rsidRDefault="00705932" w:rsidP="00705932">
      <w:pPr>
        <w:rPr>
          <w:sz w:val="16"/>
        </w:rPr>
      </w:pPr>
      <w:r w:rsidRPr="007C3FA5">
        <w:rPr>
          <w:b/>
          <w:sz w:val="26"/>
          <w:highlight w:val="green"/>
          <w:u w:val="single"/>
        </w:rPr>
        <w:t>Not long ago</w:t>
      </w:r>
      <w:r w:rsidRPr="00AC6D40">
        <w:rPr>
          <w:u w:val="single"/>
        </w:rPr>
        <w:t xml:space="preserve">, </w:t>
      </w:r>
      <w:r w:rsidRPr="007C3FA5">
        <w:rPr>
          <w:b/>
          <w:sz w:val="26"/>
          <w:highlight w:val="green"/>
          <w:u w:val="single"/>
        </w:rPr>
        <w:t>climate change</w:t>
      </w:r>
      <w:r w:rsidRPr="007C3FA5">
        <w:rPr>
          <w:highlight w:val="green"/>
          <w:u w:val="single"/>
        </w:rPr>
        <w:t xml:space="preserve"> </w:t>
      </w:r>
      <w:r w:rsidRPr="00AC6D40">
        <w:rPr>
          <w:u w:val="single"/>
        </w:rPr>
        <w:t xml:space="preserve">for many Americans </w:t>
      </w:r>
      <w:r w:rsidRPr="007C3FA5">
        <w:rPr>
          <w:b/>
          <w:sz w:val="26"/>
          <w:highlight w:val="green"/>
          <w:u w:val="single"/>
        </w:rPr>
        <w:t>was</w:t>
      </w:r>
      <w:r w:rsidRPr="007C3FA5">
        <w:rPr>
          <w:highlight w:val="green"/>
          <w:u w:val="single"/>
        </w:rPr>
        <w:t xml:space="preserve"> </w:t>
      </w:r>
      <w:r w:rsidRPr="00AC6D40">
        <w:rPr>
          <w:u w:val="single"/>
        </w:rPr>
        <w:t xml:space="preserve">like </w:t>
      </w:r>
      <w:r w:rsidRPr="007C3FA5">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any more. </w:t>
      </w:r>
      <w:r w:rsidRPr="007C3FA5">
        <w:rPr>
          <w:b/>
          <w:sz w:val="26"/>
          <w:highlight w:val="green"/>
          <w:u w:val="single"/>
        </w:rPr>
        <w:t>Top climate scientists</w:t>
      </w:r>
      <w:r w:rsidRPr="007C3FA5">
        <w:rPr>
          <w:highlight w:val="green"/>
          <w:u w:val="single"/>
        </w:rPr>
        <w:t xml:space="preserve"> </w:t>
      </w:r>
      <w:r w:rsidRPr="00AC6D40">
        <w:rPr>
          <w:u w:val="single"/>
        </w:rPr>
        <w:t xml:space="preserve">from around the world </w:t>
      </w:r>
      <w:r w:rsidRPr="007C3FA5">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7C3FA5">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7C3FA5">
        <w:rPr>
          <w:b/>
          <w:sz w:val="26"/>
          <w:highlight w:val="green"/>
          <w:u w:val="single"/>
        </w:rPr>
        <w:t>consequences of</w:t>
      </w:r>
      <w:r w:rsidRPr="007C3FA5">
        <w:rPr>
          <w:highlight w:val="green"/>
          <w:u w:val="single"/>
        </w:rPr>
        <w:t xml:space="preserve"> </w:t>
      </w:r>
      <w:r w:rsidRPr="00AC6D40">
        <w:rPr>
          <w:u w:val="single"/>
        </w:rPr>
        <w:t>what mankind has done to the atmo</w:t>
      </w:r>
      <w:r w:rsidRPr="007C3FA5">
        <w:rPr>
          <w:b/>
          <w:sz w:val="26"/>
          <w:highlight w:val="green"/>
          <w:u w:val="single"/>
        </w:rPr>
        <w:t>sphere are now inescapable</w:t>
      </w:r>
      <w:r w:rsidRPr="00AC6D40">
        <w:rPr>
          <w:u w:val="single"/>
        </w:rPr>
        <w:t xml:space="preserve">. Periods of </w:t>
      </w:r>
      <w:r w:rsidRPr="007C3FA5">
        <w:rPr>
          <w:b/>
          <w:sz w:val="26"/>
          <w:highlight w:val="green"/>
          <w:u w:val="single"/>
        </w:rPr>
        <w:t>extreme heat</w:t>
      </w:r>
      <w:r w:rsidRPr="007C3FA5">
        <w:rPr>
          <w:highlight w:val="green"/>
          <w:u w:val="single"/>
        </w:rPr>
        <w:t xml:space="preserve"> </w:t>
      </w:r>
      <w:r w:rsidRPr="00AC6D40">
        <w:rPr>
          <w:u w:val="single"/>
        </w:rPr>
        <w:t xml:space="preserve">are projected to </w:t>
      </w:r>
      <w:r w:rsidRPr="007C3FA5">
        <w:rPr>
          <w:b/>
          <w:sz w:val="26"/>
          <w:highlight w:val="green"/>
          <w:u w:val="single"/>
          <w:bdr w:val="single" w:sz="4" w:space="0" w:color="auto"/>
        </w:rPr>
        <w:t>double</w:t>
      </w:r>
      <w:r w:rsidRPr="007C3FA5">
        <w:rPr>
          <w:highlight w:val="green"/>
          <w:u w:val="single"/>
        </w:rPr>
        <w:t xml:space="preserve"> </w:t>
      </w:r>
      <w:r w:rsidRPr="00AC6D40">
        <w:rPr>
          <w:u w:val="single"/>
        </w:rPr>
        <w:t xml:space="preserve">in the lower 48 states by 2100. </w:t>
      </w:r>
      <w:r w:rsidRPr="007C3FA5">
        <w:rPr>
          <w:b/>
          <w:sz w:val="26"/>
          <w:highlight w:val="green"/>
          <w:u w:val="single"/>
        </w:rPr>
        <w:t>Heat deaths</w:t>
      </w:r>
      <w:r w:rsidRPr="00AC6D40">
        <w:rPr>
          <w:u w:val="single"/>
        </w:rPr>
        <w:t xml:space="preserve"> are far </w:t>
      </w:r>
      <w:r w:rsidRPr="007C3FA5">
        <w:rPr>
          <w:b/>
          <w:sz w:val="26"/>
          <w:highlight w:val="green"/>
          <w:u w:val="single"/>
          <w:bdr w:val="single" w:sz="4" w:space="0" w:color="auto"/>
        </w:rPr>
        <w:t>outpacing every other form of weather killer</w:t>
      </w:r>
      <w:r w:rsidRPr="007C3FA5">
        <w:rPr>
          <w:highlight w:val="green"/>
          <w:u w:val="single"/>
        </w:rPr>
        <w:t xml:space="preserve"> </w:t>
      </w:r>
      <w:r w:rsidRPr="00AC6D40">
        <w:rPr>
          <w:u w:val="single"/>
        </w:rPr>
        <w:t xml:space="preserve">in a 30-year average. A </w:t>
      </w:r>
      <w:r w:rsidRPr="007C3FA5">
        <w:rPr>
          <w:b/>
          <w:sz w:val="26"/>
          <w:highlight w:val="green"/>
          <w:u w:val="single"/>
        </w:rPr>
        <w:t>persistent megadrought</w:t>
      </w:r>
      <w:r w:rsidRPr="007C3FA5">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7C3FA5">
        <w:rPr>
          <w:b/>
          <w:sz w:val="26"/>
          <w:highlight w:val="green"/>
          <w:u w:val="single"/>
        </w:rPr>
        <w:t>warming oceans</w:t>
      </w:r>
      <w:r w:rsidRPr="007C3FA5">
        <w:rPr>
          <w:highlight w:val="green"/>
          <w:u w:val="single"/>
        </w:rPr>
        <w:t xml:space="preserve"> </w:t>
      </w:r>
      <w:r w:rsidRPr="00AC6D40">
        <w:rPr>
          <w:u w:val="single"/>
        </w:rPr>
        <w:t xml:space="preserve">are </w:t>
      </w:r>
      <w:r w:rsidRPr="007C3FA5">
        <w:rPr>
          <w:b/>
          <w:sz w:val="26"/>
          <w:highlight w:val="green"/>
          <w:u w:val="single"/>
        </w:rPr>
        <w:t>fueling</w:t>
      </w:r>
      <w:r w:rsidRPr="007C3FA5">
        <w:rPr>
          <w:highlight w:val="green"/>
          <w:u w:val="single"/>
        </w:rPr>
        <w:t xml:space="preserve"> </w:t>
      </w:r>
      <w:r w:rsidRPr="00AC6D40">
        <w:rPr>
          <w:u w:val="single"/>
        </w:rPr>
        <w:t xml:space="preserve">ever </w:t>
      </w:r>
      <w:r w:rsidRPr="007C3FA5">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Hayhoe. </w:t>
      </w:r>
      <w:r w:rsidRPr="007C3FA5">
        <w:rPr>
          <w:b/>
          <w:sz w:val="26"/>
          <w:highlight w:val="green"/>
          <w:u w:val="single"/>
        </w:rPr>
        <w:t>Rising seas</w:t>
      </w:r>
      <w:r w:rsidRPr="007C3FA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7C3FA5">
        <w:rPr>
          <w:b/>
          <w:sz w:val="26"/>
          <w:highlight w:val="green"/>
          <w:u w:val="single"/>
        </w:rPr>
        <w:t>temperature</w:t>
      </w:r>
      <w:r w:rsidRPr="007C3FA5">
        <w:rPr>
          <w:highlight w:val="green"/>
          <w:u w:val="single"/>
        </w:rPr>
        <w:t xml:space="preserve"> </w:t>
      </w:r>
      <w:r w:rsidRPr="00920735">
        <w:rPr>
          <w:u w:val="single"/>
        </w:rPr>
        <w:t xml:space="preserve">has </w:t>
      </w:r>
      <w:r w:rsidRPr="007C3FA5">
        <w:rPr>
          <w:b/>
          <w:sz w:val="26"/>
          <w:highlight w:val="green"/>
          <w:u w:val="single"/>
        </w:rPr>
        <w:t>risen</w:t>
      </w:r>
      <w:r w:rsidRPr="007C3FA5">
        <w:rPr>
          <w:highlight w:val="green"/>
          <w:u w:val="single"/>
        </w:rPr>
        <w:t xml:space="preserve"> </w:t>
      </w:r>
      <w:r w:rsidRPr="00920735">
        <w:rPr>
          <w:u w:val="single"/>
        </w:rPr>
        <w:t xml:space="preserve">nearly </w:t>
      </w:r>
      <w:r w:rsidRPr="007C3FA5">
        <w:rPr>
          <w:b/>
          <w:sz w:val="26"/>
          <w:highlight w:val="green"/>
          <w:u w:val="single"/>
        </w:rPr>
        <w:t>2 degrees</w:t>
      </w:r>
      <w:r w:rsidRPr="007C3FA5">
        <w:rPr>
          <w:highlight w:val="green"/>
          <w:u w:val="single"/>
        </w:rPr>
        <w:t xml:space="preserve"> </w:t>
      </w:r>
      <w:r w:rsidRPr="00920735">
        <w:rPr>
          <w:u w:val="single"/>
        </w:rPr>
        <w:t xml:space="preserve">Fahrenheit since the pre-industrial era of the late 19th century. Scientists warn that in a decade, it could surpass a </w:t>
      </w:r>
      <w:r w:rsidRPr="007C3FA5">
        <w:rPr>
          <w:b/>
          <w:sz w:val="26"/>
          <w:highlight w:val="green"/>
          <w:u w:val="single"/>
        </w:rPr>
        <w:t>2.7</w:t>
      </w:r>
      <w:r w:rsidRPr="00920735">
        <w:rPr>
          <w:u w:val="single"/>
        </w:rPr>
        <w:t xml:space="preserve">-degree increase. That's </w:t>
      </w:r>
      <w:r w:rsidRPr="007C3FA5">
        <w:rPr>
          <w:b/>
          <w:sz w:val="26"/>
          <w:highlight w:val="green"/>
          <w:u w:val="single"/>
        </w:rPr>
        <w:t>enough</w:t>
      </w:r>
      <w:r w:rsidRPr="007C3FA5">
        <w:rPr>
          <w:highlight w:val="green"/>
          <w:u w:val="single"/>
        </w:rPr>
        <w:t xml:space="preserve"> </w:t>
      </w:r>
      <w:r w:rsidRPr="00920735">
        <w:rPr>
          <w:u w:val="single"/>
        </w:rPr>
        <w:t xml:space="preserve">warming </w:t>
      </w:r>
      <w:r w:rsidRPr="007C3FA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0735">
        <w:rPr>
          <w:u w:val="single"/>
        </w:rPr>
        <w:t xml:space="preserve">A trillion dollar </w:t>
      </w:r>
      <w:r w:rsidRPr="007C3FA5">
        <w:rPr>
          <w:b/>
          <w:sz w:val="26"/>
          <w:highlight w:val="green"/>
          <w:u w:val="single"/>
        </w:rPr>
        <w:t>infrastructure bill</w:t>
      </w:r>
      <w:r w:rsidRPr="007C3FA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7C3FA5">
        <w:rPr>
          <w:b/>
          <w:sz w:val="26"/>
          <w:highlight w:val="green"/>
          <w:u w:val="single"/>
        </w:rPr>
        <w:t xml:space="preserve">improve access </w:t>
      </w:r>
      <w:r w:rsidRPr="00920735">
        <w:rPr>
          <w:u w:val="single"/>
        </w:rPr>
        <w:t xml:space="preserve">by the nation's power infrastructure </w:t>
      </w:r>
      <w:r w:rsidRPr="007C3FA5">
        <w:rPr>
          <w:b/>
          <w:sz w:val="26"/>
          <w:highlight w:val="green"/>
          <w:u w:val="single"/>
        </w:rPr>
        <w:t>to renewable energy sources,</w:t>
      </w:r>
      <w:r w:rsidRPr="00920735">
        <w:rPr>
          <w:u w:val="single"/>
        </w:rPr>
        <w:t xml:space="preserve"> </w:t>
      </w:r>
      <w:r w:rsidRPr="007C3FA5">
        <w:rPr>
          <w:b/>
          <w:sz w:val="26"/>
          <w:highlight w:val="green"/>
          <w:u w:val="single"/>
        </w:rPr>
        <w:t>cap millions of abandoned oil and gas wells spewing greenhouse gases</w:t>
      </w:r>
      <w:r w:rsidRPr="00920735">
        <w:rPr>
          <w:u w:val="single"/>
        </w:rPr>
        <w:t xml:space="preserve">, </w:t>
      </w:r>
      <w:r w:rsidRPr="007C3FA5">
        <w:rPr>
          <w:b/>
          <w:sz w:val="26"/>
          <w:highlight w:val="green"/>
          <w:u w:val="single"/>
        </w:rPr>
        <w:t>and harden structures against climate change</w:t>
      </w:r>
      <w:r w:rsidRPr="00920735">
        <w:rPr>
          <w:u w:val="single"/>
        </w:rPr>
        <w:t xml:space="preserve">. It also </w:t>
      </w:r>
      <w:r w:rsidRPr="007C3FA5">
        <w:rPr>
          <w:b/>
          <w:sz w:val="26"/>
          <w:highlight w:val="green"/>
          <w:u w:val="single"/>
        </w:rPr>
        <w:t>offers tax credits for</w:t>
      </w:r>
      <w:r w:rsidRPr="007C3FA5">
        <w:rPr>
          <w:highlight w:val="green"/>
          <w:u w:val="single"/>
        </w:rPr>
        <w:t xml:space="preserve"> </w:t>
      </w:r>
      <w:r w:rsidRPr="00920735">
        <w:rPr>
          <w:u w:val="single"/>
        </w:rPr>
        <w:t xml:space="preserve">the </w:t>
      </w:r>
      <w:r w:rsidRPr="007C3FA5">
        <w:rPr>
          <w:b/>
          <w:sz w:val="26"/>
          <w:highlight w:val="green"/>
          <w:u w:val="single"/>
        </w:rPr>
        <w:t>purchase of electric vehicles</w:t>
      </w:r>
      <w:r w:rsidRPr="007C3FA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7C3FA5">
        <w:rPr>
          <w:b/>
          <w:sz w:val="26"/>
          <w:highlight w:val="green"/>
          <w:u w:val="single"/>
        </w:rPr>
        <w:t>more is needed</w:t>
      </w:r>
      <w:r w:rsidRPr="007C3FA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7C3FA5">
        <w:rPr>
          <w:b/>
          <w:sz w:val="26"/>
          <w:highlight w:val="green"/>
          <w:u w:val="single"/>
        </w:rPr>
        <w:t>The vehicle</w:t>
      </w:r>
      <w:r w:rsidRPr="007C3FA5">
        <w:rPr>
          <w:sz w:val="16"/>
          <w:highlight w:val="green"/>
        </w:rPr>
        <w:t xml:space="preserve"> </w:t>
      </w:r>
      <w:r w:rsidRPr="00920735">
        <w:rPr>
          <w:sz w:val="16"/>
        </w:rPr>
        <w:t xml:space="preserve">for these additional proposals </w:t>
      </w:r>
      <w:r w:rsidRPr="007C3FA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7BBBF61F" w14:textId="77777777" w:rsidR="00705932" w:rsidRDefault="00705932" w:rsidP="00705932">
      <w:pPr>
        <w:pStyle w:val="Heading2"/>
        <w:ind w:firstLine="720"/>
      </w:pPr>
      <w:r>
        <w:t>4</w:t>
      </w:r>
    </w:p>
    <w:p w14:paraId="74DDEDA8" w14:textId="77777777" w:rsidR="00705932" w:rsidRDefault="00705932" w:rsidP="00705932">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00F3438A" w14:textId="77777777" w:rsidR="00705932" w:rsidRPr="00624CF9" w:rsidRDefault="00705932" w:rsidP="00705932">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0F72C234" w14:textId="77777777" w:rsidR="00705932" w:rsidRPr="00F97FE0" w:rsidRDefault="00705932" w:rsidP="00705932">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4090F9CB" w14:textId="77777777" w:rsidR="00705932" w:rsidRPr="00253762" w:rsidRDefault="00705932" w:rsidP="00705932">
      <w:hyperlink r:id="rId10"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 xml:space="preserve">)//SidK + Elmer </w:t>
      </w:r>
    </w:p>
    <w:p w14:paraId="14CBA8DE" w14:textId="77777777" w:rsidR="00705932" w:rsidRDefault="00705932" w:rsidP="00705932">
      <w:pPr>
        <w:rPr>
          <w:sz w:val="16"/>
          <w:szCs w:val="24"/>
        </w:rPr>
      </w:pPr>
      <w:r w:rsidRPr="00F97FE0">
        <w:rPr>
          <w:sz w:val="16"/>
          <w:szCs w:val="24"/>
        </w:rPr>
        <w:t xml:space="preserve">The WHO has been instrumental in coordinating the international network of research on the SARS virus. It has emphasised the need for collaboration between the network participants. </w:t>
      </w:r>
      <w:r w:rsidRPr="00F97FE0">
        <w:rPr>
          <w:szCs w:val="24"/>
          <w:u w:val="single"/>
        </w:rPr>
        <w:t xml:space="preserve">The </w:t>
      </w:r>
      <w:r w:rsidRPr="00D93FBE">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D93FBE">
        <w:rPr>
          <w:b/>
          <w:bCs/>
          <w:szCs w:val="24"/>
          <w:highlight w:val="green"/>
          <w:u w:val="single"/>
        </w:rPr>
        <w:t xml:space="preserve">was less active in </w:t>
      </w:r>
      <w:r w:rsidRPr="00146FCD">
        <w:rPr>
          <w:b/>
          <w:bCs/>
          <w:szCs w:val="24"/>
          <w:u w:val="single"/>
        </w:rPr>
        <w:t xml:space="preserve">the debate over </w:t>
      </w:r>
      <w:r w:rsidRPr="00D93FBE">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D93FBE">
        <w:rPr>
          <w:rStyle w:val="StyleUnderline"/>
          <w:sz w:val="24"/>
          <w:szCs w:val="24"/>
          <w:highlight w:val="green"/>
        </w:rPr>
        <w:t>WHO</w:t>
      </w:r>
      <w:r w:rsidRPr="00D93FBE">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a number of </w:t>
      </w:r>
      <w:r w:rsidRPr="002548A8">
        <w:rPr>
          <w:rStyle w:val="StyleUnderline"/>
          <w:b/>
          <w:bCs/>
          <w:sz w:val="24"/>
          <w:szCs w:val="24"/>
        </w:rPr>
        <w:t>aspirational statements</w:t>
      </w:r>
      <w:r w:rsidRPr="002548A8">
        <w:rPr>
          <w:szCs w:val="24"/>
          <w:u w:val="single"/>
        </w:rPr>
        <w:t xml:space="preserve"> about patent law and access to essential medicines. Arguably, though, the organisation</w:t>
      </w:r>
      <w:r w:rsidRPr="00F97FE0">
        <w:rPr>
          <w:szCs w:val="24"/>
          <w:u w:val="single"/>
        </w:rPr>
        <w:t xml:space="preserve"> </w:t>
      </w:r>
      <w:r w:rsidRPr="00D93FBE">
        <w:rPr>
          <w:szCs w:val="24"/>
          <w:highlight w:val="green"/>
          <w:u w:val="single"/>
        </w:rPr>
        <w:t xml:space="preserve">could be a much more </w:t>
      </w:r>
      <w:r w:rsidRPr="00F97FE0">
        <w:rPr>
          <w:szCs w:val="24"/>
          <w:u w:val="single"/>
        </w:rPr>
        <w:t xml:space="preserve">informed and </w:t>
      </w:r>
      <w:r w:rsidRPr="00D93FBE">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commercialise such research. </w:t>
      </w:r>
      <w:r w:rsidRPr="00F97FE0">
        <w:rPr>
          <w:szCs w:val="24"/>
          <w:u w:val="single"/>
        </w:rPr>
        <w:t xml:space="preserve">Klaus Stöhr conceded: ‘At a certain point of time you have to give way for competitive pharmaceutical companies’.210 </w:t>
      </w:r>
      <w:r w:rsidRPr="00D93FBE">
        <w:rPr>
          <w:rStyle w:val="StyleUnderline"/>
          <w:sz w:val="24"/>
          <w:szCs w:val="24"/>
          <w:highlight w:val="green"/>
        </w:rPr>
        <w:t xml:space="preserve">On a policy front, the WHO </w:t>
      </w:r>
      <w:r w:rsidRPr="00D93FBE">
        <w:rPr>
          <w:rStyle w:val="StyleUnderline"/>
          <w:b/>
          <w:bCs/>
          <w:sz w:val="24"/>
          <w:szCs w:val="24"/>
          <w:highlight w:val="green"/>
        </w:rPr>
        <w:t>remained deferential</w:t>
      </w:r>
      <w:r w:rsidRPr="00D93FBE">
        <w:rPr>
          <w:rStyle w:val="StyleUnderline"/>
          <w:sz w:val="24"/>
          <w:szCs w:val="24"/>
          <w:highlight w:val="green"/>
        </w:rPr>
        <w:t xml:space="preserve"> to the WTO</w:t>
      </w:r>
      <w:r w:rsidRPr="00F97FE0">
        <w:rPr>
          <w:szCs w:val="24"/>
          <w:u w:val="single"/>
        </w:rPr>
        <w:t xml:space="preserve"> </w:t>
      </w:r>
      <w:r w:rsidRPr="00D93FBE">
        <w:rPr>
          <w:szCs w:val="24"/>
          <w:highlight w:val="green"/>
          <w:u w:val="single"/>
        </w:rPr>
        <w:t xml:space="preserve">over </w:t>
      </w:r>
      <w:r w:rsidRPr="00F97FE0">
        <w:rPr>
          <w:szCs w:val="24"/>
          <w:u w:val="single"/>
        </w:rPr>
        <w:t xml:space="preserve">the debate over </w:t>
      </w:r>
      <w:r w:rsidRPr="00D93FBE">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D93FBE">
        <w:rPr>
          <w:rStyle w:val="StyleUnderline"/>
          <w:b/>
          <w:bCs/>
          <w:sz w:val="24"/>
          <w:szCs w:val="24"/>
          <w:highlight w:val="green"/>
        </w:rPr>
        <w:t>unwilling to take on more than a spectator</w:t>
      </w:r>
      <w:r w:rsidRPr="00D93FBE">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D93FBE">
        <w:rPr>
          <w:szCs w:val="24"/>
          <w:highlight w:val="green"/>
          <w:u w:val="single"/>
        </w:rPr>
        <w:t xml:space="preserve">The organisation could take a much stronger stance on </w:t>
      </w:r>
      <w:r w:rsidRPr="00F97FE0">
        <w:rPr>
          <w:szCs w:val="24"/>
          <w:u w:val="single"/>
        </w:rPr>
        <w:t xml:space="preserve">the impact of the </w:t>
      </w:r>
      <w:r w:rsidRPr="00D93FBE">
        <w:rPr>
          <w:b/>
          <w:bCs/>
          <w:szCs w:val="24"/>
          <w:highlight w:val="green"/>
          <w:u w:val="single"/>
        </w:rPr>
        <w:t>TRIPS</w:t>
      </w:r>
      <w:r w:rsidRPr="00D93FBE">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high ranking officials from the </w:t>
      </w:r>
      <w:r w:rsidRPr="002548A8">
        <w:rPr>
          <w:sz w:val="16"/>
          <w:szCs w:val="24"/>
        </w:rPr>
        <w:t xml:space="preserve">organisation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D93FBE">
        <w:rPr>
          <w:rStyle w:val="StyleUnderline"/>
          <w:b/>
          <w:bCs/>
          <w:sz w:val="24"/>
          <w:szCs w:val="24"/>
          <w:highlight w:val="green"/>
        </w:rPr>
        <w:t>needs</w:t>
      </w:r>
      <w:r w:rsidRPr="00D93FBE">
        <w:rPr>
          <w:b/>
          <w:bCs/>
          <w:szCs w:val="24"/>
          <w:highlight w:val="green"/>
          <w:u w:val="single"/>
        </w:rPr>
        <w:t xml:space="preserve"> </w:t>
      </w:r>
      <w:r w:rsidRPr="00D93FBE">
        <w:rPr>
          <w:rStyle w:val="StyleUnderline"/>
          <w:b/>
          <w:bCs/>
          <w:sz w:val="24"/>
          <w:szCs w:val="24"/>
          <w:highlight w:val="green"/>
        </w:rPr>
        <w:t>to</w:t>
      </w:r>
      <w:r w:rsidRPr="00D93FBE">
        <w:rPr>
          <w:b/>
          <w:bCs/>
          <w:szCs w:val="24"/>
          <w:highlight w:val="green"/>
          <w:u w:val="single"/>
        </w:rPr>
        <w:t xml:space="preserve"> </w:t>
      </w:r>
      <w:r w:rsidRPr="00D93FBE">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szCs w:val="24"/>
          <w:highlight w:val="green"/>
          <w:u w:val="single"/>
        </w:rPr>
        <w:t xml:space="preserve">The </w:t>
      </w:r>
      <w:r w:rsidRPr="00F97FE0">
        <w:rPr>
          <w:szCs w:val="24"/>
          <w:u w:val="single"/>
        </w:rPr>
        <w:t xml:space="preserve">Director-General of the </w:t>
      </w:r>
      <w:r w:rsidRPr="00D93FBE">
        <w:rPr>
          <w:szCs w:val="24"/>
          <w:highlight w:val="green"/>
          <w:u w:val="single"/>
        </w:rPr>
        <w:t>WHO</w:t>
      </w:r>
      <w:r w:rsidRPr="00F97FE0">
        <w:rPr>
          <w:szCs w:val="24"/>
          <w:u w:val="single"/>
        </w:rPr>
        <w:t xml:space="preserve">, Dr Gro Harlem Brundtland, </w:t>
      </w:r>
      <w:r w:rsidRPr="00D93FBE">
        <w:rPr>
          <w:b/>
          <w:bCs/>
          <w:szCs w:val="24"/>
          <w:highlight w:val="green"/>
          <w:u w:val="single"/>
        </w:rPr>
        <w:t xml:space="preserve">told </w:t>
      </w:r>
      <w:r w:rsidRPr="00F97FE0">
        <w:rPr>
          <w:b/>
          <w:bCs/>
          <w:szCs w:val="24"/>
          <w:u w:val="single"/>
        </w:rPr>
        <w:t xml:space="preserve">the </w:t>
      </w:r>
      <w:r w:rsidRPr="00D93FBE">
        <w:rPr>
          <w:b/>
          <w:bCs/>
          <w:szCs w:val="24"/>
          <w:highlight w:val="green"/>
          <w:u w:val="single"/>
        </w:rPr>
        <w:t>W</w:t>
      </w:r>
      <w:r w:rsidRPr="00F97FE0">
        <w:rPr>
          <w:b/>
          <w:bCs/>
          <w:szCs w:val="24"/>
          <w:u w:val="single"/>
        </w:rPr>
        <w:t xml:space="preserve">orld </w:t>
      </w:r>
      <w:r w:rsidRPr="00D93FBE">
        <w:rPr>
          <w:b/>
          <w:bCs/>
          <w:szCs w:val="24"/>
          <w:highlight w:val="green"/>
          <w:u w:val="single"/>
        </w:rPr>
        <w:t>H</w:t>
      </w:r>
      <w:r w:rsidRPr="00F97FE0">
        <w:rPr>
          <w:b/>
          <w:bCs/>
          <w:szCs w:val="24"/>
          <w:u w:val="single"/>
        </w:rPr>
        <w:t>ealth</w:t>
      </w:r>
      <w:r w:rsidRPr="00F97FE0">
        <w:rPr>
          <w:szCs w:val="24"/>
          <w:u w:val="single"/>
        </w:rPr>
        <w:t xml:space="preserve"> </w:t>
      </w:r>
      <w:r w:rsidRPr="00D93FBE">
        <w:rPr>
          <w:szCs w:val="24"/>
          <w:highlight w:val="green"/>
          <w:u w:val="single"/>
        </w:rPr>
        <w:t>A</w:t>
      </w:r>
      <w:r w:rsidRPr="00F97FE0">
        <w:rPr>
          <w:szCs w:val="24"/>
          <w:u w:val="single"/>
        </w:rPr>
        <w:t>ssembly that there was a need to build trust and forge solidarity in the face of public health epidemics: ‘</w:t>
      </w:r>
      <w:r w:rsidRPr="00624CF9">
        <w:rPr>
          <w:b/>
          <w:bCs/>
          <w:szCs w:val="24"/>
          <w:highlight w:val="green"/>
          <w:u w:val="single"/>
        </w:rPr>
        <w:t xml:space="preserve">Ensuring </w:t>
      </w:r>
      <w:r w:rsidRPr="00624CF9">
        <w:rPr>
          <w:b/>
          <w:bCs/>
          <w:szCs w:val="24"/>
          <w:u w:val="single"/>
        </w:rPr>
        <w:t xml:space="preserve">that </w:t>
      </w:r>
      <w:r w:rsidRPr="00624CF9">
        <w:rPr>
          <w:b/>
          <w:bCs/>
          <w:szCs w:val="24"/>
          <w:highlight w:val="green"/>
          <w:u w:val="single"/>
        </w:rPr>
        <w:t xml:space="preserve">patent regimes </w:t>
      </w:r>
      <w:r w:rsidRPr="00624CF9">
        <w:rPr>
          <w:b/>
          <w:bCs/>
          <w:szCs w:val="24"/>
          <w:u w:val="single"/>
        </w:rPr>
        <w:t xml:space="preserve">stimulate research and </w:t>
      </w:r>
      <w:r w:rsidRPr="00624CF9">
        <w:rPr>
          <w:b/>
          <w:bCs/>
          <w:szCs w:val="24"/>
          <w:highlight w:val="green"/>
          <w:u w:val="single"/>
        </w:rPr>
        <w:t xml:space="preserve">do not hinder international </w:t>
      </w:r>
      <w:r w:rsidRPr="00624CF9">
        <w:rPr>
          <w:b/>
          <w:bCs/>
          <w:szCs w:val="24"/>
          <w:u w:val="single"/>
        </w:rPr>
        <w:t xml:space="preserve">scientific </w:t>
      </w:r>
      <w:r w:rsidRPr="00624CF9">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organisation Médecins Sans Frontières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D93FBE">
        <w:rPr>
          <w:szCs w:val="24"/>
          <w:highlight w:val="green"/>
          <w:u w:val="single"/>
        </w:rPr>
        <w:t xml:space="preserve">As </w:t>
      </w:r>
      <w:r w:rsidRPr="00F97FE0">
        <w:rPr>
          <w:szCs w:val="24"/>
          <w:u w:val="single"/>
        </w:rPr>
        <w:t xml:space="preserve">the </w:t>
      </w:r>
      <w:r w:rsidRPr="00D93FBE">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D93FBE">
        <w:rPr>
          <w:szCs w:val="24"/>
          <w:highlight w:val="green"/>
          <w:u w:val="single"/>
        </w:rPr>
        <w:t xml:space="preserve">the WHO can </w:t>
      </w:r>
      <w:r w:rsidRPr="00F97FE0">
        <w:rPr>
          <w:szCs w:val="24"/>
          <w:u w:val="single"/>
        </w:rPr>
        <w:t xml:space="preserve">and should </w:t>
      </w:r>
      <w:r w:rsidRPr="00D93FBE">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D93FBE">
        <w:rPr>
          <w:szCs w:val="24"/>
          <w:highlight w:val="green"/>
          <w:u w:val="single"/>
        </w:rPr>
        <w:t xml:space="preserve">at </w:t>
      </w:r>
      <w:r w:rsidRPr="00F97FE0">
        <w:rPr>
          <w:szCs w:val="24"/>
          <w:u w:val="single"/>
        </w:rPr>
        <w:t xml:space="preserve">the WTO and its </w:t>
      </w:r>
      <w:r w:rsidRPr="00D93FBE">
        <w:rPr>
          <w:szCs w:val="24"/>
          <w:highlight w:val="green"/>
          <w:u w:val="single"/>
        </w:rPr>
        <w:t xml:space="preserve">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D93FBE">
        <w:rPr>
          <w:rStyle w:val="StyleUnderline"/>
          <w:b/>
          <w:bCs/>
          <w:sz w:val="24"/>
          <w:szCs w:val="24"/>
          <w:highlight w:val="green"/>
        </w:rPr>
        <w:t>over patent law and</w:t>
      </w:r>
      <w:r w:rsidRPr="00D93FBE">
        <w:rPr>
          <w:szCs w:val="24"/>
          <w:highlight w:val="green"/>
          <w:u w:val="single"/>
        </w:rPr>
        <w:t xml:space="preserve"> </w:t>
      </w:r>
      <w:r w:rsidRPr="00F97FE0">
        <w:rPr>
          <w:szCs w:val="24"/>
          <w:u w:val="single"/>
        </w:rPr>
        <w:t xml:space="preserve">access to essential </w:t>
      </w:r>
      <w:r w:rsidRPr="00D93FBE">
        <w:rPr>
          <w:rStyle w:val="StyleUnderline"/>
          <w:sz w:val="24"/>
          <w:szCs w:val="24"/>
          <w:highlight w:val="green"/>
        </w:rPr>
        <w:t>medicines</w:t>
      </w:r>
      <w:r w:rsidRPr="00F97FE0">
        <w:rPr>
          <w:szCs w:val="24"/>
          <w:u w:val="single"/>
        </w:rPr>
        <w:t xml:space="preserve">. </w:t>
      </w:r>
      <w:r w:rsidRPr="00D93FBE">
        <w:rPr>
          <w:rStyle w:val="StyleUnderline"/>
          <w:b/>
          <w:bCs/>
          <w:sz w:val="24"/>
          <w:szCs w:val="24"/>
          <w:highlight w:val="green"/>
          <w:bdr w:val="single" w:sz="4" w:space="0" w:color="auto"/>
        </w:rPr>
        <w:t>Not only could it mediate legal disputes</w:t>
      </w:r>
      <w:r w:rsidRPr="00D93FBE">
        <w:rPr>
          <w:szCs w:val="24"/>
          <w:highlight w:val="green"/>
          <w:u w:val="single"/>
        </w:rPr>
        <w:t xml:space="preserve"> </w:t>
      </w:r>
      <w:r w:rsidRPr="00F97FE0">
        <w:rPr>
          <w:szCs w:val="24"/>
          <w:u w:val="single"/>
        </w:rPr>
        <w:t>over patents in respect of essential medicines</w:t>
      </w:r>
      <w:r w:rsidRPr="00D93FBE">
        <w:rPr>
          <w:rStyle w:val="StyleUnderline"/>
          <w:sz w:val="24"/>
          <w:szCs w:val="24"/>
          <w:highlight w:val="green"/>
        </w:rPr>
        <w:t>, it could be a</w:t>
      </w:r>
      <w:r w:rsidRPr="00D93FBE">
        <w:rPr>
          <w:szCs w:val="24"/>
          <w:highlight w:val="green"/>
          <w:u w:val="single"/>
        </w:rPr>
        <w:t xml:space="preserve"> </w:t>
      </w:r>
      <w:r w:rsidRPr="00F97FE0">
        <w:rPr>
          <w:szCs w:val="24"/>
          <w:u w:val="single"/>
        </w:rPr>
        <w:t xml:space="preserve">vocal </w:t>
      </w:r>
      <w:r w:rsidRPr="00D93FBE">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641A0CC9" w14:textId="77777777" w:rsidR="00705932" w:rsidRDefault="00705932" w:rsidP="00705932">
      <w:pPr>
        <w:pStyle w:val="Heading4"/>
      </w:pPr>
      <w:r>
        <w:t>WHO Cred key to Global Right to Health – medicine access is critical.</w:t>
      </w:r>
    </w:p>
    <w:p w14:paraId="56696771" w14:textId="77777777" w:rsidR="00705932" w:rsidRDefault="00705932" w:rsidP="00705932">
      <w:pPr>
        <w:pStyle w:val="ListParagraph"/>
        <w:numPr>
          <w:ilvl w:val="0"/>
          <w:numId w:val="11"/>
        </w:numPr>
      </w:pPr>
      <w:r>
        <w:t>Note the Bottom Paragraph is at the bottom of the PDF – I put a paragraph break to indicate it as such – no words are missing.</w:t>
      </w:r>
    </w:p>
    <w:p w14:paraId="24B22D86" w14:textId="77777777" w:rsidR="00705932" w:rsidRPr="00146FCD" w:rsidRDefault="00705932" w:rsidP="00705932">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62892E7E" w14:textId="77777777" w:rsidR="00705932" w:rsidRPr="00D93FBE" w:rsidRDefault="00705932" w:rsidP="00705932">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reinvigorate the advocacy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43C9762F" w14:textId="77777777" w:rsidR="00705932" w:rsidRDefault="00705932" w:rsidP="00705932">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22C7BDD2" w14:textId="77777777" w:rsidR="00705932" w:rsidRDefault="00705932" w:rsidP="00705932">
      <w:pPr>
        <w:pStyle w:val="Heading4"/>
      </w:pPr>
      <w:r>
        <w:t xml:space="preserve">Right to Health solves </w:t>
      </w:r>
      <w:r>
        <w:rPr>
          <w:u w:val="single"/>
        </w:rPr>
        <w:t>Nationalist Populism</w:t>
      </w:r>
      <w:r>
        <w:t>.</w:t>
      </w:r>
    </w:p>
    <w:p w14:paraId="63C9E579" w14:textId="77777777" w:rsidR="00705932" w:rsidRPr="00D93FBE" w:rsidRDefault="00705932" w:rsidP="00705932">
      <w:r w:rsidRPr="00D93FBE">
        <w:rPr>
          <w:rStyle w:val="Style13ptBold"/>
        </w:rPr>
        <w:t>Friedman 17</w:t>
      </w:r>
      <w:r>
        <w:t xml:space="preserve"> Eric Friedman March 2017 “New WHO Leader Will Need Human Rights to Counter Nationalistic Populism” </w:t>
      </w:r>
      <w:hyperlink r:id="rId11"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53753809" w14:textId="77777777" w:rsidR="00705932" w:rsidRPr="00D93FBE" w:rsidRDefault="00705932" w:rsidP="00705932">
      <w:pPr>
        <w:rPr>
          <w:sz w:val="16"/>
        </w:rPr>
      </w:pPr>
      <w:r w:rsidRPr="00D93FBE">
        <w:rPr>
          <w:rStyle w:val="StyleUnderline"/>
          <w:sz w:val="24"/>
          <w:szCs w:val="24"/>
        </w:rPr>
        <w:t xml:space="preserve">The </w:t>
      </w:r>
      <w:r w:rsidRPr="00D93FBE">
        <w:rPr>
          <w:rStyle w:val="StyleUnderline"/>
          <w:sz w:val="24"/>
          <w:szCs w:val="24"/>
          <w:highlight w:val="green"/>
        </w:rPr>
        <w:t>need for WHO leadership on</w:t>
      </w:r>
      <w:r w:rsidRPr="00D93FBE">
        <w:rPr>
          <w:rStyle w:val="StyleUnderline"/>
          <w:sz w:val="24"/>
          <w:szCs w:val="24"/>
        </w:rPr>
        <w:t xml:space="preserve"> </w:t>
      </w:r>
      <w:r w:rsidRPr="00DC1734">
        <w:rPr>
          <w:rStyle w:val="StyleUnderline"/>
          <w:sz w:val="24"/>
          <w:szCs w:val="24"/>
        </w:rPr>
        <w:t>human rights</w:t>
      </w:r>
      <w:r w:rsidRPr="00DC1734">
        <w:rPr>
          <w:sz w:val="16"/>
          <w:szCs w:val="24"/>
        </w:rPr>
        <w:t>—</w:t>
      </w:r>
      <w:r w:rsidRPr="00DC1734">
        <w:rPr>
          <w:rStyle w:val="StyleUnderline"/>
          <w:sz w:val="24"/>
          <w:szCs w:val="24"/>
        </w:rPr>
        <w:t>and</w:t>
      </w:r>
      <w:r w:rsidRPr="00D93FBE">
        <w:rPr>
          <w:sz w:val="16"/>
          <w:szCs w:val="24"/>
        </w:rPr>
        <w:t xml:space="preserve"> for </w:t>
      </w:r>
      <w:r w:rsidRPr="00D93FBE">
        <w:rPr>
          <w:rStyle w:val="Emphasis"/>
          <w:sz w:val="24"/>
          <w:szCs w:val="24"/>
          <w:highlight w:val="green"/>
        </w:rPr>
        <w:t xml:space="preserve">global leadership on health and </w:t>
      </w:r>
      <w:r w:rsidRPr="00D93FBE">
        <w:rPr>
          <w:rStyle w:val="Emphasis"/>
          <w:sz w:val="24"/>
          <w:szCs w:val="24"/>
        </w:rPr>
        <w:t xml:space="preserve">human </w:t>
      </w:r>
      <w:r w:rsidRPr="00D93FBE">
        <w:rPr>
          <w:rStyle w:val="Emphasis"/>
          <w:sz w:val="24"/>
          <w:szCs w:val="24"/>
          <w:highlight w:val="green"/>
        </w:rPr>
        <w:t>rights beyond WHO</w:t>
      </w:r>
      <w:r w:rsidRPr="00D93FBE">
        <w:rPr>
          <w:sz w:val="16"/>
          <w:szCs w:val="24"/>
        </w:rPr>
        <w:t xml:space="preserve">—has always been present, yet </w:t>
      </w:r>
      <w:r w:rsidRPr="00D93FBE">
        <w:rPr>
          <w:rStyle w:val="StyleUnderline"/>
          <w:sz w:val="24"/>
          <w:szCs w:val="24"/>
          <w:highlight w:val="green"/>
        </w:rPr>
        <w:t>has become</w:t>
      </w:r>
      <w:r w:rsidRPr="00D93FBE">
        <w:rPr>
          <w:sz w:val="16"/>
          <w:szCs w:val="24"/>
        </w:rPr>
        <w:t xml:space="preserve"> ever more </w:t>
      </w:r>
      <w:r w:rsidRPr="00D93FBE">
        <w:rPr>
          <w:rStyle w:val="StyleUnderline"/>
          <w:sz w:val="24"/>
          <w:szCs w:val="24"/>
          <w:highlight w:val="green"/>
        </w:rPr>
        <w:t>pressing</w:t>
      </w:r>
      <w:r w:rsidRPr="00D93FBE">
        <w:rPr>
          <w:sz w:val="16"/>
          <w:szCs w:val="24"/>
        </w:rPr>
        <w:t xml:space="preserve">. A </w:t>
      </w:r>
      <w:r w:rsidRPr="00D93FBE">
        <w:rPr>
          <w:rStyle w:val="Emphasis"/>
          <w:sz w:val="24"/>
          <w:szCs w:val="24"/>
          <w:highlight w:val="green"/>
          <w:bdr w:val="single" w:sz="4" w:space="0" w:color="auto"/>
        </w:rPr>
        <w:t>reactionary, nationalist populism has been gaining momentum</w:t>
      </w:r>
      <w:r w:rsidRPr="00D93FBE">
        <w:rPr>
          <w:rStyle w:val="Emphasis"/>
          <w:sz w:val="24"/>
          <w:szCs w:val="24"/>
        </w:rPr>
        <w:t>,</w:t>
      </w:r>
      <w:r w:rsidRPr="00D93FBE">
        <w:rPr>
          <w:sz w:val="16"/>
          <w:szCs w:val="24"/>
        </w:rPr>
        <w:t xml:space="preserve"> particularly in the United States and parts of Europe, </w:t>
      </w:r>
      <w:r w:rsidRPr="00D93FBE">
        <w:rPr>
          <w:rStyle w:val="StyleUnderline"/>
          <w:sz w:val="24"/>
          <w:szCs w:val="24"/>
        </w:rPr>
        <w:t xml:space="preserve">and some of its most disturbing features, such as </w:t>
      </w:r>
      <w:r w:rsidRPr="00D93FBE">
        <w:rPr>
          <w:rStyle w:val="StyleUnderline"/>
          <w:sz w:val="24"/>
          <w:szCs w:val="24"/>
          <w:highlight w:val="green"/>
        </w:rPr>
        <w:t>xenophobia and disregard for</w:t>
      </w:r>
      <w:r w:rsidRPr="00D93FBE">
        <w:rPr>
          <w:rStyle w:val="StyleUnderline"/>
          <w:sz w:val="24"/>
          <w:szCs w:val="24"/>
        </w:rPr>
        <w:t xml:space="preserve"> international law and </w:t>
      </w:r>
      <w:r w:rsidRPr="00D93FBE">
        <w:rPr>
          <w:rStyle w:val="StyleUnderline"/>
          <w:sz w:val="24"/>
          <w:szCs w:val="24"/>
          <w:highlight w:val="green"/>
        </w:rPr>
        <w:t>institutions</w:t>
      </w:r>
      <w:r w:rsidRPr="00D93FBE">
        <w:rPr>
          <w:rStyle w:val="StyleUnderline"/>
          <w:sz w:val="24"/>
          <w:szCs w:val="24"/>
        </w:rPr>
        <w:t xml:space="preserve">, </w:t>
      </w:r>
      <w:r w:rsidRPr="00D93FBE">
        <w:rPr>
          <w:rStyle w:val="StyleUnderline"/>
          <w:sz w:val="24"/>
          <w:szCs w:val="24"/>
          <w:highlight w:val="green"/>
        </w:rPr>
        <w:t>are surfacing</w:t>
      </w:r>
      <w:r w:rsidRPr="00D93FBE">
        <w:rPr>
          <w:rStyle w:val="StyleUnderline"/>
          <w:sz w:val="24"/>
          <w:szCs w:val="24"/>
        </w:rPr>
        <w:t xml:space="preserve"> elsewhere. </w:t>
      </w:r>
      <w:r w:rsidRPr="00D93FBE">
        <w:rPr>
          <w:rStyle w:val="Emphasis"/>
          <w:sz w:val="24"/>
          <w:szCs w:val="24"/>
          <w:highlight w:val="green"/>
        </w:rPr>
        <w:t>Persisting health challenges</w:t>
      </w:r>
      <w:r w:rsidRPr="00D93FBE">
        <w:rPr>
          <w:sz w:val="16"/>
          <w:szCs w:val="24"/>
        </w:rPr>
        <w:t>—</w:t>
      </w:r>
      <w:r w:rsidRPr="00D93FBE">
        <w:rPr>
          <w:rStyle w:val="StyleUnderline"/>
          <w:sz w:val="24"/>
          <w:szCs w:val="24"/>
          <w:highlight w:val="green"/>
        </w:rPr>
        <w:t xml:space="preserve">such as </w:t>
      </w:r>
      <w:r w:rsidRPr="00D93FBE">
        <w:rPr>
          <w:rStyle w:val="StyleUnderline"/>
          <w:sz w:val="24"/>
          <w:szCs w:val="24"/>
        </w:rPr>
        <w:t xml:space="preserve">immense national and </w:t>
      </w:r>
      <w:r w:rsidRPr="00D93FBE">
        <w:rPr>
          <w:rStyle w:val="StyleUnderline"/>
          <w:b/>
          <w:bCs/>
          <w:sz w:val="24"/>
          <w:szCs w:val="24"/>
          <w:highlight w:val="green"/>
        </w:rPr>
        <w:t>global health inequities</w:t>
      </w:r>
      <w:r w:rsidRPr="00D93FBE">
        <w:rPr>
          <w:rStyle w:val="StyleUnderline"/>
          <w:sz w:val="24"/>
          <w:szCs w:val="24"/>
        </w:rPr>
        <w:t xml:space="preserve">, with </w:t>
      </w:r>
      <w:r w:rsidRPr="00D93FBE">
        <w:rPr>
          <w:rStyle w:val="Emphasis"/>
          <w:sz w:val="24"/>
          <w:szCs w:val="24"/>
        </w:rPr>
        <w:t>universal health coverage</w:t>
      </w:r>
      <w:r w:rsidRPr="00D93FBE">
        <w:rPr>
          <w:sz w:val="16"/>
          <w:szCs w:val="24"/>
        </w:rPr>
        <w:t xml:space="preserve"> and the Sustainable Development Goals </w:t>
      </w:r>
      <w:r w:rsidRPr="00D93FBE">
        <w:rPr>
          <w:rStyle w:val="StyleUnderline"/>
          <w:sz w:val="24"/>
          <w:szCs w:val="24"/>
        </w:rPr>
        <w:t>offering some hope of lessening them</w:t>
      </w:r>
      <w:r w:rsidRPr="00D93FBE">
        <w:rPr>
          <w:sz w:val="16"/>
          <w:szCs w:val="24"/>
        </w:rPr>
        <w:t>—</w:t>
      </w:r>
      <w:r w:rsidRPr="00D93FBE">
        <w:rPr>
          <w:rStyle w:val="StyleUnderline"/>
          <w:sz w:val="24"/>
          <w:szCs w:val="24"/>
        </w:rPr>
        <w:t>and growing threats such as</w:t>
      </w:r>
      <w:r w:rsidRPr="00D93FBE">
        <w:rPr>
          <w:sz w:val="16"/>
          <w:szCs w:val="24"/>
        </w:rPr>
        <w:t xml:space="preserve"> outbreaks of </w:t>
      </w:r>
      <w:r w:rsidRPr="00D93FBE">
        <w:rPr>
          <w:rStyle w:val="Emphasis"/>
          <w:sz w:val="24"/>
          <w:szCs w:val="24"/>
          <w:highlight w:val="green"/>
        </w:rPr>
        <w:t>infectious disease</w:t>
      </w:r>
      <w:r w:rsidRPr="00D93FBE">
        <w:rPr>
          <w:sz w:val="16"/>
          <w:szCs w:val="24"/>
        </w:rPr>
        <w:t xml:space="preserve">, worsening </w:t>
      </w:r>
      <w:r w:rsidRPr="00D93FBE">
        <w:rPr>
          <w:rStyle w:val="Emphasis"/>
          <w:sz w:val="24"/>
          <w:szCs w:val="24"/>
          <w:highlight w:val="green"/>
        </w:rPr>
        <w:t>antimicrobial resistance</w:t>
      </w:r>
      <w:r w:rsidRPr="00D93FBE">
        <w:rPr>
          <w:sz w:val="16"/>
          <w:szCs w:val="24"/>
        </w:rPr>
        <w:t>, and climate change</w:t>
      </w:r>
      <w:r w:rsidRPr="00D93FBE">
        <w:rPr>
          <w:sz w:val="16"/>
          <w:szCs w:val="24"/>
          <w:highlight w:val="green"/>
        </w:rPr>
        <w:t xml:space="preserve"> </w:t>
      </w:r>
      <w:r w:rsidRPr="00D93FBE">
        <w:rPr>
          <w:rStyle w:val="StyleUnderline"/>
          <w:sz w:val="24"/>
          <w:szCs w:val="24"/>
          <w:highlight w:val="green"/>
        </w:rPr>
        <w:t>demand</w:t>
      </w:r>
      <w:r w:rsidRPr="00D93FBE">
        <w:rPr>
          <w:rStyle w:val="StyleUnderline"/>
          <w:sz w:val="24"/>
          <w:szCs w:val="24"/>
        </w:rPr>
        <w:t xml:space="preserve"> the</w:t>
      </w:r>
      <w:r w:rsidRPr="00D93FBE">
        <w:rPr>
          <w:sz w:val="16"/>
          <w:szCs w:val="24"/>
        </w:rPr>
        <w:t xml:space="preserve"> type of </w:t>
      </w:r>
      <w:r w:rsidRPr="00D93FBE">
        <w:rPr>
          <w:rStyle w:val="Emphasis"/>
          <w:sz w:val="24"/>
          <w:szCs w:val="24"/>
          <w:highlight w:val="green"/>
        </w:rPr>
        <w:t>leadership</w:t>
      </w:r>
      <w:r w:rsidRPr="00D93FBE">
        <w:rPr>
          <w:rStyle w:val="Emphasis"/>
          <w:sz w:val="24"/>
          <w:szCs w:val="24"/>
        </w:rPr>
        <w:t xml:space="preserve"> that </w:t>
      </w:r>
      <w:r w:rsidRPr="00D93FBE">
        <w:rPr>
          <w:rStyle w:val="Emphasis"/>
          <w:sz w:val="24"/>
          <w:szCs w:val="24"/>
          <w:highlight w:val="green"/>
        </w:rPr>
        <w:t>the right to health entails</w:t>
      </w:r>
      <w:r w:rsidRPr="00D93FBE">
        <w:rPr>
          <w:sz w:val="16"/>
          <w:szCs w:val="24"/>
        </w:rPr>
        <w:t xml:space="preserve">. In this immensely challenging environment, </w:t>
      </w:r>
      <w:r w:rsidRPr="00D93FBE">
        <w:rPr>
          <w:rStyle w:val="StyleUnderline"/>
          <w:sz w:val="24"/>
          <w:szCs w:val="24"/>
          <w:highlight w:val="green"/>
        </w:rPr>
        <w:t>WHO needs</w:t>
      </w:r>
      <w:r w:rsidRPr="00D93FBE">
        <w:rPr>
          <w:sz w:val="16"/>
          <w:szCs w:val="24"/>
        </w:rPr>
        <w:t xml:space="preserve"> to become a 21st century institution that has </w:t>
      </w:r>
      <w:r w:rsidRPr="00D93FBE">
        <w:rPr>
          <w:rStyle w:val="Emphasis"/>
          <w:sz w:val="24"/>
          <w:szCs w:val="24"/>
        </w:rPr>
        <w:t xml:space="preserve">the </w:t>
      </w:r>
      <w:r w:rsidRPr="00DC1734">
        <w:rPr>
          <w:rStyle w:val="Emphasis"/>
          <w:sz w:val="24"/>
          <w:szCs w:val="24"/>
        </w:rPr>
        <w:t xml:space="preserve">gravitas and </w:t>
      </w:r>
      <w:r w:rsidRPr="00D93FBE">
        <w:rPr>
          <w:rStyle w:val="Emphasis"/>
          <w:sz w:val="24"/>
          <w:szCs w:val="24"/>
          <w:highlight w:val="green"/>
        </w:rPr>
        <w:t>credibility</w:t>
      </w:r>
      <w:r w:rsidRPr="00D93FBE">
        <w:rPr>
          <w:sz w:val="16"/>
          <w:szCs w:val="24"/>
          <w:highlight w:val="green"/>
        </w:rPr>
        <w:t xml:space="preserve"> </w:t>
      </w:r>
      <w:r w:rsidRPr="00D93FBE">
        <w:rPr>
          <w:rStyle w:val="StyleUnderline"/>
          <w:sz w:val="24"/>
          <w:szCs w:val="24"/>
          <w:highlight w:val="green"/>
        </w:rPr>
        <w:t>to carve</w:t>
      </w:r>
      <w:r w:rsidRPr="00D93FBE">
        <w:rPr>
          <w:rStyle w:val="StyleUnderline"/>
          <w:sz w:val="24"/>
          <w:szCs w:val="24"/>
        </w:rPr>
        <w:t xml:space="preserve"> a path </w:t>
      </w:r>
      <w:r w:rsidRPr="00D93FBE">
        <w:rPr>
          <w:rStyle w:val="StyleUnderline"/>
          <w:sz w:val="24"/>
          <w:szCs w:val="24"/>
          <w:highlight w:val="green"/>
        </w:rPr>
        <w:t>through these obstacles</w:t>
      </w:r>
      <w:r w:rsidRPr="00D93FBE">
        <w:rPr>
          <w:rStyle w:val="StyleUnderline"/>
          <w:sz w:val="24"/>
          <w:szCs w:val="24"/>
        </w:rPr>
        <w:t xml:space="preserve"> towards global health justice</w:t>
      </w:r>
      <w:r w:rsidRPr="00D93FBE">
        <w:rPr>
          <w:sz w:val="16"/>
          <w:szCs w:val="24"/>
        </w:rPr>
        <w:t xml:space="preserve">. The next WHO Director-General, to be elected in May, must lead the organization there. </w:t>
      </w:r>
      <w:r w:rsidRPr="00D93FBE">
        <w:rPr>
          <w:rStyle w:val="Emphasis"/>
          <w:sz w:val="24"/>
          <w:szCs w:val="24"/>
          <w:highlight w:val="green"/>
        </w:rPr>
        <w:t>The right to health can light the way</w:t>
      </w:r>
      <w:r w:rsidRPr="00D93FBE">
        <w:rPr>
          <w:rStyle w:val="Emphasis"/>
          <w:sz w:val="24"/>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szCs w:val="24"/>
        </w:rPr>
        <w:t xml:space="preserve">we know the power of international law to significantly advance health, with </w:t>
      </w:r>
      <w:r w:rsidRPr="00D93FBE">
        <w:rPr>
          <w:rStyle w:val="StyleUnderline"/>
          <w:sz w:val="24"/>
          <w:szCs w:val="24"/>
          <w:highlight w:val="green"/>
        </w:rPr>
        <w:t xml:space="preserve">the </w:t>
      </w:r>
      <w:r w:rsidRPr="00D93FBE">
        <w:rPr>
          <w:rStyle w:val="Emphasis"/>
          <w:sz w:val="24"/>
          <w:szCs w:val="24"/>
          <w:highlight w:val="green"/>
        </w:rPr>
        <w:t xml:space="preserve">transformative </w:t>
      </w:r>
      <w:r w:rsidRPr="00D93FBE">
        <w:rPr>
          <w:rStyle w:val="Emphasis"/>
          <w:sz w:val="24"/>
          <w:szCs w:val="24"/>
        </w:rPr>
        <w:t xml:space="preserve">power of legally binding </w:t>
      </w:r>
      <w:r w:rsidRPr="00D93FBE">
        <w:rPr>
          <w:rStyle w:val="Emphasis"/>
          <w:sz w:val="24"/>
          <w:szCs w:val="24"/>
          <w:highlight w:val="gree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szCs w:val="24"/>
          <w:highlight w:val="green"/>
        </w:rPr>
        <w:t>would</w:t>
      </w:r>
      <w:r w:rsidRPr="00D93FBE">
        <w:rPr>
          <w:sz w:val="16"/>
          <w:szCs w:val="24"/>
        </w:rPr>
        <w:t xml:space="preserve"> also </w:t>
      </w:r>
      <w:r w:rsidRPr="00D93FBE">
        <w:rPr>
          <w:rStyle w:val="StyleUnderline"/>
          <w:sz w:val="24"/>
          <w:szCs w:val="24"/>
          <w:highlight w:val="green"/>
        </w:rPr>
        <w:t xml:space="preserve">be a bold assertion of </w:t>
      </w:r>
      <w:r w:rsidRPr="00D93FBE">
        <w:rPr>
          <w:rStyle w:val="Emphasis"/>
          <w:sz w:val="24"/>
          <w:szCs w:val="24"/>
          <w:highlight w:val="green"/>
        </w:rPr>
        <w:t>global solidarity</w:t>
      </w:r>
      <w:r w:rsidRPr="00D93FBE">
        <w:rPr>
          <w:sz w:val="16"/>
          <w:szCs w:val="24"/>
        </w:rPr>
        <w:t xml:space="preserve"> for global justice, as so urgently needed, “</w:t>
      </w:r>
      <w:r w:rsidRPr="00D93FBE">
        <w:rPr>
          <w:rStyle w:val="StyleUnderline"/>
          <w:sz w:val="24"/>
          <w:szCs w:val="24"/>
          <w:highlight w:val="green"/>
        </w:rPr>
        <w:t>demonstrating</w:t>
      </w:r>
      <w:r w:rsidRPr="00D93FBE">
        <w:rPr>
          <w:sz w:val="16"/>
          <w:szCs w:val="24"/>
        </w:rPr>
        <w:t xml:space="preserve"> that </w:t>
      </w:r>
      <w:r w:rsidRPr="00D93FBE">
        <w:rPr>
          <w:rStyle w:val="StyleUnderline"/>
          <w:sz w:val="24"/>
          <w:szCs w:val="24"/>
        </w:rPr>
        <w:t xml:space="preserve">the community of </w:t>
      </w:r>
      <w:r w:rsidRPr="00D93FBE">
        <w:rPr>
          <w:rStyle w:val="StyleUnderline"/>
          <w:b/>
          <w:bCs/>
          <w:sz w:val="24"/>
          <w:szCs w:val="24"/>
          <w:highlight w:val="green"/>
        </w:rPr>
        <w:t>nations are</w:t>
      </w:r>
      <w:r w:rsidRPr="00D93FBE">
        <w:rPr>
          <w:rStyle w:val="StyleUnderline"/>
          <w:b/>
          <w:bCs/>
          <w:sz w:val="24"/>
          <w:szCs w:val="24"/>
        </w:rPr>
        <w:t xml:space="preserve"> indeed </w:t>
      </w:r>
      <w:r w:rsidRPr="00D93FBE">
        <w:rPr>
          <w:rStyle w:val="StyleUnderline"/>
          <w:b/>
          <w:bCs/>
          <w:sz w:val="24"/>
          <w:szCs w:val="24"/>
          <w:highlight w:val="gree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szCs w:val="24"/>
        </w:rPr>
        <w:t xml:space="preserve">We see signs of </w:t>
      </w:r>
      <w:r w:rsidRPr="00D93FBE">
        <w:rPr>
          <w:rStyle w:val="StyleUnderline"/>
          <w:b/>
          <w:bCs/>
          <w:sz w:val="24"/>
          <w:szCs w:val="24"/>
          <w:highlight w:val="green"/>
        </w:rPr>
        <w:t>resistance of</w:t>
      </w:r>
      <w:r w:rsidRPr="00D93FBE">
        <w:rPr>
          <w:rStyle w:val="StyleUnderline"/>
          <w:b/>
          <w:bCs/>
          <w:sz w:val="24"/>
          <w:szCs w:val="24"/>
        </w:rPr>
        <w:t xml:space="preserve"> the </w:t>
      </w:r>
      <w:r w:rsidRPr="00D93FBE">
        <w:rPr>
          <w:rStyle w:val="StyleUnderline"/>
          <w:b/>
          <w:bCs/>
          <w:sz w:val="24"/>
          <w:szCs w:val="24"/>
          <w:highlight w:val="green"/>
        </w:rPr>
        <w:t>dangerous 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szCs w:val="24"/>
        </w:rPr>
        <w:t xml:space="preserve">Such resistance </w:t>
      </w:r>
      <w:r w:rsidRPr="00D93FBE">
        <w:rPr>
          <w:rStyle w:val="Emphasis"/>
          <w:sz w:val="24"/>
          <w:szCs w:val="24"/>
          <w:highlight w:val="green"/>
        </w:rPr>
        <w:t xml:space="preserve">can prevent </w:t>
      </w:r>
      <w:r w:rsidRPr="00D93FBE">
        <w:rPr>
          <w:rStyle w:val="Emphasis"/>
          <w:sz w:val="24"/>
          <w:szCs w:val="24"/>
        </w:rPr>
        <w:t xml:space="preserve">some of </w:t>
      </w:r>
      <w:r w:rsidRPr="00D93FBE">
        <w:rPr>
          <w:rStyle w:val="Emphasis"/>
          <w:sz w:val="24"/>
          <w:szCs w:val="24"/>
          <w:highlight w:val="green"/>
        </w:rPr>
        <w:t>the worst impacts</w:t>
      </w:r>
      <w:r w:rsidRPr="00D93FBE">
        <w:rPr>
          <w:rStyle w:val="StyleUnderline"/>
          <w:sz w:val="24"/>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 w:val="24"/>
          <w:szCs w:val="24"/>
        </w:rPr>
        <w:t>let’s construct an edifice for the future of health and human rights,</w:t>
      </w:r>
      <w:r w:rsidRPr="00D93FBE">
        <w:rPr>
          <w:sz w:val="16"/>
          <w:szCs w:val="24"/>
        </w:rPr>
        <w:t xml:space="preserve"> even as we stand against its destruction. </w:t>
      </w:r>
      <w:r w:rsidRPr="00D93FBE">
        <w:rPr>
          <w:rStyle w:val="StyleUnderline"/>
          <w:sz w:val="24"/>
          <w:szCs w:val="24"/>
        </w:rPr>
        <w:t xml:space="preserve">WHO, </w:t>
      </w:r>
      <w:r w:rsidRPr="00D93FBE">
        <w:rPr>
          <w:rStyle w:val="StyleUnderline"/>
          <w:sz w:val="24"/>
          <w:szCs w:val="24"/>
          <w:highlight w:val="green"/>
        </w:rPr>
        <w:t>right to health</w:t>
      </w:r>
      <w:r w:rsidRPr="00D93FBE">
        <w:rPr>
          <w:sz w:val="16"/>
          <w:szCs w:val="24"/>
        </w:rPr>
        <w:t xml:space="preserve">, and FCGH leadership </w:t>
      </w:r>
      <w:r w:rsidRPr="00D93FBE">
        <w:rPr>
          <w:rStyle w:val="StyleUnderline"/>
          <w:sz w:val="24"/>
          <w:szCs w:val="24"/>
          <w:highlight w:val="green"/>
        </w:rPr>
        <w:t xml:space="preserve">ought to be </w:t>
      </w:r>
      <w:r w:rsidRPr="00D93FBE">
        <w:rPr>
          <w:rStyle w:val="Emphasis"/>
          <w:sz w:val="24"/>
          <w:szCs w:val="24"/>
          <w:highlight w:val="green"/>
        </w:rPr>
        <w:t xml:space="preserve">a core part of that </w:t>
      </w:r>
      <w:r w:rsidRPr="00D93FBE">
        <w:rPr>
          <w:rStyle w:val="Emphasis"/>
          <w:sz w:val="24"/>
          <w:szCs w:val="24"/>
        </w:rPr>
        <w:t>endeavor</w:t>
      </w:r>
      <w:r w:rsidRPr="00D93FBE">
        <w:rPr>
          <w:sz w:val="16"/>
        </w:rPr>
        <w:t>.</w:t>
      </w:r>
    </w:p>
    <w:p w14:paraId="52F38C62" w14:textId="77777777" w:rsidR="00705932" w:rsidRDefault="00705932" w:rsidP="00705932">
      <w:pPr>
        <w:pStyle w:val="Heading4"/>
      </w:pPr>
      <w:r>
        <w:t xml:space="preserve">Populism is an </w:t>
      </w:r>
      <w:r>
        <w:rPr>
          <w:u w:val="single"/>
        </w:rPr>
        <w:t>existential threat</w:t>
      </w:r>
      <w:r>
        <w:t>.</w:t>
      </w:r>
    </w:p>
    <w:p w14:paraId="645D60A5" w14:textId="77777777" w:rsidR="00705932" w:rsidRPr="00D93FBE" w:rsidRDefault="00705932" w:rsidP="00705932">
      <w:r w:rsidRPr="00D93FBE">
        <w:rPr>
          <w:rStyle w:val="Style13ptBold"/>
        </w:rPr>
        <w:t>de Waal 16</w:t>
      </w:r>
      <w:r>
        <w:t xml:space="preserve"> Alex de Waal 12-5-2016 “Garrison America and the Threat of Global War” </w:t>
      </w:r>
      <w:hyperlink r:id="rId12"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6D5179FF" w14:textId="77777777" w:rsidR="00705932" w:rsidRPr="00D93FBE" w:rsidRDefault="00705932" w:rsidP="00705932">
      <w:pPr>
        <w:rPr>
          <w:sz w:val="16"/>
          <w:szCs w:val="24"/>
        </w:rPr>
      </w:pPr>
      <w:r w:rsidRPr="00D93FBE">
        <w:rPr>
          <w:sz w:val="16"/>
          <w:szCs w:val="24"/>
        </w:rPr>
        <w:t xml:space="preserve">Polanyi recounts how </w:t>
      </w:r>
      <w:r w:rsidRPr="00D93FBE">
        <w:rPr>
          <w:rStyle w:val="StyleUnderline"/>
          <w:sz w:val="24"/>
          <w:szCs w:val="24"/>
        </w:rPr>
        <w:t>economic and financial crisis led to global calamity. Something similar could happen today</w:t>
      </w:r>
      <w:r w:rsidRPr="00D93FBE">
        <w:rPr>
          <w:sz w:val="16"/>
          <w:szCs w:val="24"/>
        </w:rPr>
        <w:t xml:space="preserve">. In fact </w:t>
      </w:r>
      <w:r w:rsidRPr="00D93FBE">
        <w:rPr>
          <w:rStyle w:val="StyleUnderline"/>
          <w:sz w:val="24"/>
          <w:szCs w:val="24"/>
          <w:highlight w:val="green"/>
        </w:rPr>
        <w:t>we are</w:t>
      </w:r>
      <w:r w:rsidRPr="00D93FBE">
        <w:rPr>
          <w:sz w:val="16"/>
          <w:szCs w:val="24"/>
        </w:rPr>
        <w:t xml:space="preserve"> already </w:t>
      </w:r>
      <w:r w:rsidRPr="00D93FBE">
        <w:rPr>
          <w:rStyle w:val="StyleUnderline"/>
          <w:sz w:val="24"/>
          <w:szCs w:val="24"/>
        </w:rPr>
        <w:t xml:space="preserve">in a </w:t>
      </w:r>
      <w:r w:rsidRPr="00D93FBE">
        <w:rPr>
          <w:rStyle w:val="Emphasis"/>
          <w:sz w:val="24"/>
          <w:szCs w:val="24"/>
        </w:rPr>
        <w:t xml:space="preserve">steady </w:t>
      </w:r>
      <w:r w:rsidRPr="00D93FBE">
        <w:rPr>
          <w:rStyle w:val="Emphasis"/>
          <w:sz w:val="24"/>
          <w:szCs w:val="24"/>
          <w:highlight w:val="green"/>
        </w:rPr>
        <w:t>unpicking</w:t>
      </w:r>
      <w:r w:rsidRPr="00D93FBE">
        <w:rPr>
          <w:rStyle w:val="Emphasis"/>
          <w:sz w:val="24"/>
          <w:szCs w:val="24"/>
        </w:rPr>
        <w:t xml:space="preserve"> of </w:t>
      </w:r>
      <w:r w:rsidRPr="00D93FBE">
        <w:rPr>
          <w:rStyle w:val="Emphasis"/>
          <w:sz w:val="24"/>
          <w:szCs w:val="24"/>
          <w:highlight w:val="green"/>
        </w:rPr>
        <w:t>the liberal peace</w:t>
      </w:r>
      <w:r w:rsidRPr="00D93FBE">
        <w:rPr>
          <w:sz w:val="16"/>
          <w:szCs w:val="24"/>
        </w:rPr>
        <w:t xml:space="preserve"> that glowed at the turn of the millennium. Since approximately 2008, </w:t>
      </w:r>
      <w:r w:rsidRPr="00D93FBE">
        <w:rPr>
          <w:rStyle w:val="StyleUnderline"/>
          <w:sz w:val="24"/>
          <w:szCs w:val="24"/>
        </w:rPr>
        <w:t>the historic decline in</w:t>
      </w:r>
      <w:r w:rsidRPr="00D93FBE">
        <w:rPr>
          <w:sz w:val="16"/>
          <w:szCs w:val="24"/>
        </w:rPr>
        <w:t xml:space="preserve"> the number and lethality of </w:t>
      </w:r>
      <w:r w:rsidRPr="00D93FBE">
        <w:rPr>
          <w:rStyle w:val="StyleUnderline"/>
          <w:sz w:val="24"/>
          <w:szCs w:val="24"/>
        </w:rPr>
        <w:t xml:space="preserve">wars appears to have been </w:t>
      </w:r>
      <w:r w:rsidRPr="00D93FBE">
        <w:rPr>
          <w:rStyle w:val="Emphasis"/>
          <w:sz w:val="24"/>
          <w:szCs w:val="24"/>
        </w:rPr>
        <w:t>reversed</w:t>
      </w:r>
      <w:r w:rsidRPr="00D93FBE">
        <w:rPr>
          <w:sz w:val="16"/>
          <w:szCs w:val="24"/>
        </w:rPr>
        <w:t xml:space="preserve">. Today’s wars are not like World War I, with formal declarations of war, clear war zones, rules of engagement, and definite endings. But they are wars nonetheless. </w:t>
      </w:r>
      <w:r w:rsidRPr="00D93FBE">
        <w:rPr>
          <w:rStyle w:val="StyleUnderline"/>
          <w:sz w:val="24"/>
          <w:szCs w:val="24"/>
          <w:highlight w:val="green"/>
        </w:rPr>
        <w:t xml:space="preserve">What does a world in </w:t>
      </w:r>
      <w:r w:rsidRPr="00D93FBE">
        <w:rPr>
          <w:rStyle w:val="Emphasis"/>
          <w:sz w:val="24"/>
          <w:szCs w:val="24"/>
          <w:highlight w:val="green"/>
        </w:rPr>
        <w:t>global</w:t>
      </w:r>
      <w:r w:rsidRPr="00D93FBE">
        <w:rPr>
          <w:rStyle w:val="Emphasis"/>
          <w:sz w:val="24"/>
          <w:szCs w:val="24"/>
        </w:rPr>
        <w:t xml:space="preserve">, generalized </w:t>
      </w:r>
      <w:r w:rsidRPr="00D93FBE">
        <w:rPr>
          <w:rStyle w:val="Emphasis"/>
          <w:sz w:val="24"/>
          <w:szCs w:val="24"/>
          <w:highlight w:val="gree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 w:val="24"/>
          <w:szCs w:val="24"/>
        </w:rPr>
        <w:t xml:space="preserve">deep </w:t>
      </w:r>
      <w:r w:rsidRPr="00D93FBE">
        <w:rPr>
          <w:rStyle w:val="StyleUnderline"/>
          <w:sz w:val="24"/>
          <w:szCs w:val="24"/>
          <w:highlight w:val="green"/>
        </w:rPr>
        <w:t>states</w:t>
      </w:r>
      <w:r w:rsidRPr="00D93FBE">
        <w:rPr>
          <w:sz w:val="16"/>
          <w:szCs w:val="24"/>
        </w:rPr>
        <w:t xml:space="preserve">—built on a new oligarchy of generals, spies, and private-sector suppliers—that </w:t>
      </w:r>
      <w:r w:rsidRPr="00D93FBE">
        <w:rPr>
          <w:rStyle w:val="StyleUnderline"/>
          <w:sz w:val="24"/>
          <w:szCs w:val="24"/>
        </w:rPr>
        <w:t xml:space="preserve">are </w:t>
      </w:r>
      <w:r w:rsidRPr="00D93FBE">
        <w:rPr>
          <w:rStyle w:val="StyleUnderline"/>
          <w:sz w:val="24"/>
          <w:szCs w:val="24"/>
          <w:highlight w:val="green"/>
        </w:rPr>
        <w:t>strangling liberalism</w:t>
      </w:r>
      <w:r w:rsidRPr="00D93FBE">
        <w:rPr>
          <w:sz w:val="16"/>
          <w:szCs w:val="24"/>
        </w:rPr>
        <w:t xml:space="preserve">. We have </w:t>
      </w:r>
      <w:r w:rsidRPr="00D93FBE">
        <w:rPr>
          <w:rStyle w:val="Emphasis"/>
          <w:sz w:val="24"/>
          <w:szCs w:val="24"/>
          <w:highlight w:val="green"/>
        </w:rPr>
        <w:t>emboldened middle</w:t>
      </w:r>
      <w:r w:rsidRPr="00D93FBE">
        <w:rPr>
          <w:rStyle w:val="Emphasis"/>
          <w:sz w:val="24"/>
          <w:szCs w:val="24"/>
        </w:rPr>
        <w:t xml:space="preserve"> powers</w:t>
      </w:r>
      <w:r w:rsidRPr="00D93FBE">
        <w:rPr>
          <w:sz w:val="16"/>
          <w:szCs w:val="24"/>
        </w:rPr>
        <w:t xml:space="preserve"> (such as Saudi Arabia) </w:t>
      </w:r>
      <w:r w:rsidRPr="00D93FBE">
        <w:rPr>
          <w:rStyle w:val="StyleUnderline"/>
          <w:sz w:val="24"/>
          <w:szCs w:val="24"/>
          <w:highlight w:val="green"/>
        </w:rPr>
        <w:t>and revanchist powers</w:t>
      </w:r>
      <w:r w:rsidRPr="00D93FBE">
        <w:rPr>
          <w:rStyle w:val="StyleUnderline"/>
          <w:sz w:val="24"/>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szCs w:val="24"/>
        </w:rPr>
        <w:t xml:space="preserve">regional rivals </w:t>
      </w:r>
      <w:r w:rsidRPr="00D93FBE">
        <w:rPr>
          <w:rStyle w:val="StyleUnderline"/>
          <w:sz w:val="24"/>
          <w:szCs w:val="24"/>
          <w:highlight w:val="green"/>
        </w:rPr>
        <w:t>threatening</w:t>
      </w:r>
      <w:r w:rsidRPr="00D93FBE">
        <w:rPr>
          <w:rStyle w:val="StyleUnderline"/>
          <w:sz w:val="24"/>
          <w:szCs w:val="24"/>
        </w:rPr>
        <w:t xml:space="preserve"> one another, some </w:t>
      </w:r>
      <w:r w:rsidRPr="00D93FBE">
        <w:rPr>
          <w:rStyle w:val="StyleUnderline"/>
          <w:sz w:val="24"/>
          <w:szCs w:val="24"/>
          <w:highlight w:val="green"/>
        </w:rPr>
        <w:t xml:space="preserve">with </w:t>
      </w:r>
      <w:r w:rsidRPr="00D93FBE">
        <w:rPr>
          <w:rStyle w:val="Emphasis"/>
          <w:sz w:val="24"/>
          <w:szCs w:val="24"/>
          <w:highlight w:val="green"/>
        </w:rPr>
        <w:t>nuclear weapons</w:t>
      </w:r>
      <w:r w:rsidRPr="00D93FBE">
        <w:rPr>
          <w:sz w:val="16"/>
          <w:szCs w:val="24"/>
        </w:rPr>
        <w:t xml:space="preserve"> (India and Pakistan) </w:t>
      </w:r>
      <w:r w:rsidRPr="00D93FBE">
        <w:rPr>
          <w:rStyle w:val="StyleUnderline"/>
          <w:sz w:val="24"/>
          <w:szCs w:val="24"/>
        </w:rPr>
        <w:t>and others with possibilities of acquiring them</w:t>
      </w:r>
      <w:r w:rsidRPr="00D93FBE">
        <w:rPr>
          <w:sz w:val="16"/>
          <w:szCs w:val="24"/>
        </w:rPr>
        <w:t xml:space="preserve"> (Saudi Arabia and Iran). Above all, today’s </w:t>
      </w:r>
      <w:r w:rsidRPr="00D93FBE">
        <w:rPr>
          <w:rStyle w:val="StyleUnderline"/>
          <w:sz w:val="24"/>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szCs w:val="24"/>
        </w:rPr>
        <w:t xml:space="preserve">a global political market of rival plutocracies comes into view. </w:t>
      </w:r>
      <w:r w:rsidRPr="00D93FBE">
        <w:rPr>
          <w:rStyle w:val="StyleUnderline"/>
          <w:sz w:val="24"/>
          <w:szCs w:val="24"/>
          <w:highlight w:val="green"/>
        </w:rPr>
        <w:t>Add</w:t>
      </w:r>
      <w:r w:rsidRPr="00D93FBE">
        <w:rPr>
          <w:rStyle w:val="StyleUnderline"/>
          <w:sz w:val="24"/>
          <w:szCs w:val="24"/>
        </w:rPr>
        <w:t xml:space="preserve"> </w:t>
      </w:r>
      <w:r w:rsidRPr="00D93FBE">
        <w:rPr>
          <w:rStyle w:val="Emphasis"/>
          <w:sz w:val="24"/>
          <w:szCs w:val="24"/>
        </w:rPr>
        <w:t xml:space="preserve">virulent </w:t>
      </w:r>
      <w:r w:rsidRPr="00D93FBE">
        <w:rPr>
          <w:rStyle w:val="Emphasis"/>
          <w:sz w:val="24"/>
          <w:szCs w:val="24"/>
          <w:highlight w:val="green"/>
        </w:rPr>
        <w:t>reactionary populism</w:t>
      </w:r>
      <w:r w:rsidRPr="00D93FBE">
        <w:rPr>
          <w:sz w:val="16"/>
          <w:szCs w:val="24"/>
        </w:rPr>
        <w:t xml:space="preserve"> to the mix </w:t>
      </w:r>
      <w:r w:rsidRPr="00D93FBE">
        <w:rPr>
          <w:rStyle w:val="StyleUnderline"/>
          <w:sz w:val="24"/>
          <w:szCs w:val="24"/>
        </w:rPr>
        <w:t xml:space="preserve">and </w:t>
      </w:r>
      <w:r w:rsidRPr="00D93FBE">
        <w:rPr>
          <w:rStyle w:val="StyleUnderline"/>
          <w:sz w:val="24"/>
          <w:szCs w:val="24"/>
          <w:highlight w:val="green"/>
        </w:rPr>
        <w:t>it resembles</w:t>
      </w:r>
      <w:r w:rsidRPr="00D93FBE">
        <w:rPr>
          <w:rStyle w:val="StyleUnderline"/>
          <w:sz w:val="24"/>
          <w:szCs w:val="24"/>
        </w:rPr>
        <w:t xml:space="preserve"> a </w:t>
      </w:r>
      <w:r w:rsidRPr="00D93FBE">
        <w:rPr>
          <w:rStyle w:val="StyleUnderline"/>
          <w:sz w:val="24"/>
          <w:szCs w:val="24"/>
          <w:highlight w:val="green"/>
        </w:rPr>
        <w:t>war on democracy</w:t>
      </w:r>
      <w:r w:rsidRPr="00D93FBE">
        <w:rPr>
          <w:sz w:val="16"/>
          <w:szCs w:val="24"/>
        </w:rPr>
        <w:t xml:space="preserve">. What more might we see? Economic liberalism is a creed of optimism and abundance; reactionary protectionism feeds on pessimistic scarcity. </w:t>
      </w:r>
      <w:r w:rsidRPr="00D93FBE">
        <w:rPr>
          <w:rStyle w:val="StyleUnderline"/>
          <w:sz w:val="24"/>
          <w:szCs w:val="24"/>
        </w:rPr>
        <w:t xml:space="preserve">If we see </w:t>
      </w:r>
      <w:r w:rsidRPr="00D93FBE">
        <w:rPr>
          <w:rStyle w:val="Emphasis"/>
          <w:sz w:val="24"/>
          <w:szCs w:val="24"/>
          <w:highlight w:val="green"/>
        </w:rPr>
        <w:t>punitive trade wars</w:t>
      </w:r>
      <w:r w:rsidRPr="00D93FBE">
        <w:rPr>
          <w:sz w:val="16"/>
          <w:szCs w:val="24"/>
        </w:rPr>
        <w:t xml:space="preserve"> and national leaders taking preemptive action to secure strategic resources within the walls of their garrison states, then old-fashioned </w:t>
      </w:r>
      <w:r w:rsidRPr="00D93FBE">
        <w:rPr>
          <w:rStyle w:val="StyleUnderline"/>
          <w:sz w:val="24"/>
          <w:szCs w:val="24"/>
          <w:highlight w:val="green"/>
        </w:rPr>
        <w:t>territorial disputes</w:t>
      </w:r>
      <w:r w:rsidRPr="00D93FBE">
        <w:rPr>
          <w:sz w:val="16"/>
          <w:szCs w:val="24"/>
        </w:rPr>
        <w:t xml:space="preserve"> along with accelerated state-commercial grabbing of land and minerals </w:t>
      </w:r>
      <w:r w:rsidRPr="00D93FBE">
        <w:rPr>
          <w:rStyle w:val="StyleUnderline"/>
          <w:sz w:val="24"/>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szCs w:val="24"/>
          <w:highlight w:val="green"/>
        </w:rPr>
        <w:t>Liberal multilat</w:t>
      </w:r>
      <w:r w:rsidRPr="00D93FBE">
        <w:rPr>
          <w:rStyle w:val="StyleUnderline"/>
          <w:sz w:val="24"/>
          <w:szCs w:val="24"/>
        </w:rPr>
        <w:t xml:space="preserve">eralism </w:t>
      </w:r>
      <w:r w:rsidRPr="00D93FBE">
        <w:rPr>
          <w:rStyle w:val="StyleUnderline"/>
          <w:sz w:val="24"/>
          <w:szCs w:val="24"/>
          <w:highlight w:val="green"/>
        </w:rPr>
        <w:t>is</w:t>
      </w:r>
      <w:r w:rsidRPr="00D93FBE">
        <w:rPr>
          <w:sz w:val="16"/>
          <w:szCs w:val="24"/>
        </w:rPr>
        <w:t xml:space="preserve"> a system of </w:t>
      </w:r>
      <w:r w:rsidRPr="00D93FBE">
        <w:rPr>
          <w:rStyle w:val="Emphasis"/>
          <w:sz w:val="24"/>
          <w:szCs w:val="24"/>
        </w:rPr>
        <w:t xml:space="preserve">seeking </w:t>
      </w:r>
      <w:r w:rsidRPr="00D93FBE">
        <w:rPr>
          <w:rStyle w:val="Emphasis"/>
          <w:sz w:val="24"/>
          <w:szCs w:val="24"/>
          <w:highlight w:val="green"/>
        </w:rPr>
        <w:t>common wins through</w:t>
      </w:r>
      <w:r w:rsidRPr="00D93FBE">
        <w:rPr>
          <w:rStyle w:val="Emphasis"/>
          <w:sz w:val="24"/>
          <w:szCs w:val="24"/>
        </w:rPr>
        <w:t xml:space="preserve"> peaceful </w:t>
      </w:r>
      <w:r w:rsidRPr="00D93FBE">
        <w:rPr>
          <w:rStyle w:val="Emphasis"/>
          <w:sz w:val="24"/>
          <w:szCs w:val="24"/>
          <w:highlight w:val="green"/>
        </w:rPr>
        <w:t>negotiation</w:t>
      </w:r>
      <w:r w:rsidRPr="00D93FBE">
        <w:rPr>
          <w:sz w:val="16"/>
          <w:szCs w:val="24"/>
        </w:rPr>
        <w:t xml:space="preserve">; case-by-case power dealing is a zero-sum calculus. </w:t>
      </w:r>
      <w:r w:rsidRPr="00D93FBE">
        <w:rPr>
          <w:rStyle w:val="StyleUnderline"/>
          <w:sz w:val="24"/>
          <w:szCs w:val="24"/>
        </w:rPr>
        <w:t xml:space="preserve">We may see </w:t>
      </w:r>
      <w:r w:rsidRPr="00D93FBE">
        <w:rPr>
          <w:rStyle w:val="Emphasis"/>
          <w:sz w:val="24"/>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szCs w:val="24"/>
        </w:rPr>
        <w:t xml:space="preserve">A </w:t>
      </w:r>
      <w:r w:rsidRPr="00D93FBE">
        <w:rPr>
          <w:rStyle w:val="StyleUnderline"/>
          <w:sz w:val="24"/>
          <w:szCs w:val="24"/>
          <w:highlight w:val="green"/>
        </w:rPr>
        <w:t>cabal of</w:t>
      </w:r>
      <w:r w:rsidRPr="00D93FBE">
        <w:rPr>
          <w:rStyle w:val="StyleUnderline"/>
          <w:sz w:val="24"/>
          <w:szCs w:val="24"/>
        </w:rPr>
        <w:t xml:space="preserve"> plutocratic </w:t>
      </w:r>
      <w:r w:rsidRPr="00D93FBE">
        <w:rPr>
          <w:rStyle w:val="StyleUnderline"/>
          <w:sz w:val="24"/>
          <w:szCs w:val="24"/>
          <w:highlight w:val="green"/>
        </w:rPr>
        <w:t>populists would</w:t>
      </w:r>
      <w:r w:rsidRPr="00D93FBE">
        <w:rPr>
          <w:sz w:val="16"/>
          <w:szCs w:val="24"/>
        </w:rPr>
        <w:t xml:space="preserve"> revel in the opposite: </w:t>
      </w:r>
      <w:r w:rsidRPr="00D93FBE">
        <w:rPr>
          <w:rStyle w:val="StyleUnderline"/>
          <w:sz w:val="24"/>
          <w:szCs w:val="24"/>
        </w:rPr>
        <w:t>applaud</w:t>
      </w:r>
      <w:r w:rsidRPr="00D93FBE">
        <w:rPr>
          <w:sz w:val="16"/>
          <w:szCs w:val="24"/>
        </w:rPr>
        <w:t xml:space="preserve">ing </w:t>
      </w:r>
      <w:r w:rsidRPr="00D93FBE">
        <w:rPr>
          <w:rStyle w:val="StyleUnderline"/>
          <w:sz w:val="24"/>
          <w:szCs w:val="24"/>
        </w:rPr>
        <w:t xml:space="preserve">one another’s readiness to </w:t>
      </w:r>
      <w:r w:rsidRPr="00D93FBE">
        <w:rPr>
          <w:rStyle w:val="StyleUnderline"/>
          <w:sz w:val="24"/>
          <w:szCs w:val="24"/>
          <w:highlight w:val="green"/>
        </w:rPr>
        <w:t>tear up cosmopolitan liberalism</w:t>
      </w:r>
      <w:r w:rsidRPr="00D93FBE">
        <w:rPr>
          <w:sz w:val="16"/>
          <w:szCs w:val="24"/>
        </w:rPr>
        <w:t xml:space="preserve"> and pursue a latter-day mercantilist naked self-interest. </w:t>
      </w:r>
      <w:r w:rsidRPr="00D93FBE">
        <w:rPr>
          <w:rStyle w:val="Emphasis"/>
          <w:sz w:val="24"/>
          <w:szCs w:val="24"/>
        </w:rPr>
        <w:t>Garrison America</w:t>
      </w:r>
      <w:r w:rsidRPr="00D93FBE">
        <w:rPr>
          <w:rStyle w:val="StyleUnderline"/>
          <w:sz w:val="24"/>
          <w:szCs w:val="24"/>
        </w:rPr>
        <w:t xml:space="preserve"> could</w:t>
      </w:r>
      <w:r w:rsidRPr="00D93FBE">
        <w:rPr>
          <w:sz w:val="16"/>
          <w:szCs w:val="24"/>
        </w:rPr>
        <w:t xml:space="preserve"> opportunistically </w:t>
      </w:r>
      <w:r w:rsidRPr="00D93FBE">
        <w:rPr>
          <w:rStyle w:val="StyleUnderline"/>
          <w:sz w:val="24"/>
          <w:szCs w:val="24"/>
        </w:rPr>
        <w:t>collude with</w:t>
      </w:r>
      <w:r w:rsidRPr="00D93FBE">
        <w:rPr>
          <w:sz w:val="16"/>
          <w:szCs w:val="24"/>
        </w:rPr>
        <w:t xml:space="preserve"> similarly constituted political-military business </w:t>
      </w:r>
      <w:r w:rsidRPr="00D93FBE">
        <w:rPr>
          <w:rStyle w:val="StyleUnderline"/>
          <w:sz w:val="24"/>
          <w:szCs w:val="24"/>
        </w:rPr>
        <w:t xml:space="preserve">regimes in </w:t>
      </w:r>
      <w:r w:rsidRPr="00D93FBE">
        <w:rPr>
          <w:rStyle w:val="StyleUnderline"/>
          <w:sz w:val="24"/>
          <w:szCs w:val="24"/>
          <w:highlight w:val="green"/>
        </w:rPr>
        <w:t>Russia, China, Turkey</w:t>
      </w:r>
      <w:r w:rsidRPr="00D93FBE">
        <w:rPr>
          <w:sz w:val="16"/>
          <w:szCs w:val="24"/>
        </w:rPr>
        <w:t xml:space="preserve">, and elsewhere for a new realpolitik global concert, redolent of the early nineteenth-century era of the Congress of Vienna, </w:t>
      </w:r>
      <w:r w:rsidRPr="00D93FBE">
        <w:rPr>
          <w:rStyle w:val="StyleUnderline"/>
          <w:sz w:val="24"/>
          <w:szCs w:val="24"/>
          <w:highlight w:val="green"/>
        </w:rPr>
        <w:t>bring</w:t>
      </w:r>
      <w:r w:rsidRPr="00D93FBE">
        <w:rPr>
          <w:rStyle w:val="StyleUnderline"/>
          <w:sz w:val="24"/>
          <w:szCs w:val="24"/>
        </w:rPr>
        <w:t xml:space="preserve">ing </w:t>
      </w:r>
      <w:r w:rsidRPr="00D93FBE">
        <w:rPr>
          <w:rStyle w:val="StyleUnderline"/>
          <w:sz w:val="24"/>
          <w:szCs w:val="24"/>
          <w:highlight w:val="green"/>
        </w:rPr>
        <w:t>a façade of stability</w:t>
      </w:r>
      <w:r w:rsidRPr="00D93FBE">
        <w:rPr>
          <w:rStyle w:val="StyleUnderline"/>
          <w:sz w:val="24"/>
          <w:szCs w:val="24"/>
        </w:rPr>
        <w:t xml:space="preserve"> for as long as they collude—</w:t>
      </w:r>
      <w:r w:rsidRPr="00D93FBE">
        <w:rPr>
          <w:rStyle w:val="StyleUnderline"/>
          <w:sz w:val="24"/>
          <w:szCs w:val="24"/>
          <w:highlight w:val="green"/>
        </w:rPr>
        <w:t xml:space="preserve">and </w:t>
      </w:r>
      <w:r w:rsidRPr="00D93FBE">
        <w:rPr>
          <w:rStyle w:val="Emphasis"/>
          <w:sz w:val="24"/>
          <w:szCs w:val="24"/>
          <w:highlight w:val="gree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szCs w:val="24"/>
        </w:rPr>
        <w:t xml:space="preserve">the plutocratic populist order is a </w:t>
      </w:r>
      <w:r w:rsidRPr="00D93FBE">
        <w:rPr>
          <w:rStyle w:val="Emphasis"/>
          <w:sz w:val="24"/>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szCs w:val="24"/>
        </w:rPr>
        <w:t xml:space="preserve">The </w:t>
      </w:r>
      <w:r w:rsidRPr="00D93FBE">
        <w:rPr>
          <w:rStyle w:val="StyleUnderline"/>
          <w:sz w:val="24"/>
          <w:szCs w:val="24"/>
          <w:highlight w:val="green"/>
        </w:rPr>
        <w:t>importance of</w:t>
      </w:r>
      <w:r w:rsidRPr="00D93FBE">
        <w:rPr>
          <w:sz w:val="16"/>
          <w:szCs w:val="24"/>
        </w:rPr>
        <w:t xml:space="preserve"> defending civility with democratic deliberation, respecting human rights and values, and </w:t>
      </w:r>
      <w:r w:rsidRPr="00D93FBE">
        <w:rPr>
          <w:rStyle w:val="StyleUnderline"/>
          <w:sz w:val="24"/>
          <w:szCs w:val="24"/>
          <w:highlight w:val="green"/>
        </w:rPr>
        <w:t>maintaining</w:t>
      </w:r>
      <w:r w:rsidRPr="00D93FBE">
        <w:rPr>
          <w:rStyle w:val="StyleUnderline"/>
          <w:sz w:val="24"/>
          <w:szCs w:val="24"/>
        </w:rPr>
        <w:t xml:space="preserve"> a commitment to </w:t>
      </w:r>
      <w:r w:rsidRPr="00D93FBE">
        <w:rPr>
          <w:rStyle w:val="StyleUnderline"/>
          <w:sz w:val="24"/>
          <w:szCs w:val="24"/>
          <w:highlight w:val="green"/>
        </w:rPr>
        <w:t>public goods</w:t>
      </w:r>
      <w:r w:rsidRPr="00D93FBE">
        <w:rPr>
          <w:rStyle w:val="StyleUnderline"/>
          <w:sz w:val="24"/>
          <w:szCs w:val="24"/>
        </w:rPr>
        <w:t xml:space="preserve"> and the global commons—</w:t>
      </w:r>
      <w:r w:rsidRPr="00D93FBE">
        <w:rPr>
          <w:rStyle w:val="Emphasis"/>
          <w:sz w:val="24"/>
          <w:szCs w:val="24"/>
          <w:highlight w:val="green"/>
        </w:rPr>
        <w:t>including the future of the planet</w:t>
      </w:r>
      <w:r w:rsidRPr="00D93FBE">
        <w:rPr>
          <w:sz w:val="16"/>
          <w:szCs w:val="24"/>
          <w:highlight w:val="green"/>
        </w:rPr>
        <w:t>—</w:t>
      </w:r>
      <w:r w:rsidRPr="00D93FBE">
        <w:rPr>
          <w:rStyle w:val="StyleUnderline"/>
          <w:sz w:val="24"/>
          <w:szCs w:val="24"/>
          <w:highlight w:val="green"/>
        </w:rPr>
        <w:t>remain evergreen</w:t>
      </w:r>
      <w:r w:rsidRPr="00D93FBE">
        <w:rPr>
          <w:rStyle w:val="StyleUnderline"/>
          <w:sz w:val="24"/>
          <w:szCs w:val="24"/>
        </w:rPr>
        <w:t>. We need to find</w:t>
      </w:r>
      <w:r w:rsidRPr="00D93FBE">
        <w:rPr>
          <w:sz w:val="16"/>
          <w:szCs w:val="24"/>
        </w:rPr>
        <w:t xml:space="preserve"> our way to </w:t>
      </w:r>
      <w:r w:rsidRPr="00D93FBE">
        <w:rPr>
          <w:rStyle w:val="StyleUnderline"/>
          <w:sz w:val="24"/>
          <w:szCs w:val="24"/>
        </w:rPr>
        <w:t>a new</w:t>
      </w:r>
      <w:r w:rsidRPr="00D93FBE">
        <w:rPr>
          <w:sz w:val="16"/>
          <w:szCs w:val="24"/>
        </w:rPr>
        <w:t xml:space="preserve"> 1945—and the </w:t>
      </w:r>
      <w:r w:rsidRPr="00D93FBE">
        <w:rPr>
          <w:rStyle w:val="StyleUnderline"/>
          <w:sz w:val="24"/>
          <w:szCs w:val="24"/>
        </w:rPr>
        <w:t>global political settlement</w:t>
      </w:r>
      <w:r w:rsidRPr="00D93FBE">
        <w:rPr>
          <w:sz w:val="16"/>
          <w:szCs w:val="24"/>
        </w:rPr>
        <w:t xml:space="preserve"> for a tamed and humane capitalism—</w:t>
      </w:r>
      <w:r w:rsidRPr="00D93FBE">
        <w:rPr>
          <w:rStyle w:val="StyleUnderline"/>
          <w:sz w:val="24"/>
          <w:szCs w:val="24"/>
        </w:rPr>
        <w:t xml:space="preserve">without having to suffer the </w:t>
      </w:r>
      <w:r w:rsidRPr="00D93FBE">
        <w:rPr>
          <w:rStyle w:val="Emphasis"/>
          <w:sz w:val="24"/>
          <w:szCs w:val="24"/>
        </w:rPr>
        <w:t>catastrophic traumas</w:t>
      </w:r>
      <w:r w:rsidRPr="00D93FBE">
        <w:rPr>
          <w:rStyle w:val="StyleUnderline"/>
          <w:sz w:val="24"/>
          <w:szCs w:val="24"/>
        </w:rPr>
        <w:t xml:space="preserve"> of trying everything else first</w:t>
      </w:r>
      <w:r w:rsidRPr="00D93FBE">
        <w:rPr>
          <w:sz w:val="16"/>
          <w:szCs w:val="24"/>
        </w:rPr>
        <w:t>.</w:t>
      </w:r>
    </w:p>
    <w:p w14:paraId="69C22698" w14:textId="77777777" w:rsidR="00705932" w:rsidRPr="003924F7" w:rsidRDefault="00705932" w:rsidP="00705932">
      <w:pPr>
        <w:pStyle w:val="Heading2"/>
      </w:pPr>
      <w:r>
        <w:t>UV</w:t>
      </w:r>
    </w:p>
    <w:p w14:paraId="584F71E7" w14:textId="77777777" w:rsidR="00705932" w:rsidRPr="00EE145D" w:rsidRDefault="00705932" w:rsidP="00705932">
      <w:pPr>
        <w:pStyle w:val="Heading4"/>
      </w:pPr>
      <w:r w:rsidRPr="00EE145D">
        <w:t xml:space="preserve">Reject 1AR Theory </w:t>
      </w:r>
      <w:r>
        <w:t xml:space="preserve">arguments </w:t>
      </w:r>
      <w:r w:rsidRPr="00EE145D">
        <w:t xml:space="preserve">– </w:t>
      </w:r>
      <w:r>
        <w:t>1</w:t>
      </w:r>
      <w:r w:rsidRPr="00EE145D">
        <w:t>)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aff abuse doesn’t make sense since you can read 1ac theory and uplayer with other 1ar offs like Ks </w:t>
      </w:r>
      <w:r>
        <w:t>4</w:t>
      </w:r>
      <w:r w:rsidRPr="00EE145D">
        <w:t xml:space="preserve">) they have 1 more minute on the theory debate due to a 7-6 skew which o/w since theory is mainly about substance </w:t>
      </w:r>
      <w:r>
        <w:t>5</w:t>
      </w:r>
      <w:r w:rsidRPr="00EE145D">
        <w:t xml:space="preserve">) evaluate 2n paradigm issues </w:t>
      </w:r>
      <w:r>
        <w:t xml:space="preserve">and framing </w:t>
      </w:r>
      <w:r w:rsidRPr="00EE145D">
        <w:t>since they have 2 speeches to answer and weigh against 1 argument</w:t>
      </w:r>
      <w:r>
        <w:t xml:space="preserve"> and I need another speech to compensate</w:t>
      </w:r>
      <w:r w:rsidRPr="00EE145D">
        <w:t xml:space="preserve"> </w:t>
      </w:r>
      <w:r>
        <w:t>6</w:t>
      </w:r>
      <w:r w:rsidRPr="00EE145D">
        <w:t xml:space="preserve">) they can blow up dropped arguments in the next speech and I don’t have the chance to frame them out but they can which means only dropped arguments for them are game over. </w:t>
      </w:r>
    </w:p>
    <w:p w14:paraId="7AD19F34" w14:textId="77777777" w:rsidR="00705932" w:rsidRDefault="00705932" w:rsidP="00705932">
      <w:pPr>
        <w:pStyle w:val="Heading4"/>
      </w:pPr>
      <w:r w:rsidRPr="00EE145D">
        <w:t>1</w:t>
      </w:r>
      <w:r>
        <w:t>AR</w:t>
      </w:r>
      <w:r w:rsidRPr="00EE145D">
        <w:t xml:space="preserve"> theory is drop the argument – they can initiate theory in the aff and the 1ar which means they have 2 speeches to devastate the 1n with no risk auto-loss issues</w:t>
      </w:r>
      <w:r>
        <w:t>.</w:t>
      </w:r>
    </w:p>
    <w:p w14:paraId="2DD0475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705932"/>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05932"/>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7A21"/>
  <w15:chartTrackingRefBased/>
  <w15:docId w15:val="{F7D70C1E-973E-4909-A1B0-8CF9F0C7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5932"/>
    <w:rPr>
      <w:rFonts w:ascii="Calibri" w:hAnsi="Calibri" w:cs="Calibri"/>
    </w:rPr>
  </w:style>
  <w:style w:type="paragraph" w:styleId="Heading1">
    <w:name w:val="heading 1"/>
    <w:aliases w:val="Pocket"/>
    <w:basedOn w:val="Normal"/>
    <w:next w:val="Normal"/>
    <w:link w:val="Heading1Char"/>
    <w:qFormat/>
    <w:rsid w:val="007059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59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59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7059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59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932"/>
  </w:style>
  <w:style w:type="character" w:customStyle="1" w:styleId="Heading1Char">
    <w:name w:val="Heading 1 Char"/>
    <w:aliases w:val="Pocket Char"/>
    <w:basedOn w:val="DefaultParagraphFont"/>
    <w:link w:val="Heading1"/>
    <w:rsid w:val="007059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59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593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t Char"/>
    <w:basedOn w:val="DefaultParagraphFont"/>
    <w:link w:val="Heading4"/>
    <w:uiPriority w:val="3"/>
    <w:rsid w:val="007059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0593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05932"/>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70593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705932"/>
    <w:rPr>
      <w:color w:val="auto"/>
      <w:u w:val="none"/>
    </w:rPr>
  </w:style>
  <w:style w:type="character" w:styleId="FollowedHyperlink">
    <w:name w:val="FollowedHyperlink"/>
    <w:basedOn w:val="DefaultParagraphFont"/>
    <w:uiPriority w:val="99"/>
    <w:semiHidden/>
    <w:unhideWhenUsed/>
    <w:rsid w:val="00705932"/>
    <w:rPr>
      <w:color w:val="auto"/>
      <w:u w:val="none"/>
    </w:rPr>
  </w:style>
  <w:style w:type="paragraph" w:customStyle="1" w:styleId="textbold">
    <w:name w:val="text bold"/>
    <w:basedOn w:val="Normal"/>
    <w:link w:val="Emphasis"/>
    <w:uiPriority w:val="7"/>
    <w:qFormat/>
    <w:rsid w:val="00705932"/>
    <w:pPr>
      <w:ind w:left="720"/>
      <w:jc w:val="both"/>
    </w:pPr>
    <w:rPr>
      <w:b/>
      <w:iCs/>
      <w:u w:val="single"/>
    </w:rPr>
  </w:style>
  <w:style w:type="paragraph" w:styleId="ListParagraph">
    <w:name w:val="List Paragraph"/>
    <w:basedOn w:val="Normal"/>
    <w:uiPriority w:val="34"/>
    <w:qFormat/>
    <w:rsid w:val="00705932"/>
    <w:pPr>
      <w:ind w:left="720"/>
      <w:contextualSpacing/>
    </w:pPr>
  </w:style>
  <w:style w:type="paragraph" w:customStyle="1" w:styleId="Emphasize">
    <w:name w:val="Emphasize"/>
    <w:basedOn w:val="Normal"/>
    <w:uiPriority w:val="7"/>
    <w:qFormat/>
    <w:rsid w:val="0070593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n.org/news/senators-who-led-pharma-friendly-patent-reform-also-prime-targets-for-pharma-ca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hn.org/news/a-senator-from-arizona-emerges-as-a-pharma-favorite/" TargetMode="External"/><Relationship Id="rId12" Type="http://schemas.openxmlformats.org/officeDocument/2006/relationships/hyperlink" Target="http://bostonreview.net/war-security-politics-global-justice/alex-de-waal-garrison-america-and-threat-global-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bes.com/sites/joshuacohen/2021/09/06/democrats-plans-to-introduce-prescription-drug-pricing-reform-face-obstacles/?sh=37a269917395" TargetMode="External"/><Relationship Id="rId11" Type="http://schemas.openxmlformats.org/officeDocument/2006/relationships/hyperlink" Target="https://www.hhrjournal.org/2017/03/new-who-leader-will-need-human-rights-to-counter-populism/" TargetMode="External"/><Relationship Id="rId5" Type="http://schemas.openxmlformats.org/officeDocument/2006/relationships/webSettings" Target="webSettings.xml"/><Relationship Id="rId10" Type="http://schemas.openxmlformats.org/officeDocument/2006/relationships/hyperlink" Target="https://law.unimelb.edu.au/__data/assets/pdf_file/0007/1681117/Rimmer.pdf" TargetMode="External"/><Relationship Id="rId4" Type="http://schemas.openxmlformats.org/officeDocument/2006/relationships/settings" Target="settings.xml"/><Relationship Id="rId9" Type="http://schemas.openxmlformats.org/officeDocument/2006/relationships/hyperlink" Target="https://www.usatoday.com/story/opinion/todaysdebate/2021/07/20/climate-change-biden-infrastructure-bill-good-start/787711800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18</Pages>
  <Words>10121</Words>
  <Characters>57696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2021-09-18T15:55:00Z</dcterms:created>
  <dcterms:modified xsi:type="dcterms:W3CDTF">2021-09-18T15:55:00Z</dcterms:modified>
</cp:coreProperties>
</file>