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B17D3" w14:textId="77777777" w:rsidR="009352B6" w:rsidRDefault="009352B6" w:rsidP="009352B6">
      <w:pPr>
        <w:pStyle w:val="Heading1"/>
      </w:pPr>
      <w:r>
        <w:t>1NC Doubles</w:t>
      </w:r>
    </w:p>
    <w:p w14:paraId="5F5DD8E2" w14:textId="77777777" w:rsidR="009352B6" w:rsidRDefault="009352B6" w:rsidP="009352B6">
      <w:pPr>
        <w:pStyle w:val="Heading2"/>
      </w:pPr>
      <w:r>
        <w:lastRenderedPageBreak/>
        <w:t>1</w:t>
      </w:r>
    </w:p>
    <w:p w14:paraId="2E565123" w14:textId="77777777" w:rsidR="009352B6" w:rsidRPr="008938F3" w:rsidRDefault="009352B6" w:rsidP="009352B6">
      <w:pPr>
        <w:pStyle w:val="Heading4"/>
      </w:pPr>
      <w:r w:rsidRPr="008938F3">
        <w:t xml:space="preserve">Our interpretation is that </w:t>
      </w:r>
      <w:r>
        <w:t xml:space="preserve">the affirmative can only garner offense from the hypothetical implementation of a topical aff. </w:t>
      </w:r>
    </w:p>
    <w:p w14:paraId="407368EE" w14:textId="77777777" w:rsidR="009352B6" w:rsidRDefault="009352B6" w:rsidP="009352B6">
      <w:pPr>
        <w:pStyle w:val="Analytic"/>
      </w:pPr>
      <w:r w:rsidRPr="008938F3">
        <w:rPr>
          <w:rFonts w:asciiTheme="minorHAnsi" w:hAnsiTheme="minorHAnsi" w:cstheme="minorHAnsi"/>
        </w:rPr>
        <w:t xml:space="preserve">Violation: they defend </w:t>
      </w:r>
      <w:r w:rsidRPr="005E7F81">
        <w:t>piracy</w:t>
      </w:r>
    </w:p>
    <w:p w14:paraId="268D5BAA" w14:textId="77777777" w:rsidR="009352B6" w:rsidRDefault="009352B6" w:rsidP="009352B6">
      <w:pPr>
        <w:pStyle w:val="Heading4"/>
        <w:rPr>
          <w:rFonts w:cs="Calibri"/>
        </w:rPr>
      </w:pPr>
    </w:p>
    <w:p w14:paraId="18023D23" w14:textId="77777777" w:rsidR="009352B6" w:rsidRPr="00F767F1" w:rsidRDefault="009352B6" w:rsidP="009352B6">
      <w:pPr>
        <w:pStyle w:val="Heading4"/>
        <w:rPr>
          <w:rFonts w:cs="Calibri"/>
        </w:rPr>
      </w:pPr>
      <w:r w:rsidRPr="00F767F1">
        <w:rPr>
          <w:rFonts w:cs="Calibri"/>
        </w:rPr>
        <w:t>Resolved means a legislative policy</w:t>
      </w:r>
    </w:p>
    <w:p w14:paraId="28F019EB" w14:textId="77777777" w:rsidR="009352B6" w:rsidRPr="00F767F1" w:rsidRDefault="009352B6" w:rsidP="009352B6">
      <w:pPr>
        <w:rPr>
          <w:rStyle w:val="StyleUnderline"/>
          <w:b/>
          <w:sz w:val="16"/>
        </w:rPr>
      </w:pPr>
      <w:r w:rsidRPr="00D62CB2">
        <w:rPr>
          <w:rStyle w:val="Style13ptBold"/>
        </w:rPr>
        <w:t>W</w:t>
      </w:r>
      <w:r w:rsidRPr="00F767F1">
        <w:rPr>
          <w:rStyle w:val="StyleUnderline"/>
        </w:rPr>
        <w:t xml:space="preserve">ords and </w:t>
      </w:r>
      <w:r w:rsidRPr="00D62CB2">
        <w:rPr>
          <w:rStyle w:val="Style13ptBold"/>
        </w:rPr>
        <w:t>P</w:t>
      </w:r>
      <w:r w:rsidRPr="00F767F1">
        <w:rPr>
          <w:rStyle w:val="StyleUnderline"/>
        </w:rPr>
        <w:t xml:space="preserve">hrases </w:t>
      </w:r>
      <w:r w:rsidRPr="00D62CB2">
        <w:rPr>
          <w:rStyle w:val="Style13ptBold"/>
        </w:rPr>
        <w:t>64</w:t>
      </w:r>
      <w:r w:rsidRPr="00F767F1">
        <w:t xml:space="preserve"> Words and Phrases Permanent Edition. “Resolved”. 1964.</w:t>
      </w:r>
    </w:p>
    <w:p w14:paraId="1E1F1AAC" w14:textId="77777777" w:rsidR="009352B6" w:rsidRPr="00F767F1" w:rsidRDefault="009352B6" w:rsidP="009352B6">
      <w:r w:rsidRPr="00F767F1">
        <w:rPr>
          <w:rStyle w:val="StyleUnderline"/>
        </w:rPr>
        <w:t>Definition of the word “</w:t>
      </w:r>
      <w:r w:rsidRPr="003F16C6">
        <w:rPr>
          <w:rStyle w:val="StyleUnderline"/>
          <w:highlight w:val="green"/>
        </w:rPr>
        <w:t>resolve</w:t>
      </w:r>
      <w:r w:rsidRPr="00F767F1">
        <w:rPr>
          <w:rStyle w:val="StyleUnderline"/>
        </w:rPr>
        <w:t xml:space="preserve">,” given by Webster </w:t>
      </w:r>
      <w:r w:rsidRPr="003F16C6">
        <w:rPr>
          <w:rStyle w:val="StyleUnderline"/>
          <w:highlight w:val="green"/>
        </w:rPr>
        <w:t>is</w:t>
      </w:r>
      <w:r w:rsidRPr="00F767F1">
        <w:rPr>
          <w:rStyle w:val="StyleUnderline"/>
        </w:rPr>
        <w:t xml:space="preserve"> “to express an opinion or </w:t>
      </w:r>
      <w:r w:rsidRPr="003F16C6">
        <w:rPr>
          <w:rStyle w:val="StyleUnderline"/>
          <w:highlight w:val="green"/>
        </w:rPr>
        <w:t>determination by</w:t>
      </w:r>
      <w:r w:rsidRPr="00F767F1">
        <w:rPr>
          <w:rStyle w:val="StyleUnderline"/>
        </w:rPr>
        <w:t xml:space="preserve"> resolution or vote; as ‘it was resolved by the </w:t>
      </w:r>
      <w:r w:rsidRPr="003F16C6">
        <w:rPr>
          <w:rStyle w:val="StyleUnderline"/>
          <w:highlight w:val="green"/>
        </w:rPr>
        <w:t>legislature</w:t>
      </w:r>
      <w:r w:rsidRPr="00F767F1">
        <w:t>;” It is of similar force to the word “enact,” which is defined by Bouvier as meaning “</w:t>
      </w:r>
      <w:r w:rsidRPr="003F16C6">
        <w:rPr>
          <w:rStyle w:val="StyleUnderline"/>
          <w:highlight w:val="green"/>
        </w:rPr>
        <w:t>to establish by law</w:t>
      </w:r>
      <w:r w:rsidRPr="00F767F1">
        <w:t xml:space="preserve">”. </w:t>
      </w:r>
    </w:p>
    <w:p w14:paraId="2A4F0B35" w14:textId="77777777" w:rsidR="009352B6" w:rsidRPr="00F767F1" w:rsidRDefault="009352B6" w:rsidP="009352B6"/>
    <w:p w14:paraId="356DB81C" w14:textId="77777777" w:rsidR="009352B6" w:rsidRPr="00F767F1" w:rsidRDefault="009352B6" w:rsidP="009352B6">
      <w:pPr>
        <w:pStyle w:val="Heading4"/>
        <w:rPr>
          <w:rFonts w:cs="Calibri"/>
        </w:rPr>
      </w:pPr>
      <w:r w:rsidRPr="00F767F1">
        <w:rPr>
          <w:rFonts w:cs="Calibri"/>
        </w:rPr>
        <w:t>"Resolved" requires a policy.</w:t>
      </w:r>
    </w:p>
    <w:p w14:paraId="4D3CEB6E" w14:textId="77777777" w:rsidR="009352B6" w:rsidRPr="00F767F1" w:rsidRDefault="009352B6" w:rsidP="009352B6">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6" w:history="1">
        <w:r w:rsidRPr="00F767F1">
          <w:rPr>
            <w:rStyle w:val="Hyperlink"/>
          </w:rPr>
          <w:t>https://www.merriam-webster.com/dictionary/resolve;</w:t>
        </w:r>
      </w:hyperlink>
      <w:r w:rsidRPr="00F767F1">
        <w:t> RP)</w:t>
      </w:r>
      <w:r w:rsidRPr="00F767F1">
        <w:br/>
      </w:r>
      <w:r w:rsidRPr="00F767F1">
        <w:rPr>
          <w:rStyle w:val="StyleUnderline"/>
        </w:rPr>
        <w:t>: </w:t>
      </w:r>
      <w:r w:rsidRPr="003F16C6">
        <w:rPr>
          <w:rStyle w:val="StyleUnderline"/>
          <w:highlight w:val="green"/>
        </w:rPr>
        <w:t>a legal</w:t>
      </w:r>
      <w:r w:rsidRPr="00F767F1">
        <w:rPr>
          <w:rStyle w:val="StyleUnderline"/>
        </w:rPr>
        <w:t xml:space="preserve"> or official </w:t>
      </w:r>
      <w:r w:rsidRPr="003F16C6">
        <w:rPr>
          <w:rStyle w:val="StyleUnderline"/>
          <w:highlight w:val="green"/>
        </w:rPr>
        <w:t>determination especially: a legislative declaration</w:t>
      </w:r>
    </w:p>
    <w:p w14:paraId="3520ABF6" w14:textId="77777777" w:rsidR="009352B6" w:rsidRDefault="009352B6" w:rsidP="009352B6">
      <w:pPr>
        <w:pStyle w:val="Heading4"/>
      </w:pPr>
    </w:p>
    <w:p w14:paraId="4171BD68" w14:textId="77777777" w:rsidR="009352B6" w:rsidRDefault="009352B6" w:rsidP="009352B6">
      <w:pPr>
        <w:pStyle w:val="Heading4"/>
      </w:pPr>
      <w:r>
        <w:t>We’ve inserted a list of the 164 members of the WTO</w:t>
      </w:r>
    </w:p>
    <w:p w14:paraId="437C0BBC" w14:textId="77777777" w:rsidR="009352B6" w:rsidRPr="00585021" w:rsidRDefault="009352B6" w:rsidP="009352B6">
      <w:r w:rsidRPr="00585021">
        <w:rPr>
          <w:rStyle w:val="Style13ptBold"/>
        </w:rPr>
        <w:t>WTO ND.</w:t>
      </w:r>
      <w:r>
        <w:t xml:space="preserve"> Members and Observers. https://www.wto.org/english/thewto_e/whatis_e/tif_e/org6_e.htm</w:t>
      </w:r>
    </w:p>
    <w:p w14:paraId="08DAF3AE" w14:textId="77777777" w:rsidR="009352B6" w:rsidRDefault="009352B6" w:rsidP="009352B6">
      <w:pPr>
        <w:rPr>
          <w:sz w:val="16"/>
          <w:szCs w:val="16"/>
        </w:rPr>
      </w:pPr>
      <w:r w:rsidRPr="00585021">
        <w:rPr>
          <w:sz w:val="16"/>
          <w:szCs w:val="16"/>
        </w:rPr>
        <w:t>Afghanistan — 29 July 2016 Albania — 8 September 2000 Angola — 23 November 1996 Antigua and Barbuda — 1 January 1995 Argentina — 1 January 1995 Armenia — 5 February 2003 Australia — 1 January 1995 Austria — 1 January 1995 B Bahrain, Kingdom of — 1 January 1995 Bangladesh — 1 January 1995 Barbados — 1 January 1995 Belgium — 1 January 1995 Belize — 1 January 1995 Benin — 22 February 1996 Bolivia, Plurinational State of — 12 September 1995 Botswana — 31 May 1995 Brazil — 1 January 1995 Brunei Darussalam — 1 January 1995 Bulgaria — 1 December 1996 Burkina Faso — 3 June 1995 Burundi — 23 July 1995 C Cabo Verde — 23 July 2008 Cambodia — 13 October 2004 Cameroon — 13 December 1995 Canada — 1 January 1995 Central African Republic — 31 May 1995 Chad — 19 October 1996 Chile — 1 January 1995 China — 11 December 2001 Colombia — 30 April 1995 Congo — 27 March 1997 Costa Rica — 1 January 1995 Côte d’Ivoire — 1 January 1995 Croatia — 30 November 2000 Cuba — 20 April 1995 Cyprus — 30 July 1995 Czech Republic — 1 January 1995 D Democratic Republic of the Congo — 1 January 1997 Denmark — 1 January 1995 Djibouti — 31 May 1995 Dominica — 1 January 1995 Dominican Republic — 9 March 1995 E Ecuador — 21 January 1996 Egypt — 30 June 1995 El Salvador — 7 May 1995 Estonia — 13 November 1999 Eswatini — 1 January 1995 European Union (formerly EC) — 1 January 1995 F Fiji — 14 January 1996 Finland — 1 January 1995 France — 1 January 1995 G Gabon — 1 January 1995 Gambia — 23 October 1996 Georgia — 14 June 2000 Germany — 1 January 1995 Ghana — 1 January 1995 Greece — 1 January 1995 Grenada — 22 February 1996 Guatemala — 21 July 1995 Guinea — 25 October 1995 Guinea-Bissau — 31 May 1995 Guyana — 1 January 1995 H Haiti — 30 January 1996 Honduras — 1 January 1995 Hong Kong, China — 1 January 1995 Hungary — 1 January 1995 I Iceland — 1 January 1995 India — 1 January 1995 Indonesia — 1 January 1995 Ireland — 1 January 1995 Israel — 21 April 1995 Italy — 1 January 1995 J Jamaica — 9 March 1995 Japan — 1 January 1995 Jordan — 11 April 2000 K Kazakhstan — 30 November 2015 Kenya — 1 January 1995 Korea, Republic of — 1 January 1995 Kuwait, the State of — 1 January 1995 Kyrgyz Republic — 20 December 1998 L Lao People’s Democratic Republic — 2 February 2013 Latvia — 10 February 1999 Lesotho — 31 May 1995 Liberia — 14 July 2016 Liechtenstein — 1 September 1995 Lithuania — 31 May 2001 Luxembourg — 1 January 1995 M Macao, China — 1 January 1995 Madagascar — 17 November 1995 Malawi — 31 May 1995 Malaysia — 1 January 1995 Maldives — 31 May 1995 Mali — 31 May 1995 Malta — 1 January 1995 Mauritania — 31 May 1995 Mauritius — 1 January 1995 Mexico — 1 January 1995 Moldova, Republic of — 26 July 2001 Mongolia — 29 January 1997 Montenegro — 29 April 2012 Morocco — 1 January 1995 Mozambique — 26 August 1995 Myanmar — 1 January 1995 N Namibia — 1 January 1995 Nepal — 23 April 2004 Netherlands — 1 January 1995 New Zealand — 1 January 1995 Nicaragua — 3 September 1995 Niger — 13 December 1996 Nigeria — 1 January 1995 North Macedonia — 4 April 2003 Norway — 1 January 1995 O Oman — 9 November 2000 P Pakistan — 1 January 1995 Panama — 6 September 1997 Papua New Guinea — 9 June 1996 Paraguay — 1 January 1995 Peru — 1 January 1995 Philippines — 1 January 1995 Poland — 1 July 1995 Portugal — 1 January 1995 Q Qatar — 13 January 1996 R Romania — 1 January 1995 Russian Federation — 22 August 2012 Rwanda — 22 May 1996 S Saint Kitts and Nevis — 21 February 1996 Saint Lucia — 1 January 1995 Saint Vincent and the Grenadines — 1 January 1995 Samoa — 10 May 2012 Saudi Arabia, Kingdom of — 11 December 2005 Senegal — 1 January 1995 Seychelles — 26 April 2015 Sierra Leone — 23 July 1995 Singapore — 1 January 1995 Slovak Republic — 1 January 1995 Slovenia — 30 July 1995 Solomon Islands — 26 July 1996 South Africa — 1 January 1995 Spain — 1 January 1995 Sri Lanka — 1 January 1995 Suriname — 1 January 1995 Sweden — 1 January 1995 Switzerland — 1 July 1995 T Chinese Taipei — 1 January 2002 Tajikistan — 2 March 2013 Tanzania — 1 January 1995 Thailand — 1 January 1995 Togo — 31 May 1995 Tonga — 27 July 2007 Trinidad and Tobago — 1 March 1995 Tunisia — 29 March 1995 Turkey — 26 March 1995 U Uganda — 1 January 1995 Ukraine — 16 May 2008 United Arab Emirates — 10 April 1996 United Kingdom — 1 January 1995 United States — 1 January 1995 Uruguay — 1 January 1995 V Vanuatu — 24 August 2012 Venezuela, Bolivarian Republic of — 1 January 1995 Viet Nam — 11 January 2007 Y Yemen — 26 June 2014 Z Zambia — 1 January 1995 Zimbabwe — 5 March 1995</w:t>
      </w:r>
    </w:p>
    <w:p w14:paraId="52C31F85" w14:textId="77777777" w:rsidR="009352B6" w:rsidRDefault="009352B6" w:rsidP="009352B6">
      <w:pPr>
        <w:pStyle w:val="Heading4"/>
      </w:pPr>
    </w:p>
    <w:p w14:paraId="229D0BD5" w14:textId="77777777" w:rsidR="009352B6" w:rsidRDefault="009352B6" w:rsidP="009352B6">
      <w:pPr>
        <w:pStyle w:val="Heading4"/>
      </w:pPr>
      <w:r>
        <w:t>Intellectual property protections</w:t>
      </w:r>
    </w:p>
    <w:p w14:paraId="7DDBAE09" w14:textId="77777777" w:rsidR="009352B6" w:rsidRDefault="009352B6" w:rsidP="009352B6">
      <w:r>
        <w:t xml:space="preserve">Yinan </w:t>
      </w:r>
      <w:r w:rsidRPr="00883110">
        <w:rPr>
          <w:rStyle w:val="Style13ptBold"/>
        </w:rPr>
        <w:t>Wang</w:t>
      </w:r>
      <w:r>
        <w:t>.20</w:t>
      </w:r>
      <w:r w:rsidRPr="00883110">
        <w:rPr>
          <w:rStyle w:val="Style13ptBold"/>
        </w:rPr>
        <w:t>12</w:t>
      </w:r>
      <w:r>
        <w:t xml:space="preserve"> HANDLING THE U.S.-CHINA INTELLECTUAL PROPERTY RIGHTS DISPUTE – THE ROLE OF WTO’S DISPUTE SETTLEMENT SYSTEM. https://etd.ohiolink.edu/apexprod/rws_etd/send_file/send?accession=miami1336224534&amp;disposition=inline</w:t>
      </w:r>
    </w:p>
    <w:p w14:paraId="6FB0904B" w14:textId="77777777" w:rsidR="009352B6" w:rsidRPr="00200110" w:rsidRDefault="009352B6" w:rsidP="009352B6">
      <w:pPr>
        <w:rPr>
          <w:rStyle w:val="StyleUnderline"/>
        </w:rPr>
      </w:pPr>
      <w:r w:rsidRPr="00200110">
        <w:rPr>
          <w:rStyle w:val="StyleUnderline"/>
        </w:rPr>
        <w:t>In short, intellectual property is “information with commercial value.”84 Primo Braga defines intellectual property rights as “a composite of ideas, inventions, and creative expressions and the public willingness to bestow the status of property on them.”85 The WTO has divided intellectual property rights into two broader areas—</w:t>
      </w:r>
      <w:r w:rsidRPr="00200110">
        <w:rPr>
          <w:rStyle w:val="StyleUnderline"/>
          <w:highlight w:val="green"/>
        </w:rPr>
        <w:t xml:space="preserve">copyright </w:t>
      </w:r>
      <w:r w:rsidRPr="00834974">
        <w:rPr>
          <w:rStyle w:val="StyleUnderline"/>
        </w:rPr>
        <w:t xml:space="preserve">and rights related to copyright; and industrial property. Copyright protects “[t]he rights of authors of literary and artistic works (such as books and other writings, musical compositions, paintings, sculpture, computer programs and films)… for a minimum period of 50 years after the death of the author.”86 Copyright also covers the rights of performers, such as singers, actors, and musicians, phonograms producers, and broadcasting organizations. Industrial property consists of </w:t>
      </w:r>
      <w:r w:rsidRPr="00200110">
        <w:rPr>
          <w:rStyle w:val="StyleUnderline"/>
          <w:highlight w:val="green"/>
        </w:rPr>
        <w:t>trademarks</w:t>
      </w:r>
      <w:r w:rsidRPr="00200110">
        <w:rPr>
          <w:rStyle w:val="StyleUnderline"/>
        </w:rPr>
        <w:t xml:space="preserve"> (as well as service </w:t>
      </w:r>
      <w:r w:rsidRPr="00D62CB2">
        <w:rPr>
          <w:rStyle w:val="Emphasis"/>
        </w:rPr>
        <w:t>marks</w:t>
      </w:r>
      <w:r w:rsidRPr="00D62CB2">
        <w:rPr>
          <w:rStyle w:val="StyleUnderline"/>
        </w:rPr>
        <w:t xml:space="preserve">) and </w:t>
      </w:r>
      <w:r w:rsidRPr="00200110">
        <w:rPr>
          <w:rStyle w:val="StyleUnderline"/>
          <w:highlight w:val="green"/>
        </w:rPr>
        <w:t>patents</w:t>
      </w:r>
      <w:r w:rsidRPr="00200110">
        <w:rPr>
          <w:rStyle w:val="StyleUnderline"/>
        </w:rPr>
        <w:t>. Maskus defines trademark as “</w:t>
      </w:r>
      <w:r w:rsidRPr="00D62CB2">
        <w:rPr>
          <w:rStyle w:val="StyleUnderline"/>
        </w:rPr>
        <w:t xml:space="preserve">a symbol or other </w:t>
      </w:r>
      <w:r w:rsidRPr="00200110">
        <w:rPr>
          <w:rStyle w:val="StyleUnderline"/>
          <w:highlight w:val="green"/>
        </w:rPr>
        <w:t xml:space="preserve">identifier that conveys information </w:t>
      </w:r>
      <w:r w:rsidRPr="00D62CB2">
        <w:rPr>
          <w:rStyle w:val="StyleUnderline"/>
        </w:rPr>
        <w:t xml:space="preserve">to the consumer </w:t>
      </w:r>
      <w:r w:rsidRPr="00200110">
        <w:rPr>
          <w:rStyle w:val="StyleUnderline"/>
          <w:highlight w:val="green"/>
        </w:rPr>
        <w:t>about the product</w:t>
      </w:r>
      <w:r w:rsidRPr="00200110">
        <w:rPr>
          <w:rStyle w:val="StyleUnderline"/>
        </w:rPr>
        <w:t xml:space="preserve">.”87 Trademark is the </w:t>
      </w:r>
      <w:r w:rsidRPr="00200110">
        <w:rPr>
          <w:rStyle w:val="Emphasis"/>
          <w:highlight w:val="green"/>
        </w:rPr>
        <w:t>protection of distinctive signs</w:t>
      </w:r>
      <w:r w:rsidRPr="00200110">
        <w:rPr>
          <w:rStyle w:val="StyleUnderline"/>
        </w:rPr>
        <w:t xml:space="preserve"> which identify a product, company or service. If consumers believe that the mark is a reliable indicator of desirable characteristics of a good or service, they would be willing to pay a premium for the good or service. Related to trademarks is geographic indications, “which identify a good as originating in a place where a given characteristic of the good is essentially attributable to its geographical origin”.88 Other types of industrial property include </w:t>
      </w:r>
      <w:r w:rsidRPr="00200110">
        <w:rPr>
          <w:rStyle w:val="StyleUnderline"/>
          <w:highlight w:val="green"/>
        </w:rPr>
        <w:t>primarily patents</w:t>
      </w:r>
      <w:r w:rsidRPr="00200110">
        <w:rPr>
          <w:rStyle w:val="StyleUnderline"/>
        </w:rPr>
        <w:t xml:space="preserve">, but also </w:t>
      </w:r>
      <w:r w:rsidRPr="00834974">
        <w:rPr>
          <w:rStyle w:val="StyleUnderline"/>
        </w:rPr>
        <w:t xml:space="preserve">industrial designs and trade secrets. According to Mertha, </w:t>
      </w:r>
      <w:r w:rsidRPr="00834974">
        <w:rPr>
          <w:rStyle w:val="Emphasis"/>
        </w:rPr>
        <w:t>“[p]atents</w:t>
      </w:r>
      <w:r w:rsidRPr="00200110">
        <w:rPr>
          <w:rStyle w:val="Emphasis"/>
          <w:highlight w:val="green"/>
        </w:rPr>
        <w:t xml:space="preserve"> provide inventors with the right of exclusion </w:t>
      </w:r>
      <w:r w:rsidRPr="00834974">
        <w:rPr>
          <w:rStyle w:val="Emphasis"/>
        </w:rPr>
        <w:t>from the use, production, sales, or import of the product or technology in question for a specified period of time</w:t>
      </w:r>
      <w:r w:rsidRPr="00200110">
        <w:rPr>
          <w:rStyle w:val="StyleUnderline"/>
        </w:rPr>
        <w:t>”.89 Protection of these types of industrial properties is to “stimulate innovation, design and the creation of technology.”90</w:t>
      </w:r>
    </w:p>
    <w:p w14:paraId="639C855B" w14:textId="77777777" w:rsidR="009352B6" w:rsidRPr="00EA1E23" w:rsidRDefault="009352B6" w:rsidP="009352B6">
      <w:pPr>
        <w:pStyle w:val="Heading4"/>
      </w:pPr>
      <w:r w:rsidRPr="00EA1E23">
        <w:t xml:space="preserve">Reduce </w:t>
      </w:r>
    </w:p>
    <w:p w14:paraId="06B4D47F" w14:textId="77777777" w:rsidR="009352B6" w:rsidRPr="00EA1E23" w:rsidRDefault="009352B6" w:rsidP="009352B6">
      <w:r w:rsidRPr="00EA1E23">
        <w:rPr>
          <w:b/>
        </w:rPr>
        <w:t>POPATTANACHAI, 18</w:t>
      </w:r>
      <w:r w:rsidRPr="00EA1E23">
        <w:t xml:space="preserve"> – PhD dissertation at Nottingham Trent University (NAPORN, “REGIONAL COOPERATION ADDRESSING MARINE POLLUTION FROM LAND-BASED ACTIVITIES: AN INTERPRETATION OF ARTICLE 207 OF THE LAW OF THE SEA CONVENTION FOCUSING ON MONITORING, ASSESSEMENT, AND SURVEILLANCE OF THE POLLUTION” </w:t>
      </w:r>
      <w:hyperlink r:id="rId7" w:history="1">
        <w:r w:rsidRPr="00EA1E23">
          <w:rPr>
            <w:rStyle w:val="Hyperlink"/>
          </w:rPr>
          <w:t>http://irep.ntu.ac.uk/id/eprint/33374/1/Naporn%20Popattanachai%202018.pdf</w:t>
        </w:r>
      </w:hyperlink>
    </w:p>
    <w:p w14:paraId="6248B6D8" w14:textId="77777777" w:rsidR="009352B6" w:rsidRPr="00EA1E23" w:rsidRDefault="009352B6" w:rsidP="009352B6">
      <w:r w:rsidRPr="00EA1E23">
        <w:t>For the second question, the provision demonstrates that the goal of adoption of such laws and regulations must be to ‘prevent, reduce, and control’ MPLA. In so doing, the LOSC obliges States to ‘taking into account internationally agreed rules, standards, and recommended practices and procedures’.480 Having considered the ordinary meanings of the term ‘prevent, reduce, and control’, ‘</w:t>
      </w:r>
      <w:r w:rsidRPr="00EA1E23">
        <w:rPr>
          <w:rStyle w:val="StyleUnderline"/>
        </w:rPr>
        <w:t>prevent’ means ‘to stop something from happening</w:t>
      </w:r>
      <w:r w:rsidRPr="00EA1E23">
        <w:t xml:space="preserve"> </w:t>
      </w:r>
      <w:r w:rsidRPr="00EA1E23">
        <w:rPr>
          <w:rStyle w:val="StyleUnderline"/>
        </w:rPr>
        <w:t>or someone from doing something</w:t>
      </w:r>
      <w:r w:rsidRPr="00EA1E23">
        <w:t xml:space="preserve">.’481 </w:t>
      </w:r>
      <w:r w:rsidRPr="00EA1E23">
        <w:rPr>
          <w:rStyle w:val="StyleUnderline"/>
        </w:rPr>
        <w:t>The word ‘</w:t>
      </w:r>
      <w:r w:rsidRPr="00D62CB2">
        <w:rPr>
          <w:rStyle w:val="StyleUnderline"/>
        </w:rPr>
        <w:t>reduce’</w:t>
      </w:r>
      <w:r w:rsidRPr="00EA1E23">
        <w:rPr>
          <w:rStyle w:val="StyleUnderline"/>
        </w:rPr>
        <w:t xml:space="preserve"> </w:t>
      </w:r>
      <w:r w:rsidRPr="00D62CB2">
        <w:rPr>
          <w:rStyle w:val="StyleUnderline"/>
        </w:rPr>
        <w:t xml:space="preserve">means </w:t>
      </w:r>
      <w:r w:rsidRPr="00BB5DA3">
        <w:rPr>
          <w:rStyle w:val="StyleUnderline"/>
          <w:highlight w:val="green"/>
        </w:rPr>
        <w:t>‘to make something smaller in</w:t>
      </w:r>
      <w:r w:rsidRPr="00EA1E23">
        <w:rPr>
          <w:rStyle w:val="StyleUnderline"/>
        </w:rPr>
        <w:t xml:space="preserve"> </w:t>
      </w:r>
      <w:r w:rsidRPr="00EA1E23">
        <w:t xml:space="preserve">size, </w:t>
      </w:r>
      <w:r w:rsidRPr="00BB5DA3">
        <w:rPr>
          <w:rStyle w:val="StyleUnderline"/>
          <w:highlight w:val="green"/>
        </w:rPr>
        <w:t>amount</w:t>
      </w:r>
      <w:r w:rsidRPr="00EA1E23">
        <w:t xml:space="preserve">, degree, importance etc.’482 and the word ‘control’ means ‘to order, limit, or rule something or someone's actions or behaviour.’ 483 From the meanings, </w:t>
      </w:r>
      <w:r w:rsidRPr="00EA1E23">
        <w:rPr>
          <w:rStyle w:val="StyleUnderline"/>
        </w:rPr>
        <w:t xml:space="preserve">the term ‘prevent’ suggests an action to </w:t>
      </w:r>
      <w:r w:rsidRPr="00EA1E23">
        <w:rPr>
          <w:rStyle w:val="Emphasis"/>
        </w:rPr>
        <w:t>stop the future occurrence</w:t>
      </w:r>
      <w:r w:rsidRPr="00EA1E23">
        <w:rPr>
          <w:rStyle w:val="StyleUnderline"/>
        </w:rPr>
        <w:t xml:space="preserve"> </w:t>
      </w:r>
      <w:r w:rsidRPr="00EA1E23">
        <w:t xml:space="preserve">of something, </w:t>
      </w:r>
      <w:r w:rsidRPr="00EA1E23">
        <w:rPr>
          <w:rStyle w:val="StyleUnderline"/>
        </w:rPr>
        <w:t>whereas</w:t>
      </w:r>
      <w:r w:rsidRPr="00EA1E23">
        <w:t xml:space="preserve"> the terms ‘</w:t>
      </w:r>
      <w:r w:rsidRPr="00EA1E23">
        <w:rPr>
          <w:rStyle w:val="StyleUnderline"/>
        </w:rPr>
        <w:t>reduce</w:t>
      </w:r>
      <w:r w:rsidRPr="00EA1E23">
        <w:t xml:space="preserve">’ and ‘control’, noting their difference, </w:t>
      </w:r>
      <w:r w:rsidRPr="00834974">
        <w:rPr>
          <w:rStyle w:val="Emphasis"/>
        </w:rPr>
        <w:t>point to an action dealing with something that has already happened and continues to occur, but needs to be made smaller</w:t>
      </w:r>
      <w:r w:rsidRPr="00EA1E23">
        <w:t xml:space="preserve">, limited or regulated. Also, control also applies to future pollution in the sense that it limits the future pollution to be created or emitted not to exceed the specified level. Therefore, the preliminary reading of these terms suggests that laws and regulations adopted to deal with MPLA must yield the result that conforms with these terms. In so doing, the adoption of laws and regulations to prevent, reduce, and control MPLA can be done by legislating primary or secondary regulations with the use of various legal techniques and procedures and are underpinned by some rules and principles of international law discussed in the previous chapter. These legal techniques and procedures can be used to achieve the prevention, reduction and control of MPLA depending on the design and use of them. Noting that the measures outlined below are not exhaustive and not exclusively limited to implement any specific obligation, these are typical legal techniques and procedures used to prevent, reduce, and control pollution and therefore protect the environment. They can be categorised into two groups, that is, (1) substantive and (2) procedural legal techniques and measures. They can be discussed hereunder. </w:t>
      </w:r>
    </w:p>
    <w:p w14:paraId="1A9B6AD7" w14:textId="77777777" w:rsidR="009352B6" w:rsidRPr="007E0E7E" w:rsidRDefault="009352B6" w:rsidP="009352B6">
      <w:pPr>
        <w:pStyle w:val="Heading4"/>
      </w:pPr>
      <w:r>
        <w:t>Medicine</w:t>
      </w:r>
    </w:p>
    <w:p w14:paraId="575E82EF" w14:textId="77777777" w:rsidR="009352B6" w:rsidRPr="0025775E" w:rsidRDefault="009352B6" w:rsidP="009352B6">
      <w:r w:rsidRPr="00537EED">
        <w:rPr>
          <w:rStyle w:val="Style13ptBold"/>
        </w:rPr>
        <w:t>Google No Date</w:t>
      </w:r>
      <w:r>
        <w:t xml:space="preserve"> [Google. “</w:t>
      </w:r>
      <w:r w:rsidRPr="00F834B9">
        <w:rPr>
          <w:rStyle w:val="Emphasis"/>
          <w:highlight w:val="green"/>
        </w:rPr>
        <w:t>medicine</w:t>
      </w:r>
      <w:r>
        <w:t xml:space="preserve">”. No Date. Accessed 8/6/21. </w:t>
      </w:r>
      <w:hyperlink r:id="rId8" w:history="1">
        <w:r w:rsidRPr="0025775E">
          <w:t>https://www.google.com/search?q=medicines+definition&amp;rlz=1C1CHBF_enUS877US877&amp;oq=medicines+&amp;aqs=chrome.1.69i59l3j69i60.2379j0j7&amp;sourceid=chrome&amp;ie=UTF-8</w:t>
        </w:r>
      </w:hyperlink>
      <w:r w:rsidRPr="0025775E">
        <w:t xml:space="preserve"> //Xu]</w:t>
      </w:r>
    </w:p>
    <w:p w14:paraId="5FD1F9F1" w14:textId="77777777" w:rsidR="009352B6" w:rsidRPr="00F834B9" w:rsidRDefault="009352B6" w:rsidP="009352B6">
      <w:pPr>
        <w:rPr>
          <w:rStyle w:val="Emphasis"/>
        </w:rPr>
      </w:pPr>
      <w:r w:rsidRPr="00F834B9">
        <w:rPr>
          <w:rStyle w:val="Emphasis"/>
        </w:rPr>
        <w:t xml:space="preserve">the science or practice of the </w:t>
      </w:r>
      <w:r w:rsidRPr="00F834B9">
        <w:rPr>
          <w:rStyle w:val="Emphasis"/>
          <w:highlight w:val="green"/>
        </w:rPr>
        <w:t>diagnosis, treatment, and prevention of disease</w:t>
      </w:r>
      <w:r w:rsidRPr="00F834B9">
        <w:rPr>
          <w:rStyle w:val="Emphasis"/>
        </w:rPr>
        <w:t xml:space="preserve"> (in technical use often taken to exclude surgery).</w:t>
      </w:r>
    </w:p>
    <w:p w14:paraId="156E7AB4" w14:textId="77777777" w:rsidR="009352B6" w:rsidRDefault="009352B6" w:rsidP="009352B6"/>
    <w:p w14:paraId="4A66114C" w14:textId="77777777" w:rsidR="009352B6" w:rsidRDefault="009352B6" w:rsidP="009352B6">
      <w:pPr>
        <w:pStyle w:val="Heading4"/>
      </w:pPr>
      <w:r>
        <w:t xml:space="preserve">Redefining every word in the resolution is not a substantial I meet, is as arbitrary as counter interpretation except my aff, the don’t have to establish a link between the aff and the counter interp and creates a limits disaster since there is no check back on an infinite number of definitions. </w:t>
      </w:r>
    </w:p>
    <w:p w14:paraId="48B27C82" w14:textId="77777777" w:rsidR="009352B6" w:rsidRDefault="009352B6" w:rsidP="009352B6"/>
    <w:p w14:paraId="025F5049" w14:textId="77777777" w:rsidR="009352B6" w:rsidRPr="000A28C6" w:rsidRDefault="009352B6" w:rsidP="009352B6">
      <w:pPr>
        <w:pStyle w:val="Heading4"/>
      </w:pPr>
      <w:r>
        <w:t>Vote negative</w:t>
      </w:r>
    </w:p>
    <w:p w14:paraId="1D97B7D2" w14:textId="77777777" w:rsidR="009352B6" w:rsidRDefault="009352B6" w:rsidP="009352B6">
      <w:pPr>
        <w:pStyle w:val="Heading4"/>
      </w:pPr>
      <w:r>
        <w:t xml:space="preserve">1] Clash --- the resolution serves as a </w:t>
      </w:r>
      <w:r>
        <w:rPr>
          <w:u w:val="single"/>
        </w:rPr>
        <w:t>predictable stasis point</w:t>
      </w:r>
      <w:r>
        <w:t xml:space="preserve"> to enhance </w:t>
      </w:r>
      <w:r>
        <w:rPr>
          <w:u w:val="single"/>
        </w:rPr>
        <w:t>accessible research</w:t>
      </w:r>
      <w:r>
        <w:t xml:space="preserve"> and </w:t>
      </w:r>
      <w:r>
        <w:rPr>
          <w:u w:val="single"/>
        </w:rPr>
        <w:t>equitable ground</w:t>
      </w:r>
      <w:r>
        <w:t xml:space="preserve">, removing that makes </w:t>
      </w:r>
      <w:r w:rsidRPr="000339B1">
        <w:rPr>
          <w:u w:val="single"/>
        </w:rPr>
        <w:t>negative preparation</w:t>
      </w:r>
      <w:r>
        <w:t xml:space="preserve"> impossible since any ground we receive is </w:t>
      </w:r>
      <w:r>
        <w:rPr>
          <w:u w:val="single"/>
        </w:rPr>
        <w:t>self-</w:t>
      </w:r>
      <w:r w:rsidRPr="00EB2D19">
        <w:rPr>
          <w:u w:val="single"/>
        </w:rPr>
        <w:t>serving</w:t>
      </w:r>
      <w:r>
        <w:t xml:space="preserve"> and </w:t>
      </w:r>
      <w:r w:rsidRPr="00EB2D19">
        <w:rPr>
          <w:u w:val="single"/>
        </w:rPr>
        <w:t>concessionary</w:t>
      </w:r>
      <w:r>
        <w:t xml:space="preserve">, ---the impact is </w:t>
      </w:r>
      <w:r>
        <w:rPr>
          <w:u w:val="single"/>
        </w:rPr>
        <w:t>resolutional clash</w:t>
      </w:r>
      <w:r>
        <w:t xml:space="preserve">---, presume their arguments false from lack of contestation through rounds -- </w:t>
      </w:r>
      <w:r>
        <w:rPr>
          <w:u w:val="single"/>
        </w:rPr>
        <w:t xml:space="preserve">One round does nothing, </w:t>
      </w:r>
      <w:r>
        <w:t>but over a season’s worth, they’ll fight gut reactions in favor of deeper understanding and will come to learn and agree with true arguments researching arguments they lose to</w:t>
      </w:r>
    </w:p>
    <w:p w14:paraId="6073A8B7" w14:textId="77777777" w:rsidR="009352B6" w:rsidRDefault="009352B6" w:rsidP="009352B6"/>
    <w:p w14:paraId="501C5284" w14:textId="77777777" w:rsidR="009352B6" w:rsidRDefault="009352B6" w:rsidP="009352B6">
      <w:pPr>
        <w:pStyle w:val="Heading4"/>
      </w:pPr>
      <w:r>
        <w:t xml:space="preserve">2] </w:t>
      </w: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69966A37" w14:textId="77777777" w:rsidR="009352B6" w:rsidRPr="007C580E" w:rsidRDefault="009352B6" w:rsidP="009352B6">
      <w:r w:rsidRPr="007C580E">
        <w:rPr>
          <w:rStyle w:val="Style13ptBold"/>
        </w:rPr>
        <w:t>Archer</w:t>
      </w:r>
      <w:r>
        <w:rPr>
          <w:rStyle w:val="Style13ptBold"/>
        </w:rPr>
        <w:t xml:space="preserve"> 18</w:t>
      </w:r>
      <w:r w:rsidRPr="007C580E">
        <w:t>, Deborah N. "Political Lawyering for the 21st Century." Denv. L. Rev. 96 (2018): 399.</w:t>
      </w:r>
      <w:r>
        <w:t xml:space="preserve"> (Associate Professor of Clinical Law at NYU School of Law)//Elmer</w:t>
      </w:r>
    </w:p>
    <w:p w14:paraId="4A75BF22" w14:textId="77777777" w:rsidR="009352B6" w:rsidRPr="001E3ECB" w:rsidRDefault="009352B6" w:rsidP="009352B6">
      <w:pPr>
        <w:rPr>
          <w:sz w:val="16"/>
        </w:rPr>
      </w:pPr>
      <w:r w:rsidRPr="002F656C">
        <w:rPr>
          <w:rStyle w:val="StyleUnderline"/>
          <w:highlight w:val="green"/>
        </w:rPr>
        <w:t>Political justice lawyers must be able to break</w:t>
      </w:r>
      <w:r w:rsidRPr="005278CD">
        <w:rPr>
          <w:rStyle w:val="StyleUnderline"/>
        </w:rPr>
        <w:t xml:space="preserve"> apart </w:t>
      </w:r>
      <w:r w:rsidRPr="002F656C">
        <w:rPr>
          <w:rStyle w:val="StyleUnderline"/>
          <w:highlight w:val="green"/>
        </w:rPr>
        <w:t xml:space="preserve">a systemic problem </w:t>
      </w:r>
      <w:r w:rsidRPr="002F656C">
        <w:rPr>
          <w:rStyle w:val="StyleUnderline"/>
          <w:b/>
          <w:bCs/>
          <w:highlight w:val="green"/>
          <w:bdr w:val="single" w:sz="4" w:space="0" w:color="auto"/>
        </w:rPr>
        <w:t>into manageable components</w:t>
      </w:r>
      <w:r w:rsidRPr="005278CD">
        <w:rPr>
          <w:rStyle w:val="StyleUnderline"/>
        </w:rPr>
        <w:t xml:space="preserve">. </w:t>
      </w:r>
      <w:r w:rsidRPr="00C40D0B">
        <w:rPr>
          <w:rStyle w:val="StyleUnderline"/>
        </w:rPr>
        <w:t>The complexity of social problems,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Lobel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2F656C">
        <w:rPr>
          <w:rStyle w:val="StyleUnderline"/>
          <w:highlight w:val="green"/>
        </w:rPr>
        <w:t xml:space="preserve">advocates must </w:t>
      </w:r>
      <w:r w:rsidRPr="005278CD">
        <w:rPr>
          <w:rStyle w:val="StyleUnderline"/>
        </w:rPr>
        <w:t xml:space="preserve">be able to </w:t>
      </w:r>
      <w:r w:rsidRPr="002F656C">
        <w:rPr>
          <w:rStyle w:val="Emphasis"/>
          <w:highlight w:val="green"/>
        </w:rPr>
        <w:t>break apart</w:t>
      </w:r>
      <w:r w:rsidRPr="002F656C">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addressed, but </w:t>
      </w:r>
      <w:r w:rsidRPr="005278CD">
        <w:rPr>
          <w:rStyle w:val="Emphasis"/>
        </w:rPr>
        <w:t xml:space="preserve">breaking them apart is </w:t>
      </w:r>
      <w:r w:rsidRPr="002F656C">
        <w:rPr>
          <w:rStyle w:val="Emphasis"/>
          <w:highlight w:val="green"/>
        </w:rPr>
        <w:t>more manageable</w:t>
      </w:r>
      <w:r w:rsidRPr="005278CD">
        <w:rPr>
          <w:sz w:val="16"/>
        </w:rPr>
        <w:t>—and more realistic—</w:t>
      </w:r>
      <w:r w:rsidRPr="002F656C">
        <w:rPr>
          <w:rStyle w:val="Emphasis"/>
          <w:highlight w:val="green"/>
        </w:rPr>
        <w:t xml:space="preserve">than </w:t>
      </w:r>
      <w:r w:rsidRPr="002F656C">
        <w:rPr>
          <w:rStyle w:val="Emphasis"/>
          <w:highlight w:val="green"/>
          <w:bdr w:val="single" w:sz="4" w:space="0" w:color="auto"/>
        </w:rPr>
        <w:t>acting as though there is a single lever</w:t>
      </w:r>
      <w:r w:rsidRPr="002F656C">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2F656C">
        <w:rPr>
          <w:rStyle w:val="StyleUnderline"/>
          <w:highlight w:val="green"/>
        </w:rPr>
        <w:t>Advocates must</w:t>
      </w:r>
      <w:r w:rsidRPr="002F656C">
        <w:rPr>
          <w:sz w:val="16"/>
          <w:highlight w:val="green"/>
        </w:rPr>
        <w:t xml:space="preserve"> </w:t>
      </w:r>
      <w:r w:rsidRPr="005278CD">
        <w:rPr>
          <w:sz w:val="16"/>
        </w:rPr>
        <w:t xml:space="preserve">also </w:t>
      </w:r>
      <w:r w:rsidRPr="002F656C">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2F656C">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5278CD">
        <w:rPr>
          <w:rStyle w:val="StyleUnderline"/>
        </w:rPr>
        <w:t>Advocates cannot only fight for change they will see in their lifetime, they must also fight for the future.</w:t>
      </w:r>
      <w:r w:rsidRPr="005278CD">
        <w:rPr>
          <w:sz w:val="16"/>
        </w:rPr>
        <w:t xml:space="preserve">146 Change did not happen over night in Brown and lasting change cannot happen over night today. </w:t>
      </w:r>
      <w:r w:rsidRPr="002F656C">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2F656C">
        <w:rPr>
          <w:rStyle w:val="StyleUnderline"/>
          <w:highlight w:val="green"/>
        </w:rPr>
        <w:t xml:space="preserve">Advocates </w:t>
      </w:r>
      <w:r w:rsidRPr="005278CD">
        <w:rPr>
          <w:rStyle w:val="StyleUnderline"/>
        </w:rPr>
        <w:t xml:space="preserve">challenging complex social justice problems </w:t>
      </w:r>
      <w:r w:rsidRPr="002F656C">
        <w:rPr>
          <w:rStyle w:val="StyleUnderline"/>
          <w:highlight w:val="green"/>
        </w:rPr>
        <w:t xml:space="preserve">can </w:t>
      </w:r>
      <w:r w:rsidRPr="002F656C">
        <w:rPr>
          <w:rStyle w:val="Emphasis"/>
          <w:highlight w:val="green"/>
        </w:rPr>
        <w:t>find it difficult to identify the correct solution</w:t>
      </w:r>
      <w:r w:rsidRPr="002F656C">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values is in conflict with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2F656C">
        <w:rPr>
          <w:rStyle w:val="Emphasis"/>
          <w:highlight w:val="green"/>
        </w:rPr>
        <w:t xml:space="preserve">students are not often forced to struggle through </w:t>
      </w:r>
      <w:r w:rsidRPr="005278CD">
        <w:rPr>
          <w:rStyle w:val="Emphasis"/>
        </w:rPr>
        <w:t xml:space="preserve">them to </w:t>
      </w:r>
      <w:r w:rsidRPr="002F656C">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2F656C">
        <w:rPr>
          <w:rStyle w:val="Emphasis"/>
          <w:highlight w:val="green"/>
        </w:rPr>
        <w:t>large-scale fact investigation</w:t>
      </w:r>
      <w:r w:rsidRPr="002F656C">
        <w:rPr>
          <w:sz w:val="16"/>
          <w:highlight w:val="green"/>
          <w:u w:val="single"/>
        </w:rPr>
        <w:t xml:space="preserve">; </w:t>
      </w:r>
      <w:r w:rsidRPr="002F656C">
        <w:rPr>
          <w:rStyle w:val="Emphasis"/>
          <w:highlight w:val="green"/>
        </w:rPr>
        <w:t>transferring</w:t>
      </w:r>
      <w:r w:rsidRPr="002F656C">
        <w:rPr>
          <w:sz w:val="16"/>
          <w:highlight w:val="green"/>
        </w:rPr>
        <w:t xml:space="preserve"> </w:t>
      </w:r>
      <w:r w:rsidRPr="005278CD">
        <w:rPr>
          <w:sz w:val="16"/>
        </w:rPr>
        <w:t>their “</w:t>
      </w:r>
      <w:r w:rsidRPr="005278CD">
        <w:rPr>
          <w:rStyle w:val="StyleUnderline"/>
        </w:rPr>
        <w:t xml:space="preserve">social justice </w:t>
      </w:r>
      <w:r w:rsidRPr="002F656C">
        <w:rPr>
          <w:rStyle w:val="Emphasis"/>
          <w:highlight w:val="green"/>
        </w:rPr>
        <w:t>knowledge</w:t>
      </w:r>
      <w:r w:rsidRPr="002F656C">
        <w:rPr>
          <w:sz w:val="16"/>
          <w:highlight w:val="green"/>
          <w:u w:val="single"/>
        </w:rPr>
        <w:t xml:space="preserve">” </w:t>
      </w:r>
      <w:r w:rsidRPr="002F656C">
        <w:rPr>
          <w:rStyle w:val="Emphasis"/>
          <w:highlight w:val="green"/>
        </w:rPr>
        <w:t>to different contexts</w:t>
      </w:r>
      <w:r w:rsidRPr="002F656C">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2F656C">
        <w:rPr>
          <w:rStyle w:val="Emphasis"/>
          <w:highlight w:val="green"/>
        </w:rPr>
        <w:t>to advance the cause of justice</w:t>
      </w:r>
      <w:r w:rsidRPr="005278CD">
        <w:rPr>
          <w:sz w:val="16"/>
        </w:rPr>
        <w:t>—</w:t>
      </w:r>
      <w:r w:rsidRPr="002F656C">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2F656C">
        <w:rPr>
          <w:rStyle w:val="Emphasis"/>
          <w:highlight w:val="green"/>
          <w:bdr w:val="single" w:sz="4" w:space="0" w:color="auto"/>
        </w:rPr>
        <w:t>the job of legal education</w:t>
      </w:r>
      <w:r w:rsidRPr="002F656C">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r w:rsidRPr="007C580E">
        <w:rPr>
          <w:sz w:val="16"/>
        </w:rPr>
        <w:t>.</w:t>
      </w:r>
    </w:p>
    <w:p w14:paraId="22325E8F" w14:textId="77777777" w:rsidR="009352B6" w:rsidRPr="003E2E5C" w:rsidRDefault="009352B6" w:rsidP="009352B6">
      <w:pPr>
        <w:pStyle w:val="Heading4"/>
      </w:pPr>
      <w:r>
        <w:t xml:space="preserve">4] </w:t>
      </w:r>
      <w:r>
        <w:rPr>
          <w:u w:val="single"/>
        </w:rPr>
        <w:t>Limits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for points of difference for </w:t>
      </w:r>
      <w:r>
        <w:rPr>
          <w:u w:val="single"/>
        </w:rPr>
        <w:t>third- and fourth-line testing</w:t>
      </w:r>
      <w:r>
        <w:t xml:space="preserve"> </w:t>
      </w:r>
    </w:p>
    <w:p w14:paraId="01625A50" w14:textId="77777777" w:rsidR="009352B6" w:rsidRPr="002F0136" w:rsidRDefault="009352B6" w:rsidP="009352B6"/>
    <w:p w14:paraId="352F51AE" w14:textId="77777777" w:rsidR="009352B6" w:rsidRDefault="009352B6" w:rsidP="009352B6">
      <w:pPr>
        <w:pStyle w:val="Heading4"/>
        <w:rPr>
          <w:rFonts w:cs="Calibri"/>
        </w:rPr>
      </w:pPr>
      <w:r>
        <w:t xml:space="preserve">Fairness is axiomatically good - collapsing fairness makes it impossible to do anything else. It’s an </w:t>
      </w:r>
      <w:r w:rsidRPr="006C3C4B">
        <w:rPr>
          <w:u w:val="single"/>
        </w:rPr>
        <w:t>unprovable</w:t>
      </w:r>
      <w:r>
        <w:t xml:space="preserve"> and </w:t>
      </w:r>
      <w:r w:rsidRPr="006C3C4B">
        <w:rPr>
          <w:u w:val="single"/>
        </w:rPr>
        <w:t>intuitive clear axiom</w:t>
      </w:r>
      <w:r>
        <w:t xml:space="preserve"> </w:t>
      </w:r>
      <w:r w:rsidRPr="006C3C4B">
        <w:rPr>
          <w:u w:val="single"/>
        </w:rPr>
        <w:t xml:space="preserve">intrinsic </w:t>
      </w:r>
      <w:r>
        <w:t>to this game. T</w:t>
      </w:r>
      <w:r w:rsidRPr="00F767F1">
        <w:rPr>
          <w:rFonts w:cs="Calibri"/>
        </w:rPr>
        <w:t xml:space="preserve">hey wouldn’t be fine with you flipping a coin to determine the winner which proves they rely on fair evaluation of their arguments so their disads to fairness are non-unique – if they win fairness bad, vote neg on presumption because you have no obligation to fairly </w:t>
      </w:r>
      <w:r>
        <w:rPr>
          <w:rFonts w:cs="Calibri"/>
        </w:rPr>
        <w:t xml:space="preserve">vote aff. </w:t>
      </w:r>
    </w:p>
    <w:p w14:paraId="735D56E7" w14:textId="77777777" w:rsidR="009352B6" w:rsidRDefault="009352B6" w:rsidP="009352B6"/>
    <w:p w14:paraId="5EDBC753" w14:textId="77777777" w:rsidR="009352B6" w:rsidRPr="00F520E9" w:rsidRDefault="009352B6" w:rsidP="009352B6">
      <w:pPr>
        <w:pStyle w:val="Heading4"/>
      </w:pPr>
      <w:r w:rsidRPr="00F520E9">
        <w:t>Fairness</w:t>
      </w:r>
      <w:r>
        <w:t xml:space="preserve"> it OWs</w:t>
      </w:r>
    </w:p>
    <w:p w14:paraId="307AB6DC" w14:textId="77777777" w:rsidR="009352B6" w:rsidRPr="00F520E9" w:rsidRDefault="009352B6" w:rsidP="009352B6">
      <w:pPr>
        <w:pStyle w:val="Heading4"/>
      </w:pPr>
      <w:r w:rsidRPr="00F520E9">
        <w:t>1]</w:t>
      </w:r>
      <w:r>
        <w:t xml:space="preserve"> Pre requisite, </w:t>
      </w:r>
      <w:r w:rsidRPr="00F520E9">
        <w:t xml:space="preserve"> its an independent impact and prior to the aff intrinsically true in the context of a competitive activity, before you feel comfortable voting aff, you should determine the fair basis to adjudicate substance its contradictory to vote on fairness bad you have no obligation to evaluate their arguments or conclude the aff is a good idea, which proves the lack of fairness renders the activity incoherent</w:t>
      </w:r>
      <w:r>
        <w:t xml:space="preserve">, turns the aff, accessibility for argumentation is a prep requisite for subjectivity </w:t>
      </w:r>
    </w:p>
    <w:p w14:paraId="6EC5EB7D" w14:textId="77777777" w:rsidR="009352B6" w:rsidRPr="00F520E9" w:rsidRDefault="009352B6" w:rsidP="009352B6">
      <w:pPr>
        <w:pStyle w:val="Heading4"/>
      </w:pPr>
      <w:r w:rsidRPr="00F520E9">
        <w:t xml:space="preserve">2] Scope, it’s the only impact you can solve for, voting for them doesn’t resolve antiblackness in debate but voting for T remedies procedural inequalities caused by their aff </w:t>
      </w:r>
    </w:p>
    <w:p w14:paraId="39E804E2" w14:textId="77777777" w:rsidR="009352B6" w:rsidRPr="00F520E9" w:rsidRDefault="009352B6" w:rsidP="009352B6">
      <w:pPr>
        <w:pStyle w:val="Heading4"/>
      </w:pPr>
      <w:r w:rsidRPr="00F520E9">
        <w:t xml:space="preserve">3] </w:t>
      </w:r>
      <w:r>
        <w:t>consti, o</w:t>
      </w:r>
      <w:r w:rsidRPr="00F520E9">
        <w:t xml:space="preserve">nly way the game works, undergirds competitive incentive to research and prep engage and clash for argumentative evaluation, OOR and prep solves their education offense, but fairness ensures that this hour is productive, this protects under resourced debaters from impossible research burdens, their version makes debate pay to play, but our model makes that better by forcing large teams to be bound to the topic </w:t>
      </w:r>
    </w:p>
    <w:p w14:paraId="1510304A" w14:textId="77777777" w:rsidR="009352B6" w:rsidRPr="004C2E4C" w:rsidRDefault="009352B6" w:rsidP="009352B6"/>
    <w:p w14:paraId="291946B9" w14:textId="77777777" w:rsidR="009352B6" w:rsidRDefault="009352B6" w:rsidP="009352B6">
      <w:pPr>
        <w:pStyle w:val="Heading4"/>
      </w:pPr>
      <w:r>
        <w:t xml:space="preserve">TVA- Have the aff defend  </w:t>
      </w:r>
      <w:r w:rsidRPr="006C53E1">
        <w:t>The member nations of the World Trade Organization ought to reduce intellectual property protections for medicines</w:t>
      </w:r>
      <w:r>
        <w:t xml:space="preserve"> by implementing a one-and-done approach for patent and exclusivity protection.</w:t>
      </w:r>
    </w:p>
    <w:p w14:paraId="49BAF7C1" w14:textId="77777777" w:rsidR="009352B6" w:rsidRPr="006C53E1" w:rsidRDefault="009352B6" w:rsidP="009352B6">
      <w:pPr>
        <w:pStyle w:val="Heading4"/>
      </w:pPr>
      <w:r>
        <w:t xml:space="preserve">The Plan </w:t>
      </w:r>
      <w:r>
        <w:rPr>
          <w:u w:val="single"/>
        </w:rPr>
        <w:t>solves Evergreening</w:t>
      </w:r>
      <w:r>
        <w:t>.</w:t>
      </w:r>
    </w:p>
    <w:p w14:paraId="24BF8B12" w14:textId="77777777" w:rsidR="009352B6" w:rsidRPr="005B38BB" w:rsidRDefault="009352B6" w:rsidP="009352B6">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346F0DA" w14:textId="77777777" w:rsidR="009352B6" w:rsidRPr="0072187F" w:rsidRDefault="009352B6" w:rsidP="009352B6">
      <w:pPr>
        <w:rPr>
          <w:sz w:val="16"/>
        </w:rPr>
      </w:pPr>
      <w:r w:rsidRPr="0072187F">
        <w:rPr>
          <w:u w:val="single"/>
        </w:rPr>
        <w:t xml:space="preserve">I believe that </w:t>
      </w:r>
      <w:r w:rsidRPr="0071310D">
        <w:rPr>
          <w:highlight w:val="green"/>
          <w:u w:val="single"/>
        </w:rPr>
        <w:t xml:space="preserve">one period of protection </w:t>
      </w:r>
      <w:r w:rsidRPr="0071310D">
        <w:rPr>
          <w:b/>
          <w:bCs/>
          <w:highlight w:val="green"/>
          <w:u w:val="single"/>
          <w:bdr w:val="single" w:sz="4" w:space="0" w:color="auto"/>
        </w:rPr>
        <w:t>should be enough</w:t>
      </w:r>
      <w:r w:rsidRPr="0072187F">
        <w:rPr>
          <w:u w:val="single"/>
        </w:rPr>
        <w:t xml:space="preserve">. We should </w:t>
      </w:r>
      <w:r w:rsidRPr="0071310D">
        <w:rPr>
          <w:highlight w:val="green"/>
          <w:u w:val="single"/>
        </w:rPr>
        <w:t xml:space="preserve">make </w:t>
      </w:r>
      <w:r w:rsidRPr="0072187F">
        <w:rPr>
          <w:u w:val="single"/>
        </w:rPr>
        <w:t xml:space="preserve">the </w:t>
      </w:r>
      <w:r w:rsidRPr="0071310D">
        <w:rPr>
          <w:highlight w:val="green"/>
          <w:u w:val="single"/>
        </w:rPr>
        <w:t xml:space="preserve">legal changes </w:t>
      </w:r>
      <w:r w:rsidRPr="0072187F">
        <w:rPr>
          <w:u w:val="single"/>
        </w:rPr>
        <w:t xml:space="preserve">necessary </w:t>
      </w:r>
      <w:r w:rsidRPr="0071310D">
        <w:rPr>
          <w:highlight w:val="green"/>
          <w:u w:val="single"/>
        </w:rPr>
        <w:t xml:space="preserve">to prevent companies </w:t>
      </w:r>
      <w:r w:rsidRPr="0071310D">
        <w:rPr>
          <w:b/>
          <w:bCs/>
          <w:highlight w:val="green"/>
          <w:u w:val="single"/>
        </w:rPr>
        <w:t>from building patent walls</w:t>
      </w:r>
      <w:r w:rsidRPr="0071310D">
        <w:rPr>
          <w:highlight w:val="green"/>
          <w:u w:val="single"/>
        </w:rPr>
        <w:t xml:space="preserve"> </w:t>
      </w:r>
      <w:r w:rsidRPr="0072187F">
        <w:rPr>
          <w:u w:val="single"/>
        </w:rPr>
        <w:t xml:space="preserve">and piling up mountains of rights. This could be </w:t>
      </w:r>
      <w:r w:rsidRPr="0071310D">
        <w:rPr>
          <w:highlight w:val="green"/>
          <w:u w:val="single"/>
        </w:rPr>
        <w:t xml:space="preserve">accomplished </w:t>
      </w:r>
      <w:r w:rsidRPr="0071310D">
        <w:rPr>
          <w:b/>
          <w:bCs/>
          <w:highlight w:val="green"/>
          <w:u w:val="single"/>
          <w:bdr w:val="single" w:sz="4" w:space="0" w:color="auto"/>
        </w:rPr>
        <w:t>by a “one-and-done” approach</w:t>
      </w:r>
      <w:r w:rsidRPr="0071310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71310D">
        <w:rPr>
          <w:highlight w:val="green"/>
          <w:u w:val="single"/>
        </w:rPr>
        <w:t>The result</w:t>
      </w:r>
      <w:r w:rsidRPr="0072187F">
        <w:rPr>
          <w:u w:val="single"/>
        </w:rPr>
        <w:t xml:space="preserve">, however, </w:t>
      </w:r>
      <w:r w:rsidRPr="0071310D">
        <w:rPr>
          <w:highlight w:val="green"/>
          <w:u w:val="single"/>
        </w:rPr>
        <w:t xml:space="preserve">is that a </w:t>
      </w:r>
      <w:r w:rsidRPr="0072187F">
        <w:rPr>
          <w:u w:val="single"/>
        </w:rPr>
        <w:t xml:space="preserve">pharmaceutical </w:t>
      </w:r>
      <w:r w:rsidRPr="0071310D">
        <w:rPr>
          <w:highlight w:val="green"/>
          <w:u w:val="single"/>
        </w:rPr>
        <w:t xml:space="preserve">company chooses whether </w:t>
      </w:r>
      <w:r w:rsidRPr="0072187F">
        <w:rPr>
          <w:u w:val="single"/>
        </w:rPr>
        <w:t xml:space="preserve">its period of </w:t>
      </w:r>
      <w:r w:rsidRPr="0071310D">
        <w:rPr>
          <w:highlight w:val="green"/>
          <w:u w:val="single"/>
        </w:rPr>
        <w:t>exclusivity would be a patent</w:t>
      </w:r>
      <w:r w:rsidRPr="0072187F">
        <w:rPr>
          <w:u w:val="single"/>
        </w:rPr>
        <w:t xml:space="preserve">, an </w:t>
      </w:r>
      <w:r w:rsidRPr="0071310D">
        <w:rPr>
          <w:highlight w:val="green"/>
          <w:u w:val="single"/>
        </w:rPr>
        <w:t>orphan drug designation</w:t>
      </w:r>
      <w:r w:rsidRPr="0072187F">
        <w:rPr>
          <w:u w:val="single"/>
        </w:rPr>
        <w:t xml:space="preserve">, a period of </w:t>
      </w:r>
      <w:r w:rsidRPr="0071310D">
        <w:rPr>
          <w:highlight w:val="green"/>
          <w:u w:val="single"/>
        </w:rPr>
        <w:t xml:space="preserve">data exclusivity </w:t>
      </w:r>
      <w:r w:rsidRPr="0072187F">
        <w:rPr>
          <w:u w:val="single"/>
        </w:rPr>
        <w:t xml:space="preserve">(in which no generic is allowed to use the original drug’s safety and effectiveness data), or something else — </w:t>
      </w:r>
      <w:r w:rsidRPr="0071310D">
        <w:rPr>
          <w:highlight w:val="green"/>
          <w:u w:val="single"/>
        </w:rPr>
        <w:t xml:space="preserve">but </w:t>
      </w:r>
      <w:r w:rsidRPr="0071310D">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71310D">
        <w:rPr>
          <w:highlight w:val="green"/>
          <w:u w:val="single"/>
        </w:rPr>
        <w:t>Implementing</w:t>
      </w:r>
      <w:r w:rsidRPr="0071310D">
        <w:rPr>
          <w:sz w:val="16"/>
          <w:highlight w:val="green"/>
        </w:rPr>
        <w:t xml:space="preserve"> </w:t>
      </w:r>
      <w:r w:rsidRPr="0072187F">
        <w:rPr>
          <w:sz w:val="16"/>
        </w:rPr>
        <w:t xml:space="preserve">a </w:t>
      </w:r>
      <w:r w:rsidRPr="0071310D">
        <w:rPr>
          <w:highlight w:val="green"/>
          <w:u w:val="single"/>
        </w:rPr>
        <w:t>one-and-done</w:t>
      </w:r>
      <w:r w:rsidRPr="0071310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71310D">
        <w:rPr>
          <w:highlight w:val="green"/>
          <w:u w:val="single"/>
        </w:rPr>
        <w:t xml:space="preserve">through </w:t>
      </w:r>
      <w:r w:rsidRPr="0071310D">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392C7B1" w14:textId="77777777" w:rsidR="009352B6" w:rsidRDefault="009352B6" w:rsidP="009352B6"/>
    <w:p w14:paraId="2103ABBE" w14:textId="77777777" w:rsidR="009352B6" w:rsidRDefault="009352B6" w:rsidP="009352B6">
      <w:pPr>
        <w:pStyle w:val="Heading4"/>
      </w:pPr>
      <w:r>
        <w:t xml:space="preserve">the TVAs  orientation is a </w:t>
      </w:r>
      <w:r>
        <w:rPr>
          <w:u w:val="single"/>
        </w:rPr>
        <w:t>sequencing strategy</w:t>
      </w:r>
      <w:r>
        <w:t xml:space="preserve"> to resistance.</w:t>
      </w:r>
    </w:p>
    <w:p w14:paraId="24E054B8" w14:textId="77777777" w:rsidR="009352B6" w:rsidRPr="00650B41" w:rsidRDefault="009352B6" w:rsidP="009352B6">
      <w:r w:rsidRPr="00650B41">
        <w:rPr>
          <w:rStyle w:val="Style13ptBold"/>
        </w:rPr>
        <w:t>Ahmed 20</w:t>
      </w:r>
      <w:r>
        <w:t xml:space="preserve"> A Kavum Ahmed 6-24-2020 </w:t>
      </w:r>
      <w:r w:rsidRPr="00650B41">
        <w:t>"Decolonizing the vaccine"</w:t>
      </w:r>
      <w:r>
        <w:t xml:space="preserve"> </w:t>
      </w:r>
      <w:hyperlink r:id="rId10"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4D1ECF44" w14:textId="77777777" w:rsidR="009352B6" w:rsidRDefault="009352B6" w:rsidP="009352B6">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71310D">
        <w:rPr>
          <w:b/>
          <w:sz w:val="26"/>
          <w:highlight w:val="green"/>
          <w:u w:val="single"/>
        </w:rPr>
        <w:t>vaccine</w:t>
      </w:r>
      <w:r w:rsidRPr="0035431C">
        <w:rPr>
          <w:sz w:val="16"/>
        </w:rPr>
        <w:t xml:space="preserve"> (when it eventually becomes available) as </w:t>
      </w:r>
      <w:r w:rsidRPr="0071310D">
        <w:rPr>
          <w:b/>
          <w:sz w:val="26"/>
          <w:highlight w:val="green"/>
          <w:u w:val="single"/>
        </w:rPr>
        <w:t>an instrument of power deployed to exercise control</w:t>
      </w:r>
      <w:r w:rsidRPr="0035431C">
        <w:rPr>
          <w:sz w:val="16"/>
        </w:rPr>
        <w:t xml:space="preserve"> </w:t>
      </w:r>
      <w:r w:rsidRPr="0071310D">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71310D">
        <w:rPr>
          <w:b/>
          <w:sz w:val="26"/>
          <w:highlight w:val="green"/>
          <w:u w:val="single"/>
        </w:rPr>
        <w:t>Decolonization</w:t>
      </w:r>
      <w:r w:rsidRPr="0035431C">
        <w:rPr>
          <w:u w:val="single"/>
        </w:rPr>
        <w:t xml:space="preserve">, which sets out to change the order of the world, </w:t>
      </w:r>
      <w:r w:rsidRPr="0071310D">
        <w:rPr>
          <w:b/>
          <w:sz w:val="26"/>
          <w:highlight w:val="green"/>
          <w:u w:val="single"/>
        </w:rPr>
        <w:t>is</w:t>
      </w:r>
      <w:r w:rsidRPr="0035431C">
        <w:rPr>
          <w:u w:val="single"/>
        </w:rPr>
        <w:t xml:space="preserve">, obviously, a program of </w:t>
      </w:r>
      <w:r w:rsidRPr="0071310D">
        <w:rPr>
          <w:b/>
          <w:sz w:val="26"/>
          <w:highlight w:val="green"/>
          <w:u w:val="single"/>
        </w:rPr>
        <w:t>complete disorder</w:t>
      </w:r>
      <w:r w:rsidRPr="0035431C">
        <w:rPr>
          <w:u w:val="single"/>
        </w:rPr>
        <w:t xml:space="preserve">.” </w:t>
      </w:r>
      <w:r w:rsidRPr="0071310D">
        <w:rPr>
          <w:b/>
          <w:sz w:val="26"/>
          <w:highlight w:val="green"/>
          <w:u w:val="single"/>
        </w:rPr>
        <w:t>Acknowledging</w:t>
      </w:r>
      <w:r w:rsidRPr="0071310D">
        <w:rPr>
          <w:highlight w:val="green"/>
          <w:u w:val="single"/>
        </w:rPr>
        <w:t xml:space="preserve"> </w:t>
      </w:r>
      <w:r w:rsidRPr="0071310D">
        <w:rPr>
          <w:b/>
          <w:sz w:val="26"/>
          <w:highlight w:val="green"/>
          <w:u w:val="single"/>
        </w:rPr>
        <w:t>that the</w:t>
      </w:r>
      <w:r w:rsidRPr="0071310D">
        <w:rPr>
          <w:highlight w:val="green"/>
          <w:u w:val="single"/>
        </w:rPr>
        <w:t xml:space="preserve"> </w:t>
      </w:r>
      <w:r w:rsidRPr="0035431C">
        <w:rPr>
          <w:u w:val="single"/>
        </w:rPr>
        <w:t xml:space="preserve">COVID-19 </w:t>
      </w:r>
      <w:r w:rsidRPr="0071310D">
        <w:rPr>
          <w:b/>
          <w:sz w:val="26"/>
          <w:highlight w:val="green"/>
          <w:u w:val="single"/>
        </w:rPr>
        <w:t>vaccine has been weaponized</w:t>
      </w:r>
      <w:r w:rsidRPr="0071310D">
        <w:rPr>
          <w:highlight w:val="green"/>
          <w:u w:val="single"/>
        </w:rPr>
        <w:t xml:space="preserve"> </w:t>
      </w:r>
      <w:r w:rsidRPr="0071310D">
        <w:rPr>
          <w:b/>
          <w:sz w:val="26"/>
          <w:highlight w:val="green"/>
          <w:u w:val="single"/>
        </w:rPr>
        <w:t>as an instrument of power</w:t>
      </w:r>
      <w:r w:rsidRPr="0071310D">
        <w:rPr>
          <w:highlight w:val="green"/>
          <w:u w:val="single"/>
        </w:rPr>
        <w:t xml:space="preserve"> </w:t>
      </w:r>
      <w:r w:rsidRPr="0035431C">
        <w:rPr>
          <w:u w:val="single"/>
        </w:rPr>
        <w:t xml:space="preserve">by wealthy nations, </w:t>
      </w:r>
      <w:r w:rsidRPr="0071310D">
        <w:rPr>
          <w:b/>
          <w:sz w:val="26"/>
          <w:highlight w:val="green"/>
          <w:u w:val="single"/>
        </w:rPr>
        <w:t>decolonization</w:t>
      </w:r>
      <w:r w:rsidRPr="0071310D">
        <w:rPr>
          <w:highlight w:val="green"/>
          <w:u w:val="single"/>
        </w:rPr>
        <w:t xml:space="preserve"> </w:t>
      </w:r>
      <w:r w:rsidRPr="0071310D">
        <w:rPr>
          <w:b/>
          <w:sz w:val="26"/>
          <w:highlight w:val="green"/>
          <w:u w:val="single"/>
        </w:rPr>
        <w:t>requires</w:t>
      </w:r>
      <w:r w:rsidRPr="0071310D">
        <w:rPr>
          <w:highlight w:val="green"/>
          <w:u w:val="single"/>
        </w:rPr>
        <w:t xml:space="preserve"> </w:t>
      </w:r>
      <w:r w:rsidRPr="0035431C">
        <w:rPr>
          <w:u w:val="single"/>
        </w:rPr>
        <w:t xml:space="preserve">a Fanonian program of </w:t>
      </w:r>
      <w:r w:rsidRPr="0071310D">
        <w:rPr>
          <w:b/>
          <w:sz w:val="26"/>
          <w:highlight w:val="green"/>
          <w:u w:val="single"/>
        </w:rPr>
        <w:t>radical re-ordering.</w:t>
      </w:r>
      <w:r w:rsidRPr="0071310D">
        <w:rPr>
          <w:highlight w:val="green"/>
          <w:u w:val="single"/>
        </w:rPr>
        <w:t xml:space="preserve"> </w:t>
      </w:r>
      <w:r w:rsidRPr="0035431C">
        <w:rPr>
          <w:u w:val="single"/>
        </w:rPr>
        <w:t xml:space="preserve">In the context of vaccine sovereignty, this re-ordering </w:t>
      </w:r>
      <w:r w:rsidRPr="0071310D">
        <w:rPr>
          <w:b/>
          <w:sz w:val="26"/>
          <w:highlight w:val="green"/>
          <w:u w:val="single"/>
        </w:rPr>
        <w:t>necessitates</w:t>
      </w:r>
      <w:r w:rsidRPr="0071310D">
        <w:rPr>
          <w:highlight w:val="green"/>
          <w:u w:val="single"/>
        </w:rPr>
        <w:t xml:space="preserve"> </w:t>
      </w:r>
      <w:r w:rsidRPr="0035431C">
        <w:rPr>
          <w:u w:val="single"/>
        </w:rPr>
        <w:t xml:space="preserve">the </w:t>
      </w:r>
      <w:r w:rsidRPr="0071310D">
        <w:rPr>
          <w:b/>
          <w:sz w:val="26"/>
          <w:highlight w:val="green"/>
          <w:u w:val="single"/>
        </w:rPr>
        <w:t>dismantling</w:t>
      </w:r>
      <w:r w:rsidRPr="0035431C">
        <w:rPr>
          <w:u w:val="single"/>
        </w:rPr>
        <w:t xml:space="preserve"> of the </w:t>
      </w:r>
      <w:r w:rsidRPr="0071310D">
        <w:rPr>
          <w:b/>
          <w:sz w:val="26"/>
          <w:highlight w:val="green"/>
          <w:u w:val="single"/>
        </w:rPr>
        <w:t>profit-driven biomedical system</w:t>
      </w:r>
      <w:r w:rsidRPr="0035431C">
        <w:rPr>
          <w:u w:val="single"/>
        </w:rPr>
        <w:t xml:space="preserve">. This program starts with </w:t>
      </w:r>
      <w:r w:rsidRPr="0071310D">
        <w:rPr>
          <w:b/>
          <w:sz w:val="26"/>
          <w:highlight w:val="green"/>
          <w:u w:val="single"/>
        </w:rPr>
        <w:t>de-linking from</w:t>
      </w:r>
      <w:r w:rsidRPr="0071310D">
        <w:rPr>
          <w:highlight w:val="green"/>
          <w:u w:val="single"/>
        </w:rPr>
        <w:t xml:space="preserve"> </w:t>
      </w:r>
      <w:r w:rsidRPr="0071310D">
        <w:rPr>
          <w:b/>
          <w:sz w:val="26"/>
          <w:highlight w:val="green"/>
          <w:u w:val="single"/>
          <w:bdr w:val="single" w:sz="4" w:space="0" w:color="auto"/>
        </w:rPr>
        <w:t>Euro-American constructions of knowledge and power</w:t>
      </w:r>
      <w:r w:rsidRPr="0071310D">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320234ED" w14:textId="77777777" w:rsidR="009352B6" w:rsidRPr="004C4AAE" w:rsidRDefault="009352B6" w:rsidP="009352B6">
      <w:pPr>
        <w:pStyle w:val="Heading4"/>
      </w:pPr>
      <w:r>
        <w:t xml:space="preserve">2 TVA read a </w:t>
      </w:r>
      <w:r w:rsidRPr="00FA57FA">
        <w:rPr>
          <w:rFonts w:cs="Arial"/>
        </w:rPr>
        <w:t>Plan</w:t>
      </w:r>
      <w:r>
        <w:rPr>
          <w:rFonts w:cs="Arial"/>
        </w:rPr>
        <w:t xml:space="preserve"> that</w:t>
      </w:r>
      <w:r w:rsidRPr="00FA57FA">
        <w:rPr>
          <w:rFonts w:cs="Arial"/>
        </w:rPr>
        <w:t xml:space="preserve"> exclude patent applications for medicines based on Indigenous knowledge from patentability.</w:t>
      </w:r>
    </w:p>
    <w:p w14:paraId="19B53E0B" w14:textId="77777777" w:rsidR="009352B6" w:rsidRPr="00FA57FA" w:rsidRDefault="009352B6" w:rsidP="009352B6">
      <w:r w:rsidRPr="00FA57FA">
        <w:rPr>
          <w:b/>
          <w:sz w:val="26"/>
          <w:szCs w:val="26"/>
        </w:rPr>
        <w:t xml:space="preserve">IPW ‘06 </w:t>
      </w:r>
      <w:r w:rsidRPr="00FA57FA">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11">
        <w:r w:rsidRPr="00FA57FA">
          <w:rPr>
            <w:color w:val="000000"/>
          </w:rPr>
          <w:t>https://www.ip-watch.org/2006/12/06/inside-views-indigenous-groups-tell-wipo-dont-patent-our-traditional-knowledge/]//pranav</w:t>
        </w:r>
      </w:hyperlink>
    </w:p>
    <w:p w14:paraId="5919EC95" w14:textId="77777777" w:rsidR="009352B6" w:rsidRPr="00FA57FA" w:rsidRDefault="009352B6" w:rsidP="009352B6">
      <w:pPr>
        <w:numPr>
          <w:ilvl w:val="0"/>
          <w:numId w:val="11"/>
        </w:numPr>
        <w:pBdr>
          <w:top w:val="nil"/>
          <w:left w:val="nil"/>
          <w:bottom w:val="nil"/>
          <w:right w:val="nil"/>
          <w:between w:val="nil"/>
        </w:pBdr>
        <w:spacing w:after="0"/>
        <w:rPr>
          <w:color w:val="000000"/>
          <w:sz w:val="18"/>
          <w:szCs w:val="18"/>
        </w:rPr>
      </w:pPr>
      <w:r w:rsidRPr="00FA57FA">
        <w:rPr>
          <w:color w:val="000000"/>
          <w:sz w:val="18"/>
          <w:szCs w:val="18"/>
        </w:rPr>
        <w:t>I’ll defend a ceasing of current patents that are based on IK as well as all future patents</w:t>
      </w:r>
    </w:p>
    <w:p w14:paraId="5295FFFF" w14:textId="77777777" w:rsidR="009352B6" w:rsidRPr="00FA57FA" w:rsidRDefault="009352B6" w:rsidP="009352B6">
      <w:pPr>
        <w:numPr>
          <w:ilvl w:val="0"/>
          <w:numId w:val="11"/>
        </w:numPr>
        <w:pBdr>
          <w:top w:val="nil"/>
          <w:left w:val="nil"/>
          <w:bottom w:val="nil"/>
          <w:right w:val="nil"/>
          <w:between w:val="nil"/>
        </w:pBdr>
        <w:rPr>
          <w:color w:val="000000"/>
          <w:sz w:val="18"/>
          <w:szCs w:val="18"/>
        </w:rPr>
      </w:pPr>
      <w:r w:rsidRPr="00FA57FA">
        <w:rPr>
          <w:color w:val="000000"/>
          <w:sz w:val="18"/>
          <w:szCs w:val="18"/>
        </w:rPr>
        <w:t xml:space="preserve">Examples of medicines the plan would affect include reserpine, digitoxin, American ginseng medicines, Qualaquin, Neem, Turmeric, Aspirin, and many others. </w:t>
      </w:r>
    </w:p>
    <w:p w14:paraId="5F8ABABE" w14:textId="77777777" w:rsidR="009352B6" w:rsidRPr="00FA57FA" w:rsidRDefault="009352B6" w:rsidP="009352B6">
      <w:pPr>
        <w:numPr>
          <w:ilvl w:val="0"/>
          <w:numId w:val="11"/>
        </w:numPr>
        <w:pBdr>
          <w:top w:val="nil"/>
          <w:left w:val="nil"/>
          <w:bottom w:val="nil"/>
          <w:right w:val="nil"/>
          <w:between w:val="nil"/>
        </w:pBdr>
        <w:rPr>
          <w:color w:val="000000"/>
          <w:sz w:val="18"/>
          <w:szCs w:val="18"/>
        </w:rPr>
      </w:pPr>
      <w:r w:rsidRPr="00FA57FA">
        <w:rPr>
          <w:color w:val="000000"/>
          <w:sz w:val="18"/>
          <w:szCs w:val="18"/>
        </w:rPr>
        <w:t xml:space="preserve">The ev cites an actual joint statement from a tribal group </w:t>
      </w:r>
    </w:p>
    <w:p w14:paraId="682AF472" w14:textId="77777777" w:rsidR="009352B6" w:rsidRPr="00FA57FA" w:rsidRDefault="009352B6" w:rsidP="009352B6">
      <w:pPr>
        <w:rPr>
          <w:b/>
          <w:u w:val="single"/>
        </w:rPr>
      </w:pPr>
      <w:r w:rsidRPr="00FA57FA">
        <w:rPr>
          <w:sz w:val="16"/>
          <w:szCs w:val="16"/>
        </w:rPr>
        <w:t>The joint statement of tribal group says: “</w:t>
      </w:r>
      <w:r w:rsidRPr="00FA57FA">
        <w:rPr>
          <w:b/>
          <w:u w:val="single"/>
        </w:rPr>
        <w:t xml:space="preserve">Any </w:t>
      </w:r>
      <w:r w:rsidRPr="00FA57FA">
        <w:rPr>
          <w:b/>
          <w:highlight w:val="green"/>
          <w:u w:val="single"/>
        </w:rPr>
        <w:t>attempt to develop</w:t>
      </w:r>
      <w:r w:rsidRPr="00FA57FA">
        <w:rPr>
          <w:b/>
          <w:u w:val="single"/>
        </w:rPr>
        <w:t xml:space="preserve"> </w:t>
      </w:r>
      <w:r w:rsidRPr="00FA57FA">
        <w:rPr>
          <w:b/>
          <w:highlight w:val="green"/>
          <w:u w:val="single"/>
        </w:rPr>
        <w:t>IPR</w:t>
      </w:r>
      <w:r w:rsidRPr="00FA57FA">
        <w:rPr>
          <w:b/>
          <w:u w:val="single"/>
        </w:rPr>
        <w:t xml:space="preserve">-based mechanisms </w:t>
      </w:r>
      <w:r w:rsidRPr="00FA57FA">
        <w:rPr>
          <w:b/>
          <w:highlight w:val="green"/>
          <w:u w:val="single"/>
        </w:rPr>
        <w:t>to ‘protect’ IK</w:t>
      </w:r>
      <w:r w:rsidRPr="00FA57FA">
        <w:rPr>
          <w:b/>
          <w:u w:val="single"/>
        </w:rPr>
        <w:t xml:space="preserve"> [indigenous knowledge] actually </w:t>
      </w:r>
      <w:r w:rsidRPr="00FA57FA">
        <w:rPr>
          <w:b/>
          <w:highlight w:val="green"/>
          <w:u w:val="single"/>
        </w:rPr>
        <w:t>poses</w:t>
      </w:r>
      <w:r w:rsidRPr="00FA57FA">
        <w:rPr>
          <w:b/>
          <w:u w:val="single"/>
        </w:rPr>
        <w:t xml:space="preserve"> much </w:t>
      </w:r>
      <w:r w:rsidRPr="00FA57FA">
        <w:rPr>
          <w:b/>
          <w:highlight w:val="green"/>
          <w:u w:val="single"/>
        </w:rPr>
        <w:t>more threat</w:t>
      </w:r>
      <w:r w:rsidRPr="00FA57FA">
        <w:rPr>
          <w:b/>
          <w:u w:val="single"/>
        </w:rPr>
        <w:t xml:space="preserve"> to our knowledge, as a whole, </w:t>
      </w:r>
      <w:r w:rsidRPr="00FA57FA">
        <w:rPr>
          <w:b/>
          <w:highlight w:val="green"/>
          <w:u w:val="single"/>
        </w:rPr>
        <w:t>than it can</w:t>
      </w:r>
      <w:r w:rsidRPr="00FA57FA">
        <w:rPr>
          <w:b/>
          <w:u w:val="single"/>
        </w:rPr>
        <w:t xml:space="preserve"> ever </w:t>
      </w:r>
      <w:r w:rsidRPr="00FA57FA">
        <w:rPr>
          <w:b/>
          <w:highlight w:val="green"/>
          <w:u w:val="single"/>
        </w:rPr>
        <w:t>claim to prevent</w:t>
      </w:r>
      <w:r w:rsidRPr="00FA57FA">
        <w:rPr>
          <w:sz w:val="16"/>
          <w:szCs w:val="16"/>
        </w:rPr>
        <w:t xml:space="preserve">. </w:t>
      </w:r>
      <w:r w:rsidRPr="00FA57FA">
        <w:rPr>
          <w:b/>
          <w:u w:val="single"/>
        </w:rPr>
        <w:t xml:space="preserve">Rather than protect, the </w:t>
      </w:r>
      <w:r w:rsidRPr="00FA57FA">
        <w:rPr>
          <w:b/>
          <w:highlight w:val="green"/>
          <w:u w:val="single"/>
        </w:rPr>
        <w:t>imposition of IPRs</w:t>
      </w:r>
      <w:r w:rsidRPr="00FA57FA">
        <w:rPr>
          <w:b/>
          <w:u w:val="single"/>
        </w:rPr>
        <w:t xml:space="preserve"> over IK actually would serve to </w:t>
      </w:r>
      <w:r w:rsidRPr="00FA57FA">
        <w:rPr>
          <w:b/>
          <w:highlight w:val="green"/>
          <w:u w:val="single"/>
        </w:rPr>
        <w:t>facilitate</w:t>
      </w:r>
      <w:r w:rsidRPr="00FA57FA">
        <w:rPr>
          <w:b/>
          <w:u w:val="single"/>
        </w:rPr>
        <w:t xml:space="preserve"> the </w:t>
      </w:r>
      <w:r w:rsidRPr="00FA57FA">
        <w:rPr>
          <w:b/>
          <w:highlight w:val="green"/>
          <w:u w:val="single"/>
        </w:rPr>
        <w:t>alienation</w:t>
      </w:r>
      <w:r w:rsidRPr="00FA57FA">
        <w:rPr>
          <w:b/>
          <w:u w:val="single"/>
        </w:rPr>
        <w:t xml:space="preserve">, misappropriation, and commercialization of IK.” </w:t>
      </w:r>
      <w:r w:rsidRPr="00FA57FA">
        <w:rPr>
          <w:sz w:val="16"/>
          <w:szCs w:val="16"/>
        </w:rPr>
        <w:t xml:space="preserve">“We believe </w:t>
      </w:r>
      <w:r w:rsidRPr="00FA57FA">
        <w:rPr>
          <w:highlight w:val="green"/>
          <w:u w:val="single"/>
        </w:rPr>
        <w:t>patent applications</w:t>
      </w:r>
      <w:r w:rsidRPr="00FA57FA">
        <w:rPr>
          <w:u w:val="single"/>
        </w:rPr>
        <w:t xml:space="preserve"> that include or are </w:t>
      </w:r>
      <w:r w:rsidRPr="00FA57FA">
        <w:rPr>
          <w:highlight w:val="green"/>
          <w:u w:val="single"/>
        </w:rPr>
        <w:t>based on IK should be</w:t>
      </w:r>
      <w:r w:rsidRPr="00FA57FA">
        <w:rPr>
          <w:u w:val="single"/>
        </w:rPr>
        <w:t xml:space="preserve"> specifically </w:t>
      </w:r>
      <w:r w:rsidRPr="00FA57FA">
        <w:rPr>
          <w:highlight w:val="green"/>
          <w:u w:val="single"/>
        </w:rPr>
        <w:t>excluded from patentability</w:t>
      </w:r>
      <w:r w:rsidRPr="00FA57FA">
        <w:rPr>
          <w:sz w:val="16"/>
          <w:szCs w:val="16"/>
        </w:rPr>
        <w:t xml:space="preserve">. </w:t>
      </w:r>
      <w:r w:rsidRPr="00FA57FA">
        <w:rPr>
          <w:b/>
          <w:u w:val="single"/>
        </w:rPr>
        <w:t xml:space="preserve">In IP terms, we’re sure you understand that </w:t>
      </w:r>
      <w:r w:rsidRPr="00FA57FA">
        <w:rPr>
          <w:b/>
          <w:highlight w:val="green"/>
          <w:u w:val="single"/>
        </w:rPr>
        <w:t>these patent claims</w:t>
      </w:r>
      <w:r w:rsidRPr="00FA57FA">
        <w:rPr>
          <w:b/>
          <w:u w:val="single"/>
        </w:rPr>
        <w:t xml:space="preserve"> would </w:t>
      </w:r>
      <w:r w:rsidRPr="00FA57FA">
        <w:rPr>
          <w:b/>
          <w:highlight w:val="green"/>
          <w:u w:val="single"/>
        </w:rPr>
        <w:t>fail to meet</w:t>
      </w:r>
      <w:r w:rsidRPr="00FA57FA">
        <w:rPr>
          <w:b/>
          <w:u w:val="single"/>
        </w:rPr>
        <w:t xml:space="preserve"> </w:t>
      </w:r>
      <w:r w:rsidRPr="00FA57FA">
        <w:rPr>
          <w:b/>
          <w:highlight w:val="green"/>
          <w:u w:val="single"/>
        </w:rPr>
        <w:t>the</w:t>
      </w:r>
      <w:r w:rsidRPr="00FA57FA">
        <w:rPr>
          <w:b/>
          <w:u w:val="single"/>
        </w:rPr>
        <w:t xml:space="preserve"> </w:t>
      </w:r>
      <w:r w:rsidRPr="00FA57FA">
        <w:rPr>
          <w:b/>
          <w:highlight w:val="green"/>
          <w:u w:val="single"/>
        </w:rPr>
        <w:t>test of innovation</w:t>
      </w:r>
      <w:r w:rsidRPr="00FA57FA">
        <w:rPr>
          <w:b/>
          <w:u w:val="single"/>
        </w:rPr>
        <w:t>, novelty or inventiveness</w:t>
      </w:r>
      <w:r w:rsidRPr="00FA57FA">
        <w:rPr>
          <w:sz w:val="16"/>
          <w:szCs w:val="16"/>
        </w:rPr>
        <w:t xml:space="preserve">. But more importantly for Indigenous peoples, </w:t>
      </w:r>
      <w:r w:rsidRPr="00FA57FA">
        <w:rPr>
          <w:b/>
          <w:highlight w:val="green"/>
          <w:u w:val="single"/>
        </w:rPr>
        <w:t>such patent claims should be denied</w:t>
      </w:r>
      <w:r w:rsidRPr="00FA57FA">
        <w:rPr>
          <w:b/>
          <w:u w:val="single"/>
        </w:rPr>
        <w:t xml:space="preserve"> because </w:t>
      </w:r>
      <w:r w:rsidRPr="00FA57FA">
        <w:rPr>
          <w:b/>
          <w:highlight w:val="green"/>
          <w:u w:val="single"/>
        </w:rPr>
        <w:t>IK</w:t>
      </w:r>
      <w:r w:rsidRPr="00FA57FA">
        <w:rPr>
          <w:b/>
          <w:u w:val="single"/>
        </w:rPr>
        <w:t xml:space="preserve"> is in the Indigenous domain; that is, it </w:t>
      </w:r>
      <w:r w:rsidRPr="00FA57FA">
        <w:rPr>
          <w:b/>
          <w:highlight w:val="green"/>
          <w:u w:val="single"/>
        </w:rPr>
        <w:t>is</w:t>
      </w:r>
      <w:r w:rsidRPr="00FA57FA">
        <w:rPr>
          <w:b/>
          <w:u w:val="single"/>
        </w:rPr>
        <w:t xml:space="preserve"> already </w:t>
      </w:r>
      <w:r w:rsidRPr="00FA57FA">
        <w:rPr>
          <w:b/>
          <w:highlight w:val="green"/>
          <w:u w:val="single"/>
        </w:rPr>
        <w:t>under the jurisdiction of Indigenous legal systems</w:t>
      </w:r>
      <w:r w:rsidRPr="00FA57FA">
        <w:rPr>
          <w:b/>
          <w:u w:val="single"/>
        </w:rPr>
        <w:t>, which protect the IK in perpetuity as the inherent and inalienable cultural property of Indigenous peoples.</w:t>
      </w:r>
    </w:p>
    <w:p w14:paraId="52F0A90E" w14:textId="77777777" w:rsidR="009352B6" w:rsidRPr="00FA57FA" w:rsidRDefault="009352B6" w:rsidP="009352B6">
      <w:pPr>
        <w:pStyle w:val="Heading4"/>
        <w:rPr>
          <w:rFonts w:cs="Arial"/>
        </w:rPr>
      </w:pPr>
      <w:r w:rsidRPr="00FA57FA">
        <w:rPr>
          <w:rFonts w:cs="Arial"/>
        </w:rPr>
        <w:t xml:space="preserve">This invalidates the IPRs of western pharmaceutical companies and </w:t>
      </w:r>
      <w:r w:rsidRPr="00FA57FA">
        <w:rPr>
          <w:rFonts w:cs="Arial"/>
          <w:i/>
          <w:u w:val="single"/>
        </w:rPr>
        <w:t>terminates</w:t>
      </w:r>
      <w:r w:rsidRPr="00FA57FA">
        <w:rPr>
          <w:rFonts w:cs="Arial"/>
        </w:rPr>
        <w:t xml:space="preserve"> their ‘</w:t>
      </w:r>
      <w:r w:rsidRPr="00FA57FA">
        <w:rPr>
          <w:rFonts w:cs="Arial"/>
          <w:i/>
          <w:u w:val="single"/>
        </w:rPr>
        <w:t>ethical right’</w:t>
      </w:r>
      <w:r w:rsidRPr="00FA57FA">
        <w:rPr>
          <w:rFonts w:cs="Arial"/>
        </w:rPr>
        <w:t xml:space="preserve"> to Indigenous knowledge. </w:t>
      </w:r>
    </w:p>
    <w:p w14:paraId="759270A6" w14:textId="77777777" w:rsidR="009352B6" w:rsidRPr="00FA57FA" w:rsidRDefault="009352B6" w:rsidP="009352B6">
      <w:r w:rsidRPr="00FA57FA">
        <w:rPr>
          <w:b/>
          <w:sz w:val="26"/>
          <w:szCs w:val="26"/>
        </w:rPr>
        <w:t xml:space="preserve">Breske 4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0DF88618" w14:textId="77777777" w:rsidR="009352B6" w:rsidRPr="00FA57FA" w:rsidRDefault="009352B6" w:rsidP="009352B6">
      <w:pPr>
        <w:rPr>
          <w:sz w:val="16"/>
          <w:szCs w:val="16"/>
        </w:rPr>
      </w:pPr>
      <w:r w:rsidRPr="00FA57FA">
        <w:rPr>
          <w:sz w:val="16"/>
          <w:szCs w:val="16"/>
        </w:rPr>
        <w:t xml:space="preserve">Looking at the production of pharmaceuticals, </w:t>
      </w:r>
      <w:r w:rsidRPr="00FA57FA">
        <w:rPr>
          <w:b/>
          <w:u w:val="single"/>
        </w:rPr>
        <w:t>we can see the importance of Intellectual Property Rights (IPRs) in the debate over the accessibility of indigenous knowledge to outside corporations and investors</w:t>
      </w:r>
      <w:r w:rsidRPr="00FA57FA">
        <w:rPr>
          <w:sz w:val="16"/>
          <w:szCs w:val="16"/>
        </w:rPr>
        <w:t xml:space="preserve">. IPRs impact many different fields: healthcare, biodiversity, technology, human and cultural rights, research and development, and agricultural innovations; but, </w:t>
      </w:r>
      <w:r w:rsidRPr="00FA57FA">
        <w:rPr>
          <w:u w:val="single"/>
        </w:rPr>
        <w:t>the international system that established international intellectual property rights was hastily organized and linked to trade agreements.</w:t>
      </w:r>
      <w:r w:rsidRPr="00FA57FA">
        <w:rPr>
          <w:sz w:val="16"/>
          <w:szCs w:val="16"/>
        </w:rPr>
        <w:t xml:space="preserve"> xli Shiva claims </w:t>
      </w:r>
      <w:r w:rsidRPr="00FA57FA">
        <w:rPr>
          <w:b/>
          <w:highlight w:val="green"/>
          <w:u w:val="single"/>
        </w:rPr>
        <w:t>IPR laws</w:t>
      </w:r>
      <w:r w:rsidRPr="00FA57FA">
        <w:rPr>
          <w:b/>
          <w:u w:val="single"/>
        </w:rPr>
        <w:t xml:space="preserve">, under the development of TRIPS and the World Trade Organization (WTO), “have </w:t>
      </w:r>
      <w:r w:rsidRPr="00FA57FA">
        <w:rPr>
          <w:b/>
          <w:highlight w:val="green"/>
          <w:u w:val="single"/>
        </w:rPr>
        <w:t>unleashed</w:t>
      </w:r>
      <w:r w:rsidRPr="00FA57FA">
        <w:rPr>
          <w:b/>
          <w:u w:val="single"/>
        </w:rPr>
        <w:t xml:space="preserve"> an </w:t>
      </w:r>
      <w:r w:rsidRPr="00FA57FA">
        <w:rPr>
          <w:b/>
          <w:highlight w:val="green"/>
          <w:u w:val="single"/>
        </w:rPr>
        <w:t>epidemic of</w:t>
      </w:r>
      <w:r w:rsidRPr="00FA57FA">
        <w:rPr>
          <w:b/>
          <w:u w:val="single"/>
        </w:rPr>
        <w:t xml:space="preserve"> the </w:t>
      </w:r>
      <w:r w:rsidRPr="00FA57FA">
        <w:rPr>
          <w:b/>
          <w:highlight w:val="green"/>
          <w:u w:val="single"/>
        </w:rPr>
        <w:t>piracy of</w:t>
      </w:r>
      <w:r w:rsidRPr="00FA57FA">
        <w:rPr>
          <w:b/>
          <w:u w:val="single"/>
        </w:rPr>
        <w:t xml:space="preserve"> nature’s creativity and millennia of </w:t>
      </w:r>
      <w:r w:rsidRPr="00FA57FA">
        <w:rPr>
          <w:b/>
          <w:highlight w:val="green"/>
          <w:u w:val="single"/>
        </w:rPr>
        <w:t>indigenous innovation</w:t>
      </w:r>
      <w:r w:rsidRPr="00FA57FA">
        <w:rPr>
          <w:sz w:val="16"/>
          <w:szCs w:val="16"/>
        </w:rPr>
        <w:t xml:space="preserve">.” xlii </w:t>
      </w:r>
      <w:r w:rsidRPr="00FA57FA">
        <w:rPr>
          <w:u w:val="single"/>
        </w:rPr>
        <w:t>Transnational corporations are taking advantage of slight “innovations” on traditional knowledge to maintain many of their IPRs</w:t>
      </w:r>
      <w:r w:rsidRPr="00FA57FA">
        <w:rPr>
          <w:sz w:val="16"/>
          <w:szCs w:val="16"/>
        </w:rPr>
        <w:t xml:space="preserve">. xliii </w:t>
      </w:r>
      <w:r w:rsidRPr="00FA57FA">
        <w:rPr>
          <w:b/>
          <w:u w:val="single"/>
        </w:rPr>
        <w:t xml:space="preserve">Together, </w:t>
      </w:r>
      <w:r w:rsidRPr="00FA57FA">
        <w:rPr>
          <w:b/>
          <w:highlight w:val="green"/>
          <w:u w:val="single"/>
        </w:rPr>
        <w:t>IPRs and TRIPS</w:t>
      </w:r>
      <w:r w:rsidRPr="00FA57FA">
        <w:rPr>
          <w:b/>
          <w:u w:val="single"/>
        </w:rPr>
        <w:t xml:space="preserve">, work to </w:t>
      </w:r>
      <w:r w:rsidRPr="00FA57FA">
        <w:rPr>
          <w:b/>
          <w:highlight w:val="green"/>
          <w:u w:val="single"/>
        </w:rPr>
        <w:t>suppress indigenous peoples’</w:t>
      </w:r>
      <w:r w:rsidRPr="00FA57FA">
        <w:rPr>
          <w:b/>
          <w:u w:val="single"/>
        </w:rPr>
        <w:t xml:space="preserve"> ability to control their </w:t>
      </w:r>
      <w:r w:rsidRPr="00FA57FA">
        <w:rPr>
          <w:b/>
          <w:highlight w:val="green"/>
          <w:u w:val="single"/>
        </w:rPr>
        <w:t>traditional way of life</w:t>
      </w:r>
      <w:r w:rsidRPr="00FA57FA">
        <w:rPr>
          <w:sz w:val="16"/>
          <w:szCs w:val="16"/>
        </w:rPr>
        <w:t xml:space="preserve">. The regulatory system includes domestic laws of developed areas of the world, like the United States, Japan, and Europe, and broader international intellectual property rights agreements. </w:t>
      </w:r>
      <w:r w:rsidRPr="00FA57FA">
        <w:rPr>
          <w:b/>
          <w:u w:val="single"/>
        </w:rPr>
        <w:t xml:space="preserve">These agreements resemble </w:t>
      </w:r>
      <w:r w:rsidRPr="00FA57FA">
        <w:rPr>
          <w:b/>
          <w:highlight w:val="green"/>
          <w:u w:val="single"/>
        </w:rPr>
        <w:t>doctrines</w:t>
      </w:r>
      <w:r w:rsidRPr="00FA57FA">
        <w:rPr>
          <w:b/>
          <w:u w:val="single"/>
        </w:rPr>
        <w:t xml:space="preserve"> </w:t>
      </w:r>
      <w:r w:rsidRPr="00FA57FA">
        <w:rPr>
          <w:b/>
          <w:highlight w:val="green"/>
          <w:u w:val="single"/>
        </w:rPr>
        <w:t>promoting colonialism</w:t>
      </w:r>
      <w:r w:rsidRPr="00FA57FA">
        <w:rPr>
          <w:b/>
          <w:u w:val="single"/>
        </w:rPr>
        <w:t xml:space="preserve"> since they </w:t>
      </w:r>
      <w:r w:rsidRPr="00FA57FA">
        <w:rPr>
          <w:b/>
          <w:highlight w:val="green"/>
          <w:u w:val="single"/>
        </w:rPr>
        <w:t>are legal documents</w:t>
      </w:r>
      <w:r w:rsidRPr="00FA57FA">
        <w:rPr>
          <w:b/>
          <w:u w:val="single"/>
        </w:rPr>
        <w:t xml:space="preserve"> </w:t>
      </w:r>
      <w:r w:rsidRPr="00FA57FA">
        <w:rPr>
          <w:b/>
          <w:highlight w:val="green"/>
          <w:u w:val="single"/>
        </w:rPr>
        <w:t>fostering</w:t>
      </w:r>
      <w:r w:rsidRPr="00FA57FA">
        <w:rPr>
          <w:b/>
          <w:u w:val="single"/>
        </w:rPr>
        <w:t xml:space="preserve"> the idea of </w:t>
      </w:r>
      <w:r w:rsidRPr="00FA57FA">
        <w:rPr>
          <w:b/>
          <w:highlight w:val="green"/>
          <w:u w:val="single"/>
        </w:rPr>
        <w:t>ownership by</w:t>
      </w:r>
      <w:r w:rsidRPr="00FA57FA">
        <w:rPr>
          <w:b/>
          <w:u w:val="single"/>
        </w:rPr>
        <w:t xml:space="preserve"> the dominant </w:t>
      </w:r>
      <w:r w:rsidRPr="00FA57FA">
        <w:rPr>
          <w:b/>
          <w:highlight w:val="green"/>
          <w:u w:val="single"/>
        </w:rPr>
        <w:t>colonizers</w:t>
      </w:r>
      <w:r w:rsidRPr="00FA57FA">
        <w:rPr>
          <w:b/>
          <w:u w:val="single"/>
        </w:rPr>
        <w:t>.</w:t>
      </w:r>
      <w:r w:rsidRPr="00FA57FA">
        <w:rPr>
          <w:sz w:val="16"/>
          <w:szCs w:val="16"/>
        </w:rPr>
        <w:t xml:space="preserve"> Xliv </w:t>
      </w:r>
      <w:r w:rsidRPr="00FA57FA">
        <w:rPr>
          <w:u w:val="single"/>
        </w:rPr>
        <w:t>Attempts have been made to establish a declaration that would negate corporate intellectual property rights if public health issues were brought forward by struggling nations’ governments.</w:t>
      </w:r>
      <w:r w:rsidRPr="00FA57FA">
        <w:rPr>
          <w:sz w:val="16"/>
          <w:szCs w:val="16"/>
        </w:rPr>
        <w:t xml:space="preserve"> xlv </w:t>
      </w:r>
      <w:r w:rsidRPr="00FA57FA">
        <w:rPr>
          <w:b/>
          <w:u w:val="single"/>
        </w:rPr>
        <w:t xml:space="preserve">But this does not address the issue of restoring indigenous intellectual property rights. </w:t>
      </w:r>
      <w:r w:rsidRPr="00FA57FA">
        <w:rPr>
          <w:b/>
          <w:highlight w:val="green"/>
          <w:u w:val="single"/>
        </w:rPr>
        <w:t>Large pharma</w:t>
      </w:r>
      <w:r w:rsidRPr="00FA57FA">
        <w:rPr>
          <w:b/>
          <w:u w:val="single"/>
        </w:rPr>
        <w:t>ceutical</w:t>
      </w:r>
      <w:r w:rsidRPr="00FA57FA">
        <w:rPr>
          <w:b/>
          <w:highlight w:val="green"/>
          <w:u w:val="single"/>
        </w:rPr>
        <w:t xml:space="preserve"> corporations</w:t>
      </w:r>
      <w:r w:rsidRPr="00FA57FA">
        <w:rPr>
          <w:b/>
          <w:u w:val="single"/>
        </w:rPr>
        <w:t xml:space="preserve"> in the United States and the European Union have </w:t>
      </w:r>
      <w:r w:rsidRPr="00FA57FA">
        <w:rPr>
          <w:b/>
          <w:highlight w:val="green"/>
          <w:u w:val="single"/>
        </w:rPr>
        <w:t>used their</w:t>
      </w:r>
      <w:r w:rsidRPr="00FA57FA">
        <w:rPr>
          <w:b/>
          <w:u w:val="single"/>
        </w:rPr>
        <w:t xml:space="preserve"> vast corporate </w:t>
      </w:r>
      <w:r w:rsidRPr="00FA57FA">
        <w:rPr>
          <w:b/>
          <w:highlight w:val="green"/>
          <w:u w:val="single"/>
        </w:rPr>
        <w:t>wealth to prevent</w:t>
      </w:r>
      <w:r w:rsidRPr="00FA57FA">
        <w:rPr>
          <w:b/>
          <w:u w:val="single"/>
        </w:rPr>
        <w:t xml:space="preserve"> the </w:t>
      </w:r>
      <w:r w:rsidRPr="00FA57FA">
        <w:rPr>
          <w:b/>
          <w:highlight w:val="green"/>
          <w:u w:val="single"/>
        </w:rPr>
        <w:t>nullification of their IPRs</w:t>
      </w:r>
      <w:r w:rsidRPr="00FA57FA">
        <w:rPr>
          <w:b/>
          <w:u w:val="single"/>
        </w:rPr>
        <w:t xml:space="preserve">. The </w:t>
      </w:r>
      <w:r w:rsidRPr="00FA57FA">
        <w:rPr>
          <w:b/>
          <w:highlight w:val="green"/>
          <w:u w:val="single"/>
        </w:rPr>
        <w:t>inability to invalidate</w:t>
      </w:r>
      <w:r w:rsidRPr="00FA57FA">
        <w:rPr>
          <w:b/>
          <w:u w:val="single"/>
        </w:rPr>
        <w:t xml:space="preserve"> their </w:t>
      </w:r>
      <w:r w:rsidRPr="00FA57FA">
        <w:rPr>
          <w:b/>
          <w:highlight w:val="green"/>
          <w:u w:val="single"/>
        </w:rPr>
        <w:t>IPRs means</w:t>
      </w:r>
      <w:r w:rsidRPr="00FA57FA">
        <w:rPr>
          <w:b/>
          <w:u w:val="single"/>
        </w:rPr>
        <w:t xml:space="preserve"> that pharmaceutical </w:t>
      </w:r>
      <w:r w:rsidRPr="00FA57FA">
        <w:rPr>
          <w:b/>
          <w:highlight w:val="green"/>
          <w:u w:val="single"/>
        </w:rPr>
        <w:t>companies</w:t>
      </w:r>
      <w:r w:rsidRPr="00FA57FA">
        <w:rPr>
          <w:b/>
          <w:u w:val="single"/>
        </w:rPr>
        <w:t xml:space="preserve"> have ensured rigidity in the trade agreements and prevented generics from being manufactured. This has also </w:t>
      </w:r>
      <w:r w:rsidRPr="00FA57FA">
        <w:rPr>
          <w:b/>
          <w:highlight w:val="green"/>
          <w:u w:val="single"/>
        </w:rPr>
        <w:t>ensured their</w:t>
      </w:r>
      <w:r w:rsidRPr="00FA57FA">
        <w:rPr>
          <w:b/>
          <w:u w:val="single"/>
        </w:rPr>
        <w:t xml:space="preserve"> continued legal </w:t>
      </w:r>
      <w:r w:rsidRPr="00FA57FA">
        <w:rPr>
          <w:b/>
          <w:highlight w:val="green"/>
          <w:u w:val="single"/>
        </w:rPr>
        <w:t>right to Indigenous</w:t>
      </w:r>
      <w:r w:rsidRPr="00FA57FA">
        <w:rPr>
          <w:b/>
          <w:u w:val="single"/>
        </w:rPr>
        <w:t xml:space="preserve"> </w:t>
      </w:r>
      <w:r w:rsidRPr="00FA57FA">
        <w:rPr>
          <w:b/>
          <w:highlight w:val="green"/>
          <w:u w:val="single"/>
        </w:rPr>
        <w:t>knowledge</w:t>
      </w:r>
      <w:r w:rsidRPr="00FA57FA">
        <w:rPr>
          <w:b/>
          <w:u w:val="single"/>
        </w:rPr>
        <w:t>, if not an ethical right</w:t>
      </w:r>
      <w:r w:rsidRPr="00FA57FA">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123D0EE1" w14:textId="77777777" w:rsidR="009352B6" w:rsidRDefault="009352B6" w:rsidP="009352B6"/>
    <w:p w14:paraId="4B707E24" w14:textId="77777777" w:rsidR="009352B6" w:rsidRPr="00F800C0" w:rsidRDefault="009352B6" w:rsidP="009352B6">
      <w:pPr>
        <w:pStyle w:val="Heading4"/>
        <w:rPr>
          <w:rFonts w:asciiTheme="minorHAnsi" w:hAnsiTheme="minorHAnsi" w:cstheme="minorHAnsi"/>
          <w:bCs/>
          <w:szCs w:val="26"/>
        </w:rPr>
      </w:pPr>
      <w:r>
        <w:rPr>
          <w:rFonts w:asciiTheme="minorHAnsi" w:hAnsiTheme="minorHAnsi" w:cstheme="minorHAnsi"/>
          <w:bCs/>
          <w:szCs w:val="26"/>
        </w:rPr>
        <w:t xml:space="preserve">TVA is terminal defense – proves our models aren’t </w:t>
      </w:r>
      <w:r>
        <w:rPr>
          <w:rFonts w:asciiTheme="minorHAnsi" w:hAnsiTheme="minorHAnsi" w:cstheme="minorHAnsi"/>
          <w:bCs/>
          <w:szCs w:val="26"/>
          <w:u w:val="single"/>
        </w:rPr>
        <w:t xml:space="preserve">mutually </w:t>
      </w:r>
      <w:r w:rsidRPr="00F800C0">
        <w:rPr>
          <w:rFonts w:asciiTheme="minorHAnsi" w:hAnsiTheme="minorHAnsi" w:cstheme="minorHAnsi"/>
          <w:bCs/>
          <w:szCs w:val="26"/>
          <w:u w:val="single"/>
        </w:rPr>
        <w:t>exclusive</w:t>
      </w:r>
      <w:r>
        <w:rPr>
          <w:rFonts w:asciiTheme="minorHAnsi" w:hAnsiTheme="minorHAnsi" w:cstheme="minorHAnsi"/>
          <w:bCs/>
          <w:szCs w:val="26"/>
        </w:rPr>
        <w:t xml:space="preserve"> - </w:t>
      </w:r>
      <w:r w:rsidRPr="00F800C0">
        <w:rPr>
          <w:rFonts w:asciiTheme="minorHAnsi" w:hAnsiTheme="minorHAnsi" w:cstheme="minorHAnsi"/>
          <w:bCs/>
          <w:szCs w:val="26"/>
        </w:rPr>
        <w:t>any</w:t>
      </w:r>
      <w:r w:rsidRPr="001B13D8">
        <w:rPr>
          <w:rFonts w:asciiTheme="minorHAnsi" w:hAnsiTheme="minorHAnsi" w:cstheme="minorHAnsi"/>
          <w:bCs/>
          <w:szCs w:val="26"/>
        </w:rPr>
        <w:t xml:space="preserve"> response to the </w:t>
      </w:r>
      <w:r w:rsidRPr="001B13D8">
        <w:rPr>
          <w:rFonts w:asciiTheme="minorHAnsi" w:hAnsiTheme="minorHAnsi" w:cstheme="minorHAnsi"/>
          <w:bCs/>
          <w:szCs w:val="26"/>
          <w:u w:val="single"/>
        </w:rPr>
        <w:t>substance</w:t>
      </w:r>
      <w:r w:rsidRPr="001B13D8">
        <w:rPr>
          <w:rFonts w:asciiTheme="minorHAnsi" w:hAnsiTheme="minorHAnsi" w:cstheme="minorHAnsi"/>
          <w:bCs/>
          <w:szCs w:val="26"/>
        </w:rPr>
        <w:t xml:space="preserve"> of the TVA is </w:t>
      </w:r>
      <w:r w:rsidRPr="001B13D8">
        <w:rPr>
          <w:rFonts w:asciiTheme="minorHAnsi" w:hAnsiTheme="minorHAnsi" w:cstheme="minorHAnsi"/>
          <w:bCs/>
          <w:szCs w:val="26"/>
          <w:u w:val="single"/>
        </w:rPr>
        <w:t>offense</w:t>
      </w:r>
      <w:r w:rsidRPr="001B13D8">
        <w:rPr>
          <w:rFonts w:asciiTheme="minorHAnsi" w:hAnsiTheme="minorHAnsi" w:cstheme="minorHAnsi"/>
          <w:bCs/>
          <w:szCs w:val="26"/>
        </w:rPr>
        <w:t xml:space="preserve"> for us because it proves our model allows for </w:t>
      </w:r>
      <w:r w:rsidRPr="001B13D8">
        <w:rPr>
          <w:rFonts w:asciiTheme="minorHAnsi" w:hAnsiTheme="minorHAnsi" w:cstheme="minorHAnsi"/>
          <w:bCs/>
          <w:szCs w:val="26"/>
          <w:u w:val="single"/>
        </w:rPr>
        <w:t>clear contestation</w:t>
      </w:r>
      <w:r>
        <w:rPr>
          <w:rFonts w:asciiTheme="minorHAnsi" w:hAnsiTheme="minorHAnsi" w:cstheme="minorHAnsi"/>
          <w:bCs/>
          <w:szCs w:val="26"/>
        </w:rPr>
        <w:t xml:space="preserve">. Form over Content doesn’t take it out since we don’t </w:t>
      </w:r>
      <w:r>
        <w:rPr>
          <w:rFonts w:asciiTheme="minorHAnsi" w:hAnsiTheme="minorHAnsi" w:cstheme="minorHAnsi"/>
          <w:bCs/>
          <w:szCs w:val="26"/>
          <w:u w:val="single"/>
        </w:rPr>
        <w:t>restrict Form</w:t>
      </w:r>
      <w:r>
        <w:rPr>
          <w:rFonts w:asciiTheme="minorHAnsi" w:hAnsiTheme="minorHAnsi" w:cstheme="minorHAnsi"/>
          <w:bCs/>
          <w:szCs w:val="26"/>
        </w:rPr>
        <w:t>, just the substantive burden of the Aff.</w:t>
      </w:r>
    </w:p>
    <w:p w14:paraId="35A411F5" w14:textId="77777777" w:rsidR="009352B6" w:rsidRDefault="009352B6" w:rsidP="009352B6">
      <w:pPr>
        <w:rPr>
          <w:u w:val="single"/>
        </w:rPr>
      </w:pPr>
    </w:p>
    <w:p w14:paraId="7251A68A" w14:textId="77777777" w:rsidR="009352B6" w:rsidRDefault="009352B6" w:rsidP="009352B6">
      <w:pPr>
        <w:pStyle w:val="Heading4"/>
      </w:pPr>
      <w:r>
        <w:rPr>
          <w:u w:val="single"/>
        </w:rPr>
        <w:t>SSD</w:t>
      </w:r>
      <w:r>
        <w:t xml:space="preserve"> – their model that allows them to </w:t>
      </w:r>
      <w:r>
        <w:rPr>
          <w:u w:val="single"/>
        </w:rPr>
        <w:t>side-step</w:t>
      </w:r>
      <w:r>
        <w:t xml:space="preserve"> the topic on both the </w:t>
      </w:r>
      <w:r>
        <w:rPr>
          <w:u w:val="single"/>
        </w:rPr>
        <w:t>Aff</w:t>
      </w:r>
      <w:r>
        <w:t xml:space="preserve"> and </w:t>
      </w:r>
      <w:r>
        <w:rPr>
          <w:u w:val="single"/>
        </w:rPr>
        <w:t>Neg</w:t>
      </w:r>
      <w:r>
        <w:t xml:space="preserve"> hurts debate as a site of </w:t>
      </w:r>
      <w:r w:rsidRPr="00F4330B">
        <w:rPr>
          <w:u w:val="single"/>
        </w:rPr>
        <w:t>role experimentation</w:t>
      </w:r>
      <w:r>
        <w:t xml:space="preserve"> – choosing to individually engage </w:t>
      </w:r>
      <w:r>
        <w:rPr>
          <w:u w:val="single"/>
        </w:rPr>
        <w:t>both sides</w:t>
      </w:r>
      <w:r>
        <w:t xml:space="preserve"> solves </w:t>
      </w:r>
      <w:r>
        <w:rPr>
          <w:u w:val="single"/>
        </w:rPr>
        <w:t>argument refinement</w:t>
      </w:r>
      <w:r>
        <w:t xml:space="preserve"> and </w:t>
      </w:r>
      <w:r>
        <w:rPr>
          <w:u w:val="single"/>
        </w:rPr>
        <w:t>self-reflexivity</w:t>
      </w:r>
      <w:r>
        <w:t xml:space="preserve"> breeding constantly evolving methodology which is key to activist resistance BUT side-stepping it ingrains </w:t>
      </w:r>
      <w:r>
        <w:rPr>
          <w:u w:val="single"/>
        </w:rPr>
        <w:t>ideological dogmatism</w:t>
      </w:r>
      <w:r>
        <w:t xml:space="preserve"> by imposing artificial lines in the sand for what not to experiment replicating imperial ideologies about exclusion.</w:t>
      </w:r>
    </w:p>
    <w:p w14:paraId="416EE15C" w14:textId="77777777" w:rsidR="009352B6" w:rsidRPr="001E3ECB" w:rsidRDefault="009352B6" w:rsidP="009352B6"/>
    <w:p w14:paraId="55C86F8C" w14:textId="77777777" w:rsidR="009352B6" w:rsidRDefault="009352B6" w:rsidP="009352B6">
      <w:pPr>
        <w:pStyle w:val="Heading4"/>
      </w:pPr>
      <w:r>
        <w:t xml:space="preserve">Competing interps – [a] reasonability is arbitrary and encourages judge intervention since there’s no clear model of debate, [b] it creates a race to the top where we create the best possible norms for debate through offense </w:t>
      </w:r>
    </w:p>
    <w:p w14:paraId="447DE1F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mbria"/>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9352B6"/>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352B6"/>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C8CCB"/>
  <w15:chartTrackingRefBased/>
  <w15:docId w15:val="{94BFAE9F-7558-4799-8F81-9D2DA8F17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52B6"/>
    <w:rPr>
      <w:rFonts w:ascii="Calibri" w:hAnsi="Calibri" w:cs="Calibri"/>
    </w:rPr>
  </w:style>
  <w:style w:type="paragraph" w:styleId="Heading1">
    <w:name w:val="heading 1"/>
    <w:aliases w:val="Pocket"/>
    <w:basedOn w:val="Normal"/>
    <w:next w:val="Normal"/>
    <w:link w:val="Heading1Char"/>
    <w:qFormat/>
    <w:rsid w:val="009352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52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9352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 Ch"/>
    <w:basedOn w:val="Normal"/>
    <w:next w:val="Normal"/>
    <w:link w:val="Heading4Char"/>
    <w:uiPriority w:val="3"/>
    <w:unhideWhenUsed/>
    <w:qFormat/>
    <w:rsid w:val="009352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352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52B6"/>
  </w:style>
  <w:style w:type="character" w:customStyle="1" w:styleId="Heading1Char">
    <w:name w:val="Heading 1 Char"/>
    <w:aliases w:val="Pocket Char"/>
    <w:basedOn w:val="DefaultParagraphFont"/>
    <w:link w:val="Heading1"/>
    <w:rsid w:val="009352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352B6"/>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9352B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9352B6"/>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7"/>
    <w:qFormat/>
    <w:rsid w:val="009352B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5"/>
    <w:qFormat/>
    <w:rsid w:val="009352B6"/>
    <w:rPr>
      <w:b/>
      <w:bCs/>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B"/>
    <w:basedOn w:val="DefaultParagraphFont"/>
    <w:uiPriority w:val="6"/>
    <w:qFormat/>
    <w:rsid w:val="009352B6"/>
    <w:rPr>
      <w:b w:val="0"/>
      <w:sz w:val="22"/>
      <w:u w:val="single"/>
    </w:rPr>
  </w:style>
  <w:style w:type="character" w:styleId="Hyperlink">
    <w:name w:val="Hyperlink"/>
    <w:aliases w:val="heading 1 (block title),Important,Read,Card Text,Internet Link,Analytic Text,Internet link,Block Char1,No Underline Char1,Text 7 Char1,Tags v 2 Char1,Char Char1,Heading 3 Char1,Char Char Char Char Char Char Char Char1,Heading 3 Char Char Char1"/>
    <w:basedOn w:val="DefaultParagraphFont"/>
    <w:uiPriority w:val="99"/>
    <w:unhideWhenUsed/>
    <w:rsid w:val="009352B6"/>
    <w:rPr>
      <w:color w:val="auto"/>
      <w:u w:val="none"/>
    </w:rPr>
  </w:style>
  <w:style w:type="character" w:styleId="FollowedHyperlink">
    <w:name w:val="FollowedHyperlink"/>
    <w:basedOn w:val="DefaultParagraphFont"/>
    <w:uiPriority w:val="99"/>
    <w:semiHidden/>
    <w:unhideWhenUsed/>
    <w:rsid w:val="009352B6"/>
    <w:rPr>
      <w:color w:val="auto"/>
      <w:u w:val="none"/>
    </w:rPr>
  </w:style>
  <w:style w:type="paragraph" w:customStyle="1" w:styleId="Emphasize">
    <w:name w:val="Emphasize"/>
    <w:basedOn w:val="Normal"/>
    <w:link w:val="Emphasis"/>
    <w:uiPriority w:val="7"/>
    <w:qFormat/>
    <w:rsid w:val="009352B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Analytic">
    <w:name w:val="Analytic"/>
    <w:basedOn w:val="Heading4"/>
    <w:link w:val="AnalyticChar"/>
    <w:qFormat/>
    <w:rsid w:val="009352B6"/>
  </w:style>
  <w:style w:type="character" w:customStyle="1" w:styleId="AnalyticChar">
    <w:name w:val="Analytic Char"/>
    <w:basedOn w:val="Heading4Char"/>
    <w:link w:val="Analytic"/>
    <w:rsid w:val="009352B6"/>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medicines+definition&amp;rlz=1C1CHBF_enUS877US877&amp;oq=medicines+&amp;aqs=chrome.1.69i59l3j69i60.2379j0j7&amp;sourceid=chrome&amp;ie=UTF-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irep.ntu.ac.uk/id/eprint/33374/1/Naporn%20Popattanachai%202018.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resolve;" TargetMode="Externa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webSettings" Target="webSettings.xml"/><Relationship Id="rId10" Type="http://schemas.openxmlformats.org/officeDocument/2006/relationships/hyperlink" Target="https://africasacountry.com/2020/06/decolonizing-the-vaccine" TargetMode="External"/><Relationship Id="rId4" Type="http://schemas.openxmlformats.org/officeDocument/2006/relationships/settings" Target="settings.xml"/><Relationship Id="rId9"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10</Pages>
  <Words>7952</Words>
  <Characters>45332</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2021-10-28T16:21:00Z</dcterms:created>
  <dcterms:modified xsi:type="dcterms:W3CDTF">2021-10-28T16:21:00Z</dcterms:modified>
</cp:coreProperties>
</file>