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3A413" w14:textId="7F1D8663" w:rsidR="00A95652" w:rsidRDefault="009D469A" w:rsidP="009D469A">
      <w:pPr>
        <w:pStyle w:val="Heading1"/>
      </w:pPr>
      <w:r>
        <w:t xml:space="preserve">1NC R3 Colley </w:t>
      </w:r>
    </w:p>
    <w:p w14:paraId="2AB97ED9" w14:textId="5E9091FD" w:rsidR="009D469A" w:rsidRDefault="009D469A" w:rsidP="009D469A">
      <w:pPr>
        <w:pStyle w:val="Heading2"/>
      </w:pPr>
      <w:r>
        <w:lastRenderedPageBreak/>
        <w:t>1</w:t>
      </w:r>
    </w:p>
    <w:p w14:paraId="3CF9B529" w14:textId="77777777" w:rsidR="00E0160D" w:rsidRDefault="00E0160D" w:rsidP="00E0160D">
      <w:pPr>
        <w:pStyle w:val="Heading4"/>
      </w:pPr>
      <w:r>
        <w:t xml:space="preserve">Space Tourism makes </w:t>
      </w:r>
      <w:r>
        <w:rPr>
          <w:u w:val="single"/>
        </w:rPr>
        <w:t>low-gravity</w:t>
      </w:r>
      <w:r>
        <w:t xml:space="preserve"> research </w:t>
      </w:r>
      <w:r>
        <w:rPr>
          <w:u w:val="single"/>
        </w:rPr>
        <w:t>accessible</w:t>
      </w:r>
      <w:r>
        <w:t xml:space="preserve"> which results in </w:t>
      </w:r>
      <w:r>
        <w:rPr>
          <w:u w:val="single"/>
        </w:rPr>
        <w:t>critical</w:t>
      </w:r>
      <w:r>
        <w:t xml:space="preserve"> physiological science innovation. </w:t>
      </w:r>
    </w:p>
    <w:p w14:paraId="52A7BAF0" w14:textId="77777777" w:rsidR="00E0160D" w:rsidRPr="00541D90" w:rsidRDefault="00E0160D" w:rsidP="00E0160D">
      <w:r w:rsidRPr="00D97D77">
        <w:rPr>
          <w:rStyle w:val="Style13ptBold"/>
        </w:rPr>
        <w:t>Caplan and Lindsay 17</w:t>
      </w:r>
      <w:r>
        <w:t xml:space="preserve"> </w:t>
      </w:r>
      <w:r w:rsidRPr="00541D90">
        <w:t>Nick Caplan and Kirsty Lindsay 7-29-2017 "Space Tourism Could Help Boost Science and Health Research — Here's How"</w:t>
      </w:r>
      <w:r>
        <w:t xml:space="preserve"> </w:t>
      </w:r>
      <w:hyperlink r:id="rId6" w:history="1">
        <w:r w:rsidRPr="00473E10">
          <w:rPr>
            <w:rStyle w:val="Hyperlink"/>
          </w:rPr>
          <w:t>https://www.space.com/37503-space-tourism-could-help-boost-science-health-research.html</w:t>
        </w:r>
      </w:hyperlink>
      <w:r>
        <w:t xml:space="preserve"> (</w:t>
      </w:r>
      <w:r w:rsidRPr="00D97D77">
        <w:t>Nick graduated from the University of Birmingham with a PhD in Biomechanics</w:t>
      </w:r>
      <w:r>
        <w:t xml:space="preserve">)//Elmer </w:t>
      </w:r>
    </w:p>
    <w:p w14:paraId="07BB6940" w14:textId="77777777" w:rsidR="00E0160D" w:rsidRPr="00102502" w:rsidRDefault="00E0160D" w:rsidP="00E0160D">
      <w:pPr>
        <w:rPr>
          <w:rStyle w:val="StyleUnderline"/>
        </w:rPr>
      </w:pPr>
      <w:r w:rsidRPr="00102502">
        <w:rPr>
          <w:rStyle w:val="StyleUnderline"/>
        </w:rPr>
        <w:t xml:space="preserve">Perhaps </w:t>
      </w:r>
      <w:r w:rsidRPr="009A5833">
        <w:rPr>
          <w:rStyle w:val="Emphasis"/>
        </w:rPr>
        <w:t xml:space="preserve">one day we will see </w:t>
      </w:r>
      <w:r w:rsidRPr="00102502">
        <w:rPr>
          <w:rStyle w:val="Emphasis"/>
          <w:highlight w:val="green"/>
        </w:rPr>
        <w:t xml:space="preserve">research teams </w:t>
      </w:r>
      <w:r w:rsidRPr="009A5833">
        <w:rPr>
          <w:rStyle w:val="Emphasis"/>
        </w:rPr>
        <w:t>launching groups</w:t>
      </w:r>
      <w:r w:rsidRPr="009A5833">
        <w:rPr>
          <w:rStyle w:val="StyleUnderline"/>
        </w:rPr>
        <w:t xml:space="preserve"> </w:t>
      </w:r>
      <w:r w:rsidRPr="00102502">
        <w:rPr>
          <w:rStyle w:val="StyleUnderline"/>
        </w:rPr>
        <w:t xml:space="preserve">of </w:t>
      </w:r>
      <w:r w:rsidRPr="009A5833">
        <w:rPr>
          <w:rStyle w:val="StyleUnderline"/>
        </w:rPr>
        <w:t xml:space="preserve">participants </w:t>
      </w:r>
      <w:r w:rsidRPr="009A5833">
        <w:rPr>
          <w:rStyle w:val="Emphasis"/>
        </w:rPr>
        <w:t xml:space="preserve">to </w:t>
      </w:r>
      <w:r w:rsidRPr="009A5833">
        <w:rPr>
          <w:rStyle w:val="Emphasis"/>
          <w:highlight w:val="green"/>
        </w:rPr>
        <w:t>spend</w:t>
      </w:r>
      <w:r w:rsidRPr="009A5833">
        <w:rPr>
          <w:rStyle w:val="StyleUnderline"/>
        </w:rPr>
        <w:t xml:space="preserve"> a</w:t>
      </w:r>
      <w:r w:rsidRPr="00102502">
        <w:rPr>
          <w:rStyle w:val="StyleUnderline"/>
        </w:rPr>
        <w:t xml:space="preserve"> few weeks or </w:t>
      </w:r>
      <w:r w:rsidRPr="00102502">
        <w:rPr>
          <w:rStyle w:val="Emphasis"/>
          <w:highlight w:val="green"/>
        </w:rPr>
        <w:t>months aboard a space hotel</w:t>
      </w:r>
      <w:r w:rsidRPr="00102502">
        <w:rPr>
          <w:rStyle w:val="StyleUnderline"/>
          <w:highlight w:val="green"/>
        </w:rPr>
        <w:t xml:space="preserve"> </w:t>
      </w:r>
      <w:proofErr w:type="gramStart"/>
      <w:r w:rsidRPr="00102502">
        <w:rPr>
          <w:rStyle w:val="StyleUnderline"/>
        </w:rPr>
        <w:t xml:space="preserve">in order </w:t>
      </w:r>
      <w:r w:rsidRPr="00102502">
        <w:rPr>
          <w:rStyle w:val="Emphasis"/>
          <w:highlight w:val="green"/>
        </w:rPr>
        <w:t>to</w:t>
      </w:r>
      <w:proofErr w:type="gramEnd"/>
      <w:r w:rsidRPr="00102502">
        <w:rPr>
          <w:rStyle w:val="Emphasis"/>
          <w:highlight w:val="green"/>
        </w:rPr>
        <w:t xml:space="preserve"> study medical interventions</w:t>
      </w:r>
      <w:r w:rsidRPr="00102502">
        <w:rPr>
          <w:rStyle w:val="StyleUnderline"/>
          <w:highlight w:val="green"/>
        </w:rPr>
        <w:t xml:space="preserve"> </w:t>
      </w:r>
      <w:r w:rsidRPr="00102502">
        <w:rPr>
          <w:rStyle w:val="StyleUnderline"/>
        </w:rPr>
        <w:t xml:space="preserve">that would slow the ageing process on Earth, and to help the human species </w:t>
      </w:r>
      <w:proofErr w:type="spellStart"/>
      <w:r w:rsidRPr="00102502">
        <w:rPr>
          <w:rStyle w:val="StyleUnderline"/>
        </w:rPr>
        <w:t>colonise</w:t>
      </w:r>
      <w:proofErr w:type="spellEnd"/>
      <w:r w:rsidRPr="00102502">
        <w:rPr>
          <w:rStyle w:val="StyleUnderline"/>
        </w:rPr>
        <w:t xml:space="preserve"> the Moon or even Mars</w:t>
      </w:r>
      <w:r w:rsidRPr="00102502">
        <w:t xml:space="preserve">. </w:t>
      </w:r>
      <w:r w:rsidRPr="009A5833">
        <w:rPr>
          <w:rStyle w:val="Emphasis"/>
        </w:rPr>
        <w:t>Research</w:t>
      </w:r>
      <w:r w:rsidRPr="009A5833">
        <w:t xml:space="preserve"> </w:t>
      </w:r>
      <w:r w:rsidRPr="009A5833">
        <w:rPr>
          <w:rStyle w:val="Emphasis"/>
        </w:rPr>
        <w:t>dating</w:t>
      </w:r>
      <w:r w:rsidRPr="009A5833">
        <w:t xml:space="preserve"> </w:t>
      </w:r>
      <w:r w:rsidRPr="009A5833">
        <w:rPr>
          <w:rStyle w:val="Emphasis"/>
        </w:rPr>
        <w:t>back to the early</w:t>
      </w:r>
      <w:r w:rsidRPr="009A5833">
        <w:t xml:space="preserve"> years of</w:t>
      </w:r>
      <w:r w:rsidRPr="00102502">
        <w:t xml:space="preserve"> the </w:t>
      </w:r>
      <w:r w:rsidRPr="009A5833">
        <w:rPr>
          <w:rStyle w:val="Emphasis"/>
        </w:rPr>
        <w:t>space race</w:t>
      </w:r>
      <w:r w:rsidRPr="009A5833">
        <w:t xml:space="preserve"> has </w:t>
      </w:r>
      <w:r w:rsidRPr="009A5833">
        <w:rPr>
          <w:rStyle w:val="Emphasis"/>
          <w:bdr w:val="single" w:sz="18" w:space="0" w:color="auto"/>
        </w:rPr>
        <w:t xml:space="preserve">led to </w:t>
      </w:r>
      <w:r w:rsidRPr="00102502">
        <w:rPr>
          <w:rStyle w:val="Emphasis"/>
          <w:highlight w:val="green"/>
          <w:bdr w:val="single" w:sz="18" w:space="0" w:color="auto"/>
        </w:rPr>
        <w:t>tech</w:t>
      </w:r>
      <w:r w:rsidRPr="009A5833">
        <w:rPr>
          <w:rStyle w:val="Emphasis"/>
          <w:bdr w:val="single" w:sz="18" w:space="0" w:color="auto"/>
        </w:rPr>
        <w:t xml:space="preserve">nologies that </w:t>
      </w:r>
      <w:r w:rsidRPr="00102502">
        <w:rPr>
          <w:rStyle w:val="Emphasis"/>
          <w:highlight w:val="green"/>
          <w:bdr w:val="single" w:sz="18" w:space="0" w:color="auto"/>
        </w:rPr>
        <w:t>benefit us all.</w:t>
      </w:r>
      <w:r w:rsidRPr="00102502">
        <w:rPr>
          <w:highlight w:val="green"/>
        </w:rPr>
        <w:t xml:space="preserve"> </w:t>
      </w:r>
      <w:r w:rsidRPr="00102502">
        <w:t xml:space="preserve">Many scientific discoveries have </w:t>
      </w:r>
      <w:r w:rsidRPr="009A5833">
        <w:rPr>
          <w:rStyle w:val="Emphasis"/>
        </w:rPr>
        <w:t>come</w:t>
      </w:r>
      <w:r w:rsidRPr="009A5833">
        <w:t xml:space="preserve"> </w:t>
      </w:r>
      <w:r w:rsidRPr="009A5833">
        <w:rPr>
          <w:rStyle w:val="Emphasis"/>
        </w:rPr>
        <w:t>since</w:t>
      </w:r>
      <w:r w:rsidRPr="009A5833">
        <w:t xml:space="preserve"> </w:t>
      </w:r>
      <w:r w:rsidRPr="00102502">
        <w:t xml:space="preserve">the arrival of </w:t>
      </w:r>
      <w:r w:rsidRPr="00102502">
        <w:rPr>
          <w:rStyle w:val="Emphasis"/>
          <w:highlight w:val="green"/>
        </w:rPr>
        <w:t>inhabitable space stations</w:t>
      </w:r>
      <w:r w:rsidRPr="00102502">
        <w:rPr>
          <w:highlight w:val="green"/>
        </w:rPr>
        <w:t xml:space="preserve"> </w:t>
      </w:r>
      <w:r w:rsidRPr="009A5833">
        <w:rPr>
          <w:rStyle w:val="Emphasis"/>
          <w:bdr w:val="single" w:sz="18" w:space="0" w:color="auto"/>
        </w:rPr>
        <w:t xml:space="preserve">that </w:t>
      </w:r>
      <w:r w:rsidRPr="00102502">
        <w:rPr>
          <w:rStyle w:val="Emphasis"/>
          <w:highlight w:val="green"/>
          <w:bdr w:val="single" w:sz="18" w:space="0" w:color="auto"/>
        </w:rPr>
        <w:t>act as orbital laboratories</w:t>
      </w:r>
      <w:r w:rsidRPr="00102502">
        <w:t xml:space="preserve">. NASA’s first space station Skylab helped understand the effects on the human body of spending months in space and paved the way for the International Space Station. </w:t>
      </w:r>
      <w:r w:rsidRPr="00102502">
        <w:rPr>
          <w:rStyle w:val="StyleUnderline"/>
        </w:rPr>
        <w:t xml:space="preserve">A </w:t>
      </w:r>
      <w:r w:rsidRPr="009A5833">
        <w:rPr>
          <w:rStyle w:val="Emphasis"/>
        </w:rPr>
        <w:t xml:space="preserve">huge number of research </w:t>
      </w:r>
      <w:r w:rsidRPr="00102502">
        <w:rPr>
          <w:rStyle w:val="Emphasis"/>
          <w:highlight w:val="green"/>
        </w:rPr>
        <w:t>studies</w:t>
      </w:r>
      <w:r w:rsidRPr="00102502">
        <w:rPr>
          <w:rStyle w:val="StyleUnderline"/>
        </w:rPr>
        <w:t xml:space="preserve"> have been </w:t>
      </w:r>
      <w:r w:rsidRPr="009A5833">
        <w:rPr>
          <w:rStyle w:val="Emphasis"/>
        </w:rPr>
        <w:t>completed</w:t>
      </w:r>
      <w:r w:rsidRPr="009A5833">
        <w:rPr>
          <w:rStyle w:val="StyleUnderline"/>
        </w:rPr>
        <w:t xml:space="preserve"> </w:t>
      </w:r>
      <w:r w:rsidRPr="009A5833">
        <w:rPr>
          <w:rStyle w:val="StyleUnderline"/>
          <w:highlight w:val="green"/>
        </w:rPr>
        <w:t>on</w:t>
      </w:r>
      <w:r w:rsidRPr="00102502">
        <w:rPr>
          <w:rStyle w:val="StyleUnderline"/>
        </w:rPr>
        <w:t xml:space="preserve"> the </w:t>
      </w:r>
      <w:r w:rsidRPr="009A5833">
        <w:rPr>
          <w:rStyle w:val="StyleUnderline"/>
          <w:highlight w:val="green"/>
        </w:rPr>
        <w:t>ISS</w:t>
      </w:r>
      <w:r w:rsidRPr="00102502">
        <w:rPr>
          <w:rStyle w:val="StyleUnderline"/>
        </w:rPr>
        <w:t xml:space="preserve"> since the year 2000 </w:t>
      </w:r>
      <w:r w:rsidRPr="00102502">
        <w:rPr>
          <w:rStyle w:val="Emphasis"/>
          <w:highlight w:val="green"/>
        </w:rPr>
        <w:t>in</w:t>
      </w:r>
      <w:r w:rsidRPr="00102502">
        <w:rPr>
          <w:rStyle w:val="StyleUnderline"/>
          <w:highlight w:val="green"/>
        </w:rPr>
        <w:t xml:space="preserve"> </w:t>
      </w:r>
      <w:r w:rsidRPr="00102502">
        <w:rPr>
          <w:rStyle w:val="StyleUnderline"/>
        </w:rPr>
        <w:t xml:space="preserve">the areas of </w:t>
      </w:r>
      <w:r w:rsidRPr="009A5833">
        <w:rPr>
          <w:rStyle w:val="Emphasis"/>
          <w:bdr w:val="single" w:sz="18" w:space="0" w:color="auto"/>
        </w:rPr>
        <w:t xml:space="preserve">human </w:t>
      </w:r>
      <w:r w:rsidRPr="00102502">
        <w:rPr>
          <w:rStyle w:val="Emphasis"/>
          <w:highlight w:val="green"/>
          <w:bdr w:val="single" w:sz="18" w:space="0" w:color="auto"/>
        </w:rPr>
        <w:t>physiology</w:t>
      </w:r>
      <w:r w:rsidRPr="00102502">
        <w:rPr>
          <w:rStyle w:val="StyleUnderline"/>
        </w:rPr>
        <w:t xml:space="preserve">, </w:t>
      </w:r>
      <w:r w:rsidRPr="009A5833">
        <w:rPr>
          <w:rStyle w:val="Emphasis"/>
          <w:bdr w:val="single" w:sz="18" w:space="0" w:color="auto"/>
        </w:rPr>
        <w:t>biology</w:t>
      </w:r>
      <w:r w:rsidRPr="00102502">
        <w:rPr>
          <w:rStyle w:val="StyleUnderline"/>
        </w:rPr>
        <w:t xml:space="preserve">, </w:t>
      </w:r>
      <w:r w:rsidRPr="00102502">
        <w:rPr>
          <w:rStyle w:val="Emphasis"/>
          <w:highlight w:val="green"/>
          <w:bdr w:val="single" w:sz="18" w:space="0" w:color="auto"/>
        </w:rPr>
        <w:t>biotech</w:t>
      </w:r>
      <w:r w:rsidRPr="009A5833">
        <w:rPr>
          <w:rStyle w:val="Emphasis"/>
          <w:bdr w:val="single" w:sz="18" w:space="0" w:color="auto"/>
        </w:rPr>
        <w:t>nology</w:t>
      </w:r>
      <w:r w:rsidRPr="00102502">
        <w:rPr>
          <w:rStyle w:val="StyleUnderline"/>
        </w:rPr>
        <w:t xml:space="preserve">, </w:t>
      </w:r>
      <w:r w:rsidRPr="00102502">
        <w:rPr>
          <w:rStyle w:val="Emphasis"/>
          <w:highlight w:val="green"/>
          <w:bdr w:val="single" w:sz="18" w:space="0" w:color="auto"/>
        </w:rPr>
        <w:t>physical science</w:t>
      </w:r>
      <w:r w:rsidRPr="00102502">
        <w:rPr>
          <w:rStyle w:val="StyleUnderline"/>
          <w:highlight w:val="green"/>
        </w:rPr>
        <w:t xml:space="preserve"> </w:t>
      </w:r>
      <w:r w:rsidRPr="00102502">
        <w:rPr>
          <w:rStyle w:val="StyleUnderline"/>
        </w:rPr>
        <w:t xml:space="preserve">and earth and space science. These studies have led to </w:t>
      </w:r>
      <w:r w:rsidRPr="000E1CCB">
        <w:rPr>
          <w:rStyle w:val="Emphasis"/>
        </w:rPr>
        <w:t>discoveries such as</w:t>
      </w:r>
      <w:r w:rsidRPr="000E1CCB">
        <w:rPr>
          <w:rStyle w:val="StyleUnderline"/>
        </w:rPr>
        <w:t xml:space="preserve"> enhanced</w:t>
      </w:r>
      <w:r w:rsidRPr="00102502">
        <w:rPr>
          <w:rStyle w:val="StyleUnderline"/>
        </w:rPr>
        <w:t xml:space="preserve"> </w:t>
      </w:r>
      <w:r w:rsidRPr="00102502">
        <w:rPr>
          <w:rStyle w:val="Emphasis"/>
          <w:highlight w:val="green"/>
        </w:rPr>
        <w:t>protein</w:t>
      </w:r>
      <w:r w:rsidRPr="00102502">
        <w:rPr>
          <w:rStyle w:val="StyleUnderline"/>
          <w:highlight w:val="green"/>
        </w:rPr>
        <w:t xml:space="preserve"> </w:t>
      </w:r>
      <w:r w:rsidRPr="00102502">
        <w:rPr>
          <w:rStyle w:val="StyleUnderline"/>
        </w:rPr>
        <w:t xml:space="preserve">crystal </w:t>
      </w:r>
      <w:r w:rsidRPr="00102502">
        <w:rPr>
          <w:rStyle w:val="Emphasis"/>
          <w:highlight w:val="green"/>
        </w:rPr>
        <w:t>growth for drug development</w:t>
      </w:r>
      <w:r w:rsidRPr="00102502">
        <w:rPr>
          <w:rStyle w:val="StyleUnderline"/>
        </w:rPr>
        <w:t xml:space="preserve">, efficient combustion of fuel droplets, and an understanding of the effects of long duration exposure to microgravity </w:t>
      </w:r>
      <w:r w:rsidRPr="000E1CCB">
        <w:rPr>
          <w:rStyle w:val="StyleUnderline"/>
        </w:rPr>
        <w:t xml:space="preserve">on the human body, revealing that spaceflight has effects </w:t>
      </w:r>
      <w:proofErr w:type="gramStart"/>
      <w:r w:rsidRPr="000E1CCB">
        <w:rPr>
          <w:rStyle w:val="StyleUnderline"/>
        </w:rPr>
        <w:t>similar to</w:t>
      </w:r>
      <w:proofErr w:type="gramEnd"/>
      <w:r w:rsidRPr="000E1CCB">
        <w:rPr>
          <w:rStyle w:val="StyleUnderline"/>
        </w:rPr>
        <w:t xml:space="preserve"> ageing on Earth</w:t>
      </w:r>
      <w:r w:rsidRPr="000E1CCB">
        <w:t xml:space="preserve">. </w:t>
      </w:r>
      <w:r w:rsidRPr="000E1CCB">
        <w:rPr>
          <w:rStyle w:val="Emphasis"/>
        </w:rPr>
        <w:t>Despite</w:t>
      </w:r>
      <w:r w:rsidRPr="000E1CCB">
        <w:t xml:space="preserve"> much </w:t>
      </w:r>
      <w:r w:rsidRPr="000E1CCB">
        <w:rPr>
          <w:rStyle w:val="Emphasis"/>
        </w:rPr>
        <w:t xml:space="preserve">human physiological research being carried out </w:t>
      </w:r>
      <w:r w:rsidRPr="000E1CCB">
        <w:rPr>
          <w:rStyle w:val="StyleUnderline"/>
        </w:rPr>
        <w:t>in space, it has one major limitation</w:t>
      </w:r>
      <w:r w:rsidRPr="000E1CCB">
        <w:t xml:space="preserve"> – </w:t>
      </w:r>
      <w:r w:rsidRPr="000E1CCB">
        <w:rPr>
          <w:rStyle w:val="Emphasis"/>
        </w:rPr>
        <w:t>there are</w:t>
      </w:r>
      <w:r w:rsidRPr="000E1CCB">
        <w:t xml:space="preserve"> simply</w:t>
      </w:r>
      <w:r w:rsidRPr="00102502">
        <w:t xml:space="preserve"> </w:t>
      </w:r>
      <w:r w:rsidRPr="00102502">
        <w:rPr>
          <w:rStyle w:val="Emphasis"/>
          <w:highlight w:val="green"/>
        </w:rPr>
        <w:t>not</w:t>
      </w:r>
      <w:r w:rsidRPr="00102502">
        <w:rPr>
          <w:highlight w:val="green"/>
        </w:rPr>
        <w:t xml:space="preserve"> </w:t>
      </w:r>
      <w:r w:rsidRPr="00102502">
        <w:rPr>
          <w:rStyle w:val="Emphasis"/>
          <w:highlight w:val="green"/>
          <w:bdr w:val="single" w:sz="18" w:space="0" w:color="auto"/>
        </w:rPr>
        <w:t xml:space="preserve">enough humans </w:t>
      </w:r>
      <w:r w:rsidRPr="000E1CCB">
        <w:rPr>
          <w:rStyle w:val="Emphasis"/>
          <w:bdr w:val="single" w:sz="18" w:space="0" w:color="auto"/>
        </w:rPr>
        <w:t xml:space="preserve">currently </w:t>
      </w:r>
      <w:r w:rsidRPr="00102502">
        <w:rPr>
          <w:rStyle w:val="Emphasis"/>
          <w:highlight w:val="green"/>
          <w:bdr w:val="single" w:sz="18" w:space="0" w:color="auto"/>
        </w:rPr>
        <w:t>going to space</w:t>
      </w:r>
      <w:r w:rsidRPr="00102502">
        <w:rPr>
          <w:highlight w:val="green"/>
        </w:rPr>
        <w:t xml:space="preserve"> </w:t>
      </w:r>
      <w:r w:rsidRPr="00102502">
        <w:t xml:space="preserve">to act as research </w:t>
      </w:r>
      <w:r w:rsidRPr="000E1CCB">
        <w:t xml:space="preserve">participants, </w:t>
      </w:r>
      <w:r w:rsidRPr="000E1CCB">
        <w:rPr>
          <w:rStyle w:val="Emphasis"/>
          <w:bdr w:val="single" w:sz="18" w:space="0" w:color="auto"/>
        </w:rPr>
        <w:t xml:space="preserve">leading to </w:t>
      </w:r>
      <w:r w:rsidRPr="000E1CCB">
        <w:rPr>
          <w:rStyle w:val="Emphasis"/>
          <w:highlight w:val="green"/>
          <w:bdr w:val="single" w:sz="18" w:space="0" w:color="auto"/>
        </w:rPr>
        <w:t>difficulties in research design</w:t>
      </w:r>
      <w:r w:rsidRPr="000E1CCB">
        <w:t xml:space="preserve">. In fact, only 550 or so humans have ever been into space since Russian cosmonaut Yuri Gagarin first orbited the Earth in 1961. </w:t>
      </w:r>
      <w:r w:rsidRPr="000E1CCB">
        <w:rPr>
          <w:rStyle w:val="StyleUnderline"/>
        </w:rPr>
        <w:t>Human physiological experiments in space tend to ha</w:t>
      </w:r>
      <w:r w:rsidRPr="00102502">
        <w:rPr>
          <w:rStyle w:val="StyleUnderline"/>
        </w:rPr>
        <w:t xml:space="preserve">ve very small participant numbers (for example, the NASA </w:t>
      </w:r>
      <w:proofErr w:type="gramStart"/>
      <w:r w:rsidRPr="00102502">
        <w:rPr>
          <w:rStyle w:val="StyleUnderline"/>
        </w:rPr>
        <w:t>twins</w:t>
      </w:r>
      <w:proofErr w:type="gramEnd"/>
      <w:r w:rsidRPr="00102502">
        <w:rPr>
          <w:rStyle w:val="StyleUnderline"/>
        </w:rPr>
        <w:t xml:space="preserve"> study) or they have to take place over many years. Could </w:t>
      </w:r>
      <w:r w:rsidRPr="000E1CCB">
        <w:rPr>
          <w:rStyle w:val="Emphasis"/>
        </w:rPr>
        <w:t xml:space="preserve">the </w:t>
      </w:r>
      <w:r w:rsidRPr="000E1CCB">
        <w:rPr>
          <w:rStyle w:val="Emphasis"/>
          <w:highlight w:val="green"/>
        </w:rPr>
        <w:t xml:space="preserve">boom in commercial </w:t>
      </w:r>
      <w:r w:rsidRPr="000E1CCB">
        <w:rPr>
          <w:rStyle w:val="Emphasis"/>
        </w:rPr>
        <w:t xml:space="preserve">human </w:t>
      </w:r>
      <w:r w:rsidRPr="00102502">
        <w:rPr>
          <w:rStyle w:val="Emphasis"/>
          <w:highlight w:val="green"/>
        </w:rPr>
        <w:t>spaceflight</w:t>
      </w:r>
      <w:r w:rsidRPr="00102502">
        <w:rPr>
          <w:rStyle w:val="StyleUnderline"/>
          <w:highlight w:val="green"/>
        </w:rPr>
        <w:t xml:space="preserve"> </w:t>
      </w:r>
      <w:r w:rsidRPr="00102502">
        <w:rPr>
          <w:rStyle w:val="Emphasis"/>
          <w:highlight w:val="green"/>
        </w:rPr>
        <w:t>accelerate</w:t>
      </w:r>
      <w:r w:rsidRPr="00102502">
        <w:rPr>
          <w:rStyle w:val="StyleUnderline"/>
          <w:highlight w:val="green"/>
        </w:rPr>
        <w:t xml:space="preserve"> </w:t>
      </w:r>
      <w:r w:rsidRPr="00102502">
        <w:rPr>
          <w:rStyle w:val="StyleUnderline"/>
        </w:rPr>
        <w:t xml:space="preserve">the </w:t>
      </w:r>
      <w:r w:rsidRPr="000E1CCB">
        <w:rPr>
          <w:rStyle w:val="Emphasis"/>
          <w:bdr w:val="single" w:sz="18" w:space="0" w:color="auto"/>
        </w:rPr>
        <w:t xml:space="preserve">speed of </w:t>
      </w:r>
      <w:r w:rsidRPr="00102502">
        <w:rPr>
          <w:rStyle w:val="Emphasis"/>
          <w:highlight w:val="green"/>
          <w:bdr w:val="single" w:sz="18" w:space="0" w:color="auto"/>
        </w:rPr>
        <w:t xml:space="preserve">human physiological discoveries </w:t>
      </w:r>
      <w:r w:rsidRPr="000E1CCB">
        <w:rPr>
          <w:rStyle w:val="Emphasis"/>
          <w:bdr w:val="single" w:sz="18" w:space="0" w:color="auto"/>
        </w:rPr>
        <w:t>in space?</w:t>
      </w:r>
      <w:r w:rsidRPr="000E1CCB">
        <w:rPr>
          <w:rStyle w:val="StyleUnderline"/>
        </w:rPr>
        <w:t xml:space="preserve"> We</w:t>
      </w:r>
      <w:r w:rsidRPr="00102502">
        <w:rPr>
          <w:rStyle w:val="StyleUnderline"/>
        </w:rPr>
        <w:t xml:space="preserve"> certainly think so.</w:t>
      </w:r>
    </w:p>
    <w:p w14:paraId="3BC16A7B" w14:textId="77777777" w:rsidR="00E0160D" w:rsidRDefault="00E0160D" w:rsidP="00E0160D">
      <w:pPr>
        <w:pStyle w:val="Heading4"/>
      </w:pPr>
      <w:r>
        <w:t>Physiology key to manage new Diseases.</w:t>
      </w:r>
    </w:p>
    <w:p w14:paraId="061ECD4C" w14:textId="77777777" w:rsidR="00E0160D" w:rsidRPr="00102502" w:rsidRDefault="00E0160D" w:rsidP="00E0160D">
      <w:r w:rsidRPr="00102502">
        <w:rPr>
          <w:rStyle w:val="Style13ptBold"/>
        </w:rPr>
        <w:t>APS</w:t>
      </w:r>
      <w:r>
        <w:rPr>
          <w:rStyle w:val="Style13ptBold"/>
        </w:rPr>
        <w:t xml:space="preserve"> 20</w:t>
      </w:r>
      <w:r w:rsidRPr="00102502">
        <w:t xml:space="preserve"> 5-21-2020 "How Physiologists Are Helping Patients Recover from COVID-19"</w:t>
      </w:r>
      <w:r>
        <w:t xml:space="preserve"> </w:t>
      </w:r>
      <w:hyperlink r:id="rId7" w:history="1">
        <w:r w:rsidRPr="00473E10">
          <w:rPr>
            <w:rStyle w:val="Hyperlink"/>
          </w:rPr>
          <w:t>https://ispyphysiology.com/2020/05/21/how-physiologists-are-helping-patients-recover-from-covid-19/</w:t>
        </w:r>
      </w:hyperlink>
      <w:r>
        <w:t xml:space="preserve"> (American Physiology Society)//Elmer </w:t>
      </w:r>
    </w:p>
    <w:p w14:paraId="66B6A390" w14:textId="77777777" w:rsidR="00E0160D" w:rsidRPr="000E1CCB" w:rsidRDefault="00E0160D" w:rsidP="00E0160D">
      <w:pPr>
        <w:rPr>
          <w:szCs w:val="26"/>
        </w:rPr>
      </w:pPr>
      <w:r w:rsidRPr="000E1CCB">
        <w:rPr>
          <w:rStyle w:val="Emphasis"/>
          <w:szCs w:val="26"/>
        </w:rPr>
        <w:t xml:space="preserve">Understanding </w:t>
      </w:r>
      <w:r w:rsidRPr="000E1CCB">
        <w:rPr>
          <w:rStyle w:val="Emphasis"/>
          <w:szCs w:val="26"/>
          <w:highlight w:val="green"/>
        </w:rPr>
        <w:t xml:space="preserve">Physiology </w:t>
      </w:r>
      <w:r w:rsidRPr="000E1CCB">
        <w:rPr>
          <w:rStyle w:val="Emphasis"/>
          <w:szCs w:val="26"/>
        </w:rPr>
        <w:t xml:space="preserve">Is </w:t>
      </w:r>
      <w:r w:rsidRPr="000E1CCB">
        <w:rPr>
          <w:rStyle w:val="Emphasis"/>
          <w:szCs w:val="26"/>
          <w:highlight w:val="green"/>
        </w:rPr>
        <w:t>Critical to Fighting COVID</w:t>
      </w:r>
      <w:r w:rsidRPr="000E1CCB">
        <w:rPr>
          <w:rStyle w:val="StyleUnderline"/>
          <w:szCs w:val="26"/>
        </w:rPr>
        <w:t xml:space="preserve">-19 For each of the </w:t>
      </w:r>
      <w:r w:rsidRPr="000E1CCB">
        <w:rPr>
          <w:rStyle w:val="Emphasis"/>
          <w:szCs w:val="26"/>
          <w:highlight w:val="green"/>
        </w:rPr>
        <w:t>new treatments and devices</w:t>
      </w:r>
      <w:r w:rsidRPr="000E1CCB">
        <w:rPr>
          <w:rStyle w:val="StyleUnderline"/>
          <w:szCs w:val="26"/>
          <w:highlight w:val="green"/>
        </w:rPr>
        <w:t xml:space="preserve"> </w:t>
      </w:r>
      <w:r w:rsidRPr="000E1CCB">
        <w:rPr>
          <w:rStyle w:val="StyleUnderline"/>
          <w:szCs w:val="26"/>
        </w:rPr>
        <w:t xml:space="preserve">created to combat COVID-19, it is </w:t>
      </w:r>
      <w:r w:rsidRPr="000E1CCB">
        <w:rPr>
          <w:rStyle w:val="Emphasis"/>
          <w:szCs w:val="26"/>
          <w:highlight w:val="green"/>
        </w:rPr>
        <w:t xml:space="preserve">critical to make sure they are safe </w:t>
      </w:r>
      <w:r w:rsidRPr="000E1CCB">
        <w:rPr>
          <w:rStyle w:val="Emphasis"/>
          <w:szCs w:val="26"/>
        </w:rPr>
        <w:t>to use in people</w:t>
      </w:r>
      <w:r w:rsidRPr="000E1CCB">
        <w:rPr>
          <w:rStyle w:val="StyleUnderline"/>
          <w:szCs w:val="26"/>
        </w:rPr>
        <w:t xml:space="preserve">. This is where </w:t>
      </w:r>
      <w:r w:rsidRPr="000E1CCB">
        <w:rPr>
          <w:rStyle w:val="StyleUnderline"/>
          <w:szCs w:val="26"/>
          <w:highlight w:val="green"/>
        </w:rPr>
        <w:t xml:space="preserve">understanding of human physiology is </w:t>
      </w:r>
      <w:r w:rsidRPr="000E1CCB">
        <w:rPr>
          <w:rStyle w:val="StyleUnderline"/>
          <w:szCs w:val="26"/>
        </w:rPr>
        <w:t xml:space="preserve">very </w:t>
      </w:r>
      <w:r w:rsidRPr="000E1CCB">
        <w:rPr>
          <w:rStyle w:val="StyleUnderline"/>
          <w:szCs w:val="26"/>
          <w:highlight w:val="green"/>
        </w:rPr>
        <w:t>important</w:t>
      </w:r>
      <w:r w:rsidRPr="000E1CCB">
        <w:rPr>
          <w:rStyle w:val="StyleUnderline"/>
          <w:szCs w:val="26"/>
        </w:rPr>
        <w:t xml:space="preserve">. For instance, treatment with </w:t>
      </w:r>
      <w:r w:rsidRPr="000E1CCB">
        <w:rPr>
          <w:rStyle w:val="StyleUnderline"/>
          <w:szCs w:val="26"/>
          <w:highlight w:val="green"/>
        </w:rPr>
        <w:t xml:space="preserve">remdesivir can reduce </w:t>
      </w:r>
      <w:r w:rsidRPr="000E1CCB">
        <w:rPr>
          <w:rStyle w:val="StyleUnderline"/>
          <w:szCs w:val="26"/>
        </w:rPr>
        <w:t xml:space="preserve">the amount of the </w:t>
      </w:r>
      <w:r w:rsidRPr="000E1CCB">
        <w:rPr>
          <w:rStyle w:val="StyleUnderline"/>
          <w:szCs w:val="26"/>
          <w:highlight w:val="green"/>
        </w:rPr>
        <w:t xml:space="preserve">virus </w:t>
      </w:r>
      <w:r w:rsidRPr="000E1CCB">
        <w:rPr>
          <w:rStyle w:val="StyleUnderline"/>
          <w:szCs w:val="26"/>
        </w:rPr>
        <w:t xml:space="preserve">in your body and has helped people who are severely ill with COVID-19 recover faster. But the drug is </w:t>
      </w:r>
      <w:r w:rsidRPr="000E1CCB">
        <w:rPr>
          <w:rStyle w:val="StyleUnderline"/>
          <w:szCs w:val="26"/>
          <w:highlight w:val="green"/>
        </w:rPr>
        <w:t xml:space="preserve">known to damage </w:t>
      </w:r>
      <w:r w:rsidRPr="000E1CCB">
        <w:rPr>
          <w:rStyle w:val="StyleUnderline"/>
          <w:szCs w:val="26"/>
        </w:rPr>
        <w:t xml:space="preserve">the </w:t>
      </w:r>
      <w:r w:rsidRPr="000E1CCB">
        <w:rPr>
          <w:rStyle w:val="StyleUnderline"/>
          <w:szCs w:val="26"/>
          <w:highlight w:val="green"/>
        </w:rPr>
        <w:t>liver and</w:t>
      </w:r>
      <w:r w:rsidRPr="000E1CCB">
        <w:rPr>
          <w:rStyle w:val="StyleUnderline"/>
          <w:szCs w:val="26"/>
        </w:rPr>
        <w:t xml:space="preserve"> the </w:t>
      </w:r>
      <w:r w:rsidRPr="000E1CCB">
        <w:rPr>
          <w:rStyle w:val="StyleUnderline"/>
          <w:szCs w:val="26"/>
          <w:highlight w:val="green"/>
        </w:rPr>
        <w:t>immune system</w:t>
      </w:r>
      <w:r w:rsidRPr="000E1CCB">
        <w:rPr>
          <w:rStyle w:val="StyleUnderline"/>
          <w:szCs w:val="26"/>
        </w:rPr>
        <w:t>, so it is very important to know how well a patient’s liver and immune system are functioning before using it as a treatment</w:t>
      </w:r>
      <w:r w:rsidRPr="000E1CCB">
        <w:rPr>
          <w:szCs w:val="26"/>
        </w:rPr>
        <w:t xml:space="preserve">. Even as I write this, </w:t>
      </w:r>
      <w:r w:rsidRPr="000E1CCB">
        <w:rPr>
          <w:sz w:val="26"/>
          <w:szCs w:val="26"/>
          <w:u w:val="single"/>
        </w:rPr>
        <w:t xml:space="preserve">there are </w:t>
      </w:r>
      <w:r w:rsidRPr="000E1CCB">
        <w:rPr>
          <w:rStyle w:val="Emphasis"/>
          <w:szCs w:val="26"/>
          <w:highlight w:val="green"/>
        </w:rPr>
        <w:t>new findings</w:t>
      </w:r>
      <w:r w:rsidRPr="000E1CCB">
        <w:rPr>
          <w:sz w:val="26"/>
          <w:szCs w:val="26"/>
          <w:highlight w:val="green"/>
          <w:u w:val="single"/>
        </w:rPr>
        <w:t xml:space="preserve"> </w:t>
      </w:r>
      <w:r w:rsidRPr="000E1CCB">
        <w:rPr>
          <w:rStyle w:val="Emphasis"/>
          <w:szCs w:val="26"/>
        </w:rPr>
        <w:t>that</w:t>
      </w:r>
      <w:r w:rsidRPr="000E1CCB">
        <w:rPr>
          <w:sz w:val="26"/>
          <w:szCs w:val="26"/>
          <w:u w:val="single"/>
        </w:rPr>
        <w:t xml:space="preserve"> COVID-19 directly </w:t>
      </w:r>
      <w:r w:rsidRPr="000E1CCB">
        <w:rPr>
          <w:rStyle w:val="Emphasis"/>
          <w:szCs w:val="26"/>
          <w:highlight w:val="green"/>
        </w:rPr>
        <w:t>affects</w:t>
      </w:r>
      <w:r w:rsidRPr="000E1CCB">
        <w:rPr>
          <w:sz w:val="26"/>
          <w:szCs w:val="26"/>
          <w:highlight w:val="green"/>
          <w:u w:val="single"/>
        </w:rPr>
        <w:t xml:space="preserve"> </w:t>
      </w:r>
      <w:r w:rsidRPr="000E1CCB">
        <w:rPr>
          <w:sz w:val="26"/>
          <w:szCs w:val="26"/>
          <w:u w:val="single"/>
        </w:rPr>
        <w:t xml:space="preserve">not only the lungs but also the </w:t>
      </w:r>
      <w:r w:rsidRPr="000E1CCB">
        <w:rPr>
          <w:rStyle w:val="Emphasis"/>
          <w:szCs w:val="26"/>
          <w:highlight w:val="green"/>
        </w:rPr>
        <w:t>brain</w:t>
      </w:r>
      <w:r w:rsidRPr="000E1CCB">
        <w:rPr>
          <w:sz w:val="26"/>
          <w:szCs w:val="26"/>
          <w:highlight w:val="green"/>
          <w:u w:val="single"/>
        </w:rPr>
        <w:t xml:space="preserve">, </w:t>
      </w:r>
      <w:r w:rsidRPr="000E1CCB">
        <w:rPr>
          <w:rStyle w:val="Emphasis"/>
          <w:szCs w:val="26"/>
          <w:highlight w:val="green"/>
        </w:rPr>
        <w:t>kidneys</w:t>
      </w:r>
      <w:r w:rsidRPr="000E1CCB">
        <w:rPr>
          <w:sz w:val="26"/>
          <w:szCs w:val="26"/>
          <w:highlight w:val="green"/>
          <w:u w:val="single"/>
        </w:rPr>
        <w:t>, blood</w:t>
      </w:r>
      <w:r w:rsidRPr="000E1CCB">
        <w:rPr>
          <w:sz w:val="26"/>
          <w:szCs w:val="26"/>
          <w:u w:val="single"/>
        </w:rPr>
        <w:t xml:space="preserve"> vessels and </w:t>
      </w:r>
      <w:r w:rsidRPr="000E1CCB">
        <w:rPr>
          <w:rStyle w:val="Emphasis"/>
          <w:szCs w:val="26"/>
        </w:rPr>
        <w:t>blood</w:t>
      </w:r>
      <w:r w:rsidRPr="000E1CCB">
        <w:rPr>
          <w:sz w:val="26"/>
          <w:szCs w:val="26"/>
          <w:u w:val="single"/>
        </w:rPr>
        <w:t xml:space="preserve"> cells. This makes treatment of COVID-19 very difficult. </w:t>
      </w:r>
      <w:r w:rsidRPr="000E1CCB">
        <w:rPr>
          <w:rStyle w:val="Emphasis"/>
          <w:szCs w:val="26"/>
        </w:rPr>
        <w:t>Scientists</w:t>
      </w:r>
      <w:r w:rsidRPr="000E1CCB">
        <w:rPr>
          <w:sz w:val="26"/>
          <w:szCs w:val="26"/>
          <w:u w:val="single"/>
        </w:rPr>
        <w:t xml:space="preserve"> and bioengineers </w:t>
      </w:r>
      <w:r w:rsidRPr="000E1CCB">
        <w:rPr>
          <w:rStyle w:val="Emphasis"/>
          <w:szCs w:val="26"/>
        </w:rPr>
        <w:t xml:space="preserve">need to take into </w:t>
      </w:r>
      <w:r w:rsidRPr="000E1CCB">
        <w:rPr>
          <w:rStyle w:val="Emphasis"/>
          <w:szCs w:val="26"/>
          <w:highlight w:val="green"/>
        </w:rPr>
        <w:t>consider</w:t>
      </w:r>
      <w:r w:rsidRPr="000E1CCB">
        <w:rPr>
          <w:rStyle w:val="Emphasis"/>
          <w:szCs w:val="26"/>
        </w:rPr>
        <w:t>ation</w:t>
      </w:r>
      <w:r w:rsidRPr="000E1CCB">
        <w:rPr>
          <w:sz w:val="26"/>
          <w:szCs w:val="26"/>
          <w:u w:val="single"/>
        </w:rPr>
        <w:t xml:space="preserve"> </w:t>
      </w:r>
      <w:r w:rsidRPr="000E1CCB">
        <w:rPr>
          <w:rStyle w:val="Emphasis"/>
          <w:szCs w:val="26"/>
          <w:highlight w:val="green"/>
        </w:rPr>
        <w:t>how</w:t>
      </w:r>
      <w:r w:rsidRPr="000E1CCB">
        <w:rPr>
          <w:sz w:val="26"/>
          <w:szCs w:val="26"/>
          <w:u w:val="single"/>
        </w:rPr>
        <w:t xml:space="preserve"> the </w:t>
      </w:r>
      <w:r w:rsidRPr="000E1CCB">
        <w:rPr>
          <w:rStyle w:val="Emphasis"/>
          <w:szCs w:val="26"/>
          <w:highlight w:val="green"/>
        </w:rPr>
        <w:t>different organs</w:t>
      </w:r>
      <w:r w:rsidRPr="000E1CCB">
        <w:rPr>
          <w:sz w:val="26"/>
          <w:szCs w:val="26"/>
          <w:highlight w:val="green"/>
          <w:u w:val="single"/>
        </w:rPr>
        <w:t xml:space="preserve"> </w:t>
      </w:r>
      <w:r w:rsidRPr="000E1CCB">
        <w:rPr>
          <w:sz w:val="26"/>
          <w:szCs w:val="26"/>
          <w:u w:val="single"/>
        </w:rPr>
        <w:t xml:space="preserve">of the body coordinate to </w:t>
      </w:r>
      <w:r w:rsidRPr="000E1CCB">
        <w:rPr>
          <w:rStyle w:val="Emphasis"/>
          <w:szCs w:val="26"/>
          <w:highlight w:val="green"/>
        </w:rPr>
        <w:t xml:space="preserve">keep you alive </w:t>
      </w:r>
      <w:r w:rsidRPr="000E1CCB">
        <w:rPr>
          <w:rStyle w:val="Emphasis"/>
          <w:szCs w:val="26"/>
        </w:rPr>
        <w:t>and</w:t>
      </w:r>
      <w:r w:rsidRPr="000E1CCB">
        <w:rPr>
          <w:sz w:val="26"/>
          <w:szCs w:val="26"/>
          <w:u w:val="single"/>
        </w:rPr>
        <w:t xml:space="preserve"> healthy—the knowledge of how all the organs, </w:t>
      </w:r>
      <w:proofErr w:type="gramStart"/>
      <w:r w:rsidRPr="000E1CCB">
        <w:rPr>
          <w:sz w:val="26"/>
          <w:szCs w:val="26"/>
          <w:u w:val="single"/>
        </w:rPr>
        <w:t>tissues</w:t>
      </w:r>
      <w:proofErr w:type="gramEnd"/>
      <w:r w:rsidRPr="000E1CCB">
        <w:rPr>
          <w:sz w:val="26"/>
          <w:szCs w:val="26"/>
          <w:u w:val="single"/>
        </w:rPr>
        <w:t xml:space="preserve"> and cell work together in health and disease is the basis of physiological study</w:t>
      </w:r>
      <w:r w:rsidRPr="000E1CCB">
        <w:rPr>
          <w:szCs w:val="26"/>
        </w:rPr>
        <w:t xml:space="preserve">. The trouble with finding the best treatment for COVID-19 is that the symptoms are so different from one person to the next. Children seem to be less vulnerable to COVID-19, older people are more </w:t>
      </w:r>
      <w:proofErr w:type="gramStart"/>
      <w:r w:rsidRPr="000E1CCB">
        <w:rPr>
          <w:szCs w:val="26"/>
        </w:rPr>
        <w:t>vulnerable</w:t>
      </w:r>
      <w:proofErr w:type="gramEnd"/>
      <w:r w:rsidRPr="000E1CCB">
        <w:rPr>
          <w:szCs w:val="26"/>
        </w:rPr>
        <w:t xml:space="preserve"> and some young adults are dying from strokes caused by the coronavirus rather than respiratory issues. As we find out more about how COVID-19 affects the body,</w:t>
      </w:r>
      <w:r w:rsidRPr="000E1CCB">
        <w:rPr>
          <w:sz w:val="26"/>
          <w:szCs w:val="26"/>
          <w:u w:val="single"/>
        </w:rPr>
        <w:t xml:space="preserve"> </w:t>
      </w:r>
      <w:proofErr w:type="gramStart"/>
      <w:r w:rsidRPr="000E1CCB">
        <w:rPr>
          <w:sz w:val="26"/>
          <w:szCs w:val="26"/>
          <w:u w:val="single"/>
        </w:rPr>
        <w:t>it is clear that there</w:t>
      </w:r>
      <w:proofErr w:type="gramEnd"/>
      <w:r w:rsidRPr="000E1CCB">
        <w:rPr>
          <w:sz w:val="26"/>
          <w:szCs w:val="26"/>
          <w:u w:val="single"/>
        </w:rPr>
        <w:t xml:space="preserve"> will be more than one best way to fight it. In my eyes, the </w:t>
      </w:r>
      <w:r w:rsidRPr="000E1CCB">
        <w:rPr>
          <w:rStyle w:val="Emphasis"/>
          <w:szCs w:val="26"/>
          <w:highlight w:val="green"/>
        </w:rPr>
        <w:t>COVID</w:t>
      </w:r>
      <w:r w:rsidRPr="000E1CCB">
        <w:rPr>
          <w:sz w:val="26"/>
          <w:szCs w:val="26"/>
          <w:u w:val="single"/>
        </w:rPr>
        <w:t xml:space="preserve">-19 pandemic has </w:t>
      </w:r>
      <w:r w:rsidRPr="000E1CCB">
        <w:rPr>
          <w:rStyle w:val="Emphasis"/>
          <w:szCs w:val="26"/>
          <w:highlight w:val="green"/>
        </w:rPr>
        <w:t xml:space="preserve">highlighted </w:t>
      </w:r>
      <w:r w:rsidRPr="000E1CCB">
        <w:rPr>
          <w:rStyle w:val="Emphasis"/>
          <w:szCs w:val="26"/>
        </w:rPr>
        <w:t xml:space="preserve">the </w:t>
      </w:r>
      <w:r w:rsidRPr="000E1CCB">
        <w:rPr>
          <w:rStyle w:val="Emphasis"/>
          <w:szCs w:val="26"/>
          <w:highlight w:val="green"/>
        </w:rPr>
        <w:t>value of scientific research</w:t>
      </w:r>
      <w:r w:rsidRPr="000E1CCB">
        <w:rPr>
          <w:sz w:val="26"/>
          <w:szCs w:val="26"/>
          <w:highlight w:val="green"/>
          <w:u w:val="single"/>
        </w:rPr>
        <w:t xml:space="preserve">, </w:t>
      </w:r>
      <w:r w:rsidRPr="000E1CCB">
        <w:rPr>
          <w:rStyle w:val="Emphasis"/>
          <w:szCs w:val="26"/>
          <w:highlight w:val="green"/>
        </w:rPr>
        <w:t>especially</w:t>
      </w:r>
      <w:r w:rsidRPr="000E1CCB">
        <w:rPr>
          <w:sz w:val="26"/>
          <w:szCs w:val="26"/>
          <w:highlight w:val="green"/>
          <w:u w:val="single"/>
        </w:rPr>
        <w:t xml:space="preserve"> </w:t>
      </w:r>
      <w:r w:rsidRPr="000E1CCB">
        <w:rPr>
          <w:rStyle w:val="Emphasis"/>
          <w:szCs w:val="26"/>
          <w:highlight w:val="green"/>
        </w:rPr>
        <w:t>research that helps</w:t>
      </w:r>
      <w:r w:rsidRPr="000E1CCB">
        <w:rPr>
          <w:sz w:val="26"/>
          <w:szCs w:val="26"/>
          <w:highlight w:val="green"/>
          <w:u w:val="single"/>
        </w:rPr>
        <w:t xml:space="preserve"> </w:t>
      </w:r>
      <w:r w:rsidRPr="000E1CCB">
        <w:rPr>
          <w:sz w:val="26"/>
          <w:szCs w:val="26"/>
          <w:u w:val="single"/>
        </w:rPr>
        <w:t xml:space="preserve">us </w:t>
      </w:r>
      <w:r w:rsidRPr="000E1CCB">
        <w:rPr>
          <w:rStyle w:val="Emphasis"/>
          <w:szCs w:val="26"/>
          <w:highlight w:val="green"/>
          <w:bdr w:val="single" w:sz="18" w:space="0" w:color="auto"/>
        </w:rPr>
        <w:t>understand human physiology.</w:t>
      </w:r>
      <w:r w:rsidRPr="000E1CCB">
        <w:rPr>
          <w:sz w:val="26"/>
          <w:szCs w:val="26"/>
          <w:highlight w:val="green"/>
          <w:u w:val="single"/>
        </w:rPr>
        <w:t xml:space="preserve"> </w:t>
      </w:r>
      <w:r w:rsidRPr="000E1CCB">
        <w:rPr>
          <w:sz w:val="26"/>
          <w:szCs w:val="26"/>
          <w:u w:val="single"/>
        </w:rPr>
        <w:t>In a few short months, scientists have sequenced the genome of the virus, discovered how SARS-CoV-2 infects cells by attaching its “spikes” to a protein on cells and developed new potential treatments. It will be the research physiologist’s job to study and understand how to best use these medicines and devices to treat COVID-19 patients.</w:t>
      </w:r>
    </w:p>
    <w:p w14:paraId="07ADCC0B" w14:textId="77777777" w:rsidR="00E0160D" w:rsidRDefault="00E0160D" w:rsidP="00E0160D">
      <w:pPr>
        <w:pStyle w:val="Heading4"/>
      </w:pPr>
      <w:r>
        <w:t>Disease causes Extinction.</w:t>
      </w:r>
    </w:p>
    <w:p w14:paraId="317977B9" w14:textId="77777777" w:rsidR="00E0160D" w:rsidRDefault="00E0160D" w:rsidP="00E0160D">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8" w:history="1">
        <w:r w:rsidRPr="00CD3030">
          <w:rPr>
            <w:rStyle w:val="Hyperlink"/>
          </w:rPr>
          <w:t>http://necsi.edu/research/social/pandemics/transition</w:t>
        </w:r>
      </w:hyperlink>
      <w:r w:rsidRPr="00CD3030">
        <w:t xml:space="preserve"> (Professor and President, New England Complex System Institute; PhD in Physics, MIT)//Elmer</w:t>
      </w:r>
    </w:p>
    <w:p w14:paraId="6B3D8BA5" w14:textId="48738699" w:rsidR="009D469A" w:rsidRPr="00E0160D" w:rsidRDefault="00E0160D" w:rsidP="009D469A">
      <w:pPr>
        <w:rPr>
          <w:u w:val="single"/>
        </w:rPr>
      </w:pPr>
      <w:r w:rsidRPr="0010555D">
        <w:t>Watch as one of the more aggressive—brighter red</w:t>
      </w:r>
      <w:r w:rsidRPr="0010555D">
        <w:rPr>
          <w:rFonts w:ascii="Times New Roman" w:hAnsi="Times New Roman" w:cs="Times New Roman"/>
        </w:rPr>
        <w:t> </w:t>
      </w:r>
      <w:r w:rsidRPr="0010555D">
        <w:rPr>
          <w:rFonts w:cs="Georgia"/>
        </w:rPr>
        <w:t>—</w:t>
      </w:r>
      <w:r w:rsidRPr="0010555D">
        <w:rPr>
          <w:rFonts w:ascii="Times New Roman" w:hAnsi="Times New Roman" w:cs="Times New Roman"/>
        </w:rPr>
        <w:t> </w:t>
      </w:r>
      <w:r w:rsidRPr="0010555D">
        <w:t xml:space="preserve">strains rapidly </w:t>
      </w:r>
      <w:proofErr w:type="gramStart"/>
      <w:r w:rsidRPr="0010555D">
        <w:t>expands</w:t>
      </w:r>
      <w:proofErr w:type="gramEnd"/>
      <w:r w:rsidRPr="0010555D">
        <w:t xml:space="preserve">. After a </w:t>
      </w:r>
      <w:proofErr w:type="gramStart"/>
      <w:r w:rsidRPr="0010555D">
        <w:t>time</w:t>
      </w:r>
      <w:proofErr w:type="gramEnd"/>
      <w:r w:rsidRPr="0010555D">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10555D">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t xml:space="preserve">, </w:t>
      </w:r>
      <w:r w:rsidRPr="0010555D">
        <w:rPr>
          <w:rStyle w:val="StyleUnderline"/>
          <w:sz w:val="24"/>
        </w:rPr>
        <w:t>like adding airplane routes</w:t>
      </w:r>
      <w:r w:rsidRPr="0010555D">
        <w:t xml:space="preserve">, which is being done by real world airlines (Figure 2). </w:t>
      </w:r>
      <w:r w:rsidRPr="0010555D">
        <w:rPr>
          <w:rStyle w:val="StyleUnderline"/>
          <w:sz w:val="24"/>
        </w:rPr>
        <w:t xml:space="preserve">When we introduce long range transportation into the model, the success of more </w:t>
      </w:r>
      <w:r w:rsidRPr="00E27F3B">
        <w:rPr>
          <w:rStyle w:val="StyleUnderline"/>
          <w:sz w:val="24"/>
          <w:highlight w:val="green"/>
        </w:rPr>
        <w:t>aggressive strains</w:t>
      </w:r>
      <w:r w:rsidRPr="0010555D">
        <w:rPr>
          <w:rStyle w:val="StyleUnderline"/>
          <w:sz w:val="24"/>
        </w:rPr>
        <w:t xml:space="preserve"> changes. They can </w:t>
      </w:r>
      <w:r w:rsidRPr="00E27F3B">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E27F3B">
        <w:rPr>
          <w:rStyle w:val="Emphasis"/>
          <w:sz w:val="24"/>
          <w:highlight w:val="green"/>
        </w:rPr>
        <w:t>transportation</w:t>
      </w:r>
      <w:r w:rsidRPr="00E27F3B">
        <w:rPr>
          <w:rStyle w:val="StyleUnderline"/>
          <w:sz w:val="24"/>
          <w:highlight w:val="green"/>
        </w:rPr>
        <w:t xml:space="preserve"> to find new hosts and </w:t>
      </w:r>
      <w:r w:rsidRPr="00E27F3B">
        <w:rPr>
          <w:rStyle w:val="Emphasis"/>
          <w:sz w:val="24"/>
          <w:highlight w:val="green"/>
        </w:rPr>
        <w:t>escape local extinction</w:t>
      </w:r>
      <w:r w:rsidRPr="0010555D">
        <w:t xml:space="preserve">. Figure 3 shows that </w:t>
      </w:r>
      <w:r w:rsidRPr="00E27F3B">
        <w:rPr>
          <w:rStyle w:val="StyleUnderline"/>
          <w:sz w:val="24"/>
          <w:highlight w:val="green"/>
        </w:rPr>
        <w:t>the more</w:t>
      </w:r>
      <w:r w:rsidRPr="0010555D">
        <w:rPr>
          <w:rStyle w:val="StyleUnderline"/>
          <w:sz w:val="24"/>
        </w:rPr>
        <w:t xml:space="preserve"> transportation </w:t>
      </w:r>
      <w:r w:rsidRPr="00E27F3B">
        <w:rPr>
          <w:rStyle w:val="StyleUnderline"/>
          <w:sz w:val="24"/>
          <w:highlight w:val="green"/>
        </w:rPr>
        <w:t>routes</w:t>
      </w:r>
      <w:r w:rsidRPr="0010555D">
        <w:rPr>
          <w:rStyle w:val="StyleUnderline"/>
          <w:sz w:val="24"/>
        </w:rPr>
        <w:t xml:space="preserve"> introduced into the model, </w:t>
      </w:r>
      <w:r w:rsidRPr="00E27F3B">
        <w:rPr>
          <w:rStyle w:val="StyleUnderline"/>
          <w:sz w:val="24"/>
          <w:highlight w:val="green"/>
        </w:rPr>
        <w:t xml:space="preserve">the </w:t>
      </w:r>
      <w:proofErr w:type="gramStart"/>
      <w:r w:rsidRPr="00E27F3B">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E27F3B">
        <w:rPr>
          <w:rStyle w:val="Emphasis"/>
          <w:sz w:val="24"/>
          <w:highlight w:val="green"/>
        </w:rPr>
        <w:t>pathogens</w:t>
      </w:r>
      <w:r w:rsidRPr="0010555D">
        <w:rPr>
          <w:rStyle w:val="Emphasis"/>
          <w:sz w:val="24"/>
        </w:rPr>
        <w:t xml:space="preserve"> are able to </w:t>
      </w:r>
      <w:r w:rsidRPr="00E27F3B">
        <w:rPr>
          <w:rStyle w:val="Emphasis"/>
          <w:sz w:val="24"/>
          <w:highlight w:val="green"/>
        </w:rPr>
        <w:t>survive and spread</w:t>
      </w:r>
      <w:r w:rsidRPr="0010555D">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E27F3B">
        <w:rPr>
          <w:rStyle w:val="StyleUnderline"/>
          <w:sz w:val="24"/>
          <w:highlight w:val="green"/>
        </w:rPr>
        <w:t>there is a</w:t>
      </w:r>
      <w:r w:rsidRPr="0010555D">
        <w:rPr>
          <w:rStyle w:val="StyleUnderline"/>
          <w:sz w:val="24"/>
        </w:rPr>
        <w:t xml:space="preserve"> critical </w:t>
      </w:r>
      <w:r w:rsidRPr="00E27F3B">
        <w:rPr>
          <w:rStyle w:val="StyleUnderline"/>
          <w:sz w:val="24"/>
          <w:highlight w:val="green"/>
        </w:rPr>
        <w:t>point at which</w:t>
      </w:r>
      <w:r w:rsidRPr="0010555D">
        <w:rPr>
          <w:rStyle w:val="StyleUnderline"/>
          <w:sz w:val="24"/>
        </w:rPr>
        <w:t xml:space="preserve"> pathogens become so aggressive that </w:t>
      </w:r>
      <w:r w:rsidRPr="00E27F3B">
        <w:rPr>
          <w:rStyle w:val="Emphasis"/>
          <w:sz w:val="24"/>
          <w:highlight w:val="green"/>
          <w:bdr w:val="single" w:sz="4" w:space="0" w:color="auto"/>
        </w:rPr>
        <w:t>the entire</w:t>
      </w:r>
      <w:r w:rsidRPr="0010555D">
        <w:rPr>
          <w:rStyle w:val="Emphasis"/>
          <w:sz w:val="24"/>
          <w:bdr w:val="single" w:sz="4" w:space="0" w:color="auto"/>
        </w:rPr>
        <w:t xml:space="preserve"> host </w:t>
      </w:r>
      <w:r w:rsidRPr="00E27F3B">
        <w:rPr>
          <w:rStyle w:val="Emphasis"/>
          <w:sz w:val="24"/>
          <w:highlight w:val="green"/>
          <w:bdr w:val="single" w:sz="4" w:space="0" w:color="auto"/>
        </w:rPr>
        <w:t>population dies</w:t>
      </w:r>
      <w:r w:rsidRPr="0010555D">
        <w:t xml:space="preserve">. </w:t>
      </w:r>
      <w:r w:rsidRPr="0010555D">
        <w:rPr>
          <w:rStyle w:val="StyleUnderline"/>
          <w:sz w:val="24"/>
        </w:rPr>
        <w:t>The pathogens die at the same time, but that is not exactly a consolation to the hosts. We call this</w:t>
      </w:r>
      <w:r w:rsidRPr="0010555D">
        <w:t xml:space="preserve"> the phase </w:t>
      </w:r>
      <w:r w:rsidRPr="0010555D">
        <w:rPr>
          <w:rStyle w:val="StyleUnderline"/>
          <w:sz w:val="24"/>
        </w:rPr>
        <w:t xml:space="preserve">transition to </w:t>
      </w:r>
      <w:r w:rsidRPr="0010555D">
        <w:rPr>
          <w:rStyle w:val="Emphasis"/>
          <w:sz w:val="24"/>
        </w:rPr>
        <w:t>extinction</w:t>
      </w:r>
      <w:r w:rsidRPr="0010555D">
        <w:t xml:space="preserve"> (Figure 4). </w:t>
      </w:r>
      <w:r w:rsidRPr="00E27F3B">
        <w:rPr>
          <w:rStyle w:val="StyleUnderline"/>
          <w:sz w:val="24"/>
          <w:highlight w:val="green"/>
        </w:rPr>
        <w:t>With increasing</w:t>
      </w:r>
      <w:r w:rsidRPr="0010555D">
        <w:rPr>
          <w:rStyle w:val="StyleUnderline"/>
          <w:sz w:val="24"/>
        </w:rPr>
        <w:t xml:space="preserve"> levels of </w:t>
      </w:r>
      <w:r w:rsidRPr="00E27F3B">
        <w:rPr>
          <w:rStyle w:val="StyleUnderline"/>
          <w:sz w:val="24"/>
          <w:highlight w:val="green"/>
        </w:rPr>
        <w:t xml:space="preserve">global transportation, </w:t>
      </w:r>
      <w:r w:rsidRPr="00E27F3B">
        <w:rPr>
          <w:rStyle w:val="Emphasis"/>
          <w:sz w:val="24"/>
          <w:highlight w:val="green"/>
        </w:rPr>
        <w:t>human civilization</w:t>
      </w:r>
      <w:r w:rsidRPr="00E27F3B">
        <w:rPr>
          <w:rStyle w:val="StyleUnderline"/>
          <w:sz w:val="24"/>
          <w:highlight w:val="green"/>
        </w:rPr>
        <w:t xml:space="preserve"> may</w:t>
      </w:r>
      <w:r w:rsidRPr="0010555D">
        <w:rPr>
          <w:rStyle w:val="StyleUnderline"/>
          <w:sz w:val="24"/>
        </w:rPr>
        <w:t xml:space="preserve"> be </w:t>
      </w:r>
      <w:r w:rsidRPr="00E27F3B">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E27F3B">
        <w:rPr>
          <w:rStyle w:val="Emphasis"/>
          <w:sz w:val="24"/>
          <w:highlight w:val="green"/>
        </w:rPr>
        <w:t>a critical threshold</w:t>
      </w:r>
      <w:r w:rsidRPr="0010555D">
        <w:rPr>
          <w:rStyle w:val="StyleUnderline"/>
          <w:sz w:val="24"/>
        </w:rPr>
        <w:t xml:space="preserve">. </w:t>
      </w:r>
      <w:r w:rsidRPr="0010555D">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10555D">
        <w:t>really about</w:t>
      </w:r>
      <w:proofErr w:type="gramEnd"/>
      <w:r w:rsidRPr="0010555D">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w:t>
      </w:r>
      <w:proofErr w:type="gramStart"/>
      <w:r w:rsidRPr="0010555D">
        <w:rPr>
          <w:rStyle w:val="StyleUnderline"/>
          <w:sz w:val="24"/>
        </w:rPr>
        <w:t>past experience</w:t>
      </w:r>
      <w:proofErr w:type="gramEnd"/>
      <w:r w:rsidRPr="0010555D">
        <w:rPr>
          <w:rStyle w:val="StyleUnderline"/>
          <w:sz w:val="24"/>
        </w:rPr>
        <w:t xml:space="preserve"> is not a good guide to future events. A key point about the phase transition to extinction is </w:t>
      </w:r>
      <w:r w:rsidRPr="00E27F3B">
        <w:rPr>
          <w:rStyle w:val="StyleUnderline"/>
          <w:sz w:val="24"/>
          <w:highlight w:val="green"/>
        </w:rPr>
        <w:t xml:space="preserve">its </w:t>
      </w:r>
      <w:r w:rsidRPr="00E27F3B">
        <w:rPr>
          <w:rStyle w:val="Emphasis"/>
          <w:sz w:val="24"/>
          <w:highlight w:val="green"/>
        </w:rPr>
        <w:t>suddenness</w:t>
      </w:r>
      <w:r w:rsidRPr="0010555D">
        <w:t xml:space="preserve">. </w:t>
      </w:r>
      <w:r w:rsidRPr="00E27F3B">
        <w:rPr>
          <w:rStyle w:val="StyleUnderline"/>
          <w:sz w:val="24"/>
          <w:highlight w:val="green"/>
        </w:rPr>
        <w:t xml:space="preserve">Even a system that seems stable, </w:t>
      </w:r>
      <w:r w:rsidRPr="00E27F3B">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A478C8">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A478C8">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A478C8">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A478C8">
        <w:t>.</w:t>
      </w:r>
    </w:p>
    <w:p w14:paraId="24552A0C" w14:textId="069A5CC7" w:rsidR="009D469A" w:rsidRDefault="009D469A" w:rsidP="009D469A">
      <w:pPr>
        <w:pStyle w:val="Heading2"/>
      </w:pPr>
      <w:r>
        <w:t>Case</w:t>
      </w:r>
    </w:p>
    <w:p w14:paraId="6AE5E1CF" w14:textId="1E636481" w:rsidR="009D469A" w:rsidRDefault="009D469A" w:rsidP="009D469A">
      <w:pPr>
        <w:pStyle w:val="Heading3"/>
      </w:pPr>
      <w:r>
        <w:t>ADV</w:t>
      </w:r>
    </w:p>
    <w:p w14:paraId="6BAE6055" w14:textId="38245B57" w:rsidR="00E0160D" w:rsidRDefault="00E0160D" w:rsidP="00E0160D">
      <w:pPr>
        <w:pStyle w:val="Heading3"/>
      </w:pPr>
      <w:r>
        <w:t>Retrenchment</w:t>
      </w:r>
    </w:p>
    <w:p w14:paraId="1253EA0E" w14:textId="168AF38F" w:rsidR="00E0160D" w:rsidRPr="00B144C6" w:rsidRDefault="00E0160D" w:rsidP="00E0160D">
      <w:pPr>
        <w:pStyle w:val="Heading4"/>
        <w:rPr>
          <w:rFonts w:asciiTheme="minorHAnsi" w:hAnsiTheme="minorHAnsi" w:cstheme="minorHAnsi"/>
        </w:rPr>
      </w:pPr>
      <w:r w:rsidRPr="00B144C6">
        <w:rPr>
          <w:rFonts w:asciiTheme="minorHAnsi" w:hAnsiTheme="minorHAnsi" w:cstheme="minorHAnsi"/>
        </w:rPr>
        <w:t xml:space="preserve">Revisionist states are </w:t>
      </w:r>
      <w:r w:rsidRPr="00B144C6">
        <w:rPr>
          <w:rFonts w:asciiTheme="minorHAnsi" w:hAnsiTheme="minorHAnsi" w:cstheme="minorHAnsi"/>
          <w:u w:val="single"/>
        </w:rPr>
        <w:t>only</w:t>
      </w:r>
      <w:r w:rsidRPr="00B144C6">
        <w:rPr>
          <w:rFonts w:asciiTheme="minorHAnsi" w:hAnsiTheme="minorHAnsi" w:cstheme="minorHAnsi"/>
        </w:rPr>
        <w:t xml:space="preserve"> dangerous and conflict-prone when they’ve </w:t>
      </w:r>
      <w:r w:rsidRPr="00B144C6">
        <w:rPr>
          <w:rFonts w:asciiTheme="minorHAnsi" w:hAnsiTheme="minorHAnsi" w:cstheme="minorHAnsi"/>
          <w:u w:val="single"/>
        </w:rPr>
        <w:t>just had their ambitions denied</w:t>
      </w:r>
      <w:r w:rsidRPr="00B144C6">
        <w:rPr>
          <w:rFonts w:asciiTheme="minorHAnsi" w:hAnsiTheme="minorHAnsi" w:cstheme="minorHAnsi"/>
        </w:rPr>
        <w:t xml:space="preserve">---the plan creates the only scenario for great power war </w:t>
      </w:r>
    </w:p>
    <w:p w14:paraId="3846C379" w14:textId="77777777" w:rsidR="00E0160D" w:rsidRPr="00B144C6" w:rsidRDefault="00E0160D" w:rsidP="00E0160D">
      <w:pPr>
        <w:rPr>
          <w:rFonts w:asciiTheme="minorHAnsi" w:hAnsiTheme="minorHAnsi" w:cstheme="minorHAnsi"/>
        </w:rPr>
      </w:pPr>
      <w:r w:rsidRPr="00B144C6">
        <w:rPr>
          <w:rFonts w:asciiTheme="minorHAnsi" w:hAnsiTheme="minorHAnsi" w:cstheme="minorHAnsi"/>
        </w:rPr>
        <w:t xml:space="preserve">Hal </w:t>
      </w:r>
      <w:r w:rsidRPr="00B144C6">
        <w:rPr>
          <w:rStyle w:val="Style13ptBold"/>
          <w:rFonts w:asciiTheme="minorHAnsi" w:hAnsiTheme="minorHAnsi" w:cstheme="minorHAnsi"/>
        </w:rPr>
        <w:t>Brands 18</w:t>
      </w:r>
      <w:r w:rsidRPr="00B144C6">
        <w:rPr>
          <w:rFonts w:asciiTheme="minorHAnsi" w:hAnsiTheme="minorHAnsi" w:cstheme="minorHAnsi"/>
        </w:rPr>
        <w:t xml:space="preserve">, the Henry Kissinger Distinguished Professor at Johns Hopkins-SAIS, senior fellow at the Center for Strategic and Budgetary Assessments, 10/24/18, “Danger: Falling Powers,” </w:t>
      </w:r>
      <w:hyperlink r:id="rId9" w:history="1">
        <w:r w:rsidRPr="00B144C6">
          <w:rPr>
            <w:rStyle w:val="Hyperlink"/>
            <w:rFonts w:asciiTheme="minorHAnsi" w:hAnsiTheme="minorHAnsi" w:cstheme="minorHAnsi"/>
          </w:rPr>
          <w:t>https://www.the-american-interest.com/2018/10/24/danger-falling-powers/</w:t>
        </w:r>
      </w:hyperlink>
    </w:p>
    <w:p w14:paraId="0DC5CF21"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There is, then, no disputing that </w:t>
      </w:r>
      <w:r w:rsidRPr="00B144C6">
        <w:rPr>
          <w:rStyle w:val="StyleUnderline"/>
          <w:rFonts w:asciiTheme="minorHAnsi" w:hAnsiTheme="minorHAnsi" w:cstheme="minorHAnsi"/>
          <w:highlight w:val="green"/>
        </w:rPr>
        <w:t>rising powers</w:t>
      </w:r>
      <w:r w:rsidRPr="00B144C6">
        <w:rPr>
          <w:rStyle w:val="StyleUnderline"/>
          <w:rFonts w:asciiTheme="minorHAnsi" w:hAnsiTheme="minorHAnsi" w:cstheme="minorHAnsi"/>
        </w:rPr>
        <w:t xml:space="preserve"> can have </w:t>
      </w:r>
      <w:r w:rsidRPr="00B144C6">
        <w:rPr>
          <w:rStyle w:val="StyleUnderline"/>
          <w:rFonts w:asciiTheme="minorHAnsi" w:hAnsiTheme="minorHAnsi" w:cstheme="minorHAnsi"/>
          <w:highlight w:val="green"/>
        </w:rPr>
        <w:t>profoundly disruptive</w:t>
      </w:r>
      <w:r w:rsidRPr="00B144C6">
        <w:rPr>
          <w:rStyle w:val="StyleUnderline"/>
          <w:rFonts w:asciiTheme="minorHAnsi" w:hAnsiTheme="minorHAnsi" w:cstheme="minorHAnsi"/>
        </w:rPr>
        <w:t xml:space="preserve"> effects. </w:t>
      </w:r>
      <w:r w:rsidRPr="00B144C6">
        <w:rPr>
          <w:rStyle w:val="StyleUnderline"/>
          <w:rFonts w:asciiTheme="minorHAnsi" w:hAnsiTheme="minorHAnsi" w:cstheme="minorHAnsi"/>
          <w:highlight w:val="green"/>
        </w:rPr>
        <w:t>Yet</w:t>
      </w:r>
      <w:r w:rsidRPr="00B144C6">
        <w:rPr>
          <w:rStyle w:val="StyleUnderline"/>
          <w:rFonts w:asciiTheme="minorHAnsi" w:hAnsiTheme="minorHAnsi" w:cstheme="minorHAnsi"/>
        </w:rPr>
        <w:t xml:space="preserve"> such powers </w:t>
      </w:r>
      <w:r w:rsidRPr="00B144C6">
        <w:rPr>
          <w:rStyle w:val="Emphasis"/>
          <w:rFonts w:asciiTheme="minorHAnsi" w:hAnsiTheme="minorHAnsi" w:cstheme="minorHAnsi"/>
          <w:highlight w:val="green"/>
        </w:rPr>
        <w:t>might not</w:t>
      </w:r>
      <w:r w:rsidRPr="00B144C6">
        <w:rPr>
          <w:rFonts w:asciiTheme="minorHAnsi" w:hAnsiTheme="minorHAnsi" w:cstheme="minorHAnsi"/>
          <w:sz w:val="16"/>
        </w:rPr>
        <w:t xml:space="preserve"> actually </w:t>
      </w:r>
      <w:r w:rsidRPr="00B144C6">
        <w:rPr>
          <w:rStyle w:val="Emphasis"/>
          <w:rFonts w:asciiTheme="minorHAnsi" w:hAnsiTheme="minorHAnsi" w:cstheme="minorHAnsi"/>
          <w:highlight w:val="green"/>
        </w:rPr>
        <w:t>be the most aggressive or risk-prone</w:t>
      </w:r>
      <w:r w:rsidRPr="00B144C6">
        <w:rPr>
          <w:rStyle w:val="StyleUnderline"/>
          <w:rFonts w:asciiTheme="minorHAnsi" w:hAnsiTheme="minorHAnsi" w:cstheme="minorHAnsi"/>
        </w:rPr>
        <w:t xml:space="preserve"> type of revisionist state</w:t>
      </w:r>
      <w:r w:rsidRPr="00B144C6">
        <w:rPr>
          <w:rFonts w:asciiTheme="minorHAnsi" w:hAnsiTheme="minorHAnsi" w:cstheme="minorHAnsi"/>
          <w:sz w:val="16"/>
        </w:rPr>
        <w:t xml:space="preserve">. After all, </w:t>
      </w:r>
      <w:r w:rsidRPr="00B144C6">
        <w:rPr>
          <w:rStyle w:val="StyleUnderline"/>
          <w:rFonts w:asciiTheme="minorHAnsi" w:hAnsiTheme="minorHAnsi" w:cstheme="minorHAnsi"/>
          <w:highlight w:val="green"/>
        </w:rPr>
        <w:t>if</w:t>
      </w:r>
      <w:r w:rsidRPr="00B144C6">
        <w:rPr>
          <w:rStyle w:val="StyleUnderline"/>
          <w:rFonts w:asciiTheme="minorHAnsi" w:hAnsiTheme="minorHAnsi" w:cstheme="minorHAnsi"/>
        </w:rPr>
        <w:t xml:space="preserve"> a </w:t>
      </w:r>
      <w:r w:rsidRPr="00B144C6">
        <w:rPr>
          <w:rStyle w:val="StyleUnderline"/>
          <w:rFonts w:asciiTheme="minorHAnsi" w:hAnsiTheme="minorHAnsi" w:cstheme="minorHAnsi"/>
          <w:highlight w:val="green"/>
        </w:rPr>
        <w:t>country’s position</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green"/>
        </w:rPr>
        <w:t>is</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green"/>
        </w:rPr>
        <w:t>steadily improving</w:t>
      </w:r>
      <w:r w:rsidRPr="00B144C6">
        <w:rPr>
          <w:rStyle w:val="StyleUnderline"/>
          <w:rFonts w:asciiTheme="minorHAnsi" w:hAnsiTheme="minorHAnsi" w:cstheme="minorHAnsi"/>
        </w:rPr>
        <w:t xml:space="preserve"> over time, </w:t>
      </w:r>
      <w:r w:rsidRPr="00B144C6">
        <w:rPr>
          <w:rStyle w:val="StyleUnderline"/>
          <w:rFonts w:asciiTheme="minorHAnsi" w:hAnsiTheme="minorHAnsi" w:cstheme="minorHAnsi"/>
          <w:highlight w:val="green"/>
        </w:rPr>
        <w:t>why risk</w:t>
      </w:r>
      <w:r w:rsidRPr="00B144C6">
        <w:rPr>
          <w:rStyle w:val="StyleUnderline"/>
          <w:rFonts w:asciiTheme="minorHAnsi" w:hAnsiTheme="minorHAnsi" w:cstheme="minorHAnsi"/>
        </w:rPr>
        <w:t xml:space="preserve"> messing it all up </w:t>
      </w:r>
      <w:r w:rsidRPr="00B144C6">
        <w:rPr>
          <w:rStyle w:val="StyleUnderline"/>
          <w:rFonts w:asciiTheme="minorHAnsi" w:hAnsiTheme="minorHAnsi" w:cstheme="minorHAnsi"/>
          <w:highlight w:val="green"/>
        </w:rPr>
        <w:t>through reckless policies</w:t>
      </w:r>
      <w:r w:rsidRPr="00B144C6">
        <w:rPr>
          <w:rStyle w:val="StyleUnderline"/>
          <w:rFonts w:asciiTheme="minorHAnsi" w:hAnsiTheme="minorHAnsi" w:cstheme="minorHAnsi"/>
        </w:rPr>
        <w:t xml:space="preserve"> that precipitate </w:t>
      </w:r>
      <w:r w:rsidRPr="00B144C6">
        <w:rPr>
          <w:rStyle w:val="StyleUnderline"/>
          <w:rFonts w:asciiTheme="minorHAnsi" w:hAnsiTheme="minorHAnsi" w:cstheme="minorHAnsi"/>
          <w:highlight w:val="green"/>
        </w:rPr>
        <w:t>a</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green"/>
        </w:rPr>
        <w:t>premature showdown</w:t>
      </w:r>
      <w:r w:rsidRPr="00B144C6">
        <w:rPr>
          <w:rStyle w:val="StyleUnderline"/>
          <w:rFonts w:asciiTheme="minorHAnsi" w:hAnsiTheme="minorHAnsi" w:cstheme="minorHAnsi"/>
        </w:rPr>
        <w:t>?</w:t>
      </w:r>
      <w:r w:rsidRPr="00B144C6">
        <w:rPr>
          <w:rFonts w:asciiTheme="minorHAnsi" w:hAnsiTheme="minorHAnsi" w:cstheme="minorHAnsi"/>
          <w:sz w:val="16"/>
        </w:rPr>
        <w:t xml:space="preserve"> Why not lay low until the geopolitical balance has become still more favorable? </w:t>
      </w:r>
      <w:r w:rsidRPr="00B144C6">
        <w:rPr>
          <w:rStyle w:val="StyleUnderline"/>
          <w:rFonts w:asciiTheme="minorHAnsi" w:hAnsiTheme="minorHAnsi" w:cstheme="minorHAnsi"/>
        </w:rPr>
        <w:t xml:space="preserve">Why not wait until one has </w:t>
      </w:r>
      <w:r w:rsidRPr="00B144C6">
        <w:rPr>
          <w:rStyle w:val="StyleUnderline"/>
          <w:rFonts w:asciiTheme="minorHAnsi" w:hAnsiTheme="minorHAnsi" w:cstheme="minorHAnsi"/>
          <w:highlight w:val="green"/>
        </w:rPr>
        <w:t>surpasse</w:t>
      </w:r>
      <w:r w:rsidRPr="00B144C6">
        <w:rPr>
          <w:rStyle w:val="StyleUnderline"/>
          <w:rFonts w:asciiTheme="minorHAnsi" w:hAnsiTheme="minorHAnsi" w:cstheme="minorHAnsi"/>
        </w:rPr>
        <w:t xml:space="preserve">d the </w:t>
      </w:r>
      <w:r w:rsidRPr="00B144C6">
        <w:rPr>
          <w:rStyle w:val="StyleUnderline"/>
          <w:rFonts w:asciiTheme="minorHAnsi" w:hAnsiTheme="minorHAnsi" w:cstheme="minorHAnsi"/>
          <w:highlight w:val="green"/>
        </w:rPr>
        <w:t>reigning hegemon</w:t>
      </w:r>
      <w:r w:rsidRPr="00B144C6">
        <w:rPr>
          <w:rStyle w:val="StyleUnderline"/>
          <w:rFonts w:asciiTheme="minorHAnsi" w:hAnsiTheme="minorHAnsi" w:cstheme="minorHAnsi"/>
        </w:rPr>
        <w:t xml:space="preserve"> altogether </w:t>
      </w:r>
      <w:r w:rsidRPr="00B144C6">
        <w:rPr>
          <w:rStyle w:val="StyleUnderline"/>
          <w:rFonts w:asciiTheme="minorHAnsi" w:hAnsiTheme="minorHAnsi" w:cstheme="minorHAnsi"/>
          <w:highlight w:val="green"/>
        </w:rPr>
        <w:t>and other countries</w:t>
      </w:r>
      <w:r w:rsidRPr="00B144C6">
        <w:rPr>
          <w:rStyle w:val="StyleUnderline"/>
          <w:rFonts w:asciiTheme="minorHAnsi" w:hAnsiTheme="minorHAnsi" w:cstheme="minorHAnsi"/>
        </w:rPr>
        <w:t xml:space="preserve"> defer to one’s wishes </w:t>
      </w:r>
      <w:r w:rsidRPr="00B144C6">
        <w:rPr>
          <w:rStyle w:val="Emphasis"/>
          <w:rFonts w:asciiTheme="minorHAnsi" w:hAnsiTheme="minorHAnsi" w:cstheme="minorHAnsi"/>
          <w:highlight w:val="green"/>
        </w:rPr>
        <w:t>without a shot</w:t>
      </w:r>
      <w:r w:rsidRPr="00B144C6">
        <w:rPr>
          <w:rStyle w:val="Emphasis"/>
          <w:rFonts w:asciiTheme="minorHAnsi" w:hAnsiTheme="minorHAnsi" w:cstheme="minorHAnsi"/>
        </w:rPr>
        <w:t xml:space="preserve"> being fired?</w:t>
      </w:r>
      <w:r w:rsidRPr="00B144C6">
        <w:rPr>
          <w:rFonts w:asciiTheme="minorHAnsi" w:hAnsiTheme="minorHAnsi" w:cstheme="minorHAnsi"/>
          <w:sz w:val="16"/>
        </w:rPr>
        <w:t xml:space="preserve"> </w:t>
      </w:r>
      <w:proofErr w:type="gramStart"/>
      <w:r w:rsidRPr="00B144C6">
        <w:rPr>
          <w:rFonts w:asciiTheme="minorHAnsi" w:hAnsiTheme="minorHAnsi" w:cstheme="minorHAnsi"/>
          <w:sz w:val="16"/>
        </w:rPr>
        <w:t>So</w:t>
      </w:r>
      <w:proofErr w:type="gramEnd"/>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while a </w:t>
      </w:r>
      <w:r w:rsidRPr="00B144C6">
        <w:rPr>
          <w:rStyle w:val="StyleUnderline"/>
          <w:rFonts w:asciiTheme="minorHAnsi" w:hAnsiTheme="minorHAnsi" w:cstheme="minorHAnsi"/>
          <w:highlight w:val="green"/>
        </w:rPr>
        <w:t>rising revisionist power</w:t>
      </w:r>
      <w:r w:rsidRPr="00B144C6">
        <w:rPr>
          <w:rStyle w:val="StyleUnderline"/>
          <w:rFonts w:asciiTheme="minorHAnsi" w:hAnsiTheme="minorHAnsi" w:cstheme="minorHAnsi"/>
        </w:rPr>
        <w:t xml:space="preserve"> may be tempted to assert itself, it </w:t>
      </w:r>
      <w:r w:rsidRPr="00B144C6">
        <w:rPr>
          <w:rStyle w:val="StyleUnderline"/>
          <w:rFonts w:asciiTheme="minorHAnsi" w:hAnsiTheme="minorHAnsi" w:cstheme="minorHAnsi"/>
          <w:highlight w:val="green"/>
        </w:rPr>
        <w:t>should</w:t>
      </w:r>
      <w:r w:rsidRPr="00B144C6">
        <w:rPr>
          <w:rFonts w:asciiTheme="minorHAnsi" w:hAnsiTheme="minorHAnsi" w:cstheme="minorHAnsi"/>
          <w:sz w:val="16"/>
        </w:rPr>
        <w:t xml:space="preserve"> also </w:t>
      </w:r>
      <w:r w:rsidRPr="00B144C6">
        <w:rPr>
          <w:rStyle w:val="StyleUnderline"/>
          <w:rFonts w:asciiTheme="minorHAnsi" w:hAnsiTheme="minorHAnsi" w:cstheme="minorHAnsi"/>
        </w:rPr>
        <w:t xml:space="preserve">have good reason to </w:t>
      </w:r>
      <w:r w:rsidRPr="00B144C6">
        <w:rPr>
          <w:rStyle w:val="StyleUnderline"/>
          <w:rFonts w:asciiTheme="minorHAnsi" w:hAnsiTheme="minorHAnsi" w:cstheme="minorHAnsi"/>
          <w:highlight w:val="green"/>
        </w:rPr>
        <w:t>avoid going for broke</w:t>
      </w:r>
      <w:r w:rsidRPr="00B144C6">
        <w:rPr>
          <w:rFonts w:asciiTheme="minorHAnsi" w:hAnsiTheme="minorHAnsi" w:cstheme="minorHAnsi"/>
          <w:sz w:val="16"/>
        </w:rPr>
        <w:t xml:space="preserve">. </w:t>
      </w:r>
    </w:p>
    <w:p w14:paraId="78A7D41D"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Now </w:t>
      </w:r>
      <w:r w:rsidRPr="00B144C6">
        <w:rPr>
          <w:rStyle w:val="StyleUnderline"/>
          <w:rFonts w:asciiTheme="minorHAnsi" w:hAnsiTheme="minorHAnsi" w:cstheme="minorHAnsi"/>
          <w:highlight w:val="green"/>
        </w:rPr>
        <w:t>imagine</w:t>
      </w:r>
      <w:r w:rsidRPr="00B144C6">
        <w:rPr>
          <w:rStyle w:val="StyleUnderline"/>
          <w:rFonts w:asciiTheme="minorHAnsi" w:hAnsiTheme="minorHAnsi" w:cstheme="minorHAnsi"/>
        </w:rPr>
        <w:t xml:space="preserve"> an alternative</w:t>
      </w:r>
      <w:r w:rsidRPr="00B144C6">
        <w:rPr>
          <w:rFonts w:asciiTheme="minorHAnsi" w:hAnsiTheme="minorHAnsi" w:cstheme="minorHAnsi"/>
          <w:sz w:val="16"/>
        </w:rPr>
        <w:t xml:space="preserve"> scenario. </w:t>
      </w:r>
      <w:r w:rsidRPr="00B144C6">
        <w:rPr>
          <w:rStyle w:val="StyleUnderline"/>
          <w:rFonts w:asciiTheme="minorHAnsi" w:hAnsiTheme="minorHAnsi" w:cstheme="minorHAnsi"/>
        </w:rPr>
        <w:t xml:space="preserve">A </w:t>
      </w:r>
      <w:r w:rsidRPr="00B144C6">
        <w:rPr>
          <w:rStyle w:val="StyleUnderline"/>
          <w:rFonts w:asciiTheme="minorHAnsi" w:hAnsiTheme="minorHAnsi" w:cstheme="minorHAnsi"/>
          <w:highlight w:val="green"/>
        </w:rPr>
        <w:t>revisionist power</w:t>
      </w:r>
      <w:r w:rsidRPr="00B144C6">
        <w:rPr>
          <w:rFonts w:asciiTheme="minorHAnsi" w:hAnsiTheme="minorHAnsi" w:cstheme="minorHAnsi"/>
          <w:sz w:val="16"/>
        </w:rPr>
        <w:t>—perhaps an authoritarian power—</w:t>
      </w:r>
      <w:r w:rsidRPr="00B144C6">
        <w:rPr>
          <w:rStyle w:val="StyleUnderline"/>
          <w:rFonts w:asciiTheme="minorHAnsi" w:hAnsiTheme="minorHAnsi" w:cstheme="minorHAnsi"/>
        </w:rPr>
        <w:t xml:space="preserve">has been gaining influence and ratcheting its ambitions upward. Its </w:t>
      </w:r>
      <w:r w:rsidRPr="00B144C6">
        <w:rPr>
          <w:rStyle w:val="StyleUnderline"/>
          <w:rFonts w:asciiTheme="minorHAnsi" w:hAnsiTheme="minorHAnsi" w:cstheme="minorHAnsi"/>
          <w:highlight w:val="green"/>
        </w:rPr>
        <w:t>leaders</w:t>
      </w:r>
      <w:r w:rsidRPr="00B144C6">
        <w:rPr>
          <w:rStyle w:val="StyleUnderline"/>
          <w:rFonts w:asciiTheme="minorHAnsi" w:hAnsiTheme="minorHAnsi" w:cstheme="minorHAnsi"/>
        </w:rPr>
        <w:t xml:space="preserve"> have </w:t>
      </w:r>
      <w:r w:rsidRPr="00B144C6">
        <w:rPr>
          <w:rStyle w:val="StyleUnderline"/>
          <w:rFonts w:asciiTheme="minorHAnsi" w:hAnsiTheme="minorHAnsi" w:cstheme="minorHAnsi"/>
          <w:highlight w:val="green"/>
        </w:rPr>
        <w:t>cultivated intense nationalism</w:t>
      </w:r>
      <w:r w:rsidRPr="00B144C6">
        <w:rPr>
          <w:rFonts w:asciiTheme="minorHAnsi" w:hAnsiTheme="minorHAnsi" w:cstheme="minorHAnsi"/>
          <w:sz w:val="16"/>
        </w:rPr>
        <w:t xml:space="preserve"> as a pillar of their domestic legitimacy; they have </w:t>
      </w:r>
      <w:r w:rsidRPr="00B144C6">
        <w:rPr>
          <w:rStyle w:val="StyleUnderline"/>
          <w:rFonts w:asciiTheme="minorHAnsi" w:hAnsiTheme="minorHAnsi" w:cstheme="minorHAnsi"/>
          <w:highlight w:val="green"/>
        </w:rPr>
        <w:t>promised</w:t>
      </w:r>
      <w:r w:rsidRPr="00B144C6">
        <w:rPr>
          <w:rStyle w:val="StyleUnderline"/>
          <w:rFonts w:asciiTheme="minorHAnsi" w:hAnsiTheme="minorHAnsi" w:cstheme="minorHAnsi"/>
        </w:rPr>
        <w:t xml:space="preserve"> the populace</w:t>
      </w:r>
      <w:r w:rsidRPr="00B144C6">
        <w:rPr>
          <w:rFonts w:asciiTheme="minorHAnsi" w:hAnsiTheme="minorHAnsi" w:cstheme="minorHAnsi"/>
          <w:sz w:val="16"/>
        </w:rPr>
        <w:t xml:space="preserve"> that </w:t>
      </w:r>
      <w:r w:rsidRPr="00B144C6">
        <w:rPr>
          <w:rStyle w:val="StyleUnderline"/>
          <w:rFonts w:asciiTheme="minorHAnsi" w:hAnsiTheme="minorHAnsi" w:cstheme="minorHAnsi"/>
        </w:rPr>
        <w:t xml:space="preserve">past insults will be </w:t>
      </w:r>
      <w:proofErr w:type="gramStart"/>
      <w:r w:rsidRPr="00B144C6">
        <w:rPr>
          <w:rStyle w:val="StyleUnderline"/>
          <w:rFonts w:asciiTheme="minorHAnsi" w:hAnsiTheme="minorHAnsi" w:cstheme="minorHAnsi"/>
        </w:rPr>
        <w:t>avenged</w:t>
      </w:r>
      <w:proofErr w:type="gramEnd"/>
      <w:r w:rsidRPr="00B144C6">
        <w:rPr>
          <w:rStyle w:val="StyleUnderline"/>
          <w:rFonts w:asciiTheme="minorHAnsi" w:hAnsiTheme="minorHAnsi" w:cstheme="minorHAnsi"/>
        </w:rPr>
        <w:t xml:space="preserve"> and sacrifices will be rewarded with</w:t>
      </w:r>
      <w:r w:rsidRPr="00B144C6">
        <w:rPr>
          <w:rFonts w:asciiTheme="minorHAnsi" w:hAnsiTheme="minorHAnsi" w:cstheme="minorHAnsi"/>
          <w:sz w:val="16"/>
        </w:rPr>
        <w:t xml:space="preserve"> geopolitical greatness and </w:t>
      </w:r>
      <w:r w:rsidRPr="00B144C6">
        <w:rPr>
          <w:rStyle w:val="Emphasis"/>
          <w:rFonts w:asciiTheme="minorHAnsi" w:hAnsiTheme="minorHAnsi" w:cstheme="minorHAnsi"/>
          <w:highlight w:val="green"/>
        </w:rPr>
        <w:t>global prestige</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green"/>
        </w:rPr>
        <w:t>Yet</w:t>
      </w:r>
      <w:r w:rsidRPr="00B144C6">
        <w:rPr>
          <w:rStyle w:val="StyleUnderline"/>
          <w:rFonts w:asciiTheme="minorHAnsi" w:hAnsiTheme="minorHAnsi" w:cstheme="minorHAnsi"/>
        </w:rPr>
        <w:t xml:space="preserve"> then the </w:t>
      </w:r>
      <w:r w:rsidRPr="00B144C6">
        <w:rPr>
          <w:rStyle w:val="StyleUnderline"/>
          <w:rFonts w:asciiTheme="minorHAnsi" w:hAnsiTheme="minorHAnsi" w:cstheme="minorHAnsi"/>
          <w:highlight w:val="green"/>
        </w:rPr>
        <w:t>country’s potential peaks</w:t>
      </w:r>
      <w:r w:rsidRPr="00B144C6">
        <w:rPr>
          <w:rFonts w:asciiTheme="minorHAnsi" w:hAnsiTheme="minorHAnsi" w:cstheme="minorHAnsi"/>
          <w:sz w:val="16"/>
        </w:rPr>
        <w:t xml:space="preserve">, either because it has reached its natural limit or because of some unforeseen development, </w:t>
      </w:r>
      <w:r w:rsidRPr="00B144C6">
        <w:rPr>
          <w:rStyle w:val="StyleUnderline"/>
          <w:rFonts w:asciiTheme="minorHAnsi" w:hAnsiTheme="minorHAnsi" w:cstheme="minorHAnsi"/>
        </w:rPr>
        <w:t xml:space="preserve">and the </w:t>
      </w:r>
      <w:r w:rsidRPr="00B144C6">
        <w:rPr>
          <w:rStyle w:val="StyleUnderline"/>
          <w:rFonts w:asciiTheme="minorHAnsi" w:hAnsiTheme="minorHAnsi" w:cstheme="minorHAnsi"/>
          <w:highlight w:val="green"/>
        </w:rPr>
        <w:t>balance of power</w:t>
      </w:r>
      <w:r w:rsidRPr="00B144C6">
        <w:rPr>
          <w:rStyle w:val="StyleUnderline"/>
          <w:rFonts w:asciiTheme="minorHAnsi" w:hAnsiTheme="minorHAnsi" w:cstheme="minorHAnsi"/>
        </w:rPr>
        <w:t xml:space="preserve"> starts to shift in </w:t>
      </w:r>
      <w:r w:rsidRPr="00B144C6">
        <w:rPr>
          <w:rStyle w:val="StyleUnderline"/>
          <w:rFonts w:asciiTheme="minorHAnsi" w:hAnsiTheme="minorHAnsi" w:cstheme="minorHAnsi"/>
          <w:highlight w:val="green"/>
        </w:rPr>
        <w:t>unfavorable</w:t>
      </w:r>
      <w:r w:rsidRPr="00B144C6">
        <w:rPr>
          <w:rStyle w:val="StyleUnderline"/>
          <w:rFonts w:asciiTheme="minorHAnsi" w:hAnsiTheme="minorHAnsi" w:cstheme="minorHAnsi"/>
        </w:rPr>
        <w:t xml:space="preserve"> ways</w:t>
      </w:r>
      <w:r w:rsidRPr="00B144C6">
        <w:rPr>
          <w:rFonts w:asciiTheme="minorHAnsi" w:hAnsiTheme="minorHAnsi" w:cstheme="minorHAnsi"/>
          <w:sz w:val="16"/>
        </w:rPr>
        <w:t xml:space="preserve">. It becomes clear to the country’s leadership that it may not be able to accomplish the goals it has set and fulfill the promises it has made, and that the situation will only further worsen with time. </w:t>
      </w:r>
      <w:r w:rsidRPr="00B144C6">
        <w:rPr>
          <w:rStyle w:val="StyleUnderline"/>
          <w:rFonts w:asciiTheme="minorHAnsi" w:hAnsiTheme="minorHAnsi" w:cstheme="minorHAnsi"/>
        </w:rPr>
        <w:t>A</w:t>
      </w:r>
      <w:r w:rsidRPr="00B144C6">
        <w:rPr>
          <w:rStyle w:val="Emphasis"/>
          <w:rFonts w:asciiTheme="minorHAnsi" w:hAnsiTheme="minorHAnsi" w:cstheme="minorHAnsi"/>
        </w:rPr>
        <w:t xml:space="preserve"> </w:t>
      </w:r>
      <w:r w:rsidRPr="00B144C6">
        <w:rPr>
          <w:rStyle w:val="Emphasis"/>
          <w:rFonts w:asciiTheme="minorHAnsi" w:hAnsiTheme="minorHAnsi" w:cstheme="minorHAnsi"/>
          <w:sz w:val="32"/>
          <w:highlight w:val="green"/>
        </w:rPr>
        <w:t>roll of the iron dice</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green"/>
        </w:rPr>
        <w:t>now seems</w:t>
      </w:r>
      <w:r w:rsidRPr="00B144C6">
        <w:rPr>
          <w:rStyle w:val="StyleUnderline"/>
          <w:rFonts w:asciiTheme="minorHAnsi" w:hAnsiTheme="minorHAnsi" w:cstheme="minorHAnsi"/>
        </w:rPr>
        <w:t xml:space="preserve"> more </w:t>
      </w:r>
      <w:r w:rsidRPr="00B144C6">
        <w:rPr>
          <w:rStyle w:val="StyleUnderline"/>
          <w:rFonts w:asciiTheme="minorHAnsi" w:hAnsiTheme="minorHAnsi" w:cstheme="minorHAnsi"/>
          <w:highlight w:val="green"/>
        </w:rPr>
        <w:t>attractive</w:t>
      </w:r>
      <w:r w:rsidRPr="00B144C6">
        <w:rPr>
          <w:rStyle w:val="StyleUnderline"/>
          <w:rFonts w:asciiTheme="minorHAnsi" w:hAnsiTheme="minorHAnsi" w:cstheme="minorHAnsi"/>
        </w:rPr>
        <w:t>: It may be the only chance the nation has to claim geopolitical spoils before it is too late</w:t>
      </w:r>
      <w:r w:rsidRPr="00B144C6">
        <w:rPr>
          <w:rFonts w:asciiTheme="minorHAnsi" w:hAnsiTheme="minorHAnsi" w:cstheme="minorHAnsi"/>
          <w:sz w:val="16"/>
        </w:rPr>
        <w:t xml:space="preserve">. </w:t>
      </w:r>
    </w:p>
    <w:p w14:paraId="59816667"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In this scenario, </w:t>
      </w:r>
      <w:r w:rsidRPr="00B144C6">
        <w:rPr>
          <w:rStyle w:val="StyleUnderline"/>
          <w:rFonts w:asciiTheme="minorHAnsi" w:hAnsiTheme="minorHAnsi" w:cstheme="minorHAnsi"/>
        </w:rPr>
        <w:t xml:space="preserve">it is </w:t>
      </w:r>
      <w:r w:rsidRPr="00B144C6">
        <w:rPr>
          <w:rStyle w:val="Emphasis"/>
          <w:rFonts w:asciiTheme="minorHAnsi" w:hAnsiTheme="minorHAnsi" w:cstheme="minorHAnsi"/>
          <w:highlight w:val="green"/>
        </w:rPr>
        <w:t>not rising power</w:t>
      </w:r>
      <w:r w:rsidRPr="00B144C6">
        <w:rPr>
          <w:rStyle w:val="StyleUnderline"/>
          <w:rFonts w:asciiTheme="minorHAnsi" w:hAnsiTheme="minorHAnsi" w:cstheme="minorHAnsi"/>
        </w:rPr>
        <w:t xml:space="preserve"> that makes the revisionist state so dangerous, </w:t>
      </w:r>
      <w:r w:rsidRPr="00B144C6">
        <w:rPr>
          <w:rStyle w:val="StyleUnderline"/>
          <w:rFonts w:asciiTheme="minorHAnsi" w:hAnsiTheme="minorHAnsi" w:cstheme="minorHAnsi"/>
          <w:highlight w:val="green"/>
        </w:rPr>
        <w:t xml:space="preserve">but the </w:t>
      </w:r>
      <w:r w:rsidRPr="00B144C6">
        <w:rPr>
          <w:rStyle w:val="Emphasis"/>
          <w:rFonts w:asciiTheme="minorHAnsi" w:hAnsiTheme="minorHAnsi" w:cstheme="minorHAnsi"/>
          <w:highlight w:val="green"/>
        </w:rPr>
        <w:t>temptation to act</w:t>
      </w:r>
      <w:r w:rsidRPr="00B144C6">
        <w:rPr>
          <w:rStyle w:val="Emphasis"/>
          <w:rFonts w:asciiTheme="minorHAnsi" w:hAnsiTheme="minorHAnsi" w:cstheme="minorHAnsi"/>
        </w:rPr>
        <w:t xml:space="preserve"> </w:t>
      </w:r>
      <w:r w:rsidRPr="00B144C6">
        <w:rPr>
          <w:rStyle w:val="Emphasis"/>
          <w:rFonts w:asciiTheme="minorHAnsi" w:hAnsiTheme="minorHAnsi" w:cstheme="minorHAnsi"/>
          <w:highlight w:val="green"/>
        </w:rPr>
        <w:t>before decline</w:t>
      </w:r>
      <w:r w:rsidRPr="00B144C6">
        <w:rPr>
          <w:rStyle w:val="Emphasis"/>
          <w:rFonts w:asciiTheme="minorHAnsi" w:hAnsiTheme="minorHAnsi" w:cstheme="minorHAnsi"/>
        </w:rPr>
        <w:t xml:space="preserve"> sets in</w:t>
      </w:r>
      <w:r w:rsidRPr="00B144C6">
        <w:rPr>
          <w:rFonts w:asciiTheme="minorHAnsi" w:hAnsiTheme="minorHAnsi" w:cstheme="minorHAnsi"/>
          <w:sz w:val="16"/>
        </w:rPr>
        <w:t xml:space="preserve">. In this sense, the dynamic bears a resemblance to the famous Davies J-Curve theory of revolution, wherein a populace is held to be more inclined to revolt not when it is maximally oppressed but rather when raised expectations are shown to be in vain. </w:t>
      </w:r>
    </w:p>
    <w:p w14:paraId="54425FA6"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Obviously, </w:t>
      </w:r>
      <w:r w:rsidRPr="00B144C6">
        <w:rPr>
          <w:rStyle w:val="StyleUnderline"/>
          <w:rFonts w:asciiTheme="minorHAnsi" w:hAnsiTheme="minorHAnsi" w:cstheme="minorHAnsi"/>
        </w:rPr>
        <w:t>rational analysis does not always prevail</w:t>
      </w:r>
      <w:r w:rsidRPr="00B144C6">
        <w:rPr>
          <w:rFonts w:asciiTheme="minorHAnsi" w:hAnsiTheme="minorHAnsi" w:cstheme="minorHAnsi"/>
          <w:sz w:val="16"/>
        </w:rPr>
        <w:t xml:space="preserve"> in world politics. Rising states can become intoxicated with their own strength; they may simply get tired of waiting to attain the status they desire; or some domestic pressure may impel leaders to act dangerously. </w:t>
      </w:r>
      <w:r w:rsidRPr="00B144C6">
        <w:rPr>
          <w:rStyle w:val="StyleUnderline"/>
          <w:rFonts w:asciiTheme="minorHAnsi" w:hAnsiTheme="minorHAnsi" w:cstheme="minorHAnsi"/>
        </w:rPr>
        <w:t>But revisionists whose power has begun to decline, or who have hit a rogue bump in the road,</w:t>
      </w:r>
      <w:r w:rsidRPr="00B144C6">
        <w:rPr>
          <w:rFonts w:asciiTheme="minorHAnsi" w:hAnsiTheme="minorHAnsi" w:cstheme="minorHAnsi"/>
          <w:sz w:val="16"/>
        </w:rPr>
        <w:t xml:space="preserve"> </w:t>
      </w:r>
      <w:r w:rsidRPr="00B144C6">
        <w:rPr>
          <w:rStyle w:val="Emphasis"/>
          <w:rFonts w:asciiTheme="minorHAnsi" w:hAnsiTheme="minorHAnsi" w:cstheme="minorHAnsi"/>
          <w:highlight w:val="green"/>
        </w:rPr>
        <w:t>may not feel</w:t>
      </w:r>
      <w:r w:rsidRPr="00B144C6">
        <w:rPr>
          <w:rStyle w:val="Emphasis"/>
          <w:rFonts w:asciiTheme="minorHAnsi" w:hAnsiTheme="minorHAnsi" w:cstheme="minorHAnsi"/>
        </w:rPr>
        <w:t xml:space="preserve"> that </w:t>
      </w:r>
      <w:r w:rsidRPr="00B144C6">
        <w:rPr>
          <w:rStyle w:val="Emphasis"/>
          <w:rFonts w:asciiTheme="minorHAnsi" w:hAnsiTheme="minorHAnsi" w:cstheme="minorHAnsi"/>
          <w:highlight w:val="green"/>
        </w:rPr>
        <w:t>they</w:t>
      </w:r>
      <w:r w:rsidRPr="00B144C6">
        <w:rPr>
          <w:rStyle w:val="Emphasis"/>
          <w:rFonts w:asciiTheme="minorHAnsi" w:hAnsiTheme="minorHAnsi" w:cstheme="minorHAnsi"/>
        </w:rPr>
        <w:t xml:space="preserve"> even </w:t>
      </w:r>
      <w:r w:rsidRPr="00B144C6">
        <w:rPr>
          <w:rStyle w:val="Emphasis"/>
          <w:rFonts w:asciiTheme="minorHAnsi" w:hAnsiTheme="minorHAnsi" w:cstheme="minorHAnsi"/>
          <w:highlight w:val="green"/>
        </w:rPr>
        <w:t>have</w:t>
      </w:r>
      <w:r w:rsidRPr="00B144C6">
        <w:rPr>
          <w:rStyle w:val="Emphasis"/>
          <w:rFonts w:asciiTheme="minorHAnsi" w:hAnsiTheme="minorHAnsi" w:cstheme="minorHAnsi"/>
        </w:rPr>
        <w:t xml:space="preserve"> the </w:t>
      </w:r>
      <w:r w:rsidRPr="00B144C6">
        <w:rPr>
          <w:rStyle w:val="Emphasis"/>
          <w:rFonts w:asciiTheme="minorHAnsi" w:hAnsiTheme="minorHAnsi" w:cstheme="minorHAnsi"/>
          <w:highlight w:val="green"/>
        </w:rPr>
        <w:t>option of waiting</w:t>
      </w:r>
      <w:r w:rsidRPr="00B144C6">
        <w:rPr>
          <w:rFonts w:asciiTheme="minorHAnsi" w:hAnsiTheme="minorHAnsi" w:cstheme="minorHAnsi"/>
          <w:sz w:val="16"/>
        </w:rPr>
        <w:t>.</w:t>
      </w:r>
    </w:p>
    <w:p w14:paraId="27561528" w14:textId="77777777" w:rsidR="00E0160D" w:rsidRPr="00BD36C3" w:rsidRDefault="00E0160D" w:rsidP="00E0160D">
      <w:pPr>
        <w:pStyle w:val="Heading4"/>
        <w:rPr>
          <w:rFonts w:cs="Calibri"/>
        </w:rPr>
      </w:pPr>
      <w:r>
        <w:rPr>
          <w:rFonts w:cs="Calibri"/>
        </w:rPr>
        <w:t>Leadership</w:t>
      </w:r>
      <w:r w:rsidRPr="00BD36C3">
        <w:rPr>
          <w:rFonts w:cs="Calibri"/>
        </w:rPr>
        <w:t xml:space="preserve"> is </w:t>
      </w:r>
      <w:r w:rsidRPr="00BD36C3">
        <w:rPr>
          <w:rFonts w:cs="Calibri"/>
          <w:u w:val="single"/>
        </w:rPr>
        <w:t>unsustainable</w:t>
      </w:r>
      <w:r w:rsidRPr="00BD36C3">
        <w:rPr>
          <w:rFonts w:cs="Calibri"/>
        </w:rPr>
        <w:t xml:space="preserve">---retrenchment is </w:t>
      </w:r>
      <w:r w:rsidRPr="00BD36C3">
        <w:rPr>
          <w:rFonts w:cs="Calibri"/>
          <w:u w:val="single"/>
        </w:rPr>
        <w:t>gradual</w:t>
      </w:r>
      <w:r w:rsidRPr="00BD36C3">
        <w:rPr>
          <w:rFonts w:cs="Calibri"/>
        </w:rPr>
        <w:t xml:space="preserve"> now, but recommitting makes it </w:t>
      </w:r>
      <w:r w:rsidRPr="00BD36C3">
        <w:rPr>
          <w:rFonts w:cs="Calibri"/>
          <w:u w:val="single"/>
        </w:rPr>
        <w:t>violent</w:t>
      </w:r>
      <w:r w:rsidRPr="00BD36C3">
        <w:rPr>
          <w:rFonts w:cs="Calibri"/>
        </w:rPr>
        <w:t xml:space="preserve"> and </w:t>
      </w:r>
      <w:r w:rsidRPr="00BD36C3">
        <w:rPr>
          <w:rFonts w:cs="Calibri"/>
          <w:u w:val="single"/>
        </w:rPr>
        <w:t>forced</w:t>
      </w:r>
      <w:r w:rsidRPr="00BD36C3">
        <w:rPr>
          <w:rFonts w:cs="Calibri"/>
        </w:rPr>
        <w:t xml:space="preserve">. </w:t>
      </w:r>
    </w:p>
    <w:p w14:paraId="2C765FF9" w14:textId="77777777" w:rsidR="00E0160D" w:rsidRPr="00BD36C3" w:rsidRDefault="00E0160D" w:rsidP="00E0160D">
      <w:proofErr w:type="spellStart"/>
      <w:r w:rsidRPr="00BD36C3">
        <w:rPr>
          <w:rStyle w:val="Style13ptBold"/>
        </w:rPr>
        <w:t>Kupchan</w:t>
      </w:r>
      <w:proofErr w:type="spellEnd"/>
      <w:r w:rsidRPr="00BD36C3">
        <w:rPr>
          <w:rStyle w:val="Style13ptBold"/>
        </w:rPr>
        <w:t xml:space="preserve"> 20</w:t>
      </w:r>
      <w:r w:rsidRPr="00BD36C3">
        <w:t xml:space="preserve">, professor of international affairs at Georgetown University and senior fellow at the Council on Foreign Relations. (Charles A., 10-21-2020, "America’s Pullback Must Continue No Matter Who Is President", </w:t>
      </w:r>
      <w:r w:rsidRPr="00BD36C3">
        <w:rPr>
          <w:i/>
          <w:iCs/>
        </w:rPr>
        <w:t>Foreign Policy</w:t>
      </w:r>
      <w:r w:rsidRPr="00BD36C3">
        <w:t>, https://foreignpolicy.com/2020/10/21/election-2020-smart-retrenchment/)</w:t>
      </w:r>
    </w:p>
    <w:p w14:paraId="544C8F06" w14:textId="77777777" w:rsidR="00E0160D" w:rsidRPr="00BD36C3" w:rsidRDefault="00E0160D" w:rsidP="00E0160D">
      <w:pPr>
        <w:rPr>
          <w:u w:val="single"/>
        </w:rPr>
      </w:pPr>
      <w:r w:rsidRPr="00BD36C3">
        <w:rPr>
          <w:rStyle w:val="StyleUnderline"/>
        </w:rPr>
        <w:t>As the Trump era</w:t>
      </w:r>
      <w:r w:rsidRPr="00BD36C3">
        <w:rPr>
          <w:sz w:val="16"/>
        </w:rPr>
        <w:t xml:space="preserve"> potentially </w:t>
      </w:r>
      <w:r w:rsidRPr="00BD36C3">
        <w:rPr>
          <w:rStyle w:val="StyleUnderline"/>
        </w:rPr>
        <w:t>comes to an end, many</w:t>
      </w:r>
      <w:r w:rsidRPr="00BD36C3">
        <w:rPr>
          <w:sz w:val="16"/>
        </w:rPr>
        <w:t xml:space="preserve"> foreign-policy voices in the United States and abroad </w:t>
      </w:r>
      <w:r w:rsidRPr="00BD36C3">
        <w:rPr>
          <w:rStyle w:val="Emphasis"/>
        </w:rPr>
        <w:t>relish</w:t>
      </w:r>
      <w:r w:rsidRPr="00BD36C3">
        <w:rPr>
          <w:sz w:val="16"/>
        </w:rPr>
        <w:t xml:space="preserve"> </w:t>
      </w:r>
      <w:r w:rsidRPr="00BD36C3">
        <w:rPr>
          <w:rStyle w:val="StyleUnderline"/>
        </w:rPr>
        <w:t xml:space="preserve">the prospect of the country’s </w:t>
      </w:r>
      <w:r w:rsidRPr="00BD36C3">
        <w:rPr>
          <w:rStyle w:val="Emphasis"/>
        </w:rPr>
        <w:t>roaring return</w:t>
      </w:r>
      <w:r w:rsidRPr="00BD36C3">
        <w:rPr>
          <w:sz w:val="16"/>
        </w:rPr>
        <w:t xml:space="preserve"> </w:t>
      </w:r>
      <w:r w:rsidRPr="00BD36C3">
        <w:rPr>
          <w:rStyle w:val="StyleUnderline"/>
        </w:rPr>
        <w:t xml:space="preserve">to the global stage. But attempting </w:t>
      </w:r>
      <w:r w:rsidRPr="00BD36C3">
        <w:rPr>
          <w:rStyle w:val="StyleUnderline"/>
          <w:highlight w:val="cyan"/>
        </w:rPr>
        <w:t xml:space="preserve">a </w:t>
      </w:r>
      <w:r w:rsidRPr="00BD36C3">
        <w:rPr>
          <w:rStyle w:val="Emphasis"/>
        </w:rPr>
        <w:t xml:space="preserve">full-on </w:t>
      </w:r>
      <w:r w:rsidRPr="00BD36C3">
        <w:rPr>
          <w:rStyle w:val="Emphasis"/>
          <w:highlight w:val="cyan"/>
        </w:rPr>
        <w:t>comeback</w:t>
      </w:r>
      <w:r w:rsidRPr="00BD36C3">
        <w:rPr>
          <w:rStyle w:val="StyleUnderline"/>
          <w:highlight w:val="cyan"/>
        </w:rPr>
        <w:t xml:space="preserve"> would be a </w:t>
      </w:r>
      <w:r w:rsidRPr="00BD36C3">
        <w:rPr>
          <w:rStyle w:val="Emphasis"/>
          <w:highlight w:val="cyan"/>
        </w:rPr>
        <w:t>mistake</w:t>
      </w:r>
      <w:r w:rsidRPr="00BD36C3">
        <w:rPr>
          <w:rStyle w:val="Emphasis"/>
        </w:rPr>
        <w:t>. If anything</w:t>
      </w:r>
      <w:r w:rsidRPr="00BD36C3">
        <w:rPr>
          <w:sz w:val="16"/>
        </w:rPr>
        <w:t xml:space="preserve">, </w:t>
      </w:r>
      <w:r w:rsidRPr="00BD36C3">
        <w:rPr>
          <w:rStyle w:val="StyleUnderline"/>
          <w:highlight w:val="cyan"/>
        </w:rPr>
        <w:t>the</w:t>
      </w:r>
      <w:r w:rsidRPr="00BD36C3">
        <w:rPr>
          <w:rStyle w:val="StyleUnderline"/>
        </w:rPr>
        <w:t xml:space="preserve"> </w:t>
      </w:r>
      <w:r w:rsidRPr="00BD36C3">
        <w:rPr>
          <w:rStyle w:val="Emphasis"/>
        </w:rPr>
        <w:t xml:space="preserve">strategic </w:t>
      </w:r>
      <w:r w:rsidRPr="00BD36C3">
        <w:rPr>
          <w:rStyle w:val="Emphasis"/>
          <w:highlight w:val="cyan"/>
        </w:rPr>
        <w:t>pullback</w:t>
      </w:r>
      <w:r w:rsidRPr="00BD36C3">
        <w:rPr>
          <w:sz w:val="16"/>
        </w:rPr>
        <w:t xml:space="preserve"> </w:t>
      </w:r>
      <w:r w:rsidRPr="00BD36C3">
        <w:rPr>
          <w:rStyle w:val="StyleUnderline"/>
        </w:rPr>
        <w:t>that</w:t>
      </w:r>
      <w:r w:rsidRPr="00BD36C3">
        <w:rPr>
          <w:sz w:val="16"/>
        </w:rPr>
        <w:t xml:space="preserve"> President Donald </w:t>
      </w:r>
      <w:r w:rsidRPr="00BD36C3">
        <w:rPr>
          <w:rStyle w:val="Emphasis"/>
          <w:highlight w:val="cyan"/>
        </w:rPr>
        <w:t>Trump</w:t>
      </w:r>
      <w:r w:rsidRPr="00BD36C3">
        <w:rPr>
          <w:sz w:val="16"/>
        </w:rPr>
        <w:t xml:space="preserve"> </w:t>
      </w:r>
      <w:r w:rsidRPr="00BD36C3">
        <w:rPr>
          <w:rStyle w:val="StyleUnderline"/>
        </w:rPr>
        <w:t xml:space="preserve">has </w:t>
      </w:r>
      <w:r w:rsidRPr="00BD36C3">
        <w:rPr>
          <w:rStyle w:val="StyleUnderline"/>
          <w:highlight w:val="cyan"/>
        </w:rPr>
        <w:t xml:space="preserve">initiated </w:t>
      </w:r>
      <w:r w:rsidRPr="00BD36C3">
        <w:rPr>
          <w:rStyle w:val="Emphasis"/>
          <w:highlight w:val="cyan"/>
        </w:rPr>
        <w:t>needs to continue</w:t>
      </w:r>
      <w:r w:rsidRPr="00BD36C3">
        <w:rPr>
          <w:sz w:val="16"/>
        </w:rPr>
        <w:t>—albeit in a more coherent and judicious manner.</w:t>
      </w:r>
    </w:p>
    <w:p w14:paraId="1817C288" w14:textId="77777777" w:rsidR="00E0160D" w:rsidRPr="00BD36C3" w:rsidRDefault="00E0160D" w:rsidP="00E0160D">
      <w:pPr>
        <w:rPr>
          <w:rStyle w:val="StyleUnderline"/>
        </w:rPr>
      </w:pPr>
      <w:r w:rsidRPr="00BD36C3">
        <w:rPr>
          <w:sz w:val="16"/>
        </w:rPr>
        <w:t xml:space="preserve">Much of the debate surrounding the next administration’s foreign policy has focused on boldly reasserting U.S. leadership in the world. And it’s true: Global interdependence and upheaval do require steady U.S. leadership and engagement. </w:t>
      </w:r>
      <w:r w:rsidRPr="00BD36C3">
        <w:rPr>
          <w:rStyle w:val="StyleUnderline"/>
        </w:rPr>
        <w:t>What’s been</w:t>
      </w:r>
      <w:r w:rsidRPr="00BD36C3">
        <w:rPr>
          <w:sz w:val="16"/>
        </w:rPr>
        <w:t xml:space="preserve"> largely </w:t>
      </w:r>
      <w:r w:rsidRPr="00BD36C3">
        <w:rPr>
          <w:rStyle w:val="Emphasis"/>
        </w:rPr>
        <w:t>missing</w:t>
      </w:r>
      <w:r w:rsidRPr="00BD36C3">
        <w:rPr>
          <w:sz w:val="16"/>
        </w:rPr>
        <w:t xml:space="preserve"> from this debate, however, </w:t>
      </w:r>
      <w:r w:rsidRPr="00BD36C3">
        <w:rPr>
          <w:rStyle w:val="StyleUnderline"/>
        </w:rPr>
        <w:t xml:space="preserve">are the challenges facing the next president when it comes to </w:t>
      </w:r>
      <w:r w:rsidRPr="00BD36C3">
        <w:rPr>
          <w:rStyle w:val="Emphasis"/>
        </w:rPr>
        <w:t>right-sizing U.S. engagement abroad</w:t>
      </w:r>
      <w:r w:rsidRPr="00BD36C3">
        <w:rPr>
          <w:sz w:val="16"/>
        </w:rPr>
        <w:t>—</w:t>
      </w:r>
      <w:r w:rsidRPr="00BD36C3">
        <w:rPr>
          <w:rStyle w:val="StyleUnderline"/>
        </w:rPr>
        <w:t xml:space="preserve">especially </w:t>
      </w:r>
      <w:r w:rsidRPr="00BD36C3">
        <w:rPr>
          <w:rStyle w:val="Emphasis"/>
        </w:rPr>
        <w:t>military involvement</w:t>
      </w:r>
      <w:r w:rsidRPr="00BD36C3">
        <w:rPr>
          <w:sz w:val="16"/>
        </w:rPr>
        <w:t>—</w:t>
      </w:r>
      <w:r w:rsidRPr="00BD36C3">
        <w:rPr>
          <w:rStyle w:val="StyleUnderline"/>
        </w:rPr>
        <w:t xml:space="preserve">and bringing the nation’s </w:t>
      </w:r>
      <w:r w:rsidRPr="00BD36C3">
        <w:rPr>
          <w:rStyle w:val="Emphasis"/>
        </w:rPr>
        <w:t>strategic commitments</w:t>
      </w:r>
      <w:r w:rsidRPr="00BD36C3">
        <w:rPr>
          <w:rStyle w:val="StyleUnderline"/>
        </w:rPr>
        <w:t xml:space="preserve"> back into line with it </w:t>
      </w:r>
      <w:r w:rsidRPr="00BD36C3">
        <w:rPr>
          <w:rStyle w:val="Emphasis"/>
        </w:rPr>
        <w:t>means</w:t>
      </w:r>
      <w:r w:rsidRPr="00BD36C3">
        <w:rPr>
          <w:rStyle w:val="StyleUnderline"/>
        </w:rPr>
        <w:t xml:space="preserve"> and </w:t>
      </w:r>
      <w:r w:rsidRPr="00BD36C3">
        <w:rPr>
          <w:rStyle w:val="Emphasis"/>
        </w:rPr>
        <w:t>purposes</w:t>
      </w:r>
      <w:r w:rsidRPr="00BD36C3">
        <w:rPr>
          <w:rStyle w:val="StyleUnderline"/>
        </w:rPr>
        <w:t>.</w:t>
      </w:r>
    </w:p>
    <w:p w14:paraId="628E9DB7" w14:textId="77777777" w:rsidR="00E0160D" w:rsidRPr="00BD36C3" w:rsidRDefault="00E0160D" w:rsidP="00E0160D">
      <w:pPr>
        <w:rPr>
          <w:sz w:val="16"/>
        </w:rPr>
      </w:pPr>
      <w:r w:rsidRPr="00BD36C3">
        <w:rPr>
          <w:rStyle w:val="StyleUnderline"/>
        </w:rPr>
        <w:t xml:space="preserve">The </w:t>
      </w:r>
      <w:r w:rsidRPr="00BD36C3">
        <w:rPr>
          <w:rStyle w:val="StyleUnderline"/>
          <w:highlight w:val="cyan"/>
        </w:rPr>
        <w:t>America</w:t>
      </w:r>
      <w:r w:rsidRPr="00BD36C3">
        <w:rPr>
          <w:rStyle w:val="StyleUnderline"/>
        </w:rPr>
        <w:t xml:space="preserve">n electorate has </w:t>
      </w:r>
      <w:r w:rsidRPr="00BD36C3">
        <w:rPr>
          <w:rStyle w:val="StyleUnderline"/>
          <w:highlight w:val="cyan"/>
        </w:rPr>
        <w:t>turned</w:t>
      </w:r>
      <w:r w:rsidRPr="00BD36C3">
        <w:rPr>
          <w:rStyle w:val="StyleUnderline"/>
        </w:rPr>
        <w:t xml:space="preserve"> </w:t>
      </w:r>
      <w:r w:rsidRPr="00BD36C3">
        <w:rPr>
          <w:rStyle w:val="Emphasis"/>
          <w:sz w:val="24"/>
        </w:rPr>
        <w:t xml:space="preserve">sharply </w:t>
      </w:r>
      <w:r w:rsidRPr="00BD36C3">
        <w:rPr>
          <w:rStyle w:val="Emphasis"/>
          <w:sz w:val="24"/>
          <w:highlight w:val="cyan"/>
        </w:rPr>
        <w:t>inward</w:t>
      </w:r>
      <w:r w:rsidRPr="00BD36C3">
        <w:rPr>
          <w:sz w:val="16"/>
        </w:rPr>
        <w:t xml:space="preserve"> </w:t>
      </w:r>
      <w:r w:rsidRPr="00BD36C3">
        <w:rPr>
          <w:rStyle w:val="StyleUnderline"/>
          <w:highlight w:val="cyan"/>
        </w:rPr>
        <w:t>in</w:t>
      </w:r>
      <w:r w:rsidRPr="00BD36C3">
        <w:rPr>
          <w:sz w:val="16"/>
          <w:highlight w:val="cyan"/>
        </w:rPr>
        <w:t xml:space="preserve"> </w:t>
      </w:r>
      <w:r w:rsidRPr="00BD36C3">
        <w:rPr>
          <w:rStyle w:val="StyleUnderline"/>
          <w:highlight w:val="cyan"/>
        </w:rPr>
        <w:t>response to</w:t>
      </w:r>
      <w:r w:rsidRPr="00BD36C3">
        <w:rPr>
          <w:rStyle w:val="StyleUnderline"/>
        </w:rPr>
        <w:t xml:space="preserve"> </w:t>
      </w:r>
      <w:r w:rsidRPr="00BD36C3">
        <w:rPr>
          <w:rStyle w:val="Emphasis"/>
        </w:rPr>
        <w:t xml:space="preserve">military </w:t>
      </w:r>
      <w:r w:rsidRPr="00BD36C3">
        <w:rPr>
          <w:rStyle w:val="Emphasis"/>
          <w:highlight w:val="cyan"/>
        </w:rPr>
        <w:t>overreach</w:t>
      </w:r>
      <w:r w:rsidRPr="00BD36C3">
        <w:rPr>
          <w:rStyle w:val="StyleUnderline"/>
        </w:rPr>
        <w:t xml:space="preserve"> in the </w:t>
      </w:r>
      <w:r w:rsidRPr="00BD36C3">
        <w:rPr>
          <w:rStyle w:val="Emphasis"/>
        </w:rPr>
        <w:t>Middle East</w:t>
      </w:r>
      <w:r w:rsidRPr="00BD36C3">
        <w:rPr>
          <w:sz w:val="16"/>
        </w:rPr>
        <w:t xml:space="preserve">, </w:t>
      </w:r>
      <w:r w:rsidRPr="00BD36C3">
        <w:rPr>
          <w:rStyle w:val="StyleUnderline"/>
        </w:rPr>
        <w:t xml:space="preserve">the </w:t>
      </w:r>
      <w:r w:rsidRPr="00BD36C3">
        <w:rPr>
          <w:rStyle w:val="Emphasis"/>
        </w:rPr>
        <w:t>economic dislocations</w:t>
      </w:r>
      <w:r w:rsidRPr="00BD36C3">
        <w:rPr>
          <w:sz w:val="16"/>
        </w:rPr>
        <w:t xml:space="preserve"> </w:t>
      </w:r>
      <w:r w:rsidRPr="00BD36C3">
        <w:rPr>
          <w:rStyle w:val="StyleUnderline"/>
        </w:rPr>
        <w:t xml:space="preserve">brought about by </w:t>
      </w:r>
      <w:r w:rsidRPr="00BD36C3">
        <w:rPr>
          <w:rStyle w:val="Emphasis"/>
        </w:rPr>
        <w:t>innovation</w:t>
      </w:r>
      <w:r w:rsidRPr="00BD36C3">
        <w:rPr>
          <w:rStyle w:val="StyleUnderline"/>
        </w:rPr>
        <w:t xml:space="preserve"> and </w:t>
      </w:r>
      <w:r w:rsidRPr="00BD36C3">
        <w:rPr>
          <w:rStyle w:val="Emphasis"/>
        </w:rPr>
        <w:t>globalization</w:t>
      </w:r>
      <w:r w:rsidRPr="00BD36C3">
        <w:rPr>
          <w:sz w:val="16"/>
        </w:rPr>
        <w:t xml:space="preserve">, </w:t>
      </w:r>
      <w:r w:rsidRPr="00BD36C3">
        <w:rPr>
          <w:rStyle w:val="StyleUnderline"/>
          <w:highlight w:val="cyan"/>
        </w:rPr>
        <w:t>and</w:t>
      </w:r>
      <w:r w:rsidRPr="00BD36C3">
        <w:rPr>
          <w:rStyle w:val="StyleUnderline"/>
        </w:rPr>
        <w:t xml:space="preserve"> the </w:t>
      </w:r>
      <w:r w:rsidRPr="00BD36C3">
        <w:rPr>
          <w:rStyle w:val="Emphasis"/>
        </w:rPr>
        <w:t>national calamity</w:t>
      </w:r>
      <w:r w:rsidRPr="00BD36C3">
        <w:rPr>
          <w:rStyle w:val="StyleUnderline"/>
        </w:rPr>
        <w:t xml:space="preserve"> caused by </w:t>
      </w:r>
      <w:r w:rsidRPr="00BD36C3">
        <w:rPr>
          <w:rStyle w:val="Emphasis"/>
          <w:highlight w:val="cyan"/>
        </w:rPr>
        <w:t>COVID</w:t>
      </w:r>
      <w:r w:rsidRPr="00BD36C3">
        <w:rPr>
          <w:sz w:val="16"/>
        </w:rPr>
        <w:t xml:space="preserve">-19. </w:t>
      </w:r>
      <w:r w:rsidRPr="00BD36C3">
        <w:rPr>
          <w:rStyle w:val="StyleUnderline"/>
          <w:highlight w:val="cyan"/>
        </w:rPr>
        <w:t>The</w:t>
      </w:r>
      <w:r w:rsidRPr="00BD36C3">
        <w:rPr>
          <w:rStyle w:val="StyleUnderline"/>
        </w:rPr>
        <w:t xml:space="preserve"> nation’s </w:t>
      </w:r>
      <w:r w:rsidRPr="00BD36C3">
        <w:rPr>
          <w:rStyle w:val="Emphasis"/>
          <w:highlight w:val="cyan"/>
        </w:rPr>
        <w:t>next pres</w:t>
      </w:r>
      <w:r w:rsidRPr="00BD36C3">
        <w:rPr>
          <w:rStyle w:val="Emphasis"/>
        </w:rPr>
        <w:t>ident</w:t>
      </w:r>
      <w:r w:rsidRPr="00BD36C3">
        <w:rPr>
          <w:rStyle w:val="StyleUnderline"/>
        </w:rPr>
        <w:t xml:space="preserve"> </w:t>
      </w:r>
      <w:r w:rsidRPr="00BD36C3">
        <w:rPr>
          <w:rStyle w:val="StyleUnderline"/>
          <w:highlight w:val="cyan"/>
        </w:rPr>
        <w:t>would</w:t>
      </w:r>
      <w:r w:rsidRPr="00BD36C3">
        <w:rPr>
          <w:sz w:val="16"/>
        </w:rPr>
        <w:t xml:space="preserve"> be wise to take note—and </w:t>
      </w:r>
      <w:r w:rsidRPr="00BD36C3">
        <w:rPr>
          <w:rStyle w:val="StyleUnderline"/>
          <w:highlight w:val="cyan"/>
        </w:rPr>
        <w:t>craft</w:t>
      </w:r>
      <w:r w:rsidRPr="00BD36C3">
        <w:rPr>
          <w:rStyle w:val="StyleUnderline"/>
        </w:rPr>
        <w:t xml:space="preserve"> a brand of global </w:t>
      </w:r>
      <w:r w:rsidRPr="00BD36C3">
        <w:rPr>
          <w:rStyle w:val="StyleUnderline"/>
          <w:highlight w:val="cyan"/>
        </w:rPr>
        <w:t>statecraft that is</w:t>
      </w:r>
      <w:r w:rsidRPr="00BD36C3">
        <w:rPr>
          <w:rStyle w:val="StyleUnderline"/>
        </w:rPr>
        <w:t xml:space="preserve"> </w:t>
      </w:r>
      <w:r w:rsidRPr="00BD36C3">
        <w:rPr>
          <w:rStyle w:val="Emphasis"/>
        </w:rPr>
        <w:t>effective</w:t>
      </w:r>
      <w:r w:rsidRPr="00BD36C3">
        <w:rPr>
          <w:rStyle w:val="StyleUnderline"/>
        </w:rPr>
        <w:t xml:space="preserve"> but also</w:t>
      </w:r>
      <w:r w:rsidRPr="00BD36C3">
        <w:rPr>
          <w:sz w:val="16"/>
        </w:rPr>
        <w:t xml:space="preserve"> politically </w:t>
      </w:r>
      <w:r w:rsidRPr="00BD36C3">
        <w:rPr>
          <w:rStyle w:val="Emphasis"/>
          <w:highlight w:val="cyan"/>
        </w:rPr>
        <w:t>sustainable</w:t>
      </w:r>
      <w:r w:rsidRPr="00BD36C3">
        <w:rPr>
          <w:sz w:val="16"/>
        </w:rPr>
        <w:t xml:space="preserve">. </w:t>
      </w:r>
      <w:r w:rsidRPr="00BD36C3">
        <w:rPr>
          <w:rStyle w:val="StyleUnderline"/>
          <w:highlight w:val="cyan"/>
        </w:rPr>
        <w:t>Otherwise</w:t>
      </w:r>
      <w:r w:rsidRPr="00BD36C3">
        <w:rPr>
          <w:rStyle w:val="StyleUnderline"/>
        </w:rPr>
        <w:t xml:space="preserve">, the </w:t>
      </w:r>
      <w:r w:rsidRPr="00BD36C3">
        <w:rPr>
          <w:rStyle w:val="Emphasis"/>
        </w:rPr>
        <w:t xml:space="preserve">strategic </w:t>
      </w:r>
      <w:r w:rsidRPr="00BD36C3">
        <w:rPr>
          <w:rStyle w:val="Emphasis"/>
          <w:highlight w:val="cyan"/>
        </w:rPr>
        <w:t>pullback</w:t>
      </w:r>
      <w:r w:rsidRPr="00BD36C3">
        <w:rPr>
          <w:rStyle w:val="StyleUnderline"/>
        </w:rPr>
        <w:t xml:space="preserve"> that needs to take place </w:t>
      </w:r>
      <w:r w:rsidRPr="00BD36C3">
        <w:rPr>
          <w:rStyle w:val="StyleUnderline"/>
          <w:highlight w:val="cyan"/>
        </w:rPr>
        <w:t xml:space="preserve">will occur </w:t>
      </w:r>
      <w:r w:rsidRPr="00BD36C3">
        <w:rPr>
          <w:rStyle w:val="Emphasis"/>
          <w:sz w:val="28"/>
          <w:szCs w:val="28"/>
          <w:highlight w:val="cyan"/>
        </w:rPr>
        <w:t>by default rather than</w:t>
      </w:r>
      <w:r w:rsidRPr="00BD36C3">
        <w:rPr>
          <w:rStyle w:val="Emphasis"/>
          <w:sz w:val="28"/>
          <w:szCs w:val="28"/>
        </w:rPr>
        <w:t xml:space="preserve"> by </w:t>
      </w:r>
      <w:r w:rsidRPr="00BD36C3">
        <w:rPr>
          <w:rStyle w:val="Emphasis"/>
          <w:sz w:val="28"/>
          <w:szCs w:val="28"/>
          <w:highlight w:val="cyan"/>
        </w:rPr>
        <w:t>design</w:t>
      </w:r>
      <w:r w:rsidRPr="00BD36C3">
        <w:rPr>
          <w:sz w:val="16"/>
        </w:rPr>
        <w:t xml:space="preserve">, </w:t>
      </w:r>
      <w:r w:rsidRPr="00BD36C3">
        <w:rPr>
          <w:rStyle w:val="StyleUnderline"/>
        </w:rPr>
        <w:t>risking</w:t>
      </w:r>
      <w:r w:rsidRPr="00BD36C3">
        <w:rPr>
          <w:sz w:val="16"/>
        </w:rPr>
        <w:t xml:space="preserve"> that </w:t>
      </w:r>
      <w:r w:rsidRPr="00BD36C3">
        <w:rPr>
          <w:rStyle w:val="Emphasis"/>
        </w:rPr>
        <w:t>U.S. overreach</w:t>
      </w:r>
      <w:r w:rsidRPr="00BD36C3">
        <w:rPr>
          <w:sz w:val="16"/>
        </w:rPr>
        <w:t xml:space="preserve"> could turn into even more </w:t>
      </w:r>
      <w:r w:rsidRPr="00BD36C3">
        <w:rPr>
          <w:rStyle w:val="Emphasis"/>
          <w:highlight w:val="cyan"/>
        </w:rPr>
        <w:t>dangerous underreach</w:t>
      </w:r>
      <w:r w:rsidRPr="00BD36C3">
        <w:rPr>
          <w:sz w:val="16"/>
        </w:rPr>
        <w:t>. Indeed, that’s what’s been happening during Trump’s presidency. He seems to have understood the need to retrench. But his troop withdrawals from Afghanistan, Iraq, Syria, and Germany have been haphazard, making a hash of the effort. Retrenchment cannot be done by tweet, in unpredictable fits and starts, and couched in an abrasive “America first” unilateralism that has alienated allies and set the world on edge.</w:t>
      </w:r>
    </w:p>
    <w:p w14:paraId="14456C2B" w14:textId="77777777" w:rsidR="00E0160D" w:rsidRPr="00BD36C3" w:rsidRDefault="00E0160D" w:rsidP="00E0160D">
      <w:pPr>
        <w:rPr>
          <w:sz w:val="16"/>
        </w:rPr>
      </w:pPr>
      <w:r w:rsidRPr="00BD36C3">
        <w:rPr>
          <w:sz w:val="16"/>
        </w:rPr>
        <w:t xml:space="preserve">Democratic candidate Joe </w:t>
      </w:r>
      <w:r w:rsidRPr="00BD36C3">
        <w:rPr>
          <w:rStyle w:val="Emphasis"/>
          <w:highlight w:val="cyan"/>
        </w:rPr>
        <w:t>Biden</w:t>
      </w:r>
      <w:r w:rsidRPr="00BD36C3">
        <w:rPr>
          <w:rStyle w:val="StyleUnderline"/>
        </w:rPr>
        <w:t xml:space="preserve"> is</w:t>
      </w:r>
      <w:r w:rsidRPr="00BD36C3">
        <w:rPr>
          <w:sz w:val="16"/>
        </w:rPr>
        <w:t xml:space="preserve"> far better </w:t>
      </w:r>
      <w:r w:rsidRPr="00BD36C3">
        <w:rPr>
          <w:rStyle w:val="StyleUnderline"/>
        </w:rPr>
        <w:t xml:space="preserve">suited to </w:t>
      </w:r>
      <w:r w:rsidRPr="00BD36C3">
        <w:rPr>
          <w:rStyle w:val="StyleUnderline"/>
          <w:highlight w:val="cyan"/>
        </w:rPr>
        <w:t>restore</w:t>
      </w:r>
      <w:r w:rsidRPr="00BD36C3">
        <w:rPr>
          <w:rStyle w:val="StyleUnderline"/>
        </w:rPr>
        <w:t xml:space="preserve"> an </w:t>
      </w:r>
      <w:r w:rsidRPr="00BD36C3">
        <w:rPr>
          <w:rStyle w:val="Emphasis"/>
          <w:highlight w:val="cyan"/>
        </w:rPr>
        <w:t>equilibrium</w:t>
      </w:r>
      <w:r w:rsidRPr="00BD36C3">
        <w:rPr>
          <w:sz w:val="16"/>
        </w:rPr>
        <w:t xml:space="preserve"> </w:t>
      </w:r>
      <w:r w:rsidRPr="00BD36C3">
        <w:rPr>
          <w:rStyle w:val="StyleUnderline"/>
        </w:rPr>
        <w:t>between</w:t>
      </w:r>
      <w:r w:rsidRPr="00BD36C3">
        <w:rPr>
          <w:sz w:val="16"/>
        </w:rPr>
        <w:t xml:space="preserve"> the nation’s </w:t>
      </w:r>
      <w:r w:rsidRPr="00BD36C3">
        <w:rPr>
          <w:rStyle w:val="Emphasis"/>
        </w:rPr>
        <w:t>foreign policy</w:t>
      </w:r>
      <w:r w:rsidRPr="00BD36C3">
        <w:rPr>
          <w:rStyle w:val="StyleUnderline"/>
        </w:rPr>
        <w:t xml:space="preserve"> and</w:t>
      </w:r>
      <w:r w:rsidRPr="00BD36C3">
        <w:rPr>
          <w:sz w:val="16"/>
        </w:rPr>
        <w:t xml:space="preserve"> its </w:t>
      </w:r>
      <w:r w:rsidRPr="00BD36C3">
        <w:rPr>
          <w:rStyle w:val="Emphasis"/>
        </w:rPr>
        <w:t>political will</w:t>
      </w:r>
      <w:r w:rsidRPr="00BD36C3">
        <w:rPr>
          <w:sz w:val="16"/>
        </w:rPr>
        <w:t xml:space="preserve">. </w:t>
      </w:r>
      <w:r w:rsidRPr="00BD36C3">
        <w:rPr>
          <w:rStyle w:val="StyleUnderline"/>
        </w:rPr>
        <w:t xml:space="preserve">Throughout his career, </w:t>
      </w:r>
      <w:r w:rsidRPr="00BD36C3">
        <w:rPr>
          <w:rStyle w:val="StyleUnderline"/>
          <w:highlight w:val="cyan"/>
        </w:rPr>
        <w:t>he has been</w:t>
      </w:r>
      <w:r w:rsidRPr="00BD36C3">
        <w:rPr>
          <w:rStyle w:val="StyleUnderline"/>
        </w:rPr>
        <w:t xml:space="preserve"> a </w:t>
      </w:r>
      <w:r w:rsidRPr="00BD36C3">
        <w:rPr>
          <w:rStyle w:val="Emphasis"/>
          <w:highlight w:val="cyan"/>
        </w:rPr>
        <w:t>pragmatic</w:t>
      </w:r>
      <w:r w:rsidRPr="00BD36C3">
        <w:rPr>
          <w:rStyle w:val="StyleUnderline"/>
        </w:rPr>
        <w:t xml:space="preserve"> and </w:t>
      </w:r>
      <w:r w:rsidRPr="00BD36C3">
        <w:rPr>
          <w:rStyle w:val="Emphasis"/>
        </w:rPr>
        <w:t>prudent internationalist</w:t>
      </w:r>
      <w:r w:rsidRPr="00BD36C3">
        <w:rPr>
          <w:sz w:val="16"/>
        </w:rPr>
        <w:t xml:space="preserve">; </w:t>
      </w:r>
      <w:r w:rsidRPr="00BD36C3">
        <w:rPr>
          <w:rStyle w:val="StyleUnderline"/>
        </w:rPr>
        <w:t xml:space="preserve">looking forward, pragmatism and prudence will require a more </w:t>
      </w:r>
      <w:r w:rsidRPr="00BD36C3">
        <w:rPr>
          <w:rStyle w:val="Emphasis"/>
          <w:highlight w:val="cyan"/>
        </w:rPr>
        <w:t>selective</w:t>
      </w:r>
      <w:r w:rsidRPr="00BD36C3">
        <w:rPr>
          <w:rStyle w:val="StyleUnderline"/>
        </w:rPr>
        <w:t xml:space="preserve"> and </w:t>
      </w:r>
      <w:r w:rsidRPr="00BD36C3">
        <w:rPr>
          <w:rStyle w:val="Emphasis"/>
        </w:rPr>
        <w:t xml:space="preserve">discriminating </w:t>
      </w:r>
      <w:r w:rsidRPr="00BD36C3">
        <w:rPr>
          <w:rStyle w:val="Emphasis"/>
          <w:highlight w:val="cyan"/>
        </w:rPr>
        <w:t>internationalism</w:t>
      </w:r>
      <w:r w:rsidRPr="00BD36C3">
        <w:rPr>
          <w:sz w:val="16"/>
        </w:rPr>
        <w:t xml:space="preserve">, </w:t>
      </w:r>
      <w:r w:rsidRPr="00BD36C3">
        <w:rPr>
          <w:rStyle w:val="Emphasis"/>
          <w:highlight w:val="cyan"/>
        </w:rPr>
        <w:t>not</w:t>
      </w:r>
      <w:r w:rsidRPr="00BD36C3">
        <w:rPr>
          <w:sz w:val="16"/>
          <w:highlight w:val="cyan"/>
        </w:rPr>
        <w:t xml:space="preserve"> </w:t>
      </w:r>
      <w:r w:rsidRPr="00BD36C3">
        <w:rPr>
          <w:rStyle w:val="Emphasis"/>
          <w:highlight w:val="cyan"/>
        </w:rPr>
        <w:t>restoration of the s</w:t>
      </w:r>
      <w:r w:rsidRPr="00BD36C3">
        <w:rPr>
          <w:sz w:val="16"/>
        </w:rPr>
        <w:t xml:space="preserve">tatus </w:t>
      </w:r>
      <w:r w:rsidRPr="00BD36C3">
        <w:rPr>
          <w:rStyle w:val="Emphasis"/>
          <w:highlight w:val="cyan"/>
        </w:rPr>
        <w:t>quo</w:t>
      </w:r>
      <w:r w:rsidRPr="00BD36C3">
        <w:rPr>
          <w:sz w:val="16"/>
        </w:rPr>
        <w:t xml:space="preserve"> ante. Three-quarters of the American public want U.S. troops to leave Afghanistan and Iraq—</w:t>
      </w:r>
      <w:r w:rsidRPr="00BD36C3">
        <w:rPr>
          <w:rStyle w:val="StyleUnderline"/>
        </w:rPr>
        <w:t xml:space="preserve">it is time to downsize the U.S. footprint in the Middle East. U.S. foreign policy has become </w:t>
      </w:r>
      <w:r w:rsidRPr="00BD36C3">
        <w:rPr>
          <w:rStyle w:val="Emphasis"/>
        </w:rPr>
        <w:t>over-militarized</w:t>
      </w:r>
      <w:r w:rsidRPr="00BD36C3">
        <w:rPr>
          <w:sz w:val="16"/>
        </w:rPr>
        <w:t>—</w:t>
      </w:r>
      <w:r w:rsidRPr="00BD36C3">
        <w:rPr>
          <w:rStyle w:val="StyleUnderline"/>
        </w:rPr>
        <w:t xml:space="preserve">the next administration should </w:t>
      </w:r>
      <w:r w:rsidRPr="00BD36C3">
        <w:rPr>
          <w:rStyle w:val="Emphasis"/>
        </w:rPr>
        <w:t>reallocate priorities</w:t>
      </w:r>
      <w:r w:rsidRPr="00BD36C3">
        <w:rPr>
          <w:rStyle w:val="StyleUnderline"/>
        </w:rPr>
        <w:t xml:space="preserve"> and </w:t>
      </w:r>
      <w:r w:rsidRPr="00BD36C3">
        <w:rPr>
          <w:rStyle w:val="Emphasis"/>
        </w:rPr>
        <w:t>resources</w:t>
      </w:r>
      <w:r w:rsidRPr="00BD36C3">
        <w:rPr>
          <w:sz w:val="16"/>
        </w:rPr>
        <w:t xml:space="preserve">, </w:t>
      </w:r>
      <w:r w:rsidRPr="00BD36C3">
        <w:rPr>
          <w:rStyle w:val="StyleUnderline"/>
        </w:rPr>
        <w:t xml:space="preserve">putting more emphasis on </w:t>
      </w:r>
      <w:r w:rsidRPr="00BD36C3">
        <w:rPr>
          <w:rStyle w:val="Emphasis"/>
        </w:rPr>
        <w:t>diplomacy</w:t>
      </w:r>
      <w:r w:rsidRPr="00BD36C3">
        <w:rPr>
          <w:sz w:val="16"/>
        </w:rPr>
        <w:t xml:space="preserve">, cybersecurity, global public health, and climate change. Washington should also return to being a team player if it is to lighten its load; </w:t>
      </w:r>
      <w:r w:rsidRPr="00BD36C3">
        <w:rPr>
          <w:rStyle w:val="Emphasis"/>
          <w:highlight w:val="cyan"/>
        </w:rPr>
        <w:t>retrenchment</w:t>
      </w:r>
      <w:r w:rsidRPr="00BD36C3">
        <w:rPr>
          <w:rStyle w:val="StyleUnderline"/>
          <w:highlight w:val="cyan"/>
        </w:rPr>
        <w:t xml:space="preserve"> and </w:t>
      </w:r>
      <w:r w:rsidRPr="00BD36C3">
        <w:rPr>
          <w:rStyle w:val="Emphasis"/>
          <w:highlight w:val="cyan"/>
        </w:rPr>
        <w:t>multilat</w:t>
      </w:r>
      <w:r w:rsidRPr="00BD36C3">
        <w:rPr>
          <w:rStyle w:val="Emphasis"/>
        </w:rPr>
        <w:t>eral engagement</w:t>
      </w:r>
      <w:r w:rsidRPr="00BD36C3">
        <w:rPr>
          <w:rStyle w:val="StyleUnderline"/>
        </w:rPr>
        <w:t xml:space="preserve"> </w:t>
      </w:r>
      <w:r w:rsidRPr="00BD36C3">
        <w:rPr>
          <w:rStyle w:val="StyleUnderline"/>
          <w:highlight w:val="cyan"/>
        </w:rPr>
        <w:t>go hand in hand</w:t>
      </w:r>
      <w:r w:rsidRPr="00BD36C3">
        <w:rPr>
          <w:rStyle w:val="StyleUnderline"/>
        </w:rPr>
        <w:t xml:space="preserve">. Meeting the threat posed by </w:t>
      </w:r>
      <w:r w:rsidRPr="00BD36C3">
        <w:rPr>
          <w:rStyle w:val="Emphasis"/>
        </w:rPr>
        <w:t>China</w:t>
      </w:r>
      <w:r w:rsidRPr="00BD36C3">
        <w:rPr>
          <w:sz w:val="16"/>
        </w:rPr>
        <w:t xml:space="preserve">, managing international </w:t>
      </w:r>
      <w:r w:rsidRPr="00BD36C3">
        <w:rPr>
          <w:rStyle w:val="Emphasis"/>
        </w:rPr>
        <w:t>trade</w:t>
      </w:r>
      <w:r w:rsidRPr="00BD36C3">
        <w:rPr>
          <w:sz w:val="16"/>
        </w:rPr>
        <w:t xml:space="preserve"> and finance, </w:t>
      </w:r>
      <w:r w:rsidRPr="00BD36C3">
        <w:rPr>
          <w:rStyle w:val="StyleUnderline"/>
        </w:rPr>
        <w:t>preventing</w:t>
      </w:r>
      <w:r w:rsidRPr="00BD36C3">
        <w:rPr>
          <w:sz w:val="16"/>
        </w:rPr>
        <w:t xml:space="preserve"> nuclear </w:t>
      </w:r>
      <w:r w:rsidRPr="00BD36C3">
        <w:rPr>
          <w:rStyle w:val="Emphasis"/>
        </w:rPr>
        <w:t>prolif</w:t>
      </w:r>
      <w:r w:rsidRPr="00BD36C3">
        <w:rPr>
          <w:sz w:val="16"/>
        </w:rPr>
        <w:t xml:space="preserve">eration, </w:t>
      </w:r>
      <w:r w:rsidRPr="00BD36C3">
        <w:rPr>
          <w:rStyle w:val="StyleUnderline"/>
        </w:rPr>
        <w:t>addressing</w:t>
      </w:r>
      <w:r w:rsidRPr="00BD36C3">
        <w:rPr>
          <w:sz w:val="16"/>
        </w:rPr>
        <w:t xml:space="preserve"> </w:t>
      </w:r>
      <w:r w:rsidRPr="00BD36C3">
        <w:rPr>
          <w:rStyle w:val="Emphasis"/>
        </w:rPr>
        <w:t>pandemics</w:t>
      </w:r>
      <w:r w:rsidRPr="00BD36C3">
        <w:rPr>
          <w:sz w:val="16"/>
        </w:rPr>
        <w:t>—</w:t>
      </w:r>
      <w:r w:rsidRPr="00BD36C3">
        <w:rPr>
          <w:rStyle w:val="StyleUnderline"/>
        </w:rPr>
        <w:t>these</w:t>
      </w:r>
      <w:r w:rsidRPr="00BD36C3">
        <w:rPr>
          <w:sz w:val="16"/>
        </w:rPr>
        <w:t xml:space="preserve"> and other urgent challenges </w:t>
      </w:r>
      <w:r w:rsidRPr="00BD36C3">
        <w:rPr>
          <w:rStyle w:val="StyleUnderline"/>
        </w:rPr>
        <w:t xml:space="preserve">all require broad </w:t>
      </w:r>
      <w:r w:rsidRPr="00BD36C3">
        <w:rPr>
          <w:rStyle w:val="Emphasis"/>
        </w:rPr>
        <w:t>international coop</w:t>
      </w:r>
      <w:r w:rsidRPr="00BD36C3">
        <w:rPr>
          <w:rStyle w:val="StyleUnderline"/>
        </w:rPr>
        <w:t>eration</w:t>
      </w:r>
      <w:r w:rsidRPr="00BD36C3">
        <w:rPr>
          <w:sz w:val="16"/>
        </w:rPr>
        <w:t xml:space="preserve">. </w:t>
      </w:r>
      <w:r w:rsidRPr="00BD36C3">
        <w:rPr>
          <w:rStyle w:val="StyleUnderline"/>
        </w:rPr>
        <w:t xml:space="preserve">And </w:t>
      </w:r>
      <w:r w:rsidRPr="00BD36C3">
        <w:rPr>
          <w:rStyle w:val="StyleUnderline"/>
          <w:highlight w:val="cyan"/>
        </w:rPr>
        <w:t>as the U</w:t>
      </w:r>
      <w:r w:rsidRPr="00BD36C3">
        <w:rPr>
          <w:sz w:val="16"/>
        </w:rPr>
        <w:t xml:space="preserve">nited </w:t>
      </w:r>
      <w:r w:rsidRPr="00BD36C3">
        <w:rPr>
          <w:rStyle w:val="StyleUnderline"/>
          <w:highlight w:val="cyan"/>
        </w:rPr>
        <w:t>S</w:t>
      </w:r>
      <w:r w:rsidRPr="00BD36C3">
        <w:rPr>
          <w:sz w:val="16"/>
        </w:rPr>
        <w:t xml:space="preserve">tates </w:t>
      </w:r>
      <w:r w:rsidRPr="00BD36C3">
        <w:rPr>
          <w:rStyle w:val="Emphasis"/>
          <w:highlight w:val="cyan"/>
        </w:rPr>
        <w:t>pulls back</w:t>
      </w:r>
      <w:r w:rsidRPr="00BD36C3">
        <w:rPr>
          <w:sz w:val="16"/>
        </w:rPr>
        <w:t xml:space="preserve"> from its role as global policeman, </w:t>
      </w:r>
      <w:r w:rsidRPr="00BD36C3">
        <w:rPr>
          <w:rStyle w:val="StyleUnderline"/>
        </w:rPr>
        <w:t xml:space="preserve">it will want </w:t>
      </w:r>
      <w:r w:rsidRPr="00BD36C3">
        <w:rPr>
          <w:rStyle w:val="Emphasis"/>
        </w:rPr>
        <w:t xml:space="preserve">like-minded </w:t>
      </w:r>
      <w:r w:rsidRPr="00BD36C3">
        <w:rPr>
          <w:rStyle w:val="Emphasis"/>
          <w:highlight w:val="cyan"/>
        </w:rPr>
        <w:t>partners</w:t>
      </w:r>
      <w:r w:rsidRPr="00BD36C3">
        <w:rPr>
          <w:rStyle w:val="StyleUnderline"/>
        </w:rPr>
        <w:t xml:space="preserve"> to help </w:t>
      </w:r>
      <w:r w:rsidRPr="00BD36C3">
        <w:rPr>
          <w:rStyle w:val="Emphasis"/>
          <w:highlight w:val="cyan"/>
        </w:rPr>
        <w:t>fill the gap</w:t>
      </w:r>
      <w:r w:rsidRPr="00BD36C3">
        <w:rPr>
          <w:sz w:val="16"/>
        </w:rPr>
        <w:t>. These partnerships become stronger through diplomacy and teamwork.</w:t>
      </w:r>
    </w:p>
    <w:p w14:paraId="46537CAC" w14:textId="77777777" w:rsidR="00E0160D" w:rsidRPr="00BD36C3" w:rsidRDefault="00E0160D" w:rsidP="00E0160D">
      <w:r w:rsidRPr="00BD36C3">
        <w:rPr>
          <w:rStyle w:val="StyleUnderline"/>
        </w:rPr>
        <w:t xml:space="preserve">The </w:t>
      </w:r>
      <w:r w:rsidRPr="00BD36C3">
        <w:rPr>
          <w:rStyle w:val="Emphasis"/>
        </w:rPr>
        <w:t>top priorities</w:t>
      </w:r>
      <w:r w:rsidRPr="00BD36C3">
        <w:rPr>
          <w:rStyle w:val="StyleUnderline"/>
        </w:rPr>
        <w:t xml:space="preserve"> of the next president will be </w:t>
      </w:r>
      <w:r w:rsidRPr="00BD36C3">
        <w:rPr>
          <w:rStyle w:val="Emphasis"/>
        </w:rPr>
        <w:t>at home</w:t>
      </w:r>
      <w:r w:rsidRPr="00BD36C3">
        <w:rPr>
          <w:rStyle w:val="StyleUnderline"/>
        </w:rPr>
        <w:t xml:space="preserve">: </w:t>
      </w:r>
      <w:r w:rsidRPr="00BD36C3">
        <w:rPr>
          <w:rStyle w:val="Emphasis"/>
        </w:rPr>
        <w:t>taming the pandemic</w:t>
      </w:r>
      <w:r w:rsidRPr="00BD36C3">
        <w:rPr>
          <w:rStyle w:val="StyleUnderline"/>
        </w:rPr>
        <w:t xml:space="preserve">, </w:t>
      </w:r>
      <w:r w:rsidRPr="00BD36C3">
        <w:rPr>
          <w:rStyle w:val="Emphasis"/>
        </w:rPr>
        <w:t>repairing the economy</w:t>
      </w:r>
      <w:r w:rsidRPr="00BD36C3">
        <w:rPr>
          <w:rStyle w:val="StyleUnderline"/>
        </w:rPr>
        <w:t xml:space="preserve">, and reviving </w:t>
      </w:r>
      <w:r w:rsidRPr="00BD36C3">
        <w:rPr>
          <w:rStyle w:val="Emphasis"/>
        </w:rPr>
        <w:t>democratic institutions</w:t>
      </w:r>
      <w:r w:rsidRPr="00BD36C3">
        <w:rPr>
          <w:sz w:val="16"/>
        </w:rPr>
        <w:t xml:space="preserve"> and norms. Only if the country’s democratic lights come back on can it effectively deal with the rest of the world. In the meantime, </w:t>
      </w:r>
      <w:r w:rsidRPr="00BD36C3">
        <w:rPr>
          <w:rStyle w:val="StyleUnderline"/>
          <w:highlight w:val="cyan"/>
        </w:rPr>
        <w:t>the</w:t>
      </w:r>
      <w:r w:rsidRPr="00BD36C3">
        <w:rPr>
          <w:rStyle w:val="StyleUnderline"/>
        </w:rPr>
        <w:t xml:space="preserve"> next </w:t>
      </w:r>
      <w:r w:rsidRPr="00BD36C3">
        <w:rPr>
          <w:rStyle w:val="StyleUnderline"/>
          <w:highlight w:val="cyan"/>
        </w:rPr>
        <w:t>admin</w:t>
      </w:r>
      <w:r w:rsidRPr="00BD36C3">
        <w:rPr>
          <w:sz w:val="16"/>
        </w:rPr>
        <w:t xml:space="preserve">istration </w:t>
      </w:r>
      <w:r w:rsidRPr="00BD36C3">
        <w:rPr>
          <w:rStyle w:val="StyleUnderline"/>
          <w:highlight w:val="cyan"/>
        </w:rPr>
        <w:t>needs to</w:t>
      </w:r>
      <w:r w:rsidRPr="00BD36C3">
        <w:rPr>
          <w:rStyle w:val="StyleUnderline"/>
        </w:rPr>
        <w:t xml:space="preserve"> </w:t>
      </w:r>
      <w:r w:rsidRPr="00BD36C3">
        <w:rPr>
          <w:rStyle w:val="Emphasis"/>
        </w:rPr>
        <w:t>continue Trump’s effort</w:t>
      </w:r>
      <w:r w:rsidRPr="00BD36C3">
        <w:rPr>
          <w:rStyle w:val="StyleUnderline"/>
        </w:rPr>
        <w:t xml:space="preserve"> to </w:t>
      </w:r>
      <w:r w:rsidRPr="00BD36C3">
        <w:rPr>
          <w:rStyle w:val="Emphasis"/>
          <w:highlight w:val="cyan"/>
        </w:rPr>
        <w:t>downsize</w:t>
      </w:r>
      <w:r w:rsidRPr="00BD36C3">
        <w:rPr>
          <w:rStyle w:val="StyleUnderline"/>
        </w:rPr>
        <w:t xml:space="preserve"> the nation’s foreign </w:t>
      </w:r>
      <w:r w:rsidRPr="00BD36C3">
        <w:rPr>
          <w:rStyle w:val="Emphasis"/>
          <w:highlight w:val="cyan"/>
        </w:rPr>
        <w:t>entanglements</w:t>
      </w:r>
      <w:r w:rsidRPr="00BD36C3">
        <w:rPr>
          <w:sz w:val="16"/>
        </w:rPr>
        <w:t xml:space="preserve">—but </w:t>
      </w:r>
      <w:r w:rsidRPr="00BD36C3">
        <w:rPr>
          <w:rStyle w:val="StyleUnderline"/>
        </w:rPr>
        <w:t xml:space="preserve">in a </w:t>
      </w:r>
      <w:r w:rsidRPr="00BD36C3">
        <w:rPr>
          <w:rStyle w:val="Emphasis"/>
        </w:rPr>
        <w:t>smart</w:t>
      </w:r>
      <w:r w:rsidRPr="00BD36C3">
        <w:rPr>
          <w:rStyle w:val="StyleUnderline"/>
        </w:rPr>
        <w:t xml:space="preserve"> and </w:t>
      </w:r>
      <w:r w:rsidRPr="00BD36C3">
        <w:rPr>
          <w:rStyle w:val="Emphasis"/>
        </w:rPr>
        <w:t>measured</w:t>
      </w:r>
      <w:r w:rsidRPr="00BD36C3">
        <w:rPr>
          <w:rStyle w:val="StyleUnderline"/>
        </w:rPr>
        <w:t xml:space="preserve"> way</w:t>
      </w:r>
      <w:r w:rsidRPr="00BD36C3">
        <w:rPr>
          <w:sz w:val="16"/>
        </w:rPr>
        <w:t>. The United States needs to step back without stepping away. “Build back better” applies abroad just as much as it does at home</w:t>
      </w:r>
      <w:r w:rsidRPr="00BD36C3">
        <w:t>.</w:t>
      </w:r>
    </w:p>
    <w:p w14:paraId="0BE29E2A" w14:textId="77777777" w:rsidR="00E0160D" w:rsidRPr="00B144C6" w:rsidRDefault="00E0160D" w:rsidP="00E0160D">
      <w:pPr>
        <w:pStyle w:val="Heading4"/>
        <w:rPr>
          <w:rFonts w:asciiTheme="minorHAnsi" w:hAnsiTheme="minorHAnsi" w:cstheme="minorHAnsi"/>
        </w:rPr>
      </w:pPr>
      <w:r w:rsidRPr="00B144C6">
        <w:rPr>
          <w:rFonts w:asciiTheme="minorHAnsi" w:hAnsiTheme="minorHAnsi" w:cstheme="minorHAnsi"/>
        </w:rPr>
        <w:t>US competitive decline causes peaceful retrenchment- no transition wars</w:t>
      </w:r>
    </w:p>
    <w:p w14:paraId="0FDA7645" w14:textId="77777777" w:rsidR="00E0160D" w:rsidRPr="00B144C6" w:rsidRDefault="00E0160D" w:rsidP="00E0160D">
      <w:pPr>
        <w:rPr>
          <w:rFonts w:asciiTheme="minorHAnsi" w:hAnsiTheme="minorHAnsi" w:cstheme="minorHAnsi"/>
        </w:rPr>
      </w:pPr>
      <w:bookmarkStart w:id="0" w:name="_Hlk1054098"/>
      <w:r w:rsidRPr="00B144C6">
        <w:rPr>
          <w:rFonts w:asciiTheme="minorHAnsi" w:hAnsiTheme="minorHAnsi" w:cstheme="minorHAnsi"/>
        </w:rPr>
        <w:t xml:space="preserve">Paul K. </w:t>
      </w:r>
      <w:r w:rsidRPr="00B144C6">
        <w:rPr>
          <w:rStyle w:val="Style13ptBold"/>
          <w:rFonts w:asciiTheme="minorHAnsi" w:hAnsiTheme="minorHAnsi" w:cstheme="minorHAnsi"/>
        </w:rPr>
        <w:t>MacDonald 11</w:t>
      </w:r>
      <w:r w:rsidRPr="00B144C6">
        <w:rPr>
          <w:rFonts w:asciiTheme="minorHAnsi" w:hAnsiTheme="minorHAnsi" w:cstheme="minorHAnsi"/>
        </w:rPr>
        <w:t>, Assistant Professor of Political Science at Wellesley College, with Joseph M. Parent, Assistant Professor of Political Science at the University of Miami. May 2011 “Resurrecting Retrenchment: The Grand Strategic Consequences of U.S. Decline” http://www.belfercenter.org/publication/resurrecting-retrenchment-grand-strategic-consequences-us-decline</w:t>
      </w:r>
    </w:p>
    <w:p w14:paraId="4AF7F3B5"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CURRENT U.S. DECLINE AND THE UNPOPULARITY OF RETRENCHMENT</w:t>
      </w:r>
    </w:p>
    <w:p w14:paraId="254D3AE6" w14:textId="77777777" w:rsidR="00E0160D" w:rsidRPr="00B144C6" w:rsidRDefault="00E0160D" w:rsidP="00E0160D">
      <w:pPr>
        <w:rPr>
          <w:rFonts w:asciiTheme="minorHAnsi" w:hAnsiTheme="minorHAnsi" w:cstheme="minorHAnsi"/>
          <w:sz w:val="16"/>
        </w:rPr>
      </w:pPr>
      <w:r w:rsidRPr="00B144C6">
        <w:rPr>
          <w:rStyle w:val="TitleChar"/>
          <w:rFonts w:asciiTheme="minorHAnsi" w:hAnsiTheme="minorHAnsi" w:cstheme="minorHAnsi"/>
        </w:rPr>
        <w:t>Many policymakers and pundits contend that U.S. relative power is declining and that this decline will have negative consequences for international politics. They justify this pessimism on the belief that great powers have few options for dealing with acute relative decline</w:t>
      </w:r>
      <w:r w:rsidRPr="00B144C6">
        <w:rPr>
          <w:rFonts w:asciiTheme="minorHAnsi" w:hAnsiTheme="minorHAnsi" w:cstheme="minorHAnsi"/>
          <w:sz w:val="16"/>
        </w:rPr>
        <w:t xml:space="preserve">. Critics say that retrenchment, a policy of retracting grand strategic commitments in response to a decline in relative power, is a contemptible policy that demoralizes allies and emboldens potential adversaries. Furthermore, domestic interest groups and lobbies look like immovable obstacles </w:t>
      </w:r>
      <w:proofErr w:type="gramStart"/>
      <w:r w:rsidRPr="00B144C6">
        <w:rPr>
          <w:rFonts w:asciiTheme="minorHAnsi" w:hAnsiTheme="minorHAnsi" w:cstheme="minorHAnsi"/>
          <w:sz w:val="16"/>
        </w:rPr>
        <w:t>with regard to</w:t>
      </w:r>
      <w:proofErr w:type="gramEnd"/>
      <w:r w:rsidRPr="00B144C6">
        <w:rPr>
          <w:rFonts w:asciiTheme="minorHAnsi" w:hAnsiTheme="minorHAnsi" w:cstheme="minorHAnsi"/>
          <w:sz w:val="16"/>
        </w:rPr>
        <w:t xml:space="preserve"> policies designed to harmonize ends with means.</w:t>
      </w:r>
    </w:p>
    <w:p w14:paraId="1ED962B9" w14:textId="77777777" w:rsidR="00E0160D" w:rsidRPr="00B144C6" w:rsidRDefault="00E0160D" w:rsidP="00E0160D">
      <w:pPr>
        <w:rPr>
          <w:rFonts w:asciiTheme="minorHAnsi" w:hAnsiTheme="minorHAnsi" w:cstheme="minorHAnsi"/>
          <w:sz w:val="16"/>
        </w:rPr>
      </w:pPr>
      <w:r w:rsidRPr="00B144C6">
        <w:rPr>
          <w:rStyle w:val="TitleChar"/>
          <w:rFonts w:asciiTheme="minorHAnsi" w:hAnsiTheme="minorHAnsi" w:cstheme="minorHAnsi"/>
        </w:rPr>
        <w:t xml:space="preserve">There is </w:t>
      </w:r>
      <w:r w:rsidRPr="00B144C6">
        <w:rPr>
          <w:rStyle w:val="TitleChar"/>
          <w:rFonts w:asciiTheme="minorHAnsi" w:hAnsiTheme="minorHAnsi" w:cstheme="minorHAnsi"/>
          <w:highlight w:val="green"/>
        </w:rPr>
        <w:t>little evidence</w:t>
      </w:r>
      <w:r w:rsidRPr="00B144C6">
        <w:rPr>
          <w:rStyle w:val="TitleChar"/>
          <w:rFonts w:asciiTheme="minorHAnsi" w:hAnsiTheme="minorHAnsi" w:cstheme="minorHAnsi"/>
        </w:rPr>
        <w:t xml:space="preserve">, however, </w:t>
      </w:r>
      <w:r w:rsidRPr="00B144C6">
        <w:rPr>
          <w:rStyle w:val="TitleChar"/>
          <w:rFonts w:asciiTheme="minorHAnsi" w:hAnsiTheme="minorHAnsi" w:cstheme="minorHAnsi"/>
          <w:highlight w:val="green"/>
        </w:rPr>
        <w:t>to justify</w:t>
      </w:r>
      <w:r w:rsidRPr="00B144C6">
        <w:rPr>
          <w:rStyle w:val="TitleChar"/>
          <w:rFonts w:asciiTheme="minorHAnsi" w:hAnsiTheme="minorHAnsi" w:cstheme="minorHAnsi"/>
        </w:rPr>
        <w:t xml:space="preserve"> the </w:t>
      </w:r>
      <w:r w:rsidRPr="00B144C6">
        <w:rPr>
          <w:rStyle w:val="TitleChar"/>
          <w:rFonts w:asciiTheme="minorHAnsi" w:hAnsiTheme="minorHAnsi" w:cstheme="minorHAnsi"/>
          <w:highlight w:val="green"/>
        </w:rPr>
        <w:t>pervasive pessimism about retrenchment</w:t>
      </w:r>
      <w:r w:rsidRPr="00B144C6">
        <w:rPr>
          <w:rStyle w:val="TitleChar"/>
          <w:rFonts w:asciiTheme="minorHAnsi" w:hAnsiTheme="minorHAnsi" w:cstheme="minorHAnsi"/>
        </w:rPr>
        <w:t xml:space="preserve">. The historical record suggests that not only is </w:t>
      </w:r>
      <w:r w:rsidRPr="00B144C6">
        <w:rPr>
          <w:rStyle w:val="TitleChar"/>
          <w:rFonts w:asciiTheme="minorHAnsi" w:hAnsiTheme="minorHAnsi" w:cstheme="minorHAnsi"/>
          <w:highlight w:val="green"/>
        </w:rPr>
        <w:t>great power retrenchment</w:t>
      </w:r>
      <w:r w:rsidRPr="00B144C6">
        <w:rPr>
          <w:rStyle w:val="TitleChar"/>
          <w:rFonts w:asciiTheme="minorHAnsi" w:hAnsiTheme="minorHAnsi" w:cstheme="minorHAnsi"/>
        </w:rPr>
        <w:t xml:space="preserve"> common; it </w:t>
      </w:r>
      <w:r w:rsidRPr="00B144C6">
        <w:rPr>
          <w:rStyle w:val="TitleChar"/>
          <w:rFonts w:asciiTheme="minorHAnsi" w:hAnsiTheme="minorHAnsi" w:cstheme="minorHAnsi"/>
          <w:highlight w:val="green"/>
        </w:rPr>
        <w:t>is</w:t>
      </w:r>
      <w:r w:rsidRPr="00B144C6">
        <w:rPr>
          <w:rStyle w:val="TitleChar"/>
          <w:rFonts w:asciiTheme="minorHAnsi" w:hAnsiTheme="minorHAnsi" w:cstheme="minorHAnsi"/>
        </w:rPr>
        <w:t xml:space="preserve"> also </w:t>
      </w:r>
      <w:r w:rsidRPr="00B144C6">
        <w:rPr>
          <w:rStyle w:val="TitleChar"/>
          <w:rFonts w:asciiTheme="minorHAnsi" w:hAnsiTheme="minorHAnsi" w:cstheme="minorHAnsi"/>
          <w:highlight w:val="green"/>
        </w:rPr>
        <w:t>effective</w:t>
      </w:r>
      <w:r w:rsidRPr="00B144C6">
        <w:rPr>
          <w:rStyle w:val="TitleChar"/>
          <w:rFonts w:asciiTheme="minorHAnsi" w:hAnsiTheme="minorHAnsi" w:cstheme="minorHAnsi"/>
        </w:rPr>
        <w:t xml:space="preserve">. Retrenching states shift burdens to allies, </w:t>
      </w:r>
      <w:r w:rsidRPr="00B144C6">
        <w:rPr>
          <w:rStyle w:val="TitleChar"/>
          <w:rFonts w:asciiTheme="minorHAnsi" w:hAnsiTheme="minorHAnsi" w:cstheme="minorHAnsi"/>
          <w:highlight w:val="green"/>
        </w:rPr>
        <w:t>constrain military budgets</w:t>
      </w:r>
      <w:r w:rsidRPr="00B144C6">
        <w:rPr>
          <w:rStyle w:val="TitleChar"/>
          <w:rFonts w:asciiTheme="minorHAnsi" w:hAnsiTheme="minorHAnsi" w:cstheme="minorHAnsi"/>
        </w:rPr>
        <w:t xml:space="preserve">, and </w:t>
      </w:r>
      <w:r w:rsidRPr="00B144C6">
        <w:rPr>
          <w:rStyle w:val="Emphasis"/>
          <w:rFonts w:asciiTheme="minorHAnsi" w:hAnsiTheme="minorHAnsi" w:cstheme="minorHAnsi"/>
          <w:highlight w:val="green"/>
        </w:rPr>
        <w:t>avoid militarized disputes</w:t>
      </w:r>
      <w:r w:rsidRPr="00B144C6">
        <w:rPr>
          <w:rStyle w:val="TitleChar"/>
          <w:rFonts w:asciiTheme="minorHAnsi" w:hAnsiTheme="minorHAnsi" w:cstheme="minorHAnsi"/>
        </w:rPr>
        <w:t xml:space="preserve"> to preserve their position in the hierarchy of nations.</w:t>
      </w:r>
      <w:r w:rsidRPr="00B144C6">
        <w:rPr>
          <w:rFonts w:asciiTheme="minorHAnsi" w:hAnsiTheme="minorHAnsi" w:cstheme="minorHAnsi"/>
          <w:sz w:val="16"/>
        </w:rPr>
        <w:t xml:space="preserve"> In contrast, states that fail to retrench never recover their rank among the great powers.</w:t>
      </w:r>
    </w:p>
    <w:p w14:paraId="14AD0C88" w14:textId="77777777" w:rsidR="00E0160D" w:rsidRPr="00B144C6" w:rsidRDefault="00E0160D" w:rsidP="00E0160D">
      <w:pPr>
        <w:rPr>
          <w:rFonts w:asciiTheme="minorHAnsi" w:hAnsiTheme="minorHAnsi" w:cstheme="minorHAnsi"/>
          <w:sz w:val="16"/>
        </w:rPr>
      </w:pPr>
      <w:r w:rsidRPr="00B144C6">
        <w:rPr>
          <w:rStyle w:val="TitleChar"/>
          <w:rFonts w:asciiTheme="minorHAnsi" w:hAnsiTheme="minorHAnsi" w:cstheme="minorHAnsi"/>
        </w:rPr>
        <w:t xml:space="preserve">The competitive nature of the international system explains the success of retrenchment. If </w:t>
      </w:r>
      <w:r w:rsidRPr="00B144C6">
        <w:rPr>
          <w:rStyle w:val="TitleChar"/>
          <w:rFonts w:asciiTheme="minorHAnsi" w:hAnsiTheme="minorHAnsi" w:cstheme="minorHAnsi"/>
          <w:highlight w:val="green"/>
        </w:rPr>
        <w:t>states</w:t>
      </w:r>
      <w:r w:rsidRPr="00B144C6">
        <w:rPr>
          <w:rStyle w:val="TitleChar"/>
          <w:rFonts w:asciiTheme="minorHAnsi" w:hAnsiTheme="minorHAnsi" w:cstheme="minorHAnsi"/>
        </w:rPr>
        <w:t xml:space="preserve"> shoulder </w:t>
      </w:r>
      <w:r w:rsidRPr="00B144C6">
        <w:rPr>
          <w:rStyle w:val="TitleChar"/>
          <w:rFonts w:asciiTheme="minorHAnsi" w:hAnsiTheme="minorHAnsi" w:cstheme="minorHAnsi"/>
          <w:highlight w:val="green"/>
        </w:rPr>
        <w:t>disproportionate burdens</w:t>
      </w:r>
      <w:r w:rsidRPr="00B144C6">
        <w:rPr>
          <w:rStyle w:val="TitleChar"/>
          <w:rFonts w:asciiTheme="minorHAnsi" w:hAnsiTheme="minorHAnsi" w:cstheme="minorHAnsi"/>
        </w:rPr>
        <w:t xml:space="preserve">, pamper private interests, become </w:t>
      </w:r>
      <w:r w:rsidRPr="00B144C6">
        <w:rPr>
          <w:rStyle w:val="TitleChar"/>
          <w:rFonts w:asciiTheme="minorHAnsi" w:hAnsiTheme="minorHAnsi" w:cstheme="minorHAnsi"/>
          <w:highlight w:val="green"/>
        </w:rPr>
        <w:t>bogged down in costly conflicts</w:t>
      </w:r>
      <w:r w:rsidRPr="00B144C6">
        <w:rPr>
          <w:rFonts w:asciiTheme="minorHAnsi" w:hAnsiTheme="minorHAnsi" w:cstheme="minorHAnsi"/>
          <w:sz w:val="16"/>
        </w:rPr>
        <w:t xml:space="preserve">, and generally masquerade as more powerful than they are, </w:t>
      </w:r>
      <w:r w:rsidRPr="00B144C6">
        <w:rPr>
          <w:rStyle w:val="TitleChar"/>
          <w:rFonts w:asciiTheme="minorHAnsi" w:hAnsiTheme="minorHAnsi" w:cstheme="minorHAnsi"/>
        </w:rPr>
        <w:t xml:space="preserve">they will </w:t>
      </w:r>
      <w:r w:rsidRPr="00B144C6">
        <w:rPr>
          <w:rStyle w:val="TitleChar"/>
          <w:rFonts w:asciiTheme="minorHAnsi" w:hAnsiTheme="minorHAnsi" w:cstheme="minorHAnsi"/>
          <w:highlight w:val="green"/>
        </w:rPr>
        <w:t>tend to be</w:t>
      </w:r>
      <w:r w:rsidRPr="00B144C6">
        <w:rPr>
          <w:rStyle w:val="TitleChar"/>
          <w:rFonts w:asciiTheme="minorHAnsi" w:hAnsiTheme="minorHAnsi" w:cstheme="minorHAnsi"/>
        </w:rPr>
        <w:t xml:space="preserve"> exploited by more </w:t>
      </w:r>
      <w:r w:rsidRPr="00B144C6">
        <w:rPr>
          <w:rStyle w:val="TitleChar"/>
          <w:rFonts w:asciiTheme="minorHAnsi" w:hAnsiTheme="minorHAnsi" w:cstheme="minorHAnsi"/>
          <w:highlight w:val="green"/>
        </w:rPr>
        <w:t>disciplined</w:t>
      </w:r>
      <w:r w:rsidRPr="00B144C6">
        <w:rPr>
          <w:rStyle w:val="TitleChar"/>
          <w:rFonts w:asciiTheme="minorHAnsi" w:hAnsiTheme="minorHAnsi" w:cstheme="minorHAnsi"/>
        </w:rPr>
        <w:t xml:space="preserve"> </w:t>
      </w:r>
      <w:r w:rsidRPr="00B144C6">
        <w:rPr>
          <w:rStyle w:val="TitleChar"/>
          <w:rFonts w:asciiTheme="minorHAnsi" w:hAnsiTheme="minorHAnsi" w:cstheme="minorHAnsi"/>
          <w:highlight w:val="green"/>
        </w:rPr>
        <w:t>and</w:t>
      </w:r>
      <w:r w:rsidRPr="00B144C6">
        <w:rPr>
          <w:rStyle w:val="TitleChar"/>
          <w:rFonts w:asciiTheme="minorHAnsi" w:hAnsiTheme="minorHAnsi" w:cstheme="minorHAnsi"/>
        </w:rPr>
        <w:t xml:space="preserve"> </w:t>
      </w:r>
      <w:r w:rsidRPr="00B144C6">
        <w:rPr>
          <w:rStyle w:val="TitleChar"/>
          <w:rFonts w:asciiTheme="minorHAnsi" w:hAnsiTheme="minorHAnsi" w:cstheme="minorHAnsi"/>
          <w:highlight w:val="green"/>
        </w:rPr>
        <w:t>realistic</w:t>
      </w:r>
      <w:r w:rsidRPr="00B144C6">
        <w:rPr>
          <w:rStyle w:val="TitleChar"/>
          <w:rFonts w:asciiTheme="minorHAnsi" w:hAnsiTheme="minorHAnsi" w:cstheme="minorHAnsi"/>
        </w:rPr>
        <w:t xml:space="preserve"> adversaries. Great powers have a considerable incentive, therefore, to </w:t>
      </w:r>
      <w:r w:rsidRPr="00B144C6">
        <w:rPr>
          <w:rStyle w:val="TitleChar"/>
          <w:rFonts w:asciiTheme="minorHAnsi" w:hAnsiTheme="minorHAnsi" w:cstheme="minorHAnsi"/>
          <w:highlight w:val="green"/>
        </w:rPr>
        <w:t>moderate their ambitions</w:t>
      </w:r>
      <w:r w:rsidRPr="00B144C6">
        <w:rPr>
          <w:rStyle w:val="TitleChar"/>
          <w:rFonts w:asciiTheme="minorHAnsi" w:hAnsiTheme="minorHAnsi" w:cstheme="minorHAnsi"/>
        </w:rPr>
        <w:t xml:space="preserve"> in the face of sustained declines in relative power</w:t>
      </w:r>
      <w:r w:rsidRPr="00B144C6">
        <w:rPr>
          <w:rFonts w:asciiTheme="minorHAnsi" w:hAnsiTheme="minorHAnsi" w:cstheme="minorHAnsi"/>
          <w:sz w:val="16"/>
        </w:rPr>
        <w:t>.</w:t>
      </w:r>
    </w:p>
    <w:p w14:paraId="4DC66F28"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KEY FINDINGS</w:t>
      </w:r>
    </w:p>
    <w:p w14:paraId="50A342BF"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To date, there has been no comprehensive study of great power retrenchment and no study that defends retrenchment as a probable or practical policy. </w:t>
      </w:r>
      <w:r w:rsidRPr="00B144C6">
        <w:rPr>
          <w:rStyle w:val="TitleChar"/>
          <w:rFonts w:asciiTheme="minorHAnsi" w:hAnsiTheme="minorHAnsi" w:cstheme="minorHAnsi"/>
        </w:rPr>
        <w:t>Using historical data on gross domestic product, we identify eighteen cases of "acute relative decline" since 1870.</w:t>
      </w:r>
      <w:r w:rsidRPr="00B144C6">
        <w:rPr>
          <w:rFonts w:asciiTheme="minorHAnsi" w:hAnsiTheme="minorHAnsi" w:cstheme="minorHAnsi"/>
          <w:sz w:val="16"/>
        </w:rPr>
        <w:t xml:space="preserve"> </w:t>
      </w:r>
      <w:r w:rsidRPr="00B144C6">
        <w:rPr>
          <w:rStyle w:val="TitleChar"/>
          <w:rFonts w:asciiTheme="minorHAnsi" w:hAnsiTheme="minorHAnsi" w:cstheme="minorHAnsi"/>
          <w:highlight w:val="green"/>
        </w:rPr>
        <w:t>Acute relative decline</w:t>
      </w:r>
      <w:r w:rsidRPr="00B144C6">
        <w:rPr>
          <w:rStyle w:val="TitleChar"/>
          <w:rFonts w:asciiTheme="minorHAnsi" w:hAnsiTheme="minorHAnsi" w:cstheme="minorHAnsi"/>
        </w:rPr>
        <w:t xml:space="preserve"> happens when a great power loses an ordinal ranking in global share of economic production</w:t>
      </w:r>
      <w:r w:rsidRPr="00B144C6">
        <w:rPr>
          <w:rFonts w:asciiTheme="minorHAnsi" w:hAnsiTheme="minorHAnsi" w:cstheme="minorHAnsi"/>
          <w:sz w:val="16"/>
        </w:rPr>
        <w:t>, and this shift endures for five or more years. A comparison of these periods yields the following findings:</w:t>
      </w:r>
    </w:p>
    <w:p w14:paraId="224484D6" w14:textId="77777777" w:rsidR="00E0160D" w:rsidRPr="00B144C6" w:rsidRDefault="00E0160D" w:rsidP="00E0160D">
      <w:pPr>
        <w:rPr>
          <w:rStyle w:val="TitleChar"/>
          <w:rFonts w:asciiTheme="minorHAnsi" w:hAnsiTheme="minorHAnsi" w:cstheme="minorHAnsi"/>
        </w:rPr>
      </w:pPr>
      <w:r w:rsidRPr="00B144C6">
        <w:rPr>
          <w:rFonts w:asciiTheme="minorHAnsi" w:hAnsiTheme="minorHAnsi" w:cstheme="minorHAnsi"/>
          <w:sz w:val="16"/>
        </w:rPr>
        <w:t xml:space="preserve">Retrenchment is the most common response to decline. </w:t>
      </w:r>
      <w:r w:rsidRPr="00B144C6">
        <w:rPr>
          <w:rStyle w:val="TitleChar"/>
          <w:rFonts w:asciiTheme="minorHAnsi" w:hAnsiTheme="minorHAnsi" w:cstheme="minorHAnsi"/>
          <w:highlight w:val="green"/>
        </w:rPr>
        <w:t>Great powers</w:t>
      </w:r>
      <w:r w:rsidRPr="00B144C6">
        <w:rPr>
          <w:rStyle w:val="TitleChar"/>
          <w:rFonts w:asciiTheme="minorHAnsi" w:hAnsiTheme="minorHAnsi" w:cstheme="minorHAnsi"/>
        </w:rPr>
        <w:t xml:space="preserve"> suffering from acute decline, such as the United Kingdom, </w:t>
      </w:r>
      <w:r w:rsidRPr="00B144C6">
        <w:rPr>
          <w:rStyle w:val="TitleChar"/>
          <w:rFonts w:asciiTheme="minorHAnsi" w:hAnsiTheme="minorHAnsi" w:cstheme="minorHAnsi"/>
          <w:highlight w:val="green"/>
        </w:rPr>
        <w:t>used retrenchment</w:t>
      </w:r>
      <w:r w:rsidRPr="00B144C6">
        <w:rPr>
          <w:rStyle w:val="TitleChar"/>
          <w:rFonts w:asciiTheme="minorHAnsi" w:hAnsiTheme="minorHAnsi" w:cstheme="minorHAnsi"/>
        </w:rPr>
        <w:t xml:space="preserve"> to </w:t>
      </w:r>
      <w:r w:rsidRPr="00B144C6">
        <w:rPr>
          <w:rStyle w:val="TitleChar"/>
          <w:rFonts w:asciiTheme="minorHAnsi" w:hAnsiTheme="minorHAnsi" w:cstheme="minorHAnsi"/>
          <w:highlight w:val="green"/>
        </w:rPr>
        <w:t>shore up their fading power</w:t>
      </w:r>
      <w:r w:rsidRPr="00B144C6">
        <w:rPr>
          <w:rStyle w:val="TitleChar"/>
          <w:rFonts w:asciiTheme="minorHAnsi" w:hAnsiTheme="minorHAnsi" w:cstheme="minorHAnsi"/>
        </w:rPr>
        <w:t xml:space="preserve"> in </w:t>
      </w:r>
      <w:r w:rsidRPr="00B144C6">
        <w:rPr>
          <w:rFonts w:asciiTheme="minorHAnsi" w:hAnsiTheme="minorHAnsi" w:cstheme="minorHAnsi"/>
          <w:sz w:val="16"/>
        </w:rPr>
        <w:t>eleven to</w:t>
      </w:r>
      <w:r w:rsidRPr="00B144C6">
        <w:rPr>
          <w:rStyle w:val="TitleChar"/>
          <w:rFonts w:asciiTheme="minorHAnsi" w:hAnsiTheme="minorHAnsi" w:cstheme="minorHAnsi"/>
        </w:rPr>
        <w:t xml:space="preserve"> fifteen of the eighteen cases that we studied (</w:t>
      </w:r>
      <w:r w:rsidRPr="00B144C6">
        <w:rPr>
          <w:rStyle w:val="TitleChar"/>
          <w:rFonts w:asciiTheme="minorHAnsi" w:hAnsiTheme="minorHAnsi" w:cstheme="minorHAnsi"/>
          <w:highlight w:val="green"/>
        </w:rPr>
        <w:t>61–83 percent</w:t>
      </w:r>
      <w:r w:rsidRPr="00B144C6">
        <w:rPr>
          <w:rStyle w:val="TitleChar"/>
          <w:rFonts w:asciiTheme="minorHAnsi" w:hAnsiTheme="minorHAnsi" w:cstheme="minorHAnsi"/>
        </w:rPr>
        <w:t>).</w:t>
      </w:r>
    </w:p>
    <w:p w14:paraId="39A8CB5A"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The rate of decline is the most important factor for explaining and predicting the magnitude of retrenchment. The faster a state falls, the more drastic the retrenchment policy it is likely to employ.</w:t>
      </w:r>
    </w:p>
    <w:p w14:paraId="1B8E0BB9" w14:textId="77777777" w:rsidR="00E0160D" w:rsidRPr="00B144C6" w:rsidRDefault="00E0160D" w:rsidP="00E0160D">
      <w:pPr>
        <w:rPr>
          <w:rStyle w:val="Emphasis"/>
          <w:rFonts w:asciiTheme="minorHAnsi" w:hAnsiTheme="minorHAnsi" w:cstheme="minorHAnsi"/>
        </w:rPr>
      </w:pPr>
      <w:r w:rsidRPr="00B144C6">
        <w:rPr>
          <w:rFonts w:asciiTheme="minorHAnsi" w:hAnsiTheme="minorHAnsi" w:cstheme="minorHAnsi"/>
          <w:sz w:val="16"/>
        </w:rPr>
        <w:t xml:space="preserve">The rate of decline is also the most important factor for explaining and predicting the forms that retrenchment takes. </w:t>
      </w:r>
      <w:r w:rsidRPr="00B144C6">
        <w:rPr>
          <w:rStyle w:val="TitleChar"/>
          <w:rFonts w:asciiTheme="minorHAnsi" w:hAnsiTheme="minorHAnsi" w:cstheme="minorHAnsi"/>
        </w:rPr>
        <w:t xml:space="preserve">The </w:t>
      </w:r>
      <w:r w:rsidRPr="00B144C6">
        <w:rPr>
          <w:rStyle w:val="TitleChar"/>
          <w:rFonts w:asciiTheme="minorHAnsi" w:hAnsiTheme="minorHAnsi" w:cstheme="minorHAnsi"/>
          <w:highlight w:val="green"/>
        </w:rPr>
        <w:t>faster a state falls</w:t>
      </w:r>
      <w:r w:rsidRPr="00B144C6">
        <w:rPr>
          <w:rStyle w:val="TitleChar"/>
          <w:rFonts w:asciiTheme="minorHAnsi" w:hAnsiTheme="minorHAnsi" w:cstheme="minorHAnsi"/>
        </w:rPr>
        <w:t xml:space="preserve">, the </w:t>
      </w:r>
      <w:r w:rsidRPr="00B144C6">
        <w:rPr>
          <w:rStyle w:val="TitleChar"/>
          <w:rFonts w:asciiTheme="minorHAnsi" w:hAnsiTheme="minorHAnsi" w:cstheme="minorHAnsi"/>
          <w:highlight w:val="green"/>
        </w:rPr>
        <w:t>more likely it</w:t>
      </w:r>
      <w:r w:rsidRPr="00B144C6">
        <w:rPr>
          <w:rStyle w:val="TitleChar"/>
          <w:rFonts w:asciiTheme="minorHAnsi" w:hAnsiTheme="minorHAnsi" w:cstheme="minorHAnsi"/>
        </w:rPr>
        <w:t xml:space="preserve"> is to </w:t>
      </w:r>
      <w:r w:rsidRPr="00B144C6">
        <w:rPr>
          <w:rStyle w:val="Emphasis"/>
          <w:rFonts w:asciiTheme="minorHAnsi" w:hAnsiTheme="minorHAnsi" w:cstheme="minorHAnsi"/>
          <w:highlight w:val="green"/>
        </w:rPr>
        <w:t>renounce risky commitments</w:t>
      </w:r>
      <w:r w:rsidRPr="00B144C6">
        <w:rPr>
          <w:rFonts w:asciiTheme="minorHAnsi" w:hAnsiTheme="minorHAnsi" w:cstheme="minorHAnsi"/>
          <w:sz w:val="16"/>
        </w:rPr>
        <w:t xml:space="preserve">, increase reliance on other states, cut military spending, </w:t>
      </w:r>
      <w:r w:rsidRPr="00B144C6">
        <w:rPr>
          <w:rStyle w:val="TitleChar"/>
          <w:rFonts w:asciiTheme="minorHAnsi" w:hAnsiTheme="minorHAnsi" w:cstheme="minorHAnsi"/>
        </w:rPr>
        <w:t xml:space="preserve">and </w:t>
      </w:r>
      <w:r w:rsidRPr="00B144C6">
        <w:rPr>
          <w:rStyle w:val="TitleChar"/>
          <w:rFonts w:asciiTheme="minorHAnsi" w:hAnsiTheme="minorHAnsi" w:cstheme="minorHAnsi"/>
          <w:highlight w:val="green"/>
        </w:rPr>
        <w:t>avoid</w:t>
      </w:r>
      <w:r w:rsidRPr="00B144C6">
        <w:rPr>
          <w:rStyle w:val="TitleChar"/>
          <w:rFonts w:asciiTheme="minorHAnsi" w:hAnsiTheme="minorHAnsi" w:cstheme="minorHAnsi"/>
        </w:rPr>
        <w:t xml:space="preserve"> starting or </w:t>
      </w:r>
      <w:r w:rsidRPr="00B144C6">
        <w:rPr>
          <w:rStyle w:val="Emphasis"/>
          <w:rFonts w:asciiTheme="minorHAnsi" w:hAnsiTheme="minorHAnsi" w:cstheme="minorHAnsi"/>
          <w:highlight w:val="green"/>
        </w:rPr>
        <w:t>escalating international disputes</w:t>
      </w:r>
      <w:r w:rsidRPr="00B144C6">
        <w:rPr>
          <w:rStyle w:val="Emphasis"/>
          <w:rFonts w:asciiTheme="minorHAnsi" w:hAnsiTheme="minorHAnsi" w:cstheme="minorHAnsi"/>
        </w:rPr>
        <w:t>.</w:t>
      </w:r>
    </w:p>
    <w:p w14:paraId="33646B62"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In more detail, secondary findings include the following:</w:t>
      </w:r>
    </w:p>
    <w:p w14:paraId="2E786AC4"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Democracy does not appear to inhibit retrenchment. Declining states are approximately equally likely to retrench regardless of regime type.</w:t>
      </w:r>
    </w:p>
    <w:p w14:paraId="5CA4A4B6"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Wars are infrequent during ordinal transitions. War broke out close to the transition point in between one and four of the eighteen cases (6–22 percent).</w:t>
      </w:r>
    </w:p>
    <w:p w14:paraId="334FCD35"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Retrenching states rebound with some regularity. Six of the fifteen retrenching states (40 percent) managed to recapture their former rank. No state that failed to retrench can boast similar results.</w:t>
      </w:r>
    </w:p>
    <w:p w14:paraId="17804419"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Declining great powers cut their military personnel and budgets significantly faster than other great powers. Over a five-year period, the average </w:t>
      </w:r>
      <w:proofErr w:type="spellStart"/>
      <w:r w:rsidRPr="00B144C6">
        <w:rPr>
          <w:rFonts w:asciiTheme="minorHAnsi" w:hAnsiTheme="minorHAnsi" w:cstheme="minorHAnsi"/>
          <w:sz w:val="16"/>
        </w:rPr>
        <w:t>nondeclining</w:t>
      </w:r>
      <w:proofErr w:type="spellEnd"/>
      <w:r w:rsidRPr="00B144C6">
        <w:rPr>
          <w:rFonts w:asciiTheme="minorHAnsi" w:hAnsiTheme="minorHAnsi" w:cstheme="minorHAnsi"/>
          <w:sz w:val="16"/>
        </w:rPr>
        <w:t xml:space="preserve"> state increased military personnel 2.1 percent—as compared with a 0.8 percent decrease in declining states. Likewise, the average </w:t>
      </w:r>
      <w:proofErr w:type="spellStart"/>
      <w:r w:rsidRPr="00B144C6">
        <w:rPr>
          <w:rFonts w:asciiTheme="minorHAnsi" w:hAnsiTheme="minorHAnsi" w:cstheme="minorHAnsi"/>
          <w:sz w:val="16"/>
        </w:rPr>
        <w:t>nondeclining</w:t>
      </w:r>
      <w:proofErr w:type="spellEnd"/>
      <w:r w:rsidRPr="00B144C6">
        <w:rPr>
          <w:rFonts w:asciiTheme="minorHAnsi" w:hAnsiTheme="minorHAnsi" w:cstheme="minorHAnsi"/>
          <w:sz w:val="16"/>
        </w:rPr>
        <w:t xml:space="preserve"> state increased military spending 8.4 percent—compared with 2.2 percent among declining states.</w:t>
      </w:r>
    </w:p>
    <w:p w14:paraId="2EC11E64"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Swift declines cause greater alliance agreements. Over a five-year period, the average great power signs 1.75 new alliance agreements—great powers undergoing large declines sign an average of 3.6 such agreements.</w:t>
      </w:r>
    </w:p>
    <w:p w14:paraId="41B7BBB8"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Declining great powers are less likely to enter or escalate disputes. Compared to average great powers, they are 26 percent less likely to initiate an interstate dispute, 25 percent less likely to be embroiled in a dispute, and markedly less likely to escalate those disputes to high levels.</w:t>
      </w:r>
    </w:p>
    <w:p w14:paraId="40A95012"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IMPLICATIONS FOR POLICYMAKERS </w:t>
      </w:r>
    </w:p>
    <w:p w14:paraId="3A718E4B" w14:textId="77777777" w:rsidR="00E0160D" w:rsidRPr="00B144C6" w:rsidRDefault="00E0160D" w:rsidP="00E0160D">
      <w:pPr>
        <w:rPr>
          <w:rStyle w:val="TitleChar"/>
          <w:rFonts w:asciiTheme="minorHAnsi" w:hAnsiTheme="minorHAnsi" w:cstheme="minorHAnsi"/>
        </w:rPr>
      </w:pPr>
      <w:r w:rsidRPr="00B144C6">
        <w:rPr>
          <w:rFonts w:asciiTheme="minorHAnsi" w:hAnsiTheme="minorHAnsi" w:cstheme="minorHAnsi"/>
          <w:sz w:val="16"/>
        </w:rPr>
        <w:t xml:space="preserve">From the analysis above, three main implications follow for U.S. policy. </w:t>
      </w:r>
      <w:r w:rsidRPr="00B144C6">
        <w:rPr>
          <w:rStyle w:val="TitleChar"/>
          <w:rFonts w:asciiTheme="minorHAnsi" w:hAnsiTheme="minorHAnsi" w:cstheme="minorHAnsi"/>
        </w:rPr>
        <w:t xml:space="preserve">First, we are </w:t>
      </w:r>
      <w:r w:rsidRPr="00B144C6">
        <w:rPr>
          <w:rStyle w:val="TitleChar"/>
          <w:rFonts w:asciiTheme="minorHAnsi" w:hAnsiTheme="minorHAnsi" w:cstheme="minorHAnsi"/>
          <w:highlight w:val="green"/>
        </w:rPr>
        <w:t>likely to see retrenchment in U.S.</w:t>
      </w:r>
      <w:r w:rsidRPr="00B144C6">
        <w:rPr>
          <w:rStyle w:val="TitleChar"/>
          <w:rFonts w:asciiTheme="minorHAnsi" w:hAnsiTheme="minorHAnsi" w:cstheme="minorHAnsi"/>
        </w:rPr>
        <w:t xml:space="preserve"> foreign policy. With a declining share of relative power, the </w:t>
      </w:r>
      <w:r w:rsidRPr="00B144C6">
        <w:rPr>
          <w:rStyle w:val="Emphasis"/>
          <w:rFonts w:asciiTheme="minorHAnsi" w:hAnsiTheme="minorHAnsi" w:cstheme="minorHAnsi"/>
        </w:rPr>
        <w:t>U</w:t>
      </w:r>
      <w:r w:rsidRPr="00B144C6">
        <w:rPr>
          <w:rStyle w:val="TitleChar"/>
          <w:rFonts w:asciiTheme="minorHAnsi" w:hAnsiTheme="minorHAnsi" w:cstheme="minorHAnsi"/>
        </w:rPr>
        <w:t xml:space="preserve">nited </w:t>
      </w:r>
      <w:r w:rsidRPr="00B144C6">
        <w:rPr>
          <w:rStyle w:val="Emphasis"/>
          <w:rFonts w:asciiTheme="minorHAnsi" w:hAnsiTheme="minorHAnsi" w:cstheme="minorHAnsi"/>
        </w:rPr>
        <w:t>S</w:t>
      </w:r>
      <w:r w:rsidRPr="00B144C6">
        <w:rPr>
          <w:rStyle w:val="TitleChar"/>
          <w:rFonts w:asciiTheme="minorHAnsi" w:hAnsiTheme="minorHAnsi" w:cstheme="minorHAnsi"/>
        </w:rPr>
        <w:t xml:space="preserve">tates is </w:t>
      </w:r>
      <w:r w:rsidRPr="00B144C6">
        <w:rPr>
          <w:rStyle w:val="TitleChar"/>
          <w:rFonts w:asciiTheme="minorHAnsi" w:hAnsiTheme="minorHAnsi" w:cstheme="minorHAnsi"/>
          <w:highlight w:val="green"/>
        </w:rPr>
        <w:t>ripe to shift burdens</w:t>
      </w:r>
      <w:r w:rsidRPr="00B144C6">
        <w:rPr>
          <w:rStyle w:val="TitleChar"/>
          <w:rFonts w:asciiTheme="minorHAnsi" w:hAnsiTheme="minorHAnsi" w:cstheme="minorHAnsi"/>
        </w:rPr>
        <w:t xml:space="preserve"> </w:t>
      </w:r>
      <w:r w:rsidRPr="00B144C6">
        <w:rPr>
          <w:rStyle w:val="TitleChar"/>
          <w:rFonts w:asciiTheme="minorHAnsi" w:hAnsiTheme="minorHAnsi" w:cstheme="minorHAnsi"/>
          <w:highlight w:val="green"/>
        </w:rPr>
        <w:t>to</w:t>
      </w:r>
      <w:r w:rsidRPr="00B144C6">
        <w:rPr>
          <w:rStyle w:val="TitleChar"/>
          <w:rFonts w:asciiTheme="minorHAnsi" w:hAnsiTheme="minorHAnsi" w:cstheme="minorHAnsi"/>
        </w:rPr>
        <w:t xml:space="preserve"> </w:t>
      </w:r>
      <w:r w:rsidRPr="00B144C6">
        <w:rPr>
          <w:rStyle w:val="TitleChar"/>
          <w:rFonts w:asciiTheme="minorHAnsi" w:hAnsiTheme="minorHAnsi" w:cstheme="minorHAnsi"/>
          <w:highlight w:val="green"/>
        </w:rPr>
        <w:t>allies</w:t>
      </w:r>
      <w:r w:rsidRPr="00B144C6">
        <w:rPr>
          <w:rStyle w:val="TitleChar"/>
          <w:rFonts w:asciiTheme="minorHAnsi" w:hAnsiTheme="minorHAnsi" w:cstheme="minorHAnsi"/>
        </w:rPr>
        <w:t xml:space="preserve">, cut military expenditures, and </w:t>
      </w:r>
      <w:r w:rsidRPr="00B144C6">
        <w:rPr>
          <w:rStyle w:val="TitleChar"/>
          <w:rFonts w:asciiTheme="minorHAnsi" w:hAnsiTheme="minorHAnsi" w:cstheme="minorHAnsi"/>
          <w:highlight w:val="green"/>
        </w:rPr>
        <w:t>stay out of international disputes</w:t>
      </w:r>
      <w:r w:rsidRPr="00B144C6">
        <w:rPr>
          <w:rFonts w:asciiTheme="minorHAnsi" w:hAnsiTheme="minorHAnsi" w:cstheme="minorHAnsi"/>
          <w:sz w:val="16"/>
        </w:rPr>
        <w:t xml:space="preserve">. This will not be without risks and costs, </w:t>
      </w:r>
      <w:r w:rsidRPr="00B144C6">
        <w:rPr>
          <w:rStyle w:val="TitleChar"/>
          <w:rFonts w:asciiTheme="minorHAnsi" w:hAnsiTheme="minorHAnsi" w:cstheme="minorHAnsi"/>
        </w:rPr>
        <w:t xml:space="preserve">but </w:t>
      </w:r>
      <w:r w:rsidRPr="00B144C6">
        <w:rPr>
          <w:rStyle w:val="Emphasis"/>
          <w:rFonts w:asciiTheme="minorHAnsi" w:hAnsiTheme="minorHAnsi" w:cstheme="minorHAnsi"/>
        </w:rPr>
        <w:t xml:space="preserve">retrenchment is </w:t>
      </w:r>
      <w:r w:rsidRPr="00B144C6">
        <w:rPr>
          <w:rStyle w:val="Emphasis"/>
          <w:rFonts w:asciiTheme="minorHAnsi" w:hAnsiTheme="minorHAnsi" w:cstheme="minorHAnsi"/>
          <w:highlight w:val="green"/>
        </w:rPr>
        <w:t>likely to be peaceful</w:t>
      </w:r>
      <w:r w:rsidRPr="00B144C6">
        <w:rPr>
          <w:rStyle w:val="TitleChar"/>
          <w:rFonts w:asciiTheme="minorHAnsi" w:hAnsiTheme="minorHAnsi" w:cstheme="minorHAnsi"/>
        </w:rPr>
        <w:t xml:space="preserve"> and is preferable</w:t>
      </w:r>
      <w:r w:rsidRPr="00B144C6">
        <w:rPr>
          <w:rFonts w:asciiTheme="minorHAnsi" w:hAnsiTheme="minorHAnsi" w:cstheme="minorHAnsi"/>
          <w:sz w:val="16"/>
        </w:rPr>
        <w:t xml:space="preserve"> to </w:t>
      </w:r>
      <w:proofErr w:type="spellStart"/>
      <w:r w:rsidRPr="00B144C6">
        <w:rPr>
          <w:rFonts w:asciiTheme="minorHAnsi" w:hAnsiTheme="minorHAnsi" w:cstheme="minorHAnsi"/>
          <w:sz w:val="16"/>
        </w:rPr>
        <w:t>nonretrenchment</w:t>
      </w:r>
      <w:proofErr w:type="spellEnd"/>
      <w:r w:rsidRPr="00B144C6">
        <w:rPr>
          <w:rFonts w:asciiTheme="minorHAnsi" w:hAnsiTheme="minorHAnsi" w:cstheme="minorHAnsi"/>
          <w:sz w:val="16"/>
        </w:rPr>
        <w:t xml:space="preserve">. </w:t>
      </w:r>
      <w:r w:rsidRPr="00B144C6">
        <w:rPr>
          <w:rStyle w:val="TitleChar"/>
          <w:rFonts w:asciiTheme="minorHAnsi" w:hAnsiTheme="minorHAnsi" w:cstheme="minorHAnsi"/>
        </w:rPr>
        <w:t xml:space="preserve">In short, U.S. policymakers should </w:t>
      </w:r>
      <w:r w:rsidRPr="00B144C6">
        <w:rPr>
          <w:rStyle w:val="TitleChar"/>
          <w:rFonts w:asciiTheme="minorHAnsi" w:hAnsiTheme="minorHAnsi" w:cstheme="minorHAnsi"/>
          <w:highlight w:val="green"/>
        </w:rPr>
        <w:t>resist calls to maintain</w:t>
      </w:r>
      <w:r w:rsidRPr="00B144C6">
        <w:rPr>
          <w:rStyle w:val="TitleChar"/>
          <w:rFonts w:asciiTheme="minorHAnsi" w:hAnsiTheme="minorHAnsi" w:cstheme="minorHAnsi"/>
        </w:rPr>
        <w:t xml:space="preserve"> a </w:t>
      </w:r>
      <w:r w:rsidRPr="00B144C6">
        <w:rPr>
          <w:rStyle w:val="TitleChar"/>
          <w:rFonts w:asciiTheme="minorHAnsi" w:hAnsiTheme="minorHAnsi" w:cstheme="minorHAnsi"/>
          <w:highlight w:val="green"/>
        </w:rPr>
        <w:t>sizable</w:t>
      </w:r>
      <w:r w:rsidRPr="00B144C6">
        <w:rPr>
          <w:rStyle w:val="TitleChar"/>
          <w:rFonts w:asciiTheme="minorHAnsi" w:hAnsiTheme="minorHAnsi" w:cstheme="minorHAnsi"/>
        </w:rPr>
        <w:t xml:space="preserve"> overseas </w:t>
      </w:r>
      <w:r w:rsidRPr="00B144C6">
        <w:rPr>
          <w:rStyle w:val="TitleChar"/>
          <w:rFonts w:asciiTheme="minorHAnsi" w:hAnsiTheme="minorHAnsi" w:cstheme="minorHAnsi"/>
          <w:highlight w:val="green"/>
        </w:rPr>
        <w:t>posture</w:t>
      </w:r>
      <w:r w:rsidRPr="00B144C6">
        <w:rPr>
          <w:rStyle w:val="TitleChar"/>
          <w:rFonts w:asciiTheme="minorHAnsi" w:hAnsiTheme="minorHAnsi" w:cstheme="minorHAnsi"/>
        </w:rPr>
        <w:t xml:space="preserve"> because they fear that a more moderate policy might harm U.S. prestige or credibility with American allies</w:t>
      </w:r>
      <w:r w:rsidRPr="00B144C6">
        <w:rPr>
          <w:rFonts w:asciiTheme="minorHAnsi" w:hAnsiTheme="minorHAnsi" w:cstheme="minorHAnsi"/>
          <w:sz w:val="16"/>
        </w:rPr>
        <w:t xml:space="preserve">. </w:t>
      </w:r>
      <w:r w:rsidRPr="00B144C6">
        <w:rPr>
          <w:rStyle w:val="TitleChar"/>
          <w:rFonts w:asciiTheme="minorHAnsi" w:hAnsiTheme="minorHAnsi" w:cstheme="minorHAnsi"/>
        </w:rPr>
        <w:t>A humble foreign policy and more modest overseas presence can be as (if not more) effective in restoring U.S. credibility and reassuring allies.</w:t>
      </w:r>
    </w:p>
    <w:p w14:paraId="316C9F39" w14:textId="77777777" w:rsidR="00E0160D" w:rsidRPr="00B144C6" w:rsidRDefault="00E0160D" w:rsidP="00E0160D">
      <w:pPr>
        <w:rPr>
          <w:rFonts w:asciiTheme="minorHAnsi" w:hAnsiTheme="minorHAnsi" w:cstheme="minorHAnsi"/>
          <w:sz w:val="16"/>
        </w:rPr>
      </w:pPr>
      <w:r w:rsidRPr="00B144C6">
        <w:rPr>
          <w:rStyle w:val="TitleChar"/>
          <w:rFonts w:asciiTheme="minorHAnsi" w:hAnsiTheme="minorHAnsi" w:cstheme="minorHAnsi"/>
        </w:rPr>
        <w:t xml:space="preserve">Second, any potential </w:t>
      </w:r>
      <w:r w:rsidRPr="00B144C6">
        <w:rPr>
          <w:rStyle w:val="Emphasis"/>
          <w:rFonts w:asciiTheme="minorHAnsi" w:hAnsiTheme="minorHAnsi" w:cstheme="minorHAnsi"/>
        </w:rPr>
        <w:t>U</w:t>
      </w:r>
      <w:r w:rsidRPr="00B144C6">
        <w:rPr>
          <w:rStyle w:val="Emphasis"/>
          <w:rFonts w:asciiTheme="minorHAnsi" w:hAnsiTheme="minorHAnsi" w:cstheme="minorHAnsi"/>
          <w:highlight w:val="green"/>
        </w:rPr>
        <w:t>.S.-Sino power transition</w:t>
      </w:r>
      <w:r w:rsidRPr="00B144C6">
        <w:rPr>
          <w:rStyle w:val="TitleChar"/>
          <w:rFonts w:asciiTheme="minorHAnsi" w:hAnsiTheme="minorHAnsi" w:cstheme="minorHAnsi"/>
        </w:rPr>
        <w:t xml:space="preserve"> is </w:t>
      </w:r>
      <w:r w:rsidRPr="00B144C6">
        <w:rPr>
          <w:rStyle w:val="TitleChar"/>
          <w:rFonts w:asciiTheme="minorHAnsi" w:hAnsiTheme="minorHAnsi" w:cstheme="minorHAnsi"/>
          <w:highlight w:val="green"/>
        </w:rPr>
        <w:t>likely to be easier</w:t>
      </w:r>
      <w:r w:rsidRPr="00B144C6">
        <w:rPr>
          <w:rStyle w:val="TitleChar"/>
          <w:rFonts w:asciiTheme="minorHAnsi" w:hAnsiTheme="minorHAnsi" w:cstheme="minorHAnsi"/>
        </w:rPr>
        <w:t xml:space="preserve"> on the United States than pessimists have advertised. If the United States acts like a typical retrenching state, the future looks promising. Several regional allies—foremost India and Japan—appear capable of assuming responsibilities formerly shouldered by the </w:t>
      </w:r>
      <w:r w:rsidRPr="00B144C6">
        <w:rPr>
          <w:rStyle w:val="Emphasis"/>
          <w:rFonts w:asciiTheme="minorHAnsi" w:hAnsiTheme="minorHAnsi" w:cstheme="minorHAnsi"/>
        </w:rPr>
        <w:t>U</w:t>
      </w:r>
      <w:r w:rsidRPr="00B144C6">
        <w:rPr>
          <w:rStyle w:val="TitleChar"/>
          <w:rFonts w:asciiTheme="minorHAnsi" w:hAnsiTheme="minorHAnsi" w:cstheme="minorHAnsi"/>
        </w:rPr>
        <w:t xml:space="preserve">nited </w:t>
      </w:r>
      <w:r w:rsidRPr="00B144C6">
        <w:rPr>
          <w:rStyle w:val="Emphasis"/>
          <w:rFonts w:asciiTheme="minorHAnsi" w:hAnsiTheme="minorHAnsi" w:cstheme="minorHAnsi"/>
        </w:rPr>
        <w:t>S</w:t>
      </w:r>
      <w:r w:rsidRPr="00B144C6">
        <w:rPr>
          <w:rStyle w:val="TitleChar"/>
          <w:rFonts w:asciiTheme="minorHAnsi" w:hAnsiTheme="minorHAnsi" w:cstheme="minorHAnsi"/>
        </w:rPr>
        <w:t>tates</w:t>
      </w:r>
      <w:r w:rsidRPr="00B144C6">
        <w:rPr>
          <w:rFonts w:asciiTheme="minorHAnsi" w:hAnsiTheme="minorHAnsi" w:cstheme="minorHAnsi"/>
          <w:sz w:val="16"/>
        </w:rPr>
        <w:t xml:space="preserve">, and a forward defense is no longer as valuable as it once was. There remains ample room for cuts in U.S. defense spending. </w:t>
      </w:r>
      <w:r w:rsidRPr="00B144C6">
        <w:rPr>
          <w:rStyle w:val="TitleChar"/>
          <w:rFonts w:asciiTheme="minorHAnsi" w:hAnsiTheme="minorHAnsi" w:cstheme="minorHAnsi"/>
        </w:rPr>
        <w:t>And as China grows it will find, as the United States did, that increased relative power brings with it widening divisions at home and fewer friends overseas. In brief, policymakers should reject arguments that a reduction in U.S. overseas deployments will embolden a hostile and expansionist China</w:t>
      </w:r>
      <w:r w:rsidRPr="00B144C6">
        <w:rPr>
          <w:rFonts w:asciiTheme="minorHAnsi" w:hAnsiTheme="minorHAnsi" w:cstheme="minorHAnsi"/>
          <w:sz w:val="16"/>
        </w:rPr>
        <w:t xml:space="preserve">. Sizable </w:t>
      </w:r>
      <w:r w:rsidRPr="00B144C6">
        <w:rPr>
          <w:rStyle w:val="TitleChar"/>
          <w:rFonts w:asciiTheme="minorHAnsi" w:hAnsiTheme="minorHAnsi" w:cstheme="minorHAnsi"/>
        </w:rPr>
        <w:t>forward deployments in Asia</w:t>
      </w:r>
      <w:r w:rsidRPr="00B144C6">
        <w:rPr>
          <w:rFonts w:asciiTheme="minorHAnsi" w:hAnsiTheme="minorHAnsi" w:cstheme="minorHAnsi"/>
          <w:sz w:val="16"/>
        </w:rPr>
        <w:t xml:space="preserve"> are just as likely to </w:t>
      </w:r>
      <w:r w:rsidRPr="00B144C6">
        <w:rPr>
          <w:rStyle w:val="TitleChar"/>
          <w:rFonts w:asciiTheme="minorHAnsi" w:hAnsiTheme="minorHAnsi" w:cstheme="minorHAnsi"/>
        </w:rPr>
        <w:t xml:space="preserve">trap the </w:t>
      </w:r>
      <w:r w:rsidRPr="00B144C6">
        <w:rPr>
          <w:rStyle w:val="Emphasis"/>
          <w:rFonts w:asciiTheme="minorHAnsi" w:hAnsiTheme="minorHAnsi" w:cstheme="minorHAnsi"/>
        </w:rPr>
        <w:t>U</w:t>
      </w:r>
      <w:r w:rsidRPr="00B144C6">
        <w:rPr>
          <w:rStyle w:val="TitleChar"/>
          <w:rFonts w:asciiTheme="minorHAnsi" w:hAnsiTheme="minorHAnsi" w:cstheme="minorHAnsi"/>
        </w:rPr>
        <w:t xml:space="preserve">nited </w:t>
      </w:r>
      <w:r w:rsidRPr="00B144C6">
        <w:rPr>
          <w:rStyle w:val="Emphasis"/>
          <w:rFonts w:asciiTheme="minorHAnsi" w:hAnsiTheme="minorHAnsi" w:cstheme="minorHAnsi"/>
        </w:rPr>
        <w:t>S</w:t>
      </w:r>
      <w:r w:rsidRPr="00B144C6">
        <w:rPr>
          <w:rStyle w:val="TitleChar"/>
          <w:rFonts w:asciiTheme="minorHAnsi" w:hAnsiTheme="minorHAnsi" w:cstheme="minorHAnsi"/>
        </w:rPr>
        <w:t xml:space="preserve">tates in unnecessary clashes </w:t>
      </w:r>
      <w:r w:rsidRPr="00B144C6">
        <w:rPr>
          <w:rFonts w:asciiTheme="minorHAnsi" w:hAnsiTheme="minorHAnsi" w:cstheme="minorHAnsi"/>
          <w:sz w:val="16"/>
        </w:rPr>
        <w:t>as they are to deter potential aggression.</w:t>
      </w:r>
    </w:p>
    <w:p w14:paraId="2F252E97"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Third, the United States must reconsider when, where, and how it will use its more modest resources in the future. A sensible policy of retrenchment must be properly prepared for—policymakers should not hastily slash budgets and renounce commitments. A gradual and controlled policy of reprioritizing goals, renouncing commitments, and shifting burdens will bring greater returns than an improvised or imposed retreat. To this end, policymakers need to engage in a frank and serious debate about the purposes of U.S. overseas assets.</w:t>
      </w:r>
    </w:p>
    <w:p w14:paraId="40792B60" w14:textId="77777777" w:rsidR="00E0160D" w:rsidRPr="00B144C6" w:rsidRDefault="00E0160D" w:rsidP="00E0160D">
      <w:pPr>
        <w:rPr>
          <w:rStyle w:val="TitleChar"/>
          <w:rFonts w:asciiTheme="minorHAnsi" w:hAnsiTheme="minorHAnsi" w:cstheme="minorHAnsi"/>
        </w:rPr>
      </w:pPr>
      <w:r w:rsidRPr="00B144C6">
        <w:rPr>
          <w:rStyle w:val="TitleChar"/>
          <w:rFonts w:asciiTheme="minorHAnsi" w:hAnsiTheme="minorHAnsi" w:cstheme="minorHAnsi"/>
        </w:rPr>
        <w:t xml:space="preserve">Our position is that the primary role of the </w:t>
      </w:r>
      <w:r w:rsidRPr="00B144C6">
        <w:rPr>
          <w:rStyle w:val="TitleChar"/>
          <w:rFonts w:asciiTheme="minorHAnsi" w:hAnsiTheme="minorHAnsi" w:cstheme="minorHAnsi"/>
          <w:highlight w:val="green"/>
        </w:rPr>
        <w:t>U.S. military should</w:t>
      </w:r>
      <w:r w:rsidRPr="00B144C6">
        <w:rPr>
          <w:rStyle w:val="TitleChar"/>
          <w:rFonts w:asciiTheme="minorHAnsi" w:hAnsiTheme="minorHAnsi" w:cstheme="minorHAnsi"/>
        </w:rPr>
        <w:t xml:space="preserve"> be to </w:t>
      </w:r>
      <w:r w:rsidRPr="00B144C6">
        <w:rPr>
          <w:rStyle w:val="TitleChar"/>
          <w:rFonts w:asciiTheme="minorHAnsi" w:hAnsiTheme="minorHAnsi" w:cstheme="minorHAnsi"/>
          <w:highlight w:val="green"/>
        </w:rPr>
        <w:t>deter and fight conventional wars</w:t>
      </w:r>
      <w:r w:rsidRPr="00B144C6">
        <w:rPr>
          <w:rStyle w:val="TitleChar"/>
          <w:rFonts w:asciiTheme="minorHAnsi" w:hAnsiTheme="minorHAnsi" w:cstheme="minorHAnsi"/>
        </w:rPr>
        <w:t xml:space="preserve"> against potential great power adversaries, </w:t>
      </w:r>
      <w:r w:rsidRPr="00B144C6">
        <w:rPr>
          <w:rStyle w:val="TitleChar"/>
          <w:rFonts w:asciiTheme="minorHAnsi" w:hAnsiTheme="minorHAnsi" w:cstheme="minorHAnsi"/>
          <w:highlight w:val="green"/>
        </w:rPr>
        <w:t>rather</w:t>
      </w:r>
      <w:r w:rsidRPr="00B144C6">
        <w:rPr>
          <w:rStyle w:val="TitleChar"/>
          <w:rFonts w:asciiTheme="minorHAnsi" w:hAnsiTheme="minorHAnsi" w:cstheme="minorHAnsi"/>
        </w:rPr>
        <w:t xml:space="preserve"> than </w:t>
      </w:r>
      <w:r w:rsidRPr="00B144C6">
        <w:rPr>
          <w:rStyle w:val="TitleChar"/>
          <w:rFonts w:asciiTheme="minorHAnsi" w:hAnsiTheme="minorHAnsi" w:cstheme="minorHAnsi"/>
          <w:highlight w:val="green"/>
        </w:rPr>
        <w:t>engage</w:t>
      </w:r>
      <w:r w:rsidRPr="00B144C6">
        <w:rPr>
          <w:rStyle w:val="TitleChar"/>
          <w:rFonts w:asciiTheme="minorHAnsi" w:hAnsiTheme="minorHAnsi" w:cstheme="minorHAnsi"/>
        </w:rPr>
        <w:t xml:space="preserve"> in limited operations against </w:t>
      </w:r>
      <w:r w:rsidRPr="00B144C6">
        <w:rPr>
          <w:rStyle w:val="TitleChar"/>
          <w:rFonts w:asciiTheme="minorHAnsi" w:hAnsiTheme="minorHAnsi" w:cstheme="minorHAnsi"/>
          <w:highlight w:val="green"/>
        </w:rPr>
        <w:t>insurgents</w:t>
      </w:r>
      <w:r w:rsidRPr="00B144C6">
        <w:rPr>
          <w:rStyle w:val="TitleChar"/>
          <w:rFonts w:asciiTheme="minorHAnsi" w:hAnsiTheme="minorHAnsi" w:cstheme="minorHAnsi"/>
        </w:rPr>
        <w:t xml:space="preserve"> </w:t>
      </w:r>
      <w:r w:rsidRPr="00B144C6">
        <w:rPr>
          <w:rStyle w:val="TitleChar"/>
          <w:rFonts w:asciiTheme="minorHAnsi" w:hAnsiTheme="minorHAnsi" w:cstheme="minorHAnsi"/>
          <w:highlight w:val="green"/>
        </w:rPr>
        <w:t>and</w:t>
      </w:r>
      <w:r w:rsidRPr="00B144C6">
        <w:rPr>
          <w:rStyle w:val="TitleChar"/>
          <w:rFonts w:asciiTheme="minorHAnsi" w:hAnsiTheme="minorHAnsi" w:cstheme="minorHAnsi"/>
        </w:rPr>
        <w:t xml:space="preserve"> other </w:t>
      </w:r>
      <w:r w:rsidRPr="00B144C6">
        <w:rPr>
          <w:rStyle w:val="TitleChar"/>
          <w:rFonts w:asciiTheme="minorHAnsi" w:hAnsiTheme="minorHAnsi" w:cstheme="minorHAnsi"/>
          <w:highlight w:val="green"/>
        </w:rPr>
        <w:t>nonstate threats</w:t>
      </w:r>
      <w:r w:rsidRPr="00B144C6">
        <w:rPr>
          <w:rStyle w:val="TitleChar"/>
          <w:rFonts w:asciiTheme="minorHAnsi" w:hAnsiTheme="minorHAnsi" w:cstheme="minorHAnsi"/>
        </w:rPr>
        <w:t>.</w:t>
      </w:r>
      <w:r w:rsidRPr="00B144C6">
        <w:rPr>
          <w:rFonts w:asciiTheme="minorHAnsi" w:hAnsiTheme="minorHAnsi" w:cstheme="minorHAnsi"/>
          <w:sz w:val="16"/>
        </w:rPr>
        <w:t xml:space="preserve"> This suggests that </w:t>
      </w:r>
      <w:r w:rsidRPr="00B144C6">
        <w:rPr>
          <w:rStyle w:val="TitleChar"/>
          <w:rFonts w:asciiTheme="minorHAnsi" w:hAnsiTheme="minorHAnsi" w:cstheme="minorHAnsi"/>
        </w:rPr>
        <w:t xml:space="preserve">U.S. deployments in Iraq and Afghanistan should be pared down; that the </w:t>
      </w:r>
      <w:r w:rsidRPr="00B144C6">
        <w:rPr>
          <w:rStyle w:val="Emphasis"/>
          <w:rFonts w:asciiTheme="minorHAnsi" w:hAnsiTheme="minorHAnsi" w:cstheme="minorHAnsi"/>
        </w:rPr>
        <w:t>U</w:t>
      </w:r>
      <w:r w:rsidRPr="00B144C6">
        <w:rPr>
          <w:rStyle w:val="TitleChar"/>
          <w:rFonts w:asciiTheme="minorHAnsi" w:hAnsiTheme="minorHAnsi" w:cstheme="minorHAnsi"/>
        </w:rPr>
        <w:t xml:space="preserve">nited </w:t>
      </w:r>
      <w:r w:rsidRPr="00B144C6">
        <w:rPr>
          <w:rStyle w:val="Emphasis"/>
          <w:rFonts w:asciiTheme="minorHAnsi" w:hAnsiTheme="minorHAnsi" w:cstheme="minorHAnsi"/>
        </w:rPr>
        <w:t>S</w:t>
      </w:r>
      <w:r w:rsidRPr="00B144C6">
        <w:rPr>
          <w:rStyle w:val="TitleChar"/>
          <w:rFonts w:asciiTheme="minorHAnsi" w:hAnsiTheme="minorHAnsi" w:cstheme="minorHAnsi"/>
        </w:rPr>
        <w:t xml:space="preserve">tates should </w:t>
      </w:r>
      <w:r w:rsidRPr="00B144C6">
        <w:rPr>
          <w:rStyle w:val="TitleChar"/>
          <w:rFonts w:asciiTheme="minorHAnsi" w:hAnsiTheme="minorHAnsi" w:cstheme="minorHAnsi"/>
          <w:highlight w:val="green"/>
        </w:rPr>
        <w:t>resist calls to involve itself</w:t>
      </w:r>
      <w:r w:rsidRPr="00B144C6">
        <w:rPr>
          <w:rStyle w:val="TitleChar"/>
          <w:rFonts w:asciiTheme="minorHAnsi" w:hAnsiTheme="minorHAnsi" w:cstheme="minorHAnsi"/>
        </w:rPr>
        <w:t xml:space="preserve"> in internal conflicts or civil wars, such as those in Libya and elsewhere in North Africa</w:t>
      </w:r>
      <w:r w:rsidRPr="00B144C6">
        <w:rPr>
          <w:rFonts w:asciiTheme="minorHAnsi" w:hAnsiTheme="minorHAnsi" w:cstheme="minorHAnsi"/>
          <w:sz w:val="16"/>
        </w:rPr>
        <w:t xml:space="preserve">; and that the Asia-Pacific region should have strategic priority over Europe and the greater Middle East. Regardless of whether one accepts these </w:t>
      </w:r>
      <w:proofErr w:type="gramStart"/>
      <w:r w:rsidRPr="00B144C6">
        <w:rPr>
          <w:rFonts w:asciiTheme="minorHAnsi" w:hAnsiTheme="minorHAnsi" w:cstheme="minorHAnsi"/>
          <w:sz w:val="16"/>
        </w:rPr>
        <w:t>particular proposals</w:t>
      </w:r>
      <w:proofErr w:type="gramEnd"/>
      <w:r w:rsidRPr="00B144C6">
        <w:rPr>
          <w:rFonts w:asciiTheme="minorHAnsi" w:hAnsiTheme="minorHAnsi" w:cstheme="minorHAnsi"/>
          <w:sz w:val="16"/>
        </w:rPr>
        <w:t xml:space="preserve">, </w:t>
      </w:r>
      <w:r w:rsidRPr="00B144C6">
        <w:rPr>
          <w:rStyle w:val="TitleChar"/>
          <w:rFonts w:asciiTheme="minorHAnsi" w:hAnsiTheme="minorHAnsi" w:cstheme="minorHAnsi"/>
        </w:rPr>
        <w:t>the United States must make tough choices about which regions and threats should have claim to increasingly scarce resources.</w:t>
      </w:r>
    </w:p>
    <w:p w14:paraId="0381D786"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CONCLUSION</w:t>
      </w:r>
    </w:p>
    <w:p w14:paraId="2735D465" w14:textId="77777777" w:rsidR="00E0160D" w:rsidRPr="00B144C6" w:rsidRDefault="00E0160D" w:rsidP="00E0160D">
      <w:pPr>
        <w:rPr>
          <w:rStyle w:val="TitleChar"/>
          <w:rFonts w:asciiTheme="minorHAnsi" w:hAnsiTheme="minorHAnsi" w:cstheme="minorHAnsi"/>
        </w:rPr>
      </w:pPr>
      <w:r w:rsidRPr="00B144C6">
        <w:rPr>
          <w:rStyle w:val="TitleChar"/>
          <w:rFonts w:asciiTheme="minorHAnsi" w:hAnsiTheme="minorHAnsi" w:cstheme="minorHAnsi"/>
        </w:rPr>
        <w:t>Retrenchment is probable and pragmatic. Great powers may not be prudent, but they tend to become so when their power ebbs</w:t>
      </w:r>
      <w:r w:rsidRPr="00B144C6">
        <w:rPr>
          <w:rFonts w:asciiTheme="minorHAnsi" w:hAnsiTheme="minorHAnsi" w:cstheme="minorHAnsi"/>
          <w:sz w:val="16"/>
        </w:rPr>
        <w:t xml:space="preserve">. </w:t>
      </w:r>
      <w:r w:rsidRPr="00B144C6">
        <w:rPr>
          <w:rStyle w:val="Emphasis"/>
          <w:rFonts w:asciiTheme="minorHAnsi" w:hAnsiTheme="minorHAnsi" w:cstheme="minorHAnsi"/>
        </w:rPr>
        <w:t>Regardless of regime type</w:t>
      </w:r>
      <w:r w:rsidRPr="00B144C6">
        <w:rPr>
          <w:rFonts w:asciiTheme="minorHAnsi" w:hAnsiTheme="minorHAnsi" w:cstheme="minorHAnsi"/>
          <w:sz w:val="16"/>
        </w:rPr>
        <w:t xml:space="preserve">, </w:t>
      </w:r>
      <w:r w:rsidRPr="00B144C6">
        <w:rPr>
          <w:rStyle w:val="TitleChar"/>
          <w:rFonts w:asciiTheme="minorHAnsi" w:hAnsiTheme="minorHAnsi" w:cstheme="minorHAnsi"/>
          <w:highlight w:val="green"/>
        </w:rPr>
        <w:t>declining states</w:t>
      </w:r>
      <w:r w:rsidRPr="00B144C6">
        <w:rPr>
          <w:rFonts w:asciiTheme="minorHAnsi" w:hAnsiTheme="minorHAnsi" w:cstheme="minorHAnsi"/>
          <w:sz w:val="16"/>
        </w:rPr>
        <w:t xml:space="preserve"> routinely </w:t>
      </w:r>
      <w:r w:rsidRPr="00B144C6">
        <w:rPr>
          <w:rStyle w:val="TitleChar"/>
          <w:rFonts w:asciiTheme="minorHAnsi" w:hAnsiTheme="minorHAnsi" w:cstheme="minorHAnsi"/>
          <w:highlight w:val="green"/>
        </w:rPr>
        <w:t>renounce risky</w:t>
      </w:r>
      <w:r w:rsidRPr="00B144C6">
        <w:rPr>
          <w:rStyle w:val="TitleChar"/>
          <w:rFonts w:asciiTheme="minorHAnsi" w:hAnsiTheme="minorHAnsi" w:cstheme="minorHAnsi"/>
        </w:rPr>
        <w:t xml:space="preserve"> </w:t>
      </w:r>
      <w:r w:rsidRPr="00B144C6">
        <w:rPr>
          <w:rStyle w:val="TitleChar"/>
          <w:rFonts w:asciiTheme="minorHAnsi" w:hAnsiTheme="minorHAnsi" w:cstheme="minorHAnsi"/>
          <w:highlight w:val="green"/>
        </w:rPr>
        <w:t>commitments</w:t>
      </w:r>
      <w:r w:rsidRPr="00B144C6">
        <w:rPr>
          <w:rStyle w:val="TitleChar"/>
          <w:rFonts w:asciiTheme="minorHAnsi" w:hAnsiTheme="minorHAnsi" w:cstheme="minorHAnsi"/>
        </w:rPr>
        <w:t xml:space="preserve">, redistribute alliance burdens, pare back military outlays, and avoid ensnarement in </w:t>
      </w:r>
      <w:r w:rsidRPr="00B144C6">
        <w:rPr>
          <w:rStyle w:val="TitleChar"/>
          <w:rFonts w:asciiTheme="minorHAnsi" w:hAnsiTheme="minorHAnsi" w:cstheme="minorHAnsi"/>
          <w:highlight w:val="green"/>
        </w:rPr>
        <w:t>and</w:t>
      </w:r>
      <w:r w:rsidRPr="00B144C6">
        <w:rPr>
          <w:rStyle w:val="TitleChar"/>
          <w:rFonts w:asciiTheme="minorHAnsi" w:hAnsiTheme="minorHAnsi" w:cstheme="minorHAnsi"/>
        </w:rPr>
        <w:t xml:space="preserve"> </w:t>
      </w:r>
      <w:r w:rsidRPr="00B144C6">
        <w:rPr>
          <w:rStyle w:val="TitleChar"/>
          <w:rFonts w:asciiTheme="minorHAnsi" w:hAnsiTheme="minorHAnsi" w:cstheme="minorHAnsi"/>
          <w:highlight w:val="green"/>
        </w:rPr>
        <w:t>escalation</w:t>
      </w:r>
      <w:r w:rsidRPr="00B144C6">
        <w:rPr>
          <w:rStyle w:val="TitleChar"/>
          <w:rFonts w:asciiTheme="minorHAnsi" w:hAnsiTheme="minorHAnsi" w:cstheme="minorHAnsi"/>
        </w:rPr>
        <w:t xml:space="preserve"> of costly conflicts.</w:t>
      </w:r>
    </w:p>
    <w:p w14:paraId="572200AE"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Husbanding resources is simply sensible. In the competitive game of power politics, states must unsentimentally realign means with ends or be punished for their profligacy. Attempts to maintain policies advanced when U.S. relative power was greater are outdated, unfounded, and imprudent. Retrenchment policies—greater burden sharing with allies, less military spending, and less involvement in militarized disputes—hold the most promise for arresting and reversing decline.</w:t>
      </w:r>
    </w:p>
    <w:p w14:paraId="4E80F2D2" w14:textId="77777777" w:rsidR="00E0160D" w:rsidRPr="00B144C6" w:rsidRDefault="00E0160D" w:rsidP="00E0160D">
      <w:pPr>
        <w:pStyle w:val="Heading4"/>
        <w:rPr>
          <w:rFonts w:asciiTheme="minorHAnsi" w:hAnsiTheme="minorHAnsi" w:cstheme="minorHAnsi"/>
        </w:rPr>
      </w:pPr>
      <w:r w:rsidRPr="00B144C6">
        <w:rPr>
          <w:rFonts w:asciiTheme="minorHAnsi" w:hAnsiTheme="minorHAnsi" w:cstheme="minorHAnsi"/>
        </w:rPr>
        <w:t xml:space="preserve">Retrenchment solves </w:t>
      </w:r>
      <w:proofErr w:type="spellStart"/>
      <w:r w:rsidRPr="00B144C6">
        <w:rPr>
          <w:rFonts w:asciiTheme="minorHAnsi" w:hAnsiTheme="minorHAnsi" w:cstheme="minorHAnsi"/>
          <w:u w:val="single"/>
        </w:rPr>
        <w:t>prolif</w:t>
      </w:r>
      <w:proofErr w:type="spellEnd"/>
      <w:r w:rsidRPr="00B144C6">
        <w:rPr>
          <w:rFonts w:asciiTheme="minorHAnsi" w:hAnsiTheme="minorHAnsi" w:cstheme="minorHAnsi"/>
        </w:rPr>
        <w:t xml:space="preserve">, </w:t>
      </w:r>
      <w:r w:rsidRPr="00B144C6">
        <w:rPr>
          <w:rFonts w:asciiTheme="minorHAnsi" w:hAnsiTheme="minorHAnsi" w:cstheme="minorHAnsi"/>
          <w:u w:val="single"/>
        </w:rPr>
        <w:t>allied entrapment</w:t>
      </w:r>
      <w:r w:rsidRPr="00B144C6">
        <w:rPr>
          <w:rFonts w:asciiTheme="minorHAnsi" w:hAnsiTheme="minorHAnsi" w:cstheme="minorHAnsi"/>
        </w:rPr>
        <w:t xml:space="preserve">, and </w:t>
      </w:r>
      <w:r w:rsidRPr="00B144C6">
        <w:rPr>
          <w:rFonts w:asciiTheme="minorHAnsi" w:hAnsiTheme="minorHAnsi" w:cstheme="minorHAnsi"/>
          <w:u w:val="single"/>
        </w:rPr>
        <w:t>blowback terrorism</w:t>
      </w:r>
    </w:p>
    <w:p w14:paraId="43F03370" w14:textId="77777777" w:rsidR="00E0160D" w:rsidRPr="00B144C6" w:rsidRDefault="00E0160D" w:rsidP="00E0160D">
      <w:pPr>
        <w:rPr>
          <w:rFonts w:asciiTheme="minorHAnsi" w:hAnsiTheme="minorHAnsi" w:cstheme="minorHAnsi"/>
        </w:rPr>
      </w:pPr>
      <w:r w:rsidRPr="00B144C6">
        <w:rPr>
          <w:rStyle w:val="Style13ptBold"/>
          <w:rFonts w:asciiTheme="minorHAnsi" w:hAnsiTheme="minorHAnsi" w:cstheme="minorHAnsi"/>
        </w:rPr>
        <w:t>Glaser, 17</w:t>
      </w:r>
      <w:r w:rsidRPr="00B144C6">
        <w:rPr>
          <w:rFonts w:asciiTheme="minorHAnsi" w:hAnsiTheme="minorHAnsi" w:cstheme="minorHAnsi"/>
        </w:rPr>
        <w:t xml:space="preserve"> - associate director of foreign policy studies at the Cato Institute, Master of Arts in International Security at the </w:t>
      </w:r>
      <w:proofErr w:type="spellStart"/>
      <w:r w:rsidRPr="00B144C6">
        <w:rPr>
          <w:rFonts w:asciiTheme="minorHAnsi" w:hAnsiTheme="minorHAnsi" w:cstheme="minorHAnsi"/>
        </w:rPr>
        <w:t>Schar</w:t>
      </w:r>
      <w:proofErr w:type="spellEnd"/>
      <w:r w:rsidRPr="00B144C6">
        <w:rPr>
          <w:rFonts w:asciiTheme="minorHAnsi" w:hAnsiTheme="minorHAnsi" w:cstheme="minorHAnsi"/>
        </w:rPr>
        <w:t xml:space="preserve"> School of Policy and Government at George Mason University (John, "Withdrawing from Overseas Bases: Why a Forward-Deployed Military Posture Is Unnecessary, Outdated, and Dangerous," </w:t>
      </w:r>
      <w:r w:rsidRPr="00B144C6">
        <w:rPr>
          <w:rFonts w:asciiTheme="minorHAnsi" w:hAnsiTheme="minorHAnsi" w:cstheme="minorHAnsi"/>
          <w:i/>
        </w:rPr>
        <w:t>Cato Institute</w:t>
      </w:r>
      <w:r w:rsidRPr="00B144C6">
        <w:rPr>
          <w:rFonts w:asciiTheme="minorHAnsi" w:hAnsiTheme="minorHAnsi" w:cstheme="minorHAnsi"/>
        </w:rPr>
        <w:t>, 7-18-2017, https://www.cato.org/publications/policy-analysis/withdrawing-overseas-bases-why-forward-deployed-military-posture)</w:t>
      </w:r>
    </w:p>
    <w:p w14:paraId="70F21EA9"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Even beyond airstrikes, </w:t>
      </w:r>
      <w:r w:rsidRPr="00B144C6">
        <w:rPr>
          <w:rStyle w:val="StyleUnderline"/>
          <w:rFonts w:asciiTheme="minorHAnsi" w:hAnsiTheme="minorHAnsi" w:cstheme="minorHAnsi"/>
        </w:rPr>
        <w:t xml:space="preserve">U.S. </w:t>
      </w:r>
      <w:r w:rsidRPr="00B144C6">
        <w:rPr>
          <w:rStyle w:val="StyleUnderline"/>
          <w:rFonts w:asciiTheme="minorHAnsi" w:hAnsiTheme="minorHAnsi" w:cstheme="minorHAnsi"/>
          <w:highlight w:val="green"/>
        </w:rPr>
        <w:t>troops</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green"/>
        </w:rPr>
        <w:t>can deploy to virtually any region</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green"/>
        </w:rPr>
        <w:t>fast enough</w:t>
      </w:r>
      <w:r w:rsidRPr="00B144C6">
        <w:rPr>
          <w:rStyle w:val="StyleUnderline"/>
          <w:rFonts w:asciiTheme="minorHAnsi" w:hAnsiTheme="minorHAnsi" w:cstheme="minorHAnsi"/>
        </w:rPr>
        <w:t xml:space="preserve"> that they can be based in the continental U</w:t>
      </w:r>
      <w:r w:rsidRPr="00B144C6">
        <w:rPr>
          <w:rFonts w:asciiTheme="minorHAnsi" w:hAnsiTheme="minorHAnsi" w:cstheme="minorHAnsi"/>
          <w:sz w:val="16"/>
        </w:rPr>
        <w:t xml:space="preserve">nited </w:t>
      </w:r>
      <w:r w:rsidRPr="00B144C6">
        <w:rPr>
          <w:rStyle w:val="StyleUnderline"/>
          <w:rFonts w:asciiTheme="minorHAnsi" w:hAnsiTheme="minorHAnsi" w:cstheme="minorHAnsi"/>
        </w:rPr>
        <w:t>S</w:t>
      </w:r>
      <w:r w:rsidRPr="00B144C6">
        <w:rPr>
          <w:rFonts w:asciiTheme="minorHAnsi" w:hAnsiTheme="minorHAnsi" w:cstheme="minorHAnsi"/>
          <w:sz w:val="16"/>
        </w:rPr>
        <w:t>tates. In emergency situations, according to Rand, “</w:t>
      </w:r>
      <w:r w:rsidRPr="00B144C6">
        <w:rPr>
          <w:rStyle w:val="StyleUnderline"/>
          <w:rFonts w:asciiTheme="minorHAnsi" w:hAnsiTheme="minorHAnsi" w:cstheme="minorHAnsi"/>
        </w:rPr>
        <w:t>lighter ground forces can deploy by air from the United States</w:t>
      </w:r>
      <w:r w:rsidRPr="00B144C6">
        <w:rPr>
          <w:rFonts w:asciiTheme="minorHAnsi" w:hAnsiTheme="minorHAnsi" w:cstheme="minorHAnsi"/>
          <w:sz w:val="16"/>
        </w:rPr>
        <w:t xml:space="preserve"> almost </w:t>
      </w:r>
      <w:r w:rsidRPr="00B144C6">
        <w:rPr>
          <w:rStyle w:val="StyleUnderline"/>
          <w:rFonts w:asciiTheme="minorHAnsi" w:hAnsiTheme="minorHAnsi" w:cstheme="minorHAnsi"/>
        </w:rPr>
        <w:t xml:space="preserve">as </w:t>
      </w:r>
      <w:r w:rsidRPr="00B144C6">
        <w:rPr>
          <w:rStyle w:val="Emphasis"/>
          <w:rFonts w:asciiTheme="minorHAnsi" w:hAnsiTheme="minorHAnsi" w:cstheme="minorHAnsi"/>
        </w:rPr>
        <w:t>quickly</w:t>
      </w:r>
      <w:r w:rsidRPr="00B144C6">
        <w:rPr>
          <w:rFonts w:asciiTheme="minorHAnsi" w:hAnsiTheme="minorHAnsi" w:cstheme="minorHAnsi"/>
          <w:sz w:val="16"/>
        </w:rPr>
        <w:t xml:space="preserve"> </w:t>
      </w:r>
      <w:r w:rsidRPr="00B144C6">
        <w:rPr>
          <w:rStyle w:val="StyleUnderline"/>
          <w:rFonts w:asciiTheme="minorHAnsi" w:hAnsiTheme="minorHAnsi" w:cstheme="minorHAnsi"/>
        </w:rPr>
        <w:t>as they can from within a region</w:t>
      </w:r>
      <w:r w:rsidRPr="00B144C6">
        <w:rPr>
          <w:rFonts w:asciiTheme="minorHAnsi" w:hAnsiTheme="minorHAnsi" w:cstheme="minorHAnsi"/>
          <w:sz w:val="16"/>
        </w:rPr>
        <w:t xml:space="preserve">.” 53 An armored brigade combat team can get from Germany to Kuwait in approximately 18 days, only about 4 days more quickly than if it deployed from the East Coast of the United States. 54 U.S.-based forces could handicap contingency responsiveness in certain smaller missions. The transit time to the Taiwan Strait, for example, for a carrier strike group deployed from Yokosuka, Japan, would </w:t>
      </w:r>
      <w:proofErr w:type="spellStart"/>
      <w:r w:rsidRPr="00B144C6">
        <w:rPr>
          <w:rFonts w:asciiTheme="minorHAnsi" w:hAnsiTheme="minorHAnsi" w:cstheme="minorHAnsi"/>
          <w:sz w:val="16"/>
        </w:rPr>
        <w:t>d</w:t>
      </w:r>
      <w:proofErr w:type="spellEnd"/>
      <w:r w:rsidRPr="00B144C6">
        <w:rPr>
          <w:rFonts w:asciiTheme="minorHAnsi" w:hAnsiTheme="minorHAnsi" w:cstheme="minorHAnsi"/>
          <w:sz w:val="16"/>
        </w:rPr>
        <w:t xml:space="preserve"> take 3 to 5 days, whereas deployment from the West Coast would take up to 16 days. However, basing capacity in Hawaii or Guam can cut those transit times considerably. 55</w:t>
      </w:r>
    </w:p>
    <w:p w14:paraId="138F2478"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Admittedly, deploying heavy forces by air in bulk is not plausible for contingencies requiring massive ground troops. But </w:t>
      </w:r>
      <w:r w:rsidRPr="00B144C6">
        <w:rPr>
          <w:rStyle w:val="StyleUnderline"/>
          <w:rFonts w:asciiTheme="minorHAnsi" w:hAnsiTheme="minorHAnsi" w:cstheme="minorHAnsi"/>
          <w:highlight w:val="green"/>
        </w:rPr>
        <w:t>contingencies</w:t>
      </w:r>
      <w:r w:rsidRPr="00B144C6">
        <w:rPr>
          <w:rStyle w:val="StyleUnderline"/>
          <w:rFonts w:asciiTheme="minorHAnsi" w:hAnsiTheme="minorHAnsi" w:cstheme="minorHAnsi"/>
        </w:rPr>
        <w:t xml:space="preserve"> that truly depend </w:t>
      </w:r>
      <w:r w:rsidRPr="00B144C6">
        <w:rPr>
          <w:rStyle w:val="StyleUnderline"/>
          <w:rFonts w:asciiTheme="minorHAnsi" w:hAnsiTheme="minorHAnsi" w:cstheme="minorHAnsi"/>
          <w:highlight w:val="green"/>
        </w:rPr>
        <w:t>on</w:t>
      </w:r>
      <w:r w:rsidRPr="00B144C6">
        <w:rPr>
          <w:rStyle w:val="StyleUnderline"/>
          <w:rFonts w:asciiTheme="minorHAnsi" w:hAnsiTheme="minorHAnsi" w:cstheme="minorHAnsi"/>
        </w:rPr>
        <w:t xml:space="preserve"> extremely </w:t>
      </w:r>
      <w:r w:rsidRPr="00B144C6">
        <w:rPr>
          <w:rStyle w:val="StyleUnderline"/>
          <w:rFonts w:asciiTheme="minorHAnsi" w:hAnsiTheme="minorHAnsi" w:cstheme="minorHAnsi"/>
          <w:highlight w:val="green"/>
        </w:rPr>
        <w:t xml:space="preserve">rapid deployment are </w:t>
      </w:r>
      <w:r w:rsidRPr="00B144C6">
        <w:rPr>
          <w:rStyle w:val="Emphasis"/>
          <w:rFonts w:asciiTheme="minorHAnsi" w:hAnsiTheme="minorHAnsi" w:cstheme="minorHAnsi"/>
          <w:highlight w:val="green"/>
        </w:rPr>
        <w:t>rare</w:t>
      </w:r>
      <w:r w:rsidRPr="00B144C6">
        <w:rPr>
          <w:rFonts w:asciiTheme="minorHAnsi" w:hAnsiTheme="minorHAnsi" w:cstheme="minorHAnsi"/>
          <w:sz w:val="16"/>
        </w:rPr>
        <w:t xml:space="preserve">. The United States tends to have the luxury of intervening at its own pace. And, given America’s relative insulation from external threats, it’s not clear that speedy intervention is even desirable. For one thing, </w:t>
      </w:r>
      <w:r w:rsidRPr="00B144C6">
        <w:rPr>
          <w:rStyle w:val="StyleUnderline"/>
          <w:rFonts w:asciiTheme="minorHAnsi" w:hAnsiTheme="minorHAnsi" w:cstheme="minorHAnsi"/>
          <w:highlight w:val="green"/>
        </w:rPr>
        <w:t>reducing</w:t>
      </w:r>
      <w:r w:rsidRPr="00B144C6">
        <w:rPr>
          <w:rStyle w:val="StyleUnderline"/>
          <w:rFonts w:asciiTheme="minorHAnsi" w:hAnsiTheme="minorHAnsi" w:cstheme="minorHAnsi"/>
        </w:rPr>
        <w:t xml:space="preserve"> the emphasis on </w:t>
      </w:r>
      <w:r w:rsidRPr="00B144C6">
        <w:rPr>
          <w:rStyle w:val="StyleUnderline"/>
          <w:rFonts w:asciiTheme="minorHAnsi" w:hAnsiTheme="minorHAnsi" w:cstheme="minorHAnsi"/>
          <w:highlight w:val="green"/>
        </w:rPr>
        <w:t>rapid response</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green"/>
        </w:rPr>
        <w:t>would</w:t>
      </w:r>
      <w:r w:rsidRPr="00B144C6">
        <w:rPr>
          <w:rStyle w:val="StyleUnderline"/>
          <w:rFonts w:asciiTheme="minorHAnsi" w:hAnsiTheme="minorHAnsi" w:cstheme="minorHAnsi"/>
        </w:rPr>
        <w:t xml:space="preserve"> likely </w:t>
      </w:r>
      <w:r w:rsidRPr="00B144C6">
        <w:rPr>
          <w:rStyle w:val="Emphasis"/>
          <w:rFonts w:asciiTheme="minorHAnsi" w:hAnsiTheme="minorHAnsi" w:cstheme="minorHAnsi"/>
          <w:highlight w:val="green"/>
        </w:rPr>
        <w:t>signal</w:t>
      </w:r>
      <w:r w:rsidRPr="00B144C6">
        <w:rPr>
          <w:rStyle w:val="StyleUnderline"/>
          <w:rFonts w:asciiTheme="minorHAnsi" w:hAnsiTheme="minorHAnsi" w:cstheme="minorHAnsi"/>
        </w:rPr>
        <w:t xml:space="preserve"> to allies the </w:t>
      </w:r>
      <w:r w:rsidRPr="00B144C6">
        <w:rPr>
          <w:rStyle w:val="StyleUnderline"/>
          <w:rFonts w:asciiTheme="minorHAnsi" w:hAnsiTheme="minorHAnsi" w:cstheme="minorHAnsi"/>
          <w:highlight w:val="green"/>
        </w:rPr>
        <w:t xml:space="preserve">need to </w:t>
      </w:r>
      <w:r w:rsidRPr="00B144C6">
        <w:rPr>
          <w:rStyle w:val="Emphasis"/>
          <w:rFonts w:asciiTheme="minorHAnsi" w:hAnsiTheme="minorHAnsi" w:cstheme="minorHAnsi"/>
          <w:highlight w:val="green"/>
        </w:rPr>
        <w:t>cut back on free riding</w:t>
      </w:r>
      <w:r w:rsidRPr="00B144C6">
        <w:rPr>
          <w:rFonts w:asciiTheme="minorHAnsi" w:hAnsiTheme="minorHAnsi" w:cstheme="minorHAnsi"/>
          <w:sz w:val="16"/>
        </w:rPr>
        <w:t xml:space="preserve"> (that is, spending less on the military in the expectation that the United States will carry their defense burden).</w:t>
      </w:r>
    </w:p>
    <w:p w14:paraId="7576D8CC"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Moreover, </w:t>
      </w:r>
      <w:r w:rsidRPr="00B144C6">
        <w:rPr>
          <w:rStyle w:val="StyleUnderline"/>
          <w:rFonts w:asciiTheme="minorHAnsi" w:hAnsiTheme="minorHAnsi" w:cstheme="minorHAnsi"/>
        </w:rPr>
        <w:t xml:space="preserve">robbing the executive branch of the ability to rapidly insert the United States into a military conflict abroad may indeed be a </w:t>
      </w:r>
      <w:r w:rsidRPr="00B144C6">
        <w:rPr>
          <w:rStyle w:val="Emphasis"/>
          <w:rFonts w:asciiTheme="minorHAnsi" w:hAnsiTheme="minorHAnsi" w:cstheme="minorHAnsi"/>
          <w:highlight w:val="green"/>
        </w:rPr>
        <w:t>good thing</w:t>
      </w:r>
      <w:r w:rsidRPr="00B144C6">
        <w:rPr>
          <w:rFonts w:asciiTheme="minorHAnsi" w:hAnsiTheme="minorHAnsi" w:cstheme="minorHAnsi"/>
          <w:sz w:val="16"/>
        </w:rPr>
        <w:t xml:space="preserve">. Since World War II, constitutional restrictions on the president’s war-making powers have eroded. But the Framers of the Constitution were wise to constrain the president’s war-making powers. </w:t>
      </w:r>
      <w:r w:rsidRPr="00B144C6">
        <w:rPr>
          <w:rStyle w:val="StyleUnderline"/>
          <w:rFonts w:asciiTheme="minorHAnsi" w:hAnsiTheme="minorHAnsi" w:cstheme="minorHAnsi"/>
        </w:rPr>
        <w:t xml:space="preserve">Affording the </w:t>
      </w:r>
      <w:proofErr w:type="gramStart"/>
      <w:r w:rsidRPr="00B144C6">
        <w:rPr>
          <w:rStyle w:val="StyleUnderline"/>
          <w:rFonts w:asciiTheme="minorHAnsi" w:hAnsiTheme="minorHAnsi" w:cstheme="minorHAnsi"/>
        </w:rPr>
        <w:t>executive</w:t>
      </w:r>
      <w:proofErr w:type="gramEnd"/>
      <w:r w:rsidRPr="00B144C6">
        <w:rPr>
          <w:rStyle w:val="StyleUnderline"/>
          <w:rFonts w:asciiTheme="minorHAnsi" w:hAnsiTheme="minorHAnsi" w:cstheme="minorHAnsi"/>
        </w:rPr>
        <w:t xml:space="preserve"> a speedy response with in-place forces</w:t>
      </w:r>
      <w:r w:rsidRPr="00B144C6">
        <w:rPr>
          <w:rFonts w:asciiTheme="minorHAnsi" w:hAnsiTheme="minorHAnsi" w:cstheme="minorHAnsi"/>
          <w:sz w:val="16"/>
        </w:rPr>
        <w:t xml:space="preserve">, therefore, </w:t>
      </w:r>
      <w:r w:rsidRPr="00B144C6">
        <w:rPr>
          <w:rStyle w:val="StyleUnderline"/>
          <w:rFonts w:asciiTheme="minorHAnsi" w:hAnsiTheme="minorHAnsi" w:cstheme="minorHAnsi"/>
        </w:rPr>
        <w:t>not only undermines the rule of law</w:t>
      </w:r>
      <w:r w:rsidRPr="00B144C6">
        <w:rPr>
          <w:rFonts w:asciiTheme="minorHAnsi" w:hAnsiTheme="minorHAnsi" w:cstheme="minorHAnsi"/>
          <w:sz w:val="16"/>
        </w:rPr>
        <w:t xml:space="preserve"> </w:t>
      </w:r>
      <w:r w:rsidRPr="00B144C6">
        <w:rPr>
          <w:rStyle w:val="StyleUnderline"/>
          <w:rFonts w:asciiTheme="minorHAnsi" w:hAnsiTheme="minorHAnsi" w:cstheme="minorHAnsi"/>
        </w:rPr>
        <w:t>but</w:t>
      </w:r>
      <w:r w:rsidRPr="00B144C6">
        <w:rPr>
          <w:rFonts w:asciiTheme="minorHAnsi" w:hAnsiTheme="minorHAnsi" w:cstheme="minorHAnsi"/>
          <w:sz w:val="16"/>
        </w:rPr>
        <w:t xml:space="preserve"> also </w:t>
      </w:r>
      <w:r w:rsidRPr="00B144C6">
        <w:rPr>
          <w:rStyle w:val="StyleUnderline"/>
          <w:rFonts w:asciiTheme="minorHAnsi" w:hAnsiTheme="minorHAnsi" w:cstheme="minorHAnsi"/>
        </w:rPr>
        <w:t xml:space="preserve">can </w:t>
      </w:r>
      <w:r w:rsidRPr="00B144C6">
        <w:rPr>
          <w:rStyle w:val="Emphasis"/>
          <w:rFonts w:asciiTheme="minorHAnsi" w:hAnsiTheme="minorHAnsi" w:cstheme="minorHAnsi"/>
          <w:highlight w:val="green"/>
        </w:rPr>
        <w:t>intensify war proneness</w:t>
      </w:r>
      <w:r w:rsidRPr="00B144C6">
        <w:rPr>
          <w:rFonts w:asciiTheme="minorHAnsi" w:hAnsiTheme="minorHAnsi" w:cstheme="minorHAnsi"/>
          <w:sz w:val="16"/>
        </w:rPr>
        <w:t>. As Bernard Brodie once wrote, “</w:t>
      </w:r>
      <w:r w:rsidRPr="00B144C6">
        <w:rPr>
          <w:rStyle w:val="StyleUnderline"/>
          <w:rFonts w:asciiTheme="minorHAnsi" w:hAnsiTheme="minorHAnsi" w:cstheme="minorHAnsi"/>
        </w:rPr>
        <w:t>the notion that it is incontestably good to expand the chief executive’s options is rather peculiar</w:t>
      </w:r>
      <w:r w:rsidRPr="00B144C6">
        <w:rPr>
          <w:rFonts w:asciiTheme="minorHAnsi" w:hAnsiTheme="minorHAnsi" w:cstheme="minorHAnsi"/>
          <w:sz w:val="16"/>
        </w:rPr>
        <w:t xml:space="preserve">” </w:t>
      </w:r>
      <w:r w:rsidRPr="00B144C6">
        <w:rPr>
          <w:rStyle w:val="StyleUnderline"/>
          <w:rFonts w:asciiTheme="minorHAnsi" w:hAnsiTheme="minorHAnsi" w:cstheme="minorHAnsi"/>
        </w:rPr>
        <w:t>because</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it </w:t>
      </w:r>
      <w:r w:rsidRPr="00B144C6">
        <w:rPr>
          <w:rStyle w:val="StyleUnderline"/>
          <w:rFonts w:asciiTheme="minorHAnsi" w:hAnsiTheme="minorHAnsi" w:cstheme="minorHAnsi"/>
          <w:highlight w:val="green"/>
        </w:rPr>
        <w:t xml:space="preserve">runs </w:t>
      </w:r>
      <w:r w:rsidRPr="00B144C6">
        <w:rPr>
          <w:rStyle w:val="Emphasis"/>
          <w:rFonts w:asciiTheme="minorHAnsi" w:hAnsiTheme="minorHAnsi" w:cstheme="minorHAnsi"/>
          <w:highlight w:val="green"/>
        </w:rPr>
        <w:t>directly counter</w:t>
      </w:r>
      <w:r w:rsidRPr="00B144C6">
        <w:rPr>
          <w:rFonts w:asciiTheme="minorHAnsi" w:hAnsiTheme="minorHAnsi" w:cstheme="minorHAnsi"/>
          <w:sz w:val="16"/>
          <w:highlight w:val="green"/>
        </w:rPr>
        <w:t xml:space="preserve"> </w:t>
      </w:r>
      <w:r w:rsidRPr="00B144C6">
        <w:rPr>
          <w:rStyle w:val="StyleUnderline"/>
          <w:rFonts w:asciiTheme="minorHAnsi" w:hAnsiTheme="minorHAnsi" w:cstheme="minorHAnsi"/>
          <w:highlight w:val="green"/>
        </w:rPr>
        <w:t>to the basic tenets of constitutional government</w:t>
      </w:r>
      <w:r w:rsidRPr="00B144C6">
        <w:rPr>
          <w:rFonts w:asciiTheme="minorHAnsi" w:hAnsiTheme="minorHAnsi" w:cstheme="minorHAnsi"/>
          <w:sz w:val="16"/>
        </w:rPr>
        <w:t>” and because “one way of keeping people out of trouble is to deny them the means for getting into it.” 56</w:t>
      </w:r>
    </w:p>
    <w:p w14:paraId="6B67F5B4"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Vulnerability, Counterbalancing, and Entanglement</w:t>
      </w:r>
    </w:p>
    <w:p w14:paraId="0E49F44D"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Keeping U.S. troops permanently stationed abroad presents several strategic problems. First, such </w:t>
      </w:r>
      <w:r w:rsidRPr="00B144C6">
        <w:rPr>
          <w:rStyle w:val="StyleUnderline"/>
          <w:rFonts w:asciiTheme="minorHAnsi" w:hAnsiTheme="minorHAnsi" w:cstheme="minorHAnsi"/>
        </w:rPr>
        <w:t>forces are more vulnerable to attack than forces stationed at home</w:t>
      </w:r>
      <w:r w:rsidRPr="00B144C6">
        <w:rPr>
          <w:rFonts w:asciiTheme="minorHAnsi" w:hAnsiTheme="minorHAnsi" w:cstheme="minorHAnsi"/>
          <w:sz w:val="16"/>
        </w:rPr>
        <w:t xml:space="preserve">. Even though the preponderance of U.S. power and the general decline in international war probably mean that U.S. overseas bases are not at risk of bombardment in the immediate future, </w:t>
      </w:r>
      <w:r w:rsidRPr="00B144C6">
        <w:rPr>
          <w:rStyle w:val="StyleUnderline"/>
          <w:rFonts w:asciiTheme="minorHAnsi" w:hAnsiTheme="minorHAnsi" w:cstheme="minorHAnsi"/>
        </w:rPr>
        <w:t xml:space="preserve">certain plausible contingencies could make them </w:t>
      </w:r>
      <w:r w:rsidRPr="00B144C6">
        <w:rPr>
          <w:rStyle w:val="Emphasis"/>
          <w:rFonts w:asciiTheme="minorHAnsi" w:hAnsiTheme="minorHAnsi" w:cstheme="minorHAnsi"/>
        </w:rPr>
        <w:t>priority targets</w:t>
      </w:r>
      <w:r w:rsidRPr="00B144C6">
        <w:rPr>
          <w:rFonts w:asciiTheme="minorHAnsi" w:hAnsiTheme="minorHAnsi" w:cstheme="minorHAnsi"/>
          <w:sz w:val="16"/>
        </w:rPr>
        <w:t>. If conflict breaks out over Taiwan or maritime-territorial disputes in the East China Sea or the South China Sea, the United States would be obligated to intervene against China to fulfill its security guarantee to Taiwan, Japan, or the Philippines, which would then trigger Chinese actions against U.S. assets. 57 To take another example that is now more remote, thanks to the recently negotiated nuclear deal with Iran, if Israel were to preventively strike one of Iran’s nuclear facilities, the United States would be implicated immediately because of its promises to fight to defend Israel. 58 According to a 2012 report, U.S. bases in Bahrain would be a priority target in Iranian retaliatory strikes. 59</w:t>
      </w:r>
    </w:p>
    <w:p w14:paraId="462DF5D4"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For facilities based in certain countries, particularly in the Middle East, </w:t>
      </w:r>
      <w:r w:rsidRPr="00B144C6">
        <w:rPr>
          <w:rStyle w:val="StyleUnderline"/>
          <w:rFonts w:asciiTheme="minorHAnsi" w:hAnsiTheme="minorHAnsi" w:cstheme="minorHAnsi"/>
        </w:rPr>
        <w:t xml:space="preserve">the risk of terrorist attacks on military bases has </w:t>
      </w:r>
      <w:r w:rsidRPr="00B144C6">
        <w:rPr>
          <w:rStyle w:val="Emphasis"/>
          <w:rFonts w:asciiTheme="minorHAnsi" w:hAnsiTheme="minorHAnsi" w:cstheme="minorHAnsi"/>
        </w:rPr>
        <w:t>increased</w:t>
      </w:r>
      <w:r w:rsidRPr="00B144C6">
        <w:rPr>
          <w:rStyle w:val="StyleUnderline"/>
          <w:rFonts w:asciiTheme="minorHAnsi" w:hAnsiTheme="minorHAnsi" w:cstheme="minorHAnsi"/>
        </w:rPr>
        <w:t xml:space="preserve"> in recent years</w:t>
      </w:r>
      <w:r w:rsidRPr="00B144C6">
        <w:rPr>
          <w:rFonts w:asciiTheme="minorHAnsi" w:hAnsiTheme="minorHAnsi" w:cstheme="minorHAnsi"/>
          <w:sz w:val="16"/>
        </w:rPr>
        <w:t>. Not only are homemade explosives and car bombs easier to access and produce, but also—especially after the damage done by the post-9/11 wars in Iraq and Afghanistan—</w:t>
      </w:r>
      <w:r w:rsidRPr="00B144C6">
        <w:rPr>
          <w:rStyle w:val="StyleUnderline"/>
          <w:rFonts w:asciiTheme="minorHAnsi" w:hAnsiTheme="minorHAnsi" w:cstheme="minorHAnsi"/>
          <w:highlight w:val="green"/>
        </w:rPr>
        <w:t>an anti-American narrative</w:t>
      </w:r>
      <w:r w:rsidRPr="00B144C6">
        <w:rPr>
          <w:rStyle w:val="StyleUnderline"/>
          <w:rFonts w:asciiTheme="minorHAnsi" w:hAnsiTheme="minorHAnsi" w:cstheme="minorHAnsi"/>
        </w:rPr>
        <w:t xml:space="preserve"> has become even more popular, </w:t>
      </w:r>
      <w:r w:rsidRPr="00B144C6">
        <w:rPr>
          <w:rStyle w:val="StyleUnderline"/>
          <w:rFonts w:asciiTheme="minorHAnsi" w:hAnsiTheme="minorHAnsi" w:cstheme="minorHAnsi"/>
          <w:highlight w:val="green"/>
        </w:rPr>
        <w:t>mak</w:t>
      </w:r>
      <w:r w:rsidRPr="00B144C6">
        <w:rPr>
          <w:rStyle w:val="StyleUnderline"/>
          <w:rFonts w:asciiTheme="minorHAnsi" w:hAnsiTheme="minorHAnsi" w:cstheme="minorHAnsi"/>
        </w:rPr>
        <w:t xml:space="preserve">ing </w:t>
      </w:r>
      <w:r w:rsidRPr="00B144C6">
        <w:rPr>
          <w:rStyle w:val="StyleUnderline"/>
          <w:rFonts w:asciiTheme="minorHAnsi" w:hAnsiTheme="minorHAnsi" w:cstheme="minorHAnsi"/>
          <w:highlight w:val="green"/>
        </w:rPr>
        <w:t xml:space="preserve">U.S. bases </w:t>
      </w:r>
      <w:r w:rsidRPr="00B144C6">
        <w:rPr>
          <w:rStyle w:val="Emphasis"/>
          <w:rFonts w:asciiTheme="minorHAnsi" w:hAnsiTheme="minorHAnsi" w:cstheme="minorHAnsi"/>
          <w:highlight w:val="green"/>
        </w:rPr>
        <w:t>desirable targets</w:t>
      </w:r>
      <w:r w:rsidRPr="00B144C6">
        <w:rPr>
          <w:rStyle w:val="StyleUnderline"/>
          <w:rFonts w:asciiTheme="minorHAnsi" w:hAnsiTheme="minorHAnsi" w:cstheme="minorHAnsi"/>
        </w:rPr>
        <w:t xml:space="preserve"> for terrorist attacks</w:t>
      </w:r>
      <w:r w:rsidRPr="00B144C6">
        <w:rPr>
          <w:rFonts w:asciiTheme="minorHAnsi" w:hAnsiTheme="minorHAnsi" w:cstheme="minorHAnsi"/>
          <w:sz w:val="16"/>
        </w:rPr>
        <w:t>.</w:t>
      </w:r>
    </w:p>
    <w:p w14:paraId="6C3CA745" w14:textId="77777777" w:rsidR="00E0160D" w:rsidRPr="00B144C6" w:rsidRDefault="00E0160D" w:rsidP="00E0160D">
      <w:pPr>
        <w:rPr>
          <w:rFonts w:asciiTheme="minorHAnsi" w:hAnsiTheme="minorHAnsi" w:cstheme="minorHAnsi"/>
          <w:sz w:val="16"/>
        </w:rPr>
      </w:pPr>
      <w:r w:rsidRPr="00B144C6">
        <w:rPr>
          <w:rStyle w:val="StyleUnderline"/>
          <w:rFonts w:asciiTheme="minorHAnsi" w:hAnsiTheme="minorHAnsi" w:cstheme="minorHAnsi"/>
          <w:highlight w:val="green"/>
        </w:rPr>
        <w:t>Overseas bases</w:t>
      </w:r>
      <w:r w:rsidRPr="00B144C6">
        <w:rPr>
          <w:rFonts w:asciiTheme="minorHAnsi" w:hAnsiTheme="minorHAnsi" w:cstheme="minorHAnsi"/>
          <w:sz w:val="16"/>
        </w:rPr>
        <w:t xml:space="preserve"> can </w:t>
      </w:r>
      <w:r w:rsidRPr="00B144C6">
        <w:rPr>
          <w:rStyle w:val="StyleUnderline"/>
          <w:rFonts w:asciiTheme="minorHAnsi" w:hAnsiTheme="minorHAnsi" w:cstheme="minorHAnsi"/>
          <w:highlight w:val="green"/>
        </w:rPr>
        <w:t>inspire</w:t>
      </w:r>
      <w:r w:rsidRPr="00B144C6">
        <w:rPr>
          <w:rFonts w:asciiTheme="minorHAnsi" w:hAnsiTheme="minorHAnsi" w:cstheme="minorHAnsi"/>
          <w:sz w:val="16"/>
        </w:rPr>
        <w:t xml:space="preserve"> </w:t>
      </w:r>
      <w:r w:rsidRPr="00B144C6">
        <w:rPr>
          <w:rStyle w:val="Emphasis"/>
          <w:rFonts w:asciiTheme="minorHAnsi" w:hAnsiTheme="minorHAnsi" w:cstheme="minorHAnsi"/>
          <w:highlight w:val="green"/>
        </w:rPr>
        <w:t>blowback</w:t>
      </w:r>
      <w:r w:rsidRPr="00B144C6">
        <w:rPr>
          <w:rFonts w:asciiTheme="minorHAnsi" w:hAnsiTheme="minorHAnsi" w:cstheme="minorHAnsi"/>
          <w:sz w:val="16"/>
        </w:rPr>
        <w:t xml:space="preserve"> in the form of </w:t>
      </w:r>
      <w:r w:rsidRPr="00B144C6">
        <w:rPr>
          <w:rStyle w:val="Emphasis"/>
          <w:rFonts w:asciiTheme="minorHAnsi" w:hAnsiTheme="minorHAnsi" w:cstheme="minorHAnsi"/>
          <w:highlight w:val="green"/>
        </w:rPr>
        <w:t>terrorism</w:t>
      </w:r>
      <w:r w:rsidRPr="00B144C6">
        <w:rPr>
          <w:rFonts w:asciiTheme="minorHAnsi" w:hAnsiTheme="minorHAnsi" w:cstheme="minorHAnsi"/>
          <w:sz w:val="16"/>
        </w:rPr>
        <w:t xml:space="preserve">. According to Robert Pape, “the principal cause of suicide terrorism is resistance to foreign occupation.” 60 Infamous examples, like the 1983 bombings of the Marine barracks in Beirut, Lebanon, that killed 241 Americans, and the al Qaeda attack in 2000 on the USS Cole off the coast of Yemen, are illustrative. 61 But bases can also motivate attacks on U.S. soil. </w:t>
      </w:r>
      <w:r w:rsidRPr="00B144C6">
        <w:rPr>
          <w:rStyle w:val="StyleUnderline"/>
          <w:rFonts w:asciiTheme="minorHAnsi" w:hAnsiTheme="minorHAnsi" w:cstheme="minorHAnsi"/>
        </w:rPr>
        <w:t>The presence of U.S. military bases in Saudi Arabia was one of the most prominent grievances cited by al Qaeda in the lead-up to the 9/11 attacks</w:t>
      </w:r>
      <w:r w:rsidRPr="00B144C6">
        <w:rPr>
          <w:rFonts w:asciiTheme="minorHAnsi" w:hAnsiTheme="minorHAnsi" w:cstheme="minorHAnsi"/>
          <w:sz w:val="16"/>
        </w:rPr>
        <w:t xml:space="preserve">. 62 </w:t>
      </w:r>
      <w:r w:rsidRPr="00B144C6">
        <w:rPr>
          <w:rStyle w:val="StyleUnderline"/>
          <w:rFonts w:asciiTheme="minorHAnsi" w:hAnsiTheme="minorHAnsi" w:cstheme="minorHAnsi"/>
        </w:rPr>
        <w:t xml:space="preserve">And the post-9/11 surge in the U.S. military presence in the Middle East coincided with a </w:t>
      </w:r>
      <w:r w:rsidRPr="00B144C6">
        <w:rPr>
          <w:rStyle w:val="Emphasis"/>
          <w:rFonts w:asciiTheme="minorHAnsi" w:hAnsiTheme="minorHAnsi" w:cstheme="minorHAnsi"/>
        </w:rPr>
        <w:t>massive increase</w:t>
      </w:r>
      <w:r w:rsidRPr="00B144C6">
        <w:rPr>
          <w:rStyle w:val="StyleUnderline"/>
          <w:rFonts w:asciiTheme="minorHAnsi" w:hAnsiTheme="minorHAnsi" w:cstheme="minorHAnsi"/>
        </w:rPr>
        <w:t xml:space="preserve"> in the rate of terrorist attacks inspired by anti-Americanism</w:t>
      </w:r>
      <w:r w:rsidRPr="00B144C6">
        <w:rPr>
          <w:rFonts w:asciiTheme="minorHAnsi" w:hAnsiTheme="minorHAnsi" w:cstheme="minorHAnsi"/>
          <w:sz w:val="16"/>
        </w:rPr>
        <w:t>. 63</w:t>
      </w:r>
    </w:p>
    <w:p w14:paraId="6DE9F96D"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In addition to terrorism, the </w:t>
      </w:r>
      <w:r w:rsidRPr="00B144C6">
        <w:rPr>
          <w:rStyle w:val="StyleUnderline"/>
          <w:rFonts w:asciiTheme="minorHAnsi" w:hAnsiTheme="minorHAnsi" w:cstheme="minorHAnsi"/>
        </w:rPr>
        <w:t xml:space="preserve">development of extremely accurate intermediate- and long-range </w:t>
      </w:r>
      <w:r w:rsidRPr="00B144C6">
        <w:rPr>
          <w:rStyle w:val="StyleUnderline"/>
          <w:rFonts w:asciiTheme="minorHAnsi" w:hAnsiTheme="minorHAnsi" w:cstheme="minorHAnsi"/>
          <w:highlight w:val="green"/>
        </w:rPr>
        <w:t>ballistic missiles</w:t>
      </w:r>
      <w:r w:rsidRPr="00B144C6">
        <w:rPr>
          <w:rStyle w:val="StyleUnderline"/>
          <w:rFonts w:asciiTheme="minorHAnsi" w:hAnsiTheme="minorHAnsi" w:cstheme="minorHAnsi"/>
        </w:rPr>
        <w:t xml:space="preserve"> and modern satellite-based sensors, among other innovations, </w:t>
      </w:r>
      <w:r w:rsidRPr="00B144C6">
        <w:rPr>
          <w:rStyle w:val="StyleUnderline"/>
          <w:rFonts w:asciiTheme="minorHAnsi" w:hAnsiTheme="minorHAnsi" w:cstheme="minorHAnsi"/>
          <w:highlight w:val="green"/>
        </w:rPr>
        <w:t xml:space="preserve">makes overseas bases susceptible to </w:t>
      </w:r>
      <w:r w:rsidRPr="00B144C6">
        <w:rPr>
          <w:rStyle w:val="Emphasis"/>
          <w:rFonts w:asciiTheme="minorHAnsi" w:hAnsiTheme="minorHAnsi" w:cstheme="minorHAnsi"/>
          <w:highlight w:val="green"/>
        </w:rPr>
        <w:t>asymmetric attacks</w:t>
      </w:r>
      <w:r w:rsidRPr="00B144C6">
        <w:rPr>
          <w:rFonts w:asciiTheme="minorHAnsi" w:hAnsiTheme="minorHAnsi" w:cstheme="minorHAnsi"/>
          <w:sz w:val="16"/>
        </w:rPr>
        <w:t xml:space="preserve"> </w:t>
      </w:r>
      <w:r w:rsidRPr="00B144C6">
        <w:rPr>
          <w:rStyle w:val="StyleUnderline"/>
          <w:rFonts w:asciiTheme="minorHAnsi" w:hAnsiTheme="minorHAnsi" w:cstheme="minorHAnsi"/>
        </w:rPr>
        <w:t>that are very difficult to defend against</w:t>
      </w:r>
      <w:r w:rsidRPr="00B144C6">
        <w:rPr>
          <w:rFonts w:asciiTheme="minorHAnsi" w:hAnsiTheme="minorHAnsi" w:cstheme="minorHAnsi"/>
          <w:sz w:val="16"/>
        </w:rPr>
        <w:t xml:space="preserve">. </w:t>
      </w:r>
      <w:r w:rsidRPr="00B144C6">
        <w:rPr>
          <w:rStyle w:val="StyleUnderline"/>
          <w:rFonts w:asciiTheme="minorHAnsi" w:hAnsiTheme="minorHAnsi" w:cstheme="minorHAnsi"/>
        </w:rPr>
        <w:t>China</w:t>
      </w:r>
      <w:proofErr w:type="gramStart"/>
      <w:r w:rsidRPr="00B144C6">
        <w:rPr>
          <w:rFonts w:asciiTheme="minorHAnsi" w:hAnsiTheme="minorHAnsi" w:cstheme="minorHAnsi"/>
          <w:sz w:val="16"/>
        </w:rPr>
        <w:t>, in particular, has</w:t>
      </w:r>
      <w:proofErr w:type="gramEnd"/>
      <w:r w:rsidRPr="00B144C6">
        <w:rPr>
          <w:rFonts w:asciiTheme="minorHAnsi" w:hAnsiTheme="minorHAnsi" w:cstheme="minorHAnsi"/>
          <w:sz w:val="16"/>
        </w:rPr>
        <w:t xml:space="preserve"> </w:t>
      </w:r>
      <w:r w:rsidRPr="00B144C6">
        <w:rPr>
          <w:rStyle w:val="StyleUnderline"/>
          <w:rFonts w:asciiTheme="minorHAnsi" w:hAnsiTheme="minorHAnsi" w:cstheme="minorHAnsi"/>
        </w:rPr>
        <w:t>invested heavily in these capabilities</w:t>
      </w:r>
      <w:r w:rsidRPr="00B144C6">
        <w:rPr>
          <w:rFonts w:asciiTheme="minorHAnsi" w:hAnsiTheme="minorHAnsi" w:cstheme="minorHAnsi"/>
          <w:sz w:val="16"/>
        </w:rPr>
        <w:t xml:space="preserve">, meaning that </w:t>
      </w:r>
      <w:r w:rsidRPr="00B144C6">
        <w:rPr>
          <w:rStyle w:val="StyleUnderline"/>
          <w:rFonts w:asciiTheme="minorHAnsi" w:hAnsiTheme="minorHAnsi" w:cstheme="minorHAnsi"/>
        </w:rPr>
        <w:t>a large percentage of U.S. facilities</w:t>
      </w:r>
      <w:r w:rsidRPr="00B144C6">
        <w:rPr>
          <w:rFonts w:asciiTheme="minorHAnsi" w:hAnsiTheme="minorHAnsi" w:cstheme="minorHAnsi"/>
          <w:sz w:val="16"/>
        </w:rPr>
        <w:t>—more than 90 percent of U.S. air facilities in northeast Asia—</w:t>
      </w:r>
      <w:r w:rsidRPr="00B144C6">
        <w:rPr>
          <w:rStyle w:val="StyleUnderline"/>
          <w:rFonts w:asciiTheme="minorHAnsi" w:hAnsiTheme="minorHAnsi" w:cstheme="minorHAnsi"/>
        </w:rPr>
        <w:t>are in high-threat areas</w:t>
      </w:r>
      <w:r w:rsidRPr="00B144C6">
        <w:rPr>
          <w:rFonts w:asciiTheme="minorHAnsi" w:hAnsiTheme="minorHAnsi" w:cstheme="minorHAnsi"/>
          <w:sz w:val="16"/>
        </w:rPr>
        <w:t xml:space="preserve">. China’s conventional theater-strike system, the DF-21, “can hit all military facilities along the entire Japanese archipelago,” says </w:t>
      </w:r>
      <w:proofErr w:type="spellStart"/>
      <w:r w:rsidRPr="00B144C6">
        <w:rPr>
          <w:rFonts w:asciiTheme="minorHAnsi" w:hAnsiTheme="minorHAnsi" w:cstheme="minorHAnsi"/>
          <w:sz w:val="16"/>
        </w:rPr>
        <w:t>Toshi</w:t>
      </w:r>
      <w:proofErr w:type="spellEnd"/>
      <w:r w:rsidRPr="00B144C6">
        <w:rPr>
          <w:rFonts w:asciiTheme="minorHAnsi" w:hAnsiTheme="minorHAnsi" w:cstheme="minorHAnsi"/>
          <w:sz w:val="16"/>
        </w:rPr>
        <w:t xml:space="preserve"> Yoshihara, the chair of Asia-Pacific Studies at the U.S. Naval War College. 64 Michael J. </w:t>
      </w:r>
      <w:proofErr w:type="spellStart"/>
      <w:r w:rsidRPr="00B144C6">
        <w:rPr>
          <w:rFonts w:asciiTheme="minorHAnsi" w:hAnsiTheme="minorHAnsi" w:cstheme="minorHAnsi"/>
          <w:sz w:val="16"/>
        </w:rPr>
        <w:t>Lostumbo</w:t>
      </w:r>
      <w:proofErr w:type="spellEnd"/>
      <w:r w:rsidRPr="00B144C6">
        <w:rPr>
          <w:rFonts w:asciiTheme="minorHAnsi" w:hAnsiTheme="minorHAnsi" w:cstheme="minorHAnsi"/>
          <w:sz w:val="16"/>
        </w:rPr>
        <w:t xml:space="preserve"> and others write that these weapons and others like them “could cripple an airbase, incapacitate an aircraft carrier, and devastate concentrated ground forces.” 65Granted, the tripwire effect of U.S. forward bases, along with the fact that U.S. </w:t>
      </w:r>
      <w:proofErr w:type="gramStart"/>
      <w:r w:rsidRPr="00B144C6">
        <w:rPr>
          <w:rFonts w:asciiTheme="minorHAnsi" w:hAnsiTheme="minorHAnsi" w:cstheme="minorHAnsi"/>
          <w:sz w:val="16"/>
        </w:rPr>
        <w:t>allies</w:t>
      </w:r>
      <w:proofErr w:type="gramEnd"/>
      <w:r w:rsidRPr="00B144C6">
        <w:rPr>
          <w:rFonts w:asciiTheme="minorHAnsi" w:hAnsiTheme="minorHAnsi" w:cstheme="minorHAnsi"/>
          <w:sz w:val="16"/>
        </w:rPr>
        <w:t xml:space="preserve"> benefit from these capabilities as well, means that deterrence remains robust in Asia. Still, Chinese strategic planners have discussed striking U.S. bases in the unlikely scenario that inadvertent escalation results in an outbreak of conflict. 66 In other words, </w:t>
      </w:r>
      <w:r w:rsidRPr="00B144C6">
        <w:rPr>
          <w:rStyle w:val="StyleUnderline"/>
          <w:rFonts w:asciiTheme="minorHAnsi" w:hAnsiTheme="minorHAnsi" w:cstheme="minorHAnsi"/>
          <w:highlight w:val="green"/>
        </w:rPr>
        <w:t xml:space="preserve">bases offer </w:t>
      </w:r>
      <w:r w:rsidRPr="00B144C6">
        <w:rPr>
          <w:rStyle w:val="Emphasis"/>
          <w:rFonts w:asciiTheme="minorHAnsi" w:hAnsiTheme="minorHAnsi" w:cstheme="minorHAnsi"/>
          <w:highlight w:val="green"/>
        </w:rPr>
        <w:t>only a marginal increase in deterrence</w:t>
      </w:r>
      <w:r w:rsidRPr="00B144C6">
        <w:rPr>
          <w:rStyle w:val="StyleUnderline"/>
          <w:rFonts w:asciiTheme="minorHAnsi" w:hAnsiTheme="minorHAnsi" w:cstheme="minorHAnsi"/>
        </w:rPr>
        <w:t xml:space="preserve"> at added risk to forward-deployed troops</w:t>
      </w:r>
      <w:r w:rsidRPr="00B144C6">
        <w:rPr>
          <w:rFonts w:asciiTheme="minorHAnsi" w:hAnsiTheme="minorHAnsi" w:cstheme="minorHAnsi"/>
          <w:sz w:val="16"/>
        </w:rPr>
        <w:t>.</w:t>
      </w:r>
    </w:p>
    <w:p w14:paraId="4412B213"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Another major strategic problem with a forward-deployed military posture is that it can sometimes have the opposite of its intended effect. </w:t>
      </w:r>
      <w:r w:rsidRPr="00B144C6">
        <w:rPr>
          <w:rStyle w:val="StyleUnderline"/>
          <w:rFonts w:asciiTheme="minorHAnsi" w:hAnsiTheme="minorHAnsi" w:cstheme="minorHAnsi"/>
        </w:rPr>
        <w:t xml:space="preserve">Stationing military bases near an adversary can cause fear that </w:t>
      </w:r>
      <w:r w:rsidRPr="00B144C6">
        <w:rPr>
          <w:rStyle w:val="Emphasis"/>
          <w:rFonts w:asciiTheme="minorHAnsi" w:hAnsiTheme="minorHAnsi" w:cstheme="minorHAnsi"/>
        </w:rPr>
        <w:t>generates counteraction</w:t>
      </w:r>
      <w:r w:rsidRPr="00B144C6">
        <w:rPr>
          <w:rFonts w:asciiTheme="minorHAnsi" w:hAnsiTheme="minorHAnsi" w:cstheme="minorHAnsi"/>
          <w:sz w:val="16"/>
        </w:rPr>
        <w:t xml:space="preserve"> </w:t>
      </w:r>
      <w:r w:rsidRPr="00B144C6">
        <w:rPr>
          <w:rStyle w:val="StyleUnderline"/>
          <w:rFonts w:asciiTheme="minorHAnsi" w:hAnsiTheme="minorHAnsi" w:cstheme="minorHAnsi"/>
        </w:rPr>
        <w:t>instead of scaring an adversary into submission</w:t>
      </w:r>
      <w:r w:rsidRPr="00B144C6">
        <w:rPr>
          <w:rFonts w:asciiTheme="minorHAnsi" w:hAnsiTheme="minorHAnsi" w:cstheme="minorHAnsi"/>
          <w:sz w:val="16"/>
        </w:rPr>
        <w:t>. 67 The most intense crisis of the Cold War period may have had its origins in such a dilemma. In June 1961, the Kennedy administration placed Jupiter ballistic missiles in Turkey, bordering the Soviet Union. It was partly in response to that decision that the Soviet Union decided to place its own missiles in Cuba, precipitating a dangerous crisis between the nuclear powers in October of that year. 68 Soviet leader Nikita Khrushchev reportedly called the deployment of Jupiter missiles “an intolerable provocation” and told his ambassador to Cuba, “Inasmuch as the Americans already have surrounded the Soviet Union with a circle of their military bases and missile installations of various designations, we should repay them in kind, let them try their own medicine.” 69</w:t>
      </w:r>
    </w:p>
    <w:p w14:paraId="1C4656E6"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Today, the U.S. military presence in Europe is tasked, in part, with deterring Russian military aggression. And on those recent occasions in which Russia has acted out militarily, as it did against Georgia in 2008 on the side of separatists in South Ossetia and Abkhazia and in Ukraine in 2014, advocates of a forward posture blame the incursions on a lack of deterrence or diminished American credibility. But Russia’s interventions in Georgia and Ukraine derive more from Moscow’s insecurities about the expansion of U.S.-led Western economic and military institutions into former Soviet republics, and even up to the Russian border, than from insufficient U.S. military presence in Eastern Europe. 70 Post-Cold War NATO expansion is the source of profound anxiety and lingering resentment in Moscow. 71 Following Vladimir Putin’s annexation of Crimea, the Russian leader decried NATO expansion as an attempt at containment, and, when in 2015 NATO invited Montenegro to be the newest member of the alliance, the Kremlin warned that further expansion eastward “cannot but result in retaliatory actions.” 72 One could say that forward deployment contributes to the insecurity it purports to prevent.</w:t>
      </w:r>
    </w:p>
    <w:p w14:paraId="518080C8" w14:textId="77777777" w:rsidR="00E0160D" w:rsidRPr="00B144C6" w:rsidRDefault="00E0160D" w:rsidP="00E0160D">
      <w:pPr>
        <w:rPr>
          <w:rFonts w:asciiTheme="minorHAnsi" w:hAnsiTheme="minorHAnsi" w:cstheme="minorHAnsi"/>
          <w:sz w:val="16"/>
        </w:rPr>
      </w:pPr>
      <w:r w:rsidRPr="00B144C6">
        <w:rPr>
          <w:rStyle w:val="StyleUnderline"/>
          <w:rFonts w:asciiTheme="minorHAnsi" w:hAnsiTheme="minorHAnsi" w:cstheme="minorHAnsi"/>
          <w:highlight w:val="green"/>
        </w:rPr>
        <w:t>Bases</w:t>
      </w:r>
      <w:r w:rsidRPr="00B144C6">
        <w:rPr>
          <w:rFonts w:asciiTheme="minorHAnsi" w:hAnsiTheme="minorHAnsi" w:cstheme="minorHAnsi"/>
          <w:sz w:val="16"/>
        </w:rPr>
        <w:t xml:space="preserve"> can also </w:t>
      </w:r>
      <w:r w:rsidRPr="00B144C6">
        <w:rPr>
          <w:rStyle w:val="StyleUnderline"/>
          <w:rFonts w:asciiTheme="minorHAnsi" w:hAnsiTheme="minorHAnsi" w:cstheme="minorHAnsi"/>
          <w:highlight w:val="green"/>
        </w:rPr>
        <w:t xml:space="preserve">motivate nearby adversaries to </w:t>
      </w:r>
      <w:r w:rsidRPr="00B144C6">
        <w:rPr>
          <w:rStyle w:val="Emphasis"/>
          <w:rFonts w:asciiTheme="minorHAnsi" w:hAnsiTheme="minorHAnsi" w:cstheme="minorHAnsi"/>
          <w:highlight w:val="green"/>
        </w:rPr>
        <w:t>pursue nuclear weapons</w:t>
      </w:r>
      <w:r w:rsidRPr="00B144C6">
        <w:rPr>
          <w:rFonts w:asciiTheme="minorHAnsi" w:hAnsiTheme="minorHAnsi" w:cstheme="minorHAnsi"/>
          <w:sz w:val="16"/>
          <w:highlight w:val="green"/>
        </w:rPr>
        <w:t xml:space="preserve">. </w:t>
      </w:r>
      <w:r w:rsidRPr="00B144C6">
        <w:rPr>
          <w:rStyle w:val="StyleUnderline"/>
          <w:rFonts w:asciiTheme="minorHAnsi" w:hAnsiTheme="minorHAnsi" w:cstheme="minorHAnsi"/>
          <w:highlight w:val="green"/>
        </w:rPr>
        <w:t>Iran</w:t>
      </w:r>
      <w:r w:rsidRPr="00B144C6">
        <w:rPr>
          <w:rStyle w:val="StyleUnderline"/>
          <w:rFonts w:asciiTheme="minorHAnsi" w:hAnsiTheme="minorHAnsi" w:cstheme="minorHAnsi"/>
        </w:rPr>
        <w:t>’s expansion of nuclear enrichment</w:t>
      </w:r>
      <w:r w:rsidRPr="00B144C6">
        <w:rPr>
          <w:rFonts w:asciiTheme="minorHAnsi" w:hAnsiTheme="minorHAnsi" w:cstheme="minorHAnsi"/>
          <w:sz w:val="16"/>
        </w:rPr>
        <w:t xml:space="preserve"> in the run-up to the recent nuclear deal between Iran, the United States, </w:t>
      </w:r>
      <w:r w:rsidRPr="00B144C6">
        <w:rPr>
          <w:rStyle w:val="StyleUnderline"/>
          <w:rFonts w:asciiTheme="minorHAnsi" w:hAnsiTheme="minorHAnsi" w:cstheme="minorHAnsi"/>
        </w:rPr>
        <w:t>the United Kingdom, France, Russia, China, and Germany</w:t>
      </w:r>
      <w:r w:rsidRPr="00B144C6">
        <w:rPr>
          <w:rFonts w:asciiTheme="minorHAnsi" w:hAnsiTheme="minorHAnsi" w:cstheme="minorHAnsi"/>
          <w:sz w:val="16"/>
        </w:rPr>
        <w:t xml:space="preserve">, for example, </w:t>
      </w:r>
      <w:r w:rsidRPr="00B144C6">
        <w:rPr>
          <w:rStyle w:val="StyleUnderline"/>
          <w:rFonts w:asciiTheme="minorHAnsi" w:hAnsiTheme="minorHAnsi" w:cstheme="minorHAnsi"/>
        </w:rPr>
        <w:t>was likely understood by many in Tehran as a measure of protection</w:t>
      </w:r>
      <w:r w:rsidRPr="00B144C6">
        <w:rPr>
          <w:rFonts w:asciiTheme="minorHAnsi" w:hAnsiTheme="minorHAnsi" w:cstheme="minorHAnsi"/>
          <w:sz w:val="16"/>
        </w:rPr>
        <w:t xml:space="preserve"> from the United States. After all, </w:t>
      </w:r>
      <w:r w:rsidRPr="00B144C6">
        <w:rPr>
          <w:rStyle w:val="StyleUnderline"/>
          <w:rFonts w:asciiTheme="minorHAnsi" w:hAnsiTheme="minorHAnsi" w:cstheme="minorHAnsi"/>
        </w:rPr>
        <w:t>the United States habitually intervenes in the region</w:t>
      </w:r>
      <w:r w:rsidRPr="00B144C6">
        <w:rPr>
          <w:rFonts w:asciiTheme="minorHAnsi" w:hAnsiTheme="minorHAnsi" w:cstheme="minorHAnsi"/>
          <w:sz w:val="16"/>
        </w:rPr>
        <w:t xml:space="preserve">, </w:t>
      </w:r>
      <w:r w:rsidRPr="00B144C6">
        <w:rPr>
          <w:rStyle w:val="StyleUnderline"/>
          <w:rFonts w:asciiTheme="minorHAnsi" w:hAnsiTheme="minorHAnsi" w:cstheme="minorHAnsi"/>
        </w:rPr>
        <w:t>is allied with Iran’s two most vociferous enemies</w:t>
      </w:r>
      <w:r w:rsidRPr="00B144C6">
        <w:rPr>
          <w:rFonts w:asciiTheme="minorHAnsi" w:hAnsiTheme="minorHAnsi" w:cstheme="minorHAnsi"/>
          <w:sz w:val="16"/>
        </w:rPr>
        <w:t xml:space="preserve"> (Israel and Saudi Arabia</w:t>
      </w:r>
      <w:proofErr w:type="gramStart"/>
      <w:r w:rsidRPr="00B144C6">
        <w:rPr>
          <w:rFonts w:asciiTheme="minorHAnsi" w:hAnsiTheme="minorHAnsi" w:cstheme="minorHAnsi"/>
          <w:sz w:val="16"/>
        </w:rPr>
        <w:t xml:space="preserve">), </w:t>
      </w:r>
      <w:r w:rsidRPr="00B144C6">
        <w:rPr>
          <w:rStyle w:val="StyleUnderline"/>
          <w:rFonts w:asciiTheme="minorHAnsi" w:hAnsiTheme="minorHAnsi" w:cstheme="minorHAnsi"/>
        </w:rPr>
        <w:t>and</w:t>
      </w:r>
      <w:proofErr w:type="gramEnd"/>
      <w:r w:rsidRPr="00B144C6">
        <w:rPr>
          <w:rStyle w:val="StyleUnderline"/>
          <w:rFonts w:asciiTheme="minorHAnsi" w:hAnsiTheme="minorHAnsi" w:cstheme="minorHAnsi"/>
        </w:rPr>
        <w:t xml:space="preserve"> has carried out regime change</w:t>
      </w:r>
      <w:r w:rsidRPr="00B144C6">
        <w:rPr>
          <w:rFonts w:asciiTheme="minorHAnsi" w:hAnsiTheme="minorHAnsi" w:cstheme="minorHAnsi"/>
          <w:sz w:val="16"/>
        </w:rPr>
        <w:t xml:space="preserve"> and years of military occupation </w:t>
      </w:r>
      <w:r w:rsidRPr="00B144C6">
        <w:rPr>
          <w:rStyle w:val="StyleUnderline"/>
          <w:rFonts w:asciiTheme="minorHAnsi" w:hAnsiTheme="minorHAnsi" w:cstheme="minorHAnsi"/>
        </w:rPr>
        <w:t>in the countries on Iran’s immediate east and west flanks</w:t>
      </w:r>
      <w:r w:rsidRPr="00B144C6">
        <w:rPr>
          <w:rFonts w:asciiTheme="minorHAnsi" w:hAnsiTheme="minorHAnsi" w:cstheme="minorHAnsi"/>
          <w:sz w:val="16"/>
        </w:rPr>
        <w:t xml:space="preserve">. In addition, while bases in Japan and South Korea have arguably helped dissuade these countries from developing nuclear weapons, </w:t>
      </w:r>
      <w:r w:rsidRPr="00B144C6">
        <w:rPr>
          <w:rStyle w:val="StyleUnderline"/>
          <w:rFonts w:asciiTheme="minorHAnsi" w:hAnsiTheme="minorHAnsi" w:cstheme="minorHAnsi"/>
        </w:rPr>
        <w:t xml:space="preserve">the U.S. presence creates pressure for </w:t>
      </w:r>
      <w:r w:rsidRPr="00B144C6">
        <w:rPr>
          <w:rStyle w:val="Emphasis"/>
          <w:rFonts w:asciiTheme="minorHAnsi" w:hAnsiTheme="minorHAnsi" w:cstheme="minorHAnsi"/>
          <w:highlight w:val="green"/>
        </w:rPr>
        <w:t>No</w:t>
      </w:r>
      <w:r w:rsidRPr="00B144C6">
        <w:rPr>
          <w:rStyle w:val="Emphasis"/>
          <w:rFonts w:asciiTheme="minorHAnsi" w:hAnsiTheme="minorHAnsi" w:cstheme="minorHAnsi"/>
        </w:rPr>
        <w:t xml:space="preserve">rth </w:t>
      </w:r>
      <w:r w:rsidRPr="00B144C6">
        <w:rPr>
          <w:rStyle w:val="Emphasis"/>
          <w:rFonts w:asciiTheme="minorHAnsi" w:hAnsiTheme="minorHAnsi" w:cstheme="minorHAnsi"/>
          <w:highlight w:val="green"/>
        </w:rPr>
        <w:t>Ko</w:t>
      </w:r>
      <w:r w:rsidRPr="00B144C6">
        <w:rPr>
          <w:rStyle w:val="Emphasis"/>
          <w:rFonts w:asciiTheme="minorHAnsi" w:hAnsiTheme="minorHAnsi" w:cstheme="minorHAnsi"/>
        </w:rPr>
        <w:t>rea</w:t>
      </w:r>
      <w:r w:rsidRPr="00B144C6">
        <w:rPr>
          <w:rStyle w:val="StyleUnderline"/>
          <w:rFonts w:asciiTheme="minorHAnsi" w:hAnsiTheme="minorHAnsi" w:cstheme="minorHAnsi"/>
        </w:rPr>
        <w:t xml:space="preserve"> to do so.</w:t>
      </w:r>
      <w:r w:rsidRPr="00B144C6">
        <w:rPr>
          <w:rFonts w:asciiTheme="minorHAnsi" w:hAnsiTheme="minorHAnsi" w:cstheme="minorHAnsi"/>
          <w:sz w:val="16"/>
        </w:rPr>
        <w:t xml:space="preserve"> Pyongyang’s efforts to secure a deliverable nuclear weapon may be partly motivated by a desire for the prestige associated with such capabilities, but </w:t>
      </w:r>
      <w:r w:rsidRPr="00B144C6">
        <w:rPr>
          <w:rStyle w:val="StyleUnderline"/>
          <w:rFonts w:asciiTheme="minorHAnsi" w:hAnsiTheme="minorHAnsi" w:cstheme="minorHAnsi"/>
          <w:highlight w:val="green"/>
        </w:rPr>
        <w:t>fear of U.S. military power in So</w:t>
      </w:r>
      <w:r w:rsidRPr="00B144C6">
        <w:rPr>
          <w:rStyle w:val="StyleUnderline"/>
          <w:rFonts w:asciiTheme="minorHAnsi" w:hAnsiTheme="minorHAnsi" w:cstheme="minorHAnsi"/>
        </w:rPr>
        <w:t xml:space="preserve">uth </w:t>
      </w:r>
      <w:r w:rsidRPr="00B144C6">
        <w:rPr>
          <w:rStyle w:val="StyleUnderline"/>
          <w:rFonts w:asciiTheme="minorHAnsi" w:hAnsiTheme="minorHAnsi" w:cstheme="minorHAnsi"/>
          <w:highlight w:val="green"/>
        </w:rPr>
        <w:t>Ko</w:t>
      </w:r>
      <w:r w:rsidRPr="00B144C6">
        <w:rPr>
          <w:rStyle w:val="StyleUnderline"/>
          <w:rFonts w:asciiTheme="minorHAnsi" w:hAnsiTheme="minorHAnsi" w:cstheme="minorHAnsi"/>
        </w:rPr>
        <w:t>rea</w:t>
      </w:r>
      <w:r w:rsidRPr="00B144C6">
        <w:rPr>
          <w:rFonts w:asciiTheme="minorHAnsi" w:hAnsiTheme="minorHAnsi" w:cstheme="minorHAnsi"/>
          <w:sz w:val="16"/>
        </w:rPr>
        <w:t xml:space="preserve">, </w:t>
      </w:r>
      <w:r w:rsidRPr="00B144C6">
        <w:rPr>
          <w:rStyle w:val="StyleUnderline"/>
          <w:rFonts w:asciiTheme="minorHAnsi" w:hAnsiTheme="minorHAnsi" w:cstheme="minorHAnsi"/>
        </w:rPr>
        <w:t>and a desire to deter an attack by either or both countries</w:t>
      </w:r>
      <w:r w:rsidRPr="00B144C6">
        <w:rPr>
          <w:rFonts w:asciiTheme="minorHAnsi" w:hAnsiTheme="minorHAnsi" w:cstheme="minorHAnsi"/>
          <w:sz w:val="16"/>
        </w:rPr>
        <w:t xml:space="preserve">, </w:t>
      </w:r>
      <w:r w:rsidRPr="00B144C6">
        <w:rPr>
          <w:rStyle w:val="StyleUnderline"/>
          <w:rFonts w:asciiTheme="minorHAnsi" w:hAnsiTheme="minorHAnsi" w:cstheme="minorHAnsi"/>
          <w:highlight w:val="green"/>
        </w:rPr>
        <w:t>are</w:t>
      </w:r>
      <w:r w:rsidRPr="00B144C6">
        <w:rPr>
          <w:rFonts w:asciiTheme="minorHAnsi" w:hAnsiTheme="minorHAnsi" w:cstheme="minorHAnsi"/>
          <w:sz w:val="16"/>
        </w:rPr>
        <w:t xml:space="preserve"> also </w:t>
      </w:r>
      <w:r w:rsidRPr="00B144C6">
        <w:rPr>
          <w:rStyle w:val="Emphasis"/>
          <w:rFonts w:asciiTheme="minorHAnsi" w:hAnsiTheme="minorHAnsi" w:cstheme="minorHAnsi"/>
          <w:highlight w:val="green"/>
        </w:rPr>
        <w:t>significant motivators</w:t>
      </w:r>
      <w:r w:rsidRPr="00B144C6">
        <w:rPr>
          <w:rFonts w:asciiTheme="minorHAnsi" w:hAnsiTheme="minorHAnsi" w:cstheme="minorHAnsi"/>
          <w:sz w:val="16"/>
        </w:rPr>
        <w:t xml:space="preserve">. </w:t>
      </w:r>
      <w:r w:rsidRPr="00B144C6">
        <w:rPr>
          <w:rStyle w:val="StyleUnderline"/>
          <w:rFonts w:asciiTheme="minorHAnsi" w:hAnsiTheme="minorHAnsi" w:cstheme="minorHAnsi"/>
        </w:rPr>
        <w:t>Proximate U.S. military forces and an adversarial relationship with Washington helped motivate China’s</w:t>
      </w:r>
      <w:r w:rsidRPr="00B144C6">
        <w:rPr>
          <w:rFonts w:asciiTheme="minorHAnsi" w:hAnsiTheme="minorHAnsi" w:cstheme="minorHAnsi"/>
          <w:sz w:val="16"/>
        </w:rPr>
        <w:t xml:space="preserve"> 1964 </w:t>
      </w:r>
      <w:r w:rsidRPr="00B144C6">
        <w:rPr>
          <w:rStyle w:val="StyleUnderline"/>
          <w:rFonts w:asciiTheme="minorHAnsi" w:hAnsiTheme="minorHAnsi" w:cstheme="minorHAnsi"/>
        </w:rPr>
        <w:t>acquisition of nuclear weapons</w:t>
      </w:r>
      <w:r w:rsidRPr="00B144C6">
        <w:rPr>
          <w:rFonts w:asciiTheme="minorHAnsi" w:hAnsiTheme="minorHAnsi" w:cstheme="minorHAnsi"/>
          <w:sz w:val="16"/>
        </w:rPr>
        <w:t xml:space="preserve">. 73 And, in recent years, </w:t>
      </w:r>
      <w:r w:rsidRPr="00B144C6">
        <w:rPr>
          <w:rStyle w:val="StyleUnderline"/>
          <w:rFonts w:asciiTheme="minorHAnsi" w:hAnsiTheme="minorHAnsi" w:cstheme="minorHAnsi"/>
          <w:highlight w:val="green"/>
        </w:rPr>
        <w:t xml:space="preserve">U.S. actions </w:t>
      </w:r>
      <w:r w:rsidRPr="00B144C6">
        <w:rPr>
          <w:rStyle w:val="StyleUnderline"/>
          <w:rFonts w:asciiTheme="minorHAnsi" w:hAnsiTheme="minorHAnsi" w:cstheme="minorHAnsi"/>
        </w:rPr>
        <w:t xml:space="preserve">in Iraq and Libya have </w:t>
      </w:r>
      <w:r w:rsidRPr="00B144C6">
        <w:rPr>
          <w:rStyle w:val="StyleUnderline"/>
          <w:rFonts w:asciiTheme="minorHAnsi" w:hAnsiTheme="minorHAnsi" w:cstheme="minorHAnsi"/>
          <w:highlight w:val="green"/>
        </w:rPr>
        <w:t>signaled</w:t>
      </w:r>
      <w:r w:rsidRPr="00B144C6">
        <w:rPr>
          <w:rStyle w:val="StyleUnderline"/>
          <w:rFonts w:asciiTheme="minorHAnsi" w:hAnsiTheme="minorHAnsi" w:cstheme="minorHAnsi"/>
        </w:rPr>
        <w:t xml:space="preserve"> to potential rogue states the </w:t>
      </w:r>
      <w:r w:rsidRPr="00B144C6">
        <w:rPr>
          <w:rStyle w:val="StyleUnderline"/>
          <w:rFonts w:asciiTheme="minorHAnsi" w:hAnsiTheme="minorHAnsi" w:cstheme="minorHAnsi"/>
          <w:highlight w:val="green"/>
        </w:rPr>
        <w:t>wisdom</w:t>
      </w:r>
      <w:r w:rsidRPr="00B144C6">
        <w:rPr>
          <w:rStyle w:val="StyleUnderline"/>
          <w:rFonts w:asciiTheme="minorHAnsi" w:hAnsiTheme="minorHAnsi" w:cstheme="minorHAnsi"/>
        </w:rPr>
        <w:t xml:space="preserve">, rather than the danger, </w:t>
      </w:r>
      <w:r w:rsidRPr="00B144C6">
        <w:rPr>
          <w:rStyle w:val="StyleUnderline"/>
          <w:rFonts w:asciiTheme="minorHAnsi" w:hAnsiTheme="minorHAnsi" w:cstheme="minorHAnsi"/>
          <w:highlight w:val="green"/>
        </w:rPr>
        <w:t>of obtaining a nuclear deterrent</w:t>
      </w:r>
      <w:r w:rsidRPr="00B144C6">
        <w:rPr>
          <w:rStyle w:val="StyleUnderline"/>
          <w:rFonts w:asciiTheme="minorHAnsi" w:hAnsiTheme="minorHAnsi" w:cstheme="minorHAnsi"/>
        </w:rPr>
        <w:t xml:space="preserve">, or at least maintaining a threshold </w:t>
      </w:r>
      <w:r w:rsidRPr="00B144C6">
        <w:rPr>
          <w:rStyle w:val="Emphasis"/>
          <w:rFonts w:asciiTheme="minorHAnsi" w:hAnsiTheme="minorHAnsi" w:cstheme="minorHAnsi"/>
        </w:rPr>
        <w:t>breakout capability</w:t>
      </w:r>
      <w:r w:rsidRPr="00B144C6">
        <w:rPr>
          <w:rFonts w:asciiTheme="minorHAnsi" w:hAnsiTheme="minorHAnsi" w:cstheme="minorHAnsi"/>
          <w:sz w:val="16"/>
        </w:rPr>
        <w:t>. 74</w:t>
      </w:r>
    </w:p>
    <w:p w14:paraId="49D96095" w14:textId="77777777" w:rsidR="00E0160D" w:rsidRPr="00B144C6" w:rsidRDefault="00E0160D" w:rsidP="00E0160D">
      <w:pPr>
        <w:rPr>
          <w:rFonts w:asciiTheme="minorHAnsi" w:hAnsiTheme="minorHAnsi" w:cstheme="minorHAnsi"/>
          <w:sz w:val="16"/>
        </w:rPr>
      </w:pPr>
      <w:r w:rsidRPr="00B144C6">
        <w:rPr>
          <w:rStyle w:val="Emphasis"/>
          <w:rFonts w:asciiTheme="minorHAnsi" w:hAnsiTheme="minorHAnsi" w:cstheme="minorHAnsi"/>
          <w:highlight w:val="green"/>
        </w:rPr>
        <w:t>Entanglement</w:t>
      </w:r>
      <w:r w:rsidRPr="00B144C6">
        <w:rPr>
          <w:rFonts w:asciiTheme="minorHAnsi" w:hAnsiTheme="minorHAnsi" w:cstheme="minorHAnsi"/>
          <w:sz w:val="16"/>
          <w:highlight w:val="green"/>
        </w:rPr>
        <w:t xml:space="preserve"> </w:t>
      </w:r>
      <w:r w:rsidRPr="00B144C6">
        <w:rPr>
          <w:rStyle w:val="StyleUnderline"/>
          <w:rFonts w:asciiTheme="minorHAnsi" w:hAnsiTheme="minorHAnsi" w:cstheme="minorHAnsi"/>
        </w:rPr>
        <w:t>is</w:t>
      </w:r>
      <w:r w:rsidRPr="00B144C6">
        <w:rPr>
          <w:rFonts w:asciiTheme="minorHAnsi" w:hAnsiTheme="minorHAnsi" w:cstheme="minorHAnsi"/>
          <w:sz w:val="16"/>
        </w:rPr>
        <w:t xml:space="preserve"> another risk </w:t>
      </w:r>
      <w:r w:rsidRPr="00B144C6">
        <w:rPr>
          <w:rStyle w:val="Emphasis"/>
          <w:rFonts w:asciiTheme="minorHAnsi" w:hAnsiTheme="minorHAnsi" w:cstheme="minorHAnsi"/>
          <w:highlight w:val="green"/>
        </w:rPr>
        <w:t>exacerbated</w:t>
      </w:r>
      <w:r w:rsidRPr="00B144C6">
        <w:rPr>
          <w:rFonts w:asciiTheme="minorHAnsi" w:hAnsiTheme="minorHAnsi" w:cstheme="minorHAnsi"/>
          <w:sz w:val="16"/>
          <w:highlight w:val="green"/>
        </w:rPr>
        <w:t xml:space="preserve"> </w:t>
      </w:r>
      <w:r w:rsidRPr="00B144C6">
        <w:rPr>
          <w:rStyle w:val="StyleUnderline"/>
          <w:rFonts w:asciiTheme="minorHAnsi" w:hAnsiTheme="minorHAnsi" w:cstheme="minorHAnsi"/>
          <w:highlight w:val="green"/>
        </w:rPr>
        <w:t xml:space="preserve">by </w:t>
      </w:r>
      <w:r w:rsidRPr="00B144C6">
        <w:rPr>
          <w:rStyle w:val="StyleUnderline"/>
          <w:rFonts w:asciiTheme="minorHAnsi" w:hAnsiTheme="minorHAnsi" w:cstheme="minorHAnsi"/>
        </w:rPr>
        <w:t xml:space="preserve">the attempt to reassure allies with overseas </w:t>
      </w:r>
      <w:r w:rsidRPr="00B144C6">
        <w:rPr>
          <w:rStyle w:val="StyleUnderline"/>
          <w:rFonts w:asciiTheme="minorHAnsi" w:hAnsiTheme="minorHAnsi" w:cstheme="minorHAnsi"/>
          <w:highlight w:val="green"/>
        </w:rPr>
        <w:t>bases</w:t>
      </w:r>
      <w:r w:rsidRPr="00B144C6">
        <w:rPr>
          <w:rFonts w:asciiTheme="minorHAnsi" w:hAnsiTheme="minorHAnsi" w:cstheme="minorHAnsi"/>
          <w:sz w:val="16"/>
        </w:rPr>
        <w:t xml:space="preserve">. 75 If U.S. troops are stationed abroad to demonstrate credibility, and then the United States refuses to intervene in the event of conflict, </w:t>
      </w:r>
      <w:r w:rsidRPr="00B144C6">
        <w:rPr>
          <w:rStyle w:val="StyleUnderline"/>
          <w:rFonts w:asciiTheme="minorHAnsi" w:hAnsiTheme="minorHAnsi" w:cstheme="minorHAnsi"/>
        </w:rPr>
        <w:t>U.S. policymakers will suffer political costs</w:t>
      </w:r>
      <w:r w:rsidRPr="00B144C6">
        <w:rPr>
          <w:rFonts w:asciiTheme="minorHAnsi" w:hAnsiTheme="minorHAnsi" w:cstheme="minorHAnsi"/>
          <w:sz w:val="16"/>
        </w:rPr>
        <w:t xml:space="preserve">, </w:t>
      </w:r>
      <w:r w:rsidRPr="00B144C6">
        <w:rPr>
          <w:rStyle w:val="StyleUnderline"/>
          <w:rFonts w:asciiTheme="minorHAnsi" w:hAnsiTheme="minorHAnsi" w:cstheme="minorHAnsi"/>
        </w:rPr>
        <w:t>even if the circumstances do not involve vital U.S. interests</w:t>
      </w:r>
      <w:r w:rsidRPr="00B144C6">
        <w:rPr>
          <w:rFonts w:asciiTheme="minorHAnsi" w:hAnsiTheme="minorHAnsi" w:cstheme="minorHAnsi"/>
          <w:sz w:val="16"/>
        </w:rPr>
        <w:t xml:space="preserve">. Much academic literature has questioned the need to take military action solely for the sake of credibility. 76 But </w:t>
      </w:r>
      <w:r w:rsidRPr="00B144C6">
        <w:rPr>
          <w:rStyle w:val="StyleUnderline"/>
          <w:rFonts w:asciiTheme="minorHAnsi" w:hAnsiTheme="minorHAnsi" w:cstheme="minorHAnsi"/>
        </w:rPr>
        <w:t xml:space="preserve">the presence of military bases in or near a conflict zone can </w:t>
      </w:r>
      <w:r w:rsidRPr="00B144C6">
        <w:rPr>
          <w:rStyle w:val="Emphasis"/>
          <w:rFonts w:asciiTheme="minorHAnsi" w:hAnsiTheme="minorHAnsi" w:cstheme="minorHAnsi"/>
          <w:highlight w:val="green"/>
        </w:rPr>
        <w:t>intensify calls to intervene</w:t>
      </w:r>
      <w:r w:rsidRPr="00B144C6">
        <w:rPr>
          <w:rStyle w:val="StyleUnderline"/>
          <w:rFonts w:asciiTheme="minorHAnsi" w:hAnsiTheme="minorHAnsi" w:cstheme="minorHAnsi"/>
          <w:highlight w:val="green"/>
        </w:rPr>
        <w:t xml:space="preserve"> </w:t>
      </w:r>
      <w:r w:rsidRPr="00B144C6">
        <w:rPr>
          <w:rStyle w:val="StyleUnderline"/>
          <w:rFonts w:asciiTheme="minorHAnsi" w:hAnsiTheme="minorHAnsi" w:cstheme="minorHAnsi"/>
        </w:rPr>
        <w:t xml:space="preserve">to </w:t>
      </w:r>
      <w:r w:rsidRPr="00B144C6">
        <w:rPr>
          <w:rStyle w:val="StyleUnderline"/>
          <w:rFonts w:asciiTheme="minorHAnsi" w:hAnsiTheme="minorHAnsi" w:cstheme="minorHAnsi"/>
          <w:highlight w:val="green"/>
        </w:rPr>
        <w:t>satisfy credibility concerns</w:t>
      </w:r>
      <w:r w:rsidRPr="00B144C6">
        <w:rPr>
          <w:rFonts w:asciiTheme="minorHAnsi" w:hAnsiTheme="minorHAnsi" w:cstheme="minorHAnsi"/>
          <w:sz w:val="16"/>
        </w:rPr>
        <w:t xml:space="preserve">, thus </w:t>
      </w:r>
      <w:r w:rsidRPr="00B144C6">
        <w:rPr>
          <w:rStyle w:val="StyleUnderline"/>
          <w:rFonts w:asciiTheme="minorHAnsi" w:hAnsiTheme="minorHAnsi" w:cstheme="minorHAnsi"/>
        </w:rPr>
        <w:t>making entanglement more likely</w:t>
      </w:r>
      <w:r w:rsidRPr="00B144C6">
        <w:rPr>
          <w:rFonts w:asciiTheme="minorHAnsi" w:hAnsiTheme="minorHAnsi" w:cstheme="minorHAnsi"/>
          <w:sz w:val="16"/>
        </w:rPr>
        <w:t>.</w:t>
      </w:r>
    </w:p>
    <w:p w14:paraId="335B0B7F" w14:textId="24E706E8" w:rsidR="00E0160D" w:rsidRDefault="00E0160D" w:rsidP="00E0160D">
      <w:pPr>
        <w:rPr>
          <w:rFonts w:asciiTheme="minorHAnsi" w:hAnsiTheme="minorHAnsi" w:cstheme="minorHAnsi"/>
          <w:sz w:val="16"/>
        </w:rPr>
      </w:pPr>
      <w:r w:rsidRPr="00B144C6">
        <w:rPr>
          <w:rStyle w:val="StyleUnderline"/>
          <w:rFonts w:asciiTheme="minorHAnsi" w:hAnsiTheme="minorHAnsi" w:cstheme="minorHAnsi"/>
        </w:rPr>
        <w:t>Allies</w:t>
      </w:r>
      <w:r w:rsidRPr="00B144C6">
        <w:rPr>
          <w:rFonts w:asciiTheme="minorHAnsi" w:hAnsiTheme="minorHAnsi" w:cstheme="minorHAnsi"/>
          <w:sz w:val="16"/>
        </w:rPr>
        <w:t xml:space="preserve"> can </w:t>
      </w:r>
      <w:r w:rsidRPr="00B144C6">
        <w:rPr>
          <w:rStyle w:val="Emphasis"/>
          <w:rFonts w:asciiTheme="minorHAnsi" w:hAnsiTheme="minorHAnsi" w:cstheme="minorHAnsi"/>
        </w:rPr>
        <w:t>entrap</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a security patron into war with their rivals by pursuing </w:t>
      </w:r>
      <w:r w:rsidRPr="00B144C6">
        <w:rPr>
          <w:rStyle w:val="Emphasis"/>
          <w:rFonts w:asciiTheme="minorHAnsi" w:hAnsiTheme="minorHAnsi" w:cstheme="minorHAnsi"/>
        </w:rPr>
        <w:t>high-risk strategies</w:t>
      </w:r>
      <w:r w:rsidRPr="00B144C6">
        <w:rPr>
          <w:rFonts w:asciiTheme="minorHAnsi" w:hAnsiTheme="minorHAnsi" w:cstheme="minorHAnsi"/>
          <w:sz w:val="16"/>
        </w:rPr>
        <w:t xml:space="preserve">. </w:t>
      </w:r>
      <w:r w:rsidRPr="00B144C6">
        <w:rPr>
          <w:rStyle w:val="StyleUnderline"/>
          <w:rFonts w:asciiTheme="minorHAnsi" w:hAnsiTheme="minorHAnsi" w:cstheme="minorHAnsi"/>
          <w:highlight w:val="green"/>
        </w:rPr>
        <w:t xml:space="preserve">U.S. military presence can encourage this </w:t>
      </w:r>
      <w:r w:rsidRPr="00B144C6">
        <w:rPr>
          <w:rStyle w:val="Emphasis"/>
          <w:rFonts w:asciiTheme="minorHAnsi" w:hAnsiTheme="minorHAnsi" w:cstheme="minorHAnsi"/>
          <w:highlight w:val="green"/>
        </w:rPr>
        <w:t>moral hazard</w:t>
      </w:r>
      <w:r w:rsidRPr="00B144C6">
        <w:rPr>
          <w:rFonts w:asciiTheme="minorHAnsi" w:hAnsiTheme="minorHAnsi" w:cstheme="minorHAnsi"/>
          <w:sz w:val="16"/>
        </w:rPr>
        <w:t xml:space="preserve">, sometimes called “reckless driving.” 77 Current U.S. posture is plagued by plausible scenarios of entrapment in its commitments to Taiwan, Japan, and the Philippines over territorial and maritime sovereignty disputes with China. In 2012, the Philippines engaged in an intense and potentially dangerous two-month naval standoff with China, a much more capable military power, over the disputed Scarborough Shoal in the South China Sea. Heightened nationalist sentiments certainly played a role in the quarrel, but the unequal power dynamics between the two states raises reasonable questions about whether the relatively weak Philippines was emboldened to challenge a much stronger China because of the United States’ security guarantee and nearby military bases. </w:t>
      </w:r>
      <w:r w:rsidRPr="00B144C6">
        <w:rPr>
          <w:rStyle w:val="StyleUnderline"/>
          <w:rFonts w:asciiTheme="minorHAnsi" w:hAnsiTheme="minorHAnsi" w:cstheme="minorHAnsi"/>
        </w:rPr>
        <w:t>That kind of moral hazard is a liability that could pull the United States into conflicts unconnected to its direct security and economic interests</w:t>
      </w:r>
      <w:r w:rsidRPr="00B144C6">
        <w:rPr>
          <w:rFonts w:asciiTheme="minorHAnsi" w:hAnsiTheme="minorHAnsi" w:cstheme="minorHAnsi"/>
          <w:sz w:val="16"/>
        </w:rPr>
        <w:t xml:space="preserve">. Fundamentally, </w:t>
      </w:r>
      <w:r w:rsidRPr="00B144C6">
        <w:rPr>
          <w:rStyle w:val="StyleUnderline"/>
          <w:rFonts w:asciiTheme="minorHAnsi" w:hAnsiTheme="minorHAnsi" w:cstheme="minorHAnsi"/>
        </w:rPr>
        <w:t>moral hazard is</w:t>
      </w:r>
      <w:r w:rsidRPr="00B144C6">
        <w:rPr>
          <w:rFonts w:asciiTheme="minorHAnsi" w:hAnsiTheme="minorHAnsi" w:cstheme="minorHAnsi"/>
          <w:sz w:val="16"/>
        </w:rPr>
        <w:t xml:space="preserve"> a function of the commitment, but it is </w:t>
      </w:r>
      <w:r w:rsidRPr="00B144C6">
        <w:rPr>
          <w:rStyle w:val="Emphasis"/>
          <w:rFonts w:asciiTheme="minorHAnsi" w:hAnsiTheme="minorHAnsi" w:cstheme="minorHAnsi"/>
        </w:rPr>
        <w:t>exacerbated</w:t>
      </w:r>
      <w:r w:rsidRPr="00B144C6">
        <w:rPr>
          <w:rFonts w:asciiTheme="minorHAnsi" w:hAnsiTheme="minorHAnsi" w:cstheme="minorHAnsi"/>
          <w:sz w:val="16"/>
        </w:rPr>
        <w:t xml:space="preserve"> </w:t>
      </w:r>
      <w:r w:rsidRPr="00B144C6">
        <w:rPr>
          <w:rStyle w:val="StyleUnderline"/>
          <w:rFonts w:asciiTheme="minorHAnsi" w:hAnsiTheme="minorHAnsi" w:cstheme="minorHAnsi"/>
        </w:rPr>
        <w:t>by the physical presence of bases and troops</w:t>
      </w:r>
      <w:r w:rsidRPr="00B144C6">
        <w:rPr>
          <w:rFonts w:asciiTheme="minorHAnsi" w:hAnsiTheme="minorHAnsi" w:cstheme="minorHAnsi"/>
          <w:sz w:val="16"/>
        </w:rPr>
        <w:t>.</w:t>
      </w:r>
    </w:p>
    <w:p w14:paraId="2B5C5455" w14:textId="77777777" w:rsidR="00E0160D" w:rsidRPr="00B144C6" w:rsidRDefault="00E0160D" w:rsidP="00E0160D">
      <w:pPr>
        <w:pStyle w:val="Heading4"/>
        <w:rPr>
          <w:rFonts w:asciiTheme="minorHAnsi" w:hAnsiTheme="minorHAnsi" w:cstheme="minorHAnsi"/>
        </w:rPr>
      </w:pPr>
      <w:r w:rsidRPr="00B144C6">
        <w:rPr>
          <w:rFonts w:asciiTheme="minorHAnsi" w:hAnsiTheme="minorHAnsi" w:cstheme="minorHAnsi"/>
        </w:rPr>
        <w:t xml:space="preserve">China’s drive for regional hegemony is </w:t>
      </w:r>
      <w:r w:rsidRPr="00B144C6">
        <w:rPr>
          <w:rFonts w:asciiTheme="minorHAnsi" w:hAnsiTheme="minorHAnsi" w:cstheme="minorHAnsi"/>
          <w:u w:val="single"/>
        </w:rPr>
        <w:t>peaceful</w:t>
      </w:r>
      <w:r w:rsidRPr="00B144C6">
        <w:rPr>
          <w:rFonts w:asciiTheme="minorHAnsi" w:hAnsiTheme="minorHAnsi" w:cstheme="minorHAnsi"/>
        </w:rPr>
        <w:t xml:space="preserve"> and </w:t>
      </w:r>
      <w:r w:rsidRPr="00B144C6">
        <w:rPr>
          <w:rFonts w:asciiTheme="minorHAnsi" w:hAnsiTheme="minorHAnsi" w:cstheme="minorHAnsi"/>
          <w:u w:val="single"/>
        </w:rPr>
        <w:t>not</w:t>
      </w:r>
      <w:r w:rsidRPr="00B144C6">
        <w:rPr>
          <w:rFonts w:asciiTheme="minorHAnsi" w:hAnsiTheme="minorHAnsi" w:cstheme="minorHAnsi"/>
        </w:rPr>
        <w:t xml:space="preserve"> zero-sum with the U.S.---the </w:t>
      </w:r>
      <w:r w:rsidRPr="00B144C6">
        <w:rPr>
          <w:rFonts w:asciiTheme="minorHAnsi" w:hAnsiTheme="minorHAnsi" w:cstheme="minorHAnsi"/>
          <w:u w:val="single"/>
        </w:rPr>
        <w:t>only</w:t>
      </w:r>
      <w:r w:rsidRPr="00B144C6">
        <w:rPr>
          <w:rFonts w:asciiTheme="minorHAnsi" w:hAnsiTheme="minorHAnsi" w:cstheme="minorHAnsi"/>
        </w:rPr>
        <w:t xml:space="preserve"> scenario for an </w:t>
      </w:r>
      <w:r w:rsidRPr="00B144C6">
        <w:rPr>
          <w:rFonts w:asciiTheme="minorHAnsi" w:hAnsiTheme="minorHAnsi" w:cstheme="minorHAnsi"/>
          <w:u w:val="single"/>
        </w:rPr>
        <w:t>aggressive</w:t>
      </w:r>
      <w:r w:rsidRPr="00B144C6">
        <w:rPr>
          <w:rFonts w:asciiTheme="minorHAnsi" w:hAnsiTheme="minorHAnsi" w:cstheme="minorHAnsi"/>
        </w:rPr>
        <w:t xml:space="preserve"> rise to power is </w:t>
      </w:r>
      <w:r w:rsidRPr="00B144C6">
        <w:rPr>
          <w:rFonts w:asciiTheme="minorHAnsi" w:hAnsiTheme="minorHAnsi" w:cstheme="minorHAnsi"/>
          <w:u w:val="single"/>
        </w:rPr>
        <w:t>in response</w:t>
      </w:r>
      <w:r w:rsidRPr="00B144C6">
        <w:rPr>
          <w:rFonts w:asciiTheme="minorHAnsi" w:hAnsiTheme="minorHAnsi" w:cstheme="minorHAnsi"/>
        </w:rPr>
        <w:t xml:space="preserve"> to signals that the U.S. could </w:t>
      </w:r>
      <w:r w:rsidRPr="00B144C6">
        <w:rPr>
          <w:rFonts w:asciiTheme="minorHAnsi" w:hAnsiTheme="minorHAnsi" w:cstheme="minorHAnsi"/>
          <w:u w:val="single"/>
        </w:rPr>
        <w:t>successfully deny</w:t>
      </w:r>
      <w:r w:rsidRPr="00B144C6">
        <w:rPr>
          <w:rFonts w:asciiTheme="minorHAnsi" w:hAnsiTheme="minorHAnsi" w:cstheme="minorHAnsi"/>
        </w:rPr>
        <w:t xml:space="preserve"> China’s status claims </w:t>
      </w:r>
    </w:p>
    <w:p w14:paraId="101C17B9" w14:textId="77777777" w:rsidR="00E0160D" w:rsidRPr="00B144C6" w:rsidRDefault="00E0160D" w:rsidP="00E0160D">
      <w:pPr>
        <w:rPr>
          <w:rFonts w:asciiTheme="minorHAnsi" w:hAnsiTheme="minorHAnsi" w:cstheme="minorHAnsi"/>
        </w:rPr>
      </w:pPr>
      <w:r w:rsidRPr="00B144C6">
        <w:rPr>
          <w:rFonts w:asciiTheme="minorHAnsi" w:hAnsiTheme="minorHAnsi" w:cstheme="minorHAnsi"/>
        </w:rPr>
        <w:t xml:space="preserve">Paul </w:t>
      </w:r>
      <w:proofErr w:type="spellStart"/>
      <w:r w:rsidRPr="00B144C6">
        <w:rPr>
          <w:rStyle w:val="Style13ptBold"/>
          <w:rFonts w:asciiTheme="minorHAnsi" w:hAnsiTheme="minorHAnsi" w:cstheme="minorHAnsi"/>
        </w:rPr>
        <w:t>Heer</w:t>
      </w:r>
      <w:proofErr w:type="spellEnd"/>
      <w:r w:rsidRPr="00B144C6">
        <w:rPr>
          <w:rStyle w:val="Style13ptBold"/>
          <w:rFonts w:asciiTheme="minorHAnsi" w:hAnsiTheme="minorHAnsi" w:cstheme="minorHAnsi"/>
        </w:rPr>
        <w:t xml:space="preserve"> 19</w:t>
      </w:r>
      <w:r w:rsidRPr="00B144C6">
        <w:rPr>
          <w:rFonts w:asciiTheme="minorHAnsi" w:hAnsiTheme="minorHAnsi" w:cstheme="minorHAnsi"/>
        </w:rPr>
        <w:t xml:space="preserve">,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Affairs, 1/8/19, “Rethinking U.S. Primacy in East Asia,” </w:t>
      </w:r>
      <w:hyperlink r:id="rId10" w:history="1">
        <w:r w:rsidRPr="00B144C6">
          <w:rPr>
            <w:rStyle w:val="Hyperlink"/>
            <w:rFonts w:asciiTheme="minorHAnsi" w:hAnsiTheme="minorHAnsi" w:cstheme="minorHAnsi"/>
          </w:rPr>
          <w:t>https://nationalinterest.org/print/blog/skeptics/rethinking-us-primacy-east-asia-40972</w:t>
        </w:r>
      </w:hyperlink>
    </w:p>
    <w:p w14:paraId="20C6DBB1" w14:textId="77777777" w:rsidR="00E0160D" w:rsidRPr="009C4E78" w:rsidRDefault="00E0160D" w:rsidP="00E0160D">
      <w:pPr>
        <w:rPr>
          <w:rFonts w:asciiTheme="minorHAnsi" w:hAnsiTheme="minorHAnsi" w:cstheme="minorHAnsi"/>
          <w:sz w:val="16"/>
        </w:rPr>
      </w:pPr>
      <w:r w:rsidRPr="009C4E78">
        <w:rPr>
          <w:rFonts w:asciiTheme="minorHAnsi" w:hAnsiTheme="minorHAnsi" w:cstheme="minorHAnsi"/>
          <w:sz w:val="16"/>
        </w:rPr>
        <w:t xml:space="preserve">First, </w:t>
      </w:r>
      <w:r w:rsidRPr="009C4E78">
        <w:rPr>
          <w:rStyle w:val="StyleUnderline"/>
          <w:rFonts w:asciiTheme="minorHAnsi" w:hAnsiTheme="minorHAnsi" w:cstheme="minorHAnsi"/>
          <w:highlight w:val="green"/>
        </w:rPr>
        <w:t>China</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is</w:t>
      </w:r>
      <w:r w:rsidRPr="009C4E78">
        <w:rPr>
          <w:rStyle w:val="StyleUnderline"/>
          <w:rFonts w:asciiTheme="minorHAnsi" w:hAnsiTheme="minorHAnsi" w:cstheme="minorHAnsi"/>
        </w:rPr>
        <w:t xml:space="preserve"> pursuing hegemony in East Asia, but </w:t>
      </w:r>
      <w:r w:rsidRPr="009C4E78">
        <w:rPr>
          <w:rStyle w:val="Emphasis"/>
          <w:rFonts w:asciiTheme="minorHAnsi" w:hAnsiTheme="minorHAnsi" w:cstheme="minorHAnsi"/>
          <w:highlight w:val="green"/>
        </w:rPr>
        <w:t>not an exclusive hostile hegemony</w:t>
      </w:r>
      <w:r w:rsidRPr="009C4E78">
        <w:rPr>
          <w:rStyle w:val="StyleUnderline"/>
          <w:rFonts w:asciiTheme="minorHAnsi" w:hAnsiTheme="minorHAnsi" w:cstheme="minorHAnsi"/>
        </w:rPr>
        <w:t xml:space="preserve">. It is </w:t>
      </w:r>
      <w:r w:rsidRPr="009C4E78">
        <w:rPr>
          <w:rStyle w:val="Emphasis"/>
          <w:rFonts w:asciiTheme="minorHAnsi" w:hAnsiTheme="minorHAnsi" w:cstheme="minorHAnsi"/>
          <w:highlight w:val="green"/>
        </w:rPr>
        <w:t>not trying to extrude the U</w:t>
      </w:r>
      <w:r w:rsidRPr="009C4E78">
        <w:rPr>
          <w:rFonts w:asciiTheme="minorHAnsi" w:hAnsiTheme="minorHAnsi" w:cstheme="minorHAnsi"/>
          <w:sz w:val="16"/>
        </w:rPr>
        <w:t xml:space="preserve">nited </w:t>
      </w:r>
      <w:r w:rsidRPr="009C4E78">
        <w:rPr>
          <w:rStyle w:val="Emphasis"/>
          <w:rFonts w:asciiTheme="minorHAnsi" w:hAnsiTheme="minorHAnsi" w:cstheme="minorHAnsi"/>
          <w:highlight w:val="green"/>
        </w:rPr>
        <w:t>S</w:t>
      </w:r>
      <w:r w:rsidRPr="009C4E78">
        <w:rPr>
          <w:rFonts w:asciiTheme="minorHAnsi" w:hAnsiTheme="minorHAnsi" w:cstheme="minorHAnsi"/>
          <w:sz w:val="16"/>
        </w:rPr>
        <w:t xml:space="preserve">tates </w:t>
      </w:r>
      <w:r w:rsidRPr="009C4E78">
        <w:rPr>
          <w:rStyle w:val="StyleUnderline"/>
          <w:rFonts w:asciiTheme="minorHAnsi" w:hAnsiTheme="minorHAnsi" w:cstheme="minorHAnsi"/>
          <w:highlight w:val="green"/>
        </w:rPr>
        <w:t>from</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the region</w:t>
      </w:r>
      <w:r w:rsidRPr="009C4E78">
        <w:rPr>
          <w:rStyle w:val="StyleUnderline"/>
          <w:rFonts w:asciiTheme="minorHAnsi" w:hAnsiTheme="minorHAnsi" w:cstheme="minorHAnsi"/>
        </w:rPr>
        <w:t xml:space="preserve"> or deny American access</w:t>
      </w:r>
      <w:r w:rsidRPr="009C4E78">
        <w:rPr>
          <w:rFonts w:asciiTheme="minorHAnsi" w:hAnsiTheme="minorHAnsi" w:cstheme="minorHAnsi"/>
          <w:sz w:val="16"/>
        </w:rPr>
        <w:t xml:space="preserve"> there. </w:t>
      </w:r>
      <w:r w:rsidRPr="009C4E78">
        <w:rPr>
          <w:rStyle w:val="StyleUnderline"/>
          <w:rFonts w:asciiTheme="minorHAnsi" w:hAnsiTheme="minorHAnsi" w:cstheme="minorHAnsi"/>
        </w:rPr>
        <w:t xml:space="preserve">The Chinese have </w:t>
      </w:r>
      <w:r w:rsidRPr="009C4E78">
        <w:rPr>
          <w:rStyle w:val="StyleUnderline"/>
          <w:rFonts w:asciiTheme="minorHAnsi" w:hAnsiTheme="minorHAnsi" w:cstheme="minorHAnsi"/>
          <w:highlight w:val="green"/>
        </w:rPr>
        <w:t>long recognized</w:t>
      </w:r>
      <w:r w:rsidRPr="009C4E78">
        <w:rPr>
          <w:rStyle w:val="StyleUnderline"/>
          <w:rFonts w:asciiTheme="minorHAnsi" w:hAnsiTheme="minorHAnsi" w:cstheme="minorHAnsi"/>
        </w:rPr>
        <w:t xml:space="preserve"> the utility</w:t>
      </w:r>
      <w:r w:rsidRPr="009C4E78">
        <w:rPr>
          <w:rFonts w:asciiTheme="minorHAnsi" w:hAnsiTheme="minorHAnsi" w:cstheme="minorHAnsi"/>
          <w:sz w:val="16"/>
        </w:rPr>
        <w:t>—</w:t>
      </w:r>
      <w:r w:rsidRPr="009C4E78">
        <w:rPr>
          <w:rStyle w:val="StyleUnderline"/>
          <w:rFonts w:asciiTheme="minorHAnsi" w:hAnsiTheme="minorHAnsi" w:cstheme="minorHAnsi"/>
        </w:rPr>
        <w:t xml:space="preserve">and the </w:t>
      </w:r>
      <w:r w:rsidRPr="009C4E78">
        <w:rPr>
          <w:rStyle w:val="StyleUnderline"/>
          <w:rFonts w:asciiTheme="minorHAnsi" w:hAnsiTheme="minorHAnsi" w:cstheme="minorHAnsi"/>
          <w:highlight w:val="green"/>
        </w:rPr>
        <w:t>benefits to</w:t>
      </w:r>
      <w:r w:rsidRPr="009C4E78">
        <w:rPr>
          <w:rStyle w:val="StyleUnderline"/>
          <w:rFonts w:asciiTheme="minorHAnsi" w:hAnsiTheme="minorHAnsi" w:cstheme="minorHAnsi"/>
        </w:rPr>
        <w:t xml:space="preserve"> China</w:t>
      </w:r>
      <w:r w:rsidRPr="009C4E78">
        <w:rPr>
          <w:rFonts w:asciiTheme="minorHAnsi" w:hAnsiTheme="minorHAnsi" w:cstheme="minorHAnsi"/>
          <w:sz w:val="16"/>
        </w:rPr>
        <w:t xml:space="preserve"> itself—</w:t>
      </w:r>
      <w:r w:rsidRPr="009C4E78">
        <w:rPr>
          <w:rStyle w:val="StyleUnderline"/>
          <w:rFonts w:asciiTheme="minorHAnsi" w:hAnsiTheme="minorHAnsi" w:cstheme="minorHAnsi"/>
        </w:rPr>
        <w:t xml:space="preserve">of </w:t>
      </w:r>
      <w:r w:rsidRPr="009C4E78">
        <w:rPr>
          <w:rStyle w:val="StyleUnderline"/>
          <w:rFonts w:asciiTheme="minorHAnsi" w:hAnsiTheme="minorHAnsi" w:cstheme="minorHAnsi"/>
          <w:highlight w:val="green"/>
        </w:rPr>
        <w:t>U.S. engagement</w:t>
      </w:r>
      <w:r w:rsidRPr="009C4E78">
        <w:rPr>
          <w:rStyle w:val="StyleUnderline"/>
          <w:rFonts w:asciiTheme="minorHAnsi" w:hAnsiTheme="minorHAnsi" w:cstheme="minorHAnsi"/>
        </w:rPr>
        <w:t xml:space="preserve"> with the region, and</w:t>
      </w:r>
      <w:r w:rsidRPr="009C4E78">
        <w:rPr>
          <w:rFonts w:asciiTheme="minorHAnsi" w:hAnsiTheme="minorHAnsi" w:cstheme="minorHAnsi"/>
          <w:sz w:val="16"/>
        </w:rPr>
        <w:t xml:space="preserve"> they </w:t>
      </w:r>
      <w:r w:rsidRPr="009C4E78">
        <w:rPr>
          <w:rStyle w:val="StyleUnderline"/>
          <w:rFonts w:asciiTheme="minorHAnsi" w:hAnsiTheme="minorHAnsi" w:cstheme="minorHAnsi"/>
        </w:rPr>
        <w:t xml:space="preserve">have indicated </w:t>
      </w:r>
      <w:r w:rsidRPr="009C4E78">
        <w:rPr>
          <w:rStyle w:val="Emphasis"/>
          <w:rFonts w:asciiTheme="minorHAnsi" w:hAnsiTheme="minorHAnsi" w:cstheme="minorHAnsi"/>
          <w:highlight w:val="green"/>
        </w:rPr>
        <w:t>receptivity to peaceful coexistence</w:t>
      </w:r>
      <w:r w:rsidRPr="009C4E78">
        <w:rPr>
          <w:rStyle w:val="StyleUnderline"/>
          <w:rFonts w:asciiTheme="minorHAnsi" w:hAnsiTheme="minorHAnsi" w:cstheme="minorHAnsi"/>
        </w:rPr>
        <w:t xml:space="preserve"> and overlapping spheres of influence</w:t>
      </w:r>
      <w:r w:rsidRPr="009C4E78">
        <w:rPr>
          <w:rFonts w:asciiTheme="minorHAnsi" w:hAnsiTheme="minorHAnsi" w:cstheme="minorHAnsi"/>
          <w:sz w:val="16"/>
        </w:rPr>
        <w:t xml:space="preserve"> with the United States there. Moreover, </w:t>
      </w:r>
      <w:r w:rsidRPr="009C4E78">
        <w:rPr>
          <w:rStyle w:val="StyleUnderline"/>
          <w:rFonts w:asciiTheme="minorHAnsi" w:hAnsiTheme="minorHAnsi" w:cstheme="minorHAnsi"/>
        </w:rPr>
        <w:t xml:space="preserve">China is </w:t>
      </w:r>
      <w:r w:rsidRPr="009C4E78">
        <w:rPr>
          <w:rStyle w:val="StyleUnderline"/>
          <w:rFonts w:asciiTheme="minorHAnsi" w:hAnsiTheme="minorHAnsi" w:cstheme="minorHAnsi"/>
          <w:highlight w:val="green"/>
        </w:rPr>
        <w:t>not trying to impose its political or economic system on its neighbors</w:t>
      </w:r>
      <w:r w:rsidRPr="009C4E78">
        <w:rPr>
          <w:rStyle w:val="StyleUnderline"/>
          <w:rFonts w:asciiTheme="minorHAnsi" w:hAnsiTheme="minorHAnsi" w:cstheme="minorHAnsi"/>
        </w:rPr>
        <w:t>, and it does not seek to obstruct commercial freedom of navigation</w:t>
      </w:r>
      <w:r w:rsidRPr="009C4E78">
        <w:rPr>
          <w:rFonts w:asciiTheme="minorHAnsi" w:hAnsiTheme="minorHAnsi" w:cstheme="minorHAnsi"/>
          <w:sz w:val="16"/>
        </w:rPr>
        <w:t xml:space="preserve"> in the region (</w:t>
      </w:r>
      <w:r w:rsidRPr="009C4E78">
        <w:rPr>
          <w:rStyle w:val="StyleUnderline"/>
          <w:rFonts w:asciiTheme="minorHAnsi" w:hAnsiTheme="minorHAnsi" w:cstheme="minorHAnsi"/>
        </w:rPr>
        <w:t xml:space="preserve">because </w:t>
      </w:r>
      <w:r w:rsidRPr="009C4E78">
        <w:rPr>
          <w:rStyle w:val="Emphasis"/>
          <w:rFonts w:asciiTheme="minorHAnsi" w:hAnsiTheme="minorHAnsi" w:cstheme="minorHAnsi"/>
          <w:highlight w:val="green"/>
        </w:rPr>
        <w:t>no country is more dependent</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on</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freedom of</w:t>
      </w:r>
      <w:r w:rsidRPr="009C4E78">
        <w:rPr>
          <w:rStyle w:val="StyleUnderline"/>
          <w:rFonts w:asciiTheme="minorHAnsi" w:hAnsiTheme="minorHAnsi" w:cstheme="minorHAnsi"/>
        </w:rPr>
        <w:t xml:space="preserve"> the seas than China</w:t>
      </w:r>
      <w:r w:rsidRPr="009C4E78">
        <w:rPr>
          <w:rFonts w:asciiTheme="minorHAnsi" w:hAnsiTheme="minorHAnsi" w:cstheme="minorHAnsi"/>
          <w:sz w:val="16"/>
        </w:rPr>
        <w:t xml:space="preserve"> itself). In short, </w:t>
      </w:r>
      <w:r w:rsidRPr="009C4E78">
        <w:rPr>
          <w:rStyle w:val="StyleUnderline"/>
          <w:rFonts w:asciiTheme="minorHAnsi" w:hAnsiTheme="minorHAnsi" w:cstheme="minorHAnsi"/>
        </w:rPr>
        <w:t xml:space="preserve">Beijing wants to extend its power and influence within East Asia, but </w:t>
      </w:r>
      <w:r w:rsidRPr="009C4E78">
        <w:rPr>
          <w:rStyle w:val="Emphasis"/>
          <w:rFonts w:asciiTheme="minorHAnsi" w:hAnsiTheme="minorHAnsi" w:cstheme="minorHAnsi"/>
          <w:highlight w:val="green"/>
        </w:rPr>
        <w:t>not a</w:t>
      </w:r>
      <w:r w:rsidRPr="009C4E78">
        <w:rPr>
          <w:rStyle w:val="Emphasis"/>
          <w:rFonts w:asciiTheme="minorHAnsi" w:hAnsiTheme="minorHAnsi" w:cstheme="minorHAnsi"/>
        </w:rPr>
        <w:t>s part of a “</w:t>
      </w:r>
      <w:r w:rsidRPr="009C4E78">
        <w:rPr>
          <w:rStyle w:val="Emphasis"/>
          <w:rFonts w:asciiTheme="minorHAnsi" w:hAnsiTheme="minorHAnsi" w:cstheme="minorHAnsi"/>
          <w:highlight w:val="green"/>
        </w:rPr>
        <w:t>winner-take-all” contest</w:t>
      </w:r>
      <w:r w:rsidRPr="009C4E78">
        <w:rPr>
          <w:rFonts w:asciiTheme="minorHAnsi" w:hAnsiTheme="minorHAnsi" w:cstheme="minorHAnsi"/>
          <w:sz w:val="16"/>
        </w:rPr>
        <w:t>.</w:t>
      </w:r>
    </w:p>
    <w:p w14:paraId="07E6D3B8" w14:textId="77777777" w:rsidR="00E0160D" w:rsidRPr="009C4E78" w:rsidRDefault="00E0160D" w:rsidP="00E0160D">
      <w:pPr>
        <w:rPr>
          <w:rFonts w:asciiTheme="minorHAnsi" w:hAnsiTheme="minorHAnsi" w:cstheme="minorHAnsi"/>
          <w:sz w:val="16"/>
        </w:rPr>
      </w:pPr>
      <w:r w:rsidRPr="009C4E78">
        <w:rPr>
          <w:rStyle w:val="StyleUnderline"/>
          <w:rFonts w:asciiTheme="minorHAnsi" w:hAnsiTheme="minorHAnsi" w:cstheme="minorHAnsi"/>
        </w:rPr>
        <w:t>China does have unsettled and vexing sovereignty claims</w:t>
      </w:r>
      <w:r w:rsidRPr="009C4E78">
        <w:rPr>
          <w:rFonts w:asciiTheme="minorHAnsi" w:hAnsiTheme="minorHAnsi" w:cstheme="minorHAnsi"/>
          <w:sz w:val="16"/>
        </w:rPr>
        <w:t xml:space="preserve"> over Taiwan, most of the islands and other features in the East and South China Seas, and their adjacent waters. </w:t>
      </w:r>
      <w:r w:rsidRPr="009C4E78">
        <w:rPr>
          <w:rStyle w:val="StyleUnderline"/>
          <w:rFonts w:asciiTheme="minorHAnsi" w:hAnsiTheme="minorHAnsi" w:cstheme="minorHAnsi"/>
        </w:rPr>
        <w:t xml:space="preserve">Although </w:t>
      </w:r>
      <w:r w:rsidRPr="009C4E78">
        <w:rPr>
          <w:rStyle w:val="StyleUnderline"/>
          <w:rFonts w:asciiTheme="minorHAnsi" w:hAnsiTheme="minorHAnsi" w:cstheme="minorHAnsi"/>
          <w:highlight w:val="green"/>
        </w:rPr>
        <w:t>Beijing</w:t>
      </w:r>
      <w:r w:rsidRPr="009C4E78">
        <w:rPr>
          <w:rStyle w:val="StyleUnderline"/>
          <w:rFonts w:asciiTheme="minorHAnsi" w:hAnsiTheme="minorHAnsi" w:cstheme="minorHAnsi"/>
        </w:rPr>
        <w:t xml:space="preserve"> has demonstrated a willingness to use force</w:t>
      </w:r>
      <w:r w:rsidRPr="009C4E78">
        <w:rPr>
          <w:rFonts w:asciiTheme="minorHAnsi" w:hAnsiTheme="minorHAnsi" w:cstheme="minorHAnsi"/>
          <w:sz w:val="16"/>
        </w:rPr>
        <w:t xml:space="preserve"> in defense or pursuit of these claims, </w:t>
      </w:r>
      <w:r w:rsidRPr="009C4E78">
        <w:rPr>
          <w:rStyle w:val="Emphasis"/>
          <w:rFonts w:asciiTheme="minorHAnsi" w:hAnsiTheme="minorHAnsi" w:cstheme="minorHAnsi"/>
        </w:rPr>
        <w:t xml:space="preserve">it </w:t>
      </w:r>
      <w:r w:rsidRPr="009C4E78">
        <w:rPr>
          <w:rStyle w:val="Emphasis"/>
          <w:rFonts w:asciiTheme="minorHAnsi" w:hAnsiTheme="minorHAnsi" w:cstheme="minorHAnsi"/>
          <w:highlight w:val="green"/>
        </w:rPr>
        <w:t>is not looking for excuses</w:t>
      </w:r>
      <w:r w:rsidRPr="009C4E78">
        <w:rPr>
          <w:rStyle w:val="Emphasis"/>
          <w:rFonts w:asciiTheme="minorHAnsi" w:hAnsiTheme="minorHAnsi" w:cstheme="minorHAnsi"/>
        </w:rPr>
        <w:t xml:space="preserve"> to do so</w:t>
      </w:r>
      <w:r w:rsidRPr="009C4E78">
        <w:rPr>
          <w:rFonts w:asciiTheme="minorHAnsi" w:hAnsiTheme="minorHAnsi" w:cstheme="minorHAnsi"/>
          <w:sz w:val="16"/>
        </w:rPr>
        <w:t xml:space="preserve">. Whether these disputes can be managed or resolved in a way that is mutually acceptable to the relevant parties and consistent with U.S. interests in the region is an open, long-term question. But that possibility should not be ruled out </w:t>
      </w:r>
      <w:proofErr w:type="gramStart"/>
      <w:r w:rsidRPr="009C4E78">
        <w:rPr>
          <w:rFonts w:asciiTheme="minorHAnsi" w:hAnsiTheme="minorHAnsi" w:cstheme="minorHAnsi"/>
          <w:sz w:val="16"/>
        </w:rPr>
        <w:t>on the basis of</w:t>
      </w:r>
      <w:proofErr w:type="gramEnd"/>
      <w:r w:rsidRPr="009C4E78">
        <w:rPr>
          <w:rFonts w:asciiTheme="minorHAnsi" w:hAnsiTheme="minorHAnsi" w:cstheme="minorHAnsi"/>
          <w:sz w:val="16"/>
        </w:rPr>
        <w:t xml:space="preserve">—or made more difficult by—false assumptions of irreconcilable interests. On the contrary, it should be pursued </w:t>
      </w:r>
      <w:proofErr w:type="gramStart"/>
      <w:r w:rsidRPr="009C4E78">
        <w:rPr>
          <w:rFonts w:asciiTheme="minorHAnsi" w:hAnsiTheme="minorHAnsi" w:cstheme="minorHAnsi"/>
          <w:sz w:val="16"/>
        </w:rPr>
        <w:t>on the basis of</w:t>
      </w:r>
      <w:proofErr w:type="gramEnd"/>
      <w:r w:rsidRPr="009C4E78">
        <w:rPr>
          <w:rFonts w:asciiTheme="minorHAnsi" w:hAnsiTheme="minorHAnsi" w:cstheme="minorHAnsi"/>
          <w:sz w:val="16"/>
        </w:rPr>
        <w:t xml:space="preserve"> a recognition that </w:t>
      </w:r>
      <w:r w:rsidRPr="009C4E78">
        <w:rPr>
          <w:rStyle w:val="StyleUnderline"/>
          <w:rFonts w:asciiTheme="minorHAnsi" w:hAnsiTheme="minorHAnsi" w:cstheme="minorHAnsi"/>
        </w:rPr>
        <w:t xml:space="preserve">all the parties want </w:t>
      </w:r>
      <w:r w:rsidRPr="009C4E78">
        <w:rPr>
          <w:rStyle w:val="StyleUnderline"/>
          <w:rFonts w:asciiTheme="minorHAnsi" w:hAnsiTheme="minorHAnsi" w:cstheme="minorHAnsi"/>
          <w:highlight w:val="green"/>
        </w:rPr>
        <w:t>to</w:t>
      </w:r>
      <w:r w:rsidRPr="009C4E78">
        <w:rPr>
          <w:rStyle w:val="StyleUnderline"/>
          <w:rFonts w:asciiTheme="minorHAnsi" w:hAnsiTheme="minorHAnsi" w:cstheme="minorHAnsi"/>
        </w:rPr>
        <w:t xml:space="preserve"> avoid </w:t>
      </w:r>
      <w:r w:rsidRPr="009C4E78">
        <w:rPr>
          <w:rStyle w:val="StyleUnderline"/>
          <w:rFonts w:asciiTheme="minorHAnsi" w:hAnsiTheme="minorHAnsi" w:cstheme="minorHAnsi"/>
          <w:highlight w:val="green"/>
        </w:rPr>
        <w:t>conflict</w:t>
      </w:r>
      <w:r w:rsidRPr="009C4E78">
        <w:rPr>
          <w:rFonts w:asciiTheme="minorHAnsi" w:hAnsiTheme="minorHAnsi" w:cstheme="minorHAnsi"/>
          <w:sz w:val="16"/>
        </w:rPr>
        <w:t xml:space="preserve">—and that the sovereignty disputes in the region ultimately are not military problems requiring military solutions. And </w:t>
      </w:r>
      <w:r w:rsidRPr="009C4E78">
        <w:rPr>
          <w:rStyle w:val="StyleUnderline"/>
          <w:rFonts w:asciiTheme="minorHAnsi" w:hAnsiTheme="minorHAnsi" w:cstheme="minorHAnsi"/>
        </w:rPr>
        <w:t>since Washington</w:t>
      </w:r>
      <w:r w:rsidRPr="009C4E78">
        <w:rPr>
          <w:rFonts w:asciiTheme="minorHAnsi" w:hAnsiTheme="minorHAnsi" w:cstheme="minorHAnsi"/>
          <w:sz w:val="16"/>
        </w:rPr>
        <w:t xml:space="preserve"> has never been opposed in principle to reunification between China and Taiwan </w:t>
      </w:r>
      <w:proofErr w:type="gramStart"/>
      <w:r w:rsidRPr="009C4E78">
        <w:rPr>
          <w:rFonts w:asciiTheme="minorHAnsi" w:hAnsiTheme="minorHAnsi" w:cstheme="minorHAnsi"/>
          <w:sz w:val="16"/>
        </w:rPr>
        <w:t>as long as</w:t>
      </w:r>
      <w:proofErr w:type="gramEnd"/>
      <w:r w:rsidRPr="009C4E78">
        <w:rPr>
          <w:rFonts w:asciiTheme="minorHAnsi" w:hAnsiTheme="minorHAnsi" w:cstheme="minorHAnsi"/>
          <w:sz w:val="16"/>
        </w:rPr>
        <w:t xml:space="preserve"> it is peaceful, and similarly </w:t>
      </w:r>
      <w:r w:rsidRPr="009C4E78">
        <w:rPr>
          <w:rStyle w:val="Emphasis"/>
          <w:rFonts w:asciiTheme="minorHAnsi" w:hAnsiTheme="minorHAnsi" w:cstheme="minorHAnsi"/>
        </w:rPr>
        <w:t>takes no position</w:t>
      </w:r>
      <w:r w:rsidRPr="009C4E78">
        <w:rPr>
          <w:rStyle w:val="StyleUnderline"/>
          <w:rFonts w:asciiTheme="minorHAnsi" w:hAnsiTheme="minorHAnsi" w:cstheme="minorHAnsi"/>
        </w:rPr>
        <w:t xml:space="preserve"> on the ultimate sovereignty of the other disputed features, their long-term disposition need not be the litmus test of either U.S. or Chinese hegemony</w:t>
      </w:r>
      <w:r w:rsidRPr="009C4E78">
        <w:rPr>
          <w:rFonts w:asciiTheme="minorHAnsi" w:hAnsiTheme="minorHAnsi" w:cstheme="minorHAnsi"/>
          <w:sz w:val="16"/>
        </w:rPr>
        <w:t xml:space="preserve"> in the region.</w:t>
      </w:r>
    </w:p>
    <w:p w14:paraId="3D54F915" w14:textId="77777777" w:rsidR="00E0160D" w:rsidRPr="009C4E78" w:rsidRDefault="00E0160D" w:rsidP="00E0160D">
      <w:pPr>
        <w:rPr>
          <w:rFonts w:asciiTheme="minorHAnsi" w:hAnsiTheme="minorHAnsi" w:cstheme="minorHAnsi"/>
          <w:sz w:val="16"/>
        </w:rPr>
      </w:pPr>
      <w:r w:rsidRPr="009C4E78">
        <w:rPr>
          <w:rFonts w:asciiTheme="minorHAnsi" w:hAnsiTheme="minorHAnsi" w:cstheme="minorHAnsi"/>
          <w:sz w:val="16"/>
        </w:rPr>
        <w:t xml:space="preserve">Of course, China would prefer not to have forward-deployed U.S. military forces in the Western Pacific that could be used against it, but </w:t>
      </w:r>
      <w:r w:rsidRPr="009C4E78">
        <w:rPr>
          <w:rStyle w:val="StyleUnderline"/>
          <w:rFonts w:asciiTheme="minorHAnsi" w:hAnsiTheme="minorHAnsi" w:cstheme="minorHAnsi"/>
          <w:highlight w:val="green"/>
        </w:rPr>
        <w:t>Beijing</w:t>
      </w:r>
      <w:r w:rsidRPr="009C4E78">
        <w:rPr>
          <w:rStyle w:val="StyleUnderline"/>
          <w:rFonts w:asciiTheme="minorHAnsi" w:hAnsiTheme="minorHAnsi" w:cstheme="minorHAnsi"/>
        </w:rPr>
        <w:t xml:space="preserve"> has long tolerated and</w:t>
      </w:r>
      <w:r w:rsidRPr="009C4E78">
        <w:rPr>
          <w:rFonts w:asciiTheme="minorHAnsi" w:hAnsiTheme="minorHAnsi" w:cstheme="minorHAnsi"/>
          <w:sz w:val="16"/>
        </w:rPr>
        <w:t xml:space="preserve"> arguably </w:t>
      </w:r>
      <w:r w:rsidRPr="009C4E78">
        <w:rPr>
          <w:rStyle w:val="Emphasis"/>
          <w:rFonts w:asciiTheme="minorHAnsi" w:hAnsiTheme="minorHAnsi" w:cstheme="minorHAnsi"/>
          <w:highlight w:val="green"/>
        </w:rPr>
        <w:t>could indefinitely tolerate</w:t>
      </w:r>
      <w:r w:rsidRPr="009C4E78">
        <w:rPr>
          <w:rStyle w:val="StyleUnderline"/>
          <w:rFonts w:asciiTheme="minorHAnsi" w:hAnsiTheme="minorHAnsi" w:cstheme="minorHAnsi"/>
          <w:highlight w:val="green"/>
        </w:rPr>
        <w:t xml:space="preserve"> an American military presence</w:t>
      </w:r>
      <w:r w:rsidRPr="009C4E78">
        <w:rPr>
          <w:rStyle w:val="StyleUnderline"/>
          <w:rFonts w:asciiTheme="minorHAnsi" w:hAnsiTheme="minorHAnsi" w:cstheme="minorHAnsi"/>
        </w:rPr>
        <w:t xml:space="preserve"> in the region</w:t>
      </w:r>
      <w:r w:rsidRPr="009C4E78">
        <w:rPr>
          <w:rFonts w:asciiTheme="minorHAnsi" w:hAnsiTheme="minorHAnsi" w:cstheme="minorHAnsi"/>
          <w:sz w:val="16"/>
        </w:rPr>
        <w:t>—</w:t>
      </w:r>
      <w:r w:rsidRPr="009C4E78">
        <w:rPr>
          <w:rStyle w:val="StyleUnderline"/>
          <w:rFonts w:asciiTheme="minorHAnsi" w:hAnsiTheme="minorHAnsi" w:cstheme="minorHAnsi"/>
        </w:rPr>
        <w:t>unless that presence is clearly and exclusively aimed at coercing or containing China</w:t>
      </w:r>
      <w:r w:rsidRPr="009C4E78">
        <w:rPr>
          <w:rFonts w:asciiTheme="minorHAnsi" w:hAnsiTheme="minorHAnsi" w:cstheme="minorHAnsi"/>
          <w:sz w:val="16"/>
        </w:rPr>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9C4E78">
        <w:rPr>
          <w:rStyle w:val="StyleUnderline"/>
          <w:rFonts w:asciiTheme="minorHAnsi" w:hAnsiTheme="minorHAnsi" w:cstheme="minorHAnsi"/>
        </w:rPr>
        <w:t>The Chinese</w:t>
      </w:r>
      <w:r w:rsidRPr="009C4E78">
        <w:rPr>
          <w:rFonts w:asciiTheme="minorHAnsi" w:hAnsiTheme="minorHAnsi" w:cstheme="minorHAnsi"/>
          <w:sz w:val="16"/>
        </w:rPr>
        <w:t xml:space="preserve"> almost certainly </w:t>
      </w:r>
      <w:r w:rsidRPr="009C4E78">
        <w:rPr>
          <w:rStyle w:val="StyleUnderline"/>
          <w:rFonts w:asciiTheme="minorHAnsi" w:hAnsiTheme="minorHAnsi" w:cstheme="minorHAnsi"/>
        </w:rPr>
        <w:t>recognize</w:t>
      </w:r>
      <w:r w:rsidRPr="009C4E78">
        <w:rPr>
          <w:rFonts w:asciiTheme="minorHAnsi" w:hAnsiTheme="minorHAnsi" w:cstheme="minorHAnsi"/>
          <w:sz w:val="16"/>
        </w:rPr>
        <w:t xml:space="preserve"> that </w:t>
      </w:r>
      <w:r w:rsidRPr="009C4E78">
        <w:rPr>
          <w:rStyle w:val="StyleUnderline"/>
          <w:rFonts w:asciiTheme="minorHAnsi" w:hAnsiTheme="minorHAnsi" w:cstheme="minorHAnsi"/>
          <w:highlight w:val="green"/>
        </w:rPr>
        <w:t>exclusive control</w:t>
      </w:r>
      <w:r w:rsidRPr="009C4E78">
        <w:rPr>
          <w:rStyle w:val="StyleUnderline"/>
          <w:rFonts w:asciiTheme="minorHAnsi" w:hAnsiTheme="minorHAnsi" w:cstheme="minorHAnsi"/>
        </w:rPr>
        <w:t xml:space="preserve"> or “domination” of the neighborhood </w:t>
      </w:r>
      <w:r w:rsidRPr="009C4E78">
        <w:rPr>
          <w:rStyle w:val="StyleUnderline"/>
          <w:rFonts w:asciiTheme="minorHAnsi" w:hAnsiTheme="minorHAnsi" w:cstheme="minorHAnsi"/>
          <w:highlight w:val="green"/>
        </w:rPr>
        <w:t>is not achievable</w:t>
      </w:r>
      <w:r w:rsidRPr="009C4E78">
        <w:rPr>
          <w:rFonts w:asciiTheme="minorHAnsi" w:hAnsiTheme="minorHAnsi" w:cstheme="minorHAnsi"/>
          <w:sz w:val="16"/>
        </w:rPr>
        <w:t xml:space="preserve"> at any reasonable cost, and that pursuing it would be counterproductive by inviting pushback and challenges that would negate the objective.</w:t>
      </w:r>
    </w:p>
    <w:p w14:paraId="7FE48027" w14:textId="77777777" w:rsidR="00E0160D" w:rsidRPr="009C4E78" w:rsidRDefault="00E0160D" w:rsidP="00E0160D">
      <w:pPr>
        <w:rPr>
          <w:rFonts w:asciiTheme="minorHAnsi" w:hAnsiTheme="minorHAnsi" w:cstheme="minorHAnsi"/>
          <w:sz w:val="16"/>
        </w:rPr>
      </w:pPr>
      <w:proofErr w:type="gramStart"/>
      <w:r w:rsidRPr="009C4E78">
        <w:rPr>
          <w:rFonts w:asciiTheme="minorHAnsi" w:hAnsiTheme="minorHAnsi" w:cstheme="minorHAnsi"/>
          <w:sz w:val="16"/>
        </w:rPr>
        <w:t>So</w:t>
      </w:r>
      <w:proofErr w:type="gramEnd"/>
      <w:r w:rsidRPr="009C4E78">
        <w:rPr>
          <w:rFonts w:asciiTheme="minorHAnsi" w:hAnsiTheme="minorHAnsi" w:cstheme="minorHAnsi"/>
          <w:sz w:val="16"/>
        </w:rPr>
        <w:t xml:space="preserve"> what would Chinese “hegemony” in East Asia mean or look like? Beijing probably thinks in terms of something much like American primacy in the Western Hemisphere: a model in which China is generally recognized and acknowledged as the de facto central or primary power in the </w:t>
      </w:r>
      <w:proofErr w:type="gramStart"/>
      <w:r w:rsidRPr="009C4E78">
        <w:rPr>
          <w:rFonts w:asciiTheme="minorHAnsi" w:hAnsiTheme="minorHAnsi" w:cstheme="minorHAnsi"/>
          <w:sz w:val="16"/>
        </w:rPr>
        <w:t>region, but</w:t>
      </w:r>
      <w:proofErr w:type="gramEnd"/>
      <w:r w:rsidRPr="009C4E78">
        <w:rPr>
          <w:rFonts w:asciiTheme="minorHAnsi" w:hAnsiTheme="minorHAnsi" w:cstheme="minorHAnsi"/>
          <w:sz w:val="16"/>
        </w:rPr>
        <w:t xml:space="preserve"> has little need or incentive for militarily adventurism because the mutual benefits of economic interdependence prevail and the neighbors have no reason—and inherent disincentives—to challenge China’s vital interests or security. And as a parallel to China’s economic and diplomatic engagement in Latin America, Beijing would neither exclude nor be hostile to continued U.S. engagement in East Asia.</w:t>
      </w:r>
    </w:p>
    <w:p w14:paraId="7C155D16" w14:textId="77777777" w:rsidR="00E0160D" w:rsidRPr="00B144C6" w:rsidRDefault="00E0160D" w:rsidP="00E0160D">
      <w:pPr>
        <w:rPr>
          <w:rFonts w:asciiTheme="minorHAnsi" w:hAnsiTheme="minorHAnsi" w:cstheme="minorHAnsi"/>
          <w:sz w:val="16"/>
        </w:rPr>
      </w:pPr>
      <w:r w:rsidRPr="009C4E78">
        <w:rPr>
          <w:rStyle w:val="StyleUnderline"/>
          <w:rFonts w:asciiTheme="minorHAnsi" w:hAnsiTheme="minorHAnsi" w:cstheme="minorHAnsi"/>
        </w:rPr>
        <w:t>A standard counterargument</w:t>
      </w:r>
      <w:r w:rsidRPr="009C4E78">
        <w:rPr>
          <w:rFonts w:asciiTheme="minorHAnsi" w:hAnsiTheme="minorHAnsi" w:cstheme="minorHAnsi"/>
          <w:sz w:val="16"/>
        </w:rPr>
        <w:t xml:space="preserve"> to this relatively benign scenario </w:t>
      </w:r>
      <w:r w:rsidRPr="009C4E78">
        <w:rPr>
          <w:rStyle w:val="StyleUnderline"/>
          <w:rFonts w:asciiTheme="minorHAnsi" w:hAnsiTheme="minorHAnsi" w:cstheme="minorHAnsi"/>
        </w:rPr>
        <w:t>is</w:t>
      </w:r>
      <w:r w:rsidRPr="009C4E78">
        <w:rPr>
          <w:rFonts w:asciiTheme="minorHAnsi" w:hAnsiTheme="minorHAnsi" w:cstheme="minorHAnsi"/>
          <w:sz w:val="16"/>
        </w:rPr>
        <w:t xml:space="preserve"> that </w:t>
      </w:r>
      <w:r w:rsidRPr="009C4E78">
        <w:rPr>
          <w:rStyle w:val="Emphasis"/>
          <w:rFonts w:asciiTheme="minorHAnsi" w:hAnsiTheme="minorHAnsi" w:cstheme="minorHAnsi"/>
        </w:rPr>
        <w:t>Beijing would not be content</w:t>
      </w:r>
      <w:r w:rsidRPr="009C4E78">
        <w:rPr>
          <w:rFonts w:asciiTheme="minorHAnsi" w:hAnsiTheme="minorHAnsi" w:cstheme="minorHAnsi"/>
          <w:sz w:val="16"/>
        </w:rPr>
        <w:t xml:space="preserve"> with it </w:t>
      </w:r>
      <w:r w:rsidRPr="009C4E78">
        <w:rPr>
          <w:rStyle w:val="Emphasis"/>
          <w:rFonts w:asciiTheme="minorHAnsi" w:hAnsiTheme="minorHAnsi" w:cstheme="minorHAnsi"/>
        </w:rPr>
        <w:t>for long</w:t>
      </w:r>
      <w:r w:rsidRPr="009C4E78">
        <w:rPr>
          <w:rStyle w:val="StyleUnderline"/>
          <w:rFonts w:asciiTheme="minorHAnsi" w:hAnsiTheme="minorHAnsi" w:cstheme="minorHAnsi"/>
        </w:rPr>
        <w:t xml:space="preserve"> because China’s strategic ambitions will expand as its capabilities grow. This</w:t>
      </w:r>
      <w:r w:rsidRPr="009C4E78">
        <w:rPr>
          <w:rFonts w:asciiTheme="minorHAnsi" w:hAnsiTheme="minorHAnsi" w:cstheme="minorHAnsi"/>
          <w:sz w:val="16"/>
        </w:rPr>
        <w:t xml:space="preserve"> is a valid hypothesis, but it usually </w:t>
      </w:r>
      <w:r w:rsidRPr="009C4E78">
        <w:rPr>
          <w:rStyle w:val="Emphasis"/>
          <w:rFonts w:asciiTheme="minorHAnsi" w:hAnsiTheme="minorHAnsi" w:cstheme="minorHAnsi"/>
        </w:rPr>
        <w:t>overlooks the greater possibility</w:t>
      </w:r>
      <w:r w:rsidRPr="009C4E78">
        <w:rPr>
          <w:rFonts w:asciiTheme="minorHAnsi" w:hAnsiTheme="minorHAnsi" w:cstheme="minorHAnsi"/>
          <w:sz w:val="16"/>
        </w:rPr>
        <w:t xml:space="preserve"> that </w:t>
      </w:r>
      <w:r w:rsidRPr="009C4E78">
        <w:rPr>
          <w:rStyle w:val="StyleUnderline"/>
          <w:rFonts w:asciiTheme="minorHAnsi" w:hAnsiTheme="minorHAnsi" w:cstheme="minorHAnsi"/>
          <w:highlight w:val="green"/>
        </w:rPr>
        <w:t>China’s external ambitions</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will expand</w:t>
      </w:r>
      <w:r w:rsidRPr="009C4E78">
        <w:rPr>
          <w:rStyle w:val="StyleUnderline"/>
          <w:rFonts w:asciiTheme="minorHAnsi" w:hAnsiTheme="minorHAnsi" w:cstheme="minorHAnsi"/>
        </w:rPr>
        <w:t xml:space="preserve"> not because its inherent capabilities have grown, but because Beijing sees the need to be more assertive </w:t>
      </w:r>
      <w:r w:rsidRPr="009C4E78">
        <w:rPr>
          <w:rStyle w:val="Emphasis"/>
          <w:rFonts w:asciiTheme="minorHAnsi" w:hAnsiTheme="minorHAnsi" w:cstheme="minorHAnsi"/>
          <w:highlight w:val="green"/>
        </w:rPr>
        <w:t>in response to external challenges to Chinese interests</w:t>
      </w:r>
      <w:r w:rsidRPr="009C4E78">
        <w:rPr>
          <w:rStyle w:val="Emphasis"/>
          <w:rFonts w:asciiTheme="minorHAnsi" w:hAnsiTheme="minorHAnsi" w:cstheme="minorHAnsi"/>
        </w:rPr>
        <w:t xml:space="preserve"> or security</w:t>
      </w:r>
      <w:r w:rsidRPr="009C4E78">
        <w:rPr>
          <w:rFonts w:asciiTheme="minorHAnsi" w:hAnsiTheme="minorHAnsi" w:cstheme="minorHAnsi"/>
          <w:sz w:val="16"/>
        </w:rPr>
        <w:t xml:space="preserve">. Indeed, </w:t>
      </w:r>
      <w:r w:rsidRPr="009C4E78">
        <w:rPr>
          <w:rStyle w:val="StyleUnderline"/>
          <w:rFonts w:asciiTheme="minorHAnsi" w:hAnsiTheme="minorHAnsi" w:cstheme="minorHAnsi"/>
        </w:rPr>
        <w:t xml:space="preserve">much of </w:t>
      </w:r>
      <w:r w:rsidRPr="009C4E78">
        <w:rPr>
          <w:rStyle w:val="StyleUnderline"/>
          <w:rFonts w:asciiTheme="minorHAnsi" w:hAnsiTheme="minorHAnsi" w:cstheme="minorHAnsi"/>
          <w:highlight w:val="green"/>
        </w:rPr>
        <w:t>China’s “assertiveness</w:t>
      </w:r>
      <w:r w:rsidRPr="009C4E78">
        <w:rPr>
          <w:rStyle w:val="StyleUnderline"/>
          <w:rFonts w:asciiTheme="minorHAnsi" w:hAnsiTheme="minorHAnsi" w:cstheme="minorHAnsi"/>
        </w:rPr>
        <w:t>” within East Asia</w:t>
      </w:r>
      <w:r w:rsidRPr="009C4E78">
        <w:rPr>
          <w:rFonts w:asciiTheme="minorHAnsi" w:hAnsiTheme="minorHAnsi" w:cstheme="minorHAnsi"/>
          <w:sz w:val="16"/>
        </w:rPr>
        <w:t xml:space="preserve"> over the past decade—when Beijing probably would prefer to focus on domestic priorities—</w:t>
      </w:r>
      <w:r w:rsidRPr="009C4E78">
        <w:rPr>
          <w:rStyle w:val="StyleUnderline"/>
          <w:rFonts w:asciiTheme="minorHAnsi" w:hAnsiTheme="minorHAnsi" w:cstheme="minorHAnsi"/>
          <w:highlight w:val="green"/>
        </w:rPr>
        <w:t xml:space="preserve">has been a </w:t>
      </w:r>
      <w:r w:rsidRPr="009C4E78">
        <w:rPr>
          <w:rStyle w:val="Emphasis"/>
          <w:rFonts w:asciiTheme="minorHAnsi" w:hAnsiTheme="minorHAnsi" w:cstheme="minorHAnsi"/>
          <w:highlight w:val="green"/>
        </w:rPr>
        <w:t>reaction to such perceived challenges</w:t>
      </w:r>
      <w:r w:rsidRPr="009C4E78">
        <w:rPr>
          <w:rFonts w:asciiTheme="minorHAnsi" w:hAnsiTheme="minorHAnsi" w:cstheme="minorHAnsi"/>
          <w:sz w:val="16"/>
          <w:highlight w:val="green"/>
        </w:rPr>
        <w:t>.</w:t>
      </w:r>
      <w:r w:rsidRPr="009C4E78">
        <w:rPr>
          <w:rFonts w:asciiTheme="minorHAnsi" w:hAnsiTheme="minorHAnsi" w:cstheme="minorHAnsi"/>
          <w:sz w:val="16"/>
        </w:rPr>
        <w:t xml:space="preserve"> Accordingly, </w:t>
      </w:r>
      <w:r w:rsidRPr="009C4E78">
        <w:rPr>
          <w:rStyle w:val="StyleUnderline"/>
          <w:rFonts w:asciiTheme="minorHAnsi" w:hAnsiTheme="minorHAnsi" w:cstheme="minorHAnsi"/>
        </w:rPr>
        <w:t xml:space="preserve">Beijing’s </w:t>
      </w:r>
      <w:r w:rsidRPr="009C4E78">
        <w:rPr>
          <w:rStyle w:val="StyleUnderline"/>
          <w:rFonts w:asciiTheme="minorHAnsi" w:hAnsiTheme="minorHAnsi" w:cstheme="minorHAnsi"/>
          <w:highlight w:val="green"/>
        </w:rPr>
        <w:t>willingness</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to settle</w:t>
      </w:r>
      <w:r w:rsidRPr="009C4E78">
        <w:rPr>
          <w:rStyle w:val="StyleUnderline"/>
          <w:rFonts w:asciiTheme="minorHAnsi" w:hAnsiTheme="minorHAnsi" w:cstheme="minorHAnsi"/>
        </w:rPr>
        <w:t xml:space="preserve"> </w:t>
      </w:r>
      <w:r w:rsidRPr="009C4E78">
        <w:rPr>
          <w:rStyle w:val="StyleUnderline"/>
          <w:rFonts w:asciiTheme="minorHAnsi" w:hAnsiTheme="minorHAnsi" w:cstheme="minorHAnsi"/>
          <w:highlight w:val="green"/>
        </w:rPr>
        <w:t>for</w:t>
      </w:r>
      <w:r w:rsidRPr="009C4E78">
        <w:rPr>
          <w:rStyle w:val="StyleUnderline"/>
          <w:rFonts w:asciiTheme="minorHAnsi" w:hAnsiTheme="minorHAnsi" w:cstheme="minorHAnsi"/>
        </w:rPr>
        <w:t xml:space="preserve"> a narrowly-defined, </w:t>
      </w:r>
      <w:r w:rsidRPr="009C4E78">
        <w:rPr>
          <w:rStyle w:val="StyleUnderline"/>
          <w:rFonts w:asciiTheme="minorHAnsi" w:hAnsiTheme="minorHAnsi" w:cstheme="minorHAnsi"/>
          <w:highlight w:val="green"/>
        </w:rPr>
        <w:t>peace</w:t>
      </w:r>
      <w:r w:rsidRPr="009C4E78">
        <w:rPr>
          <w:rStyle w:val="StyleUnderline"/>
          <w:rFonts w:asciiTheme="minorHAnsi" w:hAnsiTheme="minorHAnsi" w:cstheme="minorHAnsi"/>
        </w:rPr>
        <w:t xml:space="preserve">able version of regional preeminence will </w:t>
      </w:r>
      <w:r w:rsidRPr="009C4E78">
        <w:rPr>
          <w:rStyle w:val="Emphasis"/>
          <w:rFonts w:asciiTheme="minorHAnsi" w:hAnsiTheme="minorHAnsi" w:cstheme="minorHAnsi"/>
          <w:sz w:val="24"/>
          <w:highlight w:val="green"/>
        </w:rPr>
        <w:t>depend</w:t>
      </w:r>
      <w:r w:rsidRPr="009C4E78">
        <w:rPr>
          <w:rStyle w:val="Emphasis"/>
          <w:rFonts w:asciiTheme="minorHAnsi" w:hAnsiTheme="minorHAnsi" w:cstheme="minorHAnsi"/>
          <w:sz w:val="24"/>
        </w:rPr>
        <w:t xml:space="preserve"> heavily </w:t>
      </w:r>
      <w:r w:rsidRPr="009C4E78">
        <w:rPr>
          <w:rStyle w:val="Emphasis"/>
          <w:rFonts w:asciiTheme="minorHAnsi" w:hAnsiTheme="minorHAnsi" w:cstheme="minorHAnsi"/>
          <w:sz w:val="24"/>
          <w:highlight w:val="green"/>
        </w:rPr>
        <w:t>on</w:t>
      </w:r>
      <w:r w:rsidRPr="009C4E78">
        <w:rPr>
          <w:rStyle w:val="Emphasis"/>
          <w:rFonts w:asciiTheme="minorHAnsi" w:hAnsiTheme="minorHAnsi" w:cstheme="minorHAnsi"/>
          <w:sz w:val="24"/>
        </w:rPr>
        <w:t xml:space="preserve"> whether it </w:t>
      </w:r>
      <w:r w:rsidRPr="009C4E78">
        <w:rPr>
          <w:rStyle w:val="Emphasis"/>
          <w:rFonts w:asciiTheme="minorHAnsi" w:hAnsiTheme="minorHAnsi" w:cstheme="minorHAnsi"/>
          <w:sz w:val="24"/>
          <w:highlight w:val="green"/>
        </w:rPr>
        <w:t>perceives</w:t>
      </w:r>
      <w:r w:rsidRPr="009C4E78">
        <w:rPr>
          <w:rFonts w:asciiTheme="minorHAnsi" w:hAnsiTheme="minorHAnsi" w:cstheme="minorHAnsi"/>
          <w:sz w:val="16"/>
        </w:rPr>
        <w:t xml:space="preserve"> other countries—especially </w:t>
      </w:r>
      <w:r w:rsidRPr="009C4E78">
        <w:rPr>
          <w:rStyle w:val="Emphasis"/>
          <w:rFonts w:asciiTheme="minorHAnsi" w:hAnsiTheme="minorHAnsi" w:cstheme="minorHAnsi"/>
          <w:sz w:val="24"/>
          <w:highlight w:val="green"/>
        </w:rPr>
        <w:t>the U</w:t>
      </w:r>
      <w:r w:rsidRPr="009C4E78">
        <w:rPr>
          <w:rFonts w:asciiTheme="minorHAnsi" w:hAnsiTheme="minorHAnsi" w:cstheme="minorHAnsi"/>
          <w:sz w:val="16"/>
        </w:rPr>
        <w:t xml:space="preserve">nited </w:t>
      </w:r>
      <w:r w:rsidRPr="009C4E78">
        <w:rPr>
          <w:rStyle w:val="Emphasis"/>
          <w:rFonts w:asciiTheme="minorHAnsi" w:hAnsiTheme="minorHAnsi" w:cstheme="minorHAnsi"/>
          <w:sz w:val="24"/>
          <w:highlight w:val="green"/>
        </w:rPr>
        <w:t>S</w:t>
      </w:r>
      <w:r w:rsidRPr="009C4E78">
        <w:rPr>
          <w:rFonts w:asciiTheme="minorHAnsi" w:hAnsiTheme="minorHAnsi" w:cstheme="minorHAnsi"/>
          <w:sz w:val="16"/>
          <w:highlight w:val="green"/>
        </w:rPr>
        <w:t>t</w:t>
      </w:r>
      <w:r w:rsidRPr="009C4E78">
        <w:rPr>
          <w:rFonts w:asciiTheme="minorHAnsi" w:hAnsiTheme="minorHAnsi" w:cstheme="minorHAnsi"/>
          <w:sz w:val="16"/>
        </w:rPr>
        <w:t>ates—</w:t>
      </w:r>
      <w:r w:rsidRPr="009C4E78">
        <w:rPr>
          <w:rStyle w:val="Emphasis"/>
          <w:rFonts w:asciiTheme="minorHAnsi" w:hAnsiTheme="minorHAnsi" w:cstheme="minorHAnsi"/>
          <w:sz w:val="24"/>
          <w:highlight w:val="green"/>
        </w:rPr>
        <w:t>as</w:t>
      </w:r>
      <w:r w:rsidRPr="009C4E78">
        <w:rPr>
          <w:rStyle w:val="Emphasis"/>
          <w:rFonts w:asciiTheme="minorHAnsi" w:hAnsiTheme="minorHAnsi" w:cstheme="minorHAnsi"/>
          <w:sz w:val="24"/>
        </w:rPr>
        <w:t xml:space="preserve"> </w:t>
      </w:r>
      <w:r w:rsidRPr="009C4E78">
        <w:rPr>
          <w:rStyle w:val="Emphasis"/>
          <w:rFonts w:asciiTheme="minorHAnsi" w:hAnsiTheme="minorHAnsi" w:cstheme="minorHAnsi"/>
          <w:sz w:val="24"/>
          <w:highlight w:val="green"/>
        </w:rPr>
        <w:t>trying to deny China</w:t>
      </w:r>
      <w:r w:rsidRPr="009C4E78">
        <w:rPr>
          <w:rStyle w:val="Emphasis"/>
          <w:rFonts w:asciiTheme="minorHAnsi" w:hAnsiTheme="minorHAnsi" w:cstheme="minorHAnsi"/>
          <w:sz w:val="24"/>
        </w:rPr>
        <w:t xml:space="preserve"> this option</w:t>
      </w:r>
      <w:r w:rsidRPr="009C4E78">
        <w:rPr>
          <w:rFonts w:asciiTheme="minorHAnsi" w:hAnsiTheme="minorHAnsi" w:cstheme="minorHAnsi"/>
          <w:sz w:val="16"/>
        </w:rPr>
        <w:t xml:space="preserve"> and instead obstruct Chinese interests or security in the region.</w:t>
      </w:r>
    </w:p>
    <w:p w14:paraId="5AA11E2F" w14:textId="77777777" w:rsidR="00E0160D" w:rsidRPr="00B144C6" w:rsidRDefault="00E0160D" w:rsidP="00E0160D">
      <w:pPr>
        <w:rPr>
          <w:rFonts w:asciiTheme="minorHAnsi" w:hAnsiTheme="minorHAnsi" w:cstheme="minorHAnsi"/>
          <w:sz w:val="16"/>
        </w:rPr>
      </w:pPr>
    </w:p>
    <w:p w14:paraId="720FE164" w14:textId="77777777" w:rsidR="00E0160D" w:rsidRPr="00B144C6" w:rsidRDefault="00E0160D" w:rsidP="00E0160D">
      <w:pPr>
        <w:pStyle w:val="Heading4"/>
        <w:rPr>
          <w:rFonts w:asciiTheme="minorHAnsi" w:hAnsiTheme="minorHAnsi" w:cstheme="minorHAnsi"/>
        </w:rPr>
      </w:pPr>
      <w:r w:rsidRPr="00B144C6">
        <w:rPr>
          <w:rFonts w:asciiTheme="minorHAnsi" w:hAnsiTheme="minorHAnsi" w:cstheme="minorHAnsi"/>
        </w:rPr>
        <w:t xml:space="preserve">China </w:t>
      </w:r>
      <w:r w:rsidRPr="00B144C6">
        <w:rPr>
          <w:rFonts w:asciiTheme="minorHAnsi" w:hAnsiTheme="minorHAnsi" w:cstheme="minorHAnsi"/>
          <w:u w:val="single"/>
        </w:rPr>
        <w:t>isn’t revisionist</w:t>
      </w:r>
      <w:r w:rsidRPr="00B144C6">
        <w:rPr>
          <w:rFonts w:asciiTheme="minorHAnsi" w:hAnsiTheme="minorHAnsi" w:cstheme="minorHAnsi"/>
        </w:rPr>
        <w:t xml:space="preserve">. </w:t>
      </w:r>
    </w:p>
    <w:p w14:paraId="66469DE1" w14:textId="77777777" w:rsidR="00E0160D" w:rsidRPr="00B144C6" w:rsidRDefault="00E0160D" w:rsidP="00E0160D">
      <w:pPr>
        <w:rPr>
          <w:rFonts w:asciiTheme="minorHAnsi" w:hAnsiTheme="minorHAnsi" w:cstheme="minorHAnsi"/>
        </w:rPr>
      </w:pPr>
      <w:r w:rsidRPr="00B144C6">
        <w:rPr>
          <w:rStyle w:val="Style13ptBold"/>
          <w:rFonts w:asciiTheme="minorHAnsi" w:hAnsiTheme="minorHAnsi" w:cstheme="minorHAnsi"/>
        </w:rPr>
        <w:t>McKinney 19</w:t>
      </w:r>
      <w:r w:rsidRPr="00B144C6">
        <w:rPr>
          <w:rFonts w:asciiTheme="minorHAnsi" w:hAnsiTheme="minorHAnsi" w:cstheme="minorHAnsi"/>
        </w:rPr>
        <w:t xml:space="preserve">, *Jared Morgan; PhD candidate at the S. Rajaratnam School of International Studies, Nanyang Technological University (Singapore); **Nicholas Butts; Center for Strategic and International Studies Pacific Forum Young Leader. He holds an LL.M. from Peking University, an MSc from The London School of Economics and an MPA from Harvard University where he was also a Crown Prince Frederik Scholar and a Cheng Fellow. (Winter 2019, “Bringing Balance to the Strategic Discourse on China’s Rise”, </w:t>
      </w:r>
      <w:r w:rsidRPr="00B144C6">
        <w:rPr>
          <w:rFonts w:asciiTheme="minorHAnsi" w:hAnsiTheme="minorHAnsi" w:cstheme="minorHAnsi"/>
          <w:i/>
          <w:iCs/>
        </w:rPr>
        <w:t>Journal of Indo-Pacific Affairs</w:t>
      </w:r>
      <w:r w:rsidRPr="00B144C6">
        <w:rPr>
          <w:rFonts w:asciiTheme="minorHAnsi" w:hAnsiTheme="minorHAnsi" w:cstheme="minorHAnsi"/>
        </w:rPr>
        <w:t>, pg. 75-76, https://www.airuniversity.af.edu/Portals/10/JIPA/journals/Volume-02_Issue-4/McKinney.pdf)</w:t>
      </w:r>
    </w:p>
    <w:p w14:paraId="3E23B7F3"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In the abstract, such claims are alarming—in context, and in balance, rather humdrum. In fact, </w:t>
      </w:r>
      <w:r w:rsidRPr="00B144C6">
        <w:rPr>
          <w:rStyle w:val="StyleUnderline"/>
          <w:rFonts w:asciiTheme="minorHAnsi" w:hAnsiTheme="minorHAnsi" w:cstheme="minorHAnsi"/>
          <w:highlight w:val="cyan"/>
        </w:rPr>
        <w:t xml:space="preserve">the </w:t>
      </w:r>
      <w:r w:rsidRPr="00B144C6">
        <w:rPr>
          <w:rStyle w:val="Emphasis"/>
          <w:rFonts w:asciiTheme="minorHAnsi" w:hAnsiTheme="minorHAnsi" w:cstheme="minorHAnsi"/>
          <w:highlight w:val="cyan"/>
        </w:rPr>
        <w:t>ev</w:t>
      </w:r>
      <w:r w:rsidRPr="00B144C6">
        <w:rPr>
          <w:rStyle w:val="Emphasis"/>
          <w:rFonts w:asciiTheme="minorHAnsi" w:hAnsiTheme="minorHAnsi" w:cstheme="minorHAnsi"/>
        </w:rPr>
        <w:t>idence</w:t>
      </w:r>
      <w:r w:rsidRPr="00B144C6">
        <w:rPr>
          <w:rStyle w:val="StyleUnderline"/>
          <w:rFonts w:asciiTheme="minorHAnsi" w:hAnsiTheme="minorHAnsi" w:cstheme="minorHAnsi"/>
          <w:highlight w:val="cyan"/>
        </w:rPr>
        <w:t xml:space="preserve"> of a</w:t>
      </w:r>
      <w:r w:rsidRPr="00B144C6">
        <w:rPr>
          <w:rFonts w:asciiTheme="minorHAnsi" w:hAnsiTheme="minorHAnsi" w:cstheme="minorHAnsi"/>
          <w:sz w:val="16"/>
        </w:rPr>
        <w:t xml:space="preserve">ny </w:t>
      </w:r>
      <w:r w:rsidRPr="00B144C6">
        <w:rPr>
          <w:rStyle w:val="StyleUnderline"/>
          <w:rFonts w:asciiTheme="minorHAnsi" w:hAnsiTheme="minorHAnsi" w:cstheme="minorHAnsi"/>
          <w:highlight w:val="cyan"/>
        </w:rPr>
        <w:t>Chinese intention to</w:t>
      </w:r>
      <w:r w:rsidRPr="00B144C6">
        <w:rPr>
          <w:rFonts w:asciiTheme="minorHAnsi" w:hAnsiTheme="minorHAnsi" w:cstheme="minorHAnsi"/>
          <w:sz w:val="16"/>
        </w:rPr>
        <w:t xml:space="preserve"> destroy, or even merely </w:t>
      </w:r>
      <w:r w:rsidRPr="00B144C6">
        <w:rPr>
          <w:rStyle w:val="Emphasis"/>
          <w:rFonts w:asciiTheme="minorHAnsi" w:hAnsiTheme="minorHAnsi" w:cstheme="minorHAnsi"/>
          <w:highlight w:val="cyan"/>
        </w:rPr>
        <w:t>undermine</w:t>
      </w:r>
      <w:r w:rsidRPr="00B144C6">
        <w:rPr>
          <w:rFonts w:asciiTheme="minorHAnsi" w:hAnsiTheme="minorHAnsi" w:cstheme="minorHAnsi"/>
          <w:sz w:val="16"/>
        </w:rPr>
        <w:t xml:space="preserve"> and exploit, </w:t>
      </w:r>
      <w:r w:rsidRPr="00B144C6">
        <w:rPr>
          <w:rStyle w:val="StyleUnderline"/>
          <w:rFonts w:asciiTheme="minorHAnsi" w:hAnsiTheme="minorHAnsi" w:cstheme="minorHAnsi"/>
          <w:highlight w:val="cyan"/>
        </w:rPr>
        <w:t xml:space="preserve">the current order is </w:t>
      </w:r>
      <w:r w:rsidRPr="00B144C6">
        <w:rPr>
          <w:rStyle w:val="Emphasis"/>
          <w:rFonts w:asciiTheme="minorHAnsi" w:hAnsiTheme="minorHAnsi" w:cstheme="minorHAnsi"/>
          <w:highlight w:val="cyan"/>
        </w:rPr>
        <w:t>slight</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China </w:t>
      </w:r>
      <w:r w:rsidRPr="00B144C6">
        <w:rPr>
          <w:rStyle w:val="Emphasis"/>
          <w:rFonts w:asciiTheme="minorHAnsi" w:hAnsiTheme="minorHAnsi" w:cstheme="minorHAnsi"/>
        </w:rPr>
        <w:t>is</w:t>
      </w:r>
      <w:r w:rsidRPr="00B144C6">
        <w:rPr>
          <w:rFonts w:asciiTheme="minorHAnsi" w:hAnsiTheme="minorHAnsi" w:cstheme="minorHAnsi"/>
          <w:sz w:val="16"/>
        </w:rPr>
        <w:t xml:space="preserve"> certainly </w:t>
      </w:r>
      <w:r w:rsidRPr="00B144C6">
        <w:rPr>
          <w:rStyle w:val="StyleUnderline"/>
          <w:rFonts w:asciiTheme="minorHAnsi" w:hAnsiTheme="minorHAnsi" w:cstheme="minorHAnsi"/>
        </w:rPr>
        <w:t>using its</w:t>
      </w:r>
      <w:r w:rsidRPr="00B144C6">
        <w:rPr>
          <w:rFonts w:asciiTheme="minorHAnsi" w:hAnsiTheme="minorHAnsi" w:cstheme="minorHAnsi"/>
          <w:sz w:val="16"/>
        </w:rPr>
        <w:t xml:space="preserve"> growing </w:t>
      </w:r>
      <w:r w:rsidRPr="00B144C6">
        <w:rPr>
          <w:rStyle w:val="StyleUnderline"/>
          <w:rFonts w:asciiTheme="minorHAnsi" w:hAnsiTheme="minorHAnsi" w:cstheme="minorHAnsi"/>
        </w:rPr>
        <w:t xml:space="preserve">military power to </w:t>
      </w:r>
      <w:r w:rsidRPr="00B144C6">
        <w:rPr>
          <w:rStyle w:val="Emphasis"/>
          <w:rFonts w:asciiTheme="minorHAnsi" w:hAnsiTheme="minorHAnsi" w:cstheme="minorHAnsi"/>
        </w:rPr>
        <w:t>defend</w:t>
      </w:r>
      <w:r w:rsidRPr="00B144C6">
        <w:rPr>
          <w:rStyle w:val="StyleUnderline"/>
          <w:rFonts w:asciiTheme="minorHAnsi" w:hAnsiTheme="minorHAnsi" w:cstheme="minorHAnsi"/>
        </w:rPr>
        <w:t xml:space="preserve"> its </w:t>
      </w:r>
      <w:r w:rsidRPr="00B144C6">
        <w:rPr>
          <w:rStyle w:val="Emphasis"/>
          <w:rFonts w:asciiTheme="minorHAnsi" w:hAnsiTheme="minorHAnsi" w:cstheme="minorHAnsi"/>
          <w:highlight w:val="cyan"/>
        </w:rPr>
        <w:t>claims in the SCS</w:t>
      </w:r>
      <w:r w:rsidRPr="00B144C6">
        <w:rPr>
          <w:rFonts w:asciiTheme="minorHAnsi" w:hAnsiTheme="minorHAnsi" w:cstheme="minorHAnsi"/>
          <w:sz w:val="16"/>
        </w:rPr>
        <w:t xml:space="preserve"> and even—on occasion— to coerce its neighbors. </w:t>
      </w:r>
      <w:r w:rsidRPr="00B144C6">
        <w:rPr>
          <w:rStyle w:val="StyleUnderline"/>
          <w:rFonts w:asciiTheme="minorHAnsi" w:hAnsiTheme="minorHAnsi" w:cstheme="minorHAnsi"/>
        </w:rPr>
        <w:t xml:space="preserve">It uses </w:t>
      </w:r>
      <w:r w:rsidRPr="00B144C6">
        <w:rPr>
          <w:rStyle w:val="Emphasis"/>
          <w:rFonts w:asciiTheme="minorHAnsi" w:hAnsiTheme="minorHAnsi" w:cstheme="minorHAnsi"/>
          <w:highlight w:val="cyan"/>
        </w:rPr>
        <w:t>protectionist</w:t>
      </w:r>
      <w:r w:rsidRPr="00B144C6">
        <w:rPr>
          <w:rFonts w:asciiTheme="minorHAnsi" w:hAnsiTheme="minorHAnsi" w:cstheme="minorHAnsi"/>
          <w:sz w:val="16"/>
        </w:rPr>
        <w:t xml:space="preserve"> economic </w:t>
      </w:r>
      <w:r w:rsidRPr="00B144C6">
        <w:rPr>
          <w:rStyle w:val="Emphasis"/>
          <w:rFonts w:asciiTheme="minorHAnsi" w:hAnsiTheme="minorHAnsi" w:cstheme="minorHAnsi"/>
          <w:highlight w:val="cyan"/>
        </w:rPr>
        <w:t>policies</w:t>
      </w:r>
      <w:r w:rsidRPr="00B144C6">
        <w:rPr>
          <w:rFonts w:asciiTheme="minorHAnsi" w:hAnsiTheme="minorHAnsi" w:cstheme="minorHAnsi"/>
          <w:sz w:val="16"/>
        </w:rPr>
        <w:t xml:space="preserve"> to boost the prospects of Chinese companies and reduce competition. </w:t>
      </w:r>
      <w:r w:rsidRPr="00B144C6">
        <w:rPr>
          <w:rStyle w:val="StyleUnderline"/>
          <w:rFonts w:asciiTheme="minorHAnsi" w:hAnsiTheme="minorHAnsi" w:cstheme="minorHAnsi"/>
        </w:rPr>
        <w:t xml:space="preserve">It employs </w:t>
      </w:r>
      <w:r w:rsidRPr="00B144C6">
        <w:rPr>
          <w:rStyle w:val="Emphasis"/>
          <w:rFonts w:asciiTheme="minorHAnsi" w:hAnsiTheme="minorHAnsi" w:cstheme="minorHAnsi"/>
          <w:highlight w:val="cyan"/>
        </w:rPr>
        <w:t>economic statecraft</w:t>
      </w:r>
      <w:r w:rsidRPr="00B144C6">
        <w:rPr>
          <w:rFonts w:asciiTheme="minorHAnsi" w:hAnsiTheme="minorHAnsi" w:cstheme="minorHAnsi"/>
          <w:sz w:val="16"/>
        </w:rPr>
        <w:t xml:space="preserve"> to serve its interests abroad. And it certainly is opposed to America’s policy of global democracy promotion. </w:t>
      </w:r>
      <w:r w:rsidRPr="00B144C6">
        <w:rPr>
          <w:rStyle w:val="StyleUnderline"/>
          <w:rFonts w:asciiTheme="minorHAnsi" w:hAnsiTheme="minorHAnsi" w:cstheme="minorHAnsi"/>
        </w:rPr>
        <w:t xml:space="preserve">However, </w:t>
      </w:r>
      <w:r w:rsidRPr="00B144C6">
        <w:rPr>
          <w:rStyle w:val="Emphasis"/>
          <w:rFonts w:asciiTheme="minorHAnsi" w:hAnsiTheme="minorHAnsi" w:cstheme="minorHAnsi"/>
          <w:highlight w:val="cyan"/>
        </w:rPr>
        <w:t>none</w:t>
      </w:r>
      <w:r w:rsidRPr="00B144C6">
        <w:rPr>
          <w:rStyle w:val="StyleUnderline"/>
          <w:rFonts w:asciiTheme="minorHAnsi" w:hAnsiTheme="minorHAnsi" w:cstheme="minorHAnsi"/>
        </w:rPr>
        <w:t xml:space="preserve"> of these positions </w:t>
      </w:r>
      <w:r w:rsidRPr="00B144C6">
        <w:rPr>
          <w:rStyle w:val="Emphasis"/>
          <w:rFonts w:asciiTheme="minorHAnsi" w:hAnsiTheme="minorHAnsi" w:cstheme="minorHAnsi"/>
          <w:highlight w:val="cyan"/>
        </w:rPr>
        <w:t>fundamentally challenge the existing order</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none</w:t>
      </w:r>
      <w:r w:rsidRPr="00B144C6">
        <w:rPr>
          <w:rStyle w:val="StyleUnderline"/>
          <w:rFonts w:asciiTheme="minorHAnsi" w:hAnsiTheme="minorHAnsi" w:cstheme="minorHAnsi"/>
        </w:rPr>
        <w:t xml:space="preserve"> of them </w:t>
      </w:r>
      <w:r w:rsidRPr="00B144C6">
        <w:rPr>
          <w:rStyle w:val="Emphasis"/>
          <w:rFonts w:asciiTheme="minorHAnsi" w:hAnsiTheme="minorHAnsi" w:cstheme="minorHAnsi"/>
        </w:rPr>
        <w:t>radically depart</w:t>
      </w:r>
      <w:r w:rsidRPr="00B144C6">
        <w:rPr>
          <w:rStyle w:val="StyleUnderline"/>
          <w:rFonts w:asciiTheme="minorHAnsi" w:hAnsiTheme="minorHAnsi" w:cstheme="minorHAnsi"/>
        </w:rPr>
        <w:t xml:space="preserve"> from America’s </w:t>
      </w:r>
      <w:r w:rsidRPr="00B144C6">
        <w:rPr>
          <w:rStyle w:val="Emphasis"/>
          <w:rFonts w:asciiTheme="minorHAnsi" w:hAnsiTheme="minorHAnsi" w:cstheme="minorHAnsi"/>
        </w:rPr>
        <w:t>own actions</w:t>
      </w:r>
      <w:r w:rsidRPr="00B144C6">
        <w:rPr>
          <w:rStyle w:val="StyleUnderline"/>
          <w:rFonts w:asciiTheme="minorHAnsi" w:hAnsiTheme="minorHAnsi" w:cstheme="minorHAnsi"/>
        </w:rPr>
        <w:t xml:space="preserve"> when it was a </w:t>
      </w:r>
      <w:r w:rsidRPr="00B144C6">
        <w:rPr>
          <w:rStyle w:val="Emphasis"/>
          <w:rFonts w:asciiTheme="minorHAnsi" w:hAnsiTheme="minorHAnsi" w:cstheme="minorHAnsi"/>
        </w:rPr>
        <w:t>rising power</w:t>
      </w:r>
      <w:r w:rsidRPr="00B144C6">
        <w:rPr>
          <w:rFonts w:asciiTheme="minorHAnsi" w:hAnsiTheme="minorHAnsi" w:cstheme="minorHAnsi"/>
          <w:sz w:val="16"/>
        </w:rPr>
        <w:t xml:space="preserve"> in the nineteenth century, </w:t>
      </w:r>
      <w:r w:rsidRPr="00B144C6">
        <w:rPr>
          <w:rStyle w:val="StyleUnderline"/>
          <w:rFonts w:asciiTheme="minorHAnsi" w:hAnsiTheme="minorHAnsi" w:cstheme="minorHAnsi"/>
        </w:rPr>
        <w:t xml:space="preserve">and </w:t>
      </w:r>
      <w:r w:rsidRPr="00B144C6">
        <w:rPr>
          <w:rStyle w:val="StyleUnderline"/>
          <w:rFonts w:asciiTheme="minorHAnsi" w:hAnsiTheme="minorHAnsi" w:cstheme="minorHAnsi"/>
          <w:highlight w:val="cyan"/>
        </w:rPr>
        <w:t>none of them</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 xml:space="preserve">obviously </w:t>
      </w:r>
      <w:r w:rsidRPr="00B144C6">
        <w:rPr>
          <w:rStyle w:val="Emphasis"/>
          <w:rFonts w:asciiTheme="minorHAnsi" w:hAnsiTheme="minorHAnsi" w:cstheme="minorHAnsi"/>
          <w:highlight w:val="cyan"/>
        </w:rPr>
        <w:t>surpass</w:t>
      </w:r>
      <w:r w:rsidRPr="00B144C6">
        <w:rPr>
          <w:rStyle w:val="StyleUnderline"/>
          <w:rFonts w:asciiTheme="minorHAnsi" w:hAnsiTheme="minorHAnsi" w:cstheme="minorHAnsi"/>
          <w:highlight w:val="cyan"/>
        </w:rPr>
        <w:t xml:space="preserve"> America’s </w:t>
      </w:r>
      <w:r w:rsidRPr="00B144C6">
        <w:rPr>
          <w:rStyle w:val="Emphasis"/>
          <w:rFonts w:asciiTheme="minorHAnsi" w:hAnsiTheme="minorHAnsi" w:cstheme="minorHAnsi"/>
          <w:highlight w:val="cyan"/>
        </w:rPr>
        <w:t xml:space="preserve">own </w:t>
      </w:r>
      <w:r w:rsidRPr="00B144C6">
        <w:rPr>
          <w:rStyle w:val="Emphasis"/>
          <w:rFonts w:asciiTheme="minorHAnsi" w:hAnsiTheme="minorHAnsi" w:cstheme="minorHAnsi"/>
        </w:rPr>
        <w:t xml:space="preserve">contemporary </w:t>
      </w:r>
      <w:r w:rsidRPr="00B144C6">
        <w:rPr>
          <w:rStyle w:val="Emphasis"/>
          <w:rFonts w:asciiTheme="minorHAnsi" w:hAnsiTheme="minorHAnsi" w:cstheme="minorHAnsi"/>
          <w:highlight w:val="cyan"/>
        </w:rPr>
        <w:t>record</w:t>
      </w:r>
      <w:r w:rsidRPr="00B144C6">
        <w:rPr>
          <w:rStyle w:val="StyleUnderline"/>
          <w:rFonts w:asciiTheme="minorHAnsi" w:hAnsiTheme="minorHAnsi" w:cstheme="minorHAnsi"/>
        </w:rPr>
        <w:t xml:space="preserve"> of </w:t>
      </w:r>
      <w:r w:rsidRPr="00B144C6">
        <w:rPr>
          <w:rStyle w:val="Emphasis"/>
          <w:rFonts w:asciiTheme="minorHAnsi" w:hAnsiTheme="minorHAnsi" w:cstheme="minorHAnsi"/>
        </w:rPr>
        <w:t>order subversion</w:t>
      </w:r>
      <w:r w:rsidRPr="00B144C6">
        <w:rPr>
          <w:rFonts w:asciiTheme="minorHAnsi" w:hAnsiTheme="minorHAnsi" w:cstheme="minorHAnsi"/>
          <w:sz w:val="16"/>
        </w:rPr>
        <w:t>.</w:t>
      </w:r>
    </w:p>
    <w:p w14:paraId="7B54BEBD"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When </w:t>
      </w:r>
      <w:r w:rsidRPr="00B144C6">
        <w:rPr>
          <w:rStyle w:val="StyleUnderline"/>
          <w:rFonts w:asciiTheme="minorHAnsi" w:hAnsiTheme="minorHAnsi" w:cstheme="minorHAnsi"/>
          <w:highlight w:val="cyan"/>
        </w:rPr>
        <w:t xml:space="preserve">the </w:t>
      </w:r>
      <w:r w:rsidRPr="00B144C6">
        <w:rPr>
          <w:rStyle w:val="Emphasis"/>
          <w:rFonts w:asciiTheme="minorHAnsi" w:hAnsiTheme="minorHAnsi" w:cstheme="minorHAnsi"/>
          <w:highlight w:val="cyan"/>
        </w:rPr>
        <w:t>U</w:t>
      </w:r>
      <w:r w:rsidRPr="00B144C6">
        <w:rPr>
          <w:rFonts w:asciiTheme="minorHAnsi" w:hAnsiTheme="minorHAnsi" w:cstheme="minorHAnsi"/>
          <w:sz w:val="16"/>
        </w:rPr>
        <w:t xml:space="preserve">nited </w:t>
      </w:r>
      <w:r w:rsidRPr="00B144C6">
        <w:rPr>
          <w:rStyle w:val="Emphasis"/>
          <w:rFonts w:asciiTheme="minorHAnsi" w:hAnsiTheme="minorHAnsi" w:cstheme="minorHAnsi"/>
          <w:highlight w:val="cyan"/>
        </w:rPr>
        <w:t>S</w:t>
      </w:r>
      <w:r w:rsidRPr="00B144C6">
        <w:rPr>
          <w:rFonts w:asciiTheme="minorHAnsi" w:hAnsiTheme="minorHAnsi" w:cstheme="minorHAnsi"/>
          <w:sz w:val="16"/>
        </w:rPr>
        <w:t xml:space="preserve">tates was a rising power, it </w:t>
      </w:r>
      <w:r w:rsidRPr="00B144C6">
        <w:rPr>
          <w:rStyle w:val="StyleUnderline"/>
          <w:rFonts w:asciiTheme="minorHAnsi" w:hAnsiTheme="minorHAnsi" w:cstheme="minorHAnsi"/>
          <w:highlight w:val="cyan"/>
        </w:rPr>
        <w:t xml:space="preserve">took </w:t>
      </w:r>
      <w:r w:rsidRPr="00B144C6">
        <w:rPr>
          <w:rStyle w:val="Emphasis"/>
          <w:rFonts w:asciiTheme="minorHAnsi" w:hAnsiTheme="minorHAnsi" w:cstheme="minorHAnsi"/>
          <w:highlight w:val="cyan"/>
        </w:rPr>
        <w:t>half of Mexico</w:t>
      </w:r>
      <w:r w:rsidRPr="00B144C6">
        <w:rPr>
          <w:rFonts w:asciiTheme="minorHAnsi" w:hAnsiTheme="minorHAnsi" w:cstheme="minorHAnsi"/>
          <w:sz w:val="16"/>
        </w:rPr>
        <w:t xml:space="preserve"> </w:t>
      </w:r>
      <w:r w:rsidRPr="00B144C6">
        <w:rPr>
          <w:rStyle w:val="StyleUnderline"/>
          <w:rFonts w:asciiTheme="minorHAnsi" w:hAnsiTheme="minorHAnsi" w:cstheme="minorHAnsi"/>
          <w:highlight w:val="cyan"/>
        </w:rPr>
        <w:t>and</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considered taking the rest</w:t>
      </w:r>
      <w:r w:rsidRPr="00B144C6">
        <w:rPr>
          <w:rStyle w:val="StyleUnderline"/>
          <w:rFonts w:asciiTheme="minorHAnsi" w:hAnsiTheme="minorHAnsi" w:cstheme="minorHAnsi"/>
        </w:rPr>
        <w:t>,</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it </w:t>
      </w:r>
      <w:r w:rsidRPr="00B144C6">
        <w:rPr>
          <w:rStyle w:val="Emphasis"/>
          <w:rFonts w:asciiTheme="minorHAnsi" w:hAnsiTheme="minorHAnsi" w:cstheme="minorHAnsi"/>
          <w:highlight w:val="cyan"/>
        </w:rPr>
        <w:t>colonized</w:t>
      </w:r>
      <w:r w:rsidRPr="00B144C6">
        <w:rPr>
          <w:rStyle w:val="StyleUnderline"/>
          <w:rFonts w:asciiTheme="minorHAnsi" w:hAnsiTheme="minorHAnsi" w:cstheme="minorHAnsi"/>
          <w:highlight w:val="cyan"/>
        </w:rPr>
        <w:t xml:space="preserve"> the </w:t>
      </w:r>
      <w:r w:rsidRPr="00B144C6">
        <w:rPr>
          <w:rStyle w:val="Emphasis"/>
          <w:rFonts w:asciiTheme="minorHAnsi" w:hAnsiTheme="minorHAnsi" w:cstheme="minorHAnsi"/>
          <w:highlight w:val="cyan"/>
        </w:rPr>
        <w:t>Philippines</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cyan"/>
        </w:rPr>
        <w:t xml:space="preserve">and </w:t>
      </w:r>
      <w:r w:rsidRPr="00B144C6">
        <w:rPr>
          <w:rStyle w:val="Emphasis"/>
          <w:rFonts w:asciiTheme="minorHAnsi" w:hAnsiTheme="minorHAnsi" w:cstheme="minorHAnsi"/>
          <w:highlight w:val="cyan"/>
        </w:rPr>
        <w:t>Hawaii</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and it </w:t>
      </w:r>
      <w:r w:rsidRPr="00B144C6">
        <w:rPr>
          <w:rStyle w:val="Emphasis"/>
          <w:rFonts w:asciiTheme="minorHAnsi" w:hAnsiTheme="minorHAnsi" w:cstheme="minorHAnsi"/>
        </w:rPr>
        <w:t>unilaterally seized</w:t>
      </w:r>
      <w:r w:rsidRPr="00B144C6">
        <w:rPr>
          <w:rStyle w:val="StyleUnderline"/>
          <w:rFonts w:asciiTheme="minorHAnsi" w:hAnsiTheme="minorHAnsi" w:cstheme="minorHAnsi"/>
        </w:rPr>
        <w:t xml:space="preserve"> the </w:t>
      </w:r>
      <w:r w:rsidRPr="00B144C6">
        <w:rPr>
          <w:rStyle w:val="Emphasis"/>
          <w:rFonts w:asciiTheme="minorHAnsi" w:hAnsiTheme="minorHAnsi" w:cstheme="minorHAnsi"/>
        </w:rPr>
        <w:t>maritime choke points of the Caribbean</w:t>
      </w:r>
      <w:r w:rsidRPr="00B144C6">
        <w:rPr>
          <w:rFonts w:asciiTheme="minorHAnsi" w:hAnsiTheme="minorHAnsi" w:cstheme="minorHAnsi"/>
          <w:sz w:val="16"/>
        </w:rPr>
        <w:t xml:space="preserve"> (Puerto Rico and Cuba).21 </w:t>
      </w:r>
      <w:r w:rsidRPr="00B144C6">
        <w:rPr>
          <w:rStyle w:val="StyleUnderline"/>
          <w:rFonts w:asciiTheme="minorHAnsi" w:hAnsiTheme="minorHAnsi" w:cstheme="minorHAnsi"/>
        </w:rPr>
        <w:t>The U</w:t>
      </w:r>
      <w:r w:rsidRPr="00B144C6">
        <w:rPr>
          <w:rFonts w:asciiTheme="minorHAnsi" w:hAnsiTheme="minorHAnsi" w:cstheme="minorHAnsi"/>
          <w:sz w:val="16"/>
        </w:rPr>
        <w:t xml:space="preserve">nited </w:t>
      </w:r>
      <w:r w:rsidRPr="00B144C6">
        <w:rPr>
          <w:rStyle w:val="StyleUnderline"/>
          <w:rFonts w:asciiTheme="minorHAnsi" w:hAnsiTheme="minorHAnsi" w:cstheme="minorHAnsi"/>
        </w:rPr>
        <w:t>S</w:t>
      </w:r>
      <w:r w:rsidRPr="00B144C6">
        <w:rPr>
          <w:rFonts w:asciiTheme="minorHAnsi" w:hAnsiTheme="minorHAnsi" w:cstheme="minorHAnsi"/>
          <w:sz w:val="16"/>
        </w:rPr>
        <w:t xml:space="preserve">tates </w:t>
      </w:r>
      <w:r w:rsidRPr="00B144C6">
        <w:rPr>
          <w:rStyle w:val="StyleUnderline"/>
          <w:rFonts w:asciiTheme="minorHAnsi" w:hAnsiTheme="minorHAnsi" w:cstheme="minorHAnsi"/>
        </w:rPr>
        <w:t xml:space="preserve">used </w:t>
      </w:r>
      <w:r w:rsidRPr="00B144C6">
        <w:rPr>
          <w:rStyle w:val="Emphasis"/>
          <w:rFonts w:asciiTheme="minorHAnsi" w:hAnsiTheme="minorHAnsi" w:cstheme="minorHAnsi"/>
        </w:rPr>
        <w:t>tariffs</w:t>
      </w:r>
      <w:r w:rsidRPr="00B144C6">
        <w:rPr>
          <w:rFonts w:asciiTheme="minorHAnsi" w:hAnsiTheme="minorHAnsi" w:cstheme="minorHAnsi"/>
          <w:sz w:val="16"/>
        </w:rPr>
        <w:t>—which by 1857 averaged 20 percent22 and by the end of the nineteenth century were “the highest import duties in the industrial world”23—</w:t>
      </w:r>
      <w:r w:rsidRPr="00B144C6">
        <w:rPr>
          <w:rStyle w:val="StyleUnderline"/>
          <w:rFonts w:asciiTheme="minorHAnsi" w:hAnsiTheme="minorHAnsi" w:cstheme="minorHAnsi"/>
        </w:rPr>
        <w:t xml:space="preserve">to </w:t>
      </w:r>
      <w:r w:rsidRPr="00B144C6">
        <w:rPr>
          <w:rStyle w:val="Emphasis"/>
          <w:rFonts w:asciiTheme="minorHAnsi" w:hAnsiTheme="minorHAnsi" w:cstheme="minorHAnsi"/>
        </w:rPr>
        <w:t>protect its industries</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It </w:t>
      </w:r>
      <w:r w:rsidRPr="00B144C6">
        <w:rPr>
          <w:rStyle w:val="Emphasis"/>
          <w:rFonts w:asciiTheme="minorHAnsi" w:hAnsiTheme="minorHAnsi" w:cstheme="minorHAnsi"/>
        </w:rPr>
        <w:t xml:space="preserve">stole intellectual </w:t>
      </w:r>
      <w:proofErr w:type="gramStart"/>
      <w:r w:rsidRPr="00B144C6">
        <w:rPr>
          <w:rStyle w:val="Emphasis"/>
          <w:rFonts w:asciiTheme="minorHAnsi" w:hAnsiTheme="minorHAnsi" w:cstheme="minorHAnsi"/>
        </w:rPr>
        <w:t>property</w:t>
      </w:r>
      <w:r w:rsidRPr="00B144C6">
        <w:rPr>
          <w:rFonts w:asciiTheme="minorHAnsi" w:hAnsiTheme="minorHAnsi" w:cstheme="minorHAnsi"/>
          <w:sz w:val="16"/>
        </w:rPr>
        <w:t>,</w:t>
      </w:r>
      <w:proofErr w:type="gramEnd"/>
      <w:r w:rsidRPr="00B144C6">
        <w:rPr>
          <w:rFonts w:asciiTheme="minorHAnsi" w:hAnsiTheme="minorHAnsi" w:cstheme="minorHAnsi"/>
          <w:sz w:val="16"/>
        </w:rPr>
        <w:t xml:space="preserve">24 </w:t>
      </w:r>
      <w:r w:rsidRPr="00B144C6">
        <w:rPr>
          <w:rStyle w:val="StyleUnderline"/>
          <w:rFonts w:asciiTheme="minorHAnsi" w:hAnsiTheme="minorHAnsi" w:cstheme="minorHAnsi"/>
        </w:rPr>
        <w:t>and</w:t>
      </w:r>
      <w:r w:rsidRPr="00B144C6">
        <w:rPr>
          <w:rFonts w:asciiTheme="minorHAnsi" w:hAnsiTheme="minorHAnsi" w:cstheme="minorHAnsi"/>
          <w:sz w:val="16"/>
        </w:rPr>
        <w:t xml:space="preserve"> it </w:t>
      </w:r>
      <w:r w:rsidRPr="00B144C6">
        <w:rPr>
          <w:rStyle w:val="Emphasis"/>
          <w:rFonts w:asciiTheme="minorHAnsi" w:hAnsiTheme="minorHAnsi" w:cstheme="minorHAnsi"/>
        </w:rPr>
        <w:t>ideologically challenged</w:t>
      </w:r>
      <w:r w:rsidRPr="00B144C6">
        <w:rPr>
          <w:rStyle w:val="StyleUnderline"/>
          <w:rFonts w:asciiTheme="minorHAnsi" w:hAnsiTheme="minorHAnsi" w:cstheme="minorHAnsi"/>
        </w:rPr>
        <w:t xml:space="preserve"> the governments of the “Old World.”</w:t>
      </w:r>
      <w:r w:rsidRPr="00B144C6">
        <w:rPr>
          <w:rFonts w:asciiTheme="minorHAnsi" w:hAnsiTheme="minorHAnsi" w:cstheme="minorHAnsi"/>
          <w:sz w:val="16"/>
        </w:rPr>
        <w:t xml:space="preserve"> Today, despite no longer being a rising power, </w:t>
      </w:r>
      <w:r w:rsidRPr="00B144C6">
        <w:rPr>
          <w:rStyle w:val="StyleUnderline"/>
          <w:rFonts w:asciiTheme="minorHAnsi" w:hAnsiTheme="minorHAnsi" w:cstheme="minorHAnsi"/>
        </w:rPr>
        <w:t>the U</w:t>
      </w:r>
      <w:r w:rsidRPr="00B144C6">
        <w:rPr>
          <w:rFonts w:asciiTheme="minorHAnsi" w:hAnsiTheme="minorHAnsi" w:cstheme="minorHAnsi"/>
          <w:sz w:val="16"/>
        </w:rPr>
        <w:t xml:space="preserve">nited </w:t>
      </w:r>
      <w:r w:rsidRPr="00B144C6">
        <w:rPr>
          <w:rStyle w:val="StyleUnderline"/>
          <w:rFonts w:asciiTheme="minorHAnsi" w:hAnsiTheme="minorHAnsi" w:cstheme="minorHAnsi"/>
        </w:rPr>
        <w:t>States has launched</w:t>
      </w:r>
      <w:r w:rsidRPr="00B144C6">
        <w:rPr>
          <w:rFonts w:asciiTheme="minorHAnsi" w:hAnsiTheme="minorHAnsi" w:cstheme="minorHAnsi"/>
          <w:sz w:val="16"/>
        </w:rPr>
        <w:t xml:space="preserve"> two </w:t>
      </w:r>
      <w:r w:rsidRPr="00B144C6">
        <w:rPr>
          <w:rStyle w:val="Emphasis"/>
          <w:rFonts w:asciiTheme="minorHAnsi" w:hAnsiTheme="minorHAnsi" w:cstheme="minorHAnsi"/>
        </w:rPr>
        <w:t>disastrous invasions</w:t>
      </w:r>
      <w:r w:rsidRPr="00B144C6">
        <w:rPr>
          <w:rFonts w:asciiTheme="minorHAnsi" w:hAnsiTheme="minorHAnsi" w:cstheme="minorHAnsi"/>
          <w:sz w:val="16"/>
        </w:rPr>
        <w:t xml:space="preserve">, </w:t>
      </w:r>
      <w:r w:rsidRPr="00B144C6">
        <w:rPr>
          <w:rStyle w:val="Emphasis"/>
          <w:rFonts w:asciiTheme="minorHAnsi" w:hAnsiTheme="minorHAnsi" w:cstheme="minorHAnsi"/>
        </w:rPr>
        <w:t>tortured prisoners</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and dispatches </w:t>
      </w:r>
      <w:r w:rsidRPr="00B144C6">
        <w:rPr>
          <w:rStyle w:val="Emphasis"/>
          <w:rFonts w:asciiTheme="minorHAnsi" w:hAnsiTheme="minorHAnsi" w:cstheme="minorHAnsi"/>
        </w:rPr>
        <w:t>drone strikes at a whim</w:t>
      </w:r>
      <w:r w:rsidRPr="00B144C6">
        <w:rPr>
          <w:rStyle w:val="StyleUnderline"/>
          <w:rFonts w:asciiTheme="minorHAnsi" w:hAnsiTheme="minorHAnsi" w:cstheme="minorHAnsi"/>
        </w:rPr>
        <w:t xml:space="preserve"> with </w:t>
      </w:r>
      <w:r w:rsidRPr="00B144C6">
        <w:rPr>
          <w:rStyle w:val="Emphasis"/>
          <w:rFonts w:asciiTheme="minorHAnsi" w:hAnsiTheme="minorHAnsi" w:cstheme="minorHAnsi"/>
        </w:rPr>
        <w:t>little international legal authority</w:t>
      </w:r>
      <w:r w:rsidRPr="00B144C6">
        <w:rPr>
          <w:rFonts w:asciiTheme="minorHAnsi" w:hAnsiTheme="minorHAnsi" w:cstheme="minorHAnsi"/>
          <w:sz w:val="16"/>
        </w:rPr>
        <w:t xml:space="preserve">.25 The point is not that two wrongs make a right; it is that </w:t>
      </w:r>
      <w:r w:rsidRPr="00B144C6">
        <w:rPr>
          <w:rStyle w:val="StyleUnderline"/>
          <w:rFonts w:asciiTheme="minorHAnsi" w:hAnsiTheme="minorHAnsi" w:cstheme="minorHAnsi"/>
        </w:rPr>
        <w:t xml:space="preserve">international order is </w:t>
      </w:r>
      <w:r w:rsidRPr="00B144C6">
        <w:rPr>
          <w:rStyle w:val="Emphasis"/>
          <w:rFonts w:asciiTheme="minorHAnsi" w:hAnsiTheme="minorHAnsi" w:cstheme="minorHAnsi"/>
        </w:rPr>
        <w:t>much more resilient</w:t>
      </w:r>
      <w:r w:rsidRPr="00B144C6">
        <w:rPr>
          <w:rStyle w:val="StyleUnderline"/>
          <w:rFonts w:asciiTheme="minorHAnsi" w:hAnsiTheme="minorHAnsi" w:cstheme="minorHAnsi"/>
        </w:rPr>
        <w:t xml:space="preserve"> than </w:t>
      </w:r>
      <w:r w:rsidRPr="00B144C6">
        <w:rPr>
          <w:rStyle w:val="Emphasis"/>
          <w:rFonts w:asciiTheme="minorHAnsi" w:hAnsiTheme="minorHAnsi" w:cstheme="minorHAnsi"/>
        </w:rPr>
        <w:t>critics seem to realize</w:t>
      </w:r>
      <w:r w:rsidRPr="00B144C6">
        <w:rPr>
          <w:rFonts w:asciiTheme="minorHAnsi" w:hAnsiTheme="minorHAnsi" w:cstheme="minorHAnsi"/>
          <w:sz w:val="16"/>
        </w:rPr>
        <w:t xml:space="preserve">,26 </w:t>
      </w:r>
      <w:r w:rsidRPr="00B144C6">
        <w:rPr>
          <w:rStyle w:val="StyleUnderline"/>
          <w:rFonts w:asciiTheme="minorHAnsi" w:hAnsiTheme="minorHAnsi" w:cstheme="minorHAnsi"/>
        </w:rPr>
        <w:t xml:space="preserve">and it is </w:t>
      </w:r>
      <w:r w:rsidRPr="00B144C6">
        <w:rPr>
          <w:rStyle w:val="Emphasis"/>
          <w:rFonts w:asciiTheme="minorHAnsi" w:hAnsiTheme="minorHAnsi" w:cstheme="minorHAnsi"/>
        </w:rPr>
        <w:t>utopian</w:t>
      </w:r>
      <w:r w:rsidRPr="00B144C6">
        <w:rPr>
          <w:rStyle w:val="StyleUnderline"/>
          <w:rFonts w:asciiTheme="minorHAnsi" w:hAnsiTheme="minorHAnsi" w:cstheme="minorHAnsi"/>
        </w:rPr>
        <w:t xml:space="preserve"> to expect any </w:t>
      </w:r>
      <w:r w:rsidRPr="00B144C6">
        <w:rPr>
          <w:rStyle w:val="Emphasis"/>
          <w:rFonts w:asciiTheme="minorHAnsi" w:hAnsiTheme="minorHAnsi" w:cstheme="minorHAnsi"/>
        </w:rPr>
        <w:t>rising Great Power</w:t>
      </w:r>
      <w:r w:rsidRPr="00B144C6">
        <w:rPr>
          <w:rStyle w:val="StyleUnderline"/>
          <w:rFonts w:asciiTheme="minorHAnsi" w:hAnsiTheme="minorHAnsi" w:cstheme="minorHAnsi"/>
        </w:rPr>
        <w:t xml:space="preserve"> to act in a way that </w:t>
      </w:r>
      <w:r w:rsidRPr="00B144C6">
        <w:rPr>
          <w:rStyle w:val="Emphasis"/>
          <w:rFonts w:asciiTheme="minorHAnsi" w:hAnsiTheme="minorHAnsi" w:cstheme="minorHAnsi"/>
        </w:rPr>
        <w:t>uniformly satisfies</w:t>
      </w:r>
      <w:r w:rsidRPr="00B144C6">
        <w:rPr>
          <w:rStyle w:val="StyleUnderline"/>
          <w:rFonts w:asciiTheme="minorHAnsi" w:hAnsiTheme="minorHAnsi" w:cstheme="minorHAnsi"/>
        </w:rPr>
        <w:t xml:space="preserve"> one’s </w:t>
      </w:r>
      <w:r w:rsidRPr="00B144C6">
        <w:rPr>
          <w:rStyle w:val="Emphasis"/>
          <w:rFonts w:asciiTheme="minorHAnsi" w:hAnsiTheme="minorHAnsi" w:cstheme="minorHAnsi"/>
        </w:rPr>
        <w:t>moral scruples</w:t>
      </w:r>
      <w:r w:rsidRPr="00B144C6">
        <w:rPr>
          <w:rStyle w:val="StyleUnderline"/>
          <w:rFonts w:asciiTheme="minorHAnsi" w:hAnsiTheme="minorHAnsi" w:cstheme="minorHAnsi"/>
        </w:rPr>
        <w:t>,</w:t>
      </w:r>
      <w:r w:rsidRPr="00B144C6">
        <w:rPr>
          <w:rFonts w:asciiTheme="minorHAnsi" w:hAnsiTheme="minorHAnsi" w:cstheme="minorHAnsi"/>
          <w:sz w:val="16"/>
        </w:rPr>
        <w:t xml:space="preserve"> evolving, in Friedberg’s words, “into a mellow, satisfied, ‘responsible’ status quo power.”27</w:t>
      </w:r>
    </w:p>
    <w:p w14:paraId="7D265437"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Friedberg or Harris might object that America’s rise took place in the context of a different order. This is perfectly true, but the more important point is that the long nineteenth century (1815–1914)—the era of America’s rise—was the first iteration of the New Peace.28 The implication is that </w:t>
      </w:r>
      <w:r w:rsidRPr="00B144C6">
        <w:rPr>
          <w:rStyle w:val="StyleUnderline"/>
          <w:rFonts w:asciiTheme="minorHAnsi" w:hAnsiTheme="minorHAnsi" w:cstheme="minorHAnsi"/>
        </w:rPr>
        <w:t xml:space="preserve">relative </w:t>
      </w:r>
      <w:r w:rsidRPr="00B144C6">
        <w:rPr>
          <w:rStyle w:val="StyleUnderline"/>
          <w:rFonts w:asciiTheme="minorHAnsi" w:hAnsiTheme="minorHAnsi" w:cstheme="minorHAnsi"/>
          <w:highlight w:val="cyan"/>
        </w:rPr>
        <w:t>peace</w:t>
      </w:r>
      <w:r w:rsidRPr="00B144C6">
        <w:rPr>
          <w:rStyle w:val="StyleUnderline"/>
          <w:rFonts w:asciiTheme="minorHAnsi" w:hAnsiTheme="minorHAnsi" w:cstheme="minorHAnsi"/>
        </w:rPr>
        <w:t xml:space="preserve"> </w:t>
      </w:r>
      <w:r w:rsidRPr="00B144C6">
        <w:rPr>
          <w:rStyle w:val="Emphasis"/>
          <w:rFonts w:asciiTheme="minorHAnsi" w:hAnsiTheme="minorHAnsi" w:cstheme="minorHAnsi"/>
          <w:highlight w:val="cyan"/>
        </w:rPr>
        <w:t>can</w:t>
      </w:r>
      <w:r w:rsidRPr="00B144C6">
        <w:rPr>
          <w:rStyle w:val="StyleUnderline"/>
          <w:rFonts w:asciiTheme="minorHAnsi" w:hAnsiTheme="minorHAnsi" w:cstheme="minorHAnsi"/>
        </w:rPr>
        <w:t xml:space="preserve"> and </w:t>
      </w:r>
      <w:r w:rsidRPr="00B144C6">
        <w:rPr>
          <w:rStyle w:val="Emphasis"/>
          <w:rFonts w:asciiTheme="minorHAnsi" w:hAnsiTheme="minorHAnsi" w:cstheme="minorHAnsi"/>
        </w:rPr>
        <w:t>has</w:t>
      </w:r>
      <w:r w:rsidRPr="00B144C6">
        <w:rPr>
          <w:rStyle w:val="StyleUnderline"/>
          <w:rFonts w:asciiTheme="minorHAnsi" w:hAnsiTheme="minorHAnsi" w:cstheme="minorHAnsi"/>
        </w:rPr>
        <w:t xml:space="preserve"> </w:t>
      </w:r>
      <w:r w:rsidRPr="00B144C6">
        <w:rPr>
          <w:rStyle w:val="Emphasis"/>
          <w:rFonts w:asciiTheme="minorHAnsi" w:hAnsiTheme="minorHAnsi" w:cstheme="minorHAnsi"/>
          <w:highlight w:val="cyan"/>
        </w:rPr>
        <w:t>coexist</w:t>
      </w:r>
      <w:r w:rsidRPr="00B144C6">
        <w:rPr>
          <w:rStyle w:val="StyleUnderline"/>
          <w:rFonts w:asciiTheme="minorHAnsi" w:hAnsiTheme="minorHAnsi" w:cstheme="minorHAnsi"/>
        </w:rPr>
        <w:t xml:space="preserve">ed </w:t>
      </w:r>
      <w:r w:rsidRPr="00B144C6">
        <w:rPr>
          <w:rStyle w:val="StyleUnderline"/>
          <w:rFonts w:asciiTheme="minorHAnsi" w:hAnsiTheme="minorHAnsi" w:cstheme="minorHAnsi"/>
          <w:highlight w:val="cyan"/>
        </w:rPr>
        <w:t>with</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limited wars</w:t>
      </w:r>
      <w:r w:rsidRPr="00B144C6">
        <w:rPr>
          <w:rStyle w:val="StyleUnderline"/>
          <w:rFonts w:asciiTheme="minorHAnsi" w:hAnsiTheme="minorHAnsi" w:cstheme="minorHAnsi"/>
        </w:rPr>
        <w:t xml:space="preserve">, </w:t>
      </w:r>
      <w:proofErr w:type="gramStart"/>
      <w:r w:rsidRPr="00B144C6">
        <w:rPr>
          <w:rStyle w:val="Emphasis"/>
          <w:rFonts w:asciiTheme="minorHAnsi" w:hAnsiTheme="minorHAnsi" w:cstheme="minorHAnsi"/>
        </w:rPr>
        <w:t>property</w:t>
      </w:r>
      <w:proofErr w:type="gramEnd"/>
      <w:r w:rsidRPr="00B144C6">
        <w:rPr>
          <w:rStyle w:val="StyleUnderline"/>
          <w:rFonts w:asciiTheme="minorHAnsi" w:hAnsiTheme="minorHAnsi" w:cstheme="minorHAnsi"/>
        </w:rPr>
        <w:t xml:space="preserve"> and </w:t>
      </w:r>
      <w:r w:rsidRPr="00B144C6">
        <w:rPr>
          <w:rStyle w:val="Emphasis"/>
          <w:rFonts w:asciiTheme="minorHAnsi" w:hAnsiTheme="minorHAnsi" w:cstheme="minorHAnsi"/>
          <w:highlight w:val="cyan"/>
        </w:rPr>
        <w:t>territorial thefts</w:t>
      </w:r>
      <w:r w:rsidRPr="00B144C6">
        <w:rPr>
          <w:rStyle w:val="StyleUnderline"/>
          <w:rFonts w:asciiTheme="minorHAnsi" w:hAnsiTheme="minorHAnsi" w:cstheme="minorHAnsi"/>
        </w:rPr>
        <w:t xml:space="preserve">, acts of </w:t>
      </w:r>
      <w:r w:rsidRPr="00B144C6">
        <w:rPr>
          <w:rStyle w:val="Emphasis"/>
          <w:rFonts w:asciiTheme="minorHAnsi" w:hAnsiTheme="minorHAnsi" w:cstheme="minorHAnsi"/>
        </w:rPr>
        <w:t>coercion</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cyan"/>
        </w:rPr>
        <w:t>and</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 xml:space="preserve">aggressive </w:t>
      </w:r>
      <w:r w:rsidRPr="00B144C6">
        <w:rPr>
          <w:rStyle w:val="Emphasis"/>
          <w:rFonts w:asciiTheme="minorHAnsi" w:hAnsiTheme="minorHAnsi" w:cstheme="minorHAnsi"/>
          <w:highlight w:val="cyan"/>
        </w:rPr>
        <w:t>assertions of status.</w:t>
      </w:r>
      <w:r w:rsidRPr="00B144C6">
        <w:rPr>
          <w:rStyle w:val="StyleUnderline"/>
          <w:rFonts w:asciiTheme="minorHAnsi" w:hAnsiTheme="minorHAnsi" w:cstheme="minorHAnsi"/>
        </w:rPr>
        <w:t xml:space="preserve"> This does not mean any of these are </w:t>
      </w:r>
      <w:r w:rsidRPr="00B144C6">
        <w:rPr>
          <w:rStyle w:val="Emphasis"/>
          <w:rFonts w:asciiTheme="minorHAnsi" w:hAnsiTheme="minorHAnsi" w:cstheme="minorHAnsi"/>
        </w:rPr>
        <w:t>desirable</w:t>
      </w:r>
      <w:r w:rsidRPr="00B144C6">
        <w:rPr>
          <w:rFonts w:asciiTheme="minorHAnsi" w:hAnsiTheme="minorHAnsi" w:cstheme="minorHAnsi"/>
          <w:sz w:val="16"/>
        </w:rPr>
        <w:t xml:space="preserve">— they are </w:t>
      </w:r>
      <w:r w:rsidRPr="00B144C6">
        <w:rPr>
          <w:rStyle w:val="StyleUnderline"/>
          <w:rFonts w:asciiTheme="minorHAnsi" w:hAnsiTheme="minorHAnsi" w:cstheme="minorHAnsi"/>
        </w:rPr>
        <w:t xml:space="preserve">not—but it shows that they </w:t>
      </w:r>
      <w:r w:rsidRPr="00B144C6">
        <w:rPr>
          <w:rStyle w:val="Emphasis"/>
          <w:rFonts w:asciiTheme="minorHAnsi" w:hAnsiTheme="minorHAnsi" w:cstheme="minorHAnsi"/>
        </w:rPr>
        <w:t>need not be fatal to the system</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Insofar as there </w:t>
      </w:r>
      <w:r w:rsidRPr="00B144C6">
        <w:rPr>
          <w:rStyle w:val="Emphasis"/>
          <w:rFonts w:asciiTheme="minorHAnsi" w:hAnsiTheme="minorHAnsi" w:cstheme="minorHAnsi"/>
        </w:rPr>
        <w:t>is</w:t>
      </w:r>
      <w:r w:rsidRPr="00B144C6">
        <w:rPr>
          <w:rStyle w:val="StyleUnderline"/>
          <w:rFonts w:asciiTheme="minorHAnsi" w:hAnsiTheme="minorHAnsi" w:cstheme="minorHAnsi"/>
        </w:rPr>
        <w:t xml:space="preserve"> a lesson from that </w:t>
      </w:r>
      <w:r w:rsidRPr="00B144C6">
        <w:rPr>
          <w:rStyle w:val="Emphasis"/>
          <w:rFonts w:asciiTheme="minorHAnsi" w:hAnsiTheme="minorHAnsi" w:cstheme="minorHAnsi"/>
        </w:rPr>
        <w:t>first period</w:t>
      </w:r>
      <w:r w:rsidRPr="00B144C6">
        <w:rPr>
          <w:rStyle w:val="StyleUnderline"/>
          <w:rFonts w:asciiTheme="minorHAnsi" w:hAnsiTheme="minorHAnsi" w:cstheme="minorHAnsi"/>
        </w:rPr>
        <w:t xml:space="preserve"> of </w:t>
      </w:r>
      <w:r w:rsidRPr="00B144C6">
        <w:rPr>
          <w:rStyle w:val="Emphasis"/>
          <w:rFonts w:asciiTheme="minorHAnsi" w:hAnsiTheme="minorHAnsi" w:cstheme="minorHAnsi"/>
        </w:rPr>
        <w:t>relative peace</w:t>
      </w:r>
      <w:r w:rsidRPr="00B144C6">
        <w:rPr>
          <w:rStyle w:val="StyleUnderline"/>
          <w:rFonts w:asciiTheme="minorHAnsi" w:hAnsiTheme="minorHAnsi" w:cstheme="minorHAnsi"/>
        </w:rPr>
        <w:t xml:space="preserve">, it is that </w:t>
      </w:r>
      <w:r w:rsidRPr="00B144C6">
        <w:rPr>
          <w:rStyle w:val="Emphasis"/>
          <w:rFonts w:asciiTheme="minorHAnsi" w:hAnsiTheme="minorHAnsi" w:cstheme="minorHAnsi"/>
        </w:rPr>
        <w:t>Great Power confrontation</w:t>
      </w:r>
      <w:r w:rsidRPr="00B144C6">
        <w:rPr>
          <w:rStyle w:val="StyleUnderline"/>
          <w:rFonts w:asciiTheme="minorHAnsi" w:hAnsiTheme="minorHAnsi" w:cstheme="minorHAnsi"/>
        </w:rPr>
        <w:t xml:space="preserve"> is the </w:t>
      </w:r>
      <w:r w:rsidRPr="00B144C6">
        <w:rPr>
          <w:rStyle w:val="Emphasis"/>
          <w:rFonts w:asciiTheme="minorHAnsi" w:hAnsiTheme="minorHAnsi" w:cstheme="minorHAnsi"/>
        </w:rPr>
        <w:t>one thing that is fatal</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Accepting this does not mean </w:t>
      </w:r>
      <w:r w:rsidRPr="00B144C6">
        <w:rPr>
          <w:rStyle w:val="Emphasis"/>
          <w:rFonts w:asciiTheme="minorHAnsi" w:hAnsiTheme="minorHAnsi" w:cstheme="minorHAnsi"/>
        </w:rPr>
        <w:t>capitulating</w:t>
      </w:r>
      <w:r w:rsidRPr="00B144C6">
        <w:rPr>
          <w:rStyle w:val="StyleUnderline"/>
          <w:rFonts w:asciiTheme="minorHAnsi" w:hAnsiTheme="minorHAnsi" w:cstheme="minorHAnsi"/>
        </w:rPr>
        <w:t xml:space="preserve"> in </w:t>
      </w:r>
      <w:r w:rsidRPr="00B144C6">
        <w:rPr>
          <w:rStyle w:val="Emphasis"/>
          <w:rFonts w:asciiTheme="minorHAnsi" w:hAnsiTheme="minorHAnsi" w:cstheme="minorHAnsi"/>
        </w:rPr>
        <w:t>every instance</w:t>
      </w:r>
      <w:r w:rsidRPr="00B144C6">
        <w:rPr>
          <w:rStyle w:val="StyleUnderline"/>
          <w:rFonts w:asciiTheme="minorHAnsi" w:hAnsiTheme="minorHAnsi" w:cstheme="minorHAnsi"/>
        </w:rPr>
        <w:t>, as implied by some</w:t>
      </w:r>
      <w:r w:rsidRPr="00B144C6">
        <w:rPr>
          <w:rFonts w:asciiTheme="minorHAnsi" w:hAnsiTheme="minorHAnsi" w:cstheme="minorHAnsi"/>
          <w:sz w:val="16"/>
        </w:rPr>
        <w:t xml:space="preserve">,29 </w:t>
      </w:r>
      <w:r w:rsidRPr="00B144C6">
        <w:rPr>
          <w:rStyle w:val="StyleUnderline"/>
          <w:rFonts w:asciiTheme="minorHAnsi" w:hAnsiTheme="minorHAnsi" w:cstheme="minorHAnsi"/>
        </w:rPr>
        <w:t xml:space="preserve">but it </w:t>
      </w:r>
      <w:r w:rsidRPr="00B144C6">
        <w:rPr>
          <w:rStyle w:val="Emphasis"/>
          <w:rFonts w:asciiTheme="minorHAnsi" w:hAnsiTheme="minorHAnsi" w:cstheme="minorHAnsi"/>
        </w:rPr>
        <w:t>does</w:t>
      </w:r>
      <w:r w:rsidRPr="00B144C6">
        <w:rPr>
          <w:rStyle w:val="StyleUnderline"/>
          <w:rFonts w:asciiTheme="minorHAnsi" w:hAnsiTheme="minorHAnsi" w:cstheme="minorHAnsi"/>
        </w:rPr>
        <w:t xml:space="preserve"> mean </w:t>
      </w:r>
      <w:r w:rsidRPr="00B144C6">
        <w:rPr>
          <w:rStyle w:val="Emphasis"/>
          <w:rFonts w:asciiTheme="minorHAnsi" w:hAnsiTheme="minorHAnsi" w:cstheme="minorHAnsi"/>
        </w:rPr>
        <w:t>rediscovering</w:t>
      </w:r>
      <w:r w:rsidRPr="00B144C6">
        <w:rPr>
          <w:rStyle w:val="StyleUnderline"/>
          <w:rFonts w:asciiTheme="minorHAnsi" w:hAnsiTheme="minorHAnsi" w:cstheme="minorHAnsi"/>
        </w:rPr>
        <w:t xml:space="preserve"> the rules of </w:t>
      </w:r>
      <w:r w:rsidRPr="00B144C6">
        <w:rPr>
          <w:rStyle w:val="Emphasis"/>
          <w:rFonts w:asciiTheme="minorHAnsi" w:hAnsiTheme="minorHAnsi" w:cstheme="minorHAnsi"/>
        </w:rPr>
        <w:t>Great Power competition</w:t>
      </w:r>
      <w:r w:rsidRPr="00B144C6">
        <w:rPr>
          <w:rFonts w:asciiTheme="minorHAnsi" w:hAnsiTheme="minorHAnsi" w:cstheme="minorHAnsi"/>
          <w:sz w:val="16"/>
        </w:rPr>
        <w:t>30 alongside the art of strategy.31</w:t>
      </w:r>
    </w:p>
    <w:p w14:paraId="4279B00D" w14:textId="77777777" w:rsidR="00E0160D" w:rsidRPr="00B144C6" w:rsidRDefault="00E0160D" w:rsidP="00E0160D">
      <w:pPr>
        <w:rPr>
          <w:rStyle w:val="Emphasis"/>
          <w:rFonts w:asciiTheme="minorHAnsi" w:hAnsiTheme="minorHAnsi" w:cstheme="minorHAnsi"/>
        </w:rPr>
      </w:pPr>
      <w:r w:rsidRPr="00B144C6">
        <w:rPr>
          <w:rFonts w:asciiTheme="minorHAnsi" w:hAnsiTheme="minorHAnsi" w:cstheme="minorHAnsi"/>
          <w:sz w:val="16"/>
        </w:rPr>
        <w:t xml:space="preserve">Focusing only on areas that China’s rise violates the scruples of the established powers, moreover, downplays the extent to which </w:t>
      </w:r>
      <w:r w:rsidRPr="00B144C6">
        <w:rPr>
          <w:rStyle w:val="StyleUnderline"/>
          <w:rFonts w:asciiTheme="minorHAnsi" w:hAnsiTheme="minorHAnsi" w:cstheme="minorHAnsi"/>
          <w:highlight w:val="cyan"/>
        </w:rPr>
        <w:t xml:space="preserve">China, </w:t>
      </w:r>
      <w:r w:rsidRPr="00B144C6">
        <w:rPr>
          <w:rStyle w:val="Emphasis"/>
          <w:rFonts w:asciiTheme="minorHAnsi" w:hAnsiTheme="minorHAnsi" w:cstheme="minorHAnsi"/>
          <w:highlight w:val="cyan"/>
        </w:rPr>
        <w:t>has</w:t>
      </w:r>
      <w:r w:rsidRPr="00B144C6">
        <w:rPr>
          <w:rFonts w:asciiTheme="minorHAnsi" w:hAnsiTheme="minorHAnsi" w:cstheme="minorHAnsi"/>
          <w:sz w:val="16"/>
          <w:highlight w:val="cyan"/>
        </w:rPr>
        <w:t>,</w:t>
      </w:r>
      <w:r w:rsidRPr="00B144C6">
        <w:rPr>
          <w:rFonts w:asciiTheme="minorHAnsi" w:hAnsiTheme="minorHAnsi" w:cstheme="minorHAnsi"/>
          <w:sz w:val="16"/>
        </w:rPr>
        <w:t xml:space="preserve"> in fact, </w:t>
      </w:r>
      <w:r w:rsidRPr="00B144C6">
        <w:rPr>
          <w:rStyle w:val="Emphasis"/>
          <w:rFonts w:asciiTheme="minorHAnsi" w:hAnsiTheme="minorHAnsi" w:cstheme="minorHAnsi"/>
          <w:highlight w:val="cyan"/>
        </w:rPr>
        <w:t>conformed</w:t>
      </w:r>
      <w:r w:rsidRPr="00B144C6">
        <w:rPr>
          <w:rStyle w:val="StyleUnderline"/>
          <w:rFonts w:asciiTheme="minorHAnsi" w:hAnsiTheme="minorHAnsi" w:cstheme="minorHAnsi"/>
          <w:highlight w:val="cyan"/>
        </w:rPr>
        <w:t xml:space="preserve"> to the </w:t>
      </w:r>
      <w:r w:rsidRPr="00B144C6">
        <w:rPr>
          <w:rStyle w:val="Emphasis"/>
          <w:rFonts w:asciiTheme="minorHAnsi" w:hAnsiTheme="minorHAnsi" w:cstheme="minorHAnsi"/>
          <w:highlight w:val="cyan"/>
        </w:rPr>
        <w:t>existing order</w:t>
      </w:r>
      <w:r w:rsidRPr="00B144C6">
        <w:rPr>
          <w:rStyle w:val="Emphasis"/>
          <w:rFonts w:asciiTheme="minorHAnsi" w:hAnsiTheme="minorHAnsi" w:cstheme="minorHAnsi"/>
        </w:rPr>
        <w:t>.</w:t>
      </w:r>
      <w:r w:rsidRPr="00B144C6">
        <w:rPr>
          <w:rFonts w:asciiTheme="minorHAnsi" w:hAnsiTheme="minorHAnsi" w:cstheme="minorHAnsi"/>
          <w:sz w:val="16"/>
        </w:rPr>
        <w:t xml:space="preserve"> As a RAND Corporation report published in 2018 concludes, China has been a supporter—albeit a conditional one—of the international order: “Since </w:t>
      </w:r>
      <w:r w:rsidRPr="00B144C6">
        <w:rPr>
          <w:rStyle w:val="StyleUnderline"/>
          <w:rFonts w:asciiTheme="minorHAnsi" w:hAnsiTheme="minorHAnsi" w:cstheme="minorHAnsi"/>
        </w:rPr>
        <w:t xml:space="preserve">China undertook a </w:t>
      </w:r>
      <w:r w:rsidRPr="00B144C6">
        <w:rPr>
          <w:rStyle w:val="Emphasis"/>
          <w:rFonts w:asciiTheme="minorHAnsi" w:hAnsiTheme="minorHAnsi" w:cstheme="minorHAnsi"/>
        </w:rPr>
        <w:t>policy of international engagement</w:t>
      </w:r>
      <w:r w:rsidRPr="00B144C6">
        <w:rPr>
          <w:rFonts w:asciiTheme="minorHAnsi" w:hAnsiTheme="minorHAnsi" w:cstheme="minorHAnsi"/>
          <w:sz w:val="16"/>
        </w:rPr>
        <w:t xml:space="preserve"> in the 1980s … the level and quality of its participation in the order rivals that of most other states.”32 The way in which </w:t>
      </w:r>
      <w:r w:rsidRPr="00B144C6">
        <w:rPr>
          <w:rStyle w:val="Emphasis"/>
          <w:rFonts w:asciiTheme="minorHAnsi" w:hAnsiTheme="minorHAnsi" w:cstheme="minorHAnsi"/>
          <w:highlight w:val="cyan"/>
        </w:rPr>
        <w:t>Xi</w:t>
      </w:r>
      <w:r w:rsidRPr="00B144C6">
        <w:rPr>
          <w:rFonts w:asciiTheme="minorHAnsi" w:hAnsiTheme="minorHAnsi" w:cstheme="minorHAnsi"/>
          <w:sz w:val="16"/>
        </w:rPr>
        <w:t xml:space="preserve"> Jinping, following his 2017 Davos speech in defense of globalization, </w:t>
      </w:r>
      <w:r w:rsidRPr="00B144C6">
        <w:rPr>
          <w:rStyle w:val="StyleUnderline"/>
          <w:rFonts w:asciiTheme="minorHAnsi" w:hAnsiTheme="minorHAnsi" w:cstheme="minorHAnsi"/>
        </w:rPr>
        <w:t xml:space="preserve">has been </w:t>
      </w:r>
      <w:r w:rsidRPr="00B144C6">
        <w:rPr>
          <w:rStyle w:val="StyleUnderline"/>
          <w:rFonts w:asciiTheme="minorHAnsi" w:hAnsiTheme="minorHAnsi" w:cstheme="minorHAnsi"/>
          <w:highlight w:val="cyan"/>
        </w:rPr>
        <w:t>heralded as the</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 xml:space="preserve">most prominent </w:t>
      </w:r>
      <w:r w:rsidRPr="00B144C6">
        <w:rPr>
          <w:rStyle w:val="Emphasis"/>
          <w:rFonts w:asciiTheme="minorHAnsi" w:hAnsiTheme="minorHAnsi" w:cstheme="minorHAnsi"/>
          <w:highlight w:val="cyan"/>
        </w:rPr>
        <w:t>champion of international order</w:t>
      </w:r>
      <w:r w:rsidRPr="00B144C6">
        <w:rPr>
          <w:rStyle w:val="StyleUnderline"/>
          <w:rFonts w:asciiTheme="minorHAnsi" w:hAnsiTheme="minorHAnsi" w:cstheme="minorHAnsi"/>
          <w:highlight w:val="cyan"/>
        </w:rPr>
        <w:t xml:space="preserve"> and</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 xml:space="preserve">defender of </w:t>
      </w:r>
      <w:r w:rsidRPr="00B144C6">
        <w:rPr>
          <w:rStyle w:val="Emphasis"/>
          <w:rFonts w:asciiTheme="minorHAnsi" w:hAnsiTheme="minorHAnsi" w:cstheme="minorHAnsi"/>
          <w:highlight w:val="cyan"/>
        </w:rPr>
        <w:t>globalization</w:t>
      </w:r>
      <w:r w:rsidRPr="00B144C6">
        <w:rPr>
          <w:rFonts w:asciiTheme="minorHAnsi" w:hAnsiTheme="minorHAnsi" w:cstheme="minorHAnsi"/>
          <w:sz w:val="16"/>
        </w:rPr>
        <w:t xml:space="preserve"> underscores the fact that </w:t>
      </w:r>
      <w:r w:rsidRPr="00B144C6">
        <w:rPr>
          <w:rStyle w:val="StyleUnderline"/>
          <w:rFonts w:asciiTheme="minorHAnsi" w:hAnsiTheme="minorHAnsi" w:cstheme="minorHAnsi"/>
        </w:rPr>
        <w:t xml:space="preserve">there are </w:t>
      </w:r>
      <w:r w:rsidRPr="00B144C6">
        <w:rPr>
          <w:rStyle w:val="Emphasis"/>
          <w:rFonts w:asciiTheme="minorHAnsi" w:hAnsiTheme="minorHAnsi" w:cstheme="minorHAnsi"/>
        </w:rPr>
        <w:t>different elements</w:t>
      </w:r>
      <w:r w:rsidRPr="00B144C6">
        <w:rPr>
          <w:rStyle w:val="StyleUnderline"/>
          <w:rFonts w:asciiTheme="minorHAnsi" w:hAnsiTheme="minorHAnsi" w:cstheme="minorHAnsi"/>
        </w:rPr>
        <w:t xml:space="preserve"> of this order, and that China supports </w:t>
      </w:r>
      <w:r w:rsidRPr="00B144C6">
        <w:rPr>
          <w:rStyle w:val="Emphasis"/>
          <w:rFonts w:asciiTheme="minorHAnsi" w:hAnsiTheme="minorHAnsi" w:cstheme="minorHAnsi"/>
        </w:rPr>
        <w:t>many</w:t>
      </w:r>
      <w:r w:rsidRPr="00B144C6">
        <w:rPr>
          <w:rStyle w:val="StyleUnderline"/>
          <w:rFonts w:asciiTheme="minorHAnsi" w:hAnsiTheme="minorHAnsi" w:cstheme="minorHAnsi"/>
        </w:rPr>
        <w:t xml:space="preserve">, if not </w:t>
      </w:r>
      <w:r w:rsidRPr="00B144C6">
        <w:rPr>
          <w:rStyle w:val="Emphasis"/>
          <w:rFonts w:asciiTheme="minorHAnsi" w:hAnsiTheme="minorHAnsi" w:cstheme="minorHAnsi"/>
        </w:rPr>
        <w:t>most, of them</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Even in places where China is </w:t>
      </w:r>
      <w:r w:rsidRPr="00B144C6">
        <w:rPr>
          <w:rStyle w:val="Emphasis"/>
          <w:rFonts w:asciiTheme="minorHAnsi" w:hAnsiTheme="minorHAnsi" w:cstheme="minorHAnsi"/>
        </w:rPr>
        <w:t>supposedly “altering”</w:t>
      </w:r>
      <w:r w:rsidRPr="00B144C6">
        <w:rPr>
          <w:rStyle w:val="StyleUnderline"/>
          <w:rFonts w:asciiTheme="minorHAnsi" w:hAnsiTheme="minorHAnsi" w:cstheme="minorHAnsi"/>
        </w:rPr>
        <w:t xml:space="preserve"> the current order, Beijing tends to simultaneously </w:t>
      </w:r>
      <w:r w:rsidRPr="00B144C6">
        <w:rPr>
          <w:rStyle w:val="Emphasis"/>
          <w:rFonts w:asciiTheme="minorHAnsi" w:hAnsiTheme="minorHAnsi" w:cstheme="minorHAnsi"/>
        </w:rPr>
        <w:t>affirm that order</w:t>
      </w:r>
      <w:r w:rsidRPr="00B144C6">
        <w:rPr>
          <w:rFonts w:asciiTheme="minorHAnsi" w:hAnsiTheme="minorHAnsi" w:cstheme="minorHAnsi"/>
          <w:sz w:val="16"/>
        </w:rPr>
        <w:t xml:space="preserve">. </w:t>
      </w:r>
      <w:r w:rsidRPr="00B144C6">
        <w:rPr>
          <w:rStyle w:val="StyleUnderline"/>
          <w:rFonts w:asciiTheme="minorHAnsi" w:hAnsiTheme="minorHAnsi" w:cstheme="minorHAnsi"/>
          <w:highlight w:val="cyan"/>
        </w:rPr>
        <w:t>China’s</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cyan"/>
        </w:rPr>
        <w:t>A</w:t>
      </w:r>
      <w:r w:rsidRPr="00B144C6">
        <w:rPr>
          <w:rStyle w:val="StyleUnderline"/>
          <w:rFonts w:asciiTheme="minorHAnsi" w:hAnsiTheme="minorHAnsi" w:cstheme="minorHAnsi"/>
        </w:rPr>
        <w:t xml:space="preserve">sian </w:t>
      </w:r>
      <w:r w:rsidRPr="00B144C6">
        <w:rPr>
          <w:rStyle w:val="StyleUnderline"/>
          <w:rFonts w:asciiTheme="minorHAnsi" w:hAnsiTheme="minorHAnsi" w:cstheme="minorHAnsi"/>
          <w:highlight w:val="cyan"/>
        </w:rPr>
        <w:t>I</w:t>
      </w:r>
      <w:r w:rsidRPr="00B144C6">
        <w:rPr>
          <w:rStyle w:val="StyleUnderline"/>
          <w:rFonts w:asciiTheme="minorHAnsi" w:hAnsiTheme="minorHAnsi" w:cstheme="minorHAnsi"/>
        </w:rPr>
        <w:t xml:space="preserve">nfrastructure </w:t>
      </w:r>
      <w:r w:rsidRPr="00B144C6">
        <w:rPr>
          <w:rStyle w:val="StyleUnderline"/>
          <w:rFonts w:asciiTheme="minorHAnsi" w:hAnsiTheme="minorHAnsi" w:cstheme="minorHAnsi"/>
          <w:highlight w:val="cyan"/>
        </w:rPr>
        <w:t>I</w:t>
      </w:r>
      <w:r w:rsidRPr="00B144C6">
        <w:rPr>
          <w:rStyle w:val="StyleUnderline"/>
          <w:rFonts w:asciiTheme="minorHAnsi" w:hAnsiTheme="minorHAnsi" w:cstheme="minorHAnsi"/>
        </w:rPr>
        <w:t xml:space="preserve">nvestment </w:t>
      </w:r>
      <w:r w:rsidRPr="00B144C6">
        <w:rPr>
          <w:rStyle w:val="StyleUnderline"/>
          <w:rFonts w:asciiTheme="minorHAnsi" w:hAnsiTheme="minorHAnsi" w:cstheme="minorHAnsi"/>
          <w:highlight w:val="cyan"/>
        </w:rPr>
        <w:t>B</w:t>
      </w:r>
      <w:r w:rsidRPr="00B144C6">
        <w:rPr>
          <w:rStyle w:val="StyleUnderline"/>
          <w:rFonts w:asciiTheme="minorHAnsi" w:hAnsiTheme="minorHAnsi" w:cstheme="minorHAnsi"/>
        </w:rPr>
        <w:t>ank</w:t>
      </w:r>
      <w:r w:rsidRPr="00B144C6">
        <w:rPr>
          <w:rFonts w:asciiTheme="minorHAnsi" w:hAnsiTheme="minorHAnsi" w:cstheme="minorHAnsi"/>
          <w:sz w:val="16"/>
        </w:rPr>
        <w:t xml:space="preserve">, for instance, </w:t>
      </w:r>
      <w:proofErr w:type="gramStart"/>
      <w:r w:rsidRPr="00B144C6">
        <w:rPr>
          <w:rFonts w:asciiTheme="minorHAnsi" w:hAnsiTheme="minorHAnsi" w:cstheme="minorHAnsi"/>
          <w:sz w:val="16"/>
        </w:rPr>
        <w:t xml:space="preserve">actually </w:t>
      </w:r>
      <w:r w:rsidRPr="00B144C6">
        <w:rPr>
          <w:rStyle w:val="Emphasis"/>
          <w:rFonts w:asciiTheme="minorHAnsi" w:hAnsiTheme="minorHAnsi" w:cstheme="minorHAnsi"/>
          <w:highlight w:val="cyan"/>
        </w:rPr>
        <w:t>mirrors</w:t>
      </w:r>
      <w:proofErr w:type="gramEnd"/>
      <w:r w:rsidRPr="00B144C6">
        <w:rPr>
          <w:rStyle w:val="Emphasis"/>
          <w:rFonts w:asciiTheme="minorHAnsi" w:hAnsiTheme="minorHAnsi" w:cstheme="minorHAnsi"/>
          <w:highlight w:val="cyan"/>
        </w:rPr>
        <w:t xml:space="preserve"> existing structures</w:t>
      </w:r>
      <w:r w:rsidRPr="00B144C6">
        <w:rPr>
          <w:rFonts w:asciiTheme="minorHAnsi" w:hAnsiTheme="minorHAnsi" w:cstheme="minorHAnsi"/>
          <w:sz w:val="16"/>
        </w:rPr>
        <w:t xml:space="preserve">, and China has intentionally copied elements and “best practices” of the World Bank and Asian Development Bank. </w:t>
      </w:r>
      <w:r w:rsidRPr="00B144C6">
        <w:rPr>
          <w:rStyle w:val="StyleUnderline"/>
          <w:rFonts w:asciiTheme="minorHAnsi" w:hAnsiTheme="minorHAnsi" w:cstheme="minorHAnsi"/>
          <w:highlight w:val="cyan"/>
        </w:rPr>
        <w:t xml:space="preserve">China is </w:t>
      </w:r>
      <w:r w:rsidRPr="00B144C6">
        <w:rPr>
          <w:rStyle w:val="Emphasis"/>
          <w:rFonts w:asciiTheme="minorHAnsi" w:hAnsiTheme="minorHAnsi" w:cstheme="minorHAnsi"/>
          <w:highlight w:val="cyan"/>
        </w:rPr>
        <w:t>playing the same game</w:t>
      </w:r>
      <w:r w:rsidRPr="00B144C6">
        <w:rPr>
          <w:rStyle w:val="StyleUnderline"/>
          <w:rFonts w:asciiTheme="minorHAnsi" w:hAnsiTheme="minorHAnsi" w:cstheme="minorHAnsi"/>
          <w:highlight w:val="cyan"/>
        </w:rPr>
        <w:t xml:space="preserve">, even if it is </w:t>
      </w:r>
      <w:r w:rsidRPr="00B144C6">
        <w:rPr>
          <w:rStyle w:val="Emphasis"/>
          <w:rFonts w:asciiTheme="minorHAnsi" w:hAnsiTheme="minorHAnsi" w:cstheme="minorHAnsi"/>
          <w:highlight w:val="cyan"/>
        </w:rPr>
        <w:t>seeking a bigger role</w:t>
      </w:r>
    </w:p>
    <w:p w14:paraId="4E00C680" w14:textId="77777777" w:rsidR="00E0160D" w:rsidRPr="00B144C6" w:rsidRDefault="00E0160D" w:rsidP="00E0160D">
      <w:pPr>
        <w:rPr>
          <w:rFonts w:asciiTheme="minorHAnsi" w:hAnsiTheme="minorHAnsi" w:cstheme="minorHAnsi"/>
          <w:sz w:val="16"/>
        </w:rPr>
      </w:pPr>
    </w:p>
    <w:bookmarkEnd w:id="0"/>
    <w:p w14:paraId="66136D45" w14:textId="6A9C9FBD" w:rsidR="00E0160D" w:rsidRDefault="00E0160D" w:rsidP="00E0160D">
      <w:pPr>
        <w:pStyle w:val="Heading3"/>
      </w:pPr>
      <w:r>
        <w:t xml:space="preserve">Global </w:t>
      </w:r>
      <w:proofErr w:type="spellStart"/>
      <w:r>
        <w:t>Governence</w:t>
      </w:r>
      <w:proofErr w:type="spellEnd"/>
      <w:r>
        <w:t xml:space="preserve"> </w:t>
      </w:r>
    </w:p>
    <w:p w14:paraId="0F153ADD" w14:textId="77777777" w:rsidR="00E0160D" w:rsidRPr="00B144C6" w:rsidRDefault="00E0160D" w:rsidP="00E0160D">
      <w:pPr>
        <w:pStyle w:val="Heading4"/>
        <w:rPr>
          <w:rFonts w:asciiTheme="minorHAnsi" w:hAnsiTheme="minorHAnsi" w:cstheme="minorHAnsi"/>
        </w:rPr>
      </w:pPr>
      <w:r w:rsidRPr="00B144C6">
        <w:rPr>
          <w:rFonts w:asciiTheme="minorHAnsi" w:hAnsiTheme="minorHAnsi" w:cstheme="minorHAnsi"/>
        </w:rPr>
        <w:t xml:space="preserve">Retrenchment key to a </w:t>
      </w:r>
      <w:r w:rsidRPr="00B144C6">
        <w:rPr>
          <w:rFonts w:asciiTheme="minorHAnsi" w:hAnsiTheme="minorHAnsi" w:cstheme="minorHAnsi"/>
          <w:u w:val="single"/>
        </w:rPr>
        <w:t>concert strategy</w:t>
      </w:r>
      <w:r w:rsidRPr="00B144C6">
        <w:rPr>
          <w:rFonts w:asciiTheme="minorHAnsi" w:hAnsiTheme="minorHAnsi" w:cstheme="minorHAnsi"/>
        </w:rPr>
        <w:t xml:space="preserve">---that unlocks </w:t>
      </w:r>
      <w:r w:rsidRPr="00B144C6">
        <w:rPr>
          <w:rFonts w:asciiTheme="minorHAnsi" w:hAnsiTheme="minorHAnsi" w:cstheme="minorHAnsi"/>
          <w:u w:val="single"/>
        </w:rPr>
        <w:t>global governance</w:t>
      </w:r>
      <w:r w:rsidRPr="00B144C6">
        <w:rPr>
          <w:rFonts w:asciiTheme="minorHAnsi" w:hAnsiTheme="minorHAnsi" w:cstheme="minorHAnsi"/>
        </w:rPr>
        <w:t xml:space="preserve">. </w:t>
      </w:r>
    </w:p>
    <w:p w14:paraId="3C7FDBD2" w14:textId="77777777" w:rsidR="00E0160D" w:rsidRPr="00B144C6" w:rsidRDefault="00E0160D" w:rsidP="00E0160D">
      <w:pPr>
        <w:rPr>
          <w:rFonts w:asciiTheme="minorHAnsi" w:hAnsiTheme="minorHAnsi" w:cstheme="minorHAnsi"/>
          <w:sz w:val="16"/>
        </w:rPr>
      </w:pPr>
      <w:proofErr w:type="spellStart"/>
      <w:r w:rsidRPr="00B144C6">
        <w:rPr>
          <w:rStyle w:val="Style13ptBold"/>
          <w:rFonts w:asciiTheme="minorHAnsi" w:hAnsiTheme="minorHAnsi" w:cstheme="minorHAnsi"/>
        </w:rPr>
        <w:t>Pampinella</w:t>
      </w:r>
      <w:proofErr w:type="spellEnd"/>
      <w:r w:rsidRPr="00B144C6">
        <w:rPr>
          <w:rStyle w:val="Style13ptBold"/>
          <w:rFonts w:asciiTheme="minorHAnsi" w:hAnsiTheme="minorHAnsi" w:cstheme="minorHAnsi"/>
        </w:rPr>
        <w:t xml:space="preserve"> 19</w:t>
      </w:r>
      <w:r w:rsidRPr="00B144C6">
        <w:rPr>
          <w:rFonts w:asciiTheme="minorHAnsi" w:hAnsiTheme="minorHAnsi" w:cstheme="minorHAnsi"/>
        </w:rPr>
        <w:t xml:space="preserve">, Assistant Professor of Political </w:t>
      </w:r>
      <w:proofErr w:type="gramStart"/>
      <w:r w:rsidRPr="00B144C6">
        <w:rPr>
          <w:rFonts w:asciiTheme="minorHAnsi" w:hAnsiTheme="minorHAnsi" w:cstheme="minorHAnsi"/>
        </w:rPr>
        <w:t>Science</w:t>
      </w:r>
      <w:proofErr w:type="gramEnd"/>
      <w:r w:rsidRPr="00B144C6">
        <w:rPr>
          <w:rFonts w:asciiTheme="minorHAnsi" w:hAnsiTheme="minorHAnsi" w:cstheme="minorHAnsi"/>
        </w:rPr>
        <w:t xml:space="preserve"> and International Relations at the State University of New York (SUNY) at New Paltz. He is on leave from SUNY New Paltz during Spring 2019 and is conducting research on the practice of diplomacy in the Ecuadorian Foreign Ministry in Quito, Ecuador. (Stephen, 1-23-2019, "The Internationalist Disposition and US Grand Strategy", </w:t>
      </w:r>
      <w:r w:rsidRPr="00B144C6">
        <w:rPr>
          <w:rFonts w:asciiTheme="minorHAnsi" w:hAnsiTheme="minorHAnsi" w:cstheme="minorHAnsi"/>
          <w:i/>
          <w:iCs/>
        </w:rPr>
        <w:t>Disorder of Things</w:t>
      </w:r>
      <w:r w:rsidRPr="00B144C6">
        <w:rPr>
          <w:rFonts w:asciiTheme="minorHAnsi" w:hAnsiTheme="minorHAnsi" w:cstheme="minorHAnsi"/>
        </w:rPr>
        <w:t>, https://thedisorderofthings.com/2019/01/23/the-internationalist-disposition-and-us-grand-strategy/)</w:t>
      </w:r>
    </w:p>
    <w:p w14:paraId="1020CF39" w14:textId="77777777" w:rsidR="00E0160D" w:rsidRPr="00B144C6" w:rsidRDefault="00E0160D" w:rsidP="00E0160D">
      <w:pPr>
        <w:rPr>
          <w:rFonts w:asciiTheme="minorHAnsi" w:hAnsiTheme="minorHAnsi" w:cstheme="minorHAnsi"/>
          <w:sz w:val="16"/>
        </w:rPr>
      </w:pPr>
      <w:r w:rsidRPr="00B144C6">
        <w:rPr>
          <w:rStyle w:val="StyleUnderline"/>
          <w:rFonts w:asciiTheme="minorHAnsi" w:hAnsiTheme="minorHAnsi" w:cstheme="minorHAnsi"/>
        </w:rPr>
        <w:t xml:space="preserve">I think there is a strategy </w:t>
      </w:r>
      <w:r w:rsidRPr="00B144C6">
        <w:rPr>
          <w:rStyle w:val="Emphasis"/>
          <w:rFonts w:asciiTheme="minorHAnsi" w:hAnsiTheme="minorHAnsi" w:cstheme="minorHAnsi"/>
        </w:rPr>
        <w:t>consistent</w:t>
      </w:r>
      <w:r w:rsidRPr="00B144C6">
        <w:rPr>
          <w:rStyle w:val="StyleUnderline"/>
          <w:rFonts w:asciiTheme="minorHAnsi" w:hAnsiTheme="minorHAnsi" w:cstheme="minorHAnsi"/>
        </w:rPr>
        <w:t xml:space="preserve"> with the </w:t>
      </w:r>
      <w:r w:rsidRPr="00B144C6">
        <w:rPr>
          <w:rStyle w:val="Emphasis"/>
          <w:rFonts w:asciiTheme="minorHAnsi" w:hAnsiTheme="minorHAnsi" w:cstheme="minorHAnsi"/>
        </w:rPr>
        <w:t>international disposition</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great power concert.</w:t>
      </w:r>
      <w:r w:rsidRPr="00B144C6">
        <w:rPr>
          <w:rFonts w:asciiTheme="minorHAnsi" w:hAnsiTheme="minorHAnsi" w:cstheme="minorHAnsi"/>
          <w:sz w:val="16"/>
        </w:rPr>
        <w:t xml:space="preserve"> </w:t>
      </w:r>
      <w:r w:rsidRPr="00B144C6">
        <w:rPr>
          <w:rStyle w:val="StyleUnderline"/>
          <w:rFonts w:asciiTheme="minorHAnsi" w:hAnsiTheme="minorHAnsi" w:cstheme="minorHAnsi"/>
          <w:highlight w:val="cyan"/>
        </w:rPr>
        <w:t xml:space="preserve">A </w:t>
      </w:r>
      <w:r w:rsidRPr="00B144C6">
        <w:rPr>
          <w:rStyle w:val="Emphasis"/>
          <w:rFonts w:asciiTheme="minorHAnsi" w:hAnsiTheme="minorHAnsi" w:cstheme="minorHAnsi"/>
          <w:highlight w:val="cyan"/>
        </w:rPr>
        <w:t>concert strategy</w:t>
      </w:r>
      <w:r w:rsidRPr="00B144C6">
        <w:rPr>
          <w:rStyle w:val="StyleUnderline"/>
          <w:rFonts w:asciiTheme="minorHAnsi" w:hAnsiTheme="minorHAnsi" w:cstheme="minorHAnsi"/>
          <w:highlight w:val="cyan"/>
        </w:rPr>
        <w:t xml:space="preserve"> requires</w:t>
      </w:r>
      <w:r w:rsidRPr="00B144C6">
        <w:rPr>
          <w:rStyle w:val="StyleUnderline"/>
          <w:rFonts w:asciiTheme="minorHAnsi" w:hAnsiTheme="minorHAnsi" w:cstheme="minorHAnsi"/>
        </w:rPr>
        <w:t xml:space="preserve"> that all </w:t>
      </w:r>
      <w:r w:rsidRPr="00B144C6">
        <w:rPr>
          <w:rStyle w:val="Emphasis"/>
          <w:rFonts w:asciiTheme="minorHAnsi" w:hAnsiTheme="minorHAnsi" w:cstheme="minorHAnsi"/>
          <w:highlight w:val="cyan"/>
        </w:rPr>
        <w:t>great powers pursue</w:t>
      </w:r>
      <w:r w:rsidRPr="00B144C6">
        <w:rPr>
          <w:rStyle w:val="Emphasis"/>
          <w:rFonts w:asciiTheme="minorHAnsi" w:hAnsiTheme="minorHAnsi" w:cstheme="minorHAnsi"/>
        </w:rPr>
        <w:t xml:space="preserve"> mutual </w:t>
      </w:r>
      <w:r w:rsidRPr="00B144C6">
        <w:rPr>
          <w:rStyle w:val="Emphasis"/>
          <w:rFonts w:asciiTheme="minorHAnsi" w:hAnsiTheme="minorHAnsi" w:cstheme="minorHAnsi"/>
          <w:highlight w:val="cyan"/>
        </w:rPr>
        <w:t>accommodation</w:t>
      </w:r>
      <w:r w:rsidRPr="00B144C6">
        <w:rPr>
          <w:rStyle w:val="Emphasis"/>
          <w:rFonts w:asciiTheme="minorHAnsi" w:hAnsiTheme="minorHAnsi" w:cstheme="minorHAnsi"/>
        </w:rPr>
        <w:t xml:space="preserve"> and recognize each other’s interests as part of a larger commitment </w:t>
      </w:r>
      <w:r w:rsidRPr="00B144C6">
        <w:rPr>
          <w:rStyle w:val="Emphasis"/>
          <w:rFonts w:asciiTheme="minorHAnsi" w:hAnsiTheme="minorHAnsi" w:cstheme="minorHAnsi"/>
          <w:highlight w:val="cyan"/>
        </w:rPr>
        <w:t>to maintain</w:t>
      </w:r>
      <w:r w:rsidRPr="00B144C6">
        <w:rPr>
          <w:rStyle w:val="Emphasis"/>
          <w:rFonts w:asciiTheme="minorHAnsi" w:hAnsiTheme="minorHAnsi" w:cstheme="minorHAnsi"/>
        </w:rPr>
        <w:t xml:space="preserve"> international </w:t>
      </w:r>
      <w:r w:rsidRPr="00B144C6">
        <w:rPr>
          <w:rStyle w:val="Emphasis"/>
          <w:rFonts w:asciiTheme="minorHAnsi" w:hAnsiTheme="minorHAnsi" w:cstheme="minorHAnsi"/>
          <w:highlight w:val="cyan"/>
        </w:rPr>
        <w:t>stability</w:t>
      </w:r>
      <w:r w:rsidRPr="00B144C6">
        <w:rPr>
          <w:rFonts w:asciiTheme="minorHAnsi" w:hAnsiTheme="minorHAnsi" w:cstheme="minorHAnsi"/>
          <w:sz w:val="16"/>
          <w:highlight w:val="cyan"/>
        </w:rPr>
        <w:t>.</w:t>
      </w:r>
      <w:r w:rsidRPr="00B144C6">
        <w:rPr>
          <w:rFonts w:asciiTheme="minorHAnsi" w:hAnsiTheme="minorHAnsi" w:cstheme="minorHAnsi"/>
          <w:sz w:val="16"/>
        </w:rPr>
        <w:t xml:space="preserve"> Patrick Porter and Amitav Acharya argue that a great power concert strategy is the best suited to adapt to the transfer of wealth and power to Asia along with the “multiplex” nature of world politics (not to mention a global perspective on international relations). </w:t>
      </w:r>
      <w:r w:rsidRPr="00B144C6">
        <w:rPr>
          <w:rStyle w:val="StyleUnderline"/>
          <w:rFonts w:asciiTheme="minorHAnsi" w:hAnsiTheme="minorHAnsi" w:cstheme="minorHAnsi"/>
        </w:rPr>
        <w:t xml:space="preserve">The emergence of a diverse range of state and non-state actors bound together by extreme interdependence makes it impossible for </w:t>
      </w:r>
      <w:proofErr w:type="spellStart"/>
      <w:r w:rsidRPr="00B144C6">
        <w:rPr>
          <w:rStyle w:val="StyleUnderline"/>
          <w:rFonts w:asciiTheme="minorHAnsi" w:hAnsiTheme="minorHAnsi" w:cstheme="minorHAnsi"/>
        </w:rPr>
        <w:t xml:space="preserve">any </w:t>
      </w:r>
      <w:r w:rsidRPr="00B144C6">
        <w:rPr>
          <w:rStyle w:val="Emphasis"/>
          <w:rFonts w:asciiTheme="minorHAnsi" w:hAnsiTheme="minorHAnsi" w:cstheme="minorHAnsi"/>
        </w:rPr>
        <w:t>one</w:t>
      </w:r>
      <w:proofErr w:type="spellEnd"/>
      <w:r w:rsidRPr="00B144C6">
        <w:rPr>
          <w:rStyle w:val="Emphasis"/>
          <w:rFonts w:asciiTheme="minorHAnsi" w:hAnsiTheme="minorHAnsi" w:cstheme="minorHAnsi"/>
        </w:rPr>
        <w:t xml:space="preserve"> actor</w:t>
      </w:r>
      <w:r w:rsidRPr="00B144C6">
        <w:rPr>
          <w:rStyle w:val="StyleUnderline"/>
          <w:rFonts w:asciiTheme="minorHAnsi" w:hAnsiTheme="minorHAnsi" w:cstheme="minorHAnsi"/>
        </w:rPr>
        <w:t xml:space="preserve">, such as the </w:t>
      </w:r>
      <w:r w:rsidRPr="00B144C6">
        <w:rPr>
          <w:rStyle w:val="Emphasis"/>
          <w:rFonts w:asciiTheme="minorHAnsi" w:hAnsiTheme="minorHAnsi" w:cstheme="minorHAnsi"/>
        </w:rPr>
        <w:t>United States</w:t>
      </w:r>
      <w:r w:rsidRPr="00B144C6">
        <w:rPr>
          <w:rStyle w:val="StyleUnderline"/>
          <w:rFonts w:asciiTheme="minorHAnsi" w:hAnsiTheme="minorHAnsi" w:cstheme="minorHAnsi"/>
        </w:rPr>
        <w:t xml:space="preserve">, to establish </w:t>
      </w:r>
      <w:r w:rsidRPr="00B144C6">
        <w:rPr>
          <w:rStyle w:val="Emphasis"/>
          <w:rFonts w:asciiTheme="minorHAnsi" w:hAnsiTheme="minorHAnsi" w:cstheme="minorHAnsi"/>
        </w:rPr>
        <w:t>rules for global governance</w:t>
      </w:r>
      <w:r w:rsidRPr="00B144C6">
        <w:rPr>
          <w:rStyle w:val="StyleUnderline"/>
          <w:rFonts w:asciiTheme="minorHAnsi" w:hAnsiTheme="minorHAnsi" w:cstheme="minorHAnsi"/>
        </w:rPr>
        <w:t xml:space="preserve"> which can </w:t>
      </w:r>
      <w:r w:rsidRPr="00B144C6">
        <w:rPr>
          <w:rStyle w:val="Emphasis"/>
          <w:rFonts w:asciiTheme="minorHAnsi" w:hAnsiTheme="minorHAnsi" w:cstheme="minorHAnsi"/>
        </w:rPr>
        <w:t>mobilize all others</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On this basis, </w:t>
      </w:r>
      <w:r w:rsidRPr="00B144C6">
        <w:rPr>
          <w:rStyle w:val="StyleUnderline"/>
          <w:rFonts w:asciiTheme="minorHAnsi" w:hAnsiTheme="minorHAnsi" w:cstheme="minorHAnsi"/>
          <w:highlight w:val="cyan"/>
        </w:rPr>
        <w:t>a concert strategy would lead the U</w:t>
      </w:r>
      <w:r w:rsidRPr="00B144C6">
        <w:rPr>
          <w:rStyle w:val="StyleUnderline"/>
          <w:rFonts w:asciiTheme="minorHAnsi" w:hAnsiTheme="minorHAnsi" w:cstheme="minorHAnsi"/>
        </w:rPr>
        <w:t xml:space="preserve">nited </w:t>
      </w:r>
      <w:r w:rsidRPr="00B144C6">
        <w:rPr>
          <w:rStyle w:val="StyleUnderline"/>
          <w:rFonts w:asciiTheme="minorHAnsi" w:hAnsiTheme="minorHAnsi" w:cstheme="minorHAnsi"/>
          <w:highlight w:val="cyan"/>
        </w:rPr>
        <w:t>S</w:t>
      </w:r>
      <w:r w:rsidRPr="00B144C6">
        <w:rPr>
          <w:rStyle w:val="StyleUnderline"/>
          <w:rFonts w:asciiTheme="minorHAnsi" w:hAnsiTheme="minorHAnsi" w:cstheme="minorHAnsi"/>
        </w:rPr>
        <w:t xml:space="preserve">tates </w:t>
      </w:r>
      <w:r w:rsidRPr="00B144C6">
        <w:rPr>
          <w:rStyle w:val="StyleUnderline"/>
          <w:rFonts w:asciiTheme="minorHAnsi" w:hAnsiTheme="minorHAnsi" w:cstheme="minorHAnsi"/>
          <w:highlight w:val="cyan"/>
        </w:rPr>
        <w:t xml:space="preserve">to </w:t>
      </w:r>
      <w:r w:rsidRPr="00B144C6">
        <w:rPr>
          <w:rStyle w:val="Emphasis"/>
          <w:rFonts w:asciiTheme="minorHAnsi" w:hAnsiTheme="minorHAnsi" w:cstheme="minorHAnsi"/>
          <w:highlight w:val="cyan"/>
        </w:rPr>
        <w:t>collaborate with others</w:t>
      </w:r>
      <w:r w:rsidRPr="00B144C6">
        <w:rPr>
          <w:rFonts w:asciiTheme="minorHAnsi" w:hAnsiTheme="minorHAnsi" w:cstheme="minorHAnsi"/>
          <w:sz w:val="16"/>
        </w:rPr>
        <w:t xml:space="preserve"> </w:t>
      </w:r>
      <w:proofErr w:type="gramStart"/>
      <w:r w:rsidRPr="00B144C6">
        <w:rPr>
          <w:rFonts w:asciiTheme="minorHAnsi" w:hAnsiTheme="minorHAnsi" w:cstheme="minorHAnsi"/>
          <w:sz w:val="16"/>
        </w:rPr>
        <w:t>on the basis of</w:t>
      </w:r>
      <w:proofErr w:type="gramEnd"/>
      <w:r w:rsidRPr="00B144C6">
        <w:rPr>
          <w:rFonts w:asciiTheme="minorHAnsi" w:hAnsiTheme="minorHAnsi" w:cstheme="minorHAnsi"/>
          <w:sz w:val="16"/>
        </w:rPr>
        <w:t xml:space="preserve"> mutual co-existence </w:t>
      </w:r>
      <w:r w:rsidRPr="00B144C6">
        <w:rPr>
          <w:rStyle w:val="StyleUnderline"/>
          <w:rFonts w:asciiTheme="minorHAnsi" w:hAnsiTheme="minorHAnsi" w:cstheme="minorHAnsi"/>
          <w:highlight w:val="cyan"/>
        </w:rPr>
        <w:t xml:space="preserve">and embrace </w:t>
      </w:r>
      <w:r w:rsidRPr="00B144C6">
        <w:rPr>
          <w:rStyle w:val="Emphasis"/>
          <w:rFonts w:asciiTheme="minorHAnsi" w:hAnsiTheme="minorHAnsi" w:cstheme="minorHAnsi"/>
          <w:highlight w:val="cyan"/>
        </w:rPr>
        <w:t>joint decision-making</w:t>
      </w:r>
      <w:r w:rsidRPr="00B144C6">
        <w:rPr>
          <w:rFonts w:asciiTheme="minorHAnsi" w:hAnsiTheme="minorHAnsi" w:cstheme="minorHAnsi"/>
          <w:sz w:val="16"/>
        </w:rPr>
        <w:t xml:space="preserve"> at the global level for coping with macrostructural processes that threaten all peoples around the world. In this way, a concert strategy is firmly grounded the international disposition and can serve as the realization of progressive internationalism.</w:t>
      </w:r>
    </w:p>
    <w:p w14:paraId="55BA7F91"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Security and The Balance of Power</w:t>
      </w:r>
    </w:p>
    <w:p w14:paraId="6EBCD0EA" w14:textId="77777777" w:rsidR="00E0160D" w:rsidRPr="00B144C6" w:rsidRDefault="00E0160D" w:rsidP="00E0160D">
      <w:pPr>
        <w:rPr>
          <w:rFonts w:asciiTheme="minorHAnsi" w:hAnsiTheme="minorHAnsi" w:cstheme="minorHAnsi"/>
          <w:sz w:val="16"/>
        </w:rPr>
      </w:pPr>
      <w:r w:rsidRPr="00B144C6">
        <w:rPr>
          <w:rStyle w:val="StyleUnderline"/>
          <w:rFonts w:asciiTheme="minorHAnsi" w:hAnsiTheme="minorHAnsi" w:cstheme="minorHAnsi"/>
          <w:highlight w:val="cyan"/>
        </w:rPr>
        <w:t>A concert strategy can</w:t>
      </w:r>
      <w:r w:rsidRPr="00B144C6">
        <w:rPr>
          <w:rStyle w:val="StyleUnderline"/>
          <w:rFonts w:asciiTheme="minorHAnsi" w:hAnsiTheme="minorHAnsi" w:cstheme="minorHAnsi"/>
        </w:rPr>
        <w:t xml:space="preserve"> </w:t>
      </w:r>
      <w:r w:rsidRPr="00B144C6">
        <w:rPr>
          <w:rFonts w:asciiTheme="minorHAnsi" w:hAnsiTheme="minorHAnsi" w:cstheme="minorHAnsi"/>
          <w:sz w:val="16"/>
        </w:rPr>
        <w:t xml:space="preserve">do what establishment foreign policy cannot, namely </w:t>
      </w:r>
      <w:r w:rsidRPr="00B144C6">
        <w:rPr>
          <w:rStyle w:val="Emphasis"/>
          <w:rFonts w:asciiTheme="minorHAnsi" w:hAnsiTheme="minorHAnsi" w:cstheme="minorHAnsi"/>
          <w:highlight w:val="cyan"/>
        </w:rPr>
        <w:t>de-escalate great power competition</w:t>
      </w:r>
      <w:r w:rsidRPr="00B144C6">
        <w:rPr>
          <w:rStyle w:val="StyleUnderline"/>
          <w:rFonts w:asciiTheme="minorHAnsi" w:hAnsiTheme="minorHAnsi" w:cstheme="minorHAnsi"/>
          <w:highlight w:val="cyan"/>
        </w:rPr>
        <w:t xml:space="preserve"> by </w:t>
      </w:r>
      <w:r w:rsidRPr="00B144C6">
        <w:rPr>
          <w:rStyle w:val="Emphasis"/>
          <w:rFonts w:asciiTheme="minorHAnsi" w:hAnsiTheme="minorHAnsi" w:cstheme="minorHAnsi"/>
          <w:highlight w:val="cyan"/>
        </w:rPr>
        <w:t>giving up US heg</w:t>
      </w:r>
      <w:r w:rsidRPr="00B144C6">
        <w:rPr>
          <w:rStyle w:val="Emphasis"/>
          <w:rFonts w:asciiTheme="minorHAnsi" w:hAnsiTheme="minorHAnsi" w:cstheme="minorHAnsi"/>
        </w:rPr>
        <w:t>emony</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If adopted</w:t>
      </w:r>
      <w:r w:rsidRPr="00B144C6">
        <w:rPr>
          <w:rStyle w:val="StyleUnderline"/>
          <w:rFonts w:asciiTheme="minorHAnsi" w:hAnsiTheme="minorHAnsi" w:cstheme="minorHAnsi"/>
        </w:rPr>
        <w:t xml:space="preserve">, the United States would treat </w:t>
      </w:r>
      <w:r w:rsidRPr="00B144C6">
        <w:rPr>
          <w:rStyle w:val="Emphasis"/>
          <w:rFonts w:asciiTheme="minorHAnsi" w:hAnsiTheme="minorHAnsi" w:cstheme="minorHAnsi"/>
        </w:rPr>
        <w:t>other great powers,</w:t>
      </w:r>
      <w:r w:rsidRPr="00B144C6">
        <w:rPr>
          <w:rStyle w:val="StyleUnderline"/>
          <w:rFonts w:asciiTheme="minorHAnsi" w:hAnsiTheme="minorHAnsi" w:cstheme="minorHAnsi"/>
        </w:rPr>
        <w:t xml:space="preserve"> like Russia, China, and Iran, as </w:t>
      </w:r>
      <w:r w:rsidRPr="00B144C6">
        <w:rPr>
          <w:rStyle w:val="Emphasis"/>
          <w:rFonts w:asciiTheme="minorHAnsi" w:hAnsiTheme="minorHAnsi" w:cstheme="minorHAnsi"/>
        </w:rPr>
        <w:t>equal partners</w:t>
      </w:r>
      <w:r w:rsidRPr="00B144C6">
        <w:rPr>
          <w:rStyle w:val="StyleUnderline"/>
          <w:rFonts w:asciiTheme="minorHAnsi" w:hAnsiTheme="minorHAnsi" w:cstheme="minorHAnsi"/>
        </w:rPr>
        <w:t xml:space="preserve"> in the </w:t>
      </w:r>
      <w:r w:rsidRPr="00B144C6">
        <w:rPr>
          <w:rStyle w:val="Emphasis"/>
          <w:rFonts w:asciiTheme="minorHAnsi" w:hAnsiTheme="minorHAnsi" w:cstheme="minorHAnsi"/>
        </w:rPr>
        <w:t>maintenance of global stability</w:t>
      </w:r>
      <w:r w:rsidRPr="00B144C6">
        <w:rPr>
          <w:rStyle w:val="StyleUnderline"/>
          <w:rFonts w:asciiTheme="minorHAnsi" w:hAnsiTheme="minorHAnsi" w:cstheme="minorHAnsi"/>
        </w:rPr>
        <w:t xml:space="preserve"> and incorporate their interests into </w:t>
      </w:r>
      <w:r w:rsidRPr="00B144C6">
        <w:rPr>
          <w:rStyle w:val="Emphasis"/>
          <w:rFonts w:asciiTheme="minorHAnsi" w:hAnsiTheme="minorHAnsi" w:cstheme="minorHAnsi"/>
        </w:rPr>
        <w:t>regional security agreements</w:t>
      </w:r>
      <w:r w:rsidRPr="00B144C6">
        <w:rPr>
          <w:rStyle w:val="StyleUnderline"/>
          <w:rFonts w:asciiTheme="minorHAnsi" w:hAnsiTheme="minorHAnsi" w:cstheme="minorHAnsi"/>
        </w:rPr>
        <w:t xml:space="preserve">. The United States would </w:t>
      </w:r>
      <w:r w:rsidRPr="00B144C6">
        <w:rPr>
          <w:rStyle w:val="Emphasis"/>
          <w:rFonts w:asciiTheme="minorHAnsi" w:hAnsiTheme="minorHAnsi" w:cstheme="minorHAnsi"/>
        </w:rPr>
        <w:t>give up its self-assumed role</w:t>
      </w:r>
      <w:r w:rsidRPr="00B144C6">
        <w:rPr>
          <w:rStyle w:val="StyleUnderline"/>
          <w:rFonts w:asciiTheme="minorHAnsi" w:hAnsiTheme="minorHAnsi" w:cstheme="minorHAnsi"/>
        </w:rPr>
        <w:t xml:space="preserve"> as an </w:t>
      </w:r>
      <w:r w:rsidRPr="00B144C6">
        <w:rPr>
          <w:rStyle w:val="Emphasis"/>
          <w:rFonts w:asciiTheme="minorHAnsi" w:hAnsiTheme="minorHAnsi" w:cstheme="minorHAnsi"/>
        </w:rPr>
        <w:t>unrivaled global hegemon</w:t>
      </w:r>
      <w:r w:rsidRPr="00B144C6">
        <w:rPr>
          <w:rStyle w:val="StyleUnderline"/>
          <w:rFonts w:asciiTheme="minorHAnsi" w:hAnsiTheme="minorHAnsi" w:cstheme="minorHAnsi"/>
        </w:rPr>
        <w:t xml:space="preserve"> and seek a balance of power based on </w:t>
      </w:r>
      <w:r w:rsidRPr="00B144C6">
        <w:rPr>
          <w:rStyle w:val="Emphasis"/>
          <w:rFonts w:asciiTheme="minorHAnsi" w:hAnsiTheme="minorHAnsi" w:cstheme="minorHAnsi"/>
        </w:rPr>
        <w:t>mutual respect</w:t>
      </w:r>
      <w:r w:rsidRPr="00B144C6">
        <w:rPr>
          <w:rFonts w:asciiTheme="minorHAnsi" w:hAnsiTheme="minorHAnsi" w:cstheme="minorHAnsi"/>
          <w:sz w:val="16"/>
        </w:rPr>
        <w:t xml:space="preserve"> with other great powers as partners rather than enemies. </w:t>
      </w:r>
      <w:r w:rsidRPr="00B144C6">
        <w:rPr>
          <w:rStyle w:val="StyleUnderline"/>
          <w:rFonts w:asciiTheme="minorHAnsi" w:hAnsiTheme="minorHAnsi" w:cstheme="minorHAnsi"/>
        </w:rPr>
        <w:t xml:space="preserve">This kind of international posture would result in a more </w:t>
      </w:r>
      <w:r w:rsidRPr="00B144C6">
        <w:rPr>
          <w:rStyle w:val="Emphasis"/>
          <w:rFonts w:asciiTheme="minorHAnsi" w:hAnsiTheme="minorHAnsi" w:cstheme="minorHAnsi"/>
        </w:rPr>
        <w:t>horizontal great power system</w:t>
      </w:r>
      <w:r w:rsidRPr="00B144C6">
        <w:rPr>
          <w:rFonts w:asciiTheme="minorHAnsi" w:hAnsiTheme="minorHAnsi" w:cstheme="minorHAnsi"/>
          <w:sz w:val="16"/>
        </w:rPr>
        <w:t>, one that Stacie Goddard as identified as being productive of status quo rather than revisionist intentions. It would be compatible with recognition of the great power identities of other states and provide them with ontological security.</w:t>
      </w:r>
    </w:p>
    <w:p w14:paraId="5CA788C8" w14:textId="77777777" w:rsidR="00E0160D" w:rsidRPr="00B144C6" w:rsidRDefault="00E0160D" w:rsidP="00E0160D">
      <w:pPr>
        <w:rPr>
          <w:rStyle w:val="StyleUnderline"/>
          <w:rFonts w:asciiTheme="minorHAnsi" w:hAnsiTheme="minorHAnsi" w:cstheme="minorHAnsi"/>
        </w:rPr>
      </w:pPr>
      <w:r w:rsidRPr="00B144C6">
        <w:rPr>
          <w:rStyle w:val="StyleUnderline"/>
          <w:rFonts w:asciiTheme="minorHAnsi" w:hAnsiTheme="minorHAnsi" w:cstheme="minorHAnsi"/>
          <w:highlight w:val="cyan"/>
        </w:rPr>
        <w:t>Transitioning</w:t>
      </w:r>
      <w:r w:rsidRPr="00B144C6">
        <w:rPr>
          <w:rStyle w:val="StyleUnderline"/>
          <w:rFonts w:asciiTheme="minorHAnsi" w:hAnsiTheme="minorHAnsi" w:cstheme="minorHAnsi"/>
        </w:rPr>
        <w:t xml:space="preserve"> from a </w:t>
      </w:r>
      <w:r w:rsidRPr="00B144C6">
        <w:rPr>
          <w:rStyle w:val="Emphasis"/>
          <w:rFonts w:asciiTheme="minorHAnsi" w:hAnsiTheme="minorHAnsi" w:cstheme="minorHAnsi"/>
        </w:rPr>
        <w:t>hegemonic security strategy</w:t>
      </w:r>
      <w:r w:rsidRPr="00B144C6">
        <w:rPr>
          <w:rStyle w:val="StyleUnderline"/>
          <w:rFonts w:asciiTheme="minorHAnsi" w:hAnsiTheme="minorHAnsi" w:cstheme="minorHAnsi"/>
        </w:rPr>
        <w:t xml:space="preserve"> to a </w:t>
      </w:r>
      <w:r w:rsidRPr="00B144C6">
        <w:rPr>
          <w:rStyle w:val="Emphasis"/>
          <w:rFonts w:asciiTheme="minorHAnsi" w:hAnsiTheme="minorHAnsi" w:cstheme="minorHAnsi"/>
        </w:rPr>
        <w:t xml:space="preserve">balance of power </w:t>
      </w:r>
      <w:r w:rsidRPr="00B144C6">
        <w:rPr>
          <w:rStyle w:val="StyleUnderline"/>
          <w:rFonts w:asciiTheme="minorHAnsi" w:hAnsiTheme="minorHAnsi" w:cstheme="minorHAnsi"/>
        </w:rPr>
        <w:t xml:space="preserve">one </w:t>
      </w:r>
      <w:r w:rsidRPr="00B144C6">
        <w:rPr>
          <w:rStyle w:val="StyleUnderline"/>
          <w:rFonts w:asciiTheme="minorHAnsi" w:hAnsiTheme="minorHAnsi" w:cstheme="minorHAnsi"/>
          <w:highlight w:val="cyan"/>
        </w:rPr>
        <w:t>will require</w:t>
      </w:r>
      <w:r w:rsidRPr="00B144C6">
        <w:rPr>
          <w:rStyle w:val="StyleUnderline"/>
          <w:rFonts w:asciiTheme="minorHAnsi" w:hAnsiTheme="minorHAnsi" w:cstheme="minorHAnsi"/>
        </w:rPr>
        <w:t xml:space="preserve"> that the United States engage in</w:t>
      </w:r>
      <w:r w:rsidRPr="00B144C6">
        <w:rPr>
          <w:rFonts w:asciiTheme="minorHAnsi" w:hAnsiTheme="minorHAnsi" w:cstheme="minorHAnsi"/>
          <w:sz w:val="16"/>
        </w:rPr>
        <w:t xml:space="preserve"> some degree of </w:t>
      </w:r>
      <w:r w:rsidRPr="00B144C6">
        <w:rPr>
          <w:rStyle w:val="Emphasis"/>
          <w:rFonts w:asciiTheme="minorHAnsi" w:hAnsiTheme="minorHAnsi" w:cstheme="minorHAnsi"/>
          <w:highlight w:val="cyan"/>
        </w:rPr>
        <w:t>retrenchment</w:t>
      </w:r>
      <w:r w:rsidRPr="00B144C6">
        <w:rPr>
          <w:rFonts w:asciiTheme="minorHAnsi" w:hAnsiTheme="minorHAnsi" w:cstheme="minorHAnsi"/>
          <w:sz w:val="16"/>
          <w:highlight w:val="cyan"/>
        </w:rPr>
        <w:t xml:space="preserve"> </w:t>
      </w:r>
      <w:r w:rsidRPr="00B144C6">
        <w:rPr>
          <w:rStyle w:val="StyleUnderline"/>
          <w:rFonts w:asciiTheme="minorHAnsi" w:hAnsiTheme="minorHAnsi" w:cstheme="minorHAnsi"/>
        </w:rPr>
        <w:t xml:space="preserve">from its </w:t>
      </w:r>
      <w:r w:rsidRPr="00B144C6">
        <w:rPr>
          <w:rFonts w:asciiTheme="minorHAnsi" w:hAnsiTheme="minorHAnsi" w:cstheme="minorHAnsi"/>
          <w:sz w:val="16"/>
        </w:rPr>
        <w:t>already</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expansive commitments</w:t>
      </w:r>
      <w:r w:rsidRPr="00B144C6">
        <w:rPr>
          <w:rFonts w:asciiTheme="minorHAnsi" w:hAnsiTheme="minorHAnsi" w:cstheme="minorHAnsi"/>
          <w:sz w:val="16"/>
        </w:rPr>
        <w:t xml:space="preserve">. But </w:t>
      </w:r>
      <w:r w:rsidRPr="00B144C6">
        <w:rPr>
          <w:rStyle w:val="Emphasis"/>
          <w:rFonts w:asciiTheme="minorHAnsi" w:hAnsiTheme="minorHAnsi" w:cstheme="minorHAnsi"/>
        </w:rPr>
        <w:t>supporters of hegemony are wrong</w:t>
      </w:r>
      <w:r w:rsidRPr="00B144C6">
        <w:rPr>
          <w:rStyle w:val="StyleUnderline"/>
          <w:rFonts w:asciiTheme="minorHAnsi" w:hAnsiTheme="minorHAnsi" w:cstheme="minorHAnsi"/>
        </w:rPr>
        <w:t xml:space="preserve"> when they claim that retrenchment will </w:t>
      </w:r>
      <w:r w:rsidRPr="00B144C6">
        <w:rPr>
          <w:rStyle w:val="Emphasis"/>
          <w:rFonts w:asciiTheme="minorHAnsi" w:hAnsiTheme="minorHAnsi" w:cstheme="minorHAnsi"/>
        </w:rPr>
        <w:t>encourage great power aggression</w:t>
      </w:r>
      <w:r w:rsidRPr="00B144C6">
        <w:rPr>
          <w:rStyle w:val="StyleUnderline"/>
          <w:rFonts w:asciiTheme="minorHAnsi" w:hAnsiTheme="minorHAnsi" w:cstheme="minorHAnsi"/>
        </w:rPr>
        <w:t xml:space="preserve"> and lead to the </w:t>
      </w:r>
      <w:r w:rsidRPr="00B144C6">
        <w:rPr>
          <w:rStyle w:val="Emphasis"/>
          <w:rFonts w:asciiTheme="minorHAnsi" w:hAnsiTheme="minorHAnsi" w:cstheme="minorHAnsi"/>
        </w:rPr>
        <w:t>abandonment</w:t>
      </w:r>
      <w:r w:rsidRPr="00B144C6">
        <w:rPr>
          <w:rStyle w:val="StyleUnderline"/>
          <w:rFonts w:asciiTheme="minorHAnsi" w:hAnsiTheme="minorHAnsi" w:cstheme="minorHAnsi"/>
        </w:rPr>
        <w:t xml:space="preserve"> of our allies.</w:t>
      </w:r>
      <w:r w:rsidRPr="00B144C6">
        <w:rPr>
          <w:rFonts w:asciiTheme="minorHAnsi" w:hAnsiTheme="minorHAnsi" w:cstheme="minorHAnsi"/>
          <w:sz w:val="16"/>
        </w:rPr>
        <w:t xml:space="preserve"> </w:t>
      </w:r>
      <w:r w:rsidRPr="00B144C6">
        <w:rPr>
          <w:rStyle w:val="StyleUnderline"/>
          <w:rFonts w:asciiTheme="minorHAnsi" w:hAnsiTheme="minorHAnsi" w:cstheme="minorHAnsi"/>
          <w:highlight w:val="cyan"/>
        </w:rPr>
        <w:t>The U</w:t>
      </w:r>
      <w:r w:rsidRPr="00B144C6">
        <w:rPr>
          <w:rStyle w:val="StyleUnderline"/>
          <w:rFonts w:asciiTheme="minorHAnsi" w:hAnsiTheme="minorHAnsi" w:cstheme="minorHAnsi"/>
        </w:rPr>
        <w:t xml:space="preserve">nited </w:t>
      </w:r>
      <w:r w:rsidRPr="00B144C6">
        <w:rPr>
          <w:rStyle w:val="StyleUnderline"/>
          <w:rFonts w:asciiTheme="minorHAnsi" w:hAnsiTheme="minorHAnsi" w:cstheme="minorHAnsi"/>
          <w:highlight w:val="cyan"/>
        </w:rPr>
        <w:t>St</w:t>
      </w:r>
      <w:r w:rsidRPr="00B144C6">
        <w:rPr>
          <w:rStyle w:val="StyleUnderline"/>
          <w:rFonts w:asciiTheme="minorHAnsi" w:hAnsiTheme="minorHAnsi" w:cstheme="minorHAnsi"/>
        </w:rPr>
        <w:t xml:space="preserve">ates </w:t>
      </w:r>
      <w:r w:rsidRPr="00B144C6">
        <w:rPr>
          <w:rStyle w:val="StyleUnderline"/>
          <w:rFonts w:asciiTheme="minorHAnsi" w:hAnsiTheme="minorHAnsi" w:cstheme="minorHAnsi"/>
          <w:highlight w:val="cyan"/>
        </w:rPr>
        <w:t xml:space="preserve">can engage in </w:t>
      </w:r>
      <w:r w:rsidRPr="00B144C6">
        <w:rPr>
          <w:rStyle w:val="Emphasis"/>
          <w:rFonts w:asciiTheme="minorHAnsi" w:hAnsiTheme="minorHAnsi" w:cstheme="minorHAnsi"/>
          <w:highlight w:val="cyan"/>
        </w:rPr>
        <w:t>moderate</w:t>
      </w:r>
      <w:r w:rsidRPr="00B144C6">
        <w:rPr>
          <w:rStyle w:val="Emphasis"/>
          <w:rFonts w:asciiTheme="minorHAnsi" w:hAnsiTheme="minorHAnsi" w:cstheme="minorHAnsi"/>
        </w:rPr>
        <w:t xml:space="preserve"> forms of </w:t>
      </w:r>
      <w:r w:rsidRPr="00B144C6">
        <w:rPr>
          <w:rStyle w:val="Emphasis"/>
          <w:rFonts w:asciiTheme="minorHAnsi" w:hAnsiTheme="minorHAnsi" w:cstheme="minorHAnsi"/>
          <w:highlight w:val="cyan"/>
        </w:rPr>
        <w:t>retrenchment</w:t>
      </w:r>
      <w:r w:rsidRPr="00B144C6">
        <w:rPr>
          <w:rStyle w:val="StyleUnderline"/>
          <w:rFonts w:asciiTheme="minorHAnsi" w:hAnsiTheme="minorHAnsi" w:cstheme="minorHAnsi"/>
        </w:rPr>
        <w:t xml:space="preserve"> consistent with </w:t>
      </w:r>
      <w:r w:rsidRPr="00B144C6">
        <w:rPr>
          <w:rStyle w:val="Emphasis"/>
          <w:rFonts w:asciiTheme="minorHAnsi" w:hAnsiTheme="minorHAnsi" w:cstheme="minorHAnsi"/>
        </w:rPr>
        <w:t>great power recognition</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cyan"/>
        </w:rPr>
        <w:t>while</w:t>
      </w:r>
      <w:r w:rsidRPr="00B144C6">
        <w:rPr>
          <w:rStyle w:val="StyleUnderline"/>
          <w:rFonts w:asciiTheme="minorHAnsi" w:hAnsiTheme="minorHAnsi" w:cstheme="minorHAnsi"/>
        </w:rPr>
        <w:t xml:space="preserve"> still </w:t>
      </w:r>
      <w:r w:rsidRPr="00B144C6">
        <w:rPr>
          <w:rStyle w:val="Emphasis"/>
          <w:rFonts w:asciiTheme="minorHAnsi" w:hAnsiTheme="minorHAnsi" w:cstheme="minorHAnsi"/>
          <w:highlight w:val="cyan"/>
        </w:rPr>
        <w:t xml:space="preserve">maintaining commitments </w:t>
      </w:r>
      <w:r w:rsidRPr="00B144C6">
        <w:rPr>
          <w:rStyle w:val="Emphasis"/>
          <w:rFonts w:asciiTheme="minorHAnsi" w:hAnsiTheme="minorHAnsi" w:cstheme="minorHAnsi"/>
        </w:rPr>
        <w:t>to allies</w:t>
      </w:r>
      <w:r w:rsidRPr="00B144C6">
        <w:rPr>
          <w:rFonts w:asciiTheme="minorHAnsi" w:hAnsiTheme="minorHAnsi" w:cstheme="minorHAnsi"/>
          <w:sz w:val="16"/>
        </w:rPr>
        <w:t xml:space="preserve"> that strive to uphold human dignity. For example, were the United States to support a moratorium on NATO expansion, as Michael O’Hanlon suggests, it would signal that the United States is no longer interested in moving the frontiers of its influence to the gates of Moscow and remove the sense of threat experienced by Russian leaders. By recognizing the validity of Russian security interests as well as its great power identity, </w:t>
      </w:r>
      <w:r w:rsidRPr="00B144C6">
        <w:rPr>
          <w:rStyle w:val="StyleUnderline"/>
          <w:rFonts w:asciiTheme="minorHAnsi" w:hAnsiTheme="minorHAnsi" w:cstheme="minorHAnsi"/>
        </w:rPr>
        <w:t xml:space="preserve">the equal relationship made possible by a concert strategy will </w:t>
      </w:r>
      <w:r w:rsidRPr="00B144C6">
        <w:rPr>
          <w:rStyle w:val="Emphasis"/>
          <w:rFonts w:asciiTheme="minorHAnsi" w:hAnsiTheme="minorHAnsi" w:cstheme="minorHAnsi"/>
        </w:rPr>
        <w:t>better deal</w:t>
      </w:r>
      <w:r w:rsidRPr="00B144C6">
        <w:rPr>
          <w:rStyle w:val="StyleUnderline"/>
          <w:rFonts w:asciiTheme="minorHAnsi" w:hAnsiTheme="minorHAnsi" w:cstheme="minorHAnsi"/>
        </w:rPr>
        <w:t xml:space="preserve"> with the </w:t>
      </w:r>
      <w:r w:rsidRPr="00B144C6">
        <w:rPr>
          <w:rStyle w:val="Emphasis"/>
          <w:rFonts w:asciiTheme="minorHAnsi" w:hAnsiTheme="minorHAnsi" w:cstheme="minorHAnsi"/>
        </w:rPr>
        <w:t>threat of interstate conflict</w:t>
      </w:r>
      <w:r w:rsidRPr="00B144C6">
        <w:rPr>
          <w:rStyle w:val="StyleUnderline"/>
          <w:rFonts w:asciiTheme="minorHAnsi" w:hAnsiTheme="minorHAnsi" w:cstheme="minorHAnsi"/>
        </w:rPr>
        <w:t xml:space="preserve"> compared to US hegemony.</w:t>
      </w:r>
    </w:p>
    <w:p w14:paraId="22375087"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Reviving Global Governance</w:t>
      </w:r>
    </w:p>
    <w:p w14:paraId="3F1905CA" w14:textId="77777777" w:rsidR="00E0160D" w:rsidRPr="00B144C6" w:rsidRDefault="00E0160D" w:rsidP="00E0160D">
      <w:pPr>
        <w:rPr>
          <w:rFonts w:asciiTheme="minorHAnsi" w:hAnsiTheme="minorHAnsi" w:cstheme="minorHAnsi"/>
          <w:sz w:val="16"/>
        </w:rPr>
      </w:pPr>
      <w:r w:rsidRPr="00B144C6">
        <w:rPr>
          <w:rStyle w:val="StyleUnderline"/>
          <w:rFonts w:asciiTheme="minorHAnsi" w:hAnsiTheme="minorHAnsi" w:cstheme="minorHAnsi"/>
          <w:highlight w:val="cyan"/>
        </w:rPr>
        <w:t xml:space="preserve">A </w:t>
      </w:r>
      <w:r w:rsidRPr="00B144C6">
        <w:rPr>
          <w:rStyle w:val="Emphasis"/>
          <w:rFonts w:asciiTheme="minorHAnsi" w:hAnsiTheme="minorHAnsi" w:cstheme="minorHAnsi"/>
          <w:highlight w:val="cyan"/>
        </w:rPr>
        <w:t>concert strategy</w:t>
      </w:r>
      <w:r w:rsidRPr="00B144C6">
        <w:rPr>
          <w:rFonts w:asciiTheme="minorHAnsi" w:hAnsiTheme="minorHAnsi" w:cstheme="minorHAnsi"/>
          <w:sz w:val="16"/>
        </w:rPr>
        <w:t xml:space="preserve"> informed by the internationalist disposition </w:t>
      </w:r>
      <w:r w:rsidRPr="00B144C6">
        <w:rPr>
          <w:rStyle w:val="StyleUnderline"/>
          <w:rFonts w:asciiTheme="minorHAnsi" w:hAnsiTheme="minorHAnsi" w:cstheme="minorHAnsi"/>
          <w:highlight w:val="cyan"/>
        </w:rPr>
        <w:t xml:space="preserve">can </w:t>
      </w:r>
      <w:r w:rsidRPr="00B144C6">
        <w:rPr>
          <w:rStyle w:val="StyleUnderline"/>
          <w:rFonts w:asciiTheme="minorHAnsi" w:hAnsiTheme="minorHAnsi" w:cstheme="minorHAnsi"/>
        </w:rPr>
        <w:t xml:space="preserve">further </w:t>
      </w:r>
      <w:r w:rsidRPr="00B144C6">
        <w:rPr>
          <w:rStyle w:val="StyleUnderline"/>
          <w:rFonts w:asciiTheme="minorHAnsi" w:hAnsiTheme="minorHAnsi" w:cstheme="minorHAnsi"/>
          <w:highlight w:val="cyan"/>
        </w:rPr>
        <w:t xml:space="preserve">enable </w:t>
      </w:r>
      <w:r w:rsidRPr="00B144C6">
        <w:rPr>
          <w:rStyle w:val="StyleUnderline"/>
          <w:rFonts w:asciiTheme="minorHAnsi" w:hAnsiTheme="minorHAnsi" w:cstheme="minorHAnsi"/>
        </w:rPr>
        <w:t xml:space="preserve">more </w:t>
      </w:r>
      <w:r w:rsidRPr="00B144C6">
        <w:rPr>
          <w:rStyle w:val="Emphasis"/>
          <w:rFonts w:asciiTheme="minorHAnsi" w:hAnsiTheme="minorHAnsi" w:cstheme="minorHAnsi"/>
          <w:highlight w:val="cyan"/>
        </w:rPr>
        <w:t xml:space="preserve">robust </w:t>
      </w:r>
      <w:r w:rsidRPr="00B144C6">
        <w:rPr>
          <w:rStyle w:val="Emphasis"/>
          <w:rFonts w:asciiTheme="minorHAnsi" w:hAnsiTheme="minorHAnsi" w:cstheme="minorHAnsi"/>
        </w:rPr>
        <w:t xml:space="preserve">forms of </w:t>
      </w:r>
      <w:r w:rsidRPr="00B144C6">
        <w:rPr>
          <w:rStyle w:val="Emphasis"/>
          <w:rFonts w:asciiTheme="minorHAnsi" w:hAnsiTheme="minorHAnsi" w:cstheme="minorHAnsi"/>
          <w:highlight w:val="cyan"/>
        </w:rPr>
        <w:t>global governance</w:t>
      </w:r>
      <w:r w:rsidRPr="00B144C6">
        <w:rPr>
          <w:rFonts w:asciiTheme="minorHAnsi" w:hAnsiTheme="minorHAnsi" w:cstheme="minorHAnsi"/>
          <w:sz w:val="16"/>
        </w:rPr>
        <w:t xml:space="preserve">. Rather than attempt international cooperation based on a priori liberal normative templates, the United States would accept the validity of all claims made by collective actors in world politics in an open-ended and inclusive process of deliberation. </w:t>
      </w:r>
      <w:r w:rsidRPr="00B144C6">
        <w:rPr>
          <w:rStyle w:val="StyleUnderline"/>
          <w:rFonts w:asciiTheme="minorHAnsi" w:hAnsiTheme="minorHAnsi" w:cstheme="minorHAnsi"/>
        </w:rPr>
        <w:t xml:space="preserve">The result would be </w:t>
      </w:r>
      <w:r w:rsidRPr="00B144C6">
        <w:rPr>
          <w:rStyle w:val="Emphasis"/>
          <w:rFonts w:asciiTheme="minorHAnsi" w:hAnsiTheme="minorHAnsi" w:cstheme="minorHAnsi"/>
        </w:rPr>
        <w:t>less of a hegemonic order</w:t>
      </w:r>
      <w:r w:rsidRPr="00B144C6">
        <w:rPr>
          <w:rStyle w:val="StyleUnderline"/>
          <w:rFonts w:asciiTheme="minorHAnsi" w:hAnsiTheme="minorHAnsi" w:cstheme="minorHAnsi"/>
        </w:rPr>
        <w:t xml:space="preserve"> and more of a </w:t>
      </w:r>
      <w:r w:rsidRPr="00B144C6">
        <w:rPr>
          <w:rStyle w:val="Emphasis"/>
          <w:rFonts w:asciiTheme="minorHAnsi" w:hAnsiTheme="minorHAnsi" w:cstheme="minorHAnsi"/>
        </w:rPr>
        <w:t>constitutionalist one,</w:t>
      </w:r>
      <w:r w:rsidRPr="00B144C6">
        <w:rPr>
          <w:rStyle w:val="StyleUnderline"/>
          <w:rFonts w:asciiTheme="minorHAnsi" w:hAnsiTheme="minorHAnsi" w:cstheme="minorHAnsi"/>
        </w:rPr>
        <w:t xml:space="preserve"> in which the United States </w:t>
      </w:r>
      <w:r w:rsidRPr="00B144C6">
        <w:rPr>
          <w:rStyle w:val="Emphasis"/>
          <w:rFonts w:asciiTheme="minorHAnsi" w:hAnsiTheme="minorHAnsi" w:cstheme="minorHAnsi"/>
        </w:rPr>
        <w:t>binds itself</w:t>
      </w:r>
      <w:r w:rsidRPr="00B144C6">
        <w:rPr>
          <w:rStyle w:val="StyleUnderline"/>
          <w:rFonts w:asciiTheme="minorHAnsi" w:hAnsiTheme="minorHAnsi" w:cstheme="minorHAnsi"/>
        </w:rPr>
        <w:t xml:space="preserve"> to a truly </w:t>
      </w:r>
      <w:r w:rsidRPr="00B144C6">
        <w:rPr>
          <w:rStyle w:val="Emphasis"/>
          <w:rFonts w:asciiTheme="minorHAnsi" w:hAnsiTheme="minorHAnsi" w:cstheme="minorHAnsi"/>
        </w:rPr>
        <w:t>democratic process of decision-making</w:t>
      </w:r>
      <w:r w:rsidRPr="00B144C6">
        <w:rPr>
          <w:rFonts w:asciiTheme="minorHAnsi" w:hAnsiTheme="minorHAnsi" w:cstheme="minorHAnsi"/>
          <w:sz w:val="16"/>
        </w:rPr>
        <w:t xml:space="preserve"> at the global level. The emergence of </w:t>
      </w:r>
      <w:r w:rsidRPr="00B144C6">
        <w:rPr>
          <w:rStyle w:val="Emphasis"/>
          <w:rFonts w:asciiTheme="minorHAnsi" w:hAnsiTheme="minorHAnsi" w:cstheme="minorHAnsi"/>
        </w:rPr>
        <w:t>global governance norms</w:t>
      </w:r>
      <w:r w:rsidRPr="00B144C6">
        <w:rPr>
          <w:rFonts w:asciiTheme="minorHAnsi" w:hAnsiTheme="minorHAnsi" w:cstheme="minorHAnsi"/>
          <w:sz w:val="16"/>
        </w:rPr>
        <w:t xml:space="preserve"> </w:t>
      </w:r>
      <w:r w:rsidRPr="00B144C6">
        <w:rPr>
          <w:rStyle w:val="StyleUnderline"/>
          <w:rFonts w:asciiTheme="minorHAnsi" w:hAnsiTheme="minorHAnsi" w:cstheme="minorHAnsi"/>
        </w:rPr>
        <w:t>would be</w:t>
      </w:r>
      <w:r w:rsidRPr="00B144C6">
        <w:rPr>
          <w:rFonts w:asciiTheme="minorHAnsi" w:hAnsiTheme="minorHAnsi" w:cstheme="minorHAnsi"/>
          <w:sz w:val="16"/>
        </w:rPr>
        <w:t xml:space="preserve"> a function less of hegemonic socialization and more of a right </w:t>
      </w:r>
      <w:r w:rsidRPr="00B144C6">
        <w:rPr>
          <w:rStyle w:val="Emphasis"/>
          <w:rFonts w:asciiTheme="minorHAnsi" w:hAnsiTheme="minorHAnsi" w:cstheme="minorHAnsi"/>
        </w:rPr>
        <w:t>held by all actors</w:t>
      </w:r>
      <w:r w:rsidRPr="00B144C6">
        <w:rPr>
          <w:rStyle w:val="StyleUnderline"/>
          <w:rFonts w:asciiTheme="minorHAnsi" w:hAnsiTheme="minorHAnsi" w:cstheme="minorHAnsi"/>
        </w:rPr>
        <w:t xml:space="preserve"> to contest the validity of standards of expected behavior. In other words, </w:t>
      </w:r>
      <w:r w:rsidRPr="00B144C6">
        <w:rPr>
          <w:rStyle w:val="StyleUnderline"/>
          <w:rFonts w:asciiTheme="minorHAnsi" w:hAnsiTheme="minorHAnsi" w:cstheme="minorHAnsi"/>
          <w:highlight w:val="cyan"/>
        </w:rPr>
        <w:t xml:space="preserve">a </w:t>
      </w:r>
      <w:r w:rsidRPr="00B144C6">
        <w:rPr>
          <w:rStyle w:val="Emphasis"/>
          <w:rFonts w:asciiTheme="minorHAnsi" w:hAnsiTheme="minorHAnsi" w:cstheme="minorHAnsi"/>
          <w:highlight w:val="cyan"/>
        </w:rPr>
        <w:t>concert strategy</w:t>
      </w:r>
      <w:r w:rsidRPr="00B144C6">
        <w:rPr>
          <w:rStyle w:val="StyleUnderline"/>
          <w:rFonts w:asciiTheme="minorHAnsi" w:hAnsiTheme="minorHAnsi" w:cstheme="minorHAnsi"/>
          <w:highlight w:val="cyan"/>
        </w:rPr>
        <w:t xml:space="preserve"> would enable the U</w:t>
      </w:r>
      <w:r w:rsidRPr="00B144C6">
        <w:rPr>
          <w:rStyle w:val="StyleUnderline"/>
          <w:rFonts w:asciiTheme="minorHAnsi" w:hAnsiTheme="minorHAnsi" w:cstheme="minorHAnsi"/>
        </w:rPr>
        <w:t xml:space="preserve">nited </w:t>
      </w:r>
      <w:r w:rsidRPr="00B144C6">
        <w:rPr>
          <w:rStyle w:val="StyleUnderline"/>
          <w:rFonts w:asciiTheme="minorHAnsi" w:hAnsiTheme="minorHAnsi" w:cstheme="minorHAnsi"/>
          <w:highlight w:val="cyan"/>
        </w:rPr>
        <w:t>S</w:t>
      </w:r>
      <w:r w:rsidRPr="00B144C6">
        <w:rPr>
          <w:rStyle w:val="StyleUnderline"/>
          <w:rFonts w:asciiTheme="minorHAnsi" w:hAnsiTheme="minorHAnsi" w:cstheme="minorHAnsi"/>
        </w:rPr>
        <w:t xml:space="preserve">tates </w:t>
      </w:r>
      <w:r w:rsidRPr="00B144C6">
        <w:rPr>
          <w:rStyle w:val="StyleUnderline"/>
          <w:rFonts w:asciiTheme="minorHAnsi" w:hAnsiTheme="minorHAnsi" w:cstheme="minorHAnsi"/>
          <w:highlight w:val="cyan"/>
        </w:rPr>
        <w:t xml:space="preserve">to accept </w:t>
      </w:r>
      <w:r w:rsidRPr="00B144C6">
        <w:rPr>
          <w:rStyle w:val="Emphasis"/>
          <w:rFonts w:asciiTheme="minorHAnsi" w:hAnsiTheme="minorHAnsi" w:cstheme="minorHAnsi"/>
        </w:rPr>
        <w:t xml:space="preserve">processes of </w:t>
      </w:r>
      <w:r w:rsidRPr="00B144C6">
        <w:rPr>
          <w:rStyle w:val="Emphasis"/>
          <w:rFonts w:asciiTheme="minorHAnsi" w:hAnsiTheme="minorHAnsi" w:cstheme="minorHAnsi"/>
          <w:highlight w:val="cyan"/>
        </w:rPr>
        <w:t>norm contestation</w:t>
      </w:r>
      <w:r w:rsidRPr="00B144C6">
        <w:rPr>
          <w:rStyle w:val="StyleUnderline"/>
          <w:rFonts w:asciiTheme="minorHAnsi" w:hAnsiTheme="minorHAnsi" w:cstheme="minorHAnsi"/>
        </w:rPr>
        <w:t xml:space="preserve"> as the </w:t>
      </w:r>
      <w:r w:rsidRPr="00B144C6">
        <w:rPr>
          <w:rStyle w:val="Emphasis"/>
          <w:rFonts w:asciiTheme="minorHAnsi" w:hAnsiTheme="minorHAnsi" w:cstheme="minorHAnsi"/>
        </w:rPr>
        <w:t>motor</w:t>
      </w:r>
      <w:r w:rsidRPr="00B144C6">
        <w:rPr>
          <w:rStyle w:val="StyleUnderline"/>
          <w:rFonts w:asciiTheme="minorHAnsi" w:hAnsiTheme="minorHAnsi" w:cstheme="minorHAnsi"/>
        </w:rPr>
        <w:t xml:space="preserve"> of </w:t>
      </w:r>
      <w:r w:rsidRPr="00B144C6">
        <w:rPr>
          <w:rStyle w:val="Emphasis"/>
          <w:rFonts w:asciiTheme="minorHAnsi" w:hAnsiTheme="minorHAnsi" w:cstheme="minorHAnsi"/>
        </w:rPr>
        <w:t>transnational cooperation</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cyan"/>
        </w:rPr>
        <w:t>and generate</w:t>
      </w:r>
      <w:r w:rsidRPr="00B144C6">
        <w:rPr>
          <w:rStyle w:val="StyleUnderline"/>
          <w:rFonts w:asciiTheme="minorHAnsi" w:hAnsiTheme="minorHAnsi" w:cstheme="minorHAnsi"/>
        </w:rPr>
        <w:t xml:space="preserve"> more </w:t>
      </w:r>
      <w:r w:rsidRPr="00B144C6">
        <w:rPr>
          <w:rStyle w:val="Emphasis"/>
          <w:rFonts w:asciiTheme="minorHAnsi" w:hAnsiTheme="minorHAnsi" w:cstheme="minorHAnsi"/>
        </w:rPr>
        <w:t xml:space="preserve">legitimate </w:t>
      </w:r>
      <w:r w:rsidRPr="00B144C6">
        <w:rPr>
          <w:rStyle w:val="Emphasis"/>
          <w:rFonts w:asciiTheme="minorHAnsi" w:hAnsiTheme="minorHAnsi" w:cstheme="minorHAnsi"/>
          <w:highlight w:val="cyan"/>
        </w:rPr>
        <w:t>rules</w:t>
      </w:r>
      <w:r w:rsidRPr="00B144C6">
        <w:rPr>
          <w:rStyle w:val="StyleUnderline"/>
          <w:rFonts w:asciiTheme="minorHAnsi" w:hAnsiTheme="minorHAnsi" w:cstheme="minorHAnsi"/>
          <w:highlight w:val="cyan"/>
        </w:rPr>
        <w:t xml:space="preserve"> for</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 xml:space="preserve">regulating global </w:t>
      </w:r>
      <w:r w:rsidRPr="00B144C6">
        <w:rPr>
          <w:rStyle w:val="Emphasis"/>
          <w:rFonts w:asciiTheme="minorHAnsi" w:hAnsiTheme="minorHAnsi" w:cstheme="minorHAnsi"/>
          <w:highlight w:val="cyan"/>
        </w:rPr>
        <w:t>governance</w:t>
      </w:r>
      <w:r w:rsidRPr="00B144C6">
        <w:rPr>
          <w:rFonts w:asciiTheme="minorHAnsi" w:hAnsiTheme="minorHAnsi" w:cstheme="minorHAnsi"/>
          <w:sz w:val="16"/>
        </w:rPr>
        <w:t xml:space="preserve">. It would expand the US order building project initially identified by </w:t>
      </w:r>
      <w:proofErr w:type="spellStart"/>
      <w:r w:rsidRPr="00B144C6">
        <w:rPr>
          <w:rFonts w:asciiTheme="minorHAnsi" w:hAnsiTheme="minorHAnsi" w:cstheme="minorHAnsi"/>
          <w:sz w:val="16"/>
        </w:rPr>
        <w:t>Ikenberry</w:t>
      </w:r>
      <w:proofErr w:type="spellEnd"/>
      <w:r w:rsidRPr="00B144C6">
        <w:rPr>
          <w:rFonts w:asciiTheme="minorHAnsi" w:hAnsiTheme="minorHAnsi" w:cstheme="minorHAnsi"/>
          <w:sz w:val="16"/>
        </w:rPr>
        <w:t xml:space="preserve"> </w:t>
      </w:r>
      <w:proofErr w:type="gramStart"/>
      <w:r w:rsidRPr="00B144C6">
        <w:rPr>
          <w:rFonts w:asciiTheme="minorHAnsi" w:hAnsiTheme="minorHAnsi" w:cstheme="minorHAnsi"/>
          <w:sz w:val="16"/>
        </w:rPr>
        <w:t>on the basis of</w:t>
      </w:r>
      <w:proofErr w:type="gramEnd"/>
      <w:r w:rsidRPr="00B144C6">
        <w:rPr>
          <w:rFonts w:asciiTheme="minorHAnsi" w:hAnsiTheme="minorHAnsi" w:cstheme="minorHAnsi"/>
          <w:sz w:val="16"/>
        </w:rPr>
        <w:t xml:space="preserve"> restraint and institutional self-binding, but without retaining its own hierarchical position in world politics or engaging in hypocritical forms of dominance.</w:t>
      </w:r>
    </w:p>
    <w:p w14:paraId="3DFFD972" w14:textId="77777777" w:rsidR="00E0160D" w:rsidRPr="00B144C6" w:rsidRDefault="00E0160D" w:rsidP="00E0160D">
      <w:pPr>
        <w:rPr>
          <w:rFonts w:asciiTheme="minorHAnsi" w:hAnsiTheme="minorHAnsi" w:cstheme="minorHAnsi"/>
          <w:b/>
          <w:iCs/>
          <w:u w:val="single"/>
        </w:rPr>
      </w:pPr>
      <w:r w:rsidRPr="00B144C6">
        <w:rPr>
          <w:rFonts w:asciiTheme="minorHAnsi" w:hAnsiTheme="minorHAnsi" w:cstheme="minorHAnsi"/>
          <w:sz w:val="16"/>
        </w:rPr>
        <w:t xml:space="preserve">The implications for economic governance are profound: the United States would no longer exclude from consideration the notion of social democratic regulation of global capitalism and instead promote non-capitalist perspectives on the economy. Todd Tucker provides one great example of this approach when he argues that ISDS arbitration should include labor leaders and social justice advocates rather than international lawyers chosen by multinational firms which initiate legal action against sovereign states. It would also enable the United States to seriously consider Piketty’s call for a global wealth tax, </w:t>
      </w:r>
      <w:proofErr w:type="spellStart"/>
      <w:r w:rsidRPr="00B144C6">
        <w:rPr>
          <w:rFonts w:asciiTheme="minorHAnsi" w:hAnsiTheme="minorHAnsi" w:cstheme="minorHAnsi"/>
          <w:sz w:val="16"/>
        </w:rPr>
        <w:t>Palley</w:t>
      </w:r>
      <w:proofErr w:type="spellEnd"/>
      <w:r w:rsidRPr="00B144C6">
        <w:rPr>
          <w:rFonts w:asciiTheme="minorHAnsi" w:hAnsiTheme="minorHAnsi" w:cstheme="minorHAnsi"/>
          <w:sz w:val="16"/>
        </w:rPr>
        <w:t xml:space="preserve"> and Chow’s call for minimum wage floors, and a binding multilateral treaty that regulates global business activities </w:t>
      </w:r>
      <w:proofErr w:type="gramStart"/>
      <w:r w:rsidRPr="00B144C6">
        <w:rPr>
          <w:rFonts w:asciiTheme="minorHAnsi" w:hAnsiTheme="minorHAnsi" w:cstheme="minorHAnsi"/>
          <w:sz w:val="16"/>
        </w:rPr>
        <w:t>on the basis of</w:t>
      </w:r>
      <w:proofErr w:type="gramEnd"/>
      <w:r w:rsidRPr="00B144C6">
        <w:rPr>
          <w:rFonts w:asciiTheme="minorHAnsi" w:hAnsiTheme="minorHAnsi" w:cstheme="minorHAnsi"/>
          <w:sz w:val="16"/>
        </w:rPr>
        <w:t xml:space="preserve"> human rights. And finally, </w:t>
      </w:r>
      <w:r w:rsidRPr="00B144C6">
        <w:rPr>
          <w:rStyle w:val="StyleUnderline"/>
          <w:rFonts w:asciiTheme="minorHAnsi" w:hAnsiTheme="minorHAnsi" w:cstheme="minorHAnsi"/>
          <w:highlight w:val="cyan"/>
        </w:rPr>
        <w:t xml:space="preserve">it would enable the </w:t>
      </w:r>
      <w:r w:rsidRPr="00B144C6">
        <w:rPr>
          <w:rStyle w:val="Emphasis"/>
          <w:rFonts w:asciiTheme="minorHAnsi" w:hAnsiTheme="minorHAnsi" w:cstheme="minorHAnsi"/>
          <w:highlight w:val="cyan"/>
        </w:rPr>
        <w:t>drastic shift away from fossil fuels</w:t>
      </w:r>
      <w:r w:rsidRPr="00B144C6">
        <w:rPr>
          <w:rStyle w:val="StyleUnderline"/>
          <w:rFonts w:asciiTheme="minorHAnsi" w:hAnsiTheme="minorHAnsi" w:cstheme="minorHAnsi"/>
        </w:rPr>
        <w:t xml:space="preserve"> necessary </w:t>
      </w:r>
      <w:r w:rsidRPr="00B144C6">
        <w:rPr>
          <w:rStyle w:val="StyleUnderline"/>
          <w:rFonts w:asciiTheme="minorHAnsi" w:hAnsiTheme="minorHAnsi" w:cstheme="minorHAnsi"/>
          <w:highlight w:val="cyan"/>
        </w:rPr>
        <w:t xml:space="preserve">to </w:t>
      </w:r>
      <w:r w:rsidRPr="00B144C6">
        <w:rPr>
          <w:rStyle w:val="Emphasis"/>
          <w:rFonts w:asciiTheme="minorHAnsi" w:hAnsiTheme="minorHAnsi" w:cstheme="minorHAnsi"/>
          <w:highlight w:val="cyan"/>
        </w:rPr>
        <w:t>avoid climate apocalypse.</w:t>
      </w:r>
    </w:p>
    <w:p w14:paraId="1B45B3B2"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In Search of a Global Public</w:t>
      </w:r>
    </w:p>
    <w:p w14:paraId="5C0B7FDD"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Naysayers might argue that all </w:t>
      </w:r>
      <w:r w:rsidRPr="00B144C6">
        <w:rPr>
          <w:rStyle w:val="StyleUnderline"/>
          <w:rFonts w:asciiTheme="minorHAnsi" w:hAnsiTheme="minorHAnsi" w:cstheme="minorHAnsi"/>
        </w:rPr>
        <w:t xml:space="preserve">this degree of </w:t>
      </w:r>
      <w:r w:rsidRPr="00B144C6">
        <w:rPr>
          <w:rStyle w:val="Emphasis"/>
          <w:rFonts w:asciiTheme="minorHAnsi" w:hAnsiTheme="minorHAnsi" w:cstheme="minorHAnsi"/>
          <w:highlight w:val="cyan"/>
        </w:rPr>
        <w:t>international coop</w:t>
      </w:r>
      <w:r w:rsidRPr="00B144C6">
        <w:rPr>
          <w:rStyle w:val="Emphasis"/>
          <w:rFonts w:asciiTheme="minorHAnsi" w:hAnsiTheme="minorHAnsi" w:cstheme="minorHAnsi"/>
        </w:rPr>
        <w:t>eration</w:t>
      </w:r>
      <w:r w:rsidRPr="00B144C6">
        <w:rPr>
          <w:rStyle w:val="StyleUnderline"/>
          <w:rFonts w:asciiTheme="minorHAnsi" w:hAnsiTheme="minorHAnsi" w:cstheme="minorHAnsi"/>
        </w:rPr>
        <w:t xml:space="preserve"> sounds </w:t>
      </w:r>
      <w:r w:rsidRPr="00B144C6">
        <w:rPr>
          <w:rStyle w:val="Emphasis"/>
          <w:rFonts w:asciiTheme="minorHAnsi" w:hAnsiTheme="minorHAnsi" w:cstheme="minorHAnsi"/>
        </w:rPr>
        <w:t>idealist</w:t>
      </w:r>
      <w:r w:rsidRPr="00B144C6">
        <w:rPr>
          <w:rFonts w:asciiTheme="minorHAnsi" w:hAnsiTheme="minorHAnsi" w:cstheme="minorHAnsi"/>
          <w:sz w:val="16"/>
        </w:rPr>
        <w:t xml:space="preserve">, but </w:t>
      </w:r>
      <w:r w:rsidRPr="00B144C6">
        <w:rPr>
          <w:rStyle w:val="Emphasis"/>
          <w:rFonts w:asciiTheme="minorHAnsi" w:hAnsiTheme="minorHAnsi" w:cstheme="minorHAnsi"/>
          <w:highlight w:val="cyan"/>
        </w:rPr>
        <w:t>all</w:t>
      </w:r>
      <w:r w:rsidRPr="00B144C6">
        <w:rPr>
          <w:rStyle w:val="Emphasis"/>
          <w:rFonts w:asciiTheme="minorHAnsi" w:hAnsiTheme="minorHAnsi" w:cstheme="minorHAnsi"/>
        </w:rPr>
        <w:t xml:space="preserve"> are </w:t>
      </w:r>
      <w:r w:rsidRPr="00B144C6">
        <w:rPr>
          <w:rStyle w:val="Emphasis"/>
          <w:rFonts w:asciiTheme="minorHAnsi" w:hAnsiTheme="minorHAnsi" w:cstheme="minorHAnsi"/>
          <w:highlight w:val="cyan"/>
        </w:rPr>
        <w:t>possible</w:t>
      </w:r>
      <w:r w:rsidRPr="00B144C6">
        <w:rPr>
          <w:rStyle w:val="StyleUnderline"/>
          <w:rFonts w:asciiTheme="minorHAnsi" w:hAnsiTheme="minorHAnsi" w:cstheme="minorHAnsi"/>
          <w:highlight w:val="cyan"/>
        </w:rPr>
        <w:t xml:space="preserve"> in</w:t>
      </w:r>
      <w:r w:rsidRPr="00B144C6">
        <w:rPr>
          <w:rStyle w:val="StyleUnderline"/>
          <w:rFonts w:asciiTheme="minorHAnsi" w:hAnsiTheme="minorHAnsi" w:cstheme="minorHAnsi"/>
        </w:rPr>
        <w:t xml:space="preserve"> a context of </w:t>
      </w:r>
      <w:r w:rsidRPr="00B144C6">
        <w:rPr>
          <w:rStyle w:val="Emphasis"/>
          <w:rFonts w:asciiTheme="minorHAnsi" w:hAnsiTheme="minorHAnsi" w:cstheme="minorHAnsi"/>
          <w:highlight w:val="cyan"/>
        </w:rPr>
        <w:t>declining</w:t>
      </w:r>
      <w:r w:rsidRPr="00B144C6">
        <w:rPr>
          <w:rStyle w:val="Emphasis"/>
          <w:rFonts w:asciiTheme="minorHAnsi" w:hAnsiTheme="minorHAnsi" w:cstheme="minorHAnsi"/>
        </w:rPr>
        <w:t xml:space="preserve"> great power </w:t>
      </w:r>
      <w:r w:rsidRPr="00B144C6">
        <w:rPr>
          <w:rStyle w:val="Emphasis"/>
          <w:rFonts w:asciiTheme="minorHAnsi" w:hAnsiTheme="minorHAnsi" w:cstheme="minorHAnsi"/>
          <w:highlight w:val="cyan"/>
        </w:rPr>
        <w:t>competition</w:t>
      </w:r>
      <w:r w:rsidRPr="00B144C6">
        <w:rPr>
          <w:rFonts w:asciiTheme="minorHAnsi" w:hAnsiTheme="minorHAnsi" w:cstheme="minorHAnsi"/>
          <w:sz w:val="16"/>
        </w:rPr>
        <w:t xml:space="preserve">. Once the United States recognizes the equal membership of all others in world politics </w:t>
      </w:r>
      <w:proofErr w:type="gramStart"/>
      <w:r w:rsidRPr="00B144C6">
        <w:rPr>
          <w:rFonts w:asciiTheme="minorHAnsi" w:hAnsiTheme="minorHAnsi" w:cstheme="minorHAnsi"/>
          <w:sz w:val="16"/>
        </w:rPr>
        <w:t>on the basis of</w:t>
      </w:r>
      <w:proofErr w:type="gramEnd"/>
      <w:r w:rsidRPr="00B144C6">
        <w:rPr>
          <w:rFonts w:asciiTheme="minorHAnsi" w:hAnsiTheme="minorHAnsi" w:cstheme="minorHAnsi"/>
          <w:sz w:val="16"/>
        </w:rPr>
        <w:t xml:space="preserve"> our extreme interdependencies, it can make possible what </w:t>
      </w:r>
      <w:proofErr w:type="spellStart"/>
      <w:r w:rsidRPr="00B144C6">
        <w:rPr>
          <w:rFonts w:asciiTheme="minorHAnsi" w:hAnsiTheme="minorHAnsi" w:cstheme="minorHAnsi"/>
          <w:sz w:val="16"/>
        </w:rPr>
        <w:t>Mitzen</w:t>
      </w:r>
      <w:proofErr w:type="spellEnd"/>
      <w:r w:rsidRPr="00B144C6">
        <w:rPr>
          <w:rFonts w:asciiTheme="minorHAnsi" w:hAnsiTheme="minorHAnsi" w:cstheme="minorHAnsi"/>
          <w:sz w:val="16"/>
        </w:rPr>
        <w:t xml:space="preserve"> has referred to as collective intentionality, or the emergence of a plural subject composed of several individuals who make and uphold joint commitments to each other and demand adherence as members of a global public. This kind of action is what the internationalist disposition can help us conceptualize, and even realize, through a concert strategy.</w:t>
      </w:r>
    </w:p>
    <w:p w14:paraId="40353713"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If progressive internationalists want to realize their objectives, they should be willing to turn away from the US establishment and embrace a concert strategy. </w:t>
      </w:r>
      <w:r w:rsidRPr="00B144C6">
        <w:rPr>
          <w:rStyle w:val="StyleUnderline"/>
          <w:rFonts w:asciiTheme="minorHAnsi" w:hAnsiTheme="minorHAnsi" w:cstheme="minorHAnsi"/>
        </w:rPr>
        <w:t xml:space="preserve">By prioritizing </w:t>
      </w:r>
      <w:r w:rsidRPr="00B144C6">
        <w:rPr>
          <w:rStyle w:val="Emphasis"/>
          <w:rFonts w:asciiTheme="minorHAnsi" w:hAnsiTheme="minorHAnsi" w:cstheme="minorHAnsi"/>
        </w:rPr>
        <w:t>cooperation on non-state issues</w:t>
      </w:r>
      <w:r w:rsidRPr="00B144C6">
        <w:rPr>
          <w:rStyle w:val="StyleUnderline"/>
          <w:rFonts w:asciiTheme="minorHAnsi" w:hAnsiTheme="minorHAnsi" w:cstheme="minorHAnsi"/>
        </w:rPr>
        <w:t xml:space="preserve"> and resolving </w:t>
      </w:r>
      <w:r w:rsidRPr="00B144C6">
        <w:rPr>
          <w:rStyle w:val="Emphasis"/>
          <w:rFonts w:asciiTheme="minorHAnsi" w:hAnsiTheme="minorHAnsi" w:cstheme="minorHAnsi"/>
        </w:rPr>
        <w:t>great power competition</w:t>
      </w:r>
      <w:r w:rsidRPr="00B144C6">
        <w:rPr>
          <w:rStyle w:val="StyleUnderline"/>
          <w:rFonts w:asciiTheme="minorHAnsi" w:hAnsiTheme="minorHAnsi" w:cstheme="minorHAnsi"/>
        </w:rPr>
        <w:t xml:space="preserve"> through </w:t>
      </w:r>
      <w:r w:rsidRPr="00B144C6">
        <w:rPr>
          <w:rStyle w:val="Emphasis"/>
          <w:rFonts w:asciiTheme="minorHAnsi" w:hAnsiTheme="minorHAnsi" w:cstheme="minorHAnsi"/>
        </w:rPr>
        <w:t>equal recognition</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they can </w:t>
      </w:r>
      <w:r w:rsidRPr="00B144C6">
        <w:rPr>
          <w:rStyle w:val="Emphasis"/>
          <w:rFonts w:asciiTheme="minorHAnsi" w:hAnsiTheme="minorHAnsi" w:cstheme="minorHAnsi"/>
        </w:rPr>
        <w:t>realize security</w:t>
      </w:r>
      <w:r w:rsidRPr="00B144C6">
        <w:rPr>
          <w:rFonts w:asciiTheme="minorHAnsi" w:hAnsiTheme="minorHAnsi" w:cstheme="minorHAnsi"/>
          <w:sz w:val="16"/>
        </w:rPr>
        <w:t xml:space="preserve"> for their own citizens as well as others. However, IR constructivists remind us that no foreign policy can be enacted by policymakers without a legitimating national security narrative. Progressive internationalists must continue to develop a new story about the United States that rationalizes a concert strategy and renders US national identity compatible with the pluralism we find in both world politics and US domestic politics. To develop this narrative, progressive internationalists should engage radical critiques of democracy, like those offered by Chantal </w:t>
      </w:r>
      <w:proofErr w:type="spellStart"/>
      <w:r w:rsidRPr="00B144C6">
        <w:rPr>
          <w:rFonts w:asciiTheme="minorHAnsi" w:hAnsiTheme="minorHAnsi" w:cstheme="minorHAnsi"/>
          <w:sz w:val="16"/>
        </w:rPr>
        <w:t>Mouffe</w:t>
      </w:r>
      <w:proofErr w:type="spellEnd"/>
      <w:r w:rsidRPr="00B144C6">
        <w:rPr>
          <w:rFonts w:asciiTheme="minorHAnsi" w:hAnsiTheme="minorHAnsi" w:cstheme="minorHAnsi"/>
          <w:sz w:val="16"/>
        </w:rPr>
        <w:t>, which seek maximal inclusion of others and accept difference and conflict as irreducible elements of political life. A pluralist strategic narrative can thereby serve as the basis for mutual respect of others and enable the democratization of world politics.</w:t>
      </w:r>
    </w:p>
    <w:p w14:paraId="548E9C0F" w14:textId="77777777" w:rsidR="00E0160D" w:rsidRPr="00B144C6" w:rsidRDefault="00E0160D" w:rsidP="00E0160D">
      <w:pPr>
        <w:pStyle w:val="Heading4"/>
        <w:rPr>
          <w:rFonts w:asciiTheme="minorHAnsi" w:hAnsiTheme="minorHAnsi" w:cstheme="minorHAnsi"/>
        </w:rPr>
      </w:pPr>
      <w:r w:rsidRPr="00B144C6">
        <w:rPr>
          <w:rFonts w:asciiTheme="minorHAnsi" w:hAnsiTheme="minorHAnsi" w:cstheme="minorHAnsi"/>
        </w:rPr>
        <w:t xml:space="preserve">Global governance checks </w:t>
      </w:r>
      <w:r w:rsidRPr="00B144C6">
        <w:rPr>
          <w:rFonts w:asciiTheme="minorHAnsi" w:hAnsiTheme="minorHAnsi" w:cstheme="minorHAnsi"/>
          <w:u w:val="single"/>
        </w:rPr>
        <w:t>emerging tech</w:t>
      </w:r>
      <w:r w:rsidRPr="00B144C6">
        <w:rPr>
          <w:rFonts w:asciiTheme="minorHAnsi" w:hAnsiTheme="minorHAnsi" w:cstheme="minorHAnsi"/>
        </w:rPr>
        <w:t xml:space="preserve">, </w:t>
      </w:r>
      <w:r w:rsidRPr="00B144C6">
        <w:rPr>
          <w:rFonts w:asciiTheme="minorHAnsi" w:hAnsiTheme="minorHAnsi" w:cstheme="minorHAnsi"/>
          <w:u w:val="single"/>
        </w:rPr>
        <w:t>pandemics</w:t>
      </w:r>
      <w:r w:rsidRPr="00B144C6">
        <w:rPr>
          <w:rFonts w:asciiTheme="minorHAnsi" w:hAnsiTheme="minorHAnsi" w:cstheme="minorHAnsi"/>
        </w:rPr>
        <w:t xml:space="preserve">, and </w:t>
      </w:r>
      <w:r w:rsidRPr="00B144C6">
        <w:rPr>
          <w:rFonts w:asciiTheme="minorHAnsi" w:hAnsiTheme="minorHAnsi" w:cstheme="minorHAnsi"/>
          <w:u w:val="single"/>
        </w:rPr>
        <w:t>war</w:t>
      </w:r>
      <w:r w:rsidRPr="00B144C6">
        <w:rPr>
          <w:rFonts w:asciiTheme="minorHAnsi" w:hAnsiTheme="minorHAnsi" w:cstheme="minorHAnsi"/>
        </w:rPr>
        <w:t>---</w:t>
      </w:r>
      <w:r w:rsidRPr="00B144C6">
        <w:rPr>
          <w:rFonts w:asciiTheme="minorHAnsi" w:hAnsiTheme="minorHAnsi" w:cstheme="minorHAnsi"/>
          <w:u w:val="single"/>
        </w:rPr>
        <w:t>extinction</w:t>
      </w:r>
      <w:r w:rsidRPr="00B144C6">
        <w:rPr>
          <w:rFonts w:asciiTheme="minorHAnsi" w:hAnsiTheme="minorHAnsi" w:cstheme="minorHAnsi"/>
        </w:rPr>
        <w:t xml:space="preserve">. </w:t>
      </w:r>
    </w:p>
    <w:p w14:paraId="7E05C236" w14:textId="77777777" w:rsidR="00E0160D" w:rsidRPr="00B144C6" w:rsidRDefault="00E0160D" w:rsidP="00E0160D">
      <w:pPr>
        <w:rPr>
          <w:rFonts w:asciiTheme="minorHAnsi" w:hAnsiTheme="minorHAnsi" w:cstheme="minorHAnsi"/>
        </w:rPr>
      </w:pPr>
      <w:r w:rsidRPr="00B144C6">
        <w:rPr>
          <w:rStyle w:val="Style13ptBold"/>
          <w:rFonts w:asciiTheme="minorHAnsi" w:hAnsiTheme="minorHAnsi" w:cstheme="minorHAnsi"/>
        </w:rPr>
        <w:t>Bailey 18</w:t>
      </w:r>
      <w:r w:rsidRPr="00B144C6">
        <w:rPr>
          <w:rFonts w:asciiTheme="minorHAnsi" w:hAnsiTheme="minorHAnsi" w:cstheme="minorHAnsi"/>
        </w:rPr>
        <w:t xml:space="preserve">, Professional </w:t>
      </w:r>
      <w:proofErr w:type="gramStart"/>
      <w:r w:rsidRPr="00B144C6">
        <w:rPr>
          <w:rFonts w:asciiTheme="minorHAnsi" w:hAnsiTheme="minorHAnsi" w:cstheme="minorHAnsi"/>
        </w:rPr>
        <w:t>technologist</w:t>
      </w:r>
      <w:proofErr w:type="gramEnd"/>
      <w:r w:rsidRPr="00B144C6">
        <w:rPr>
          <w:rFonts w:asciiTheme="minorHAnsi" w:hAnsiTheme="minorHAnsi" w:cstheme="minorHAnsi"/>
        </w:rPr>
        <w:t xml:space="preserve"> and strategic manager. Robert earned his Master of Science Degree in Computer science in </w:t>
      </w:r>
      <w:proofErr w:type="gramStart"/>
      <w:r w:rsidRPr="00B144C6">
        <w:rPr>
          <w:rFonts w:asciiTheme="minorHAnsi" w:hAnsiTheme="minorHAnsi" w:cstheme="minorHAnsi"/>
        </w:rPr>
        <w:t>2009, and</w:t>
      </w:r>
      <w:proofErr w:type="gramEnd"/>
      <w:r w:rsidRPr="00B144C6">
        <w:rPr>
          <w:rFonts w:asciiTheme="minorHAnsi" w:hAnsiTheme="minorHAnsi" w:cstheme="minorHAnsi"/>
        </w:rPr>
        <w:t xml:space="preserve"> has worked since then has a product engineer developing Microsoft stack technologies. (Robert, 9-5-</w:t>
      </w:r>
      <w:proofErr w:type="gramStart"/>
      <w:r w:rsidRPr="00B144C6">
        <w:rPr>
          <w:rFonts w:asciiTheme="minorHAnsi" w:hAnsiTheme="minorHAnsi" w:cstheme="minorHAnsi"/>
        </w:rPr>
        <w:t>201,  "</w:t>
      </w:r>
      <w:proofErr w:type="gramEnd"/>
      <w:r w:rsidRPr="00B144C6">
        <w:rPr>
          <w:rFonts w:asciiTheme="minorHAnsi" w:hAnsiTheme="minorHAnsi" w:cstheme="minorHAnsi"/>
        </w:rPr>
        <w:t xml:space="preserve">Why do we need global governance?" </w:t>
      </w:r>
      <w:r w:rsidRPr="00B144C6">
        <w:rPr>
          <w:rFonts w:asciiTheme="minorHAnsi" w:hAnsiTheme="minorHAnsi" w:cstheme="minorHAnsi"/>
          <w:i/>
          <w:iCs/>
        </w:rPr>
        <w:t>Global Governance</w:t>
      </w:r>
      <w:r w:rsidRPr="00B144C6">
        <w:rPr>
          <w:rFonts w:asciiTheme="minorHAnsi" w:hAnsiTheme="minorHAnsi" w:cstheme="minorHAnsi"/>
        </w:rPr>
        <w:t>, https://www.visionofearth.org/social-change/global-governance/)</w:t>
      </w:r>
    </w:p>
    <w:p w14:paraId="3DF89EDC" w14:textId="77777777" w:rsidR="00E0160D" w:rsidRPr="00B144C6" w:rsidRDefault="00E0160D" w:rsidP="00E0160D">
      <w:pPr>
        <w:rPr>
          <w:rStyle w:val="Emphasis"/>
          <w:rFonts w:asciiTheme="minorHAnsi" w:hAnsiTheme="minorHAnsi" w:cstheme="minorHAnsi"/>
        </w:rPr>
      </w:pPr>
      <w:r w:rsidRPr="00B144C6">
        <w:rPr>
          <w:rStyle w:val="Emphasis"/>
          <w:rFonts w:asciiTheme="minorHAnsi" w:hAnsiTheme="minorHAnsi" w:cstheme="minorHAnsi"/>
        </w:rPr>
        <w:t>Global governance is necessary</w:t>
      </w:r>
      <w:r w:rsidRPr="00B144C6">
        <w:rPr>
          <w:rStyle w:val="StyleUnderline"/>
          <w:rFonts w:asciiTheme="minorHAnsi" w:hAnsiTheme="minorHAnsi" w:cstheme="minorHAnsi"/>
        </w:rPr>
        <w:t xml:space="preserve"> because humanity</w:t>
      </w:r>
      <w:r w:rsidRPr="00B144C6">
        <w:rPr>
          <w:rFonts w:asciiTheme="minorHAnsi" w:hAnsiTheme="minorHAnsi" w:cstheme="minorHAnsi"/>
          <w:sz w:val="16"/>
        </w:rPr>
        <w:t xml:space="preserve"> increasingly </w:t>
      </w:r>
      <w:r w:rsidRPr="00B144C6">
        <w:rPr>
          <w:rStyle w:val="StyleUnderline"/>
          <w:rFonts w:asciiTheme="minorHAnsi" w:hAnsiTheme="minorHAnsi" w:cstheme="minorHAnsi"/>
        </w:rPr>
        <w:t>faces</w:t>
      </w:r>
      <w:r w:rsidRPr="00B144C6">
        <w:rPr>
          <w:rFonts w:asciiTheme="minorHAnsi" w:hAnsiTheme="minorHAnsi" w:cstheme="minorHAnsi"/>
          <w:sz w:val="16"/>
        </w:rPr>
        <w:t xml:space="preserve"> both </w:t>
      </w:r>
      <w:r w:rsidRPr="00B144C6">
        <w:rPr>
          <w:rStyle w:val="Emphasis"/>
          <w:rFonts w:asciiTheme="minorHAnsi" w:hAnsiTheme="minorHAnsi" w:cstheme="minorHAnsi"/>
        </w:rPr>
        <w:t>problems</w:t>
      </w:r>
      <w:r w:rsidRPr="00B144C6">
        <w:rPr>
          <w:rFonts w:asciiTheme="minorHAnsi" w:hAnsiTheme="minorHAnsi" w:cstheme="minorHAnsi"/>
          <w:sz w:val="16"/>
        </w:rPr>
        <w:t xml:space="preserve"> and opportunities </w:t>
      </w:r>
      <w:r w:rsidRPr="00B144C6">
        <w:rPr>
          <w:rStyle w:val="StyleUnderline"/>
          <w:rFonts w:asciiTheme="minorHAnsi" w:hAnsiTheme="minorHAnsi" w:cstheme="minorHAnsi"/>
        </w:rPr>
        <w:t xml:space="preserve">that are </w:t>
      </w:r>
      <w:r w:rsidRPr="00B144C6">
        <w:rPr>
          <w:rStyle w:val="Emphasis"/>
          <w:rFonts w:asciiTheme="minorHAnsi" w:hAnsiTheme="minorHAnsi" w:cstheme="minorHAnsi"/>
        </w:rPr>
        <w:t>global in scale</w:t>
      </w:r>
      <w:r w:rsidRPr="00B144C6">
        <w:rPr>
          <w:rFonts w:asciiTheme="minorHAnsi" w:hAnsiTheme="minorHAnsi" w:cstheme="minorHAnsi"/>
          <w:sz w:val="16"/>
        </w:rPr>
        <w:t xml:space="preserve">. Today, </w:t>
      </w:r>
      <w:r w:rsidRPr="00B144C6">
        <w:rPr>
          <w:rStyle w:val="Emphasis"/>
          <w:rFonts w:asciiTheme="minorHAnsi" w:hAnsiTheme="minorHAnsi" w:cstheme="minorHAnsi"/>
        </w:rPr>
        <w:t>transnational problems</w:t>
      </w:r>
      <w:r w:rsidRPr="00B144C6">
        <w:rPr>
          <w:rStyle w:val="StyleUnderline"/>
          <w:rFonts w:asciiTheme="minorHAnsi" w:hAnsiTheme="minorHAnsi" w:cstheme="minorHAnsi"/>
        </w:rPr>
        <w:t xml:space="preserve"> such as </w:t>
      </w:r>
      <w:r w:rsidRPr="00B144C6">
        <w:rPr>
          <w:rStyle w:val="Emphasis"/>
          <w:rFonts w:asciiTheme="minorHAnsi" w:hAnsiTheme="minorHAnsi" w:cstheme="minorHAnsi"/>
          <w:highlight w:val="cyan"/>
        </w:rPr>
        <w:t>violence and pandemics</w:t>
      </w:r>
      <w:r w:rsidRPr="00B144C6">
        <w:rPr>
          <w:rFonts w:asciiTheme="minorHAnsi" w:hAnsiTheme="minorHAnsi" w:cstheme="minorHAnsi"/>
          <w:sz w:val="16"/>
        </w:rPr>
        <w:t xml:space="preserve"> routinely reach a</w:t>
      </w:r>
      <w:r w:rsidRPr="00B144C6">
        <w:rPr>
          <w:rStyle w:val="Emphasis"/>
          <w:rFonts w:asciiTheme="minorHAnsi" w:hAnsiTheme="minorHAnsi" w:cstheme="minorHAnsi"/>
          <w:highlight w:val="cyan"/>
        </w:rPr>
        <w:t>cross borders</w:t>
      </w:r>
      <w:r w:rsidRPr="00B144C6">
        <w:rPr>
          <w:rStyle w:val="StyleUnderline"/>
          <w:rFonts w:asciiTheme="minorHAnsi" w:hAnsiTheme="minorHAnsi" w:cstheme="minorHAnsi"/>
        </w:rPr>
        <w:t xml:space="preserve">, affecting us all. At the same time, the </w:t>
      </w:r>
      <w:r w:rsidRPr="00B144C6">
        <w:rPr>
          <w:rStyle w:val="Emphasis"/>
          <w:rFonts w:asciiTheme="minorHAnsi" w:hAnsiTheme="minorHAnsi" w:cstheme="minorHAnsi"/>
        </w:rPr>
        <w:t>increasingly integrated global system</w:t>
      </w:r>
      <w:r w:rsidRPr="00B144C6">
        <w:rPr>
          <w:rStyle w:val="StyleUnderline"/>
          <w:rFonts w:asciiTheme="minorHAnsi" w:hAnsiTheme="minorHAnsi" w:cstheme="minorHAnsi"/>
        </w:rPr>
        <w:t xml:space="preserve"> has also laid the </w:t>
      </w:r>
      <w:r w:rsidRPr="00B144C6">
        <w:rPr>
          <w:rStyle w:val="Emphasis"/>
          <w:rFonts w:asciiTheme="minorHAnsi" w:hAnsiTheme="minorHAnsi" w:cstheme="minorHAnsi"/>
        </w:rPr>
        <w:t>necessary foundations</w:t>
      </w:r>
      <w:r w:rsidRPr="00B144C6">
        <w:rPr>
          <w:rStyle w:val="StyleUnderline"/>
          <w:rFonts w:asciiTheme="minorHAnsi" w:hAnsiTheme="minorHAnsi" w:cstheme="minorHAnsi"/>
        </w:rPr>
        <w:t xml:space="preserve"> for </w:t>
      </w:r>
      <w:r w:rsidRPr="00B144C6">
        <w:rPr>
          <w:rStyle w:val="Emphasis"/>
          <w:rFonts w:asciiTheme="minorHAnsi" w:hAnsiTheme="minorHAnsi" w:cstheme="minorHAnsi"/>
        </w:rPr>
        <w:t>peace</w:t>
      </w:r>
      <w:r w:rsidRPr="00B144C6">
        <w:rPr>
          <w:rFonts w:asciiTheme="minorHAnsi" w:hAnsiTheme="minorHAnsi" w:cstheme="minorHAnsi"/>
          <w:sz w:val="16"/>
        </w:rPr>
        <w:t xml:space="preserve"> and spectacular prosperity. </w:t>
      </w:r>
      <w:r w:rsidRPr="00B144C6">
        <w:rPr>
          <w:rStyle w:val="StyleUnderline"/>
          <w:rFonts w:asciiTheme="minorHAnsi" w:hAnsiTheme="minorHAnsi" w:cstheme="minorHAnsi"/>
        </w:rPr>
        <w:t xml:space="preserve">Effective </w:t>
      </w:r>
      <w:r w:rsidRPr="00B144C6">
        <w:rPr>
          <w:rStyle w:val="StyleUnderline"/>
          <w:rFonts w:asciiTheme="minorHAnsi" w:hAnsiTheme="minorHAnsi" w:cstheme="minorHAnsi"/>
          <w:highlight w:val="cyan"/>
        </w:rPr>
        <w:t>global governance will</w:t>
      </w:r>
      <w:r w:rsidRPr="00B144C6">
        <w:rPr>
          <w:rStyle w:val="StyleUnderline"/>
          <w:rFonts w:asciiTheme="minorHAnsi" w:hAnsiTheme="minorHAnsi" w:cstheme="minorHAnsi"/>
        </w:rPr>
        <w:t xml:space="preserve"> allow us to </w:t>
      </w:r>
      <w:r w:rsidRPr="00B144C6">
        <w:rPr>
          <w:rStyle w:val="Emphasis"/>
          <w:rFonts w:asciiTheme="minorHAnsi" w:hAnsiTheme="minorHAnsi" w:cstheme="minorHAnsi"/>
          <w:highlight w:val="cyan"/>
        </w:rPr>
        <w:t>end armed conflict</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cyan"/>
        </w:rPr>
        <w:t>deal with</w:t>
      </w:r>
      <w:r w:rsidRPr="00B144C6">
        <w:rPr>
          <w:rStyle w:val="StyleUnderline"/>
          <w:rFonts w:asciiTheme="minorHAnsi" w:hAnsiTheme="minorHAnsi" w:cstheme="minorHAnsi"/>
        </w:rPr>
        <w:t xml:space="preserve"> </w:t>
      </w:r>
      <w:r w:rsidRPr="00B144C6">
        <w:rPr>
          <w:rFonts w:asciiTheme="minorHAnsi" w:hAnsiTheme="minorHAnsi" w:cstheme="minorHAnsi"/>
          <w:sz w:val="16"/>
        </w:rPr>
        <w:t xml:space="preserve">new and </w:t>
      </w:r>
      <w:r w:rsidRPr="00B144C6">
        <w:rPr>
          <w:rStyle w:val="Emphasis"/>
          <w:rFonts w:asciiTheme="minorHAnsi" w:hAnsiTheme="minorHAnsi" w:cstheme="minorHAnsi"/>
          <w:highlight w:val="cyan"/>
        </w:rPr>
        <w:t>emerging</w:t>
      </w:r>
      <w:r w:rsidRPr="00B144C6">
        <w:rPr>
          <w:rFonts w:asciiTheme="minorHAnsi" w:hAnsiTheme="minorHAnsi" w:cstheme="minorHAnsi"/>
          <w:sz w:val="16"/>
        </w:rPr>
        <w:t xml:space="preserve"> problems such as </w:t>
      </w:r>
      <w:r w:rsidRPr="00B144C6">
        <w:rPr>
          <w:rStyle w:val="Emphasis"/>
          <w:rFonts w:asciiTheme="minorHAnsi" w:hAnsiTheme="minorHAnsi" w:cstheme="minorHAnsi"/>
          <w:highlight w:val="cyan"/>
        </w:rPr>
        <w:t>tech</w:t>
      </w:r>
      <w:r w:rsidRPr="00B144C6">
        <w:rPr>
          <w:rStyle w:val="Emphasis"/>
          <w:rFonts w:asciiTheme="minorHAnsi" w:hAnsiTheme="minorHAnsi" w:cstheme="minorHAnsi"/>
        </w:rPr>
        <w:t>nological risks</w:t>
      </w:r>
      <w:r w:rsidRPr="00B144C6">
        <w:rPr>
          <w:rFonts w:asciiTheme="minorHAnsi" w:hAnsiTheme="minorHAnsi" w:cstheme="minorHAnsi"/>
          <w:sz w:val="16"/>
        </w:rPr>
        <w:t xml:space="preserve"> </w:t>
      </w:r>
      <w:r w:rsidRPr="00B144C6">
        <w:rPr>
          <w:rStyle w:val="StyleUnderline"/>
          <w:rFonts w:asciiTheme="minorHAnsi" w:hAnsiTheme="minorHAnsi" w:cstheme="minorHAnsi"/>
        </w:rPr>
        <w:t>and</w:t>
      </w:r>
      <w:r w:rsidRPr="00B144C6">
        <w:rPr>
          <w:rFonts w:asciiTheme="minorHAnsi" w:hAnsiTheme="minorHAnsi" w:cstheme="minorHAnsi"/>
          <w:sz w:val="16"/>
        </w:rPr>
        <w:t xml:space="preserve"> automation, and to </w:t>
      </w:r>
      <w:r w:rsidRPr="00B144C6">
        <w:rPr>
          <w:rStyle w:val="StyleUnderline"/>
          <w:rFonts w:asciiTheme="minorHAnsi" w:hAnsiTheme="minorHAnsi" w:cstheme="minorHAnsi"/>
        </w:rPr>
        <w:t xml:space="preserve">achieve levels of </w:t>
      </w:r>
      <w:r w:rsidRPr="00B144C6">
        <w:rPr>
          <w:rStyle w:val="Emphasis"/>
          <w:rFonts w:asciiTheme="minorHAnsi" w:hAnsiTheme="minorHAnsi" w:cstheme="minorHAnsi"/>
        </w:rPr>
        <w:t>prosperity</w:t>
      </w:r>
      <w:r w:rsidRPr="00B144C6">
        <w:rPr>
          <w:rStyle w:val="StyleUnderline"/>
          <w:rFonts w:asciiTheme="minorHAnsi" w:hAnsiTheme="minorHAnsi" w:cstheme="minorHAnsi"/>
        </w:rPr>
        <w:t xml:space="preserve"> and </w:t>
      </w:r>
      <w:r w:rsidRPr="00B144C6">
        <w:rPr>
          <w:rStyle w:val="Emphasis"/>
          <w:rFonts w:asciiTheme="minorHAnsi" w:hAnsiTheme="minorHAnsi" w:cstheme="minorHAnsi"/>
        </w:rPr>
        <w:t>progress</w:t>
      </w:r>
      <w:r w:rsidRPr="00B144C6">
        <w:rPr>
          <w:rStyle w:val="StyleUnderline"/>
          <w:rFonts w:asciiTheme="minorHAnsi" w:hAnsiTheme="minorHAnsi" w:cstheme="minorHAnsi"/>
        </w:rPr>
        <w:t xml:space="preserve"> </w:t>
      </w:r>
      <w:proofErr w:type="gramStart"/>
      <w:r w:rsidRPr="00B144C6">
        <w:rPr>
          <w:rStyle w:val="Emphasis"/>
          <w:rFonts w:asciiTheme="minorHAnsi" w:hAnsiTheme="minorHAnsi" w:cstheme="minorHAnsi"/>
        </w:rPr>
        <w:t>never before</w:t>
      </w:r>
      <w:proofErr w:type="gramEnd"/>
      <w:r w:rsidRPr="00B144C6">
        <w:rPr>
          <w:rStyle w:val="Emphasis"/>
          <w:rFonts w:asciiTheme="minorHAnsi" w:hAnsiTheme="minorHAnsi" w:cstheme="minorHAnsi"/>
        </w:rPr>
        <w:t xml:space="preserve"> seen.</w:t>
      </w:r>
    </w:p>
    <w:p w14:paraId="05F32089" w14:textId="77777777" w:rsidR="00E0160D" w:rsidRPr="00B144C6" w:rsidRDefault="00E0160D" w:rsidP="00E0160D">
      <w:pPr>
        <w:rPr>
          <w:rFonts w:asciiTheme="minorHAnsi" w:hAnsiTheme="minorHAnsi" w:cstheme="minorHAnsi"/>
          <w:sz w:val="16"/>
        </w:rPr>
      </w:pPr>
      <w:r w:rsidRPr="00B144C6">
        <w:rPr>
          <w:rStyle w:val="StyleUnderline"/>
          <w:rFonts w:asciiTheme="minorHAnsi" w:hAnsiTheme="minorHAnsi" w:cstheme="minorHAnsi"/>
          <w:highlight w:val="cyan"/>
        </w:rPr>
        <w:t xml:space="preserve">The </w:t>
      </w:r>
      <w:r w:rsidRPr="00B144C6">
        <w:rPr>
          <w:rStyle w:val="Emphasis"/>
          <w:rFonts w:asciiTheme="minorHAnsi" w:hAnsiTheme="minorHAnsi" w:cstheme="minorHAnsi"/>
          <w:highlight w:val="cyan"/>
        </w:rPr>
        <w:t>most important</w:t>
      </w:r>
      <w:r w:rsidRPr="00B144C6">
        <w:rPr>
          <w:rStyle w:val="StyleUnderline"/>
          <w:rFonts w:asciiTheme="minorHAnsi" w:hAnsiTheme="minorHAnsi" w:cstheme="minorHAnsi"/>
        </w:rPr>
        <w:t xml:space="preserve"> challenge for humanity to overcome </w:t>
      </w:r>
      <w:r w:rsidRPr="00B144C6">
        <w:rPr>
          <w:rStyle w:val="StyleUnderline"/>
          <w:rFonts w:asciiTheme="minorHAnsi" w:hAnsiTheme="minorHAnsi" w:cstheme="minorHAnsi"/>
          <w:highlight w:val="cyan"/>
        </w:rPr>
        <w:t>is</w:t>
      </w:r>
      <w:r w:rsidRPr="00B144C6">
        <w:rPr>
          <w:rStyle w:val="StyleUnderline"/>
          <w:rFonts w:asciiTheme="minorHAnsi" w:hAnsiTheme="minorHAnsi" w:cstheme="minorHAnsi"/>
        </w:rPr>
        <w:t xml:space="preserve"> that of </w:t>
      </w:r>
      <w:r w:rsidRPr="00B144C6">
        <w:rPr>
          <w:rStyle w:val="Emphasis"/>
          <w:rFonts w:asciiTheme="minorHAnsi" w:hAnsiTheme="minorHAnsi" w:cstheme="minorHAnsi"/>
          <w:highlight w:val="cyan"/>
        </w:rPr>
        <w:t>existential risks</w:t>
      </w:r>
      <w:r w:rsidRPr="00B144C6">
        <w:rPr>
          <w:rFonts w:asciiTheme="minorHAnsi" w:hAnsiTheme="minorHAnsi" w:cstheme="minorHAnsi"/>
          <w:sz w:val="16"/>
        </w:rPr>
        <w:t>. One way to look at the danger of an existential risk is to quantify the level of global coordination needed to deal with it.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w:t>
      </w:r>
    </w:p>
    <w:p w14:paraId="5B33ED9A" w14:textId="77777777" w:rsidR="00E0160D" w:rsidRPr="00B144C6" w:rsidRDefault="00E0160D" w:rsidP="00E0160D">
      <w:pPr>
        <w:rPr>
          <w:rFonts w:asciiTheme="minorHAnsi" w:hAnsiTheme="minorHAnsi" w:cstheme="minorHAnsi"/>
          <w:u w:val="single"/>
        </w:rPr>
      </w:pPr>
      <w:r w:rsidRPr="00B144C6">
        <w:rPr>
          <w:rStyle w:val="StyleUnderline"/>
          <w:rFonts w:asciiTheme="minorHAnsi" w:hAnsiTheme="minorHAnsi" w:cstheme="minorHAnsi"/>
        </w:rPr>
        <w:t xml:space="preserve">We’ve always been at risk of </w:t>
      </w:r>
      <w:r w:rsidRPr="00B144C6">
        <w:rPr>
          <w:rStyle w:val="Emphasis"/>
          <w:rFonts w:asciiTheme="minorHAnsi" w:hAnsiTheme="minorHAnsi" w:cstheme="minorHAnsi"/>
        </w:rPr>
        <w:t>natural disaster</w:t>
      </w:r>
      <w:r w:rsidRPr="00B144C6">
        <w:rPr>
          <w:rStyle w:val="StyleUnderline"/>
          <w:rFonts w:asciiTheme="minorHAnsi" w:hAnsiTheme="minorHAnsi" w:cstheme="minorHAnsi"/>
        </w:rPr>
        <w:t xml:space="preserve">, but with </w:t>
      </w:r>
      <w:r w:rsidRPr="00B144C6">
        <w:rPr>
          <w:rStyle w:val="Emphasis"/>
          <w:rFonts w:asciiTheme="minorHAnsi" w:hAnsiTheme="minorHAnsi" w:cstheme="minorHAnsi"/>
        </w:rPr>
        <w:t>advances in our level of technology</w:t>
      </w:r>
      <w:r w:rsidRPr="00B144C6">
        <w:rPr>
          <w:rStyle w:val="StyleUnderline"/>
          <w:rFonts w:asciiTheme="minorHAnsi" w:hAnsiTheme="minorHAnsi" w:cstheme="minorHAnsi"/>
        </w:rPr>
        <w:t xml:space="preserve"> the risk we pose to ourselves as a </w:t>
      </w:r>
      <w:r w:rsidRPr="00B144C6">
        <w:rPr>
          <w:rStyle w:val="Emphasis"/>
          <w:rFonts w:asciiTheme="minorHAnsi" w:hAnsiTheme="minorHAnsi" w:cstheme="minorHAnsi"/>
        </w:rPr>
        <w:t>species</w:t>
      </w:r>
      <w:r w:rsidRPr="00B144C6">
        <w:rPr>
          <w:rStyle w:val="StyleUnderline"/>
          <w:rFonts w:asciiTheme="minorHAnsi" w:hAnsiTheme="minorHAnsi" w:cstheme="minorHAnsi"/>
        </w:rPr>
        <w:t xml:space="preserve"> becomes </w:t>
      </w:r>
      <w:r w:rsidRPr="00B144C6">
        <w:rPr>
          <w:rStyle w:val="Emphasis"/>
          <w:rFonts w:asciiTheme="minorHAnsi" w:hAnsiTheme="minorHAnsi" w:cstheme="minorHAnsi"/>
        </w:rPr>
        <w:t>ever greater</w:t>
      </w:r>
      <w:r w:rsidRPr="00B144C6">
        <w:rPr>
          <w:rStyle w:val="StyleUnderline"/>
          <w:rFonts w:asciiTheme="minorHAnsi" w:hAnsiTheme="minorHAnsi" w:cstheme="minorHAnsi"/>
        </w:rPr>
        <w:t xml:space="preserve">. </w:t>
      </w:r>
      <w:r w:rsidRPr="00B144C6">
        <w:rPr>
          <w:rStyle w:val="Emphasis"/>
          <w:rFonts w:asciiTheme="minorHAnsi" w:hAnsiTheme="minorHAnsi" w:cstheme="minorHAnsi"/>
          <w:highlight w:val="cyan"/>
        </w:rPr>
        <w:t>Nuclear weapons</w:t>
      </w:r>
      <w:r w:rsidRPr="00B144C6">
        <w:rPr>
          <w:rFonts w:asciiTheme="minorHAnsi" w:hAnsiTheme="minorHAnsi" w:cstheme="minorHAnsi"/>
          <w:sz w:val="16"/>
        </w:rPr>
        <w:t xml:space="preserve"> are a well-known risk that we still live with to this day. The progress of technological research exposes us to new dangers such as </w:t>
      </w:r>
      <w:r w:rsidRPr="00B144C6">
        <w:rPr>
          <w:rStyle w:val="Emphasis"/>
          <w:rFonts w:asciiTheme="minorHAnsi" w:hAnsiTheme="minorHAnsi" w:cstheme="minorHAnsi"/>
          <w:highlight w:val="cyan"/>
        </w:rPr>
        <w:t>bioengineered superbugs,</w:t>
      </w:r>
      <w:r w:rsidRPr="00B144C6">
        <w:rPr>
          <w:rStyle w:val="StyleUnderline"/>
          <w:rFonts w:asciiTheme="minorHAnsi" w:hAnsiTheme="minorHAnsi" w:cstheme="minorHAnsi"/>
          <w:highlight w:val="cyan"/>
        </w:rPr>
        <w:t xml:space="preserve"> </w:t>
      </w:r>
      <w:r w:rsidRPr="00B144C6">
        <w:rPr>
          <w:rStyle w:val="Emphasis"/>
          <w:rFonts w:asciiTheme="minorHAnsi" w:hAnsiTheme="minorHAnsi" w:cstheme="minorHAnsi"/>
          <w:highlight w:val="cyan"/>
        </w:rPr>
        <w:t>nanotech</w:t>
      </w:r>
      <w:r w:rsidRPr="00B144C6">
        <w:rPr>
          <w:rStyle w:val="Emphasis"/>
          <w:rFonts w:asciiTheme="minorHAnsi" w:hAnsiTheme="minorHAnsi" w:cstheme="minorHAnsi"/>
        </w:rPr>
        <w:t>nological menaces</w:t>
      </w:r>
      <w:r w:rsidRPr="00B144C6">
        <w:rPr>
          <w:rFonts w:asciiTheme="minorHAnsi" w:hAnsiTheme="minorHAnsi" w:cstheme="minorHAnsi"/>
          <w:sz w:val="16"/>
        </w:rPr>
        <w:t xml:space="preserve">, </w:t>
      </w:r>
      <w:r w:rsidRPr="00B144C6">
        <w:rPr>
          <w:rStyle w:val="StyleUnderline"/>
          <w:rFonts w:asciiTheme="minorHAnsi" w:hAnsiTheme="minorHAnsi" w:cstheme="minorHAnsi"/>
          <w:highlight w:val="cyan"/>
        </w:rPr>
        <w:t>and</w:t>
      </w:r>
      <w:r w:rsidRPr="00B144C6">
        <w:rPr>
          <w:rStyle w:val="StyleUnderline"/>
          <w:rFonts w:asciiTheme="minorHAnsi" w:hAnsiTheme="minorHAnsi" w:cstheme="minorHAnsi"/>
        </w:rPr>
        <w:t xml:space="preserve"> the risk of </w:t>
      </w:r>
      <w:r w:rsidRPr="00B144C6">
        <w:rPr>
          <w:rStyle w:val="StyleUnderline"/>
          <w:rFonts w:asciiTheme="minorHAnsi" w:hAnsiTheme="minorHAnsi" w:cstheme="minorHAnsi"/>
          <w:highlight w:val="cyan"/>
        </w:rPr>
        <w:t xml:space="preserve">an </w:t>
      </w:r>
      <w:r w:rsidRPr="00B144C6">
        <w:rPr>
          <w:rStyle w:val="Emphasis"/>
          <w:rFonts w:asciiTheme="minorHAnsi" w:hAnsiTheme="minorHAnsi" w:cstheme="minorHAnsi"/>
          <w:highlight w:val="cyan"/>
        </w:rPr>
        <w:t>out-of-control a</w:t>
      </w:r>
      <w:r w:rsidRPr="00B144C6">
        <w:rPr>
          <w:rStyle w:val="Emphasis"/>
          <w:rFonts w:asciiTheme="minorHAnsi" w:hAnsiTheme="minorHAnsi" w:cstheme="minorHAnsi"/>
        </w:rPr>
        <w:t xml:space="preserve">rtificial </w:t>
      </w:r>
      <w:r w:rsidRPr="00B144C6">
        <w:rPr>
          <w:rStyle w:val="Emphasis"/>
          <w:rFonts w:asciiTheme="minorHAnsi" w:hAnsiTheme="minorHAnsi" w:cstheme="minorHAnsi"/>
          <w:highlight w:val="cyan"/>
        </w:rPr>
        <w:t>i</w:t>
      </w:r>
      <w:r w:rsidRPr="00B144C6">
        <w:rPr>
          <w:rStyle w:val="Emphasis"/>
          <w:rFonts w:asciiTheme="minorHAnsi" w:hAnsiTheme="minorHAnsi" w:cstheme="minorHAnsi"/>
        </w:rPr>
        <w:t>ntelligence</w:t>
      </w:r>
      <w:r w:rsidRPr="00B144C6">
        <w:rPr>
          <w:rStyle w:val="StyleUnderline"/>
          <w:rFonts w:asciiTheme="minorHAnsi" w:hAnsiTheme="minorHAnsi" w:cstheme="minorHAnsi"/>
        </w:rPr>
        <w:t xml:space="preserve"> with </w:t>
      </w:r>
      <w:r w:rsidRPr="00B144C6">
        <w:rPr>
          <w:rStyle w:val="Emphasis"/>
          <w:rFonts w:asciiTheme="minorHAnsi" w:hAnsiTheme="minorHAnsi" w:cstheme="minorHAnsi"/>
        </w:rPr>
        <w:t>ill-intent</w:t>
      </w:r>
      <w:r w:rsidRPr="00B144C6">
        <w:rPr>
          <w:rFonts w:asciiTheme="minorHAnsi" w:hAnsiTheme="minorHAnsi" w:cstheme="minorHAnsi"/>
          <w:sz w:val="16"/>
        </w:rPr>
        <w:t xml:space="preserve">. </w:t>
      </w:r>
      <w:r w:rsidRPr="00B144C6">
        <w:rPr>
          <w:rStyle w:val="Emphasis"/>
          <w:rFonts w:asciiTheme="minorHAnsi" w:hAnsiTheme="minorHAnsi" w:cstheme="minorHAnsi"/>
          <w:highlight w:val="cyan"/>
        </w:rPr>
        <w:t>Increased</w:t>
      </w:r>
      <w:r w:rsidRPr="00B144C6">
        <w:rPr>
          <w:rStyle w:val="Emphasis"/>
          <w:rFonts w:asciiTheme="minorHAnsi" w:hAnsiTheme="minorHAnsi" w:cstheme="minorHAnsi"/>
        </w:rPr>
        <w:t xml:space="preserve"> levels of </w:t>
      </w:r>
      <w:r w:rsidRPr="00B144C6">
        <w:rPr>
          <w:rStyle w:val="Emphasis"/>
          <w:rFonts w:asciiTheme="minorHAnsi" w:hAnsiTheme="minorHAnsi" w:cstheme="minorHAnsi"/>
          <w:highlight w:val="cyan"/>
        </w:rPr>
        <w:t>global coordination</w:t>
      </w:r>
      <w:r w:rsidRPr="00B144C6">
        <w:rPr>
          <w:rStyle w:val="StyleUnderline"/>
          <w:rFonts w:asciiTheme="minorHAnsi" w:hAnsiTheme="minorHAnsi" w:cstheme="minorHAnsi"/>
          <w:highlight w:val="cyan"/>
        </w:rPr>
        <w:t xml:space="preserve"> are needed to combat</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 xml:space="preserve">many of </w:t>
      </w:r>
      <w:r w:rsidRPr="00B144C6">
        <w:rPr>
          <w:rStyle w:val="Emphasis"/>
          <w:rFonts w:asciiTheme="minorHAnsi" w:hAnsiTheme="minorHAnsi" w:cstheme="minorHAnsi"/>
          <w:highlight w:val="cyan"/>
        </w:rPr>
        <w:t>these risks</w:t>
      </w:r>
      <w:r w:rsidRPr="00B144C6">
        <w:rPr>
          <w:rFonts w:asciiTheme="minorHAnsi" w:hAnsiTheme="minorHAnsi" w:cstheme="minorHAnsi"/>
          <w:sz w:val="16"/>
        </w:rPr>
        <w:t>, as described in our article on the cooperation possibilities frontier.</w:t>
      </w:r>
    </w:p>
    <w:p w14:paraId="722F11DF"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There are other problems that don’t necessarily threaten the species or even civilization as we know it, but which are holding back the development of prosperity and progress. </w:t>
      </w:r>
      <w:r w:rsidRPr="00B144C6">
        <w:rPr>
          <w:rStyle w:val="StyleUnderline"/>
          <w:rFonts w:asciiTheme="minorHAnsi" w:hAnsiTheme="minorHAnsi" w:cstheme="minorHAnsi"/>
        </w:rPr>
        <w:t>Armed conflict</w:t>
      </w:r>
      <w:r w:rsidRPr="00B144C6">
        <w:rPr>
          <w:rFonts w:asciiTheme="minorHAnsi" w:hAnsiTheme="minorHAnsi" w:cstheme="minorHAnsi"/>
          <w:sz w:val="16"/>
        </w:rPr>
        <w:t xml:space="preserve">, around since the dawn of history, </w:t>
      </w:r>
      <w:r w:rsidRPr="00B144C6">
        <w:rPr>
          <w:rStyle w:val="StyleUnderline"/>
          <w:rFonts w:asciiTheme="minorHAnsi" w:hAnsiTheme="minorHAnsi" w:cstheme="minorHAnsi"/>
        </w:rPr>
        <w:t xml:space="preserve">still </w:t>
      </w:r>
      <w:r w:rsidRPr="00B144C6">
        <w:rPr>
          <w:rStyle w:val="Emphasis"/>
          <w:rFonts w:asciiTheme="minorHAnsi" w:hAnsiTheme="minorHAnsi" w:cstheme="minorHAnsi"/>
        </w:rPr>
        <w:t>haunts us today</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Even though </w:t>
      </w:r>
      <w:r w:rsidRPr="00B144C6">
        <w:rPr>
          <w:rStyle w:val="Emphasis"/>
          <w:rFonts w:asciiTheme="minorHAnsi" w:hAnsiTheme="minorHAnsi" w:cstheme="minorHAnsi"/>
        </w:rPr>
        <w:t>wars between great powers</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appear</w:t>
      </w:r>
      <w:r w:rsidRPr="00B144C6">
        <w:rPr>
          <w:rStyle w:val="StyleUnderline"/>
          <w:rFonts w:asciiTheme="minorHAnsi" w:hAnsiTheme="minorHAnsi" w:cstheme="minorHAnsi"/>
        </w:rPr>
        <w:t xml:space="preserve"> to be a </w:t>
      </w:r>
      <w:r w:rsidRPr="00B144C6">
        <w:rPr>
          <w:rStyle w:val="Emphasis"/>
          <w:rFonts w:asciiTheme="minorHAnsi" w:hAnsiTheme="minorHAnsi" w:cstheme="minorHAnsi"/>
        </w:rPr>
        <w:t>thing of the past</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regional conflicts</w:t>
      </w:r>
      <w:r w:rsidRPr="00B144C6">
        <w:rPr>
          <w:rStyle w:val="StyleUnderline"/>
          <w:rFonts w:asciiTheme="minorHAnsi" w:hAnsiTheme="minorHAnsi" w:cstheme="minorHAnsi"/>
        </w:rPr>
        <w:t xml:space="preserve"> still account for </w:t>
      </w:r>
      <w:r w:rsidRPr="00B144C6">
        <w:rPr>
          <w:rStyle w:val="Emphasis"/>
          <w:rFonts w:asciiTheme="minorHAnsi" w:hAnsiTheme="minorHAnsi" w:cstheme="minorHAnsi"/>
        </w:rPr>
        <w:t>tremendous human suffering</w:t>
      </w:r>
      <w:r w:rsidRPr="00B144C6">
        <w:rPr>
          <w:rStyle w:val="StyleUnderline"/>
          <w:rFonts w:asciiTheme="minorHAnsi" w:hAnsiTheme="minorHAnsi" w:cstheme="minorHAnsi"/>
        </w:rPr>
        <w:t xml:space="preserve"> and </w:t>
      </w:r>
      <w:r w:rsidRPr="00B144C6">
        <w:rPr>
          <w:rStyle w:val="Emphasis"/>
          <w:rFonts w:asciiTheme="minorHAnsi" w:hAnsiTheme="minorHAnsi" w:cstheme="minorHAnsi"/>
        </w:rPr>
        <w:t>loss of life</w:t>
      </w:r>
      <w:r w:rsidRPr="00B144C6">
        <w:rPr>
          <w:rStyle w:val="StyleUnderline"/>
          <w:rFonts w:asciiTheme="minorHAnsi" w:hAnsiTheme="minorHAnsi" w:cstheme="minorHAnsi"/>
        </w:rPr>
        <w:t xml:space="preserve"> in parts of the world without </w:t>
      </w:r>
      <w:r w:rsidRPr="00B144C6">
        <w:rPr>
          <w:rStyle w:val="Emphasis"/>
          <w:rFonts w:asciiTheme="minorHAnsi" w:hAnsiTheme="minorHAnsi" w:cstheme="minorHAnsi"/>
        </w:rPr>
        <w:t>stable governance</w:t>
      </w:r>
      <w:r w:rsidRPr="00B144C6">
        <w:rPr>
          <w:rFonts w:asciiTheme="minorHAnsi" w:hAnsiTheme="minorHAnsi" w:cstheme="minorHAnsi"/>
          <w:sz w:val="16"/>
        </w:rPr>
        <w:t>.4</w:t>
      </w:r>
    </w:p>
    <w:p w14:paraId="12CD8B8E"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 xml:space="preserve">Other problems have emerged precisely because of our successes in the past. The unprecedented advancement of human wellbeing and prosperity over the past century has been </w:t>
      </w:r>
      <w:proofErr w:type="gramStart"/>
      <w:r w:rsidRPr="00B144C6">
        <w:rPr>
          <w:rFonts w:asciiTheme="minorHAnsi" w:hAnsiTheme="minorHAnsi" w:cstheme="minorHAnsi"/>
          <w:sz w:val="16"/>
        </w:rPr>
        <w:t>based in large part on</w:t>
      </w:r>
      <w:proofErr w:type="gramEnd"/>
      <w:r w:rsidRPr="00B144C6">
        <w:rPr>
          <w:rFonts w:asciiTheme="minorHAnsi" w:hAnsiTheme="minorHAnsi" w:cstheme="minorHAnsi"/>
          <w:sz w:val="16"/>
        </w:rPr>
        <w:t xml:space="preserve"> the use of fossil fuels, thus exposing us to climate change. </w:t>
      </w:r>
      <w:r w:rsidRPr="00B144C6">
        <w:rPr>
          <w:rStyle w:val="Emphasis"/>
          <w:rFonts w:asciiTheme="minorHAnsi" w:hAnsiTheme="minorHAnsi" w:cstheme="minorHAnsi"/>
        </w:rPr>
        <w:t>Widespread automation</w:t>
      </w:r>
      <w:r w:rsidRPr="00B144C6">
        <w:rPr>
          <w:rFonts w:asciiTheme="minorHAnsi" w:hAnsiTheme="minorHAnsi" w:cstheme="minorHAnsi"/>
          <w:sz w:val="16"/>
        </w:rPr>
        <w:t xml:space="preserve">, already a stressor on society, </w:t>
      </w:r>
      <w:r w:rsidRPr="00B144C6">
        <w:rPr>
          <w:rStyle w:val="StyleUnderline"/>
          <w:rFonts w:asciiTheme="minorHAnsi" w:hAnsiTheme="minorHAnsi" w:cstheme="minorHAnsi"/>
        </w:rPr>
        <w:t xml:space="preserve">will put </w:t>
      </w:r>
      <w:r w:rsidRPr="00B144C6">
        <w:rPr>
          <w:rStyle w:val="Emphasis"/>
          <w:rFonts w:asciiTheme="minorHAnsi" w:hAnsiTheme="minorHAnsi" w:cstheme="minorHAnsi"/>
        </w:rPr>
        <w:t>increased pressure</w:t>
      </w:r>
      <w:r w:rsidRPr="00B144C6">
        <w:rPr>
          <w:rStyle w:val="StyleUnderline"/>
          <w:rFonts w:asciiTheme="minorHAnsi" w:hAnsiTheme="minorHAnsi" w:cstheme="minorHAnsi"/>
        </w:rPr>
        <w:t xml:space="preserve"> on the </w:t>
      </w:r>
      <w:r w:rsidRPr="00B144C6">
        <w:rPr>
          <w:rStyle w:val="Emphasis"/>
          <w:rFonts w:asciiTheme="minorHAnsi" w:hAnsiTheme="minorHAnsi" w:cstheme="minorHAnsi"/>
        </w:rPr>
        <w:t>social and economic fabric</w:t>
      </w:r>
      <w:r w:rsidRPr="00B144C6">
        <w:rPr>
          <w:rStyle w:val="StyleUnderline"/>
          <w:rFonts w:asciiTheme="minorHAnsi" w:hAnsiTheme="minorHAnsi" w:cstheme="minorHAnsi"/>
        </w:rPr>
        <w:t xml:space="preserve"> of our societies over the next few decades</w:t>
      </w:r>
      <w:r w:rsidRPr="00B144C6">
        <w:rPr>
          <w:rFonts w:asciiTheme="minorHAnsi" w:hAnsiTheme="minorHAnsi" w:cstheme="minorHAnsi"/>
          <w:sz w:val="16"/>
        </w:rPr>
        <w:t xml:space="preserve">. </w:t>
      </w:r>
      <w:r w:rsidRPr="00B144C6">
        <w:rPr>
          <w:rStyle w:val="StyleUnderline"/>
          <w:rFonts w:asciiTheme="minorHAnsi" w:hAnsiTheme="minorHAnsi" w:cstheme="minorHAnsi"/>
        </w:rPr>
        <w:t xml:space="preserve">Global governance can help </w:t>
      </w:r>
      <w:r w:rsidRPr="00B144C6">
        <w:rPr>
          <w:rStyle w:val="Emphasis"/>
          <w:rFonts w:asciiTheme="minorHAnsi" w:hAnsiTheme="minorHAnsi" w:cstheme="minorHAnsi"/>
        </w:rPr>
        <w:t>alleviate these issues</w:t>
      </w:r>
      <w:r w:rsidRPr="00B144C6">
        <w:rPr>
          <w:rStyle w:val="StyleUnderline"/>
          <w:rFonts w:asciiTheme="minorHAnsi" w:hAnsiTheme="minorHAnsi" w:cstheme="minorHAnsi"/>
        </w:rPr>
        <w:t xml:space="preserve"> in </w:t>
      </w:r>
      <w:r w:rsidRPr="00B144C6">
        <w:rPr>
          <w:rStyle w:val="Emphasis"/>
          <w:rFonts w:asciiTheme="minorHAnsi" w:hAnsiTheme="minorHAnsi" w:cstheme="minorHAnsi"/>
        </w:rPr>
        <w:t>various ways</w:t>
      </w:r>
      <w:r w:rsidRPr="00B144C6">
        <w:rPr>
          <w:rFonts w:asciiTheme="minorHAnsi" w:hAnsiTheme="minorHAnsi" w:cstheme="minorHAnsi"/>
          <w:sz w:val="16"/>
        </w:rPr>
        <w:t xml:space="preserve"> - we refer the interested reader to the very detailed work in Ruling Ourselves.</w:t>
      </w:r>
    </w:p>
    <w:p w14:paraId="726F7DA8" w14:textId="77777777" w:rsidR="00E0160D" w:rsidRPr="00B144C6" w:rsidRDefault="00E0160D" w:rsidP="00E0160D">
      <w:pPr>
        <w:rPr>
          <w:rFonts w:asciiTheme="minorHAnsi" w:hAnsiTheme="minorHAnsi" w:cstheme="minorHAnsi"/>
          <w:sz w:val="16"/>
        </w:rPr>
      </w:pPr>
      <w:r w:rsidRPr="00B144C6">
        <w:rPr>
          <w:rFonts w:asciiTheme="minorHAnsi" w:hAnsiTheme="minorHAnsi" w:cstheme="minorHAnsi"/>
          <w:sz w:val="16"/>
        </w:rPr>
        <w:t>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w:t>
      </w:r>
    </w:p>
    <w:p w14:paraId="3A348347" w14:textId="77777777" w:rsidR="00E0160D" w:rsidRDefault="00E0160D" w:rsidP="00E0160D">
      <w:pPr>
        <w:rPr>
          <w:rFonts w:asciiTheme="minorHAnsi" w:hAnsiTheme="minorHAnsi" w:cstheme="minorHAnsi"/>
          <w:sz w:val="16"/>
        </w:rPr>
      </w:pPr>
      <w:r w:rsidRPr="00B144C6">
        <w:rPr>
          <w:rStyle w:val="Emphasis"/>
          <w:rFonts w:asciiTheme="minorHAnsi" w:hAnsiTheme="minorHAnsi" w:cstheme="minorHAnsi"/>
          <w:highlight w:val="cyan"/>
        </w:rPr>
        <w:t>Effective global governance</w:t>
      </w:r>
      <w:r w:rsidRPr="00B144C6">
        <w:rPr>
          <w:rStyle w:val="StyleUnderline"/>
          <w:rFonts w:asciiTheme="minorHAnsi" w:hAnsiTheme="minorHAnsi" w:cstheme="minorHAnsi"/>
        </w:rPr>
        <w:t xml:space="preserve"> is global governance that </w:t>
      </w:r>
      <w:r w:rsidRPr="00B144C6">
        <w:rPr>
          <w:rStyle w:val="Emphasis"/>
          <w:rFonts w:asciiTheme="minorHAnsi" w:hAnsiTheme="minorHAnsi" w:cstheme="minorHAnsi"/>
          <w:highlight w:val="cyan"/>
        </w:rPr>
        <w:t>tackles these issues</w:t>
      </w:r>
      <w:r w:rsidRPr="00B144C6">
        <w:rPr>
          <w:rStyle w:val="StyleUnderline"/>
          <w:rFonts w:asciiTheme="minorHAnsi" w:hAnsiTheme="minorHAnsi" w:cstheme="minorHAnsi"/>
        </w:rPr>
        <w:t xml:space="preserve"> better than the regional governments of the world can </w:t>
      </w:r>
      <w:r w:rsidRPr="00B144C6">
        <w:rPr>
          <w:rStyle w:val="Emphasis"/>
          <w:rFonts w:asciiTheme="minorHAnsi" w:hAnsiTheme="minorHAnsi" w:cstheme="minorHAnsi"/>
        </w:rPr>
        <w:t>independently</w:t>
      </w:r>
      <w:r w:rsidRPr="00B144C6">
        <w:rPr>
          <w:rFonts w:asciiTheme="minorHAnsi" w:hAnsiTheme="minorHAnsi" w:cstheme="minorHAnsi"/>
          <w:sz w:val="16"/>
        </w:rPr>
        <w:t xml:space="preserve">. </w:t>
      </w:r>
      <w:r w:rsidRPr="00B144C6">
        <w:rPr>
          <w:rStyle w:val="Emphasis"/>
          <w:rFonts w:asciiTheme="minorHAnsi" w:hAnsiTheme="minorHAnsi" w:cstheme="minorHAnsi"/>
        </w:rPr>
        <w:t>Global governance</w:t>
      </w:r>
      <w:r w:rsidRPr="00B144C6">
        <w:rPr>
          <w:rStyle w:val="StyleUnderline"/>
          <w:rFonts w:asciiTheme="minorHAnsi" w:hAnsiTheme="minorHAnsi" w:cstheme="minorHAnsi"/>
        </w:rPr>
        <w:t xml:space="preserve"> is key to </w:t>
      </w:r>
      <w:r w:rsidRPr="00B144C6">
        <w:rPr>
          <w:rStyle w:val="Emphasis"/>
          <w:rFonts w:asciiTheme="minorHAnsi" w:hAnsiTheme="minorHAnsi" w:cstheme="minorHAnsi"/>
        </w:rPr>
        <w:t>solving global problems</w:t>
      </w:r>
      <w:r w:rsidRPr="00B144C6">
        <w:rPr>
          <w:rStyle w:val="StyleUnderline"/>
          <w:rFonts w:asciiTheme="minorHAnsi" w:hAnsiTheme="minorHAnsi" w:cstheme="minorHAnsi"/>
        </w:rPr>
        <w:t xml:space="preserve">. </w:t>
      </w:r>
      <w:r w:rsidRPr="00B144C6">
        <w:rPr>
          <w:rStyle w:val="StyleUnderline"/>
          <w:rFonts w:asciiTheme="minorHAnsi" w:hAnsiTheme="minorHAnsi" w:cstheme="minorHAnsi"/>
          <w:highlight w:val="cyan"/>
        </w:rPr>
        <w:t xml:space="preserve">Without it, we may not be able to </w:t>
      </w:r>
      <w:r w:rsidRPr="00B144C6">
        <w:rPr>
          <w:rStyle w:val="Emphasis"/>
          <w:rFonts w:asciiTheme="minorHAnsi" w:hAnsiTheme="minorHAnsi" w:cstheme="minorHAnsi"/>
          <w:highlight w:val="cyan"/>
        </w:rPr>
        <w:t>avoid</w:t>
      </w:r>
      <w:r w:rsidRPr="00B144C6">
        <w:rPr>
          <w:rFonts w:asciiTheme="minorHAnsi" w:hAnsiTheme="minorHAnsi" w:cstheme="minorHAnsi"/>
          <w:sz w:val="16"/>
        </w:rPr>
        <w:t xml:space="preserve"> weakest-link </w:t>
      </w:r>
      <w:r w:rsidRPr="00B144C6">
        <w:rPr>
          <w:rStyle w:val="Emphasis"/>
          <w:rFonts w:asciiTheme="minorHAnsi" w:hAnsiTheme="minorHAnsi" w:cstheme="minorHAnsi"/>
          <w:highlight w:val="cyan"/>
        </w:rPr>
        <w:t>existential risks</w:t>
      </w:r>
      <w:r w:rsidRPr="00B144C6">
        <w:rPr>
          <w:rFonts w:asciiTheme="minorHAnsi" w:hAnsiTheme="minorHAnsi" w:cstheme="minorHAnsi"/>
          <w:sz w:val="16"/>
          <w:highlight w:val="cyan"/>
        </w:rPr>
        <w:t xml:space="preserve"> </w:t>
      </w:r>
      <w:r w:rsidRPr="00B144C6">
        <w:rPr>
          <w:rStyle w:val="StyleUnderline"/>
          <w:rFonts w:asciiTheme="minorHAnsi" w:hAnsiTheme="minorHAnsi" w:cstheme="minorHAnsi"/>
          <w:highlight w:val="cyan"/>
        </w:rPr>
        <w:t>or regulate</w:t>
      </w:r>
      <w:r w:rsidRPr="00B144C6">
        <w:rPr>
          <w:rStyle w:val="StyleUnderline"/>
          <w:rFonts w:asciiTheme="minorHAnsi" w:hAnsiTheme="minorHAnsi" w:cstheme="minorHAnsi"/>
        </w:rPr>
        <w:t xml:space="preserve"> </w:t>
      </w:r>
      <w:r w:rsidRPr="00B144C6">
        <w:rPr>
          <w:rStyle w:val="Emphasis"/>
          <w:rFonts w:asciiTheme="minorHAnsi" w:hAnsiTheme="minorHAnsi" w:cstheme="minorHAnsi"/>
        </w:rPr>
        <w:t xml:space="preserve">new and </w:t>
      </w:r>
      <w:r w:rsidRPr="00B144C6">
        <w:rPr>
          <w:rStyle w:val="Emphasis"/>
          <w:rFonts w:asciiTheme="minorHAnsi" w:hAnsiTheme="minorHAnsi" w:cstheme="minorHAnsi"/>
          <w:highlight w:val="cyan"/>
        </w:rPr>
        <w:t>dangerous tech</w:t>
      </w:r>
      <w:r w:rsidRPr="00B144C6">
        <w:rPr>
          <w:rStyle w:val="Emphasis"/>
          <w:rFonts w:asciiTheme="minorHAnsi" w:hAnsiTheme="minorHAnsi" w:cstheme="minorHAnsi"/>
        </w:rPr>
        <w:t>nologies</w:t>
      </w:r>
      <w:r w:rsidRPr="00B144C6">
        <w:rPr>
          <w:rFonts w:asciiTheme="minorHAnsi" w:hAnsiTheme="minorHAnsi" w:cstheme="minorHAnsi"/>
          <w:sz w:val="16"/>
        </w:rPr>
        <w:t>. With it, we may be able to prosper as we never have before. The next step is to determine how effective global governance can be achieved.</w:t>
      </w:r>
    </w:p>
    <w:p w14:paraId="15A8FD97" w14:textId="77777777" w:rsidR="00E0160D" w:rsidRPr="00E0160D" w:rsidRDefault="00E0160D" w:rsidP="00E0160D"/>
    <w:p w14:paraId="4A926EBB" w14:textId="44A23CD4" w:rsidR="00E0160D" w:rsidRPr="00E0160D" w:rsidRDefault="00E0160D" w:rsidP="00E0160D">
      <w:pPr>
        <w:pStyle w:val="Heading3"/>
      </w:pPr>
      <w:r w:rsidRPr="00E0160D">
        <w:t>Sino Russia</w:t>
      </w:r>
    </w:p>
    <w:p w14:paraId="06E32C7A" w14:textId="77777777" w:rsidR="00E0160D" w:rsidRPr="00D26AE3" w:rsidRDefault="00E0160D" w:rsidP="00E0160D">
      <w:pPr>
        <w:pStyle w:val="Heading4"/>
        <w:rPr>
          <w:rFonts w:asciiTheme="minorHAnsi" w:hAnsiTheme="minorHAnsi" w:cstheme="minorHAnsi"/>
        </w:rPr>
      </w:pPr>
      <w:r w:rsidRPr="00D26AE3">
        <w:rPr>
          <w:rFonts w:asciiTheme="minorHAnsi" w:hAnsiTheme="minorHAnsi" w:cstheme="minorHAnsi"/>
        </w:rPr>
        <w:t xml:space="preserve">Pursing </w:t>
      </w:r>
      <w:proofErr w:type="spellStart"/>
      <w:r w:rsidRPr="00D26AE3">
        <w:rPr>
          <w:rFonts w:asciiTheme="minorHAnsi" w:hAnsiTheme="minorHAnsi" w:cstheme="minorHAnsi"/>
        </w:rPr>
        <w:t>heg</w:t>
      </w:r>
      <w:proofErr w:type="spellEnd"/>
      <w:r w:rsidRPr="00D26AE3">
        <w:rPr>
          <w:rFonts w:asciiTheme="minorHAnsi" w:hAnsiTheme="minorHAnsi" w:cstheme="minorHAnsi"/>
        </w:rPr>
        <w:t xml:space="preserve"> locks in </w:t>
      </w:r>
      <w:r w:rsidRPr="00D26AE3">
        <w:rPr>
          <w:rFonts w:asciiTheme="minorHAnsi" w:hAnsiTheme="minorHAnsi" w:cstheme="minorHAnsi"/>
          <w:u w:val="single"/>
        </w:rPr>
        <w:t>overstretch</w:t>
      </w:r>
      <w:r w:rsidRPr="00D26AE3">
        <w:rPr>
          <w:rFonts w:asciiTheme="minorHAnsi" w:hAnsiTheme="minorHAnsi" w:cstheme="minorHAnsi"/>
        </w:rPr>
        <w:t xml:space="preserve"> and a </w:t>
      </w:r>
      <w:r w:rsidRPr="00D26AE3">
        <w:rPr>
          <w:rFonts w:asciiTheme="minorHAnsi" w:hAnsiTheme="minorHAnsi" w:cstheme="minorHAnsi"/>
          <w:u w:val="single"/>
        </w:rPr>
        <w:t>Russia-China axis</w:t>
      </w:r>
      <w:r w:rsidRPr="00D26AE3">
        <w:rPr>
          <w:rFonts w:asciiTheme="minorHAnsi" w:hAnsiTheme="minorHAnsi" w:cstheme="minorHAnsi"/>
        </w:rPr>
        <w:t xml:space="preserve">. </w:t>
      </w:r>
    </w:p>
    <w:p w14:paraId="542DF7F2" w14:textId="77777777" w:rsidR="00E0160D" w:rsidRPr="00D26AE3" w:rsidRDefault="00E0160D" w:rsidP="00E0160D">
      <w:pPr>
        <w:rPr>
          <w:rFonts w:asciiTheme="minorHAnsi" w:hAnsiTheme="minorHAnsi" w:cstheme="minorHAnsi"/>
        </w:rPr>
      </w:pPr>
      <w:r w:rsidRPr="00D26AE3">
        <w:rPr>
          <w:rStyle w:val="Style13ptBold"/>
          <w:rFonts w:asciiTheme="minorHAnsi" w:hAnsiTheme="minorHAnsi" w:cstheme="minorHAnsi"/>
        </w:rPr>
        <w:t>Porter 19</w:t>
      </w:r>
      <w:r w:rsidRPr="00D26AE3">
        <w:rPr>
          <w:rFonts w:asciiTheme="minorHAnsi" w:hAnsiTheme="minorHAnsi" w:cstheme="minorHAnsi"/>
        </w:rPr>
        <w:t xml:space="preserve">, Professor of International Security and Strategy at the University of Birmingham. He is also Senior Associate Fellow at the Royal United Services Institute, </w:t>
      </w:r>
      <w:proofErr w:type="gramStart"/>
      <w:r w:rsidRPr="00D26AE3">
        <w:rPr>
          <w:rFonts w:asciiTheme="minorHAnsi" w:hAnsiTheme="minorHAnsi" w:cstheme="minorHAnsi"/>
        </w:rPr>
        <w:t>London</w:t>
      </w:r>
      <w:proofErr w:type="gramEnd"/>
      <w:r w:rsidRPr="00D26AE3">
        <w:rPr>
          <w:rFonts w:asciiTheme="minorHAnsi" w:hAnsiTheme="minorHAnsi" w:cstheme="minorHAnsi"/>
        </w:rPr>
        <w:t xml:space="preserve"> and a Fellow of the Quincy Institute for Responsible Statecraft. (Patrick Porter (2019) “Advice for a Dark Age: Managing Great Power Competition”, The Washington Quarterly, 42:1, 7-25, </w:t>
      </w:r>
      <w:hyperlink r:id="rId11" w:history="1">
        <w:r w:rsidRPr="00D26AE3">
          <w:rPr>
            <w:rStyle w:val="Hyperlink"/>
            <w:rFonts w:asciiTheme="minorHAnsi" w:hAnsiTheme="minorHAnsi" w:cstheme="minorHAnsi"/>
          </w:rPr>
          <w:t>https://doi.org/10.1080/0163660X.2019.1590079</w:t>
        </w:r>
      </w:hyperlink>
      <w:r w:rsidRPr="00D26AE3">
        <w:rPr>
          <w:rFonts w:asciiTheme="minorHAnsi" w:hAnsiTheme="minorHAnsi" w:cstheme="minorHAnsi"/>
        </w:rPr>
        <w:t>)</w:t>
      </w:r>
    </w:p>
    <w:p w14:paraId="028DDE87" w14:textId="77777777" w:rsidR="00E0160D" w:rsidRPr="00D26AE3" w:rsidRDefault="00E0160D" w:rsidP="00E0160D">
      <w:pPr>
        <w:rPr>
          <w:rFonts w:asciiTheme="minorHAnsi" w:hAnsiTheme="minorHAnsi" w:cstheme="minorHAnsi"/>
          <w:sz w:val="16"/>
          <w:szCs w:val="16"/>
        </w:rPr>
      </w:pPr>
      <w:r w:rsidRPr="00D26AE3">
        <w:rPr>
          <w:rFonts w:asciiTheme="minorHAnsi" w:hAnsiTheme="minorHAnsi" w:cstheme="minorHAnsi"/>
          <w:sz w:val="16"/>
        </w:rPr>
        <w:t xml:space="preserve">There is little sign of active “splitting” currently, however. (A notable exception is recent collaboration with Beijing over North Korea’s nuclear program, even if it is marred by tension and distrust.) Rather, </w:t>
      </w:r>
      <w:r w:rsidRPr="00D26AE3">
        <w:rPr>
          <w:rStyle w:val="StyleUnderline"/>
          <w:rFonts w:asciiTheme="minorHAnsi" w:hAnsiTheme="minorHAnsi" w:cstheme="minorHAnsi"/>
          <w:highlight w:val="cyan"/>
        </w:rPr>
        <w:t>the U</w:t>
      </w:r>
      <w:r w:rsidRPr="00D26AE3">
        <w:rPr>
          <w:rFonts w:asciiTheme="minorHAnsi" w:hAnsiTheme="minorHAnsi" w:cstheme="minorHAnsi"/>
          <w:sz w:val="16"/>
        </w:rPr>
        <w:t xml:space="preserve">nited </w:t>
      </w:r>
      <w:r w:rsidRPr="00D26AE3">
        <w:rPr>
          <w:rStyle w:val="StyleUnderline"/>
          <w:rFonts w:asciiTheme="minorHAnsi" w:hAnsiTheme="minorHAnsi" w:cstheme="minorHAnsi"/>
          <w:highlight w:val="cyan"/>
        </w:rPr>
        <w:t>S</w:t>
      </w:r>
      <w:r w:rsidRPr="00D26AE3">
        <w:rPr>
          <w:rFonts w:asciiTheme="minorHAnsi" w:hAnsiTheme="minorHAnsi" w:cstheme="minorHAnsi"/>
          <w:sz w:val="16"/>
        </w:rPr>
        <w:t xml:space="preserve">tates </w:t>
      </w:r>
      <w:r w:rsidRPr="00D26AE3">
        <w:rPr>
          <w:rStyle w:val="StyleUnderline"/>
          <w:rFonts w:asciiTheme="minorHAnsi" w:hAnsiTheme="minorHAnsi" w:cstheme="minorHAnsi"/>
          <w:highlight w:val="cyan"/>
        </w:rPr>
        <w:t>is encouraging</w:t>
      </w:r>
      <w:r w:rsidRPr="00D26AE3">
        <w:rPr>
          <w:rStyle w:val="StyleUnderline"/>
          <w:rFonts w:asciiTheme="minorHAnsi" w:hAnsiTheme="minorHAnsi" w:cstheme="minorHAnsi"/>
        </w:rPr>
        <w:t xml:space="preserve"> the </w:t>
      </w:r>
      <w:r w:rsidRPr="00D26AE3">
        <w:rPr>
          <w:rStyle w:val="Emphasis"/>
          <w:rFonts w:asciiTheme="minorHAnsi" w:hAnsiTheme="minorHAnsi" w:cstheme="minorHAnsi"/>
        </w:rPr>
        <w:t>perception</w:t>
      </w:r>
      <w:r w:rsidRPr="00D26AE3">
        <w:rPr>
          <w:rStyle w:val="StyleUnderline"/>
          <w:rFonts w:asciiTheme="minorHAnsi" w:hAnsiTheme="minorHAnsi" w:cstheme="minorHAnsi"/>
        </w:rPr>
        <w:t xml:space="preserve"> of </w:t>
      </w:r>
      <w:r w:rsidRPr="00D26AE3">
        <w:rPr>
          <w:rStyle w:val="StyleUnderline"/>
          <w:rFonts w:asciiTheme="minorHAnsi" w:hAnsiTheme="minorHAnsi" w:cstheme="minorHAnsi"/>
          <w:highlight w:val="cyan"/>
        </w:rPr>
        <w:t>a</w:t>
      </w:r>
      <w:r w:rsidRPr="00D26AE3">
        <w:rPr>
          <w:rStyle w:val="StyleUnderline"/>
          <w:rFonts w:asciiTheme="minorHAnsi" w:hAnsiTheme="minorHAnsi" w:cstheme="minorHAnsi"/>
        </w:rPr>
        <w:t xml:space="preserve"> </w:t>
      </w:r>
      <w:r w:rsidRPr="00D26AE3">
        <w:rPr>
          <w:rStyle w:val="Emphasis"/>
          <w:rFonts w:asciiTheme="minorHAnsi" w:hAnsiTheme="minorHAnsi" w:cstheme="minorHAnsi"/>
          <w:highlight w:val="cyan"/>
        </w:rPr>
        <w:t>common enemy</w:t>
      </w:r>
      <w:r w:rsidRPr="00D26AE3">
        <w:rPr>
          <w:rFonts w:asciiTheme="minorHAnsi" w:hAnsiTheme="minorHAnsi" w:cstheme="minorHAnsi"/>
          <w:sz w:val="16"/>
        </w:rPr>
        <w:t xml:space="preserve">. </w:t>
      </w:r>
      <w:r w:rsidRPr="00D26AE3">
        <w:rPr>
          <w:rStyle w:val="StyleUnderline"/>
          <w:rFonts w:asciiTheme="minorHAnsi" w:hAnsiTheme="minorHAnsi" w:cstheme="minorHAnsi"/>
        </w:rPr>
        <w:t xml:space="preserve">By militarily </w:t>
      </w:r>
      <w:r w:rsidRPr="00D26AE3">
        <w:rPr>
          <w:rStyle w:val="StyleUnderline"/>
          <w:rFonts w:asciiTheme="minorHAnsi" w:hAnsiTheme="minorHAnsi" w:cstheme="minorHAnsi"/>
          <w:highlight w:val="cyan"/>
        </w:rPr>
        <w:t>positioning itself within</w:t>
      </w:r>
      <w:r w:rsidRPr="00D26AE3">
        <w:rPr>
          <w:rStyle w:val="StyleUnderline"/>
          <w:rFonts w:asciiTheme="minorHAnsi" w:hAnsiTheme="minorHAnsi" w:cstheme="minorHAnsi"/>
        </w:rPr>
        <w:t xml:space="preserve"> striking distance of </w:t>
      </w:r>
      <w:r w:rsidRPr="00D26AE3">
        <w:rPr>
          <w:rStyle w:val="StyleUnderline"/>
          <w:rFonts w:asciiTheme="minorHAnsi" w:hAnsiTheme="minorHAnsi" w:cstheme="minorHAnsi"/>
          <w:highlight w:val="cyan"/>
        </w:rPr>
        <w:t>Russia and China through</w:t>
      </w:r>
      <w:r w:rsidRPr="00D26AE3">
        <w:rPr>
          <w:rStyle w:val="StyleUnderline"/>
          <w:rFonts w:asciiTheme="minorHAnsi" w:hAnsiTheme="minorHAnsi" w:cstheme="minorHAnsi"/>
        </w:rPr>
        <w:t xml:space="preserve"> a </w:t>
      </w:r>
      <w:r w:rsidRPr="00D26AE3">
        <w:rPr>
          <w:rStyle w:val="Emphasis"/>
          <w:rFonts w:asciiTheme="minorHAnsi" w:hAnsiTheme="minorHAnsi" w:cstheme="minorHAnsi"/>
        </w:rPr>
        <w:t>semi-</w:t>
      </w:r>
      <w:r w:rsidRPr="00D26AE3">
        <w:rPr>
          <w:rStyle w:val="Emphasis"/>
          <w:rFonts w:asciiTheme="minorHAnsi" w:hAnsiTheme="minorHAnsi" w:cstheme="minorHAnsi"/>
          <w:highlight w:val="cyan"/>
        </w:rPr>
        <w:t>encircling presence</w:t>
      </w:r>
      <w:r w:rsidRPr="00D26AE3">
        <w:rPr>
          <w:rFonts w:asciiTheme="minorHAnsi" w:hAnsiTheme="minorHAnsi" w:cstheme="minorHAnsi"/>
          <w:sz w:val="16"/>
        </w:rPr>
        <w:t xml:space="preserve"> </w:t>
      </w:r>
      <w:r w:rsidRPr="00D26AE3">
        <w:rPr>
          <w:rStyle w:val="StyleUnderline"/>
          <w:rFonts w:asciiTheme="minorHAnsi" w:hAnsiTheme="minorHAnsi" w:cstheme="minorHAnsi"/>
        </w:rPr>
        <w:t>in eastern Europe and north-east Asia</w:t>
      </w:r>
      <w:r w:rsidRPr="00D26AE3">
        <w:rPr>
          <w:rFonts w:asciiTheme="minorHAnsi" w:hAnsiTheme="minorHAnsi" w:cstheme="minorHAnsi"/>
          <w:sz w:val="16"/>
        </w:rPr>
        <w:t xml:space="preserve">, </w:t>
      </w:r>
      <w:r w:rsidRPr="00D26AE3">
        <w:rPr>
          <w:rStyle w:val="StyleUnderline"/>
          <w:rFonts w:asciiTheme="minorHAnsi" w:hAnsiTheme="minorHAnsi" w:cstheme="minorHAnsi"/>
        </w:rPr>
        <w:t>expanding alliances</w:t>
      </w:r>
      <w:r w:rsidRPr="00D26AE3">
        <w:rPr>
          <w:rFonts w:asciiTheme="minorHAnsi" w:hAnsiTheme="minorHAnsi" w:cstheme="minorHAnsi"/>
          <w:sz w:val="16"/>
        </w:rPr>
        <w:t xml:space="preserve">, entertaining further expansion, ramping up freedom-of-navigation operations (FONOP) in the South China Sea, reviving the pursuit of an antiballistic missile shield, establishing a reputation as a sponsor of “color revolutions” and as an overthrower of regimes, </w:t>
      </w:r>
      <w:r w:rsidRPr="00D26AE3">
        <w:rPr>
          <w:rStyle w:val="StyleUnderline"/>
          <w:rFonts w:asciiTheme="minorHAnsi" w:hAnsiTheme="minorHAnsi" w:cstheme="minorHAnsi"/>
        </w:rPr>
        <w:t xml:space="preserve">Washington </w:t>
      </w:r>
      <w:r w:rsidRPr="00D26AE3">
        <w:rPr>
          <w:rStyle w:val="StyleUnderline"/>
          <w:rFonts w:asciiTheme="minorHAnsi" w:hAnsiTheme="minorHAnsi" w:cstheme="minorHAnsi"/>
          <w:highlight w:val="cyan"/>
        </w:rPr>
        <w:t>helps draw Beijing and Moscow</w:t>
      </w:r>
      <w:r w:rsidRPr="00D26AE3">
        <w:rPr>
          <w:rStyle w:val="StyleUnderline"/>
          <w:rFonts w:asciiTheme="minorHAnsi" w:hAnsiTheme="minorHAnsi" w:cstheme="minorHAnsi"/>
        </w:rPr>
        <w:t xml:space="preserve"> closer together </w:t>
      </w:r>
      <w:r w:rsidRPr="00D26AE3">
        <w:rPr>
          <w:rStyle w:val="StyleUnderline"/>
          <w:rFonts w:asciiTheme="minorHAnsi" w:hAnsiTheme="minorHAnsi" w:cstheme="minorHAnsi"/>
          <w:highlight w:val="cyan"/>
        </w:rPr>
        <w:t>into a</w:t>
      </w:r>
      <w:r w:rsidRPr="00D26AE3">
        <w:rPr>
          <w:rStyle w:val="StyleUnderline"/>
          <w:rFonts w:asciiTheme="minorHAnsi" w:hAnsiTheme="minorHAnsi" w:cstheme="minorHAnsi"/>
        </w:rPr>
        <w:t xml:space="preserve"> </w:t>
      </w:r>
      <w:r w:rsidRPr="00D26AE3">
        <w:rPr>
          <w:rStyle w:val="Emphasis"/>
          <w:rFonts w:asciiTheme="minorHAnsi" w:hAnsiTheme="minorHAnsi" w:cstheme="minorHAnsi"/>
          <w:highlight w:val="cyan"/>
        </w:rPr>
        <w:t>balancing coalition</w:t>
      </w:r>
      <w:r w:rsidRPr="00D26AE3">
        <w:rPr>
          <w:rFonts w:asciiTheme="minorHAnsi" w:hAnsiTheme="minorHAnsi" w:cstheme="minorHAnsi"/>
          <w:sz w:val="16"/>
        </w:rPr>
        <w:t xml:space="preserve">. </w:t>
      </w:r>
      <w:r w:rsidRPr="00D26AE3">
        <w:rPr>
          <w:rStyle w:val="StyleUnderline"/>
          <w:rFonts w:asciiTheme="minorHAnsi" w:hAnsiTheme="minorHAnsi" w:cstheme="minorHAnsi"/>
        </w:rPr>
        <w:t>A nascent</w:t>
      </w:r>
      <w:r w:rsidRPr="00D26AE3">
        <w:rPr>
          <w:rFonts w:asciiTheme="minorHAnsi" w:hAnsiTheme="minorHAnsi" w:cstheme="minorHAnsi"/>
          <w:sz w:val="16"/>
        </w:rPr>
        <w:t xml:space="preserve"> Russia-China </w:t>
      </w:r>
      <w:r w:rsidRPr="00D26AE3">
        <w:rPr>
          <w:rStyle w:val="StyleUnderline"/>
          <w:rFonts w:asciiTheme="minorHAnsi" w:hAnsiTheme="minorHAnsi" w:cstheme="minorHAnsi"/>
        </w:rPr>
        <w:t xml:space="preserve">alliance is </w:t>
      </w:r>
      <w:r w:rsidRPr="00D26AE3">
        <w:rPr>
          <w:rStyle w:val="StyleUnderline"/>
          <w:rFonts w:asciiTheme="minorHAnsi" w:hAnsiTheme="minorHAnsi" w:cstheme="minorHAnsi"/>
          <w:highlight w:val="cyan"/>
        </w:rPr>
        <w:t xml:space="preserve">suggested </w:t>
      </w:r>
      <w:r w:rsidRPr="00D26AE3">
        <w:rPr>
          <w:rStyle w:val="StyleUnderline"/>
          <w:rFonts w:asciiTheme="minorHAnsi" w:hAnsiTheme="minorHAnsi" w:cstheme="minorHAnsi"/>
        </w:rPr>
        <w:t>by Russia’s</w:t>
      </w:r>
      <w:r w:rsidRPr="00D26AE3">
        <w:rPr>
          <w:rFonts w:asciiTheme="minorHAnsi" w:hAnsiTheme="minorHAnsi" w:cstheme="minorHAnsi"/>
          <w:sz w:val="16"/>
        </w:rPr>
        <w:t xml:space="preserve"> own </w:t>
      </w:r>
      <w:r w:rsidRPr="00D26AE3">
        <w:rPr>
          <w:rStyle w:val="StyleUnderline"/>
          <w:rFonts w:asciiTheme="minorHAnsi" w:hAnsiTheme="minorHAnsi" w:cstheme="minorHAnsi"/>
        </w:rPr>
        <w:t>interagency inquiry into the possibility</w:t>
      </w:r>
      <w:r w:rsidRPr="00D26AE3">
        <w:rPr>
          <w:rFonts w:asciiTheme="minorHAnsi" w:hAnsiTheme="minorHAnsi" w:cstheme="minorHAnsi"/>
          <w:sz w:val="16"/>
        </w:rPr>
        <w:t xml:space="preserve">, the </w:t>
      </w:r>
      <w:r w:rsidRPr="00D26AE3">
        <w:rPr>
          <w:rStyle w:val="StyleUnderline"/>
          <w:rFonts w:asciiTheme="minorHAnsi" w:hAnsiTheme="minorHAnsi" w:cstheme="minorHAnsi"/>
        </w:rPr>
        <w:t>frequency of Putin-Xi contact</w:t>
      </w:r>
      <w:r w:rsidRPr="00D26AE3">
        <w:rPr>
          <w:rFonts w:asciiTheme="minorHAnsi" w:hAnsiTheme="minorHAnsi" w:cstheme="minorHAnsi"/>
          <w:sz w:val="16"/>
        </w:rPr>
        <w:t xml:space="preserve">, </w:t>
      </w:r>
      <w:r w:rsidRPr="00D26AE3">
        <w:rPr>
          <w:rStyle w:val="StyleUnderline"/>
          <w:rFonts w:asciiTheme="minorHAnsi" w:hAnsiTheme="minorHAnsi" w:cstheme="minorHAnsi"/>
        </w:rPr>
        <w:t xml:space="preserve">deliberate tightening of </w:t>
      </w:r>
      <w:r w:rsidRPr="00D26AE3">
        <w:rPr>
          <w:rStyle w:val="Emphasis"/>
          <w:rFonts w:asciiTheme="minorHAnsi" w:hAnsiTheme="minorHAnsi" w:cstheme="minorHAnsi"/>
          <w:highlight w:val="cyan"/>
        </w:rPr>
        <w:t>economic interaction</w:t>
      </w:r>
      <w:r w:rsidRPr="00D26AE3">
        <w:rPr>
          <w:rFonts w:asciiTheme="minorHAnsi" w:hAnsiTheme="minorHAnsi" w:cstheme="minorHAnsi"/>
          <w:sz w:val="16"/>
        </w:rPr>
        <w:t xml:space="preserve">, </w:t>
      </w:r>
      <w:r w:rsidRPr="00D26AE3">
        <w:rPr>
          <w:rStyle w:val="StyleUnderline"/>
          <w:rFonts w:asciiTheme="minorHAnsi" w:hAnsiTheme="minorHAnsi" w:cstheme="minorHAnsi"/>
          <w:highlight w:val="cyan"/>
        </w:rPr>
        <w:t>and</w:t>
      </w:r>
      <w:r w:rsidRPr="00D26AE3">
        <w:rPr>
          <w:rFonts w:asciiTheme="minorHAnsi" w:hAnsiTheme="minorHAnsi" w:cstheme="minorHAnsi"/>
          <w:sz w:val="16"/>
        </w:rPr>
        <w:t xml:space="preserve"> overt </w:t>
      </w:r>
      <w:r w:rsidRPr="00D26AE3">
        <w:rPr>
          <w:rStyle w:val="StyleUnderline"/>
          <w:rFonts w:asciiTheme="minorHAnsi" w:hAnsiTheme="minorHAnsi" w:cstheme="minorHAnsi"/>
        </w:rPr>
        <w:t>displays</w:t>
      </w:r>
      <w:r w:rsidRPr="00D26AE3">
        <w:rPr>
          <w:rFonts w:asciiTheme="minorHAnsi" w:hAnsiTheme="minorHAnsi" w:cstheme="minorHAnsi"/>
          <w:sz w:val="16"/>
        </w:rPr>
        <w:t xml:space="preserve"> and declarations </w:t>
      </w:r>
      <w:r w:rsidRPr="00D26AE3">
        <w:rPr>
          <w:rStyle w:val="StyleUnderline"/>
          <w:rFonts w:asciiTheme="minorHAnsi" w:hAnsiTheme="minorHAnsi" w:cstheme="minorHAnsi"/>
        </w:rPr>
        <w:t xml:space="preserve">of </w:t>
      </w:r>
      <w:r w:rsidRPr="00D26AE3">
        <w:rPr>
          <w:rStyle w:val="Emphasis"/>
          <w:rFonts w:asciiTheme="minorHAnsi" w:hAnsiTheme="minorHAnsi" w:cstheme="minorHAnsi"/>
          <w:highlight w:val="cyan"/>
        </w:rPr>
        <w:t>close military ties</w:t>
      </w:r>
      <w:r w:rsidRPr="00D26AE3">
        <w:rPr>
          <w:rFonts w:asciiTheme="minorHAnsi" w:hAnsiTheme="minorHAnsi" w:cstheme="minorHAnsi"/>
          <w:sz w:val="16"/>
        </w:rPr>
        <w:t xml:space="preserve"> through joint exercises and arms sales.</w:t>
      </w:r>
      <w:r w:rsidRPr="00D26AE3">
        <w:rPr>
          <w:rFonts w:asciiTheme="minorHAnsi" w:hAnsiTheme="minorHAnsi" w:cstheme="minorHAnsi"/>
          <w:sz w:val="16"/>
          <w:szCs w:val="16"/>
        </w:rPr>
        <w:t>24</w:t>
      </w:r>
    </w:p>
    <w:p w14:paraId="179E8BD4" w14:textId="77777777" w:rsidR="00E0160D" w:rsidRPr="00D26AE3" w:rsidRDefault="00E0160D" w:rsidP="00E0160D">
      <w:pPr>
        <w:rPr>
          <w:rFonts w:asciiTheme="minorHAnsi" w:hAnsiTheme="minorHAnsi" w:cstheme="minorHAnsi"/>
          <w:sz w:val="16"/>
        </w:rPr>
      </w:pPr>
      <w:r w:rsidRPr="00D26AE3">
        <w:rPr>
          <w:rFonts w:asciiTheme="minorHAnsi" w:hAnsiTheme="minorHAnsi" w:cstheme="minorHAnsi"/>
          <w:sz w:val="16"/>
        </w:rPr>
        <w:t xml:space="preserve">It does not have to be this way. </w:t>
      </w:r>
      <w:r w:rsidRPr="00D26AE3">
        <w:rPr>
          <w:rStyle w:val="StyleUnderline"/>
          <w:rFonts w:asciiTheme="minorHAnsi" w:hAnsiTheme="minorHAnsi" w:cstheme="minorHAnsi"/>
        </w:rPr>
        <w:t xml:space="preserve">The United States has a </w:t>
      </w:r>
      <w:r w:rsidRPr="00D26AE3">
        <w:rPr>
          <w:rStyle w:val="Emphasis"/>
          <w:rFonts w:asciiTheme="minorHAnsi" w:hAnsiTheme="minorHAnsi" w:cstheme="minorHAnsi"/>
        </w:rPr>
        <w:t>geopolitical advantage</w:t>
      </w:r>
      <w:r w:rsidRPr="00D26AE3">
        <w:rPr>
          <w:rFonts w:asciiTheme="minorHAnsi" w:hAnsiTheme="minorHAnsi" w:cstheme="minorHAnsi"/>
          <w:sz w:val="16"/>
        </w:rPr>
        <w:t>—its distant location. Most powers, most of the time, are more concerned by the potential threat of other nearby land powers than distant sea powers.</w:t>
      </w:r>
      <w:r w:rsidRPr="00D26AE3">
        <w:rPr>
          <w:rFonts w:asciiTheme="minorHAnsi" w:hAnsiTheme="minorHAnsi" w:cstheme="minorHAnsi"/>
          <w:sz w:val="16"/>
          <w:szCs w:val="16"/>
        </w:rPr>
        <w:t>25</w:t>
      </w:r>
      <w:r w:rsidRPr="00D26AE3">
        <w:rPr>
          <w:rFonts w:asciiTheme="minorHAnsi" w:hAnsiTheme="minorHAnsi" w:cstheme="minorHAnsi"/>
          <w:sz w:val="16"/>
        </w:rPr>
        <w:t xml:space="preserve">Based in the Western hemisphere, </w:t>
      </w:r>
      <w:r w:rsidRPr="00D26AE3">
        <w:rPr>
          <w:rStyle w:val="StyleUnderline"/>
          <w:rFonts w:asciiTheme="minorHAnsi" w:hAnsiTheme="minorHAnsi" w:cstheme="minorHAnsi"/>
        </w:rPr>
        <w:t>the U</w:t>
      </w:r>
      <w:r w:rsidRPr="00D26AE3">
        <w:rPr>
          <w:rFonts w:asciiTheme="minorHAnsi" w:hAnsiTheme="minorHAnsi" w:cstheme="minorHAnsi"/>
          <w:sz w:val="16"/>
        </w:rPr>
        <w:t xml:space="preserve">nited </w:t>
      </w:r>
      <w:r w:rsidRPr="00D26AE3">
        <w:rPr>
          <w:rStyle w:val="StyleUnderline"/>
          <w:rFonts w:asciiTheme="minorHAnsi" w:hAnsiTheme="minorHAnsi" w:cstheme="minorHAnsi"/>
        </w:rPr>
        <w:t>S</w:t>
      </w:r>
      <w:r w:rsidRPr="00D26AE3">
        <w:rPr>
          <w:rFonts w:asciiTheme="minorHAnsi" w:hAnsiTheme="minorHAnsi" w:cstheme="minorHAnsi"/>
          <w:sz w:val="16"/>
        </w:rPr>
        <w:t xml:space="preserve">tates </w:t>
      </w:r>
      <w:r w:rsidRPr="00D26AE3">
        <w:rPr>
          <w:rStyle w:val="StyleUnderline"/>
          <w:rFonts w:asciiTheme="minorHAnsi" w:hAnsiTheme="minorHAnsi" w:cstheme="minorHAnsi"/>
        </w:rPr>
        <w:t>has less of a compelling security interest in adversaries ’backyards</w:t>
      </w:r>
      <w:r w:rsidRPr="00D26AE3">
        <w:rPr>
          <w:rFonts w:asciiTheme="minorHAnsi" w:hAnsiTheme="minorHAnsi" w:cstheme="minorHAnsi"/>
          <w:sz w:val="16"/>
        </w:rPr>
        <w:t xml:space="preserve">, </w:t>
      </w:r>
      <w:r w:rsidRPr="00D26AE3">
        <w:rPr>
          <w:rStyle w:val="StyleUnderline"/>
          <w:rFonts w:asciiTheme="minorHAnsi" w:hAnsiTheme="minorHAnsi" w:cstheme="minorHAnsi"/>
        </w:rPr>
        <w:t xml:space="preserve">allowing Washington the choice of adopting a </w:t>
      </w:r>
      <w:r w:rsidRPr="00D26AE3">
        <w:rPr>
          <w:rStyle w:val="Emphasis"/>
          <w:rFonts w:asciiTheme="minorHAnsi" w:hAnsiTheme="minorHAnsi" w:cstheme="minorHAnsi"/>
        </w:rPr>
        <w:t>more distant pose</w:t>
      </w:r>
      <w:r w:rsidRPr="00D26AE3">
        <w:rPr>
          <w:rFonts w:asciiTheme="minorHAnsi" w:hAnsiTheme="minorHAnsi" w:cstheme="minorHAnsi"/>
          <w:sz w:val="16"/>
        </w:rPr>
        <w:t xml:space="preserve">. </w:t>
      </w:r>
      <w:r w:rsidRPr="00D26AE3">
        <w:rPr>
          <w:rStyle w:val="StyleUnderline"/>
          <w:rFonts w:asciiTheme="minorHAnsi" w:hAnsiTheme="minorHAnsi" w:cstheme="minorHAnsi"/>
        </w:rPr>
        <w:t>Russia and China</w:t>
      </w:r>
      <w:r w:rsidRPr="00D26AE3">
        <w:rPr>
          <w:rFonts w:asciiTheme="minorHAnsi" w:hAnsiTheme="minorHAnsi" w:cstheme="minorHAnsi"/>
          <w:sz w:val="16"/>
        </w:rPr>
        <w:t xml:space="preserve">, by contrast, </w:t>
      </w:r>
      <w:r w:rsidRPr="00D26AE3">
        <w:rPr>
          <w:rStyle w:val="StyleUnderline"/>
          <w:rFonts w:asciiTheme="minorHAnsi" w:hAnsiTheme="minorHAnsi" w:cstheme="minorHAnsi"/>
        </w:rPr>
        <w:t>are neighbors</w:t>
      </w:r>
      <w:r w:rsidRPr="00D26AE3">
        <w:rPr>
          <w:rFonts w:asciiTheme="minorHAnsi" w:hAnsiTheme="minorHAnsi" w:cstheme="minorHAnsi"/>
          <w:sz w:val="16"/>
        </w:rPr>
        <w:t xml:space="preserve"> so cannot withdraw, both are primarily continental land-based military powers, </w:t>
      </w:r>
      <w:r w:rsidRPr="00D26AE3">
        <w:rPr>
          <w:rStyle w:val="StyleUnderline"/>
          <w:rFonts w:asciiTheme="minorHAnsi" w:hAnsiTheme="minorHAnsi" w:cstheme="minorHAnsi"/>
        </w:rPr>
        <w:t>and</w:t>
      </w:r>
      <w:r w:rsidRPr="00D26AE3">
        <w:rPr>
          <w:rFonts w:asciiTheme="minorHAnsi" w:hAnsiTheme="minorHAnsi" w:cstheme="minorHAnsi"/>
          <w:sz w:val="16"/>
        </w:rPr>
        <w:t xml:space="preserve"> historically </w:t>
      </w:r>
      <w:r w:rsidRPr="00D26AE3">
        <w:rPr>
          <w:rStyle w:val="StyleUnderline"/>
          <w:rFonts w:asciiTheme="minorHAnsi" w:hAnsiTheme="minorHAnsi" w:cstheme="minorHAnsi"/>
        </w:rPr>
        <w:t>such proximity can exacerbate</w:t>
      </w:r>
      <w:r w:rsidRPr="00D26AE3">
        <w:rPr>
          <w:rFonts w:asciiTheme="minorHAnsi" w:hAnsiTheme="minorHAnsi" w:cstheme="minorHAnsi"/>
          <w:sz w:val="16"/>
        </w:rPr>
        <w:t xml:space="preserve"> rivalries and </w:t>
      </w:r>
      <w:r w:rsidRPr="00D26AE3">
        <w:rPr>
          <w:rStyle w:val="StyleUnderline"/>
          <w:rFonts w:asciiTheme="minorHAnsi" w:hAnsiTheme="minorHAnsi" w:cstheme="minorHAnsi"/>
        </w:rPr>
        <w:t>mutual fears</w:t>
      </w:r>
      <w:r w:rsidRPr="00D26AE3">
        <w:rPr>
          <w:rFonts w:asciiTheme="minorHAnsi" w:hAnsiTheme="minorHAnsi" w:cstheme="minorHAnsi"/>
          <w:sz w:val="16"/>
        </w:rPr>
        <w:t xml:space="preserve">. Sino-Russian antagonism remains a built-in possibility. </w:t>
      </w:r>
      <w:r w:rsidRPr="00D26AE3">
        <w:rPr>
          <w:rStyle w:val="StyleUnderline"/>
          <w:rFonts w:asciiTheme="minorHAnsi" w:hAnsiTheme="minorHAnsi" w:cstheme="minorHAnsi"/>
        </w:rPr>
        <w:t>Only under the right conditions</w:t>
      </w:r>
      <w:r w:rsidRPr="00D26AE3">
        <w:rPr>
          <w:rFonts w:asciiTheme="minorHAnsi" w:hAnsiTheme="minorHAnsi" w:cstheme="minorHAnsi"/>
          <w:sz w:val="16"/>
        </w:rPr>
        <w:t xml:space="preserve">, though, </w:t>
      </w:r>
      <w:r w:rsidRPr="00D26AE3">
        <w:rPr>
          <w:rStyle w:val="StyleUnderline"/>
          <w:rFonts w:asciiTheme="minorHAnsi" w:hAnsiTheme="minorHAnsi" w:cstheme="minorHAnsi"/>
        </w:rPr>
        <w:t>can</w:t>
      </w:r>
      <w:r w:rsidRPr="00D26AE3">
        <w:rPr>
          <w:rFonts w:asciiTheme="minorHAnsi" w:hAnsiTheme="minorHAnsi" w:cstheme="minorHAnsi"/>
          <w:sz w:val="16"/>
        </w:rPr>
        <w:t xml:space="preserve"> the </w:t>
      </w:r>
      <w:r w:rsidRPr="00D26AE3">
        <w:rPr>
          <w:rStyle w:val="StyleUnderline"/>
          <w:rFonts w:asciiTheme="minorHAnsi" w:hAnsiTheme="minorHAnsi" w:cstheme="minorHAnsi"/>
        </w:rPr>
        <w:t>rivalries again grow</w:t>
      </w:r>
      <w:r w:rsidRPr="00D26AE3">
        <w:rPr>
          <w:rFonts w:asciiTheme="minorHAnsi" w:hAnsiTheme="minorHAnsi" w:cstheme="minorHAnsi"/>
          <w:sz w:val="16"/>
        </w:rPr>
        <w:t xml:space="preserve">. This is not a plea for a trilateral realignment whereby one state agrees to be the United States’ “geopolitical hammer” and teams up with Washington to contain the other. Rather, it is to suggest that more American restraint in one theater could make space for Russia-China frictions to take effect in another. </w:t>
      </w:r>
    </w:p>
    <w:p w14:paraId="386712FE" w14:textId="77777777" w:rsidR="00E0160D" w:rsidRPr="00D26AE3" w:rsidRDefault="00E0160D" w:rsidP="00E0160D">
      <w:pPr>
        <w:rPr>
          <w:rFonts w:asciiTheme="minorHAnsi" w:hAnsiTheme="minorHAnsi" w:cstheme="minorHAnsi"/>
          <w:sz w:val="16"/>
        </w:rPr>
      </w:pPr>
      <w:r w:rsidRPr="00D26AE3">
        <w:rPr>
          <w:rFonts w:asciiTheme="minorHAnsi" w:hAnsiTheme="minorHAnsi" w:cstheme="minorHAnsi"/>
          <w:sz w:val="16"/>
        </w:rPr>
        <w:t xml:space="preserve">This geopolitical principle will prove controversial. The bipartisan consensus among security experts in Washington is to assume that only a state of preponderance over all rivals will suffice. Policymakers assume that the problem lies in Washington’s failure to apply enough power, or to apply enough power efficiently enough. They then call for the allocation of more resources and their smarter use </w:t>
      </w:r>
      <w:proofErr w:type="gramStart"/>
      <w:r w:rsidRPr="00D26AE3">
        <w:rPr>
          <w:rFonts w:asciiTheme="minorHAnsi" w:hAnsiTheme="minorHAnsi" w:cstheme="minorHAnsi"/>
          <w:sz w:val="16"/>
        </w:rPr>
        <w:t>in order to</w:t>
      </w:r>
      <w:proofErr w:type="gramEnd"/>
      <w:r w:rsidRPr="00D26AE3">
        <w:rPr>
          <w:rFonts w:asciiTheme="minorHAnsi" w:hAnsiTheme="minorHAnsi" w:cstheme="minorHAnsi"/>
          <w:sz w:val="16"/>
        </w:rPr>
        <w:t xml:space="preserve"> sustain U.S. dominance. The congressionally-mandated2018National Defense Strategy Commission report, appointed to make recommendations, is a case in point. It takes dominance as the obvious U.S. national interest. It complains that as rivals challenge American power, U.S. military superiority and its capacity to wage concurrent wars has eroded, due </w:t>
      </w:r>
      <w:proofErr w:type="spellStart"/>
      <w:r w:rsidRPr="00D26AE3">
        <w:rPr>
          <w:rFonts w:asciiTheme="minorHAnsi" w:hAnsiTheme="minorHAnsi" w:cstheme="minorHAnsi"/>
          <w:sz w:val="16"/>
        </w:rPr>
        <w:t>tor</w:t>
      </w:r>
      <w:proofErr w:type="spellEnd"/>
      <w:r w:rsidRPr="00D26AE3">
        <w:rPr>
          <w:rFonts w:asciiTheme="minorHAnsi" w:hAnsiTheme="minorHAnsi" w:cstheme="minorHAnsi"/>
          <w:sz w:val="16"/>
        </w:rPr>
        <w:t>-educed defense expenditure, and advises that it spend more while cutting entitlements.</w:t>
      </w:r>
      <w:r w:rsidRPr="00D26AE3">
        <w:rPr>
          <w:rFonts w:asciiTheme="minorHAnsi" w:hAnsiTheme="minorHAnsi" w:cstheme="minorHAnsi"/>
          <w:sz w:val="16"/>
          <w:szCs w:val="16"/>
        </w:rPr>
        <w:t>26</w:t>
      </w:r>
      <w:r w:rsidRPr="00D26AE3">
        <w:rPr>
          <w:rFonts w:asciiTheme="minorHAnsi" w:hAnsiTheme="minorHAnsi" w:cstheme="minorHAnsi"/>
          <w:sz w:val="16"/>
        </w:rPr>
        <w:t xml:space="preserve">On this logic, a defense budget that is already10 times the size of Russia’s and four times the size of China’s is not enough, for U.S. grand strategy must go beyond defense and deterrence to achieve unchallengeable strength. That the pursuit of dominance could be the source of the problem, not the answer, is not considered. </w:t>
      </w:r>
    </w:p>
    <w:p w14:paraId="655075FC" w14:textId="77777777" w:rsidR="00E0160D" w:rsidRPr="00D26AE3" w:rsidRDefault="00E0160D" w:rsidP="00E0160D">
      <w:pPr>
        <w:rPr>
          <w:rFonts w:asciiTheme="minorHAnsi" w:hAnsiTheme="minorHAnsi" w:cstheme="minorHAnsi"/>
          <w:sz w:val="16"/>
        </w:rPr>
      </w:pPr>
      <w:r w:rsidRPr="00D26AE3">
        <w:rPr>
          <w:rFonts w:asciiTheme="minorHAnsi" w:hAnsiTheme="minorHAnsi" w:cstheme="minorHAnsi"/>
          <w:sz w:val="16"/>
        </w:rPr>
        <w:t xml:space="preserve">Even </w:t>
      </w:r>
      <w:r w:rsidRPr="00D26AE3">
        <w:rPr>
          <w:rStyle w:val="StyleUnderline"/>
          <w:rFonts w:asciiTheme="minorHAnsi" w:hAnsiTheme="minorHAnsi" w:cstheme="minorHAnsi"/>
          <w:highlight w:val="cyan"/>
        </w:rPr>
        <w:t>the U</w:t>
      </w:r>
      <w:r w:rsidRPr="00D26AE3">
        <w:rPr>
          <w:rFonts w:asciiTheme="minorHAnsi" w:hAnsiTheme="minorHAnsi" w:cstheme="minorHAnsi"/>
          <w:sz w:val="16"/>
        </w:rPr>
        <w:t xml:space="preserve">nited </w:t>
      </w:r>
      <w:r w:rsidRPr="00D26AE3">
        <w:rPr>
          <w:rStyle w:val="StyleUnderline"/>
          <w:rFonts w:asciiTheme="minorHAnsi" w:hAnsiTheme="minorHAnsi" w:cstheme="minorHAnsi"/>
          <w:highlight w:val="cyan"/>
        </w:rPr>
        <w:t>S</w:t>
      </w:r>
      <w:r w:rsidRPr="00D26AE3">
        <w:rPr>
          <w:rFonts w:asciiTheme="minorHAnsi" w:hAnsiTheme="minorHAnsi" w:cstheme="minorHAnsi"/>
          <w:sz w:val="16"/>
        </w:rPr>
        <w:t xml:space="preserve">tates </w:t>
      </w:r>
      <w:r w:rsidRPr="00D26AE3">
        <w:rPr>
          <w:rStyle w:val="StyleUnderline"/>
          <w:rFonts w:asciiTheme="minorHAnsi" w:hAnsiTheme="minorHAnsi" w:cstheme="minorHAnsi"/>
          <w:highlight w:val="cyan"/>
        </w:rPr>
        <w:t>cannot</w:t>
      </w:r>
      <w:r w:rsidRPr="00D26AE3">
        <w:rPr>
          <w:rStyle w:val="StyleUnderline"/>
          <w:rFonts w:asciiTheme="minorHAnsi" w:hAnsiTheme="minorHAnsi" w:cstheme="minorHAnsi"/>
        </w:rPr>
        <w:t xml:space="preserve"> prudently </w:t>
      </w:r>
      <w:r w:rsidRPr="00D26AE3">
        <w:rPr>
          <w:rStyle w:val="StyleUnderline"/>
          <w:rFonts w:asciiTheme="minorHAnsi" w:hAnsiTheme="minorHAnsi" w:cstheme="minorHAnsi"/>
          <w:highlight w:val="cyan"/>
        </w:rPr>
        <w:t>take on</w:t>
      </w:r>
      <w:r w:rsidRPr="00D26AE3">
        <w:rPr>
          <w:rStyle w:val="StyleUnderline"/>
          <w:rFonts w:asciiTheme="minorHAnsi" w:hAnsiTheme="minorHAnsi" w:cstheme="minorHAnsi"/>
        </w:rPr>
        <w:t xml:space="preserve"> </w:t>
      </w:r>
      <w:r w:rsidRPr="00D26AE3">
        <w:rPr>
          <w:rStyle w:val="Emphasis"/>
          <w:rFonts w:asciiTheme="minorHAnsi" w:hAnsiTheme="minorHAnsi" w:cstheme="minorHAnsi"/>
          <w:highlight w:val="cyan"/>
        </w:rPr>
        <w:t>every adversary</w:t>
      </w:r>
      <w:r w:rsidRPr="00D26AE3">
        <w:rPr>
          <w:rStyle w:val="StyleUnderline"/>
          <w:rFonts w:asciiTheme="minorHAnsi" w:hAnsiTheme="minorHAnsi" w:cstheme="minorHAnsi"/>
        </w:rPr>
        <w:t xml:space="preserve"> on </w:t>
      </w:r>
      <w:r w:rsidRPr="00D26AE3">
        <w:rPr>
          <w:rStyle w:val="Emphasis"/>
          <w:rFonts w:asciiTheme="minorHAnsi" w:hAnsiTheme="minorHAnsi" w:cstheme="minorHAnsi"/>
        </w:rPr>
        <w:t>multiple fronts</w:t>
      </w:r>
      <w:r w:rsidRPr="00D26AE3">
        <w:rPr>
          <w:rFonts w:asciiTheme="minorHAnsi" w:hAnsiTheme="minorHAnsi" w:cstheme="minorHAnsi"/>
          <w:sz w:val="16"/>
        </w:rPr>
        <w:t xml:space="preserve">. </w:t>
      </w:r>
      <w:r w:rsidRPr="00D26AE3">
        <w:rPr>
          <w:rStyle w:val="StyleUnderline"/>
          <w:rFonts w:asciiTheme="minorHAnsi" w:hAnsiTheme="minorHAnsi" w:cstheme="minorHAnsi"/>
        </w:rPr>
        <w:t>The costs of military campaigns</w:t>
      </w:r>
      <w:r w:rsidRPr="00D26AE3">
        <w:rPr>
          <w:rFonts w:asciiTheme="minorHAnsi" w:hAnsiTheme="minorHAnsi" w:cstheme="minorHAnsi"/>
          <w:sz w:val="16"/>
        </w:rPr>
        <w:t xml:space="preserve"> against these adversaries in their backyards, whether </w:t>
      </w:r>
      <w:r w:rsidRPr="00D26AE3">
        <w:rPr>
          <w:rStyle w:val="StyleUnderline"/>
          <w:rFonts w:asciiTheme="minorHAnsi" w:hAnsiTheme="minorHAnsi" w:cstheme="minorHAnsi"/>
        </w:rPr>
        <w:t xml:space="preserve">in the </w:t>
      </w:r>
      <w:r w:rsidRPr="00D26AE3">
        <w:rPr>
          <w:rStyle w:val="Emphasis"/>
          <w:rFonts w:asciiTheme="minorHAnsi" w:hAnsiTheme="minorHAnsi" w:cstheme="minorHAnsi"/>
        </w:rPr>
        <w:t>Baltic States</w:t>
      </w:r>
      <w:r w:rsidRPr="00D26AE3">
        <w:rPr>
          <w:rStyle w:val="StyleUnderline"/>
          <w:rFonts w:asciiTheme="minorHAnsi" w:hAnsiTheme="minorHAnsi" w:cstheme="minorHAnsi"/>
        </w:rPr>
        <w:t xml:space="preserve"> or </w:t>
      </w:r>
      <w:r w:rsidRPr="00D26AE3">
        <w:rPr>
          <w:rStyle w:val="Emphasis"/>
          <w:rFonts w:asciiTheme="minorHAnsi" w:hAnsiTheme="minorHAnsi" w:cstheme="minorHAnsi"/>
        </w:rPr>
        <w:t>Taiwan</w:t>
      </w:r>
      <w:r w:rsidRPr="00D26AE3">
        <w:rPr>
          <w:rFonts w:asciiTheme="minorHAnsi" w:hAnsiTheme="minorHAnsi" w:cstheme="minorHAnsi"/>
          <w:sz w:val="16"/>
        </w:rPr>
        <w:t xml:space="preserve">, </w:t>
      </w:r>
      <w:r w:rsidRPr="00D26AE3">
        <w:rPr>
          <w:rStyle w:val="StyleUnderline"/>
          <w:rFonts w:asciiTheme="minorHAnsi" w:hAnsiTheme="minorHAnsi" w:cstheme="minorHAnsi"/>
        </w:rPr>
        <w:t xml:space="preserve">would </w:t>
      </w:r>
      <w:r w:rsidRPr="00D26AE3">
        <w:rPr>
          <w:rStyle w:val="Emphasis"/>
          <w:rFonts w:asciiTheme="minorHAnsi" w:hAnsiTheme="minorHAnsi" w:cstheme="minorHAnsi"/>
        </w:rPr>
        <w:t>outstrip</w:t>
      </w:r>
      <w:r w:rsidRPr="00D26AE3">
        <w:rPr>
          <w:rFonts w:asciiTheme="minorHAnsi" w:hAnsiTheme="minorHAnsi" w:cstheme="minorHAnsi"/>
          <w:sz w:val="16"/>
        </w:rPr>
        <w:t xml:space="preserve"> the </w:t>
      </w:r>
      <w:r w:rsidRPr="00D26AE3">
        <w:rPr>
          <w:rStyle w:val="Emphasis"/>
          <w:rFonts w:asciiTheme="minorHAnsi" w:hAnsiTheme="minorHAnsi" w:cstheme="minorHAnsi"/>
        </w:rPr>
        <w:t>losses</w:t>
      </w:r>
      <w:r w:rsidRPr="00D26AE3">
        <w:rPr>
          <w:rFonts w:asciiTheme="minorHAnsi" w:hAnsiTheme="minorHAnsi" w:cstheme="minorHAnsi"/>
          <w:sz w:val="16"/>
        </w:rPr>
        <w:t xml:space="preserve"> that </w:t>
      </w:r>
      <w:r w:rsidRPr="00D26AE3">
        <w:rPr>
          <w:rStyle w:val="StyleUnderline"/>
          <w:rFonts w:asciiTheme="minorHAnsi" w:hAnsiTheme="minorHAnsi" w:cstheme="minorHAnsi"/>
        </w:rPr>
        <w:t>the U.S. military has sustained in decades</w:t>
      </w:r>
      <w:r w:rsidRPr="00D26AE3">
        <w:rPr>
          <w:rFonts w:asciiTheme="minorHAnsi" w:hAnsiTheme="minorHAnsi" w:cstheme="minorHAnsi"/>
          <w:sz w:val="16"/>
        </w:rPr>
        <w:t xml:space="preserve">. Short of all-out conflict, </w:t>
      </w:r>
      <w:r w:rsidRPr="00D26AE3">
        <w:rPr>
          <w:rStyle w:val="StyleUnderline"/>
          <w:rFonts w:asciiTheme="minorHAnsi" w:hAnsiTheme="minorHAnsi" w:cstheme="minorHAnsi"/>
          <w:highlight w:val="cyan"/>
        </w:rPr>
        <w:t>to</w:t>
      </w:r>
      <w:r w:rsidRPr="00D26AE3">
        <w:rPr>
          <w:rStyle w:val="StyleUnderline"/>
          <w:rFonts w:asciiTheme="minorHAnsi" w:hAnsiTheme="minorHAnsi" w:cstheme="minorHAnsi"/>
        </w:rPr>
        <w:t xml:space="preserve"> </w:t>
      </w:r>
      <w:r w:rsidRPr="00D26AE3">
        <w:rPr>
          <w:rStyle w:val="Emphasis"/>
          <w:rFonts w:asciiTheme="minorHAnsi" w:hAnsiTheme="minorHAnsi" w:cstheme="minorHAnsi"/>
          <w:highlight w:val="cyan"/>
        </w:rPr>
        <w:t>mobilize for dominance</w:t>
      </w:r>
      <w:r w:rsidRPr="00D26AE3">
        <w:rPr>
          <w:rStyle w:val="StyleUnderline"/>
          <w:rFonts w:asciiTheme="minorHAnsi" w:hAnsiTheme="minorHAnsi" w:cstheme="minorHAnsi"/>
        </w:rPr>
        <w:t xml:space="preserve"> </w:t>
      </w:r>
      <w:r w:rsidRPr="00D26AE3">
        <w:rPr>
          <w:rStyle w:val="StyleUnderline"/>
          <w:rFonts w:asciiTheme="minorHAnsi" w:hAnsiTheme="minorHAnsi" w:cstheme="minorHAnsi"/>
          <w:highlight w:val="cyan"/>
        </w:rPr>
        <w:t xml:space="preserve">and </w:t>
      </w:r>
      <w:r w:rsidRPr="00D26AE3">
        <w:rPr>
          <w:rStyle w:val="Emphasis"/>
          <w:rFonts w:asciiTheme="minorHAnsi" w:hAnsiTheme="minorHAnsi" w:cstheme="minorHAnsi"/>
          <w:highlight w:val="cyan"/>
        </w:rPr>
        <w:t>risk escalation</w:t>
      </w:r>
      <w:r w:rsidRPr="00D26AE3">
        <w:rPr>
          <w:rFonts w:asciiTheme="minorHAnsi" w:hAnsiTheme="minorHAnsi" w:cstheme="minorHAnsi"/>
          <w:sz w:val="16"/>
        </w:rPr>
        <w:t xml:space="preserve"> </w:t>
      </w:r>
      <w:r w:rsidRPr="00D26AE3">
        <w:rPr>
          <w:rStyle w:val="StyleUnderline"/>
          <w:rFonts w:asciiTheme="minorHAnsi" w:hAnsiTheme="minorHAnsi" w:cstheme="minorHAnsi"/>
          <w:highlight w:val="cyan"/>
        </w:rPr>
        <w:t xml:space="preserve">on </w:t>
      </w:r>
      <w:r w:rsidRPr="00D26AE3">
        <w:rPr>
          <w:rStyle w:val="Emphasis"/>
          <w:rFonts w:asciiTheme="minorHAnsi" w:hAnsiTheme="minorHAnsi" w:cstheme="minorHAnsi"/>
          <w:highlight w:val="cyan"/>
        </w:rPr>
        <w:t>multiple</w:t>
      </w:r>
      <w:r w:rsidRPr="00D26AE3">
        <w:rPr>
          <w:rStyle w:val="StyleUnderline"/>
          <w:rFonts w:asciiTheme="minorHAnsi" w:hAnsiTheme="minorHAnsi" w:cstheme="minorHAnsi"/>
        </w:rPr>
        <w:t xml:space="preserve"> such </w:t>
      </w:r>
      <w:r w:rsidRPr="00D26AE3">
        <w:rPr>
          <w:rStyle w:val="Emphasis"/>
          <w:rFonts w:asciiTheme="minorHAnsi" w:hAnsiTheme="minorHAnsi" w:cstheme="minorHAnsi"/>
          <w:highlight w:val="cyan"/>
        </w:rPr>
        <w:t>fronts</w:t>
      </w:r>
      <w:r w:rsidRPr="00D26AE3">
        <w:rPr>
          <w:rStyle w:val="StyleUnderline"/>
          <w:rFonts w:asciiTheme="minorHAnsi" w:hAnsiTheme="minorHAnsi" w:cstheme="minorHAnsi"/>
        </w:rPr>
        <w:t xml:space="preserve"> would court several dangers</w:t>
      </w:r>
      <w:r w:rsidRPr="00D26AE3">
        <w:rPr>
          <w:rFonts w:asciiTheme="minorHAnsi" w:hAnsiTheme="minorHAnsi" w:cstheme="minorHAnsi"/>
          <w:sz w:val="16"/>
        </w:rPr>
        <w:t xml:space="preserve">. </w:t>
      </w:r>
      <w:r w:rsidRPr="00D26AE3">
        <w:rPr>
          <w:rStyle w:val="StyleUnderline"/>
          <w:rFonts w:asciiTheme="minorHAnsi" w:hAnsiTheme="minorHAnsi" w:cstheme="minorHAnsi"/>
        </w:rPr>
        <w:t xml:space="preserve">It </w:t>
      </w:r>
      <w:r w:rsidRPr="00D26AE3">
        <w:rPr>
          <w:rStyle w:val="StyleUnderline"/>
          <w:rFonts w:asciiTheme="minorHAnsi" w:hAnsiTheme="minorHAnsi" w:cstheme="minorHAnsi"/>
          <w:highlight w:val="cyan"/>
        </w:rPr>
        <w:t xml:space="preserve">would </w:t>
      </w:r>
      <w:r w:rsidRPr="00D26AE3">
        <w:rPr>
          <w:rStyle w:val="Emphasis"/>
          <w:rFonts w:asciiTheme="minorHAnsi" w:hAnsiTheme="minorHAnsi" w:cstheme="minorHAnsi"/>
          <w:highlight w:val="cyan"/>
        </w:rPr>
        <w:t>overstretch</w:t>
      </w:r>
      <w:r w:rsidRPr="00D26AE3">
        <w:rPr>
          <w:rStyle w:val="StyleUnderline"/>
          <w:rFonts w:asciiTheme="minorHAnsi" w:hAnsiTheme="minorHAnsi" w:cstheme="minorHAnsi"/>
        </w:rPr>
        <w:t xml:space="preserve"> </w:t>
      </w:r>
      <w:r w:rsidRPr="00D26AE3">
        <w:rPr>
          <w:rStyle w:val="StyleUnderline"/>
          <w:rFonts w:asciiTheme="minorHAnsi" w:hAnsiTheme="minorHAnsi" w:cstheme="minorHAnsi"/>
          <w:highlight w:val="cyan"/>
        </w:rPr>
        <w:t>the country</w:t>
      </w:r>
      <w:r w:rsidRPr="00D26AE3">
        <w:rPr>
          <w:rFonts w:asciiTheme="minorHAnsi" w:hAnsiTheme="minorHAnsi" w:cstheme="minorHAnsi"/>
          <w:sz w:val="16"/>
        </w:rPr>
        <w:t xml:space="preserve">. </w:t>
      </w:r>
      <w:r w:rsidRPr="00D26AE3">
        <w:rPr>
          <w:rStyle w:val="StyleUnderline"/>
          <w:rFonts w:asciiTheme="minorHAnsi" w:hAnsiTheme="minorHAnsi" w:cstheme="minorHAnsi"/>
        </w:rPr>
        <w:t>The U.S. defense budget now approaches $800 billion annually</w:t>
      </w:r>
      <w:r w:rsidRPr="00D26AE3">
        <w:rPr>
          <w:rFonts w:asciiTheme="minorHAnsi" w:hAnsiTheme="minorHAnsi" w:cstheme="minorHAnsi"/>
          <w:sz w:val="16"/>
        </w:rPr>
        <w:t xml:space="preserve">, not including deficit-financed military operations. </w:t>
      </w:r>
      <w:r w:rsidRPr="00D26AE3">
        <w:rPr>
          <w:rStyle w:val="StyleUnderline"/>
          <w:rFonts w:asciiTheme="minorHAnsi" w:hAnsiTheme="minorHAnsi" w:cstheme="minorHAnsi"/>
          <w:highlight w:val="cyan"/>
        </w:rPr>
        <w:t xml:space="preserve">This is a time of </w:t>
      </w:r>
      <w:r w:rsidRPr="00D26AE3">
        <w:rPr>
          <w:rStyle w:val="Emphasis"/>
          <w:rFonts w:asciiTheme="minorHAnsi" w:hAnsiTheme="minorHAnsi" w:cstheme="minorHAnsi"/>
          <w:highlight w:val="cyan"/>
        </w:rPr>
        <w:t>ballooning deficits</w:t>
      </w:r>
      <w:r w:rsidRPr="00D26AE3">
        <w:rPr>
          <w:rFonts w:asciiTheme="minorHAnsi" w:hAnsiTheme="minorHAnsi" w:cstheme="minorHAnsi"/>
          <w:sz w:val="16"/>
        </w:rPr>
        <w:t>, where the Congressional Budget Office warns that “the prospect of large and growing debt poses substantial risks for the nation.”</w:t>
      </w:r>
      <w:r w:rsidRPr="00D26AE3">
        <w:rPr>
          <w:rFonts w:asciiTheme="minorHAnsi" w:hAnsiTheme="minorHAnsi" w:cstheme="minorHAnsi"/>
          <w:sz w:val="16"/>
          <w:szCs w:val="16"/>
        </w:rPr>
        <w:t xml:space="preserve">27 </w:t>
      </w:r>
      <w:r w:rsidRPr="00D26AE3">
        <w:rPr>
          <w:rStyle w:val="StyleUnderline"/>
          <w:rFonts w:asciiTheme="minorHAnsi" w:hAnsiTheme="minorHAnsi" w:cstheme="minorHAnsi"/>
        </w:rPr>
        <w:t>If</w:t>
      </w:r>
      <w:r w:rsidRPr="00D26AE3">
        <w:rPr>
          <w:rFonts w:asciiTheme="minorHAnsi" w:hAnsiTheme="minorHAnsi" w:cstheme="minorHAnsi"/>
          <w:sz w:val="16"/>
        </w:rPr>
        <w:t xml:space="preserve"> in such conditions, </w:t>
      </w:r>
      <w:r w:rsidRPr="00D26AE3">
        <w:rPr>
          <w:rStyle w:val="StyleUnderline"/>
          <w:rFonts w:asciiTheme="minorHAnsi" w:hAnsiTheme="minorHAnsi" w:cstheme="minorHAnsi"/>
        </w:rPr>
        <w:t>current expenditure is not enough to buy unchallengeable military preponderance</w:t>
      </w:r>
      <w:r w:rsidRPr="00D26AE3">
        <w:rPr>
          <w:rFonts w:asciiTheme="minorHAnsi" w:hAnsiTheme="minorHAnsi" w:cstheme="minorHAnsi"/>
          <w:sz w:val="16"/>
        </w:rPr>
        <w:t>—and it may not be—</w:t>
      </w:r>
      <w:r w:rsidRPr="00D26AE3">
        <w:rPr>
          <w:rStyle w:val="StyleUnderline"/>
          <w:rFonts w:asciiTheme="minorHAnsi" w:hAnsiTheme="minorHAnsi" w:cstheme="minorHAnsi"/>
        </w:rPr>
        <w:t>then the failure lies not in the failure to spend even more</w:t>
      </w:r>
      <w:r w:rsidRPr="00D26AE3">
        <w:rPr>
          <w:rFonts w:asciiTheme="minorHAnsi" w:hAnsiTheme="minorHAnsi" w:cstheme="minorHAnsi"/>
          <w:sz w:val="16"/>
        </w:rPr>
        <w:t xml:space="preserve">. </w:t>
      </w:r>
    </w:p>
    <w:p w14:paraId="5ACB2AF9" w14:textId="77777777" w:rsidR="00E0160D" w:rsidRPr="00D26AE3" w:rsidRDefault="00E0160D" w:rsidP="00E0160D">
      <w:pPr>
        <w:rPr>
          <w:rFonts w:asciiTheme="minorHAnsi" w:hAnsiTheme="minorHAnsi" w:cstheme="minorHAnsi"/>
          <w:sz w:val="16"/>
        </w:rPr>
      </w:pPr>
      <w:r w:rsidRPr="00D26AE3">
        <w:rPr>
          <w:rStyle w:val="StyleUnderline"/>
          <w:rFonts w:asciiTheme="minorHAnsi" w:hAnsiTheme="minorHAnsi" w:cstheme="minorHAnsi"/>
        </w:rPr>
        <w:t>Neither is the answer to sacrifice</w:t>
      </w:r>
      <w:r w:rsidRPr="00D26AE3">
        <w:rPr>
          <w:rFonts w:asciiTheme="minorHAnsi" w:hAnsiTheme="minorHAnsi" w:cstheme="minorHAnsi"/>
          <w:sz w:val="16"/>
        </w:rPr>
        <w:t xml:space="preserve"> the </w:t>
      </w:r>
      <w:r w:rsidRPr="00D26AE3">
        <w:rPr>
          <w:rStyle w:val="StyleUnderline"/>
          <w:rFonts w:asciiTheme="minorHAnsi" w:hAnsiTheme="minorHAnsi" w:cstheme="minorHAnsi"/>
        </w:rPr>
        <w:t>quality of civic life</w:t>
      </w:r>
      <w:r w:rsidRPr="00D26AE3">
        <w:rPr>
          <w:rFonts w:asciiTheme="minorHAnsi" w:hAnsiTheme="minorHAnsi" w:cstheme="minorHAnsi"/>
          <w:sz w:val="16"/>
        </w:rPr>
        <w:t xml:space="preserve"> at home to service the cause of preponderance abroad. </w:t>
      </w:r>
      <w:r w:rsidRPr="00D26AE3">
        <w:rPr>
          <w:rStyle w:val="StyleUnderline"/>
          <w:rFonts w:asciiTheme="minorHAnsi" w:hAnsiTheme="minorHAnsi" w:cstheme="minorHAnsi"/>
        </w:rPr>
        <w:t>The old</w:t>
      </w:r>
      <w:r w:rsidRPr="00D26AE3">
        <w:rPr>
          <w:rFonts w:asciiTheme="minorHAnsi" w:hAnsiTheme="minorHAnsi" w:cstheme="minorHAnsi"/>
          <w:sz w:val="16"/>
        </w:rPr>
        <w:t xml:space="preserve"> “</w:t>
      </w:r>
      <w:r w:rsidRPr="00D26AE3">
        <w:rPr>
          <w:rStyle w:val="Emphasis"/>
          <w:rFonts w:asciiTheme="minorHAnsi" w:hAnsiTheme="minorHAnsi" w:cstheme="minorHAnsi"/>
        </w:rPr>
        <w:t>two war standard</w:t>
      </w:r>
      <w:r w:rsidRPr="00D26AE3">
        <w:rPr>
          <w:rFonts w:asciiTheme="minorHAnsi" w:hAnsiTheme="minorHAnsi" w:cstheme="minorHAnsi"/>
          <w:sz w:val="16"/>
        </w:rPr>
        <w:t xml:space="preserve">,” </w:t>
      </w:r>
      <w:r w:rsidRPr="00D26AE3">
        <w:rPr>
          <w:rStyle w:val="StyleUnderline"/>
          <w:rFonts w:asciiTheme="minorHAnsi" w:hAnsiTheme="minorHAnsi" w:cstheme="minorHAnsi"/>
        </w:rPr>
        <w:t>a planning construct whereby the U</w:t>
      </w:r>
      <w:r w:rsidRPr="00D26AE3">
        <w:rPr>
          <w:rFonts w:asciiTheme="minorHAnsi" w:hAnsiTheme="minorHAnsi" w:cstheme="minorHAnsi"/>
          <w:sz w:val="16"/>
        </w:rPr>
        <w:t xml:space="preserve">nited </w:t>
      </w:r>
      <w:r w:rsidRPr="00D26AE3">
        <w:rPr>
          <w:rStyle w:val="StyleUnderline"/>
          <w:rFonts w:asciiTheme="minorHAnsi" w:hAnsiTheme="minorHAnsi" w:cstheme="minorHAnsi"/>
        </w:rPr>
        <w:t>S</w:t>
      </w:r>
      <w:r w:rsidRPr="00D26AE3">
        <w:rPr>
          <w:rFonts w:asciiTheme="minorHAnsi" w:hAnsiTheme="minorHAnsi" w:cstheme="minorHAnsi"/>
          <w:sz w:val="16"/>
        </w:rPr>
        <w:t xml:space="preserve">tates </w:t>
      </w:r>
      <w:r w:rsidRPr="00D26AE3">
        <w:rPr>
          <w:rStyle w:val="StyleUnderline"/>
          <w:rFonts w:asciiTheme="minorHAnsi" w:hAnsiTheme="minorHAnsi" w:cstheme="minorHAnsi"/>
        </w:rPr>
        <w:t>configures</w:t>
      </w:r>
      <w:r w:rsidRPr="00D26AE3">
        <w:rPr>
          <w:rFonts w:asciiTheme="minorHAnsi" w:hAnsiTheme="minorHAnsi" w:cstheme="minorHAnsi"/>
          <w:sz w:val="16"/>
        </w:rPr>
        <w:t xml:space="preserve"> its </w:t>
      </w:r>
      <w:r w:rsidRPr="00D26AE3">
        <w:rPr>
          <w:rStyle w:val="StyleUnderline"/>
          <w:rFonts w:asciiTheme="minorHAnsi" w:hAnsiTheme="minorHAnsi" w:cstheme="minorHAnsi"/>
        </w:rPr>
        <w:t xml:space="preserve">forces to conduct </w:t>
      </w:r>
      <w:r w:rsidRPr="00D26AE3">
        <w:rPr>
          <w:rStyle w:val="Emphasis"/>
          <w:rFonts w:asciiTheme="minorHAnsi" w:hAnsiTheme="minorHAnsi" w:cstheme="minorHAnsi"/>
        </w:rPr>
        <w:t>two regional conflicts</w:t>
      </w:r>
      <w:r w:rsidRPr="00D26AE3">
        <w:rPr>
          <w:rStyle w:val="StyleUnderline"/>
          <w:rFonts w:asciiTheme="minorHAnsi" w:hAnsiTheme="minorHAnsi" w:cstheme="minorHAnsi"/>
        </w:rPr>
        <w:t xml:space="preserve"> at once</w:t>
      </w:r>
      <w:r w:rsidRPr="00D26AE3">
        <w:rPr>
          <w:rFonts w:asciiTheme="minorHAnsi" w:hAnsiTheme="minorHAnsi" w:cstheme="minorHAnsi"/>
          <w:sz w:val="16"/>
        </w:rPr>
        <w:t xml:space="preserve">, </w:t>
      </w:r>
      <w:r w:rsidRPr="00D26AE3">
        <w:rPr>
          <w:rStyle w:val="StyleUnderline"/>
          <w:rFonts w:asciiTheme="minorHAnsi" w:hAnsiTheme="minorHAnsi" w:cstheme="minorHAnsi"/>
        </w:rPr>
        <w:t xml:space="preserve">would be </w:t>
      </w:r>
      <w:r w:rsidRPr="00D26AE3">
        <w:rPr>
          <w:rStyle w:val="Emphasis"/>
          <w:rFonts w:asciiTheme="minorHAnsi" w:hAnsiTheme="minorHAnsi" w:cstheme="minorHAnsi"/>
        </w:rPr>
        <w:t>unsustainably demanding</w:t>
      </w:r>
      <w:r w:rsidRPr="00D26AE3">
        <w:rPr>
          <w:rFonts w:asciiTheme="minorHAnsi" w:hAnsiTheme="minorHAnsi" w:cstheme="minorHAnsi"/>
          <w:sz w:val="16"/>
        </w:rPr>
        <w:t xml:space="preserve"> </w:t>
      </w:r>
      <w:r w:rsidRPr="00D26AE3">
        <w:rPr>
          <w:rStyle w:val="StyleUnderline"/>
          <w:rFonts w:asciiTheme="minorHAnsi" w:hAnsiTheme="minorHAnsi" w:cstheme="minorHAnsi"/>
        </w:rPr>
        <w:t>against more than one peer competitor</w:t>
      </w:r>
      <w:r w:rsidRPr="00D26AE3">
        <w:rPr>
          <w:rFonts w:asciiTheme="minorHAnsi" w:hAnsiTheme="minorHAnsi" w:cstheme="minorHAnsi"/>
          <w:sz w:val="16"/>
        </w:rPr>
        <w:t>, or potentially with a roster of major and minor adversaries all at once.</w:t>
      </w:r>
      <w:r w:rsidRPr="00D26AE3">
        <w:rPr>
          <w:rFonts w:asciiTheme="minorHAnsi" w:hAnsiTheme="minorHAnsi" w:cstheme="minorHAnsi"/>
          <w:sz w:val="16"/>
          <w:szCs w:val="16"/>
        </w:rPr>
        <w:t>28</w:t>
      </w:r>
      <w:r w:rsidRPr="00D26AE3">
        <w:rPr>
          <w:rFonts w:asciiTheme="minorHAnsi" w:hAnsiTheme="minorHAnsi" w:cstheme="minorHAnsi"/>
          <w:sz w:val="16"/>
        </w:rPr>
        <w:t xml:space="preserve">After all, the purpose of American military power is ultimately to secure a way of life as a constitutional republic. </w:t>
      </w:r>
      <w:r w:rsidRPr="00D26AE3">
        <w:rPr>
          <w:rStyle w:val="StyleUnderline"/>
          <w:rFonts w:asciiTheme="minorHAnsi" w:hAnsiTheme="minorHAnsi" w:cstheme="minorHAnsi"/>
        </w:rPr>
        <w:t>To impose ever-greater debts on civil society and strip back collective provision</w:t>
      </w:r>
      <w:r w:rsidRPr="00D26AE3">
        <w:rPr>
          <w:rFonts w:asciiTheme="minorHAnsi" w:hAnsiTheme="minorHAnsi" w:cstheme="minorHAnsi"/>
          <w:sz w:val="16"/>
        </w:rPr>
        <w:t xml:space="preserve"> at home, </w:t>
      </w:r>
      <w:r w:rsidRPr="00D26AE3">
        <w:rPr>
          <w:rStyle w:val="StyleUnderline"/>
          <w:rFonts w:asciiTheme="minorHAnsi" w:hAnsiTheme="minorHAnsi" w:cstheme="minorHAnsi"/>
        </w:rPr>
        <w:t>on the basis that the quality of life is expend-able</w:t>
      </w:r>
      <w:r w:rsidRPr="00D26AE3">
        <w:rPr>
          <w:rFonts w:asciiTheme="minorHAnsi" w:hAnsiTheme="minorHAnsi" w:cstheme="minorHAnsi"/>
          <w:sz w:val="16"/>
        </w:rPr>
        <w:t xml:space="preserve"> for the cause of hegemony, </w:t>
      </w:r>
      <w:r w:rsidRPr="00D26AE3">
        <w:rPr>
          <w:rStyle w:val="StyleUnderline"/>
          <w:rFonts w:asciiTheme="minorHAnsi" w:hAnsiTheme="minorHAnsi" w:cstheme="minorHAnsi"/>
        </w:rPr>
        <w:t>is perversely to set up power-projection abroad as the end</w:t>
      </w:r>
      <w:r w:rsidRPr="00D26AE3">
        <w:rPr>
          <w:rFonts w:asciiTheme="minorHAnsi" w:hAnsiTheme="minorHAnsi" w:cstheme="minorHAnsi"/>
          <w:sz w:val="16"/>
        </w:rPr>
        <w:t xml:space="preserve">, </w:t>
      </w:r>
      <w:r w:rsidRPr="00D26AE3">
        <w:rPr>
          <w:rStyle w:val="StyleUnderline"/>
          <w:rFonts w:asciiTheme="minorHAnsi" w:hAnsiTheme="minorHAnsi" w:cstheme="minorHAnsi"/>
        </w:rPr>
        <w:t>when it should be the means</w:t>
      </w:r>
      <w:r w:rsidRPr="00D26AE3">
        <w:rPr>
          <w:rFonts w:asciiTheme="minorHAnsi" w:hAnsiTheme="minorHAnsi" w:cstheme="minorHAnsi"/>
          <w:sz w:val="16"/>
        </w:rPr>
        <w:t xml:space="preserve">. </w:t>
      </w:r>
      <w:r w:rsidRPr="00D26AE3">
        <w:rPr>
          <w:rStyle w:val="StyleUnderline"/>
          <w:rFonts w:asciiTheme="minorHAnsi" w:hAnsiTheme="minorHAnsi" w:cstheme="minorHAnsi"/>
          <w:highlight w:val="cyan"/>
        </w:rPr>
        <w:t>The problem lies</w:t>
      </w:r>
      <w:r w:rsidRPr="00D26AE3">
        <w:rPr>
          <w:rFonts w:asciiTheme="minorHAnsi" w:hAnsiTheme="minorHAnsi" w:cstheme="minorHAnsi"/>
          <w:sz w:val="16"/>
        </w:rPr>
        <w:t xml:space="preserve">, rather, </w:t>
      </w:r>
      <w:r w:rsidRPr="00D26AE3">
        <w:rPr>
          <w:rStyle w:val="StyleUnderline"/>
          <w:rFonts w:asciiTheme="minorHAnsi" w:hAnsiTheme="minorHAnsi" w:cstheme="minorHAnsi"/>
          <w:highlight w:val="cyan"/>
        </w:rPr>
        <w:t>in the</w:t>
      </w:r>
      <w:r w:rsidRPr="00D26AE3">
        <w:rPr>
          <w:rStyle w:val="StyleUnderline"/>
          <w:rFonts w:asciiTheme="minorHAnsi" w:hAnsiTheme="minorHAnsi" w:cstheme="minorHAnsi"/>
        </w:rPr>
        <w:t xml:space="preserve"> </w:t>
      </w:r>
      <w:r w:rsidRPr="00D26AE3">
        <w:rPr>
          <w:rStyle w:val="Emphasis"/>
          <w:rFonts w:asciiTheme="minorHAnsi" w:hAnsiTheme="minorHAnsi" w:cstheme="minorHAnsi"/>
        </w:rPr>
        <w:t xml:space="preserve">inflexible </w:t>
      </w:r>
      <w:r w:rsidRPr="00D26AE3">
        <w:rPr>
          <w:rStyle w:val="Emphasis"/>
          <w:rFonts w:asciiTheme="minorHAnsi" w:hAnsiTheme="minorHAnsi" w:cstheme="minorHAnsi"/>
          <w:sz w:val="32"/>
          <w:szCs w:val="32"/>
          <w:highlight w:val="cyan"/>
        </w:rPr>
        <w:t>pursuit of heg</w:t>
      </w:r>
      <w:r w:rsidRPr="00D26AE3">
        <w:rPr>
          <w:rStyle w:val="Emphasis"/>
          <w:rFonts w:asciiTheme="minorHAnsi" w:hAnsiTheme="minorHAnsi" w:cstheme="minorHAnsi"/>
          <w:sz w:val="32"/>
          <w:szCs w:val="32"/>
        </w:rPr>
        <w:t>emony</w:t>
      </w:r>
      <w:r w:rsidRPr="00D26AE3">
        <w:rPr>
          <w:rStyle w:val="StyleUnderline"/>
          <w:rFonts w:asciiTheme="minorHAnsi" w:hAnsiTheme="minorHAnsi" w:cstheme="minorHAnsi"/>
          <w:sz w:val="32"/>
          <w:szCs w:val="32"/>
        </w:rPr>
        <w:t xml:space="preserve"> </w:t>
      </w:r>
      <w:r w:rsidRPr="00D26AE3">
        <w:rPr>
          <w:rStyle w:val="StyleUnderline"/>
          <w:rFonts w:asciiTheme="minorHAnsi" w:hAnsiTheme="minorHAnsi" w:cstheme="minorHAnsi"/>
        </w:rPr>
        <w:t>itself</w:t>
      </w:r>
      <w:r w:rsidRPr="00D26AE3">
        <w:rPr>
          <w:rFonts w:asciiTheme="minorHAnsi" w:hAnsiTheme="minorHAnsi" w:cstheme="minorHAnsi"/>
          <w:sz w:val="16"/>
        </w:rPr>
        <w:t xml:space="preserve">, </w:t>
      </w:r>
      <w:r w:rsidRPr="00D26AE3">
        <w:rPr>
          <w:rStyle w:val="StyleUnderline"/>
          <w:rFonts w:asciiTheme="minorHAnsi" w:hAnsiTheme="minorHAnsi" w:cstheme="minorHAnsi"/>
        </w:rPr>
        <w:t xml:space="preserve">and the failure to </w:t>
      </w:r>
      <w:r w:rsidRPr="00D26AE3">
        <w:rPr>
          <w:rStyle w:val="Emphasis"/>
          <w:rFonts w:asciiTheme="minorHAnsi" w:hAnsiTheme="minorHAnsi" w:cstheme="minorHAnsi"/>
        </w:rPr>
        <w:t>balance commitments</w:t>
      </w:r>
      <w:r w:rsidRPr="00D26AE3">
        <w:rPr>
          <w:rStyle w:val="StyleUnderline"/>
          <w:rFonts w:asciiTheme="minorHAnsi" w:hAnsiTheme="minorHAnsi" w:cstheme="minorHAnsi"/>
        </w:rPr>
        <w:t xml:space="preserve"> with </w:t>
      </w:r>
      <w:r w:rsidRPr="00D26AE3">
        <w:rPr>
          <w:rStyle w:val="Emphasis"/>
          <w:rFonts w:asciiTheme="minorHAnsi" w:hAnsiTheme="minorHAnsi" w:cstheme="minorHAnsi"/>
        </w:rPr>
        <w:t>scarce resources</w:t>
      </w:r>
      <w:r w:rsidRPr="00D26AE3">
        <w:rPr>
          <w:rFonts w:asciiTheme="minorHAnsi" w:hAnsiTheme="minorHAnsi" w:cstheme="minorHAnsi"/>
          <w:sz w:val="16"/>
        </w:rPr>
        <w:t xml:space="preserve">. </w:t>
      </w:r>
    </w:p>
    <w:p w14:paraId="3F3C77E9" w14:textId="77777777" w:rsidR="00E0160D" w:rsidRPr="00D26AE3" w:rsidRDefault="00E0160D" w:rsidP="00E0160D">
      <w:pPr>
        <w:rPr>
          <w:rStyle w:val="StyleUnderline"/>
          <w:rFonts w:asciiTheme="minorHAnsi" w:hAnsiTheme="minorHAnsi" w:cstheme="minorHAnsi"/>
        </w:rPr>
      </w:pPr>
      <w:r w:rsidRPr="00D26AE3">
        <w:rPr>
          <w:rFonts w:asciiTheme="minorHAnsi" w:hAnsiTheme="minorHAnsi" w:cstheme="minorHAnsi"/>
          <w:sz w:val="16"/>
        </w:rPr>
        <w:t xml:space="preserve">To attempt to suppress every adversary simultaneously would drive adversaries together, creating hostile coalitions. It also may not succeed. Counterproliferation in North Korea is difficult enough, for instance, but the task becomes more difficult still if U.S. enmity with China drives Beijing to refuse cooperation over enforcing sanctions on Pyongyang. </w:t>
      </w:r>
      <w:r w:rsidRPr="00D26AE3">
        <w:rPr>
          <w:rStyle w:val="Emphasis"/>
          <w:rFonts w:asciiTheme="minorHAnsi" w:hAnsiTheme="minorHAnsi" w:cstheme="minorHAnsi"/>
          <w:highlight w:val="cyan"/>
        </w:rPr>
        <w:t>Concurrent competitions</w:t>
      </w:r>
      <w:r w:rsidRPr="00D26AE3">
        <w:rPr>
          <w:rStyle w:val="StyleUnderline"/>
          <w:rFonts w:asciiTheme="minorHAnsi" w:hAnsiTheme="minorHAnsi" w:cstheme="minorHAnsi"/>
        </w:rPr>
        <w:t xml:space="preserve"> would </w:t>
      </w:r>
      <w:r w:rsidRPr="00D26AE3">
        <w:rPr>
          <w:rFonts w:asciiTheme="minorHAnsi" w:hAnsiTheme="minorHAnsi" w:cstheme="minorHAnsi"/>
          <w:sz w:val="16"/>
        </w:rPr>
        <w:t xml:space="preserve">also </w:t>
      </w:r>
      <w:r w:rsidRPr="00D26AE3">
        <w:rPr>
          <w:rStyle w:val="Emphasis"/>
          <w:rFonts w:asciiTheme="minorHAnsi" w:hAnsiTheme="minorHAnsi" w:cstheme="minorHAnsi"/>
          <w:highlight w:val="cyan"/>
        </w:rPr>
        <w:t>split</w:t>
      </w:r>
      <w:r w:rsidRPr="00D26AE3">
        <w:rPr>
          <w:rStyle w:val="StyleUnderline"/>
          <w:rFonts w:asciiTheme="minorHAnsi" w:hAnsiTheme="minorHAnsi" w:cstheme="minorHAnsi"/>
        </w:rPr>
        <w:t xml:space="preserve"> American </w:t>
      </w:r>
      <w:r w:rsidRPr="00D26AE3">
        <w:rPr>
          <w:rStyle w:val="Emphasis"/>
          <w:rFonts w:asciiTheme="minorHAnsi" w:hAnsiTheme="minorHAnsi" w:cstheme="minorHAnsi"/>
          <w:highlight w:val="cyan"/>
        </w:rPr>
        <w:t>resources</w:t>
      </w:r>
      <w:r w:rsidRPr="00D26AE3">
        <w:rPr>
          <w:rFonts w:asciiTheme="minorHAnsi" w:hAnsiTheme="minorHAnsi" w:cstheme="minorHAnsi"/>
          <w:sz w:val="16"/>
        </w:rPr>
        <w:t xml:space="preserve">, </w:t>
      </w:r>
      <w:proofErr w:type="gramStart"/>
      <w:r w:rsidRPr="00D26AE3">
        <w:rPr>
          <w:rStyle w:val="Emphasis"/>
          <w:rFonts w:asciiTheme="minorHAnsi" w:hAnsiTheme="minorHAnsi" w:cstheme="minorHAnsi"/>
        </w:rPr>
        <w:t>attention</w:t>
      </w:r>
      <w:proofErr w:type="gramEnd"/>
      <w:r w:rsidRPr="00D26AE3">
        <w:rPr>
          <w:rStyle w:val="StyleUnderline"/>
          <w:rFonts w:asciiTheme="minorHAnsi" w:hAnsiTheme="minorHAnsi" w:cstheme="minorHAnsi"/>
        </w:rPr>
        <w:t xml:space="preserve"> </w:t>
      </w:r>
      <w:r w:rsidRPr="00D26AE3">
        <w:rPr>
          <w:rStyle w:val="StyleUnderline"/>
          <w:rFonts w:asciiTheme="minorHAnsi" w:hAnsiTheme="minorHAnsi" w:cstheme="minorHAnsi"/>
          <w:highlight w:val="cyan"/>
        </w:rPr>
        <w:t>and</w:t>
      </w:r>
      <w:r w:rsidRPr="00D26AE3">
        <w:rPr>
          <w:rStyle w:val="StyleUnderline"/>
          <w:rFonts w:asciiTheme="minorHAnsi" w:hAnsiTheme="minorHAnsi" w:cstheme="minorHAnsi"/>
        </w:rPr>
        <w:t xml:space="preserve"> </w:t>
      </w:r>
      <w:r w:rsidRPr="00D26AE3">
        <w:rPr>
          <w:rStyle w:val="Emphasis"/>
          <w:rFonts w:asciiTheme="minorHAnsi" w:hAnsiTheme="minorHAnsi" w:cstheme="minorHAnsi"/>
          <w:highlight w:val="cyan"/>
        </w:rPr>
        <w:t>time</w:t>
      </w:r>
      <w:r w:rsidRPr="00D26AE3">
        <w:rPr>
          <w:rFonts w:asciiTheme="minorHAnsi" w:hAnsiTheme="minorHAnsi" w:cstheme="minorHAnsi"/>
          <w:sz w:val="16"/>
        </w:rPr>
        <w:t xml:space="preserve">. </w:t>
      </w:r>
      <w:r w:rsidRPr="00D26AE3">
        <w:rPr>
          <w:rStyle w:val="Emphasis"/>
          <w:rFonts w:asciiTheme="minorHAnsi" w:hAnsiTheme="minorHAnsi" w:cstheme="minorHAnsi"/>
        </w:rPr>
        <w:t>Exacerbating</w:t>
      </w:r>
      <w:r w:rsidRPr="00D26AE3">
        <w:rPr>
          <w:rStyle w:val="StyleUnderline"/>
          <w:rFonts w:asciiTheme="minorHAnsi" w:hAnsiTheme="minorHAnsi" w:cstheme="minorHAnsi"/>
        </w:rPr>
        <w:t xml:space="preserve"> the strain on </w:t>
      </w:r>
      <w:r w:rsidRPr="00D26AE3">
        <w:rPr>
          <w:rStyle w:val="Emphasis"/>
          <w:rFonts w:asciiTheme="minorHAnsi" w:hAnsiTheme="minorHAnsi" w:cstheme="minorHAnsi"/>
        </w:rPr>
        <w:t>scarce resources</w:t>
      </w:r>
      <w:r w:rsidRPr="00D26AE3">
        <w:rPr>
          <w:rStyle w:val="StyleUnderline"/>
          <w:rFonts w:asciiTheme="minorHAnsi" w:hAnsiTheme="minorHAnsi" w:cstheme="minorHAnsi"/>
        </w:rPr>
        <w:t xml:space="preserve"> between </w:t>
      </w:r>
      <w:r w:rsidRPr="00D26AE3">
        <w:rPr>
          <w:rStyle w:val="Emphasis"/>
          <w:rFonts w:asciiTheme="minorHAnsi" w:hAnsiTheme="minorHAnsi" w:cstheme="minorHAnsi"/>
        </w:rPr>
        <w:t>defense</w:t>
      </w:r>
      <w:r w:rsidRPr="00D26AE3">
        <w:rPr>
          <w:rFonts w:asciiTheme="minorHAnsi" w:hAnsiTheme="minorHAnsi" w:cstheme="minorHAnsi"/>
          <w:sz w:val="16"/>
        </w:rPr>
        <w:t xml:space="preserve">, </w:t>
      </w:r>
      <w:r w:rsidRPr="00D26AE3">
        <w:rPr>
          <w:rStyle w:val="StyleUnderline"/>
          <w:rFonts w:asciiTheme="minorHAnsi" w:hAnsiTheme="minorHAnsi" w:cstheme="minorHAnsi"/>
        </w:rPr>
        <w:t>consumption and investment raises the polarizing question of</w:t>
      </w:r>
      <w:r w:rsidRPr="00D26AE3">
        <w:rPr>
          <w:rFonts w:asciiTheme="minorHAnsi" w:hAnsiTheme="minorHAnsi" w:cstheme="minorHAnsi"/>
          <w:sz w:val="16"/>
        </w:rPr>
        <w:t xml:space="preserve"> whether </w:t>
      </w:r>
      <w:r w:rsidRPr="00D26AE3">
        <w:rPr>
          <w:rStyle w:val="StyleUnderline"/>
          <w:rFonts w:asciiTheme="minorHAnsi" w:hAnsiTheme="minorHAnsi" w:cstheme="minorHAnsi"/>
        </w:rPr>
        <w:t>preponderance</w:t>
      </w:r>
      <w:r w:rsidRPr="00D26AE3">
        <w:rPr>
          <w:rFonts w:asciiTheme="minorHAnsi" w:hAnsiTheme="minorHAnsi" w:cstheme="minorHAnsi"/>
          <w:sz w:val="16"/>
        </w:rPr>
        <w:t xml:space="preserve"> is even worth it, </w:t>
      </w:r>
      <w:r w:rsidRPr="00D26AE3">
        <w:rPr>
          <w:rStyle w:val="StyleUnderline"/>
          <w:rFonts w:asciiTheme="minorHAnsi" w:hAnsiTheme="minorHAnsi" w:cstheme="minorHAnsi"/>
        </w:rPr>
        <w:t xml:space="preserve">which then </w:t>
      </w:r>
      <w:r w:rsidRPr="00D26AE3">
        <w:rPr>
          <w:rStyle w:val="Emphasis"/>
          <w:rFonts w:asciiTheme="minorHAnsi" w:hAnsiTheme="minorHAnsi" w:cstheme="minorHAnsi"/>
        </w:rPr>
        <w:t>undermines</w:t>
      </w:r>
      <w:r w:rsidRPr="00D26AE3">
        <w:rPr>
          <w:rStyle w:val="StyleUnderline"/>
          <w:rFonts w:asciiTheme="minorHAnsi" w:hAnsiTheme="minorHAnsi" w:cstheme="minorHAnsi"/>
        </w:rPr>
        <w:t xml:space="preserve"> the </w:t>
      </w:r>
      <w:r w:rsidRPr="00D26AE3">
        <w:rPr>
          <w:rStyle w:val="Emphasis"/>
          <w:rFonts w:asciiTheme="minorHAnsi" w:hAnsiTheme="minorHAnsi" w:cstheme="minorHAnsi"/>
        </w:rPr>
        <w:t>domestic consensus</w:t>
      </w:r>
      <w:r w:rsidRPr="00D26AE3">
        <w:rPr>
          <w:rStyle w:val="StyleUnderline"/>
          <w:rFonts w:asciiTheme="minorHAnsi" w:hAnsiTheme="minorHAnsi" w:cstheme="minorHAnsi"/>
        </w:rPr>
        <w:t xml:space="preserve"> needed to support it</w:t>
      </w:r>
      <w:r w:rsidRPr="00D26AE3">
        <w:rPr>
          <w:rFonts w:asciiTheme="minorHAnsi" w:hAnsiTheme="minorHAnsi" w:cstheme="minorHAnsi"/>
          <w:sz w:val="16"/>
        </w:rPr>
        <w:t xml:space="preserve">. At the same time, </w:t>
      </w:r>
      <w:r w:rsidRPr="00D26AE3">
        <w:rPr>
          <w:rStyle w:val="Emphasis"/>
          <w:rFonts w:asciiTheme="minorHAnsi" w:hAnsiTheme="minorHAnsi" w:cstheme="minorHAnsi"/>
          <w:highlight w:val="cyan"/>
        </w:rPr>
        <w:t>reduced investment</w:t>
      </w:r>
      <w:r w:rsidRPr="00D26AE3">
        <w:rPr>
          <w:rStyle w:val="StyleUnderline"/>
          <w:rFonts w:asciiTheme="minorHAnsi" w:hAnsiTheme="minorHAnsi" w:cstheme="minorHAnsi"/>
          <w:highlight w:val="cyan"/>
        </w:rPr>
        <w:t xml:space="preserve"> in </w:t>
      </w:r>
      <w:r w:rsidRPr="00D26AE3">
        <w:rPr>
          <w:rStyle w:val="Emphasis"/>
          <w:rFonts w:asciiTheme="minorHAnsi" w:hAnsiTheme="minorHAnsi" w:cstheme="minorHAnsi"/>
          <w:highlight w:val="cyan"/>
        </w:rPr>
        <w:t>infrastructure</w:t>
      </w:r>
      <w:r w:rsidRPr="00D26AE3">
        <w:rPr>
          <w:rStyle w:val="StyleUnderline"/>
          <w:rFonts w:asciiTheme="minorHAnsi" w:hAnsiTheme="minorHAnsi" w:cstheme="minorHAnsi"/>
          <w:highlight w:val="cyan"/>
        </w:rPr>
        <w:t xml:space="preserve"> and </w:t>
      </w:r>
      <w:r w:rsidRPr="00D26AE3">
        <w:rPr>
          <w:rStyle w:val="Emphasis"/>
          <w:rFonts w:asciiTheme="minorHAnsi" w:hAnsiTheme="minorHAnsi" w:cstheme="minorHAnsi"/>
          <w:highlight w:val="cyan"/>
        </w:rPr>
        <w:t>education</w:t>
      </w:r>
      <w:r w:rsidRPr="00D26AE3">
        <w:rPr>
          <w:rStyle w:val="StyleUnderline"/>
          <w:rFonts w:asciiTheme="minorHAnsi" w:hAnsiTheme="minorHAnsi" w:cstheme="minorHAnsi"/>
          <w:highlight w:val="cyan"/>
        </w:rPr>
        <w:t xml:space="preserve"> </w:t>
      </w:r>
      <w:r w:rsidRPr="00D26AE3">
        <w:rPr>
          <w:rStyle w:val="StyleUnderline"/>
          <w:rFonts w:asciiTheme="minorHAnsi" w:hAnsiTheme="minorHAnsi" w:cstheme="minorHAnsi"/>
        </w:rPr>
        <w:t xml:space="preserve">would </w:t>
      </w:r>
      <w:r w:rsidRPr="00D26AE3">
        <w:rPr>
          <w:rStyle w:val="Emphasis"/>
          <w:rFonts w:asciiTheme="minorHAnsi" w:hAnsiTheme="minorHAnsi" w:cstheme="minorHAnsi"/>
          <w:highlight w:val="cyan"/>
        </w:rPr>
        <w:t>damage</w:t>
      </w:r>
      <w:r w:rsidRPr="00D26AE3">
        <w:rPr>
          <w:rStyle w:val="StyleUnderline"/>
          <w:rFonts w:asciiTheme="minorHAnsi" w:hAnsiTheme="minorHAnsi" w:cstheme="minorHAnsi"/>
        </w:rPr>
        <w:t xml:space="preserve"> the </w:t>
      </w:r>
      <w:r w:rsidRPr="00D26AE3">
        <w:rPr>
          <w:rStyle w:val="Emphasis"/>
          <w:rFonts w:asciiTheme="minorHAnsi" w:hAnsiTheme="minorHAnsi" w:cstheme="minorHAnsi"/>
        </w:rPr>
        <w:t xml:space="preserve">economic </w:t>
      </w:r>
      <w:r w:rsidRPr="00D26AE3">
        <w:rPr>
          <w:rStyle w:val="Emphasis"/>
          <w:rFonts w:asciiTheme="minorHAnsi" w:hAnsiTheme="minorHAnsi" w:cstheme="minorHAnsi"/>
          <w:highlight w:val="cyan"/>
        </w:rPr>
        <w:t>foundations</w:t>
      </w:r>
      <w:r w:rsidRPr="00D26AE3">
        <w:rPr>
          <w:rStyle w:val="StyleUnderline"/>
          <w:rFonts w:asciiTheme="minorHAnsi" w:hAnsiTheme="minorHAnsi" w:cstheme="minorHAnsi"/>
          <w:highlight w:val="cyan"/>
        </w:rPr>
        <w:t xml:space="preserve"> for</w:t>
      </w:r>
      <w:r w:rsidRPr="00D26AE3">
        <w:rPr>
          <w:rStyle w:val="StyleUnderline"/>
          <w:rFonts w:asciiTheme="minorHAnsi" w:hAnsiTheme="minorHAnsi" w:cstheme="minorHAnsi"/>
        </w:rPr>
        <w:t xml:space="preserve"> </w:t>
      </w:r>
      <w:r w:rsidRPr="00D26AE3">
        <w:rPr>
          <w:rStyle w:val="Emphasis"/>
          <w:rFonts w:asciiTheme="minorHAnsi" w:hAnsiTheme="minorHAnsi" w:cstheme="minorHAnsi"/>
        </w:rPr>
        <w:t xml:space="preserve">conducting </w:t>
      </w:r>
      <w:r w:rsidRPr="00D26AE3">
        <w:rPr>
          <w:rStyle w:val="Emphasis"/>
          <w:rFonts w:asciiTheme="minorHAnsi" w:hAnsiTheme="minorHAnsi" w:cstheme="minorHAnsi"/>
          <w:highlight w:val="cyan"/>
        </w:rPr>
        <w:t>competition</w:t>
      </w:r>
      <w:r w:rsidRPr="00D26AE3">
        <w:rPr>
          <w:rStyle w:val="StyleUnderline"/>
          <w:rFonts w:asciiTheme="minorHAnsi" w:hAnsiTheme="minorHAnsi" w:cstheme="minorHAnsi"/>
        </w:rPr>
        <w:t xml:space="preserve"> abroad in the first place. </w:t>
      </w:r>
    </w:p>
    <w:p w14:paraId="0DD0FD3D" w14:textId="77777777" w:rsidR="00E0160D" w:rsidRPr="00D26AE3" w:rsidRDefault="00E0160D" w:rsidP="00E0160D">
      <w:pPr>
        <w:rPr>
          <w:rFonts w:asciiTheme="minorHAnsi" w:hAnsiTheme="minorHAnsi" w:cstheme="minorHAnsi"/>
          <w:u w:val="single"/>
        </w:rPr>
      </w:pPr>
      <w:r w:rsidRPr="00D26AE3">
        <w:rPr>
          <w:rFonts w:asciiTheme="minorHAnsi" w:hAnsiTheme="minorHAnsi" w:cstheme="minorHAnsi"/>
          <w:sz w:val="16"/>
        </w:rPr>
        <w:t xml:space="preserve">Taken together, </w:t>
      </w:r>
      <w:r w:rsidRPr="00D26AE3">
        <w:rPr>
          <w:rStyle w:val="StyleUnderline"/>
          <w:rFonts w:asciiTheme="minorHAnsi" w:hAnsiTheme="minorHAnsi" w:cstheme="minorHAnsi"/>
        </w:rPr>
        <w:t xml:space="preserve">indiscriminate </w:t>
      </w:r>
      <w:r w:rsidRPr="00D26AE3">
        <w:rPr>
          <w:rStyle w:val="StyleUnderline"/>
          <w:rFonts w:asciiTheme="minorHAnsi" w:hAnsiTheme="minorHAnsi" w:cstheme="minorHAnsi"/>
          <w:highlight w:val="cyan"/>
        </w:rPr>
        <w:t>competition risks</w:t>
      </w:r>
      <w:r w:rsidRPr="00D26AE3">
        <w:rPr>
          <w:rStyle w:val="StyleUnderline"/>
          <w:rFonts w:asciiTheme="minorHAnsi" w:hAnsiTheme="minorHAnsi" w:cstheme="minorHAnsi"/>
        </w:rPr>
        <w:t xml:space="preserve"> creating</w:t>
      </w:r>
      <w:r w:rsidRPr="00D26AE3">
        <w:rPr>
          <w:rFonts w:asciiTheme="minorHAnsi" w:hAnsiTheme="minorHAnsi" w:cstheme="minorHAnsi"/>
          <w:sz w:val="16"/>
        </w:rPr>
        <w:t xml:space="preserve"> the thing most feared in traditional U.S. grand strategy: </w:t>
      </w:r>
      <w:r w:rsidRPr="00D26AE3">
        <w:rPr>
          <w:rStyle w:val="StyleUnderline"/>
          <w:rFonts w:asciiTheme="minorHAnsi" w:hAnsiTheme="minorHAnsi" w:cstheme="minorHAnsi"/>
          <w:highlight w:val="cyan"/>
        </w:rPr>
        <w:t>a</w:t>
      </w:r>
      <w:r w:rsidRPr="00D26AE3">
        <w:rPr>
          <w:rStyle w:val="StyleUnderline"/>
          <w:rFonts w:asciiTheme="minorHAnsi" w:hAnsiTheme="minorHAnsi" w:cstheme="minorHAnsi"/>
        </w:rPr>
        <w:t xml:space="preserve"> </w:t>
      </w:r>
      <w:r w:rsidRPr="00D26AE3">
        <w:rPr>
          <w:rStyle w:val="Emphasis"/>
          <w:rFonts w:asciiTheme="minorHAnsi" w:hAnsiTheme="minorHAnsi" w:cstheme="minorHAnsi"/>
          <w:highlight w:val="cyan"/>
        </w:rPr>
        <w:t>hostile Eurasian alliance</w:t>
      </w:r>
      <w:r w:rsidRPr="00D26AE3">
        <w:rPr>
          <w:rFonts w:asciiTheme="minorHAnsi" w:hAnsiTheme="minorHAnsi" w:cstheme="minorHAnsi"/>
          <w:sz w:val="16"/>
        </w:rPr>
        <w:t xml:space="preserve"> </w:t>
      </w:r>
      <w:r w:rsidRPr="00D26AE3">
        <w:rPr>
          <w:rStyle w:val="StyleUnderline"/>
          <w:rFonts w:asciiTheme="minorHAnsi" w:hAnsiTheme="minorHAnsi" w:cstheme="minorHAnsi"/>
        </w:rPr>
        <w:t>leading to continuous</w:t>
      </w:r>
      <w:r w:rsidRPr="00D26AE3">
        <w:rPr>
          <w:rFonts w:asciiTheme="minorHAnsi" w:hAnsiTheme="minorHAnsi" w:cstheme="minorHAnsi"/>
          <w:sz w:val="16"/>
        </w:rPr>
        <w:t xml:space="preserve"> U.S. </w:t>
      </w:r>
      <w:r w:rsidRPr="00D26AE3">
        <w:rPr>
          <w:rStyle w:val="StyleUnderline"/>
          <w:rFonts w:asciiTheme="minorHAnsi" w:hAnsiTheme="minorHAnsi" w:cstheme="minorHAnsi"/>
        </w:rPr>
        <w:t>mobilization against</w:t>
      </w:r>
      <w:r w:rsidRPr="00D26AE3">
        <w:rPr>
          <w:rFonts w:asciiTheme="minorHAnsi" w:hAnsiTheme="minorHAnsi" w:cstheme="minorHAnsi"/>
          <w:sz w:val="16"/>
        </w:rPr>
        <w:t xml:space="preserve"> hostile </w:t>
      </w:r>
      <w:r w:rsidRPr="00D26AE3">
        <w:rPr>
          <w:rStyle w:val="StyleUnderline"/>
          <w:rFonts w:asciiTheme="minorHAnsi" w:hAnsiTheme="minorHAnsi" w:cstheme="minorHAnsi"/>
        </w:rPr>
        <w:t>coalitions</w:t>
      </w:r>
      <w:r w:rsidRPr="00D26AE3">
        <w:rPr>
          <w:rFonts w:asciiTheme="minorHAnsi" w:hAnsiTheme="minorHAnsi" w:cstheme="minorHAnsi"/>
          <w:sz w:val="16"/>
        </w:rPr>
        <w:t xml:space="preserve">, </w:t>
      </w:r>
      <w:r w:rsidRPr="00D26AE3">
        <w:rPr>
          <w:rStyle w:val="StyleUnderline"/>
          <w:rFonts w:asciiTheme="minorHAnsi" w:hAnsiTheme="minorHAnsi" w:cstheme="minorHAnsi"/>
          <w:highlight w:val="cyan"/>
        </w:rPr>
        <w:t>turning the U.S.</w:t>
      </w:r>
      <w:r w:rsidRPr="00D26AE3">
        <w:rPr>
          <w:rStyle w:val="StyleUnderline"/>
          <w:rFonts w:asciiTheme="minorHAnsi" w:hAnsiTheme="minorHAnsi" w:cstheme="minorHAnsi"/>
        </w:rPr>
        <w:t xml:space="preserve"> republic </w:t>
      </w:r>
      <w:r w:rsidRPr="00D26AE3">
        <w:rPr>
          <w:rStyle w:val="StyleUnderline"/>
          <w:rFonts w:asciiTheme="minorHAnsi" w:hAnsiTheme="minorHAnsi" w:cstheme="minorHAnsi"/>
          <w:highlight w:val="cyan"/>
        </w:rPr>
        <w:t xml:space="preserve">into an </w:t>
      </w:r>
      <w:r w:rsidRPr="00D26AE3">
        <w:rPr>
          <w:rStyle w:val="Emphasis"/>
          <w:rFonts w:asciiTheme="minorHAnsi" w:hAnsiTheme="minorHAnsi" w:cstheme="minorHAnsi"/>
          <w:highlight w:val="cyan"/>
        </w:rPr>
        <w:t>illiberal</w:t>
      </w:r>
      <w:r w:rsidRPr="00D26AE3">
        <w:rPr>
          <w:rStyle w:val="Emphasis"/>
          <w:rFonts w:asciiTheme="minorHAnsi" w:hAnsiTheme="minorHAnsi" w:cstheme="minorHAnsi"/>
        </w:rPr>
        <w:t xml:space="preserve"> garrison </w:t>
      </w:r>
      <w:r w:rsidRPr="00D26AE3">
        <w:rPr>
          <w:rStyle w:val="Emphasis"/>
          <w:rFonts w:asciiTheme="minorHAnsi" w:hAnsiTheme="minorHAnsi" w:cstheme="minorHAnsi"/>
          <w:highlight w:val="cyan"/>
        </w:rPr>
        <w:t>state</w:t>
      </w:r>
      <w:r w:rsidRPr="00D26AE3">
        <w:rPr>
          <w:rFonts w:asciiTheme="minorHAnsi" w:hAnsiTheme="minorHAnsi" w:cstheme="minorHAnsi"/>
          <w:sz w:val="16"/>
        </w:rPr>
        <w:t xml:space="preserve">. </w:t>
      </w:r>
      <w:r w:rsidRPr="00D26AE3">
        <w:rPr>
          <w:rStyle w:val="StyleUnderline"/>
          <w:rFonts w:asciiTheme="minorHAnsi" w:hAnsiTheme="minorHAnsi" w:cstheme="minorHAnsi"/>
        </w:rPr>
        <w:t>If the prospect for the U</w:t>
      </w:r>
      <w:r w:rsidRPr="00D26AE3">
        <w:rPr>
          <w:rFonts w:asciiTheme="minorHAnsi" w:hAnsiTheme="minorHAnsi" w:cstheme="minorHAnsi"/>
          <w:sz w:val="16"/>
        </w:rPr>
        <w:t xml:space="preserve">nited </w:t>
      </w:r>
      <w:r w:rsidRPr="00D26AE3">
        <w:rPr>
          <w:rStyle w:val="StyleUnderline"/>
          <w:rFonts w:asciiTheme="minorHAnsi" w:hAnsiTheme="minorHAnsi" w:cstheme="minorHAnsi"/>
        </w:rPr>
        <w:t>S</w:t>
      </w:r>
      <w:r w:rsidRPr="00D26AE3">
        <w:rPr>
          <w:rFonts w:asciiTheme="minorHAnsi" w:hAnsiTheme="minorHAnsi" w:cstheme="minorHAnsi"/>
          <w:sz w:val="16"/>
        </w:rPr>
        <w:t xml:space="preserve">tates </w:t>
      </w:r>
      <w:r w:rsidRPr="00D26AE3">
        <w:rPr>
          <w:rStyle w:val="StyleUnderline"/>
          <w:rFonts w:asciiTheme="minorHAnsi" w:hAnsiTheme="minorHAnsi" w:cstheme="minorHAnsi"/>
        </w:rPr>
        <w:t>as a great power faces a problem</w:t>
      </w:r>
      <w:r w:rsidRPr="00D26AE3">
        <w:rPr>
          <w:rFonts w:asciiTheme="minorHAnsi" w:hAnsiTheme="minorHAnsi" w:cstheme="minorHAnsi"/>
          <w:sz w:val="16"/>
        </w:rPr>
        <w:t xml:space="preserve">, </w:t>
      </w:r>
      <w:r w:rsidRPr="00D26AE3">
        <w:rPr>
          <w:rStyle w:val="StyleUnderline"/>
          <w:rFonts w:asciiTheme="minorHAnsi" w:hAnsiTheme="minorHAnsi" w:cstheme="minorHAnsi"/>
        </w:rPr>
        <w:t>it is not the size of the defense budget</w:t>
      </w:r>
      <w:r w:rsidRPr="00D26AE3">
        <w:rPr>
          <w:rFonts w:asciiTheme="minorHAnsi" w:hAnsiTheme="minorHAnsi" w:cstheme="minorHAnsi"/>
          <w:sz w:val="16"/>
        </w:rPr>
        <w:t xml:space="preserve">, or the material weight of resources at the U.S. disposal, or popular reluctance to exercise leadership. Rather, </w:t>
      </w:r>
      <w:r w:rsidRPr="00D26AE3">
        <w:rPr>
          <w:rStyle w:val="StyleUnderline"/>
          <w:rFonts w:asciiTheme="minorHAnsi" w:hAnsiTheme="minorHAnsi" w:cstheme="minorHAnsi"/>
        </w:rPr>
        <w:t xml:space="preserve">the problem lies in the </w:t>
      </w:r>
      <w:r w:rsidRPr="00D26AE3">
        <w:rPr>
          <w:rStyle w:val="Emphasis"/>
          <w:rFonts w:asciiTheme="minorHAnsi" w:hAnsiTheme="minorHAnsi" w:cstheme="minorHAnsi"/>
        </w:rPr>
        <w:t>scope</w:t>
      </w:r>
      <w:r w:rsidRPr="00D26AE3">
        <w:rPr>
          <w:rStyle w:val="StyleUnderline"/>
          <w:rFonts w:asciiTheme="minorHAnsi" w:hAnsiTheme="minorHAnsi" w:cstheme="minorHAnsi"/>
        </w:rPr>
        <w:t xml:space="preserve"> of the </w:t>
      </w:r>
      <w:r w:rsidRPr="00D26AE3">
        <w:rPr>
          <w:rStyle w:val="Emphasis"/>
          <w:rFonts w:asciiTheme="minorHAnsi" w:hAnsiTheme="minorHAnsi" w:cstheme="minorHAnsi"/>
        </w:rPr>
        <w:t>policy</w:t>
      </w:r>
      <w:r w:rsidRPr="00D26AE3">
        <w:rPr>
          <w:rStyle w:val="StyleUnderline"/>
          <w:rFonts w:asciiTheme="minorHAnsi" w:hAnsiTheme="minorHAnsi" w:cstheme="minorHAnsi"/>
        </w:rPr>
        <w:t xml:space="preserve"> that</w:t>
      </w:r>
      <w:r w:rsidRPr="00D26AE3">
        <w:rPr>
          <w:rFonts w:asciiTheme="minorHAnsi" w:hAnsiTheme="minorHAnsi" w:cstheme="minorHAnsi"/>
          <w:sz w:val="16"/>
        </w:rPr>
        <w:t xml:space="preserve"> those </w:t>
      </w:r>
      <w:r w:rsidRPr="00D26AE3">
        <w:rPr>
          <w:rStyle w:val="StyleUnderline"/>
          <w:rFonts w:asciiTheme="minorHAnsi" w:hAnsiTheme="minorHAnsi" w:cstheme="minorHAnsi"/>
        </w:rPr>
        <w:t>capabilities are designed to serve</w:t>
      </w:r>
      <w:r w:rsidRPr="00D26AE3">
        <w:rPr>
          <w:rFonts w:asciiTheme="minorHAnsi" w:hAnsiTheme="minorHAnsi" w:cstheme="minorHAnsi"/>
          <w:sz w:val="16"/>
        </w:rPr>
        <w:t xml:space="preserve">. To make the problem smaller, </w:t>
      </w:r>
      <w:r w:rsidRPr="00D26AE3">
        <w:rPr>
          <w:rStyle w:val="StyleUnderline"/>
          <w:rFonts w:asciiTheme="minorHAnsi" w:hAnsiTheme="minorHAnsi" w:cstheme="minorHAnsi"/>
          <w:highlight w:val="cyan"/>
        </w:rPr>
        <w:t>Washington should</w:t>
      </w:r>
      <w:r w:rsidRPr="00D26AE3">
        <w:rPr>
          <w:rStyle w:val="StyleUnderline"/>
          <w:rFonts w:asciiTheme="minorHAnsi" w:hAnsiTheme="minorHAnsi" w:cstheme="minorHAnsi"/>
        </w:rPr>
        <w:t xml:space="preserve"> take steps to </w:t>
      </w:r>
      <w:r w:rsidRPr="00D26AE3">
        <w:rPr>
          <w:rStyle w:val="StyleUnderline"/>
          <w:rFonts w:asciiTheme="minorHAnsi" w:hAnsiTheme="minorHAnsi" w:cstheme="minorHAnsi"/>
          <w:highlight w:val="cyan"/>
        </w:rPr>
        <w:t xml:space="preserve">make the </w:t>
      </w:r>
      <w:r w:rsidRPr="00D26AE3">
        <w:rPr>
          <w:rStyle w:val="Emphasis"/>
          <w:rFonts w:asciiTheme="minorHAnsi" w:hAnsiTheme="minorHAnsi" w:cstheme="minorHAnsi"/>
          <w:highlight w:val="cyan"/>
        </w:rPr>
        <w:t>pool</w:t>
      </w:r>
      <w:r w:rsidRPr="00D26AE3">
        <w:rPr>
          <w:rStyle w:val="StyleUnderline"/>
          <w:rFonts w:asciiTheme="minorHAnsi" w:hAnsiTheme="minorHAnsi" w:cstheme="minorHAnsi"/>
          <w:highlight w:val="cyan"/>
        </w:rPr>
        <w:t xml:space="preserve"> of adversaries </w:t>
      </w:r>
      <w:r w:rsidRPr="00D26AE3">
        <w:rPr>
          <w:rStyle w:val="Emphasis"/>
          <w:rFonts w:asciiTheme="minorHAnsi" w:hAnsiTheme="minorHAnsi" w:cstheme="minorHAnsi"/>
          <w:highlight w:val="cyan"/>
        </w:rPr>
        <w:t>smaller</w:t>
      </w:r>
      <w:r w:rsidRPr="00D26AE3">
        <w:rPr>
          <w:rStyle w:val="StyleUnderline"/>
          <w:rFonts w:asciiTheme="minorHAnsi" w:hAnsiTheme="minorHAnsi" w:cstheme="minorHAnsi"/>
          <w:highlight w:val="cyan"/>
        </w:rPr>
        <w:t>.</w:t>
      </w:r>
    </w:p>
    <w:p w14:paraId="258FCD9A" w14:textId="77777777" w:rsidR="00E0160D" w:rsidRPr="00D26AE3" w:rsidRDefault="00E0160D" w:rsidP="00E0160D">
      <w:pPr>
        <w:pStyle w:val="Heading4"/>
        <w:rPr>
          <w:rFonts w:asciiTheme="minorHAnsi" w:hAnsiTheme="minorHAnsi" w:cstheme="minorHAnsi"/>
        </w:rPr>
      </w:pPr>
      <w:r w:rsidRPr="00D26AE3">
        <w:rPr>
          <w:rFonts w:asciiTheme="minorHAnsi" w:hAnsiTheme="minorHAnsi" w:cstheme="minorHAnsi"/>
        </w:rPr>
        <w:t xml:space="preserve">Russia-China coordination triggers </w:t>
      </w:r>
      <w:r w:rsidRPr="00D26AE3">
        <w:rPr>
          <w:rFonts w:asciiTheme="minorHAnsi" w:hAnsiTheme="minorHAnsi" w:cstheme="minorHAnsi"/>
          <w:u w:val="single"/>
        </w:rPr>
        <w:t>global war</w:t>
      </w:r>
      <w:r w:rsidRPr="00D26AE3">
        <w:rPr>
          <w:rFonts w:asciiTheme="minorHAnsi" w:hAnsiTheme="minorHAnsi" w:cstheme="minorHAnsi"/>
        </w:rPr>
        <w:t xml:space="preserve">. </w:t>
      </w:r>
    </w:p>
    <w:p w14:paraId="18CF4884" w14:textId="77777777" w:rsidR="00E0160D" w:rsidRPr="00D26AE3" w:rsidRDefault="00E0160D" w:rsidP="00E0160D">
      <w:pPr>
        <w:rPr>
          <w:rFonts w:asciiTheme="minorHAnsi" w:hAnsiTheme="minorHAnsi" w:cstheme="minorHAnsi"/>
          <w:sz w:val="16"/>
        </w:rPr>
      </w:pPr>
      <w:r w:rsidRPr="00D26AE3">
        <w:rPr>
          <w:rStyle w:val="Style13ptBold"/>
          <w:rFonts w:asciiTheme="minorHAnsi" w:hAnsiTheme="minorHAnsi" w:cstheme="minorHAnsi"/>
        </w:rPr>
        <w:t xml:space="preserve">Kendall-Taylor </w:t>
      </w:r>
      <w:r w:rsidRPr="00D26AE3">
        <w:rPr>
          <w:rFonts w:asciiTheme="minorHAnsi" w:hAnsiTheme="minorHAnsi" w:cstheme="minorHAnsi"/>
        </w:rPr>
        <w:t xml:space="preserve">&amp; </w:t>
      </w:r>
      <w:proofErr w:type="spellStart"/>
      <w:r w:rsidRPr="00D26AE3">
        <w:rPr>
          <w:rFonts w:asciiTheme="minorHAnsi" w:hAnsiTheme="minorHAnsi" w:cstheme="minorHAnsi"/>
        </w:rPr>
        <w:t>Shullman</w:t>
      </w:r>
      <w:proofErr w:type="spellEnd"/>
      <w:r w:rsidRPr="00D26AE3">
        <w:rPr>
          <w:rStyle w:val="Style13ptBold"/>
          <w:rFonts w:asciiTheme="minorHAnsi" w:hAnsiTheme="minorHAnsi" w:cstheme="minorHAnsi"/>
        </w:rPr>
        <w:t xml:space="preserve"> 19</w:t>
      </w:r>
      <w:r w:rsidRPr="00D26AE3">
        <w:rPr>
          <w:rFonts w:asciiTheme="minorHAnsi" w:hAnsiTheme="minorHAnsi" w:cstheme="minorHAnsi"/>
        </w:rPr>
        <w:t>,</w:t>
      </w:r>
      <w:r w:rsidRPr="00D26AE3">
        <w:rPr>
          <w:rFonts w:asciiTheme="minorHAnsi" w:hAnsiTheme="minorHAnsi" w:cstheme="minorHAnsi"/>
          <w:szCs w:val="32"/>
        </w:rPr>
        <w:t xml:space="preserve"> *PhD in Political Science from Yale, Senior Fellow in and Director of the Transatlantic Security Program at the Center for a New American Security an Adjunct Professor in Georgetown University’s School of Foreign Service. **PhD, Senior Adviser at the International Republican </w:t>
      </w:r>
      <w:proofErr w:type="gramStart"/>
      <w:r w:rsidRPr="00D26AE3">
        <w:rPr>
          <w:rFonts w:asciiTheme="minorHAnsi" w:hAnsiTheme="minorHAnsi" w:cstheme="minorHAnsi"/>
          <w:szCs w:val="32"/>
        </w:rPr>
        <w:t>Institute</w:t>
      </w:r>
      <w:proofErr w:type="gramEnd"/>
      <w:r w:rsidRPr="00D26AE3">
        <w:rPr>
          <w:rFonts w:asciiTheme="minorHAnsi" w:hAnsiTheme="minorHAnsi" w:cstheme="minorHAnsi"/>
          <w:szCs w:val="32"/>
        </w:rPr>
        <w:t xml:space="preserve"> and an Adjunct Senior Fellow in the Transatlantic Security Program at the Center for a New American Security. (Andrea, David, 5/14/19, "A Russian-Chinese Partnership Is a Threat to U.S. Interests", </w:t>
      </w:r>
      <w:r w:rsidRPr="00D26AE3">
        <w:rPr>
          <w:rFonts w:asciiTheme="minorHAnsi" w:hAnsiTheme="minorHAnsi" w:cstheme="minorHAnsi"/>
          <w:i/>
          <w:iCs/>
          <w:szCs w:val="32"/>
        </w:rPr>
        <w:t>Foreign Affairs</w:t>
      </w:r>
      <w:r w:rsidRPr="00D26AE3">
        <w:rPr>
          <w:rFonts w:asciiTheme="minorHAnsi" w:hAnsiTheme="minorHAnsi" w:cstheme="minorHAnsi"/>
          <w:szCs w:val="32"/>
        </w:rPr>
        <w:t>, https://www.foreignaffairs.com/articles/china/2019-05-14/russian-chinese-partnership-threat-us-interests)</w:t>
      </w:r>
    </w:p>
    <w:p w14:paraId="631DB2F0" w14:textId="77777777" w:rsidR="00E0160D" w:rsidRPr="00D26AE3" w:rsidRDefault="00E0160D" w:rsidP="00E0160D">
      <w:pPr>
        <w:rPr>
          <w:rFonts w:asciiTheme="minorHAnsi" w:hAnsiTheme="minorHAnsi" w:cstheme="minorHAnsi"/>
          <w:u w:val="single"/>
        </w:rPr>
      </w:pPr>
      <w:r w:rsidRPr="00D26AE3">
        <w:rPr>
          <w:rFonts w:asciiTheme="minorHAnsi" w:hAnsiTheme="minorHAnsi" w:cstheme="minorHAnsi"/>
          <w:sz w:val="16"/>
        </w:rPr>
        <w:t xml:space="preserve">While Washington takes a wait-and-see approach, </w:t>
      </w:r>
      <w:r w:rsidRPr="00D26AE3">
        <w:rPr>
          <w:rStyle w:val="Emphasis"/>
          <w:rFonts w:asciiTheme="minorHAnsi" w:hAnsiTheme="minorHAnsi" w:cstheme="minorHAnsi"/>
          <w:highlight w:val="cyan"/>
        </w:rPr>
        <w:t>Moscow</w:t>
      </w:r>
      <w:r w:rsidRPr="00D26AE3">
        <w:rPr>
          <w:rStyle w:val="StyleUnderline"/>
          <w:rFonts w:asciiTheme="minorHAnsi" w:hAnsiTheme="minorHAnsi" w:cstheme="minorHAnsi"/>
          <w:highlight w:val="cyan"/>
        </w:rPr>
        <w:t xml:space="preserve"> and </w:t>
      </w:r>
      <w:r w:rsidRPr="00D26AE3">
        <w:rPr>
          <w:rStyle w:val="Emphasis"/>
          <w:rFonts w:asciiTheme="minorHAnsi" w:hAnsiTheme="minorHAnsi" w:cstheme="minorHAnsi"/>
          <w:highlight w:val="cyan"/>
        </w:rPr>
        <w:t>Beijing</w:t>
      </w:r>
      <w:r w:rsidRPr="00D26AE3">
        <w:rPr>
          <w:rStyle w:val="StyleUnderline"/>
          <w:rFonts w:asciiTheme="minorHAnsi" w:hAnsiTheme="minorHAnsi" w:cstheme="minorHAnsi"/>
          <w:highlight w:val="cyan"/>
        </w:rPr>
        <w:t xml:space="preserve"> could</w:t>
      </w:r>
      <w:r w:rsidRPr="00D26AE3">
        <w:rPr>
          <w:rStyle w:val="StyleUnderline"/>
          <w:rFonts w:asciiTheme="minorHAnsi" w:hAnsiTheme="minorHAnsi" w:cstheme="minorHAnsi"/>
        </w:rPr>
        <w:t xml:space="preserve"> be </w:t>
      </w:r>
      <w:r w:rsidRPr="00D26AE3">
        <w:rPr>
          <w:rStyle w:val="Emphasis"/>
          <w:rFonts w:asciiTheme="minorHAnsi" w:hAnsiTheme="minorHAnsi" w:cstheme="minorHAnsi"/>
          <w:highlight w:val="cyan"/>
        </w:rPr>
        <w:t>coordinati</w:t>
      </w:r>
      <w:r w:rsidRPr="00D26AE3">
        <w:rPr>
          <w:rStyle w:val="Emphasis"/>
          <w:rFonts w:asciiTheme="minorHAnsi" w:hAnsiTheme="minorHAnsi" w:cstheme="minorHAnsi"/>
        </w:rPr>
        <w:t>ng</w:t>
      </w:r>
      <w:r w:rsidRPr="00D26AE3">
        <w:rPr>
          <w:rStyle w:val="StyleUnderline"/>
          <w:rFonts w:asciiTheme="minorHAnsi" w:hAnsiTheme="minorHAnsi" w:cstheme="minorHAnsi"/>
        </w:rPr>
        <w:t xml:space="preserve"> </w:t>
      </w:r>
      <w:r w:rsidRPr="00D26AE3">
        <w:rPr>
          <w:rStyle w:val="StyleUnderline"/>
          <w:rFonts w:asciiTheme="minorHAnsi" w:hAnsiTheme="minorHAnsi" w:cstheme="minorHAnsi"/>
          <w:highlight w:val="cyan"/>
        </w:rPr>
        <w:t xml:space="preserve">to </w:t>
      </w:r>
      <w:r w:rsidRPr="00D26AE3">
        <w:rPr>
          <w:rStyle w:val="Emphasis"/>
          <w:rFonts w:asciiTheme="minorHAnsi" w:hAnsiTheme="minorHAnsi" w:cstheme="minorHAnsi"/>
        </w:rPr>
        <w:t xml:space="preserve">significantly </w:t>
      </w:r>
      <w:r w:rsidRPr="00D26AE3">
        <w:rPr>
          <w:rStyle w:val="Emphasis"/>
          <w:rFonts w:asciiTheme="minorHAnsi" w:hAnsiTheme="minorHAnsi" w:cstheme="minorHAnsi"/>
          <w:highlight w:val="cyan"/>
        </w:rPr>
        <w:t>thwart U.S. interests</w:t>
      </w:r>
      <w:r w:rsidRPr="00D26AE3">
        <w:rPr>
          <w:rFonts w:asciiTheme="minorHAnsi" w:hAnsiTheme="minorHAnsi" w:cstheme="minorHAnsi"/>
          <w:sz w:val="16"/>
        </w:rPr>
        <w:t xml:space="preserve"> over the next 15 to 25 years. The two powers may never forge a formal military alliance, but they could still work together in ways that cause major headaches for the United States. Imagine, for example, that </w:t>
      </w:r>
      <w:r w:rsidRPr="00D26AE3">
        <w:rPr>
          <w:rStyle w:val="StyleUnderline"/>
          <w:rFonts w:asciiTheme="minorHAnsi" w:hAnsiTheme="minorHAnsi" w:cstheme="minorHAnsi"/>
        </w:rPr>
        <w:t xml:space="preserve">Russia and China coordinate the </w:t>
      </w:r>
      <w:r w:rsidRPr="00D26AE3">
        <w:rPr>
          <w:rStyle w:val="Emphasis"/>
          <w:rFonts w:asciiTheme="minorHAnsi" w:hAnsiTheme="minorHAnsi" w:cstheme="minorHAnsi"/>
        </w:rPr>
        <w:t>timing</w:t>
      </w:r>
      <w:r w:rsidRPr="00D26AE3">
        <w:rPr>
          <w:rStyle w:val="StyleUnderline"/>
          <w:rFonts w:asciiTheme="minorHAnsi" w:hAnsiTheme="minorHAnsi" w:cstheme="minorHAnsi"/>
        </w:rPr>
        <w:t xml:space="preserve"> of </w:t>
      </w:r>
      <w:r w:rsidRPr="00D26AE3">
        <w:rPr>
          <w:rStyle w:val="Emphasis"/>
          <w:rFonts w:asciiTheme="minorHAnsi" w:hAnsiTheme="minorHAnsi" w:cstheme="minorHAnsi"/>
        </w:rPr>
        <w:t>hostile actions on their peripheries</w:t>
      </w:r>
      <w:r w:rsidRPr="00D26AE3">
        <w:rPr>
          <w:rFonts w:asciiTheme="minorHAnsi" w:hAnsiTheme="minorHAnsi" w:cstheme="minorHAnsi"/>
          <w:sz w:val="16"/>
        </w:rPr>
        <w:t xml:space="preserve">. </w:t>
      </w:r>
      <w:r w:rsidRPr="00D26AE3">
        <w:rPr>
          <w:rStyle w:val="StyleUnderline"/>
          <w:rFonts w:asciiTheme="minorHAnsi" w:hAnsiTheme="minorHAnsi" w:cstheme="minorHAnsi"/>
          <w:highlight w:val="cyan"/>
        </w:rPr>
        <w:t xml:space="preserve">If China made </w:t>
      </w:r>
      <w:r w:rsidRPr="00D26AE3">
        <w:rPr>
          <w:rStyle w:val="Emphasis"/>
          <w:rFonts w:asciiTheme="minorHAnsi" w:hAnsiTheme="minorHAnsi" w:cstheme="minorHAnsi"/>
          <w:highlight w:val="cyan"/>
        </w:rPr>
        <w:t>aggressive moves</w:t>
      </w:r>
      <w:r w:rsidRPr="00D26AE3">
        <w:rPr>
          <w:rStyle w:val="StyleUnderline"/>
          <w:rFonts w:asciiTheme="minorHAnsi" w:hAnsiTheme="minorHAnsi" w:cstheme="minorHAnsi"/>
          <w:highlight w:val="cyan"/>
        </w:rPr>
        <w:t xml:space="preserve"> in</w:t>
      </w:r>
      <w:r w:rsidRPr="00D26AE3">
        <w:rPr>
          <w:rFonts w:asciiTheme="minorHAnsi" w:hAnsiTheme="minorHAnsi" w:cstheme="minorHAnsi"/>
          <w:sz w:val="16"/>
        </w:rPr>
        <w:t xml:space="preserve"> support of its sovereignty claim in </w:t>
      </w:r>
      <w:r w:rsidRPr="00D26AE3">
        <w:rPr>
          <w:rStyle w:val="StyleUnderline"/>
          <w:rFonts w:asciiTheme="minorHAnsi" w:hAnsiTheme="minorHAnsi" w:cstheme="minorHAnsi"/>
          <w:highlight w:val="cyan"/>
        </w:rPr>
        <w:t xml:space="preserve">the </w:t>
      </w:r>
      <w:r w:rsidRPr="00D26AE3">
        <w:rPr>
          <w:rStyle w:val="Emphasis"/>
          <w:rFonts w:asciiTheme="minorHAnsi" w:hAnsiTheme="minorHAnsi" w:cstheme="minorHAnsi"/>
          <w:highlight w:val="cyan"/>
        </w:rPr>
        <w:t>S</w:t>
      </w:r>
      <w:r w:rsidRPr="00D26AE3">
        <w:rPr>
          <w:rStyle w:val="Emphasis"/>
          <w:rFonts w:asciiTheme="minorHAnsi" w:hAnsiTheme="minorHAnsi" w:cstheme="minorHAnsi"/>
        </w:rPr>
        <w:t xml:space="preserve">outh </w:t>
      </w:r>
      <w:r w:rsidRPr="00D26AE3">
        <w:rPr>
          <w:rStyle w:val="Emphasis"/>
          <w:rFonts w:asciiTheme="minorHAnsi" w:hAnsiTheme="minorHAnsi" w:cstheme="minorHAnsi"/>
          <w:highlight w:val="cyan"/>
        </w:rPr>
        <w:t>C</w:t>
      </w:r>
      <w:r w:rsidRPr="00D26AE3">
        <w:rPr>
          <w:rStyle w:val="Emphasis"/>
          <w:rFonts w:asciiTheme="minorHAnsi" w:hAnsiTheme="minorHAnsi" w:cstheme="minorHAnsi"/>
        </w:rPr>
        <w:t xml:space="preserve">hina </w:t>
      </w:r>
      <w:r w:rsidRPr="00D26AE3">
        <w:rPr>
          <w:rStyle w:val="Emphasis"/>
          <w:rFonts w:asciiTheme="minorHAnsi" w:hAnsiTheme="minorHAnsi" w:cstheme="minorHAnsi"/>
          <w:highlight w:val="cyan"/>
        </w:rPr>
        <w:t>S</w:t>
      </w:r>
      <w:r w:rsidRPr="00D26AE3">
        <w:rPr>
          <w:rStyle w:val="Emphasis"/>
          <w:rFonts w:asciiTheme="minorHAnsi" w:hAnsiTheme="minorHAnsi" w:cstheme="minorHAnsi"/>
        </w:rPr>
        <w:t>ea</w:t>
      </w:r>
      <w:r w:rsidRPr="00D26AE3">
        <w:rPr>
          <w:rFonts w:asciiTheme="minorHAnsi" w:hAnsiTheme="minorHAnsi" w:cstheme="minorHAnsi"/>
          <w:sz w:val="16"/>
        </w:rPr>
        <w:t xml:space="preserve"> </w:t>
      </w:r>
      <w:proofErr w:type="gramStart"/>
      <w:r w:rsidRPr="00D26AE3">
        <w:rPr>
          <w:rStyle w:val="StyleUnderline"/>
          <w:rFonts w:asciiTheme="minorHAnsi" w:hAnsiTheme="minorHAnsi" w:cstheme="minorHAnsi"/>
          <w:highlight w:val="cyan"/>
        </w:rPr>
        <w:t xml:space="preserve">at the </w:t>
      </w:r>
      <w:r w:rsidRPr="00D26AE3">
        <w:rPr>
          <w:rStyle w:val="Emphasis"/>
          <w:rFonts w:asciiTheme="minorHAnsi" w:hAnsiTheme="minorHAnsi" w:cstheme="minorHAnsi"/>
          <w:highlight w:val="cyan"/>
        </w:rPr>
        <w:t>same time</w:t>
      </w:r>
      <w:r w:rsidRPr="00D26AE3">
        <w:rPr>
          <w:rStyle w:val="StyleUnderline"/>
          <w:rFonts w:asciiTheme="minorHAnsi" w:hAnsiTheme="minorHAnsi" w:cstheme="minorHAnsi"/>
        </w:rPr>
        <w:t xml:space="preserve"> that</w:t>
      </w:r>
      <w:proofErr w:type="gramEnd"/>
      <w:r w:rsidRPr="00D26AE3">
        <w:rPr>
          <w:rStyle w:val="StyleUnderline"/>
          <w:rFonts w:asciiTheme="minorHAnsi" w:hAnsiTheme="minorHAnsi" w:cstheme="minorHAnsi"/>
        </w:rPr>
        <w:t xml:space="preserve"> </w:t>
      </w:r>
      <w:r w:rsidRPr="00D26AE3">
        <w:rPr>
          <w:rStyle w:val="Emphasis"/>
          <w:rFonts w:asciiTheme="minorHAnsi" w:hAnsiTheme="minorHAnsi" w:cstheme="minorHAnsi"/>
          <w:highlight w:val="cyan"/>
        </w:rPr>
        <w:t>Russia</w:t>
      </w:r>
      <w:r w:rsidRPr="00D26AE3">
        <w:rPr>
          <w:rStyle w:val="StyleUnderline"/>
          <w:rFonts w:asciiTheme="minorHAnsi" w:hAnsiTheme="minorHAnsi" w:cstheme="minorHAnsi"/>
          <w:highlight w:val="cyan"/>
        </w:rPr>
        <w:t xml:space="preserve"> made</w:t>
      </w:r>
      <w:r w:rsidRPr="00D26AE3">
        <w:rPr>
          <w:rStyle w:val="StyleUnderline"/>
          <w:rFonts w:asciiTheme="minorHAnsi" w:hAnsiTheme="minorHAnsi" w:cstheme="minorHAnsi"/>
        </w:rPr>
        <w:t xml:space="preserve"> </w:t>
      </w:r>
      <w:r w:rsidRPr="00D26AE3">
        <w:rPr>
          <w:rStyle w:val="Emphasis"/>
          <w:rFonts w:asciiTheme="minorHAnsi" w:hAnsiTheme="minorHAnsi" w:cstheme="minorHAnsi"/>
        </w:rPr>
        <w:t xml:space="preserve">further </w:t>
      </w:r>
      <w:r w:rsidRPr="00D26AE3">
        <w:rPr>
          <w:rStyle w:val="Emphasis"/>
          <w:rFonts w:asciiTheme="minorHAnsi" w:hAnsiTheme="minorHAnsi" w:cstheme="minorHAnsi"/>
          <w:highlight w:val="cyan"/>
        </w:rPr>
        <w:t>incursions into Ukraine</w:t>
      </w:r>
      <w:r w:rsidRPr="00D26AE3">
        <w:rPr>
          <w:rStyle w:val="StyleUnderline"/>
          <w:rFonts w:asciiTheme="minorHAnsi" w:hAnsiTheme="minorHAnsi" w:cstheme="minorHAnsi"/>
          <w:highlight w:val="cyan"/>
        </w:rPr>
        <w:t xml:space="preserve">, U.S. forces would </w:t>
      </w:r>
      <w:r w:rsidRPr="00D26AE3">
        <w:rPr>
          <w:rStyle w:val="Emphasis"/>
          <w:rFonts w:asciiTheme="minorHAnsi" w:hAnsiTheme="minorHAnsi" w:cstheme="minorHAnsi"/>
          <w:highlight w:val="cyan"/>
        </w:rPr>
        <w:t>struggle</w:t>
      </w:r>
      <w:r w:rsidRPr="00D26AE3">
        <w:rPr>
          <w:rStyle w:val="StyleUnderline"/>
          <w:rFonts w:asciiTheme="minorHAnsi" w:hAnsiTheme="minorHAnsi" w:cstheme="minorHAnsi"/>
          <w:highlight w:val="cyan"/>
        </w:rPr>
        <w:t xml:space="preserve"> to </w:t>
      </w:r>
      <w:r w:rsidRPr="00D26AE3">
        <w:rPr>
          <w:rStyle w:val="Emphasis"/>
          <w:rFonts w:asciiTheme="minorHAnsi" w:hAnsiTheme="minorHAnsi" w:cstheme="minorHAnsi"/>
          <w:highlight w:val="cyan"/>
        </w:rPr>
        <w:t>respond</w:t>
      </w:r>
      <w:r w:rsidRPr="00D26AE3">
        <w:rPr>
          <w:rStyle w:val="Emphasis"/>
          <w:rFonts w:asciiTheme="minorHAnsi" w:hAnsiTheme="minorHAnsi" w:cstheme="minorHAnsi"/>
        </w:rPr>
        <w:t xml:space="preserve"> effectively</w:t>
      </w:r>
      <w:r w:rsidRPr="00D26AE3">
        <w:rPr>
          <w:rStyle w:val="StyleUnderline"/>
          <w:rFonts w:asciiTheme="minorHAnsi" w:hAnsiTheme="minorHAnsi" w:cstheme="minorHAnsi"/>
        </w:rPr>
        <w:t xml:space="preserve"> </w:t>
      </w:r>
      <w:r w:rsidRPr="00D26AE3">
        <w:rPr>
          <w:rStyle w:val="StyleUnderline"/>
          <w:rFonts w:asciiTheme="minorHAnsi" w:hAnsiTheme="minorHAnsi" w:cstheme="minorHAnsi"/>
          <w:highlight w:val="cyan"/>
        </w:rPr>
        <w:t xml:space="preserve">to </w:t>
      </w:r>
      <w:r w:rsidRPr="00D26AE3">
        <w:rPr>
          <w:rStyle w:val="Emphasis"/>
          <w:rFonts w:asciiTheme="minorHAnsi" w:hAnsiTheme="minorHAnsi" w:cstheme="minorHAnsi"/>
          <w:highlight w:val="cyan"/>
        </w:rPr>
        <w:t>either</w:t>
      </w:r>
      <w:r w:rsidRPr="00D26AE3">
        <w:rPr>
          <w:rStyle w:val="StyleUnderline"/>
          <w:rFonts w:asciiTheme="minorHAnsi" w:hAnsiTheme="minorHAnsi" w:cstheme="minorHAnsi"/>
        </w:rPr>
        <w:t xml:space="preserve"> gambit.</w:t>
      </w:r>
    </w:p>
    <w:p w14:paraId="056689DE" w14:textId="77777777" w:rsidR="00E0160D" w:rsidRPr="00D26AE3" w:rsidRDefault="00E0160D" w:rsidP="00E0160D">
      <w:pPr>
        <w:rPr>
          <w:rStyle w:val="StyleUnderline"/>
          <w:rFonts w:asciiTheme="minorHAnsi" w:hAnsiTheme="minorHAnsi" w:cstheme="minorHAnsi"/>
        </w:rPr>
      </w:pPr>
      <w:r w:rsidRPr="00D26AE3">
        <w:rPr>
          <w:rStyle w:val="Emphasis"/>
          <w:rFonts w:asciiTheme="minorHAnsi" w:hAnsiTheme="minorHAnsi" w:cstheme="minorHAnsi"/>
        </w:rPr>
        <w:t>Nonmilitary collaboration</w:t>
      </w:r>
      <w:r w:rsidRPr="00D26AE3">
        <w:rPr>
          <w:rFonts w:asciiTheme="minorHAnsi" w:hAnsiTheme="minorHAnsi" w:cstheme="minorHAnsi"/>
          <w:sz w:val="16"/>
        </w:rPr>
        <w:t xml:space="preserve"> between Russia and China </w:t>
      </w:r>
      <w:r w:rsidRPr="00D26AE3">
        <w:rPr>
          <w:rStyle w:val="StyleUnderline"/>
          <w:rFonts w:asciiTheme="minorHAnsi" w:hAnsiTheme="minorHAnsi" w:cstheme="minorHAnsi"/>
        </w:rPr>
        <w:t xml:space="preserve">could </w:t>
      </w:r>
      <w:r w:rsidRPr="00D26AE3">
        <w:rPr>
          <w:rStyle w:val="Emphasis"/>
          <w:rFonts w:asciiTheme="minorHAnsi" w:hAnsiTheme="minorHAnsi" w:cstheme="minorHAnsi"/>
        </w:rPr>
        <w:t>weaken the United States</w:t>
      </w:r>
      <w:r w:rsidRPr="00D26AE3">
        <w:rPr>
          <w:rStyle w:val="StyleUnderline"/>
          <w:rFonts w:asciiTheme="minorHAnsi" w:hAnsiTheme="minorHAnsi" w:cstheme="minorHAnsi"/>
        </w:rPr>
        <w:t xml:space="preserve"> and even </w:t>
      </w:r>
      <w:r w:rsidRPr="00D26AE3">
        <w:rPr>
          <w:rStyle w:val="Emphasis"/>
          <w:rFonts w:asciiTheme="minorHAnsi" w:hAnsiTheme="minorHAnsi" w:cstheme="minorHAnsi"/>
        </w:rPr>
        <w:t>threaten its way of life</w:t>
      </w:r>
      <w:r w:rsidRPr="00D26AE3">
        <w:rPr>
          <w:rStyle w:val="StyleUnderline"/>
          <w:rFonts w:asciiTheme="minorHAnsi" w:hAnsiTheme="minorHAnsi" w:cstheme="minorHAnsi"/>
        </w:rPr>
        <w:t xml:space="preserve">. </w:t>
      </w:r>
      <w:r w:rsidRPr="00D26AE3">
        <w:rPr>
          <w:rStyle w:val="StyleUnderline"/>
          <w:rFonts w:asciiTheme="minorHAnsi" w:hAnsiTheme="minorHAnsi" w:cstheme="minorHAnsi"/>
          <w:highlight w:val="cyan"/>
        </w:rPr>
        <w:t xml:space="preserve">Both countries </w:t>
      </w:r>
      <w:r w:rsidRPr="00D26AE3">
        <w:rPr>
          <w:rStyle w:val="StyleUnderline"/>
          <w:rFonts w:asciiTheme="minorHAnsi" w:hAnsiTheme="minorHAnsi" w:cstheme="minorHAnsi"/>
        </w:rPr>
        <w:t xml:space="preserve">are likely to </w:t>
      </w:r>
      <w:r w:rsidRPr="00D26AE3">
        <w:rPr>
          <w:rStyle w:val="StyleUnderline"/>
          <w:rFonts w:asciiTheme="minorHAnsi" w:hAnsiTheme="minorHAnsi" w:cstheme="minorHAnsi"/>
          <w:highlight w:val="cyan"/>
        </w:rPr>
        <w:t xml:space="preserve">use their </w:t>
      </w:r>
      <w:r w:rsidRPr="00D26AE3">
        <w:rPr>
          <w:rStyle w:val="Emphasis"/>
          <w:rFonts w:asciiTheme="minorHAnsi" w:hAnsiTheme="minorHAnsi" w:cstheme="minorHAnsi"/>
          <w:highlight w:val="cyan"/>
        </w:rPr>
        <w:t>cyber</w:t>
      </w:r>
      <w:r w:rsidRPr="00D26AE3">
        <w:rPr>
          <w:rStyle w:val="StyleUnderline"/>
          <w:rFonts w:asciiTheme="minorHAnsi" w:hAnsiTheme="minorHAnsi" w:cstheme="minorHAnsi"/>
          <w:highlight w:val="cyan"/>
        </w:rPr>
        <w:t xml:space="preserve"> </w:t>
      </w:r>
      <w:r w:rsidRPr="00D26AE3">
        <w:rPr>
          <w:rStyle w:val="StyleUnderline"/>
          <w:rFonts w:asciiTheme="minorHAnsi" w:hAnsiTheme="minorHAnsi" w:cstheme="minorHAnsi"/>
        </w:rPr>
        <w:t xml:space="preserve">and </w:t>
      </w:r>
      <w:r w:rsidRPr="00D26AE3">
        <w:rPr>
          <w:rStyle w:val="Emphasis"/>
          <w:rFonts w:asciiTheme="minorHAnsi" w:hAnsiTheme="minorHAnsi" w:cstheme="minorHAnsi"/>
        </w:rPr>
        <w:t xml:space="preserve">disinformation </w:t>
      </w:r>
      <w:r w:rsidRPr="00D26AE3">
        <w:rPr>
          <w:rStyle w:val="Emphasis"/>
          <w:rFonts w:asciiTheme="minorHAnsi" w:hAnsiTheme="minorHAnsi" w:cstheme="minorHAnsi"/>
          <w:highlight w:val="cyan"/>
        </w:rPr>
        <w:t>capabilities</w:t>
      </w:r>
      <w:r w:rsidRPr="00D26AE3">
        <w:rPr>
          <w:rStyle w:val="StyleUnderline"/>
          <w:rFonts w:asciiTheme="minorHAnsi" w:hAnsiTheme="minorHAnsi" w:cstheme="minorHAnsi"/>
        </w:rPr>
        <w:t xml:space="preserve"> to</w:t>
      </w:r>
      <w:r w:rsidRPr="00D26AE3">
        <w:rPr>
          <w:rFonts w:asciiTheme="minorHAnsi" w:hAnsiTheme="minorHAnsi" w:cstheme="minorHAnsi"/>
          <w:sz w:val="16"/>
        </w:rPr>
        <w:t>, as the director of national intelligence put it in January, “</w:t>
      </w:r>
      <w:r w:rsidRPr="00D26AE3">
        <w:rPr>
          <w:rStyle w:val="Emphasis"/>
          <w:rFonts w:asciiTheme="minorHAnsi" w:hAnsiTheme="minorHAnsi" w:cstheme="minorHAnsi"/>
        </w:rPr>
        <w:t>steal information</w:t>
      </w:r>
      <w:r w:rsidRPr="00D26AE3">
        <w:rPr>
          <w:rStyle w:val="StyleUnderline"/>
          <w:rFonts w:asciiTheme="minorHAnsi" w:hAnsiTheme="minorHAnsi" w:cstheme="minorHAnsi"/>
        </w:rPr>
        <w:t xml:space="preserve">, to </w:t>
      </w:r>
      <w:r w:rsidRPr="00D26AE3">
        <w:rPr>
          <w:rStyle w:val="Emphasis"/>
          <w:rFonts w:asciiTheme="minorHAnsi" w:hAnsiTheme="minorHAnsi" w:cstheme="minorHAnsi"/>
        </w:rPr>
        <w:t>influence our citizens</w:t>
      </w:r>
      <w:r w:rsidRPr="00D26AE3">
        <w:rPr>
          <w:rStyle w:val="StyleUnderline"/>
          <w:rFonts w:asciiTheme="minorHAnsi" w:hAnsiTheme="minorHAnsi" w:cstheme="minorHAnsi"/>
        </w:rPr>
        <w:t xml:space="preserve">, or </w:t>
      </w:r>
      <w:r w:rsidRPr="00D26AE3">
        <w:rPr>
          <w:rStyle w:val="StyleUnderline"/>
          <w:rFonts w:asciiTheme="minorHAnsi" w:hAnsiTheme="minorHAnsi" w:cstheme="minorHAnsi"/>
          <w:highlight w:val="cyan"/>
        </w:rPr>
        <w:t xml:space="preserve">to </w:t>
      </w:r>
      <w:r w:rsidRPr="00D26AE3">
        <w:rPr>
          <w:rStyle w:val="Emphasis"/>
          <w:rFonts w:asciiTheme="minorHAnsi" w:hAnsiTheme="minorHAnsi" w:cstheme="minorHAnsi"/>
          <w:highlight w:val="cyan"/>
        </w:rPr>
        <w:t>disrupt critical infrastructure</w:t>
      </w:r>
      <w:r w:rsidRPr="00D26AE3">
        <w:rPr>
          <w:rFonts w:asciiTheme="minorHAnsi" w:hAnsiTheme="minorHAnsi" w:cstheme="minorHAnsi"/>
          <w:sz w:val="16"/>
        </w:rPr>
        <w:t xml:space="preserve">.” China currently does not exhibit Russia’s zeal for using such measures, particularly against the United States; but if U.S.-Chinese relations darken, </w:t>
      </w:r>
      <w:r w:rsidRPr="00D26AE3">
        <w:rPr>
          <w:rStyle w:val="StyleUnderline"/>
          <w:rFonts w:asciiTheme="minorHAnsi" w:hAnsiTheme="minorHAnsi" w:cstheme="minorHAnsi"/>
          <w:highlight w:val="cyan"/>
        </w:rPr>
        <w:t>Beijing could</w:t>
      </w:r>
      <w:r w:rsidRPr="00D26AE3">
        <w:rPr>
          <w:rFonts w:asciiTheme="minorHAnsi" w:hAnsiTheme="minorHAnsi" w:cstheme="minorHAnsi"/>
          <w:sz w:val="16"/>
        </w:rPr>
        <w:t xml:space="preserve"> plausibly </w:t>
      </w:r>
      <w:r w:rsidRPr="00D26AE3">
        <w:rPr>
          <w:rStyle w:val="StyleUnderline"/>
          <w:rFonts w:asciiTheme="minorHAnsi" w:hAnsiTheme="minorHAnsi" w:cstheme="minorHAnsi"/>
        </w:rPr>
        <w:t xml:space="preserve">take a </w:t>
      </w:r>
      <w:r w:rsidRPr="00D26AE3">
        <w:rPr>
          <w:rStyle w:val="Emphasis"/>
          <w:rFonts w:asciiTheme="minorHAnsi" w:hAnsiTheme="minorHAnsi" w:cstheme="minorHAnsi"/>
        </w:rPr>
        <w:t>page</w:t>
      </w:r>
      <w:r w:rsidRPr="00D26AE3">
        <w:rPr>
          <w:rStyle w:val="StyleUnderline"/>
          <w:rFonts w:asciiTheme="minorHAnsi" w:hAnsiTheme="minorHAnsi" w:cstheme="minorHAnsi"/>
        </w:rPr>
        <w:t xml:space="preserve"> from </w:t>
      </w:r>
      <w:r w:rsidRPr="00D26AE3">
        <w:rPr>
          <w:rStyle w:val="Emphasis"/>
          <w:rFonts w:asciiTheme="minorHAnsi" w:hAnsiTheme="minorHAnsi" w:cstheme="minorHAnsi"/>
        </w:rPr>
        <w:t>Russia’s playbook</w:t>
      </w:r>
      <w:r w:rsidRPr="00D26AE3">
        <w:rPr>
          <w:rStyle w:val="StyleUnderline"/>
          <w:rFonts w:asciiTheme="minorHAnsi" w:hAnsiTheme="minorHAnsi" w:cstheme="minorHAnsi"/>
        </w:rPr>
        <w:t xml:space="preserve"> and </w:t>
      </w:r>
      <w:r w:rsidRPr="00D26AE3">
        <w:rPr>
          <w:rStyle w:val="StyleUnderline"/>
          <w:rFonts w:asciiTheme="minorHAnsi" w:hAnsiTheme="minorHAnsi" w:cstheme="minorHAnsi"/>
          <w:highlight w:val="cyan"/>
        </w:rPr>
        <w:t xml:space="preserve">mount </w:t>
      </w:r>
      <w:r w:rsidRPr="00D26AE3">
        <w:rPr>
          <w:rStyle w:val="Emphasis"/>
          <w:rFonts w:asciiTheme="minorHAnsi" w:hAnsiTheme="minorHAnsi" w:cstheme="minorHAnsi"/>
          <w:highlight w:val="cyan"/>
        </w:rPr>
        <w:t>coordinated</w:t>
      </w:r>
      <w:r w:rsidRPr="00D26AE3">
        <w:rPr>
          <w:rStyle w:val="Emphasis"/>
          <w:rFonts w:asciiTheme="minorHAnsi" w:hAnsiTheme="minorHAnsi" w:cstheme="minorHAnsi"/>
        </w:rPr>
        <w:t xml:space="preserve">, deniable </w:t>
      </w:r>
      <w:r w:rsidRPr="00D26AE3">
        <w:rPr>
          <w:rStyle w:val="Emphasis"/>
          <w:rFonts w:asciiTheme="minorHAnsi" w:hAnsiTheme="minorHAnsi" w:cstheme="minorHAnsi"/>
          <w:highlight w:val="cyan"/>
        </w:rPr>
        <w:t>cyberattacks</w:t>
      </w:r>
      <w:r w:rsidRPr="00D26AE3">
        <w:rPr>
          <w:rStyle w:val="StyleUnderline"/>
          <w:rFonts w:asciiTheme="minorHAnsi" w:hAnsiTheme="minorHAnsi" w:cstheme="minorHAnsi"/>
        </w:rPr>
        <w:t xml:space="preserve"> or </w:t>
      </w:r>
      <w:r w:rsidRPr="00D26AE3">
        <w:rPr>
          <w:rStyle w:val="Emphasis"/>
          <w:rFonts w:asciiTheme="minorHAnsi" w:hAnsiTheme="minorHAnsi" w:cstheme="minorHAnsi"/>
        </w:rPr>
        <w:t>interference campaigns</w:t>
      </w:r>
      <w:r w:rsidRPr="00D26AE3">
        <w:rPr>
          <w:rStyle w:val="StyleUnderline"/>
          <w:rFonts w:asciiTheme="minorHAnsi" w:hAnsiTheme="minorHAnsi" w:cstheme="minorHAnsi"/>
        </w:rPr>
        <w:t xml:space="preserve"> against the United States.  </w:t>
      </w:r>
    </w:p>
    <w:p w14:paraId="49C3B39C" w14:textId="77777777" w:rsidR="00E0160D" w:rsidRPr="00D26AE3" w:rsidRDefault="00E0160D" w:rsidP="00E0160D">
      <w:pPr>
        <w:rPr>
          <w:rStyle w:val="Emphasis"/>
          <w:rFonts w:asciiTheme="minorHAnsi" w:hAnsiTheme="minorHAnsi" w:cstheme="minorHAnsi"/>
        </w:rPr>
      </w:pPr>
      <w:r w:rsidRPr="00D26AE3">
        <w:rPr>
          <w:rFonts w:asciiTheme="minorHAnsi" w:hAnsiTheme="minorHAnsi" w:cstheme="minorHAnsi"/>
          <w:sz w:val="16"/>
        </w:rPr>
        <w:t xml:space="preserve">China and Russia behave very differently in pursuit of their foreign policy objectives, but </w:t>
      </w:r>
      <w:r w:rsidRPr="00D26AE3">
        <w:rPr>
          <w:rStyle w:val="StyleUnderline"/>
          <w:rFonts w:asciiTheme="minorHAnsi" w:hAnsiTheme="minorHAnsi" w:cstheme="minorHAnsi"/>
          <w:highlight w:val="cyan"/>
        </w:rPr>
        <w:t xml:space="preserve">the </w:t>
      </w:r>
      <w:r w:rsidRPr="00D26AE3">
        <w:rPr>
          <w:rStyle w:val="Emphasis"/>
          <w:rFonts w:asciiTheme="minorHAnsi" w:hAnsiTheme="minorHAnsi" w:cstheme="minorHAnsi"/>
          <w:highlight w:val="cyan"/>
        </w:rPr>
        <w:t>combined</w:t>
      </w:r>
      <w:r w:rsidRPr="00D26AE3">
        <w:rPr>
          <w:rStyle w:val="StyleUnderline"/>
          <w:rFonts w:asciiTheme="minorHAnsi" w:hAnsiTheme="minorHAnsi" w:cstheme="minorHAnsi"/>
          <w:highlight w:val="cyan"/>
        </w:rPr>
        <w:t xml:space="preserve"> effect</w:t>
      </w:r>
      <w:r w:rsidRPr="00D26AE3">
        <w:rPr>
          <w:rStyle w:val="StyleUnderline"/>
          <w:rFonts w:asciiTheme="minorHAnsi" w:hAnsiTheme="minorHAnsi" w:cstheme="minorHAnsi"/>
        </w:rPr>
        <w:t xml:space="preserve"> of their actions </w:t>
      </w:r>
      <w:r w:rsidRPr="00D26AE3">
        <w:rPr>
          <w:rStyle w:val="StyleUnderline"/>
          <w:rFonts w:asciiTheme="minorHAnsi" w:hAnsiTheme="minorHAnsi" w:cstheme="minorHAnsi"/>
          <w:highlight w:val="cyan"/>
        </w:rPr>
        <w:t>is</w:t>
      </w:r>
      <w:r w:rsidRPr="00D26AE3">
        <w:rPr>
          <w:rStyle w:val="StyleUnderline"/>
          <w:rFonts w:asciiTheme="minorHAnsi" w:hAnsiTheme="minorHAnsi" w:cstheme="minorHAnsi"/>
        </w:rPr>
        <w:t xml:space="preserve"> often </w:t>
      </w:r>
      <w:r w:rsidRPr="00D26AE3">
        <w:rPr>
          <w:rStyle w:val="Emphasis"/>
          <w:rFonts w:asciiTheme="minorHAnsi" w:hAnsiTheme="minorHAnsi" w:cstheme="minorHAnsi"/>
          <w:highlight w:val="cyan"/>
        </w:rPr>
        <w:t>greater</w:t>
      </w:r>
      <w:r w:rsidRPr="00D26AE3">
        <w:rPr>
          <w:rStyle w:val="StyleUnderline"/>
          <w:rFonts w:asciiTheme="minorHAnsi" w:hAnsiTheme="minorHAnsi" w:cstheme="minorHAnsi"/>
          <w:highlight w:val="cyan"/>
        </w:rPr>
        <w:t xml:space="preserve"> than the sum</w:t>
      </w:r>
      <w:r w:rsidRPr="00D26AE3">
        <w:rPr>
          <w:rStyle w:val="StyleUnderline"/>
          <w:rFonts w:asciiTheme="minorHAnsi" w:hAnsiTheme="minorHAnsi" w:cstheme="minorHAnsi"/>
        </w:rPr>
        <w:t xml:space="preserve"> of its parts. </w:t>
      </w:r>
      <w:r w:rsidRPr="00D26AE3">
        <w:rPr>
          <w:rFonts w:asciiTheme="minorHAnsi" w:hAnsiTheme="minorHAnsi" w:cstheme="minorHAnsi"/>
          <w:sz w:val="16"/>
        </w:rPr>
        <w:t xml:space="preserve">In Europe, for example, China has amassed economic influence through growing trade relationships and Belt and Road-related infrastructure investments not contingent on standards for democratic governance and human rights, particularly in eastern Europe, Greece, and Italy. </w:t>
      </w:r>
      <w:r w:rsidRPr="00D26AE3">
        <w:rPr>
          <w:rStyle w:val="StyleUnderline"/>
          <w:rFonts w:asciiTheme="minorHAnsi" w:hAnsiTheme="minorHAnsi" w:cstheme="minorHAnsi"/>
        </w:rPr>
        <w:t xml:space="preserve">This engagement will ultimately </w:t>
      </w:r>
      <w:r w:rsidRPr="00D26AE3">
        <w:rPr>
          <w:rStyle w:val="Emphasis"/>
          <w:rFonts w:asciiTheme="minorHAnsi" w:hAnsiTheme="minorHAnsi" w:cstheme="minorHAnsi"/>
        </w:rPr>
        <w:t>translate</w:t>
      </w:r>
      <w:r w:rsidRPr="00D26AE3">
        <w:rPr>
          <w:rStyle w:val="StyleUnderline"/>
          <w:rFonts w:asciiTheme="minorHAnsi" w:hAnsiTheme="minorHAnsi" w:cstheme="minorHAnsi"/>
        </w:rPr>
        <w:t xml:space="preserve"> into </w:t>
      </w:r>
      <w:r w:rsidRPr="00D26AE3">
        <w:rPr>
          <w:rStyle w:val="Emphasis"/>
          <w:rFonts w:asciiTheme="minorHAnsi" w:hAnsiTheme="minorHAnsi" w:cstheme="minorHAnsi"/>
        </w:rPr>
        <w:t>political leverage</w:t>
      </w:r>
      <w:r w:rsidRPr="00D26AE3">
        <w:rPr>
          <w:rFonts w:asciiTheme="minorHAnsi" w:hAnsiTheme="minorHAnsi" w:cstheme="minorHAnsi"/>
          <w:sz w:val="16"/>
        </w:rPr>
        <w:t xml:space="preserve">, as it already has in many countries in Asia. </w:t>
      </w:r>
      <w:r w:rsidRPr="00D26AE3">
        <w:rPr>
          <w:rStyle w:val="StyleUnderline"/>
          <w:rFonts w:asciiTheme="minorHAnsi" w:hAnsiTheme="minorHAnsi" w:cstheme="minorHAnsi"/>
        </w:rPr>
        <w:t xml:space="preserve">Russia, for its part, appears intent on pursuing hybrid tactics that </w:t>
      </w:r>
      <w:r w:rsidRPr="00D26AE3">
        <w:rPr>
          <w:rStyle w:val="Emphasis"/>
          <w:rFonts w:asciiTheme="minorHAnsi" w:hAnsiTheme="minorHAnsi" w:cstheme="minorHAnsi"/>
        </w:rPr>
        <w:t>disrupt democratic processes</w:t>
      </w:r>
      <w:r w:rsidRPr="00D26AE3">
        <w:rPr>
          <w:rStyle w:val="StyleUnderline"/>
          <w:rFonts w:asciiTheme="minorHAnsi" w:hAnsiTheme="minorHAnsi" w:cstheme="minorHAnsi"/>
        </w:rPr>
        <w:t>.</w:t>
      </w:r>
      <w:r w:rsidRPr="00D26AE3">
        <w:rPr>
          <w:rFonts w:asciiTheme="minorHAnsi" w:hAnsiTheme="minorHAnsi" w:cstheme="minorHAnsi"/>
          <w:sz w:val="16"/>
        </w:rPr>
        <w:t xml:space="preserve"> On their own, each of these activities is already worrisome for the United States and Europe. </w:t>
      </w:r>
      <w:r w:rsidRPr="00D26AE3">
        <w:rPr>
          <w:rStyle w:val="StyleUnderline"/>
          <w:rFonts w:asciiTheme="minorHAnsi" w:hAnsiTheme="minorHAnsi" w:cstheme="minorHAnsi"/>
        </w:rPr>
        <w:t xml:space="preserve">But a scenario in which </w:t>
      </w:r>
      <w:r w:rsidRPr="00D26AE3">
        <w:rPr>
          <w:rStyle w:val="StyleUnderline"/>
          <w:rFonts w:asciiTheme="minorHAnsi" w:hAnsiTheme="minorHAnsi" w:cstheme="minorHAnsi"/>
          <w:highlight w:val="cyan"/>
        </w:rPr>
        <w:t xml:space="preserve">each country’s actions </w:t>
      </w:r>
      <w:r w:rsidRPr="00D26AE3">
        <w:rPr>
          <w:rStyle w:val="Emphasis"/>
          <w:rFonts w:asciiTheme="minorHAnsi" w:hAnsiTheme="minorHAnsi" w:cstheme="minorHAnsi"/>
          <w:highlight w:val="cyan"/>
        </w:rPr>
        <w:t>amplify the other’s</w:t>
      </w:r>
      <w:r w:rsidRPr="00D26AE3">
        <w:rPr>
          <w:rStyle w:val="StyleUnderline"/>
          <w:rFonts w:asciiTheme="minorHAnsi" w:hAnsiTheme="minorHAnsi" w:cstheme="minorHAnsi"/>
        </w:rPr>
        <w:t xml:space="preserve"> is </w:t>
      </w:r>
      <w:r w:rsidRPr="00D26AE3">
        <w:rPr>
          <w:rStyle w:val="Emphasis"/>
          <w:rFonts w:asciiTheme="minorHAnsi" w:hAnsiTheme="minorHAnsi" w:cstheme="minorHAnsi"/>
        </w:rPr>
        <w:t>not hard to imagine</w:t>
      </w:r>
      <w:r w:rsidRPr="00D26AE3">
        <w:rPr>
          <w:rStyle w:val="StyleUnderline"/>
          <w:rFonts w:asciiTheme="minorHAnsi" w:hAnsiTheme="minorHAnsi" w:cstheme="minorHAnsi"/>
        </w:rPr>
        <w:t>.</w:t>
      </w:r>
      <w:r w:rsidRPr="00D26AE3">
        <w:rPr>
          <w:rFonts w:asciiTheme="minorHAnsi" w:hAnsiTheme="minorHAnsi" w:cstheme="minorHAnsi"/>
          <w:sz w:val="16"/>
        </w:rPr>
        <w:t xml:space="preserve"> </w:t>
      </w:r>
      <w:r w:rsidRPr="00D26AE3">
        <w:rPr>
          <w:rStyle w:val="StyleUnderline"/>
          <w:rFonts w:asciiTheme="minorHAnsi" w:hAnsiTheme="minorHAnsi" w:cstheme="minorHAnsi"/>
          <w:highlight w:val="cyan"/>
        </w:rPr>
        <w:t>China</w:t>
      </w:r>
      <w:r w:rsidRPr="00D26AE3">
        <w:rPr>
          <w:rStyle w:val="StyleUnderline"/>
          <w:rFonts w:asciiTheme="minorHAnsi" w:hAnsiTheme="minorHAnsi" w:cstheme="minorHAnsi"/>
        </w:rPr>
        <w:t xml:space="preserve">, for example, </w:t>
      </w:r>
      <w:r w:rsidRPr="00D26AE3">
        <w:rPr>
          <w:rStyle w:val="StyleUnderline"/>
          <w:rFonts w:asciiTheme="minorHAnsi" w:hAnsiTheme="minorHAnsi" w:cstheme="minorHAnsi"/>
          <w:highlight w:val="cyan"/>
        </w:rPr>
        <w:t xml:space="preserve">could </w:t>
      </w:r>
      <w:r w:rsidRPr="00D26AE3">
        <w:rPr>
          <w:rStyle w:val="StyleUnderline"/>
          <w:rFonts w:asciiTheme="minorHAnsi" w:hAnsiTheme="minorHAnsi" w:cstheme="minorHAnsi"/>
        </w:rPr>
        <w:t xml:space="preserve">eventually </w:t>
      </w:r>
      <w:r w:rsidRPr="00D26AE3">
        <w:rPr>
          <w:rStyle w:val="StyleUnderline"/>
          <w:rFonts w:asciiTheme="minorHAnsi" w:hAnsiTheme="minorHAnsi" w:cstheme="minorHAnsi"/>
          <w:highlight w:val="cyan"/>
        </w:rPr>
        <w:t>use its</w:t>
      </w:r>
      <w:r w:rsidRPr="00D26AE3">
        <w:rPr>
          <w:rStyle w:val="StyleUnderline"/>
          <w:rFonts w:asciiTheme="minorHAnsi" w:hAnsiTheme="minorHAnsi" w:cstheme="minorHAnsi"/>
        </w:rPr>
        <w:t xml:space="preserve"> </w:t>
      </w:r>
      <w:r w:rsidRPr="00D26AE3">
        <w:rPr>
          <w:rStyle w:val="Emphasis"/>
          <w:rFonts w:asciiTheme="minorHAnsi" w:hAnsiTheme="minorHAnsi" w:cstheme="minorHAnsi"/>
        </w:rPr>
        <w:t xml:space="preserve">growing </w:t>
      </w:r>
      <w:r w:rsidRPr="00D26AE3">
        <w:rPr>
          <w:rStyle w:val="Emphasis"/>
          <w:rFonts w:asciiTheme="minorHAnsi" w:hAnsiTheme="minorHAnsi" w:cstheme="minorHAnsi"/>
          <w:highlight w:val="cyan"/>
        </w:rPr>
        <w:t>ownership of European ports</w:t>
      </w:r>
      <w:r w:rsidRPr="00D26AE3">
        <w:rPr>
          <w:rStyle w:val="StyleUnderline"/>
          <w:rFonts w:asciiTheme="minorHAnsi" w:hAnsiTheme="minorHAnsi" w:cstheme="minorHAnsi"/>
        </w:rPr>
        <w:t xml:space="preserve"> and </w:t>
      </w:r>
      <w:r w:rsidRPr="00D26AE3">
        <w:rPr>
          <w:rStyle w:val="Emphasis"/>
          <w:rFonts w:asciiTheme="minorHAnsi" w:hAnsiTheme="minorHAnsi" w:cstheme="minorHAnsi"/>
        </w:rPr>
        <w:t>rail lines</w:t>
      </w:r>
      <w:r w:rsidRPr="00D26AE3">
        <w:rPr>
          <w:rStyle w:val="StyleUnderline"/>
          <w:rFonts w:asciiTheme="minorHAnsi" w:hAnsiTheme="minorHAnsi" w:cstheme="minorHAnsi"/>
        </w:rPr>
        <w:t xml:space="preserve"> </w:t>
      </w:r>
      <w:r w:rsidRPr="00D26AE3">
        <w:rPr>
          <w:rStyle w:val="StyleUnderline"/>
          <w:rFonts w:asciiTheme="minorHAnsi" w:hAnsiTheme="minorHAnsi" w:cstheme="minorHAnsi"/>
          <w:highlight w:val="cyan"/>
        </w:rPr>
        <w:t xml:space="preserve">to </w:t>
      </w:r>
      <w:r w:rsidRPr="00D26AE3">
        <w:rPr>
          <w:rStyle w:val="Emphasis"/>
          <w:rFonts w:asciiTheme="minorHAnsi" w:hAnsiTheme="minorHAnsi" w:cstheme="minorHAnsi"/>
          <w:highlight w:val="cyan"/>
        </w:rPr>
        <w:t xml:space="preserve">slow a </w:t>
      </w:r>
      <w:r w:rsidRPr="00D26AE3">
        <w:rPr>
          <w:rStyle w:val="Emphasis"/>
          <w:rFonts w:asciiTheme="minorHAnsi" w:hAnsiTheme="minorHAnsi" w:cstheme="minorHAnsi"/>
        </w:rPr>
        <w:t xml:space="preserve">NATO </w:t>
      </w:r>
      <w:r w:rsidRPr="00D26AE3">
        <w:rPr>
          <w:rStyle w:val="Emphasis"/>
          <w:rFonts w:asciiTheme="minorHAnsi" w:hAnsiTheme="minorHAnsi" w:cstheme="minorHAnsi"/>
          <w:highlight w:val="cyan"/>
        </w:rPr>
        <w:t>response</w:t>
      </w:r>
      <w:r w:rsidRPr="00D26AE3">
        <w:rPr>
          <w:rStyle w:val="StyleUnderline"/>
          <w:rFonts w:asciiTheme="minorHAnsi" w:hAnsiTheme="minorHAnsi" w:cstheme="minorHAnsi"/>
          <w:highlight w:val="cyan"/>
        </w:rPr>
        <w:t xml:space="preserve"> to </w:t>
      </w:r>
      <w:r w:rsidRPr="00D26AE3">
        <w:rPr>
          <w:rStyle w:val="Emphasis"/>
          <w:rFonts w:asciiTheme="minorHAnsi" w:hAnsiTheme="minorHAnsi" w:cstheme="minorHAnsi"/>
          <w:highlight w:val="cyan"/>
        </w:rPr>
        <w:t>Russian aggression</w:t>
      </w:r>
      <w:r w:rsidRPr="00D26AE3">
        <w:rPr>
          <w:rFonts w:asciiTheme="minorHAnsi" w:hAnsiTheme="minorHAnsi" w:cstheme="minorHAnsi"/>
          <w:sz w:val="16"/>
        </w:rPr>
        <w:t xml:space="preserve">. Likewise, Beijing could use the economic leverage it has accrued to quietly dissuade an already reluctant NATO member state such as Hungary or Turkey from responding to Russia’s hybrid tactics, </w:t>
      </w:r>
      <w:r w:rsidRPr="00D26AE3">
        <w:rPr>
          <w:rStyle w:val="StyleUnderline"/>
          <w:rFonts w:asciiTheme="minorHAnsi" w:hAnsiTheme="minorHAnsi" w:cstheme="minorHAnsi"/>
          <w:highlight w:val="cyan"/>
        </w:rPr>
        <w:t>which could</w:t>
      </w:r>
      <w:r w:rsidRPr="00D26AE3">
        <w:rPr>
          <w:rStyle w:val="StyleUnderline"/>
          <w:rFonts w:asciiTheme="minorHAnsi" w:hAnsiTheme="minorHAnsi" w:cstheme="minorHAnsi"/>
        </w:rPr>
        <w:t xml:space="preserve"> ultimately serve to </w:t>
      </w:r>
      <w:r w:rsidRPr="00D26AE3">
        <w:rPr>
          <w:rStyle w:val="Emphasis"/>
          <w:rFonts w:asciiTheme="minorHAnsi" w:hAnsiTheme="minorHAnsi" w:cstheme="minorHAnsi"/>
          <w:highlight w:val="cyan"/>
        </w:rPr>
        <w:t>discredit NATO</w:t>
      </w:r>
      <w:r w:rsidRPr="00D26AE3">
        <w:rPr>
          <w:rStyle w:val="Emphasis"/>
          <w:rFonts w:asciiTheme="minorHAnsi" w:hAnsiTheme="minorHAnsi" w:cstheme="minorHAnsi"/>
        </w:rPr>
        <w:t>’s commitment</w:t>
      </w:r>
      <w:r w:rsidRPr="00D26AE3">
        <w:rPr>
          <w:rStyle w:val="StyleUnderline"/>
          <w:rFonts w:asciiTheme="minorHAnsi" w:hAnsiTheme="minorHAnsi" w:cstheme="minorHAnsi"/>
        </w:rPr>
        <w:t xml:space="preserve"> to </w:t>
      </w:r>
      <w:r w:rsidRPr="00D26AE3">
        <w:rPr>
          <w:rStyle w:val="Emphasis"/>
          <w:rFonts w:asciiTheme="minorHAnsi" w:hAnsiTheme="minorHAnsi" w:cstheme="minorHAnsi"/>
        </w:rPr>
        <w:t>collective defense.</w:t>
      </w:r>
    </w:p>
    <w:p w14:paraId="1F0466A9" w14:textId="77777777" w:rsidR="00E0160D" w:rsidRPr="00E0160D" w:rsidRDefault="00E0160D" w:rsidP="00E0160D"/>
    <w:p w14:paraId="5492E678" w14:textId="07A2E307" w:rsidR="009D469A" w:rsidRDefault="009D469A" w:rsidP="009D469A">
      <w:pPr>
        <w:pStyle w:val="Heading3"/>
      </w:pPr>
      <w:r>
        <w:t>Mining</w:t>
      </w:r>
    </w:p>
    <w:p w14:paraId="154CE068" w14:textId="77777777" w:rsidR="00E0160D" w:rsidRDefault="00E0160D" w:rsidP="00E0160D">
      <w:pPr>
        <w:pStyle w:val="Heading4"/>
      </w:pPr>
      <w:r>
        <w:t xml:space="preserve">No space mining – </w:t>
      </w:r>
      <w:r w:rsidRPr="00DD4667">
        <w:rPr>
          <w:u w:val="single"/>
        </w:rPr>
        <w:t>it’s just not profitable</w:t>
      </w:r>
      <w:r>
        <w:t>.</w:t>
      </w:r>
    </w:p>
    <w:p w14:paraId="4149BDA3" w14:textId="77777777" w:rsidR="00E0160D" w:rsidRPr="00DD4667" w:rsidRDefault="00E0160D" w:rsidP="00E0160D">
      <w:proofErr w:type="spellStart"/>
      <w:r w:rsidRPr="00DD4667">
        <w:rPr>
          <w:rFonts w:eastAsiaTheme="majorEastAsia" w:cstheme="majorBidi"/>
          <w:b/>
          <w:iCs/>
          <w:sz w:val="26"/>
        </w:rPr>
        <w:t>Fickling</w:t>
      </w:r>
      <w:proofErr w:type="spellEnd"/>
      <w:r w:rsidRPr="00DD4667">
        <w:rPr>
          <w:rFonts w:eastAsiaTheme="majorEastAsia" w:cstheme="majorBidi"/>
          <w:b/>
          <w:iCs/>
          <w:sz w:val="26"/>
        </w:rPr>
        <w:t xml:space="preserve"> 20</w:t>
      </w:r>
      <w:r>
        <w:t xml:space="preserve"> [</w:t>
      </w:r>
      <w:r w:rsidRPr="00DD4667">
        <w:t xml:space="preserve">David </w:t>
      </w:r>
      <w:proofErr w:type="spellStart"/>
      <w:r w:rsidRPr="00DD4667">
        <w:t>Fickling</w:t>
      </w:r>
      <w:proofErr w:type="spellEnd"/>
      <w:r w:rsidRPr="00DD4667">
        <w:t xml:space="preserve">, David </w:t>
      </w:r>
      <w:proofErr w:type="spellStart"/>
      <w:r w:rsidRPr="00DD4667">
        <w:t>Fickling</w:t>
      </w:r>
      <w:proofErr w:type="spellEnd"/>
      <w:r w:rsidRPr="00DD4667">
        <w:t xml:space="preserve"> is a Bloomberg columnist covering commodities, as well as industrial and consumer companies. He has been a reporter for Bloomberg News, Dow Jones, the Wall Street Journal, the Financial </w:t>
      </w:r>
      <w:proofErr w:type="gramStart"/>
      <w:r w:rsidRPr="00DD4667">
        <w:t>Times</w:t>
      </w:r>
      <w:proofErr w:type="gramEnd"/>
      <w:r w:rsidRPr="00DD4667">
        <w:t xml:space="preserve"> and the Guardian. 12-21-2020, "We’re Never Going to Mine the Asteroid Belt," Bloomberg, </w:t>
      </w:r>
      <w:hyperlink r:id="rId12" w:history="1">
        <w:r w:rsidRPr="00DD4667">
          <w:rPr>
            <w:rStyle w:val="Hyperlink"/>
          </w:rPr>
          <w:t>https://www.bloomberg.com/opinion/articles/2020-12-21/space-mining-on-asteroids-is-never-going-to-happen accessed 12/10/21</w:t>
        </w:r>
      </w:hyperlink>
      <w:r w:rsidRPr="00DD4667">
        <w:t>] Adam</w:t>
      </w:r>
    </w:p>
    <w:p w14:paraId="44FCF779" w14:textId="77777777" w:rsidR="00E0160D" w:rsidRPr="0059788F" w:rsidRDefault="00E0160D" w:rsidP="00E0160D">
      <w:r w:rsidRPr="0059788F">
        <w:t xml:space="preserve">It’s wonderful that people are shooting for the stars — but </w:t>
      </w:r>
      <w:r w:rsidRPr="0059788F">
        <w:rPr>
          <w:rStyle w:val="StyleUnderline"/>
        </w:rPr>
        <w:t>those who declined to fund the expansive plans of the nascent space mining industry were right about the fundamentals</w:t>
      </w:r>
      <w:r w:rsidRPr="0059788F">
        <w:t xml:space="preserve">. </w:t>
      </w:r>
      <w:r w:rsidRPr="0059788F">
        <w:rPr>
          <w:rStyle w:val="StyleUnderline"/>
        </w:rPr>
        <w:t xml:space="preserve">Space </w:t>
      </w:r>
      <w:r w:rsidRPr="002076FF">
        <w:rPr>
          <w:rStyle w:val="StyleUnderline"/>
          <w:highlight w:val="cyan"/>
        </w:rPr>
        <w:t>mining won’t get off the ground</w:t>
      </w:r>
      <w:r w:rsidRPr="0059788F">
        <w:rPr>
          <w:rStyle w:val="StyleUnderline"/>
        </w:rPr>
        <w:t xml:space="preserve"> in any foreseeable future</w:t>
      </w:r>
      <w:r w:rsidRPr="0059788F">
        <w:t xml:space="preserve"> — and you only </w:t>
      </w:r>
      <w:proofErr w:type="gramStart"/>
      <w:r w:rsidRPr="0059788F">
        <w:t>have to</w:t>
      </w:r>
      <w:proofErr w:type="gramEnd"/>
      <w:r w:rsidRPr="0059788F">
        <w:t xml:space="preserve"> look at the history of civilization to see why.</w:t>
      </w:r>
    </w:p>
    <w:p w14:paraId="37AEADF5" w14:textId="77777777" w:rsidR="00E0160D" w:rsidRPr="0059788F" w:rsidRDefault="00E0160D" w:rsidP="00E0160D">
      <w:r w:rsidRPr="0059788F">
        <w:rPr>
          <w:rStyle w:val="StyleUnderline"/>
        </w:rPr>
        <w:t xml:space="preserve">One factor rules out most space mining at the outset: </w:t>
      </w:r>
      <w:r w:rsidRPr="00B808CA">
        <w:rPr>
          <w:rStyle w:val="StyleUnderline"/>
        </w:rPr>
        <w:t>gravity</w:t>
      </w:r>
      <w:r w:rsidRPr="0059788F">
        <w:t>. On one hand, it guarantees that most of the solar system’s best mineral resources are to be found under our feet. Earth is the largest rocky planet orbiting the sun. As a result, the cornucopia of minerals the globe attracted as it coalesced is as rich as will be found this side of Alpha Centauri.</w:t>
      </w:r>
    </w:p>
    <w:p w14:paraId="4354510B" w14:textId="77777777" w:rsidR="00E0160D" w:rsidRPr="0059788F" w:rsidRDefault="00E0160D" w:rsidP="00E0160D">
      <w:pPr>
        <w:rPr>
          <w:rStyle w:val="StyleUnderline"/>
        </w:rPr>
      </w:pPr>
      <w:r w:rsidRPr="00B808CA">
        <w:rPr>
          <w:rStyle w:val="StyleUnderline"/>
        </w:rPr>
        <w:t>Gravity poses a more technical problem</w:t>
      </w:r>
      <w:r w:rsidRPr="0059788F">
        <w:t xml:space="preserve">, too. </w:t>
      </w:r>
      <w:r w:rsidRPr="0059788F">
        <w:rPr>
          <w:rStyle w:val="StyleUnderline"/>
        </w:rPr>
        <w:t xml:space="preserve">Escaping </w:t>
      </w:r>
      <w:r w:rsidRPr="002076FF">
        <w:rPr>
          <w:rStyle w:val="StyleUnderline"/>
          <w:highlight w:val="cyan"/>
        </w:rPr>
        <w:t>Earth’s gravitational</w:t>
      </w:r>
      <w:r w:rsidRPr="0059788F">
        <w:rPr>
          <w:rStyle w:val="StyleUnderline"/>
        </w:rPr>
        <w:t xml:space="preserve"> </w:t>
      </w:r>
      <w:r w:rsidRPr="002076FF">
        <w:rPr>
          <w:rStyle w:val="StyleUnderline"/>
          <w:highlight w:val="cyan"/>
        </w:rPr>
        <w:t>field</w:t>
      </w:r>
      <w:r w:rsidRPr="0059788F">
        <w:rPr>
          <w:rStyle w:val="StyleUnderline"/>
        </w:rPr>
        <w:t> </w:t>
      </w:r>
      <w:r w:rsidRPr="002076FF">
        <w:rPr>
          <w:rStyle w:val="StyleUnderline"/>
          <w:highlight w:val="cyan"/>
        </w:rPr>
        <w:t>makes</w:t>
      </w:r>
      <w:r w:rsidRPr="0059788F">
        <w:rPr>
          <w:rStyle w:val="StyleUnderline"/>
        </w:rPr>
        <w:t xml:space="preserve"> </w:t>
      </w:r>
      <w:r w:rsidRPr="002076FF">
        <w:rPr>
          <w:rStyle w:val="StyleUnderline"/>
          <w:highlight w:val="cyan"/>
        </w:rPr>
        <w:t>transporting</w:t>
      </w:r>
      <w:r w:rsidRPr="0059788F">
        <w:rPr>
          <w:rStyle w:val="StyleUnderline"/>
        </w:rPr>
        <w:t xml:space="preserve"> the volumes of </w:t>
      </w:r>
      <w:r w:rsidRPr="002076FF">
        <w:rPr>
          <w:rStyle w:val="StyleUnderline"/>
          <w:highlight w:val="cyan"/>
        </w:rPr>
        <w:t>material</w:t>
      </w:r>
      <w:r w:rsidRPr="0059788F">
        <w:rPr>
          <w:rStyle w:val="StyleUnderline"/>
        </w:rPr>
        <w:t xml:space="preserve"> needed in a mining operation </w:t>
      </w:r>
      <w:r w:rsidRPr="002076FF">
        <w:rPr>
          <w:rStyle w:val="StyleUnderline"/>
          <w:highlight w:val="cyan"/>
        </w:rPr>
        <w:t>hugely</w:t>
      </w:r>
      <w:r w:rsidRPr="0059788F">
        <w:rPr>
          <w:rStyle w:val="StyleUnderline"/>
        </w:rPr>
        <w:t xml:space="preserve"> </w:t>
      </w:r>
      <w:r w:rsidRPr="002076FF">
        <w:rPr>
          <w:rStyle w:val="StyleUnderline"/>
          <w:highlight w:val="cyan"/>
        </w:rPr>
        <w:t>expensive</w:t>
      </w:r>
      <w:r w:rsidRPr="0059788F">
        <w:t xml:space="preserve">. On Falcon Heavy, the large rocket being developed by </w:t>
      </w:r>
      <w:r w:rsidRPr="0059788F">
        <w:rPr>
          <w:rStyle w:val="StyleUnderline"/>
        </w:rPr>
        <w:t>Elon Musk’s SpaceX,</w:t>
      </w:r>
      <w:r w:rsidRPr="0059788F">
        <w:t xml:space="preserve"> </w:t>
      </w:r>
      <w:r w:rsidRPr="00B808CA">
        <w:rPr>
          <w:rStyle w:val="StyleUnderline"/>
        </w:rPr>
        <w:t>transporting a payload to the orbit of Mars</w:t>
      </w:r>
      <w:r w:rsidRPr="0059788F">
        <w:t xml:space="preserve"> </w:t>
      </w:r>
      <w:r w:rsidRPr="0059788F">
        <w:rPr>
          <w:rStyle w:val="StyleUnderline"/>
        </w:rPr>
        <w:t>comes to as little as </w:t>
      </w:r>
      <w:hyperlink r:id="rId13" w:tgtFrame="_blank" w:tooltip="Falcon Heavy -- SpaceX" w:history="1">
        <w:r w:rsidRPr="0059788F">
          <w:rPr>
            <w:rStyle w:val="StyleUnderline"/>
          </w:rPr>
          <w:t>$5,357 per kilogram</w:t>
        </w:r>
      </w:hyperlink>
      <w:r w:rsidRPr="0059788F">
        <w:t xml:space="preserve"> — a drastic reduction in normal launch costs. Still, </w:t>
      </w:r>
      <w:r w:rsidRPr="0059788F">
        <w:rPr>
          <w:rStyle w:val="StyleUnderline"/>
        </w:rPr>
        <w:t>at those prices</w:t>
      </w:r>
      <w:r w:rsidRPr="0059788F">
        <w:t xml:space="preserve"> </w:t>
      </w:r>
      <w:r w:rsidRPr="002076FF">
        <w:rPr>
          <w:rStyle w:val="StyleUnderline"/>
          <w:highlight w:val="cyan"/>
        </w:rPr>
        <w:t>just lofting</w:t>
      </w:r>
      <w:r w:rsidRPr="0059788F">
        <w:rPr>
          <w:rStyle w:val="StyleUnderline"/>
        </w:rPr>
        <w:t xml:space="preserve"> a </w:t>
      </w:r>
      <w:r w:rsidRPr="002076FF">
        <w:rPr>
          <w:rStyle w:val="StyleUnderline"/>
          <w:highlight w:val="cyan"/>
        </w:rPr>
        <w:t>single half-ton drilling rig</w:t>
      </w:r>
      <w:r w:rsidRPr="0059788F">
        <w:rPr>
          <w:rStyle w:val="StyleUnderline"/>
        </w:rPr>
        <w:t xml:space="preserve"> to the asteroid belt</w:t>
      </w:r>
      <w:r w:rsidRPr="0059788F">
        <w:t xml:space="preserve"> would </w:t>
      </w:r>
      <w:r w:rsidRPr="002076FF">
        <w:rPr>
          <w:rStyle w:val="StyleUnderline"/>
          <w:highlight w:val="cyan"/>
        </w:rPr>
        <w:t>use</w:t>
      </w:r>
      <w:r w:rsidRPr="0059788F">
        <w:rPr>
          <w:rStyle w:val="StyleUnderline"/>
        </w:rPr>
        <w:t xml:space="preserve"> </w:t>
      </w:r>
      <w:r w:rsidRPr="002076FF">
        <w:rPr>
          <w:rStyle w:val="StyleUnderline"/>
          <w:highlight w:val="cyan"/>
        </w:rPr>
        <w:t>up</w:t>
      </w:r>
      <w:r w:rsidRPr="0059788F">
        <w:rPr>
          <w:rStyle w:val="StyleUnderline"/>
        </w:rPr>
        <w:t xml:space="preserve"> the </w:t>
      </w:r>
      <w:r w:rsidRPr="002076FF">
        <w:rPr>
          <w:rStyle w:val="StyleUnderline"/>
          <w:highlight w:val="cyan"/>
        </w:rPr>
        <w:t>annual exploration</w:t>
      </w:r>
      <w:r w:rsidRPr="0059788F">
        <w:rPr>
          <w:rStyle w:val="StyleUnderline"/>
        </w:rPr>
        <w:t xml:space="preserve"> </w:t>
      </w:r>
      <w:r w:rsidRPr="002076FF">
        <w:rPr>
          <w:rStyle w:val="StyleUnderline"/>
          <w:highlight w:val="cyan"/>
        </w:rPr>
        <w:t>budget</w:t>
      </w:r>
      <w:r w:rsidRPr="0059788F">
        <w:rPr>
          <w:rStyle w:val="StyleUnderline"/>
        </w:rPr>
        <w:t xml:space="preserve"> </w:t>
      </w:r>
      <w:r w:rsidRPr="002076FF">
        <w:rPr>
          <w:rStyle w:val="StyleUnderline"/>
          <w:highlight w:val="cyan"/>
        </w:rPr>
        <w:t>of a</w:t>
      </w:r>
      <w:r w:rsidRPr="0059788F">
        <w:rPr>
          <w:rStyle w:val="StyleUnderline"/>
        </w:rPr>
        <w:t xml:space="preserve"> small </w:t>
      </w:r>
      <w:r w:rsidRPr="002076FF">
        <w:rPr>
          <w:rStyle w:val="StyleUnderline"/>
          <w:highlight w:val="cyan"/>
        </w:rPr>
        <w:t>mining company</w:t>
      </w:r>
      <w:r w:rsidRPr="0059788F">
        <w:rPr>
          <w:rStyle w:val="StyleUnderline"/>
        </w:rPr>
        <w:t>.</w:t>
      </w:r>
    </w:p>
    <w:p w14:paraId="14B5DFF3" w14:textId="77777777" w:rsidR="00E0160D" w:rsidRPr="00DD4667" w:rsidRDefault="00E0160D" w:rsidP="00E0160D">
      <w:pPr>
        <w:rPr>
          <w:rStyle w:val="StyleUnderline"/>
        </w:rPr>
      </w:pPr>
      <w:r w:rsidRPr="002076FF">
        <w:rPr>
          <w:rStyle w:val="StyleUnderline"/>
          <w:highlight w:val="cyan"/>
        </w:rPr>
        <w:t xml:space="preserve">Power </w:t>
      </w:r>
      <w:r w:rsidRPr="00B808CA">
        <w:rPr>
          <w:rStyle w:val="StyleUnderline"/>
        </w:rPr>
        <w:t xml:space="preserve">is </w:t>
      </w:r>
      <w:r w:rsidRPr="002076FF">
        <w:rPr>
          <w:rStyle w:val="StyleUnderline"/>
          <w:highlight w:val="cyan"/>
        </w:rPr>
        <w:t>another issue</w:t>
      </w:r>
      <w:r w:rsidRPr="0059788F">
        <w:t xml:space="preserve">. The </w:t>
      </w:r>
      <w:r w:rsidRPr="002076FF">
        <w:rPr>
          <w:rStyle w:val="StyleUnderline"/>
          <w:highlight w:val="cyan"/>
        </w:rPr>
        <w:t>i</w:t>
      </w:r>
      <w:r w:rsidRPr="0059788F">
        <w:rPr>
          <w:rStyle w:val="StyleUnderline"/>
        </w:rPr>
        <w:t xml:space="preserve">nternational </w:t>
      </w:r>
      <w:r w:rsidRPr="002076FF">
        <w:rPr>
          <w:rStyle w:val="StyleUnderline"/>
          <w:highlight w:val="cyan"/>
        </w:rPr>
        <w:t>s</w:t>
      </w:r>
      <w:r w:rsidRPr="0059788F">
        <w:rPr>
          <w:rStyle w:val="StyleUnderline"/>
        </w:rPr>
        <w:t xml:space="preserve">pace </w:t>
      </w:r>
      <w:r w:rsidRPr="002076FF">
        <w:rPr>
          <w:rStyle w:val="StyleUnderline"/>
          <w:highlight w:val="cyan"/>
        </w:rPr>
        <w:t>s</w:t>
      </w:r>
      <w:r w:rsidRPr="0059788F">
        <w:rPr>
          <w:rStyle w:val="StyleUnderline"/>
        </w:rPr>
        <w:t xml:space="preserve">tation, with 35,000 square feet of solar arrays, </w:t>
      </w:r>
      <w:r w:rsidRPr="002076FF">
        <w:rPr>
          <w:rStyle w:val="StyleUnderline"/>
          <w:highlight w:val="cyan"/>
        </w:rPr>
        <w:t>generates</w:t>
      </w:r>
      <w:r w:rsidRPr="0059788F">
        <w:rPr>
          <w:rStyle w:val="StyleUnderline"/>
        </w:rPr>
        <w:t xml:space="preserve"> up to </w:t>
      </w:r>
      <w:r w:rsidRPr="002076FF">
        <w:rPr>
          <w:rStyle w:val="StyleUnderline"/>
          <w:highlight w:val="cyan"/>
        </w:rPr>
        <w:t>120 kilowatts</w:t>
      </w:r>
      <w:r w:rsidRPr="0059788F">
        <w:rPr>
          <w:rStyle w:val="StyleUnderline"/>
        </w:rPr>
        <w:t xml:space="preserve"> of electricity. </w:t>
      </w:r>
      <w:r w:rsidRPr="0059788F">
        <w:t xml:space="preserve">That </w:t>
      </w:r>
      <w:r w:rsidRPr="002076FF">
        <w:rPr>
          <w:rStyle w:val="StyleUnderline"/>
          <w:highlight w:val="cyan"/>
        </w:rPr>
        <w:t>drill</w:t>
      </w:r>
      <w:r w:rsidRPr="0059788F">
        <w:t xml:space="preserve"> </w:t>
      </w:r>
      <w:r w:rsidRPr="00B808CA">
        <w:rPr>
          <w:rStyle w:val="StyleUnderline"/>
        </w:rPr>
        <w:t xml:space="preserve">would </w:t>
      </w:r>
      <w:r w:rsidRPr="002076FF">
        <w:rPr>
          <w:rStyle w:val="StyleUnderline"/>
          <w:highlight w:val="cyan"/>
        </w:rPr>
        <w:t>need</w:t>
      </w:r>
      <w:r w:rsidRPr="00B808CA">
        <w:rPr>
          <w:rStyle w:val="StyleUnderline"/>
        </w:rPr>
        <w:t xml:space="preserve"> a </w:t>
      </w:r>
      <w:hyperlink r:id="rId14" w:tgtFrame="_blank" w:tooltip="Sandvik: COMPACT CORE DRILL RIGS" w:history="1">
        <w:r w:rsidRPr="002076FF">
          <w:rPr>
            <w:rStyle w:val="StyleUnderline"/>
            <w:highlight w:val="cyan"/>
          </w:rPr>
          <w:t xml:space="preserve">similar-sized </w:t>
        </w:r>
        <w:r w:rsidRPr="00DD4667">
          <w:rPr>
            <w:rStyle w:val="StyleUnderline"/>
          </w:rPr>
          <w:t xml:space="preserve">power </w:t>
        </w:r>
        <w:r w:rsidRPr="002076FF">
          <w:rPr>
            <w:rStyle w:val="StyleUnderline"/>
            <w:highlight w:val="cyan"/>
          </w:rPr>
          <w:t>plant</w:t>
        </w:r>
      </w:hyperlink>
      <w:r w:rsidRPr="0059788F">
        <w:t xml:space="preserve"> — and </w:t>
      </w:r>
      <w:r w:rsidRPr="00B808CA">
        <w:rPr>
          <w:rStyle w:val="StyleUnderline"/>
        </w:rPr>
        <w:t xml:space="preserve">most </w:t>
      </w:r>
      <w:r w:rsidRPr="002076FF">
        <w:rPr>
          <w:rStyle w:val="StyleUnderline"/>
          <w:highlight w:val="cyan"/>
        </w:rPr>
        <w:t>mining companies</w:t>
      </w:r>
      <w:r w:rsidRPr="00B808CA">
        <w:rPr>
          <w:rStyle w:val="StyleUnderline"/>
        </w:rPr>
        <w:t xml:space="preserve"> </w:t>
      </w:r>
      <w:r w:rsidRPr="002076FF">
        <w:rPr>
          <w:rStyle w:val="StyleUnderline"/>
          <w:highlight w:val="cyan"/>
        </w:rPr>
        <w:t>operate</w:t>
      </w:r>
      <w:r w:rsidRPr="00B808CA">
        <w:rPr>
          <w:rStyle w:val="StyleUnderline"/>
        </w:rPr>
        <w:t xml:space="preserve"> </w:t>
      </w:r>
      <w:r w:rsidRPr="002076FF">
        <w:rPr>
          <w:rStyle w:val="StyleUnderline"/>
          <w:highlight w:val="cyan"/>
        </w:rPr>
        <w:t>multiple</w:t>
      </w:r>
      <w:r w:rsidRPr="00B808CA">
        <w:rPr>
          <w:rStyle w:val="StyleUnderline"/>
        </w:rPr>
        <w:t xml:space="preserve"> rigs </w:t>
      </w:r>
      <w:r w:rsidRPr="002076FF">
        <w:rPr>
          <w:rStyle w:val="StyleUnderline"/>
          <w:highlight w:val="cyan"/>
        </w:rPr>
        <w:t>at a</w:t>
      </w:r>
      <w:r w:rsidRPr="00B808CA">
        <w:rPr>
          <w:rStyle w:val="StyleUnderline"/>
        </w:rPr>
        <w:t xml:space="preserve"> </w:t>
      </w:r>
      <w:r w:rsidRPr="002076FF">
        <w:rPr>
          <w:rStyle w:val="StyleUnderline"/>
          <w:highlight w:val="cyan"/>
        </w:rPr>
        <w:t>time</w:t>
      </w:r>
      <w:r w:rsidRPr="0059788F">
        <w:t xml:space="preserve">. </w:t>
      </w:r>
      <w:r w:rsidRPr="002076FF">
        <w:rPr>
          <w:rStyle w:val="StyleUnderline"/>
          <w:highlight w:val="cyan"/>
        </w:rPr>
        <w:t>Power</w:t>
      </w:r>
      <w:r w:rsidRPr="00B808CA">
        <w:rPr>
          <w:rStyle w:val="StyleUnderline"/>
        </w:rPr>
        <w:t xml:space="preserve"> </w:t>
      </w:r>
      <w:r w:rsidRPr="00DD4667">
        <w:rPr>
          <w:rStyle w:val="StyleUnderline"/>
        </w:rPr>
        <w:t>demands</w:t>
      </w:r>
      <w:r w:rsidRPr="00B808CA">
        <w:rPr>
          <w:rStyle w:val="StyleUnderline"/>
        </w:rPr>
        <w:t xml:space="preserve"> </w:t>
      </w:r>
      <w:r w:rsidRPr="002076FF">
        <w:rPr>
          <w:rStyle w:val="StyleUnderline"/>
          <w:highlight w:val="cyan"/>
        </w:rPr>
        <w:t>rise drastically</w:t>
      </w:r>
      <w:r w:rsidRPr="00B808CA">
        <w:rPr>
          <w:rStyle w:val="StyleUnderline"/>
        </w:rPr>
        <w:t xml:space="preserve"> once you move </w:t>
      </w:r>
      <w:r w:rsidRPr="002076FF">
        <w:rPr>
          <w:rStyle w:val="StyleUnderline"/>
          <w:highlight w:val="cyan"/>
        </w:rPr>
        <w:t>from exploration</w:t>
      </w:r>
      <w:r w:rsidRPr="00B808CA">
        <w:rPr>
          <w:rStyle w:val="StyleUnderline"/>
        </w:rPr>
        <w:t xml:space="preserve"> drilling </w:t>
      </w:r>
      <w:r w:rsidRPr="002076FF">
        <w:rPr>
          <w:rStyle w:val="StyleUnderline"/>
          <w:highlight w:val="cyan"/>
        </w:rPr>
        <w:t>to</w:t>
      </w:r>
      <w:r w:rsidRPr="00B808CA">
        <w:rPr>
          <w:rStyle w:val="StyleUnderline"/>
        </w:rPr>
        <w:t xml:space="preserve"> </w:t>
      </w:r>
      <w:r w:rsidRPr="00DD4667">
        <w:rPr>
          <w:rStyle w:val="StyleUnderline"/>
        </w:rPr>
        <w:t>mining</w:t>
      </w:r>
      <w:r w:rsidRPr="00B808CA">
        <w:rPr>
          <w:rStyle w:val="StyleUnderline"/>
        </w:rPr>
        <w:t xml:space="preserve"> and </w:t>
      </w:r>
      <w:r w:rsidRPr="002076FF">
        <w:rPr>
          <w:rStyle w:val="StyleUnderline"/>
          <w:highlight w:val="cyan"/>
        </w:rPr>
        <w:t>processing</w:t>
      </w:r>
      <w:r w:rsidRPr="00B808CA">
        <w:rPr>
          <w:rStyle w:val="StyleUnderline"/>
        </w:rPr>
        <w:t>.</w:t>
      </w:r>
      <w:r w:rsidRPr="0059788F">
        <w:t xml:space="preserve"> </w:t>
      </w:r>
      <w:r w:rsidRPr="002076FF">
        <w:rPr>
          <w:rStyle w:val="StyleUnderline"/>
          <w:highlight w:val="cyan"/>
        </w:rPr>
        <w:t>Bringing material back</w:t>
      </w:r>
      <w:r w:rsidRPr="00B808CA">
        <w:rPr>
          <w:rStyle w:val="StyleUnderline"/>
        </w:rPr>
        <w:t xml:space="preserve"> to Earth</w:t>
      </w:r>
      <w:r w:rsidRPr="0059788F">
        <w:t xml:space="preserve"> would </w:t>
      </w:r>
      <w:r w:rsidRPr="002076FF">
        <w:rPr>
          <w:rStyle w:val="StyleUnderline"/>
          <w:highlight w:val="cyan"/>
        </w:rPr>
        <w:t>raise</w:t>
      </w:r>
      <w:r w:rsidRPr="00B808CA">
        <w:rPr>
          <w:rStyle w:val="StyleUnderline"/>
        </w:rPr>
        <w:t xml:space="preserve"> the </w:t>
      </w:r>
      <w:r w:rsidRPr="002076FF">
        <w:rPr>
          <w:rStyle w:val="StyleUnderline"/>
          <w:highlight w:val="cyan"/>
        </w:rPr>
        <w:t>costs</w:t>
      </w:r>
      <w:r w:rsidRPr="00B808CA">
        <w:rPr>
          <w:rStyle w:val="StyleUnderline"/>
        </w:rPr>
        <w:t xml:space="preserve"> </w:t>
      </w:r>
      <w:r w:rsidRPr="00DD4667">
        <w:rPr>
          <w:rStyle w:val="StyleUnderline"/>
        </w:rPr>
        <w:t>even</w:t>
      </w:r>
      <w:r w:rsidRPr="00B808CA">
        <w:rPr>
          <w:rStyle w:val="StyleUnderline"/>
        </w:rPr>
        <w:t xml:space="preserve"> </w:t>
      </w:r>
      <w:r w:rsidRPr="002076FF">
        <w:rPr>
          <w:rStyle w:val="StyleUnderline"/>
          <w:highlight w:val="cyan"/>
        </w:rPr>
        <w:t>more</w:t>
      </w:r>
      <w:r w:rsidRPr="00B808CA">
        <w:rPr>
          <w:rStyle w:val="StyleUnderline"/>
        </w:rPr>
        <w:t>.</w:t>
      </w:r>
      <w:r w:rsidRPr="0059788F">
        <w:t xml:space="preserve"> </w:t>
      </w:r>
      <w:r w:rsidRPr="002076FF">
        <w:rPr>
          <w:rStyle w:val="StyleUnderline"/>
          <w:highlight w:val="cyan"/>
        </w:rPr>
        <w:t>Japan</w:t>
      </w:r>
      <w:r w:rsidRPr="00DD4667">
        <w:rPr>
          <w:rStyle w:val="StyleUnderline"/>
        </w:rPr>
        <w:t>’s</w:t>
      </w:r>
      <w:r w:rsidRPr="00B808CA">
        <w:rPr>
          <w:rStyle w:val="StyleUnderline"/>
        </w:rPr>
        <w:t> </w:t>
      </w:r>
      <w:hyperlink r:id="rId15" w:anchor=":~:text=Total%20cost%20of%20the%20mission,yen%20(roughly%20%24150%20million%20U.S.)" w:tgtFrame="_blank" w:tooltip="Hayabusa2" w:history="1">
        <w:r w:rsidRPr="00B808CA">
          <w:rPr>
            <w:rStyle w:val="StyleUnderline"/>
          </w:rPr>
          <w:t xml:space="preserve">Hayabusa2 satellite </w:t>
        </w:r>
        <w:r w:rsidRPr="002076FF">
          <w:rPr>
            <w:rStyle w:val="StyleUnderline"/>
            <w:highlight w:val="cyan"/>
          </w:rPr>
          <w:t>spent</w:t>
        </w:r>
        <w:r w:rsidRPr="00B808CA">
          <w:rPr>
            <w:rStyle w:val="StyleUnderline"/>
          </w:rPr>
          <w:t xml:space="preserve"> six years</w:t>
        </w:r>
      </w:hyperlink>
      <w:r w:rsidRPr="00B808CA">
        <w:rPr>
          <w:rStyle w:val="StyleUnderline"/>
        </w:rPr>
        <w:t xml:space="preserve"> and </w:t>
      </w:r>
      <w:r w:rsidRPr="002076FF">
        <w:rPr>
          <w:rStyle w:val="StyleUnderline"/>
          <w:highlight w:val="cyan"/>
        </w:rPr>
        <w:t>16.4 billion yen</w:t>
      </w:r>
      <w:r w:rsidRPr="00B808CA">
        <w:rPr>
          <w:rStyle w:val="StyleUnderline"/>
        </w:rPr>
        <w:t xml:space="preserve"> ($157 million) recovering </w:t>
      </w:r>
      <w:r w:rsidRPr="002076FF">
        <w:rPr>
          <w:rStyle w:val="StyleUnderline"/>
          <w:highlight w:val="cyan"/>
        </w:rPr>
        <w:t>a single gram of material</w:t>
      </w:r>
      <w:r w:rsidRPr="00DD4667">
        <w:rPr>
          <w:rStyle w:val="StyleUnderline"/>
        </w:rPr>
        <w:t xml:space="preserve"> from the asteroid </w:t>
      </w:r>
      <w:proofErr w:type="spellStart"/>
      <w:r w:rsidRPr="00DD4667">
        <w:rPr>
          <w:rStyle w:val="StyleUnderline"/>
        </w:rPr>
        <w:t>Ryugu</w:t>
      </w:r>
      <w:proofErr w:type="spellEnd"/>
      <w:r w:rsidRPr="00DD4667">
        <w:rPr>
          <w:rStyle w:val="StyleUnderline"/>
        </w:rPr>
        <w:t xml:space="preserve"> and returning it to Earth earlier this month.</w:t>
      </w:r>
    </w:p>
    <w:p w14:paraId="4560B70F" w14:textId="77777777" w:rsidR="009D469A" w:rsidRPr="008553B3" w:rsidRDefault="009D469A" w:rsidP="009D469A">
      <w:pPr>
        <w:pStyle w:val="Heading4"/>
      </w:pPr>
      <w:r>
        <w:t xml:space="preserve">China’s Asteroid Mining efforts are </w:t>
      </w:r>
      <w:r>
        <w:rPr>
          <w:u w:val="single"/>
        </w:rPr>
        <w:t>light-years ahead</w:t>
      </w:r>
      <w:r>
        <w:t xml:space="preserve"> of </w:t>
      </w:r>
      <w:r>
        <w:rPr>
          <w:u w:val="single"/>
        </w:rPr>
        <w:t>everyone else</w:t>
      </w:r>
      <w:r>
        <w:t xml:space="preserve"> – now is key for Asteroid Mining. Successful Mining </w:t>
      </w:r>
      <w:r>
        <w:rPr>
          <w:u w:val="single"/>
        </w:rPr>
        <w:t>solves Warming</w:t>
      </w:r>
      <w:r>
        <w:t xml:space="preserve"> through Green Transition. </w:t>
      </w:r>
    </w:p>
    <w:p w14:paraId="2A5BA73F" w14:textId="77777777" w:rsidR="009D469A" w:rsidRDefault="009D469A" w:rsidP="009D469A">
      <w:r w:rsidRPr="00C24495">
        <w:rPr>
          <w:rStyle w:val="Style13ptBold"/>
        </w:rPr>
        <w:t>Cohen 21</w:t>
      </w:r>
      <w:r>
        <w:t xml:space="preserve"> </w:t>
      </w:r>
      <w:r w:rsidRPr="00C24495">
        <w:t xml:space="preserve">Ariel Cohen 10-26-2021 "China’s Space Mining Industry Is Prepping </w:t>
      </w:r>
      <w:proofErr w:type="gramStart"/>
      <w:r w:rsidRPr="00C24495">
        <w:t>For</w:t>
      </w:r>
      <w:proofErr w:type="gramEnd"/>
      <w:r w:rsidRPr="00C24495">
        <w:t xml:space="preserve"> Launch – But What About The US?"</w:t>
      </w:r>
      <w:r>
        <w:t xml:space="preserve"> </w:t>
      </w:r>
      <w:hyperlink r:id="rId16"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192BEBD7" w14:textId="77777777" w:rsidR="009D469A" w:rsidRPr="008553B3" w:rsidRDefault="009D469A" w:rsidP="009D469A">
      <w:pPr>
        <w:rPr>
          <w:sz w:val="16"/>
        </w:rPr>
      </w:pPr>
      <w:r w:rsidRPr="008553B3">
        <w:rPr>
          <w:sz w:val="16"/>
        </w:rPr>
        <w:t xml:space="preserve">Exploration of space-based natural resources are on the Chinese policy makers’ mind. The question is, what Joe Biden thinks? In </w:t>
      </w:r>
      <w:r w:rsidRPr="00A73F31">
        <w:rPr>
          <w:rStyle w:val="StyleUnderline"/>
        </w:rPr>
        <w:t xml:space="preserve">April of this year, </w:t>
      </w:r>
      <w:r w:rsidRPr="00CE3CE2">
        <w:rPr>
          <w:rStyle w:val="Emphasis"/>
          <w:highlight w:val="green"/>
        </w:rPr>
        <w:t>China’s</w:t>
      </w:r>
      <w:r w:rsidRPr="00CE3CE2">
        <w:rPr>
          <w:rStyle w:val="StyleUnderline"/>
          <w:highlight w:val="green"/>
        </w:rPr>
        <w:t xml:space="preserve"> </w:t>
      </w:r>
      <w:proofErr w:type="spellStart"/>
      <w:r w:rsidRPr="00CE3CE2">
        <w:rPr>
          <w:rStyle w:val="Emphasis"/>
          <w:highlight w:val="green"/>
        </w:rPr>
        <w:t>Shenzen</w:t>
      </w:r>
      <w:proofErr w:type="spellEnd"/>
      <w:r w:rsidRPr="00CE3CE2">
        <w:rPr>
          <w:rStyle w:val="StyleUnderline"/>
          <w:highlight w:val="green"/>
        </w:rPr>
        <w:t xml:space="preserve"> </w:t>
      </w:r>
      <w:r w:rsidRPr="00A73F31">
        <w:rPr>
          <w:rStyle w:val="StyleUnderline"/>
        </w:rPr>
        <w:t xml:space="preserve">Origin Space </w:t>
      </w:r>
      <w:r w:rsidRPr="00CE3CE2">
        <w:rPr>
          <w:rStyle w:val="Emphasis"/>
          <w:highlight w:val="green"/>
        </w:rPr>
        <w:t>Technology Co</w:t>
      </w:r>
      <w:r w:rsidRPr="00A73F31">
        <w:rPr>
          <w:rStyle w:val="StyleUnderline"/>
        </w:rPr>
        <w:t xml:space="preserve">. Ltd. </w:t>
      </w:r>
      <w:r w:rsidRPr="00CE3CE2">
        <w:rPr>
          <w:rStyle w:val="Emphasis"/>
          <w:highlight w:val="green"/>
        </w:rPr>
        <w:t>launched</w:t>
      </w:r>
      <w:r w:rsidRPr="00CE3CE2">
        <w:rPr>
          <w:rStyle w:val="StyleUnderline"/>
          <w:highlight w:val="green"/>
        </w:rPr>
        <w:t xml:space="preserve"> </w:t>
      </w:r>
      <w:r w:rsidRPr="00A73F31">
        <w:rPr>
          <w:rStyle w:val="StyleUnderline"/>
        </w:rPr>
        <w:t xml:space="preserve">the </w:t>
      </w:r>
      <w:r w:rsidRPr="00CE3CE2">
        <w:rPr>
          <w:rStyle w:val="Emphasis"/>
          <w:highlight w:val="green"/>
        </w:rPr>
        <w:t>NEO-1</w:t>
      </w:r>
      <w:r w:rsidRPr="00A73F31">
        <w:rPr>
          <w:rStyle w:val="StyleUnderline"/>
        </w:rPr>
        <w:t xml:space="preserve">, the </w:t>
      </w:r>
      <w:r w:rsidRPr="00CE3CE2">
        <w:rPr>
          <w:rStyle w:val="Emphasis"/>
          <w:highlight w:val="green"/>
        </w:rPr>
        <w:t>first commercial spacecraft</w:t>
      </w:r>
      <w:r w:rsidRPr="00CE3CE2">
        <w:rPr>
          <w:rStyle w:val="StyleUnderline"/>
          <w:highlight w:val="green"/>
        </w:rPr>
        <w:t xml:space="preserve"> </w:t>
      </w:r>
      <w:r w:rsidRPr="00CE3CE2">
        <w:rPr>
          <w:rStyle w:val="Emphasis"/>
          <w:highlight w:val="green"/>
          <w:bdr w:val="single" w:sz="18" w:space="0" w:color="auto"/>
        </w:rPr>
        <w:t>dedicated to the mining of space resources</w:t>
      </w:r>
      <w:r w:rsidRPr="00CE3CE2">
        <w:rPr>
          <w:rStyle w:val="StyleUnderline"/>
          <w:highlight w:val="green"/>
        </w:rPr>
        <w:t xml:space="preserve"> </w:t>
      </w:r>
      <w:r w:rsidRPr="00A73F31">
        <w:rPr>
          <w:rStyle w:val="StyleUnderline"/>
        </w:rPr>
        <w:t>– from asteroids to the lunar surface</w:t>
      </w:r>
      <w:r w:rsidRPr="008553B3">
        <w:rPr>
          <w:sz w:val="16"/>
        </w:rPr>
        <w:t xml:space="preserve">. </w:t>
      </w:r>
      <w:r w:rsidRPr="00CE3CE2">
        <w:rPr>
          <w:rStyle w:val="Emphasis"/>
          <w:highlight w:val="green"/>
        </w:rPr>
        <w:t>Falling costs of space launches and spacecraft technology</w:t>
      </w:r>
      <w:r w:rsidRPr="00CE3CE2">
        <w:rPr>
          <w:rStyle w:val="StyleUnderline"/>
          <w:highlight w:val="green"/>
        </w:rPr>
        <w:t xml:space="preserve"> </w:t>
      </w:r>
      <w:r w:rsidRPr="00A73F31">
        <w:rPr>
          <w:rStyle w:val="StyleUnderline"/>
        </w:rPr>
        <w:t xml:space="preserve">alongside existing infrastructure </w:t>
      </w:r>
      <w:r w:rsidRPr="00CE3CE2">
        <w:rPr>
          <w:rStyle w:val="Emphasis"/>
          <w:highlight w:val="green"/>
        </w:rPr>
        <w:t>provides</w:t>
      </w:r>
      <w:r w:rsidRPr="00CE3CE2">
        <w:rPr>
          <w:rStyle w:val="StyleUnderline"/>
          <w:highlight w:val="green"/>
        </w:rPr>
        <w:t xml:space="preserve"> </w:t>
      </w:r>
      <w:r w:rsidRPr="00A73F31">
        <w:rPr>
          <w:rStyle w:val="StyleUnderline"/>
        </w:rPr>
        <w:t xml:space="preserve">a </w:t>
      </w:r>
      <w:r w:rsidRPr="00CE3CE2">
        <w:rPr>
          <w:rStyle w:val="Emphasis"/>
          <w:highlight w:val="green"/>
          <w:bdr w:val="single" w:sz="18" w:space="0" w:color="auto"/>
        </w:rPr>
        <w:t>unique opportunity to explore extraterrestrial resource extraction</w:t>
      </w:r>
      <w:r w:rsidRPr="008553B3">
        <w:rPr>
          <w:sz w:val="16"/>
        </w:rPr>
        <w:t xml:space="preserve">. </w:t>
      </w:r>
      <w:r w:rsidRPr="00A73F31">
        <w:rPr>
          <w:rStyle w:val="StyleUnderline"/>
        </w:rPr>
        <w:t>Current technologies are equipped to analyze and categorize asteroids within our solar system with a limited degree of certainty.</w:t>
      </w:r>
      <w:r w:rsidRPr="008553B3">
        <w:rPr>
          <w:sz w:val="16"/>
        </w:rPr>
        <w:t xml:space="preserve"> One of the accompanying payloads to the NEO-1 was the </w:t>
      </w:r>
      <w:r w:rsidRPr="00A73F31">
        <w:rPr>
          <w:rStyle w:val="StyleUnderline"/>
        </w:rPr>
        <w:t xml:space="preserve">Yuanwang-1, or “little </w:t>
      </w:r>
      <w:proofErr w:type="spellStart"/>
      <w:r w:rsidRPr="00A73F31">
        <w:rPr>
          <w:rStyle w:val="StyleUnderline"/>
        </w:rPr>
        <w:t>hubble</w:t>
      </w:r>
      <w:proofErr w:type="spellEnd"/>
      <w:r w:rsidRPr="00A73F31">
        <w:rPr>
          <w:rStyle w:val="StyleUnderline"/>
        </w:rPr>
        <w:t>” satellite, which searches the stars for possible asteroid mining targets.</w:t>
      </w:r>
      <w:r w:rsidRPr="008553B3">
        <w:rPr>
          <w:sz w:val="16"/>
        </w:rPr>
        <w:t xml:space="preserve"> </w:t>
      </w:r>
      <w:r w:rsidRPr="00A73F31">
        <w:rPr>
          <w:rStyle w:val="StyleUnderline"/>
        </w:rPr>
        <w:t xml:space="preserve">The NEO-1 launch marks </w:t>
      </w:r>
      <w:r w:rsidRPr="008553B3">
        <w:rPr>
          <w:rStyle w:val="Emphasis"/>
        </w:rPr>
        <w:t>another milestone in private satellite development</w:t>
      </w:r>
      <w:r w:rsidRPr="00A73F31">
        <w:rPr>
          <w:rStyle w:val="StyleUnderline"/>
        </w:rPr>
        <w:t xml:space="preserve">, adding a new player to space based companies which include Japan’s </w:t>
      </w:r>
      <w:proofErr w:type="spellStart"/>
      <w:r w:rsidRPr="00A73F31">
        <w:rPr>
          <w:rStyle w:val="StyleUnderline"/>
        </w:rPr>
        <w:t>Astroscale</w:t>
      </w:r>
      <w:proofErr w:type="spellEnd"/>
      <w:r w:rsidRPr="008553B3">
        <w:rPr>
          <w:sz w:val="16"/>
        </w:rPr>
        <w:t xml:space="preserve">. Private asteroid identification via the Sentinel Space Telescope was supported by NASA until 2015. </w:t>
      </w:r>
      <w:r w:rsidRPr="00A73F31">
        <w:rPr>
          <w:rStyle w:val="StyleUnderline"/>
        </w:rPr>
        <w:t xml:space="preserve">As </w:t>
      </w:r>
      <w:r w:rsidRPr="00CE3CE2">
        <w:rPr>
          <w:rStyle w:val="Emphasis"/>
          <w:highlight w:val="green"/>
        </w:rPr>
        <w:t>private investment</w:t>
      </w:r>
      <w:r w:rsidRPr="00CE3CE2">
        <w:rPr>
          <w:rStyle w:val="StyleUnderline"/>
          <w:highlight w:val="green"/>
        </w:rPr>
        <w:t xml:space="preserve"> </w:t>
      </w:r>
      <w:r w:rsidRPr="00A73F31">
        <w:rPr>
          <w:rStyle w:val="StyleUnderline"/>
        </w:rPr>
        <w:t xml:space="preserve">in space grows, the </w:t>
      </w:r>
      <w:r w:rsidRPr="00CE3CE2">
        <w:rPr>
          <w:rStyle w:val="Emphasis"/>
          <w:highlight w:val="green"/>
        </w:rPr>
        <w:t>end goal</w:t>
      </w:r>
      <w:r w:rsidRPr="00CE3CE2">
        <w:rPr>
          <w:rStyle w:val="StyleUnderline"/>
          <w:highlight w:val="green"/>
        </w:rPr>
        <w:t xml:space="preserve"> </w:t>
      </w:r>
      <w:r w:rsidRPr="00A73F31">
        <w:rPr>
          <w:rStyle w:val="StyleUnderline"/>
        </w:rPr>
        <w:t xml:space="preserve">is to be </w:t>
      </w:r>
      <w:r w:rsidRPr="00CE3CE2">
        <w:rPr>
          <w:rStyle w:val="Emphasis"/>
          <w:highlight w:val="green"/>
          <w:bdr w:val="single" w:sz="18" w:space="0" w:color="auto"/>
        </w:rPr>
        <w:t>capable of harvesting resources to bring to Earth</w:t>
      </w:r>
      <w:r w:rsidRPr="00A73F31">
        <w:rPr>
          <w:rStyle w:val="StyleUnderline"/>
        </w:rPr>
        <w:t>.</w:t>
      </w:r>
      <w:r w:rsidRPr="008553B3">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A73F31">
        <w:rPr>
          <w:rStyle w:val="StyleUnderline"/>
        </w:rPr>
        <w:t xml:space="preserve">The </w:t>
      </w:r>
      <w:r w:rsidRPr="00CE3CE2">
        <w:rPr>
          <w:rStyle w:val="Emphasis"/>
          <w:highlight w:val="green"/>
        </w:rPr>
        <w:t>April launch demonstrates</w:t>
      </w:r>
      <w:r w:rsidRPr="00CE3CE2">
        <w:rPr>
          <w:rStyle w:val="StyleUnderline"/>
          <w:highlight w:val="green"/>
        </w:rPr>
        <w:t xml:space="preserve"> </w:t>
      </w:r>
      <w:r w:rsidRPr="00A73F31">
        <w:rPr>
          <w:rStyle w:val="StyleUnderline"/>
        </w:rPr>
        <w:t xml:space="preserve">that </w:t>
      </w:r>
      <w:r w:rsidRPr="00CE3CE2">
        <w:rPr>
          <w:rStyle w:val="Emphasis"/>
          <w:highlight w:val="green"/>
          <w:bdr w:val="single" w:sz="18" w:space="0" w:color="auto"/>
        </w:rPr>
        <w:t>China is already succeeding while the West is spinning its wheels.</w:t>
      </w:r>
      <w:r w:rsidRPr="008553B3">
        <w:rPr>
          <w:sz w:val="16"/>
        </w:rPr>
        <w:t xml:space="preserve"> T</w:t>
      </w:r>
      <w:r w:rsidRPr="00A73F31">
        <w:rPr>
          <w:rStyle w:val="StyleUnderline"/>
        </w:rPr>
        <w:t xml:space="preserve">he </w:t>
      </w:r>
      <w:proofErr w:type="gramStart"/>
      <w:r w:rsidRPr="00CE3CE2">
        <w:rPr>
          <w:rStyle w:val="Emphasis"/>
          <w:highlight w:val="green"/>
        </w:rPr>
        <w:t>much touted</w:t>
      </w:r>
      <w:proofErr w:type="gramEnd"/>
      <w:r w:rsidRPr="00CE3CE2">
        <w:rPr>
          <w:rStyle w:val="StyleUnderline"/>
          <w:highlight w:val="green"/>
        </w:rPr>
        <w:t xml:space="preserve"> </w:t>
      </w:r>
      <w:r w:rsidRPr="00A73F31">
        <w:rPr>
          <w:rStyle w:val="StyleUnderline"/>
        </w:rPr>
        <w:t>Planetary Resources and Deep Space Industries (</w:t>
      </w:r>
      <w:r w:rsidRPr="00CE3CE2">
        <w:rPr>
          <w:rStyle w:val="Emphasis"/>
          <w:highlight w:val="green"/>
        </w:rPr>
        <w:t>DSI</w:t>
      </w:r>
      <w:r w:rsidRPr="00A73F31">
        <w:rPr>
          <w:rStyle w:val="StyleUnderline"/>
        </w:rPr>
        <w:t xml:space="preserve">) DSI -1% were </w:t>
      </w:r>
      <w:r w:rsidRPr="00CE3CE2">
        <w:rPr>
          <w:rStyle w:val="Emphasis"/>
          <w:highlight w:val="green"/>
        </w:rPr>
        <w:t>supposed to be</w:t>
      </w:r>
      <w:r w:rsidRPr="00CE3CE2">
        <w:rPr>
          <w:rStyle w:val="StyleUnderline"/>
          <w:highlight w:val="green"/>
        </w:rPr>
        <w:t xml:space="preserve"> </w:t>
      </w:r>
      <w:r w:rsidRPr="00A73F31">
        <w:rPr>
          <w:rStyle w:val="StyleUnderline"/>
        </w:rPr>
        <w:t xml:space="preserve">the </w:t>
      </w:r>
      <w:r w:rsidRPr="00CE3CE2">
        <w:rPr>
          <w:rStyle w:val="Emphasis"/>
          <w:highlight w:val="green"/>
        </w:rPr>
        <w:t>vanguard</w:t>
      </w:r>
      <w:r w:rsidRPr="00CE3CE2">
        <w:rPr>
          <w:rStyle w:val="StyleUnderline"/>
          <w:highlight w:val="green"/>
        </w:rPr>
        <w:t xml:space="preserve"> </w:t>
      </w:r>
      <w:r w:rsidRPr="00A73F31">
        <w:rPr>
          <w:rStyle w:val="StyleUnderline"/>
        </w:rPr>
        <w:t xml:space="preserve">of extra-terrestrial resource acquisition with major backers including Google’s GOOG -1.4% Larry Page. But both have since been </w:t>
      </w:r>
      <w:r w:rsidRPr="00CE3CE2">
        <w:rPr>
          <w:rStyle w:val="Emphasis"/>
          <w:highlight w:val="green"/>
        </w:rPr>
        <w:t>acquired</w:t>
      </w:r>
      <w:r w:rsidRPr="00A73F31">
        <w:rPr>
          <w:rStyle w:val="StyleUnderline"/>
        </w:rPr>
        <w:t xml:space="preserve">, the former by block chain company </w:t>
      </w:r>
      <w:proofErr w:type="spellStart"/>
      <w:r w:rsidRPr="00A73F31">
        <w:rPr>
          <w:rStyle w:val="StyleUnderline"/>
        </w:rPr>
        <w:t>ConsenSys</w:t>
      </w:r>
      <w:proofErr w:type="spellEnd"/>
      <w:r w:rsidRPr="00A73F31">
        <w:rPr>
          <w:rStyle w:val="StyleUnderline"/>
        </w:rPr>
        <w:t xml:space="preserve"> and the latter by Bradford Space, </w:t>
      </w:r>
      <w:r w:rsidRPr="00CE3CE2">
        <w:rPr>
          <w:rStyle w:val="Emphasis"/>
          <w:highlight w:val="green"/>
          <w:bdr w:val="single" w:sz="18" w:space="0" w:color="auto"/>
        </w:rPr>
        <w:t>neither of which are prioritizing asteroid mining.</w:t>
      </w:r>
      <w:r w:rsidRPr="00CE3CE2">
        <w:rPr>
          <w:sz w:val="16"/>
          <w:highlight w:val="green"/>
        </w:rPr>
        <w:t xml:space="preserve"> </w:t>
      </w:r>
      <w:r w:rsidRPr="00A73F31">
        <w:rPr>
          <w:rStyle w:val="StyleUnderline"/>
        </w:rPr>
        <w:t xml:space="preserve">This is too bad, given that that </w:t>
      </w:r>
      <w:r w:rsidRPr="00CE3CE2">
        <w:rPr>
          <w:rStyle w:val="Emphasis"/>
          <w:highlight w:val="green"/>
        </w:rPr>
        <w:t>supply chain crunches</w:t>
      </w:r>
      <w:r w:rsidRPr="00CE3CE2">
        <w:rPr>
          <w:rStyle w:val="StyleUnderline"/>
          <w:highlight w:val="green"/>
        </w:rPr>
        <w:t xml:space="preserve"> </w:t>
      </w:r>
      <w:r w:rsidRPr="00A73F31">
        <w:rPr>
          <w:rStyle w:val="StyleUnderline"/>
        </w:rPr>
        <w:t xml:space="preserve">here </w:t>
      </w:r>
      <w:r w:rsidRPr="00CE3CE2">
        <w:rPr>
          <w:rStyle w:val="Emphasis"/>
          <w:highlight w:val="green"/>
        </w:rPr>
        <w:t>on Earth</w:t>
      </w:r>
      <w:r w:rsidRPr="00A73F31">
        <w:rPr>
          <w:rStyle w:val="StyleUnderline"/>
        </w:rPr>
        <w:t xml:space="preserve"> – </w:t>
      </w:r>
      <w:r w:rsidRPr="00CE3CE2">
        <w:rPr>
          <w:rStyle w:val="Emphasis"/>
          <w:highlight w:val="green"/>
        </w:rPr>
        <w:t>coupled with the global green energy transition</w:t>
      </w:r>
      <w:r w:rsidRPr="00CE3CE2">
        <w:rPr>
          <w:rStyle w:val="StyleUnderline"/>
          <w:highlight w:val="green"/>
        </w:rPr>
        <w:t xml:space="preserve"> </w:t>
      </w:r>
      <w:r w:rsidRPr="00A73F31">
        <w:rPr>
          <w:rStyle w:val="StyleUnderline"/>
        </w:rPr>
        <w:t xml:space="preserve">– </w:t>
      </w:r>
      <w:r w:rsidRPr="00CE3CE2">
        <w:rPr>
          <w:rStyle w:val="Emphasis"/>
          <w:highlight w:val="green"/>
        </w:rPr>
        <w:t xml:space="preserve">are spiking demand for strategic minerals that are </w:t>
      </w:r>
      <w:r w:rsidRPr="00CE3CE2">
        <w:rPr>
          <w:rStyle w:val="Emphasis"/>
          <w:highlight w:val="green"/>
          <w:bdr w:val="single" w:sz="18" w:space="0" w:color="auto"/>
        </w:rPr>
        <w:t>increasingly hard to come by on our environmentally stressed planet</w:t>
      </w:r>
      <w:r w:rsidRPr="008553B3">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8553B3">
        <w:rPr>
          <w:sz w:val="16"/>
        </w:rPr>
        <w:t>ever increasing</w:t>
      </w:r>
      <w:proofErr w:type="gramEnd"/>
      <w:r w:rsidRPr="008553B3">
        <w:rPr>
          <w:sz w:val="16"/>
        </w:rPr>
        <w:t xml:space="preserve"> list of high dollar investments around the world, China boasts over $36 billion invested in mining projects in Africa alone. </w:t>
      </w:r>
      <w:r w:rsidRPr="00A73F31">
        <w:rPr>
          <w:rStyle w:val="StyleUnderline"/>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w:t>
      </w:r>
      <w:proofErr w:type="gramStart"/>
      <w:r w:rsidRPr="00A73F31">
        <w:rPr>
          <w:rStyle w:val="StyleUnderline"/>
        </w:rPr>
        <w:t>fairly common</w:t>
      </w:r>
      <w:proofErr w:type="gramEnd"/>
      <w:r w:rsidRPr="00A73F31">
        <w:rPr>
          <w:rStyle w:val="StyleUnderline"/>
        </w:rPr>
        <w:t xml:space="preserve"> in the solar system</w:t>
      </w:r>
      <w:r w:rsidRPr="008553B3">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37C2C086" w14:textId="77777777" w:rsidR="009D469A" w:rsidRPr="009D469A" w:rsidRDefault="009D469A" w:rsidP="009D469A"/>
    <w:sectPr w:rsidR="009D469A" w:rsidRPr="009D46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590280911280"/>
    <w:docVar w:name="VerbatimVersion" w:val="5.1"/>
  </w:docVars>
  <w:rsids>
    <w:rsidRoot w:val="009D469A"/>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B106D"/>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469A"/>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0160D"/>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2CEDC"/>
  <w15:chartTrackingRefBased/>
  <w15:docId w15:val="{DF59BAC9-97B6-4FEE-A860-2B368AFF6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469A"/>
    <w:rPr>
      <w:rFonts w:ascii="Calibri" w:hAnsi="Calibri" w:cs="Calibri"/>
    </w:rPr>
  </w:style>
  <w:style w:type="paragraph" w:styleId="Heading1">
    <w:name w:val="heading 1"/>
    <w:aliases w:val="Pocket"/>
    <w:basedOn w:val="Normal"/>
    <w:next w:val="Normal"/>
    <w:link w:val="Heading1Char"/>
    <w:qFormat/>
    <w:rsid w:val="009D46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46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46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g,t"/>
    <w:basedOn w:val="Normal"/>
    <w:next w:val="Normal"/>
    <w:link w:val="Heading4Char"/>
    <w:uiPriority w:val="3"/>
    <w:unhideWhenUsed/>
    <w:qFormat/>
    <w:rsid w:val="009D46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46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469A"/>
  </w:style>
  <w:style w:type="character" w:customStyle="1" w:styleId="Heading1Char">
    <w:name w:val="Heading 1 Char"/>
    <w:aliases w:val="Pocket Char"/>
    <w:basedOn w:val="DefaultParagraphFont"/>
    <w:link w:val="Heading1"/>
    <w:rsid w:val="009D46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46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469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9D469A"/>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s,/"/>
    <w:basedOn w:val="DefaultParagraphFont"/>
    <w:link w:val="textbold"/>
    <w:uiPriority w:val="7"/>
    <w:qFormat/>
    <w:rsid w:val="009D469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D469A"/>
    <w:rPr>
      <w:b/>
      <w:bCs/>
      <w:sz w:val="26"/>
      <w:u w:val="none"/>
    </w:rPr>
  </w:style>
  <w:style w:type="character" w:customStyle="1" w:styleId="StyleUnderline">
    <w:name w:val="Style Underline"/>
    <w:aliases w:val="Underline,Style Bold Underline,Intense Emphasis111,Intense Emphasis11,Intense Emphasis1111,Intense Emphasis3,Intense Emphasis31,Intense Emphasis311,Minimized Char,Heading 3 Char Char Char Char Char,Bo,B,cite,Heading 3 Char1,Citation Char,c"/>
    <w:basedOn w:val="DefaultParagraphFont"/>
    <w:uiPriority w:val="6"/>
    <w:qFormat/>
    <w:rsid w:val="009D469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Pocket Char1,TAG ,Text 7 Char1,T"/>
    <w:basedOn w:val="DefaultParagraphFont"/>
    <w:uiPriority w:val="99"/>
    <w:unhideWhenUsed/>
    <w:rsid w:val="009D469A"/>
    <w:rPr>
      <w:color w:val="auto"/>
      <w:u w:val="none"/>
    </w:rPr>
  </w:style>
  <w:style w:type="character" w:styleId="FollowedHyperlink">
    <w:name w:val="FollowedHyperlink"/>
    <w:basedOn w:val="DefaultParagraphFont"/>
    <w:uiPriority w:val="99"/>
    <w:semiHidden/>
    <w:unhideWhenUsed/>
    <w:rsid w:val="009D469A"/>
    <w:rPr>
      <w:color w:val="auto"/>
      <w:u w:val="none"/>
    </w:rPr>
  </w:style>
  <w:style w:type="paragraph" w:customStyle="1" w:styleId="textbold">
    <w:name w:val="text bold"/>
    <w:basedOn w:val="Normal"/>
    <w:link w:val="Emphasis"/>
    <w:uiPriority w:val="7"/>
    <w:qFormat/>
    <w:rsid w:val="009D469A"/>
    <w:pPr>
      <w:ind w:left="720"/>
      <w:jc w:val="both"/>
    </w:pPr>
    <w:rPr>
      <w:b/>
      <w:iCs/>
      <w:u w:val="single"/>
    </w:rPr>
  </w:style>
  <w:style w:type="paragraph" w:styleId="ListParagraph">
    <w:name w:val="List Paragraph"/>
    <w:basedOn w:val="Normal"/>
    <w:uiPriority w:val="99"/>
    <w:unhideWhenUsed/>
    <w:qFormat/>
    <w:rsid w:val="00E0160D"/>
    <w:pPr>
      <w:ind w:left="720"/>
      <w:contextualSpacing/>
    </w:pPr>
  </w:style>
  <w:style w:type="paragraph" w:styleId="Title">
    <w:name w:val="Title"/>
    <w:aliases w:val="UNDERLINE,Bold Underlined,Cites and Cards,title,Block Heading,Read This"/>
    <w:basedOn w:val="Normal"/>
    <w:next w:val="Normal"/>
    <w:link w:val="TitleChar"/>
    <w:uiPriority w:val="1"/>
    <w:qFormat/>
    <w:rsid w:val="00E0160D"/>
    <w:pPr>
      <w:ind w:left="720"/>
      <w:outlineLvl w:val="0"/>
    </w:pPr>
    <w:rPr>
      <w:rFonts w:eastAsia="Calibri"/>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E0160D"/>
    <w:rPr>
      <w:rFonts w:ascii="Calibri" w:eastAsia="Calibri" w:hAnsi="Calibri" w:cs="Calibri"/>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csi.edu/research/social/pandemics/transition" TargetMode="External"/><Relationship Id="rId13" Type="http://schemas.openxmlformats.org/officeDocument/2006/relationships/hyperlink" Target="https://www.spacex.com/media/Capabilities&amp;Service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spyphysiology.com/2020/05/21/how-physiologists-are-helping-patients-recover-from-covid-19/" TargetMode="External"/><Relationship Id="rId12" Type="http://schemas.openxmlformats.org/officeDocument/2006/relationships/hyperlink" Target="https://www.bloomberg.com/opinion/articles/2020-12-21/space-mining-on-asteroids-is-never-going-to-happen%20accessed%2012/10/2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orbes.com/sites/arielcohen/2021/10/26/chinas-space-mining-industry-is-prepping-for-launch--but-what-about-the-us/?sh=6b8bea862ae0" TargetMode="External"/><Relationship Id="rId1" Type="http://schemas.openxmlformats.org/officeDocument/2006/relationships/customXml" Target="../customXml/item1.xml"/><Relationship Id="rId6" Type="http://schemas.openxmlformats.org/officeDocument/2006/relationships/hyperlink" Target="https://www.space.com/37503-space-tourism-could-help-boost-science-health-research.html" TargetMode="External"/><Relationship Id="rId11" Type="http://schemas.openxmlformats.org/officeDocument/2006/relationships/hyperlink" Target="https://doi.org/10.1080/0163660X.2019.1590079" TargetMode="External"/><Relationship Id="rId5" Type="http://schemas.openxmlformats.org/officeDocument/2006/relationships/webSettings" Target="webSettings.xml"/><Relationship Id="rId15" Type="http://schemas.openxmlformats.org/officeDocument/2006/relationships/hyperlink" Target="https://nssdc.gsfc.nasa.gov/nmc/spacecraft/display.action?id=2014-076A" TargetMode="External"/><Relationship Id="rId10" Type="http://schemas.openxmlformats.org/officeDocument/2006/relationships/hyperlink" Target="https://nationalinterest.org/print/blog/skeptics/rethinking-us-primacy-east-asia-40972" TargetMode="External"/><Relationship Id="rId4" Type="http://schemas.openxmlformats.org/officeDocument/2006/relationships/settings" Target="settings.xml"/><Relationship Id="rId9" Type="http://schemas.openxmlformats.org/officeDocument/2006/relationships/hyperlink" Target="https://www.the-american-interest.com/2018/10/24/danger-falling-powers/" TargetMode="External"/><Relationship Id="rId14" Type="http://schemas.openxmlformats.org/officeDocument/2006/relationships/hyperlink" Target="https://www.rocktechnology.sandvik/en/products/exploration-drill-rigs-and-tools/compact-core-drill-ri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23</Pages>
  <Words>11457</Words>
  <Characters>65305</Characters>
  <Application>Microsoft Office Word</Application>
  <DocSecurity>0</DocSecurity>
  <Lines>544</Lines>
  <Paragraphs>153</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1NC R3 Colley </vt:lpstr>
      <vt:lpstr>    1</vt:lpstr>
      <vt:lpstr>    2</vt:lpstr>
      <vt:lpstr>    3</vt:lpstr>
      <vt:lpstr>    Case</vt:lpstr>
      <vt:lpstr>        ADV</vt:lpstr>
      <vt:lpstr>        Mining</vt:lpstr>
    </vt:vector>
  </TitlesOfParts>
  <Company/>
  <LinksUpToDate>false</LinksUpToDate>
  <CharactersWithSpaces>76609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2</cp:revision>
  <dcterms:created xsi:type="dcterms:W3CDTF">2022-02-05T02:08:00Z</dcterms:created>
  <dcterms:modified xsi:type="dcterms:W3CDTF">2022-02-05T02:47:00Z</dcterms:modified>
</cp:coreProperties>
</file>