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06280" w14:textId="77777777" w:rsidR="00B93FC8" w:rsidRDefault="00B93FC8" w:rsidP="00B93FC8">
      <w:pPr>
        <w:pStyle w:val="Heading1"/>
      </w:pPr>
      <w:r>
        <w:t xml:space="preserve">1NC R5 BK </w:t>
      </w:r>
    </w:p>
    <w:p w14:paraId="196FC81B" w14:textId="77777777" w:rsidR="00B93FC8" w:rsidRDefault="00B93FC8" w:rsidP="00B93FC8">
      <w:pPr>
        <w:pStyle w:val="Heading2"/>
      </w:pPr>
      <w:r>
        <w:lastRenderedPageBreak/>
        <w:t>1</w:t>
      </w:r>
    </w:p>
    <w:p w14:paraId="587F4BDF" w14:textId="77777777" w:rsidR="00B93FC8" w:rsidRDefault="00B93FC8" w:rsidP="00B93FC8">
      <w:pPr>
        <w:pStyle w:val="Heading4"/>
      </w:pPr>
    </w:p>
    <w:p w14:paraId="268E8713" w14:textId="77777777" w:rsidR="00B93FC8" w:rsidRDefault="00B93FC8" w:rsidP="00B93FC8">
      <w:pPr>
        <w:pStyle w:val="Heading4"/>
      </w:pPr>
      <w:r>
        <w:t>Yes Act-Omission Distinction</w:t>
      </w:r>
    </w:p>
    <w:p w14:paraId="44E0AE4E" w14:textId="77777777" w:rsidR="00B93FC8" w:rsidRDefault="00B93FC8" w:rsidP="00B93FC8">
      <w:pPr>
        <w:pStyle w:val="Heading4"/>
      </w:pPr>
      <w:r>
        <w:t xml:space="preserve">1] Infinite obligations – no act-omission means you’re culpable for </w:t>
      </w:r>
      <w:r>
        <w:rPr>
          <w:u w:val="single"/>
        </w:rPr>
        <w:t>every possible omission</w:t>
      </w:r>
      <w:r>
        <w:t xml:space="preserve"> implying they’re immoral for debating instead of curing cancer which is </w:t>
      </w:r>
      <w:r>
        <w:rPr>
          <w:u w:val="single"/>
        </w:rPr>
        <w:t>untenable</w:t>
      </w:r>
      <w:r>
        <w:t xml:space="preserve">. Answering this means you negate – (a) The 1AC is suboptimal compared to </w:t>
      </w:r>
      <w:r>
        <w:rPr>
          <w:u w:val="single"/>
        </w:rPr>
        <w:t>some</w:t>
      </w:r>
      <w:r>
        <w:t xml:space="preserve"> alternative (b) State action would be frozen b/c they wouldn’t be able to decide b/t alternatives so the plan </w:t>
      </w:r>
      <w:r>
        <w:rPr>
          <w:u w:val="single"/>
        </w:rPr>
        <w:t xml:space="preserve">wouldn’t </w:t>
      </w:r>
      <w:proofErr w:type="gramStart"/>
      <w:r>
        <w:rPr>
          <w:u w:val="single"/>
        </w:rPr>
        <w:t>pass</w:t>
      </w:r>
      <w:proofErr w:type="gramEnd"/>
      <w:r>
        <w:t xml:space="preserve"> and you vote on presumption.</w:t>
      </w:r>
    </w:p>
    <w:p w14:paraId="7A8BCE55" w14:textId="77777777" w:rsidR="00B93FC8" w:rsidRDefault="00B93FC8" w:rsidP="00B93FC8">
      <w:pPr>
        <w:pStyle w:val="Heading4"/>
      </w:pPr>
      <w:r>
        <w:t xml:space="preserve">2] Trolley Problem – Omissions allow us to escape culpability in otherwise unavoidable situations like when someone pulls the lever to kill 1 instead of 2 – </w:t>
      </w:r>
      <w:proofErr w:type="gramStart"/>
      <w:r>
        <w:t>otherwise</w:t>
      </w:r>
      <w:proofErr w:type="gramEnd"/>
      <w:r>
        <w:t xml:space="preserve"> we’re always categorically wrong which makes morality inaccessible, only the distinction solves. O/</w:t>
      </w:r>
      <w:proofErr w:type="spellStart"/>
      <w:r>
        <w:t>ws</w:t>
      </w:r>
      <w:proofErr w:type="spellEnd"/>
      <w:r>
        <w:t xml:space="preserve"> on Bindingness, if an agent is permanently violating their ethical standard, they can’t take moral action.</w:t>
      </w:r>
    </w:p>
    <w:p w14:paraId="60779793" w14:textId="77777777" w:rsidR="00B93FC8" w:rsidRDefault="00B93FC8" w:rsidP="00B93FC8">
      <w:pPr>
        <w:pStyle w:val="Heading4"/>
      </w:pPr>
      <w:r>
        <w:t>Negate</w:t>
      </w:r>
    </w:p>
    <w:p w14:paraId="66FED69D" w14:textId="77777777" w:rsidR="00B93FC8" w:rsidRDefault="00B93FC8" w:rsidP="00B93FC8">
      <w:pPr>
        <w:pStyle w:val="Heading4"/>
      </w:pPr>
      <w:r>
        <w:t>Not recognizing a right to strike is a legitimate moral action to avoid infinite culpability</w:t>
      </w:r>
    </w:p>
    <w:p w14:paraId="597C3AAC" w14:textId="77777777" w:rsidR="00B93FC8" w:rsidRPr="00462696" w:rsidRDefault="00B93FC8" w:rsidP="00B93FC8">
      <w:pPr>
        <w:pStyle w:val="Heading2"/>
      </w:pPr>
      <w:r>
        <w:t>2</w:t>
      </w:r>
    </w:p>
    <w:p w14:paraId="0DE3B912" w14:textId="77777777" w:rsidR="00B93FC8" w:rsidRDefault="00B93FC8" w:rsidP="00B93FC8">
      <w:pPr>
        <w:pStyle w:val="Heading4"/>
      </w:pPr>
      <w:r>
        <w:t xml:space="preserve">The role of the ballot is to determine whether the resolution is a </w:t>
      </w:r>
      <w:r w:rsidRPr="00C909F0">
        <w:rPr>
          <w:u w:val="single"/>
        </w:rPr>
        <w:t>true or false statemen</w:t>
      </w:r>
      <w:r>
        <w:rPr>
          <w:u w:val="single"/>
        </w:rPr>
        <w:t>t</w:t>
      </w:r>
      <w:r w:rsidRPr="00C909F0">
        <w:t xml:space="preserve"> –</w:t>
      </w:r>
      <w:r>
        <w:t xml:space="preserve"> their framing collapses since you must say it is true that a world is better than another before you adopt it. </w:t>
      </w:r>
    </w:p>
    <w:p w14:paraId="743FA02F" w14:textId="77777777" w:rsidR="00B93FC8" w:rsidRDefault="00B93FC8" w:rsidP="00B93FC8">
      <w:pPr>
        <w:pStyle w:val="Heading4"/>
      </w:pPr>
      <w:r>
        <w:t xml:space="preserve">They justify </w:t>
      </w:r>
      <w:r w:rsidRPr="00635763">
        <w:rPr>
          <w:u w:val="single"/>
        </w:rPr>
        <w:t>substantive skews</w:t>
      </w:r>
      <w:r>
        <w:t xml:space="preserve"> since there will always be a more correct side of the </w:t>
      </w:r>
      <w:proofErr w:type="gramStart"/>
      <w:r>
        <w:t>issue</w:t>
      </w:r>
      <w:proofErr w:type="gramEnd"/>
      <w:r>
        <w:t xml:space="preserve"> but we compensate for flaws in the lit. </w:t>
      </w:r>
    </w:p>
    <w:p w14:paraId="47F11134" w14:textId="77777777" w:rsidR="00B93FC8" w:rsidRDefault="00B93FC8" w:rsidP="00B93FC8">
      <w:pPr>
        <w:pStyle w:val="Heading4"/>
      </w:pPr>
      <w:r>
        <w:t xml:space="preserve">Most </w:t>
      </w:r>
      <w:r w:rsidRPr="00635763">
        <w:rPr>
          <w:u w:val="single"/>
        </w:rPr>
        <w:t>educational</w:t>
      </w:r>
      <w:r>
        <w:t xml:space="preserve"> since otherwise we wouldn’t use math or logic to approach topics. Scalar methods like comparison </w:t>
      </w:r>
      <w:r w:rsidRPr="00635763">
        <w:rPr>
          <w:u w:val="single"/>
        </w:rPr>
        <w:t>increases intervention</w:t>
      </w:r>
      <w:r>
        <w:t xml:space="preserve"> – the persuasion of certain DA or advantages sway decisions – T/F binary is descriptive and technical.</w:t>
      </w:r>
    </w:p>
    <w:p w14:paraId="062DC18D" w14:textId="77777777" w:rsidR="00B93FC8" w:rsidRDefault="00B93FC8" w:rsidP="00B93FC8">
      <w:pPr>
        <w:pStyle w:val="Heading4"/>
        <w:rPr>
          <w:rFonts w:eastAsia="Calibri"/>
        </w:rPr>
      </w:pPr>
      <w:r>
        <w:t xml:space="preserve">The ballot says vote </w:t>
      </w:r>
      <w:proofErr w:type="spellStart"/>
      <w:r>
        <w:t>aff</w:t>
      </w:r>
      <w:proofErr w:type="spellEnd"/>
      <w:r>
        <w:t xml:space="preserve"> or neg based on a topic – </w:t>
      </w:r>
      <w:r>
        <w:rPr>
          <w:rFonts w:eastAsia="Calibri"/>
        </w:rPr>
        <w:t>f</w:t>
      </w:r>
      <w:r w:rsidRPr="00A34DC3">
        <w:rPr>
          <w:rFonts w:eastAsia="Calibri"/>
        </w:rPr>
        <w:t>ive dictionaries</w:t>
      </w:r>
      <w:r w:rsidRPr="00A34DC3">
        <w:rPr>
          <w:rFonts w:eastAsia="Calibri"/>
          <w:vertAlign w:val="superscript"/>
        </w:rPr>
        <w:footnoteReference w:id="1"/>
      </w:r>
      <w:r w:rsidRPr="00A34DC3">
        <w:rPr>
          <w:rFonts w:eastAsia="Calibri"/>
        </w:rPr>
        <w:t xml:space="preserve"> define to negate as to deny the truth of and affirm</w:t>
      </w:r>
      <w:r w:rsidRPr="00A34DC3">
        <w:rPr>
          <w:rFonts w:eastAsia="Calibri"/>
          <w:vertAlign w:val="superscript"/>
        </w:rPr>
        <w:footnoteReference w:id="2"/>
      </w:r>
      <w:r w:rsidRPr="00A34DC3">
        <w:rPr>
          <w:rFonts w:eastAsia="Calibri"/>
        </w:rPr>
        <w:t xml:space="preserve"> as to prove true</w:t>
      </w:r>
      <w:r>
        <w:rPr>
          <w:rFonts w:eastAsia="Calibri"/>
        </w:rPr>
        <w:t xml:space="preserve"> which means it’s </w:t>
      </w:r>
      <w:r w:rsidRPr="00C909F0">
        <w:rPr>
          <w:rFonts w:eastAsia="Calibri"/>
          <w:u w:val="single"/>
        </w:rPr>
        <w:t>constitutive</w:t>
      </w:r>
      <w:r>
        <w:rPr>
          <w:rFonts w:eastAsia="Calibri"/>
        </w:rPr>
        <w:t xml:space="preserve"> and </w:t>
      </w:r>
      <w:r w:rsidRPr="00C909F0">
        <w:rPr>
          <w:rFonts w:eastAsia="Calibri"/>
          <w:u w:val="single"/>
        </w:rPr>
        <w:t>jurisdictional</w:t>
      </w:r>
      <w:r>
        <w:rPr>
          <w:rFonts w:eastAsia="Calibri"/>
        </w:rPr>
        <w:t>, that outweighs since it’s a procedural question of arguments that they can evaluate</w:t>
      </w:r>
    </w:p>
    <w:p w14:paraId="2466E08B" w14:textId="77777777" w:rsidR="00B93FC8" w:rsidRPr="00462696" w:rsidRDefault="00B93FC8" w:rsidP="00B93FC8"/>
    <w:p w14:paraId="19C0EF51" w14:textId="77777777" w:rsidR="00B93FC8" w:rsidRDefault="00B93FC8" w:rsidP="00B93FC8">
      <w:pPr>
        <w:pStyle w:val="Heading4"/>
      </w:pPr>
      <w:r>
        <w:t>1] a</w:t>
      </w:r>
      <w:r>
        <w:rPr>
          <w:rStyle w:val="FootnoteReference"/>
        </w:rPr>
        <w:footnoteReference w:id="3"/>
      </w:r>
      <w:r>
        <w:t xml:space="preserve"> “</w:t>
      </w:r>
      <w:r w:rsidRPr="00961486">
        <w:rPr>
          <w:rStyle w:val="Emphasis"/>
        </w:rPr>
        <w:t xml:space="preserve">used when </w:t>
      </w:r>
      <w:r w:rsidRPr="00961486">
        <w:rPr>
          <w:rStyle w:val="Emphasis"/>
          <w:highlight w:val="green"/>
        </w:rPr>
        <w:t>express</w:t>
      </w:r>
      <w:r w:rsidRPr="00961486">
        <w:rPr>
          <w:rStyle w:val="Emphasis"/>
        </w:rPr>
        <w:t xml:space="preserve">ing rates or </w:t>
      </w:r>
      <w:r w:rsidRPr="00961486">
        <w:rPr>
          <w:rStyle w:val="Emphasis"/>
          <w:highlight w:val="green"/>
        </w:rPr>
        <w:t>ratios</w:t>
      </w:r>
      <w:r w:rsidRPr="00961486">
        <w:rPr>
          <w:rStyle w:val="Emphasis"/>
        </w:rPr>
        <w:t>; in, to, or for each; per</w:t>
      </w:r>
      <w:r>
        <w:t xml:space="preserve">” but there are no numbers in the </w:t>
      </w:r>
      <w:proofErr w:type="spellStart"/>
      <w:r>
        <w:t>rez</w:t>
      </w:r>
      <w:proofErr w:type="spellEnd"/>
    </w:p>
    <w:p w14:paraId="19A9C075" w14:textId="77777777" w:rsidR="00B93FC8" w:rsidRDefault="00B93FC8" w:rsidP="00B93FC8">
      <w:pPr>
        <w:pStyle w:val="Heading4"/>
      </w:pPr>
      <w:r>
        <w:t>2] just</w:t>
      </w:r>
      <w:r>
        <w:rPr>
          <w:rStyle w:val="FootnoteReference"/>
        </w:rPr>
        <w:footnoteReference w:id="4"/>
      </w:r>
      <w:r>
        <w:t xml:space="preserve"> describes what is “</w:t>
      </w:r>
      <w:r w:rsidRPr="00833D2A">
        <w:rPr>
          <w:rStyle w:val="Emphasis"/>
        </w:rPr>
        <w:t xml:space="preserve">(of treatment) deserved or </w:t>
      </w:r>
      <w:r w:rsidRPr="00833D2A">
        <w:rPr>
          <w:rStyle w:val="Emphasis"/>
          <w:highlight w:val="green"/>
        </w:rPr>
        <w:t>appropriate in the circumstances</w:t>
      </w:r>
      <w:r>
        <w:t xml:space="preserve">” but the </w:t>
      </w:r>
      <w:proofErr w:type="spellStart"/>
      <w:r>
        <w:t>rez</w:t>
      </w:r>
      <w:proofErr w:type="spellEnd"/>
      <w:r>
        <w:t xml:space="preserve"> is aspatial</w:t>
      </w:r>
    </w:p>
    <w:p w14:paraId="20490DAA" w14:textId="77777777" w:rsidR="00B93FC8" w:rsidRDefault="00B93FC8" w:rsidP="00B93FC8">
      <w:pPr>
        <w:pStyle w:val="Heading4"/>
      </w:pPr>
      <w:r>
        <w:t>3] government</w:t>
      </w:r>
      <w:r>
        <w:rPr>
          <w:rStyle w:val="FootnoteReference"/>
        </w:rPr>
        <w:footnoteReference w:id="5"/>
      </w:r>
      <w:r>
        <w:t xml:space="preserve"> is “</w:t>
      </w:r>
      <w:r w:rsidRPr="00516EF5">
        <w:rPr>
          <w:rStyle w:val="Emphasis"/>
          <w:highlight w:val="green"/>
        </w:rPr>
        <w:t>direction</w:t>
      </w:r>
      <w:r w:rsidRPr="00516EF5">
        <w:rPr>
          <w:rStyle w:val="Emphasis"/>
        </w:rPr>
        <w:t>; control; management; rule</w:t>
      </w:r>
      <w:r>
        <w:t>” but a direction can’t perform an action</w:t>
      </w:r>
    </w:p>
    <w:p w14:paraId="2D9DFF56" w14:textId="77777777" w:rsidR="00B93FC8" w:rsidRDefault="00B93FC8" w:rsidP="00B93FC8">
      <w:pPr>
        <w:pStyle w:val="Heading4"/>
      </w:pPr>
      <w:r>
        <w:t>4] to</w:t>
      </w:r>
      <w:r>
        <w:rPr>
          <w:rStyle w:val="FootnoteReference"/>
        </w:rPr>
        <w:footnoteReference w:id="6"/>
      </w:r>
      <w:r>
        <w:t xml:space="preserve"> is to </w:t>
      </w:r>
      <w:r w:rsidRPr="00970F7D">
        <w:rPr>
          <w:rStyle w:val="Emphasis"/>
        </w:rPr>
        <w:t>“</w:t>
      </w:r>
      <w:r w:rsidRPr="00970F7D">
        <w:rPr>
          <w:rStyle w:val="Emphasis"/>
          <w:highlight w:val="green"/>
        </w:rPr>
        <w:t>express</w:t>
      </w:r>
      <w:r w:rsidRPr="00970F7D">
        <w:rPr>
          <w:rStyle w:val="Emphasis"/>
        </w:rPr>
        <w:t xml:space="preserve">ing motion in the </w:t>
      </w:r>
      <w:r w:rsidRPr="00970F7D">
        <w:rPr>
          <w:rStyle w:val="Emphasis"/>
          <w:highlight w:val="green"/>
        </w:rPr>
        <w:t>direction</w:t>
      </w:r>
      <w:r w:rsidRPr="00970F7D">
        <w:rPr>
          <w:rStyle w:val="Emphasis"/>
        </w:rPr>
        <w:t xml:space="preserve"> </w:t>
      </w:r>
      <w:r w:rsidRPr="00970F7D">
        <w:rPr>
          <w:rStyle w:val="Emphasis"/>
          <w:highlight w:val="green"/>
        </w:rPr>
        <w:t>of (a</w:t>
      </w:r>
      <w:r w:rsidRPr="00970F7D">
        <w:rPr>
          <w:rStyle w:val="Emphasis"/>
        </w:rPr>
        <w:t xml:space="preserve"> particular </w:t>
      </w:r>
      <w:r w:rsidRPr="00970F7D">
        <w:rPr>
          <w:rStyle w:val="Emphasis"/>
          <w:highlight w:val="green"/>
        </w:rPr>
        <w:t>location</w:t>
      </w:r>
      <w:r w:rsidRPr="00970F7D">
        <w:rPr>
          <w:rStyle w:val="Emphasis"/>
        </w:rPr>
        <w:t>)”</w:t>
      </w:r>
      <w:r>
        <w:t xml:space="preserve"> but the </w:t>
      </w:r>
      <w:proofErr w:type="spellStart"/>
      <w:r>
        <w:t>rez</w:t>
      </w:r>
      <w:proofErr w:type="spellEnd"/>
      <w:r>
        <w:t xml:space="preserve"> doesn’t have a location</w:t>
      </w:r>
    </w:p>
    <w:p w14:paraId="21595226" w14:textId="77777777" w:rsidR="00B93FC8" w:rsidRPr="004B6AE9" w:rsidRDefault="00B93FC8" w:rsidP="00B93FC8">
      <w:pPr>
        <w:pStyle w:val="Heading4"/>
      </w:pPr>
      <w:r>
        <w:t>5] recognize</w:t>
      </w:r>
      <w:r>
        <w:rPr>
          <w:rStyle w:val="FootnoteReference"/>
        </w:rPr>
        <w:footnoteReference w:id="7"/>
      </w:r>
      <w:r>
        <w:t xml:space="preserve"> is to “</w:t>
      </w:r>
      <w:r w:rsidRPr="004B6AE9">
        <w:rPr>
          <w:rStyle w:val="Emphasis"/>
        </w:rPr>
        <w:t xml:space="preserve">(of a person presiding at a meeting or debate) </w:t>
      </w:r>
      <w:r w:rsidRPr="009D2C5D">
        <w:rPr>
          <w:rStyle w:val="Emphasis"/>
          <w:highlight w:val="green"/>
        </w:rPr>
        <w:t>call</w:t>
      </w:r>
      <w:r w:rsidRPr="004B6AE9">
        <w:rPr>
          <w:rStyle w:val="Emphasis"/>
        </w:rPr>
        <w:t xml:space="preserve"> on (someone) </w:t>
      </w:r>
      <w:r w:rsidRPr="009D2C5D">
        <w:rPr>
          <w:rStyle w:val="Emphasis"/>
          <w:highlight w:val="green"/>
        </w:rPr>
        <w:t>to speak</w:t>
      </w:r>
      <w:r>
        <w:t>” but a right can’t speak</w:t>
      </w:r>
    </w:p>
    <w:p w14:paraId="7AB12F5A" w14:textId="77777777" w:rsidR="00B93FC8" w:rsidRDefault="00B93FC8" w:rsidP="00B93FC8">
      <w:pPr>
        <w:pStyle w:val="Heading4"/>
      </w:pPr>
      <w:r>
        <w:t>6] an</w:t>
      </w:r>
      <w:r>
        <w:rPr>
          <w:rStyle w:val="FootnoteReference"/>
        </w:rPr>
        <w:footnoteReference w:id="8"/>
      </w:r>
      <w:r>
        <w:t xml:space="preserve"> “</w:t>
      </w:r>
      <w:r w:rsidRPr="00CF6EF9">
        <w:rPr>
          <w:rStyle w:val="Emphasis"/>
          <w:highlight w:val="green"/>
        </w:rPr>
        <w:t>form</w:t>
      </w:r>
      <w:r w:rsidRPr="00CF6EF9">
        <w:rPr>
          <w:rStyle w:val="Emphasis"/>
        </w:rPr>
        <w:t xml:space="preserve">ing </w:t>
      </w:r>
      <w:r w:rsidRPr="00CF6EF9">
        <w:rPr>
          <w:rStyle w:val="Emphasis"/>
          <w:highlight w:val="green"/>
        </w:rPr>
        <w:t>names of organic compounds</w:t>
      </w:r>
      <w:r w:rsidRPr="00CF6EF9">
        <w:rPr>
          <w:rStyle w:val="Emphasis"/>
        </w:rPr>
        <w:t>, chiefly polysaccharides</w:t>
      </w:r>
      <w:r>
        <w:t>” but a right isn’t an organic compound</w:t>
      </w:r>
    </w:p>
    <w:p w14:paraId="7A728EB2" w14:textId="77777777" w:rsidR="00B93FC8" w:rsidRDefault="00B93FC8" w:rsidP="00B93FC8">
      <w:pPr>
        <w:pStyle w:val="Heading4"/>
      </w:pPr>
      <w:r>
        <w:t>7] of</w:t>
      </w:r>
      <w:r>
        <w:rPr>
          <w:rStyle w:val="FootnoteReference"/>
        </w:rPr>
        <w:footnoteReference w:id="9"/>
      </w:r>
      <w:r>
        <w:t xml:space="preserve"> </w:t>
      </w:r>
      <w:r w:rsidRPr="00D02FD2">
        <w:rPr>
          <w:rStyle w:val="Emphasis"/>
        </w:rPr>
        <w:t>“</w:t>
      </w:r>
      <w:r w:rsidRPr="00D02FD2">
        <w:rPr>
          <w:rStyle w:val="Emphasis"/>
          <w:highlight w:val="green"/>
        </w:rPr>
        <w:t>express</w:t>
      </w:r>
      <w:r w:rsidRPr="00D02FD2">
        <w:rPr>
          <w:rStyle w:val="Emphasis"/>
        </w:rPr>
        <w:t xml:space="preserve">ing </w:t>
      </w:r>
      <w:r w:rsidRPr="00D02FD2">
        <w:rPr>
          <w:rStyle w:val="Emphasis"/>
          <w:highlight w:val="green"/>
        </w:rPr>
        <w:t>an age</w:t>
      </w:r>
      <w:r w:rsidRPr="00D02FD2">
        <w:rPr>
          <w:rStyle w:val="Emphasis"/>
        </w:rPr>
        <w:t>”</w:t>
      </w:r>
      <w:r>
        <w:t xml:space="preserve"> but the </w:t>
      </w:r>
      <w:proofErr w:type="spellStart"/>
      <w:r>
        <w:t>rez</w:t>
      </w:r>
      <w:proofErr w:type="spellEnd"/>
      <w:r>
        <w:t xml:space="preserve"> is atemporal</w:t>
      </w:r>
    </w:p>
    <w:p w14:paraId="17D93E60" w14:textId="77777777" w:rsidR="00B93FC8" w:rsidRPr="008A3D0B" w:rsidRDefault="00B93FC8" w:rsidP="00B93FC8">
      <w:pPr>
        <w:pStyle w:val="Heading4"/>
      </w:pPr>
      <w:r>
        <w:t>8] a worker</w:t>
      </w:r>
      <w:r>
        <w:rPr>
          <w:rStyle w:val="FootnoteReference"/>
        </w:rPr>
        <w:footnoteReference w:id="10"/>
      </w:r>
      <w:r>
        <w:t xml:space="preserve"> “</w:t>
      </w:r>
      <w:r w:rsidRPr="008A3D0B">
        <w:rPr>
          <w:rStyle w:val="Emphasis"/>
        </w:rPr>
        <w:t xml:space="preserve">a person who </w:t>
      </w:r>
      <w:r w:rsidRPr="008A3D0B">
        <w:rPr>
          <w:rStyle w:val="Emphasis"/>
          <w:highlight w:val="green"/>
        </w:rPr>
        <w:t>produces</w:t>
      </w:r>
      <w:r w:rsidRPr="008A3D0B">
        <w:rPr>
          <w:rStyle w:val="Emphasis"/>
        </w:rPr>
        <w:t xml:space="preserve"> or achieves </w:t>
      </w:r>
      <w:r w:rsidRPr="008A3D0B">
        <w:rPr>
          <w:rStyle w:val="Emphasis"/>
          <w:highlight w:val="green"/>
        </w:rPr>
        <w:t>a specified thing</w:t>
      </w:r>
      <w:r>
        <w:t xml:space="preserve">” but the </w:t>
      </w:r>
      <w:proofErr w:type="spellStart"/>
      <w:r>
        <w:t>rez</w:t>
      </w:r>
      <w:proofErr w:type="spellEnd"/>
      <w:r>
        <w:t xml:space="preserve"> doesn’t spec</w:t>
      </w:r>
    </w:p>
    <w:p w14:paraId="043A9829" w14:textId="77777777" w:rsidR="00B93FC8" w:rsidRPr="00961486" w:rsidRDefault="00B93FC8" w:rsidP="00B93FC8">
      <w:pPr>
        <w:pStyle w:val="Heading4"/>
      </w:pPr>
      <w:r>
        <w:t>9] strike</w:t>
      </w:r>
      <w:r>
        <w:rPr>
          <w:rStyle w:val="FootnoteReference"/>
        </w:rPr>
        <w:footnoteReference w:id="11"/>
      </w:r>
      <w:r>
        <w:t xml:space="preserve"> is to “</w:t>
      </w:r>
      <w:r w:rsidRPr="00E04DF7">
        <w:rPr>
          <w:rStyle w:val="Emphasis"/>
          <w:highlight w:val="green"/>
        </w:rPr>
        <w:t>cause</w:t>
      </w:r>
      <w:r w:rsidRPr="00E04DF7">
        <w:rPr>
          <w:rStyle w:val="Emphasis"/>
        </w:rPr>
        <w:t xml:space="preserve"> (someone) </w:t>
      </w:r>
      <w:r w:rsidRPr="00E04DF7">
        <w:rPr>
          <w:rStyle w:val="Emphasis"/>
          <w:highlight w:val="green"/>
        </w:rPr>
        <w:t>to be in a specified state</w:t>
      </w:r>
      <w:r>
        <w:t xml:space="preserve">” but the </w:t>
      </w:r>
      <w:proofErr w:type="spellStart"/>
      <w:r>
        <w:t>rez</w:t>
      </w:r>
      <w:proofErr w:type="spellEnd"/>
      <w:r>
        <w:t xml:space="preserve"> doesn’t spec</w:t>
      </w:r>
    </w:p>
    <w:p w14:paraId="56EC019C" w14:textId="77777777" w:rsidR="00B93FC8" w:rsidRDefault="00B93FC8" w:rsidP="00B93FC8"/>
    <w:p w14:paraId="370697A9" w14:textId="77777777" w:rsidR="00B93FC8" w:rsidRDefault="00B93FC8" w:rsidP="00B93FC8">
      <w:pPr>
        <w:pStyle w:val="Heading4"/>
      </w:pPr>
      <w:r>
        <w:t xml:space="preserve">Every reason is equally as violent in its creation. </w:t>
      </w:r>
    </w:p>
    <w:p w14:paraId="12F50E02" w14:textId="77777777" w:rsidR="00B93FC8" w:rsidRDefault="00B93FC8" w:rsidP="00B93FC8">
      <w:pPr>
        <w:pStyle w:val="FootnoteText"/>
        <w:rPr>
          <w:sz w:val="16"/>
          <w:szCs w:val="16"/>
        </w:rPr>
      </w:pPr>
      <w:r w:rsidRPr="000C791C">
        <w:rPr>
          <w:b/>
          <w:sz w:val="26"/>
          <w:szCs w:val="26"/>
          <w:u w:val="single"/>
        </w:rPr>
        <w:t>Derrida</w:t>
      </w:r>
      <w:r w:rsidRPr="00AD7BAA">
        <w:rPr>
          <w:b/>
          <w:sz w:val="16"/>
          <w:szCs w:val="16"/>
        </w:rPr>
        <w:t xml:space="preserve">, </w:t>
      </w:r>
      <w:r w:rsidRPr="00AD7BAA">
        <w:rPr>
          <w:sz w:val="16"/>
          <w:szCs w:val="16"/>
        </w:rPr>
        <w:t>Jacques Derrida, “Force of Law: The Mystical Foundation of Authority”</w:t>
      </w:r>
      <w:r>
        <w:rPr>
          <w:sz w:val="16"/>
          <w:szCs w:val="16"/>
        </w:rPr>
        <w:t xml:space="preserve"> //Massa </w:t>
      </w:r>
      <w:r w:rsidRPr="000C791C">
        <w:rPr>
          <w:sz w:val="16"/>
          <w:szCs w:val="16"/>
        </w:rPr>
        <w:t xml:space="preserve"> </w:t>
      </w:r>
    </w:p>
    <w:p w14:paraId="5E270D82" w14:textId="77777777" w:rsidR="00B93FC8" w:rsidRPr="00462696" w:rsidRDefault="00B93FC8" w:rsidP="00B93FC8">
      <w:pPr>
        <w:pStyle w:val="FootnoteText"/>
        <w:rPr>
          <w:b/>
          <w:sz w:val="26"/>
          <w:szCs w:val="26"/>
          <w:u w:val="single"/>
        </w:rPr>
      </w:pPr>
      <w:r w:rsidRPr="000C791C">
        <w:rPr>
          <w:sz w:val="16"/>
          <w:szCs w:val="16"/>
        </w:rPr>
        <w:t xml:space="preserve">But </w:t>
      </w:r>
      <w:r w:rsidRPr="000D0A0A">
        <w:rPr>
          <w:b/>
          <w:sz w:val="26"/>
          <w:szCs w:val="26"/>
          <w:highlight w:val="cyan"/>
          <w:u w:val="single"/>
        </w:rPr>
        <w:t>justice</w:t>
      </w:r>
      <w:r w:rsidRPr="00120097">
        <w:rPr>
          <w:b/>
          <w:sz w:val="12"/>
          <w:szCs w:val="26"/>
        </w:rPr>
        <w:t xml:space="preserve">, </w:t>
      </w:r>
      <w:r w:rsidRPr="000C791C">
        <w:rPr>
          <w:sz w:val="16"/>
          <w:szCs w:val="16"/>
        </w:rPr>
        <w:t xml:space="preserve">however unpresentable it may be, doesn't </w:t>
      </w:r>
      <w:proofErr w:type="gramStart"/>
      <w:r w:rsidRPr="000C791C">
        <w:rPr>
          <w:sz w:val="16"/>
          <w:szCs w:val="16"/>
        </w:rPr>
        <w:t>wait.·</w:t>
      </w:r>
      <w:proofErr w:type="gramEnd"/>
      <w:r w:rsidRPr="000C791C">
        <w:rPr>
          <w:sz w:val="16"/>
          <w:szCs w:val="16"/>
        </w:rPr>
        <w:t xml:space="preserve"> It </w:t>
      </w:r>
      <w:r w:rsidRPr="00120097">
        <w:rPr>
          <w:b/>
          <w:sz w:val="26"/>
          <w:szCs w:val="26"/>
          <w:u w:val="single"/>
        </w:rPr>
        <w:t xml:space="preserve">is that which </w:t>
      </w:r>
      <w:r w:rsidRPr="000D0A0A">
        <w:rPr>
          <w:b/>
          <w:sz w:val="26"/>
          <w:szCs w:val="26"/>
          <w:highlight w:val="cyan"/>
          <w:u w:val="single"/>
        </w:rPr>
        <w:t>must not wait</w:t>
      </w:r>
      <w:r w:rsidRPr="00120097">
        <w:rPr>
          <w:b/>
          <w:sz w:val="26"/>
          <w:szCs w:val="26"/>
          <w:u w:val="single"/>
        </w:rPr>
        <w:t>.</w:t>
      </w:r>
      <w:r w:rsidRPr="00120097">
        <w:rPr>
          <w:b/>
          <w:sz w:val="12"/>
          <w:szCs w:val="26"/>
        </w:rPr>
        <w:t xml:space="preserve"> </w:t>
      </w:r>
      <w:r w:rsidRPr="000C791C">
        <w:rPr>
          <w:sz w:val="16"/>
          <w:szCs w:val="16"/>
        </w:rPr>
        <w:t xml:space="preserve">To be direct, </w:t>
      </w:r>
      <w:proofErr w:type="gramStart"/>
      <w:r w:rsidRPr="000C791C">
        <w:rPr>
          <w:sz w:val="16"/>
          <w:szCs w:val="16"/>
        </w:rPr>
        <w:t>simple</w:t>
      </w:r>
      <w:proofErr w:type="gramEnd"/>
      <w:r w:rsidRPr="000C791C">
        <w:rPr>
          <w:sz w:val="16"/>
          <w:szCs w:val="16"/>
        </w:rPr>
        <w:t xml:space="preserve"> and brief, let us say this: </w:t>
      </w:r>
      <w:r w:rsidRPr="000D0A0A">
        <w:rPr>
          <w:b/>
          <w:sz w:val="26"/>
          <w:szCs w:val="26"/>
          <w:highlight w:val="cyan"/>
          <w:u w:val="single"/>
        </w:rPr>
        <w:t>a</w:t>
      </w:r>
      <w:r w:rsidRPr="00120097">
        <w:rPr>
          <w:b/>
          <w:sz w:val="26"/>
          <w:szCs w:val="26"/>
          <w:u w:val="single"/>
        </w:rPr>
        <w:t xml:space="preserve"> just </w:t>
      </w:r>
      <w:r w:rsidRPr="000D0A0A">
        <w:rPr>
          <w:b/>
          <w:sz w:val="26"/>
          <w:szCs w:val="26"/>
          <w:highlight w:val="cyan"/>
          <w:u w:val="single"/>
        </w:rPr>
        <w:t>decision is</w:t>
      </w:r>
      <w:r w:rsidRPr="00120097">
        <w:rPr>
          <w:b/>
          <w:sz w:val="26"/>
          <w:szCs w:val="26"/>
          <w:u w:val="single"/>
        </w:rPr>
        <w:t xml:space="preserve"> always </w:t>
      </w:r>
      <w:r w:rsidRPr="000D0A0A">
        <w:rPr>
          <w:b/>
          <w:sz w:val="26"/>
          <w:szCs w:val="26"/>
          <w:highlight w:val="cyan"/>
          <w:u w:val="single"/>
        </w:rPr>
        <w:t>required immediately</w:t>
      </w:r>
      <w:r w:rsidRPr="00120097">
        <w:rPr>
          <w:b/>
          <w:sz w:val="12"/>
          <w:szCs w:val="26"/>
        </w:rPr>
        <w:t xml:space="preserve">, "right away." </w:t>
      </w:r>
      <w:r w:rsidRPr="000D0A0A">
        <w:rPr>
          <w:b/>
          <w:sz w:val="26"/>
          <w:szCs w:val="26"/>
          <w:highlight w:val="cyan"/>
          <w:u w:val="single"/>
        </w:rPr>
        <w:t>It cannot furnish itself with</w:t>
      </w:r>
      <w:r w:rsidRPr="00120097">
        <w:rPr>
          <w:b/>
          <w:sz w:val="26"/>
          <w:szCs w:val="26"/>
          <w:u w:val="single"/>
        </w:rPr>
        <w:t xml:space="preserve"> </w:t>
      </w:r>
      <w:r w:rsidRPr="000C791C">
        <w:rPr>
          <w:sz w:val="16"/>
          <w:szCs w:val="16"/>
        </w:rPr>
        <w:t xml:space="preserve">infinite information and the </w:t>
      </w:r>
      <w:r w:rsidRPr="000D0A0A">
        <w:rPr>
          <w:b/>
          <w:sz w:val="26"/>
          <w:szCs w:val="26"/>
          <w:highlight w:val="cyan"/>
          <w:u w:val="single"/>
        </w:rPr>
        <w:t>unlimited knowledge of conditions</w:t>
      </w:r>
      <w:r w:rsidRPr="00120097">
        <w:rPr>
          <w:b/>
          <w:sz w:val="26"/>
          <w:szCs w:val="26"/>
          <w:u w:val="single"/>
        </w:rPr>
        <w:t xml:space="preserve">, </w:t>
      </w:r>
      <w:r w:rsidRPr="000C791C">
        <w:rPr>
          <w:sz w:val="16"/>
          <w:szCs w:val="16"/>
        </w:rPr>
        <w:t>rules or hypothetical imperatives</w:t>
      </w:r>
      <w:r w:rsidRPr="00120097">
        <w:rPr>
          <w:b/>
          <w:sz w:val="26"/>
          <w:szCs w:val="26"/>
          <w:u w:val="single"/>
        </w:rPr>
        <w:t xml:space="preserve"> that could justify it.</w:t>
      </w:r>
      <w:r w:rsidRPr="000C791C">
        <w:rPr>
          <w:sz w:val="16"/>
          <w:szCs w:val="16"/>
        </w:rPr>
        <w:t xml:space="preserve"> And </w:t>
      </w:r>
      <w:r w:rsidRPr="000D0A0A">
        <w:rPr>
          <w:b/>
          <w:sz w:val="26"/>
          <w:szCs w:val="26"/>
          <w:highlight w:val="cyan"/>
          <w:u w:val="single"/>
        </w:rPr>
        <w:t>even if it did</w:t>
      </w:r>
      <w:r w:rsidRPr="00120097">
        <w:rPr>
          <w:b/>
          <w:sz w:val="26"/>
          <w:szCs w:val="26"/>
          <w:u w:val="single"/>
        </w:rPr>
        <w:t xml:space="preserve"> </w:t>
      </w:r>
      <w:r w:rsidRPr="000C791C">
        <w:rPr>
          <w:sz w:val="16"/>
          <w:szCs w:val="16"/>
        </w:rPr>
        <w:t xml:space="preserve">have all that at its disposal, even if it did give itself the time, all the time and all the necessary facts about the matter, </w:t>
      </w:r>
      <w:r w:rsidRPr="000D0A0A">
        <w:rPr>
          <w:b/>
          <w:sz w:val="26"/>
          <w:szCs w:val="26"/>
          <w:highlight w:val="cyan"/>
          <w:u w:val="single"/>
        </w:rPr>
        <w:t>the moment of decision</w:t>
      </w:r>
      <w:r w:rsidRPr="00120097">
        <w:rPr>
          <w:b/>
          <w:sz w:val="26"/>
          <w:szCs w:val="26"/>
          <w:u w:val="single"/>
        </w:rPr>
        <w:t xml:space="preserve">, </w:t>
      </w:r>
      <w:r w:rsidRPr="000C791C">
        <w:rPr>
          <w:sz w:val="16"/>
          <w:szCs w:val="16"/>
        </w:rPr>
        <w:t>as such,</w:t>
      </w:r>
      <w:r w:rsidRPr="00120097">
        <w:rPr>
          <w:b/>
          <w:sz w:val="26"/>
          <w:szCs w:val="26"/>
          <w:u w:val="single"/>
        </w:rPr>
        <w:t xml:space="preserve"> always </w:t>
      </w:r>
      <w:r w:rsidRPr="000D0A0A">
        <w:rPr>
          <w:b/>
          <w:sz w:val="26"/>
          <w:szCs w:val="26"/>
          <w:highlight w:val="cyan"/>
          <w:u w:val="single"/>
        </w:rPr>
        <w:t>remains a</w:t>
      </w:r>
      <w:r w:rsidRPr="00120097">
        <w:rPr>
          <w:b/>
          <w:sz w:val="26"/>
          <w:szCs w:val="26"/>
          <w:u w:val="single"/>
        </w:rPr>
        <w:t xml:space="preserve"> finite </w:t>
      </w:r>
      <w:r w:rsidRPr="000D0A0A">
        <w:rPr>
          <w:b/>
          <w:sz w:val="26"/>
          <w:szCs w:val="26"/>
          <w:highlight w:val="cyan"/>
          <w:u w:val="single"/>
        </w:rPr>
        <w:t>moment of urgency</w:t>
      </w:r>
      <w:r w:rsidRPr="00120097">
        <w:rPr>
          <w:b/>
          <w:sz w:val="26"/>
          <w:szCs w:val="26"/>
          <w:u w:val="single"/>
        </w:rPr>
        <w:t xml:space="preserve"> </w:t>
      </w:r>
      <w:r w:rsidRPr="000C791C">
        <w:rPr>
          <w:sz w:val="16"/>
          <w:szCs w:val="16"/>
        </w:rPr>
        <w:t>and precipitation, since it must not be the consequence or the effect</w:t>
      </w:r>
      <w:r w:rsidRPr="00120097">
        <w:rPr>
          <w:b/>
          <w:sz w:val="26"/>
          <w:szCs w:val="26"/>
          <w:u w:val="single"/>
        </w:rPr>
        <w:t xml:space="preserve"> </w:t>
      </w:r>
      <w:r w:rsidRPr="000C791C">
        <w:rPr>
          <w:sz w:val="16"/>
          <w:szCs w:val="16"/>
        </w:rPr>
        <w:t>of this theoretical or historical knowledge, of this reflection or this deliberation,</w:t>
      </w:r>
      <w:r w:rsidRPr="00120097">
        <w:rPr>
          <w:b/>
          <w:sz w:val="26"/>
          <w:szCs w:val="26"/>
          <w:u w:val="single"/>
        </w:rPr>
        <w:t xml:space="preserve"> </w:t>
      </w:r>
      <w:r w:rsidRPr="000D0A0A">
        <w:rPr>
          <w:b/>
          <w:sz w:val="26"/>
          <w:szCs w:val="26"/>
          <w:highlight w:val="cyan"/>
          <w:u w:val="single"/>
        </w:rPr>
        <w:t>since it</w:t>
      </w:r>
      <w:r w:rsidRPr="00120097">
        <w:rPr>
          <w:b/>
          <w:sz w:val="26"/>
          <w:szCs w:val="26"/>
          <w:u w:val="single"/>
        </w:rPr>
        <w:t xml:space="preserve"> always </w:t>
      </w:r>
      <w:r w:rsidRPr="000D0A0A">
        <w:rPr>
          <w:b/>
          <w:sz w:val="26"/>
          <w:szCs w:val="26"/>
          <w:highlight w:val="cyan"/>
          <w:u w:val="single"/>
        </w:rPr>
        <w:t>marks</w:t>
      </w:r>
      <w:r w:rsidRPr="00120097">
        <w:rPr>
          <w:b/>
          <w:sz w:val="26"/>
          <w:szCs w:val="26"/>
          <w:u w:val="single"/>
        </w:rPr>
        <w:t xml:space="preserve"> the </w:t>
      </w:r>
      <w:r w:rsidRPr="000D0A0A">
        <w:rPr>
          <w:b/>
          <w:sz w:val="26"/>
          <w:szCs w:val="26"/>
          <w:highlight w:val="cyan"/>
          <w:u w:val="single"/>
        </w:rPr>
        <w:t>interruption of</w:t>
      </w:r>
      <w:r w:rsidRPr="00120097">
        <w:rPr>
          <w:b/>
          <w:sz w:val="26"/>
          <w:szCs w:val="26"/>
          <w:u w:val="single"/>
        </w:rPr>
        <w:t xml:space="preserve"> the </w:t>
      </w:r>
      <w:proofErr w:type="spellStart"/>
      <w:r w:rsidRPr="000C791C">
        <w:rPr>
          <w:sz w:val="16"/>
          <w:szCs w:val="16"/>
        </w:rPr>
        <w:t>juridico</w:t>
      </w:r>
      <w:proofErr w:type="spellEnd"/>
      <w:r w:rsidRPr="000C791C">
        <w:rPr>
          <w:sz w:val="16"/>
          <w:szCs w:val="16"/>
        </w:rPr>
        <w:t xml:space="preserve">- or </w:t>
      </w:r>
      <w:proofErr w:type="spellStart"/>
      <w:r w:rsidRPr="000C791C">
        <w:rPr>
          <w:sz w:val="16"/>
          <w:szCs w:val="16"/>
        </w:rPr>
        <w:t>ethico</w:t>
      </w:r>
      <w:proofErr w:type="spellEnd"/>
      <w:r w:rsidRPr="000C791C">
        <w:rPr>
          <w:sz w:val="16"/>
          <w:szCs w:val="16"/>
        </w:rPr>
        <w:t>- or politico-</w:t>
      </w:r>
      <w:r w:rsidRPr="00120097">
        <w:rPr>
          <w:b/>
          <w:sz w:val="26"/>
          <w:szCs w:val="26"/>
          <w:u w:val="single"/>
        </w:rPr>
        <w:t xml:space="preserve">cognitive </w:t>
      </w:r>
      <w:r w:rsidRPr="000D0A0A">
        <w:rPr>
          <w:b/>
          <w:sz w:val="26"/>
          <w:szCs w:val="26"/>
          <w:highlight w:val="cyan"/>
          <w:u w:val="single"/>
        </w:rPr>
        <w:t>deliberation that precedes it</w:t>
      </w:r>
      <w:r w:rsidRPr="00120097">
        <w:rPr>
          <w:b/>
          <w:sz w:val="12"/>
          <w:szCs w:val="26"/>
        </w:rPr>
        <w:t xml:space="preserve">, </w:t>
      </w:r>
      <w:r w:rsidRPr="000C791C">
        <w:rPr>
          <w:sz w:val="16"/>
          <w:szCs w:val="16"/>
        </w:rPr>
        <w:t xml:space="preserve">that must precede it. The instant of decision is a madness, says Kierkegaard. This is particularly true of the instant of the just decision that must rend time and defy dialectics. It is a madness. </w:t>
      </w:r>
      <w:r w:rsidRPr="00120097">
        <w:rPr>
          <w:b/>
          <w:sz w:val="26"/>
          <w:szCs w:val="26"/>
          <w:u w:val="single"/>
        </w:rPr>
        <w:t xml:space="preserve">Even if time </w:t>
      </w:r>
      <w:r w:rsidRPr="000C791C">
        <w:rPr>
          <w:sz w:val="16"/>
          <w:szCs w:val="16"/>
        </w:rPr>
        <w:t>and prudence,</w:t>
      </w:r>
      <w:r w:rsidRPr="00120097">
        <w:rPr>
          <w:b/>
          <w:sz w:val="12"/>
          <w:szCs w:val="26"/>
        </w:rPr>
        <w:t xml:space="preserve"> </w:t>
      </w:r>
      <w:r w:rsidRPr="000C791C">
        <w:rPr>
          <w:sz w:val="16"/>
          <w:szCs w:val="16"/>
        </w:rPr>
        <w:t xml:space="preserve">the patience of knowledge and the mastery of conditions </w:t>
      </w:r>
      <w:r w:rsidRPr="00120097">
        <w:rPr>
          <w:b/>
          <w:sz w:val="26"/>
          <w:szCs w:val="26"/>
          <w:u w:val="single"/>
        </w:rPr>
        <w:t>were</w:t>
      </w:r>
      <w:r w:rsidRPr="00120097">
        <w:rPr>
          <w:b/>
          <w:sz w:val="12"/>
          <w:szCs w:val="26"/>
        </w:rPr>
        <w:t xml:space="preserve"> </w:t>
      </w:r>
      <w:r w:rsidRPr="000C791C">
        <w:rPr>
          <w:sz w:val="16"/>
          <w:szCs w:val="16"/>
        </w:rPr>
        <w:t xml:space="preserve">hypothetically </w:t>
      </w:r>
      <w:r w:rsidRPr="00120097">
        <w:rPr>
          <w:b/>
          <w:sz w:val="26"/>
          <w:szCs w:val="26"/>
          <w:u w:val="single"/>
        </w:rPr>
        <w:t>unlimited, the decision would be structurally finite</w:t>
      </w:r>
      <w:r w:rsidRPr="00120097">
        <w:rPr>
          <w:b/>
          <w:sz w:val="12"/>
          <w:szCs w:val="26"/>
        </w:rPr>
        <w:t xml:space="preserve">, </w:t>
      </w:r>
      <w:r w:rsidRPr="000C791C">
        <w:rPr>
          <w:sz w:val="16"/>
          <w:szCs w:val="16"/>
        </w:rPr>
        <w:t xml:space="preserve">however late it came, decision of urgency and precipitation, </w:t>
      </w:r>
      <w:r w:rsidRPr="00120097">
        <w:rPr>
          <w:b/>
          <w:sz w:val="26"/>
          <w:szCs w:val="26"/>
          <w:u w:val="single"/>
        </w:rPr>
        <w:t xml:space="preserve">acting in </w:t>
      </w:r>
      <w:r w:rsidRPr="000C791C">
        <w:rPr>
          <w:sz w:val="16"/>
          <w:szCs w:val="16"/>
        </w:rPr>
        <w:t xml:space="preserve">the night of </w:t>
      </w:r>
      <w:r w:rsidRPr="00120097">
        <w:rPr>
          <w:b/>
          <w:sz w:val="26"/>
          <w:szCs w:val="26"/>
          <w:u w:val="single"/>
        </w:rPr>
        <w:t>non-knowledge and non-rule</w:t>
      </w:r>
    </w:p>
    <w:p w14:paraId="1B3E2991" w14:textId="77777777" w:rsidR="00B93FC8" w:rsidRDefault="00B93FC8" w:rsidP="00B93FC8">
      <w:pPr>
        <w:pStyle w:val="Heading2"/>
      </w:pPr>
      <w:r>
        <w:t>3</w:t>
      </w:r>
    </w:p>
    <w:p w14:paraId="3ACD6463" w14:textId="77777777" w:rsidR="00B93FC8" w:rsidRPr="00FE569C" w:rsidRDefault="00B93FC8" w:rsidP="00B93FC8">
      <w:pPr>
        <w:pStyle w:val="Heading4"/>
      </w:pPr>
      <w:r>
        <w:t xml:space="preserve">Framing – </w:t>
      </w:r>
    </w:p>
    <w:p w14:paraId="7490F318" w14:textId="77777777" w:rsidR="00B93FC8" w:rsidRDefault="00B93FC8" w:rsidP="00B93FC8">
      <w:pPr>
        <w:pStyle w:val="Heading4"/>
      </w:pPr>
      <w:r>
        <w:t>The standard is consistency with epistemic and experiential authenticity.</w:t>
      </w:r>
    </w:p>
    <w:p w14:paraId="77CAC458" w14:textId="77777777" w:rsidR="00B93FC8" w:rsidRDefault="00B93FC8" w:rsidP="00B93FC8">
      <w:pPr>
        <w:pStyle w:val="Heading4"/>
      </w:pPr>
      <w:r w:rsidRPr="00CD3FDB">
        <w:rPr>
          <w:u w:val="single"/>
        </w:rPr>
        <w:t>Experience Machine</w:t>
      </w:r>
      <w:r>
        <w:t>: Pleasures are intrinsically worthless without authentic experience.</w:t>
      </w:r>
    </w:p>
    <w:p w14:paraId="38DB6213" w14:textId="77777777" w:rsidR="00B93FC8" w:rsidRPr="00914312" w:rsidRDefault="00B93FC8" w:rsidP="00B93FC8">
      <w:r w:rsidRPr="00042404">
        <w:rPr>
          <w:rStyle w:val="Style13ptBold"/>
        </w:rPr>
        <w:t>Nozick 74</w:t>
      </w:r>
      <w:r>
        <w:t xml:space="preserve"> </w:t>
      </w:r>
      <w:r w:rsidRPr="00CA29E9">
        <w:rPr>
          <w:sz w:val="16"/>
          <w:szCs w:val="16"/>
        </w:rPr>
        <w:t>[Nozick, Robert. Anarchy, State and Utopia. 1974, rintintin.colorado.edu/~</w:t>
      </w:r>
      <w:proofErr w:type="spellStart"/>
      <w:r w:rsidRPr="00CA29E9">
        <w:rPr>
          <w:sz w:val="16"/>
          <w:szCs w:val="16"/>
        </w:rPr>
        <w:t>vancecd</w:t>
      </w:r>
      <w:proofErr w:type="spellEnd"/>
      <w:r w:rsidRPr="00CA29E9">
        <w:rPr>
          <w:sz w:val="16"/>
          <w:szCs w:val="16"/>
        </w:rPr>
        <w:t>/phil3160/Nozick1.pdf.] //Massa</w:t>
      </w:r>
      <w:r>
        <w:rPr>
          <w:sz w:val="16"/>
          <w:szCs w:val="16"/>
        </w:rPr>
        <w:t xml:space="preserve"> recut Lex VM **Brackets for gendered language</w:t>
      </w:r>
    </w:p>
    <w:p w14:paraId="534E415A" w14:textId="77777777" w:rsidR="00B93FC8" w:rsidRDefault="00B93FC8" w:rsidP="00B93FC8">
      <w:pPr>
        <w:rPr>
          <w:sz w:val="12"/>
        </w:rPr>
      </w:pPr>
      <w:r w:rsidRPr="00F2437C">
        <w:rPr>
          <w:sz w:val="12"/>
        </w:rPr>
        <w:t xml:space="preserve">What matters other than how people's experiences feel "from the inside"? </w:t>
      </w:r>
      <w:r w:rsidRPr="006D36CE">
        <w:rPr>
          <w:b/>
          <w:bCs/>
          <w:sz w:val="26"/>
          <w:szCs w:val="26"/>
          <w:highlight w:val="green"/>
          <w:u w:val="single"/>
        </w:rPr>
        <w:t>Suppose</w:t>
      </w:r>
      <w:r w:rsidRPr="003A3B5D">
        <w:rPr>
          <w:b/>
          <w:bCs/>
          <w:sz w:val="26"/>
          <w:szCs w:val="26"/>
          <w:u w:val="single"/>
        </w:rPr>
        <w:t xml:space="preserve"> there were </w:t>
      </w:r>
      <w:r w:rsidRPr="006D36CE">
        <w:rPr>
          <w:b/>
          <w:bCs/>
          <w:sz w:val="26"/>
          <w:szCs w:val="26"/>
          <w:highlight w:val="green"/>
          <w:u w:val="single"/>
        </w:rPr>
        <w:t>an experience machine</w:t>
      </w:r>
      <w:r w:rsidRPr="003A3B5D">
        <w:rPr>
          <w:b/>
          <w:bCs/>
          <w:sz w:val="26"/>
          <w:szCs w:val="26"/>
          <w:u w:val="single"/>
        </w:rPr>
        <w:t xml:space="preserve"> that </w:t>
      </w:r>
      <w:r w:rsidRPr="006D36CE">
        <w:rPr>
          <w:b/>
          <w:bCs/>
          <w:sz w:val="26"/>
          <w:szCs w:val="26"/>
          <w:highlight w:val="green"/>
          <w:u w:val="single"/>
        </w:rPr>
        <w:t>would give you any experience</w:t>
      </w:r>
      <w:r w:rsidRPr="00917F2C">
        <w:rPr>
          <w:b/>
          <w:bCs/>
          <w:sz w:val="26"/>
          <w:szCs w:val="26"/>
          <w:u w:val="single"/>
        </w:rPr>
        <w:t xml:space="preserve"> that </w:t>
      </w:r>
      <w:r w:rsidRPr="003A3B5D">
        <w:rPr>
          <w:b/>
          <w:bCs/>
          <w:sz w:val="26"/>
          <w:szCs w:val="26"/>
          <w:u w:val="single"/>
        </w:rPr>
        <w:t>you desired.</w:t>
      </w:r>
      <w:r w:rsidRPr="003A3B5D">
        <w:rPr>
          <w:sz w:val="12"/>
        </w:rPr>
        <w:t xml:space="preserve"> </w:t>
      </w:r>
      <w:proofErr w:type="spellStart"/>
      <w:r w:rsidRPr="003A3B5D">
        <w:rPr>
          <w:sz w:val="12"/>
        </w:rPr>
        <w:t>Superduper</w:t>
      </w:r>
      <w:proofErr w:type="spellEnd"/>
      <w:r w:rsidRPr="00F2437C">
        <w:rPr>
          <w:sz w:val="12"/>
        </w:rPr>
        <w:t xml:space="preserve"> neuropsychologists could </w:t>
      </w:r>
      <w:r w:rsidRPr="00917F2C">
        <w:rPr>
          <w:b/>
          <w:bCs/>
          <w:sz w:val="26"/>
          <w:szCs w:val="26"/>
          <w:u w:val="single"/>
        </w:rPr>
        <w:t xml:space="preserve">stimulate your brain so that you would think and feel you were writing a great novel, or making a friend, or reading an interesting book. All the </w:t>
      </w:r>
      <w:r w:rsidRPr="00270B6B">
        <w:rPr>
          <w:b/>
          <w:bCs/>
          <w:sz w:val="26"/>
          <w:szCs w:val="26"/>
          <w:u w:val="single"/>
        </w:rPr>
        <w:t xml:space="preserve">time you would be floating </w:t>
      </w:r>
      <w:r w:rsidRPr="003A3B5D">
        <w:rPr>
          <w:b/>
          <w:bCs/>
          <w:sz w:val="26"/>
          <w:szCs w:val="26"/>
          <w:highlight w:val="green"/>
          <w:u w:val="single"/>
        </w:rPr>
        <w:t>in a tank</w:t>
      </w:r>
      <w:r w:rsidRPr="00270B6B">
        <w:rPr>
          <w:b/>
          <w:bCs/>
          <w:sz w:val="26"/>
          <w:szCs w:val="26"/>
          <w:u w:val="single"/>
        </w:rPr>
        <w:t>, with</w:t>
      </w:r>
      <w:r w:rsidRPr="008C20FF">
        <w:rPr>
          <w:b/>
          <w:bCs/>
          <w:sz w:val="26"/>
          <w:szCs w:val="26"/>
          <w:u w:val="single"/>
        </w:rPr>
        <w:t xml:space="preserve"> electrodes attached to your brain</w:t>
      </w:r>
      <w:r w:rsidRPr="00F2437C">
        <w:rPr>
          <w:sz w:val="12"/>
        </w:rPr>
        <w:t xml:space="preserve">. Should you plug into this machine for life, preprogramming your life's experiences? If you are worried about missing out on desirable experiences, we can suppose that business enterprises have researched thoroughly the lives of many others. </w:t>
      </w:r>
      <w:r w:rsidRPr="006D36CE">
        <w:rPr>
          <w:b/>
          <w:bCs/>
          <w:sz w:val="26"/>
          <w:szCs w:val="26"/>
          <w:highlight w:val="green"/>
          <w:u w:val="single"/>
        </w:rPr>
        <w:t>You</w:t>
      </w:r>
      <w:r w:rsidRPr="008C20FF">
        <w:rPr>
          <w:b/>
          <w:bCs/>
          <w:sz w:val="26"/>
          <w:szCs w:val="26"/>
          <w:u w:val="single"/>
        </w:rPr>
        <w:t xml:space="preserve"> can </w:t>
      </w:r>
      <w:r w:rsidRPr="006D36CE">
        <w:rPr>
          <w:b/>
          <w:bCs/>
          <w:sz w:val="26"/>
          <w:szCs w:val="26"/>
          <w:highlight w:val="green"/>
          <w:u w:val="single"/>
        </w:rPr>
        <w:t>pick</w:t>
      </w:r>
      <w:r w:rsidRPr="008C20FF">
        <w:rPr>
          <w:b/>
          <w:bCs/>
          <w:sz w:val="26"/>
          <w:szCs w:val="26"/>
          <w:u w:val="single"/>
        </w:rPr>
        <w:t xml:space="preserve"> and choose</w:t>
      </w:r>
      <w:r w:rsidRPr="00F2437C">
        <w:rPr>
          <w:sz w:val="12"/>
        </w:rPr>
        <w:t xml:space="preserve"> from their large library or smorgasbord of </w:t>
      </w:r>
      <w:r w:rsidRPr="00917F2C">
        <w:rPr>
          <w:b/>
          <w:bCs/>
          <w:sz w:val="26"/>
          <w:szCs w:val="26"/>
          <w:u w:val="single"/>
        </w:rPr>
        <w:t xml:space="preserve">such </w:t>
      </w:r>
      <w:r w:rsidRPr="006D36CE">
        <w:rPr>
          <w:b/>
          <w:bCs/>
          <w:sz w:val="26"/>
          <w:szCs w:val="26"/>
          <w:highlight w:val="green"/>
          <w:u w:val="single"/>
        </w:rPr>
        <w:t>experiences</w:t>
      </w:r>
      <w:r w:rsidRPr="00270B6B">
        <w:rPr>
          <w:b/>
          <w:bCs/>
          <w:sz w:val="26"/>
          <w:szCs w:val="26"/>
          <w:u w:val="single"/>
        </w:rPr>
        <w:t>, selecting</w:t>
      </w:r>
      <w:r w:rsidRPr="00270B6B">
        <w:rPr>
          <w:sz w:val="12"/>
        </w:rPr>
        <w:t xml:space="preserve"> your life's</w:t>
      </w:r>
      <w:r w:rsidRPr="00F2437C">
        <w:rPr>
          <w:sz w:val="12"/>
        </w:rPr>
        <w:t xml:space="preserve"> experiences </w:t>
      </w:r>
      <w:r w:rsidRPr="006D36CE">
        <w:rPr>
          <w:b/>
          <w:bCs/>
          <w:sz w:val="26"/>
          <w:szCs w:val="26"/>
          <w:highlight w:val="green"/>
          <w:u w:val="single"/>
        </w:rPr>
        <w:t>for</w:t>
      </w:r>
      <w:r w:rsidRPr="008C20FF">
        <w:rPr>
          <w:b/>
          <w:bCs/>
          <w:sz w:val="26"/>
          <w:szCs w:val="26"/>
          <w:u w:val="single"/>
        </w:rPr>
        <w:t>, say</w:t>
      </w:r>
      <w:r w:rsidRPr="00917F2C">
        <w:rPr>
          <w:b/>
          <w:bCs/>
          <w:sz w:val="26"/>
          <w:szCs w:val="26"/>
          <w:u w:val="single"/>
        </w:rPr>
        <w:t xml:space="preserve">, the next </w:t>
      </w:r>
      <w:r w:rsidRPr="006D36CE">
        <w:rPr>
          <w:b/>
          <w:bCs/>
          <w:sz w:val="26"/>
          <w:szCs w:val="26"/>
          <w:highlight w:val="green"/>
          <w:u w:val="single"/>
        </w:rPr>
        <w:t>two years.</w:t>
      </w:r>
      <w:r w:rsidRPr="00F2437C">
        <w:rPr>
          <w:sz w:val="12"/>
        </w:rPr>
        <w:t xml:space="preserve"> </w:t>
      </w:r>
      <w:r w:rsidRPr="00310564">
        <w:rPr>
          <w:b/>
          <w:bCs/>
          <w:sz w:val="26"/>
          <w:szCs w:val="26"/>
          <w:u w:val="single"/>
        </w:rPr>
        <w:t>After two years have passed, you will have ten minutes or ten hours out of the tank, to select the experiences of your next two years.</w:t>
      </w:r>
      <w:r w:rsidRPr="00310564">
        <w:rPr>
          <w:sz w:val="12"/>
        </w:rPr>
        <w:t xml:space="preserve"> Of</w:t>
      </w:r>
      <w:r w:rsidRPr="00F2437C">
        <w:rPr>
          <w:sz w:val="12"/>
        </w:rPr>
        <w:t xml:space="preserve"> course, </w:t>
      </w:r>
      <w:r w:rsidRPr="006D36CE">
        <w:rPr>
          <w:b/>
          <w:bCs/>
          <w:sz w:val="26"/>
          <w:szCs w:val="26"/>
          <w:highlight w:val="green"/>
          <w:u w:val="single"/>
        </w:rPr>
        <w:t>while in</w:t>
      </w:r>
      <w:r w:rsidRPr="008C20FF">
        <w:rPr>
          <w:b/>
          <w:bCs/>
          <w:sz w:val="26"/>
          <w:szCs w:val="26"/>
          <w:u w:val="single"/>
        </w:rPr>
        <w:t xml:space="preserve"> the tank </w:t>
      </w:r>
      <w:r w:rsidRPr="006D36CE">
        <w:rPr>
          <w:b/>
          <w:bCs/>
          <w:sz w:val="26"/>
          <w:szCs w:val="26"/>
          <w:highlight w:val="green"/>
          <w:u w:val="single"/>
        </w:rPr>
        <w:t>you won't know</w:t>
      </w:r>
      <w:r w:rsidRPr="00917F2C">
        <w:rPr>
          <w:b/>
          <w:bCs/>
          <w:sz w:val="26"/>
          <w:szCs w:val="26"/>
          <w:u w:val="single"/>
        </w:rPr>
        <w:t xml:space="preserve"> that you're there</w:t>
      </w:r>
      <w:r w:rsidRPr="00F2437C">
        <w:rPr>
          <w:sz w:val="12"/>
        </w:rPr>
        <w:t>; you'll think it's all actually happening. Others can also plug in to have the experiences they want, so there's no need to stay unplugged to serve them. (Ignore problems such as who will service the machines if everyone plugs in.) Would you plug in?</w:t>
      </w:r>
      <w:r w:rsidRPr="00917F2C">
        <w:rPr>
          <w:b/>
          <w:bCs/>
          <w:sz w:val="26"/>
          <w:szCs w:val="26"/>
          <w:u w:val="single"/>
        </w:rPr>
        <w:t xml:space="preserve"> What else can matter to us, other than how our lives feel from the inside?</w:t>
      </w:r>
      <w:r w:rsidRPr="00F2437C">
        <w:rPr>
          <w:sz w:val="12"/>
        </w:rPr>
        <w:t xml:space="preserve"> Nor should you refrain because of the few moments of distress between the moment you've decided and the moment you're plugged. </w:t>
      </w:r>
      <w:r w:rsidRPr="00917F2C">
        <w:rPr>
          <w:b/>
          <w:bCs/>
          <w:sz w:val="26"/>
          <w:szCs w:val="26"/>
          <w:u w:val="single"/>
        </w:rPr>
        <w:t>What's a few moments of distress compared to a lifetime of bliss</w:t>
      </w:r>
      <w:r w:rsidRPr="00F2437C">
        <w:rPr>
          <w:sz w:val="12"/>
        </w:rPr>
        <w:t xml:space="preserve"> (if that's what you choose), and why feel any distress at all if your decision is the best one? </w:t>
      </w:r>
      <w:r w:rsidRPr="00917F2C">
        <w:rPr>
          <w:b/>
          <w:bCs/>
          <w:sz w:val="26"/>
          <w:szCs w:val="26"/>
          <w:u w:val="single"/>
        </w:rPr>
        <w:t xml:space="preserve">What does matter to us in addition to our experiences? </w:t>
      </w:r>
      <w:r w:rsidRPr="006D36CE">
        <w:rPr>
          <w:b/>
          <w:bCs/>
          <w:sz w:val="26"/>
          <w:szCs w:val="26"/>
          <w:highlight w:val="green"/>
          <w:u w:val="single"/>
        </w:rPr>
        <w:t>First, we want to do</w:t>
      </w:r>
      <w:r w:rsidRPr="00917F2C">
        <w:rPr>
          <w:b/>
          <w:bCs/>
          <w:sz w:val="26"/>
          <w:szCs w:val="26"/>
          <w:u w:val="single"/>
        </w:rPr>
        <w:t xml:space="preserve"> certain </w:t>
      </w:r>
      <w:r w:rsidRPr="006D36CE">
        <w:rPr>
          <w:b/>
          <w:bCs/>
          <w:sz w:val="26"/>
          <w:szCs w:val="26"/>
          <w:highlight w:val="green"/>
          <w:u w:val="single"/>
        </w:rPr>
        <w:t>things, and not just</w:t>
      </w:r>
      <w:r w:rsidRPr="00917F2C">
        <w:rPr>
          <w:b/>
          <w:bCs/>
          <w:sz w:val="26"/>
          <w:szCs w:val="26"/>
          <w:u w:val="single"/>
        </w:rPr>
        <w:t xml:space="preserve"> have the </w:t>
      </w:r>
      <w:r w:rsidRPr="006D36CE">
        <w:rPr>
          <w:b/>
          <w:bCs/>
          <w:sz w:val="26"/>
          <w:szCs w:val="26"/>
          <w:highlight w:val="green"/>
          <w:u w:val="single"/>
        </w:rPr>
        <w:t>experience</w:t>
      </w:r>
      <w:r w:rsidRPr="00917F2C">
        <w:rPr>
          <w:b/>
          <w:bCs/>
          <w:sz w:val="26"/>
          <w:szCs w:val="26"/>
          <w:u w:val="single"/>
        </w:rPr>
        <w:t xml:space="preserve"> of doing </w:t>
      </w:r>
      <w:r w:rsidRPr="009C75BF">
        <w:rPr>
          <w:b/>
          <w:bCs/>
          <w:sz w:val="26"/>
          <w:szCs w:val="26"/>
          <w:highlight w:val="green"/>
          <w:u w:val="single"/>
        </w:rPr>
        <w:t>them</w:t>
      </w:r>
      <w:r w:rsidRPr="00F2437C">
        <w:rPr>
          <w:sz w:val="12"/>
        </w:rPr>
        <w:t xml:space="preserve">. In the case of certain experiences, </w:t>
      </w:r>
      <w:r w:rsidRPr="00917F2C">
        <w:rPr>
          <w:b/>
          <w:bCs/>
          <w:sz w:val="26"/>
          <w:szCs w:val="26"/>
          <w:u w:val="single"/>
        </w:rPr>
        <w:t xml:space="preserve">it is only because </w:t>
      </w:r>
      <w:r w:rsidRPr="008C20FF">
        <w:rPr>
          <w:b/>
          <w:bCs/>
          <w:sz w:val="26"/>
          <w:szCs w:val="26"/>
          <w:u w:val="single"/>
        </w:rPr>
        <w:t xml:space="preserve">first </w:t>
      </w:r>
      <w:r w:rsidRPr="009C75BF">
        <w:rPr>
          <w:b/>
          <w:bCs/>
          <w:sz w:val="26"/>
          <w:szCs w:val="26"/>
          <w:u w:val="single"/>
        </w:rPr>
        <w:t>we want to do the actions</w:t>
      </w:r>
      <w:r w:rsidRPr="00917F2C">
        <w:rPr>
          <w:b/>
          <w:bCs/>
          <w:sz w:val="26"/>
          <w:szCs w:val="26"/>
          <w:u w:val="single"/>
        </w:rPr>
        <w:t xml:space="preserve"> that we want the experiences of doing them or thinking we've done them.</w:t>
      </w:r>
      <w:r w:rsidRPr="00F2437C">
        <w:rPr>
          <w:sz w:val="12"/>
        </w:rPr>
        <w:t xml:space="preserve"> (But why do we want to do the activities rather than merely to experience them?) </w:t>
      </w:r>
      <w:r w:rsidRPr="00917F2C">
        <w:rPr>
          <w:b/>
          <w:bCs/>
          <w:sz w:val="26"/>
          <w:szCs w:val="26"/>
          <w:u w:val="single"/>
        </w:rPr>
        <w:t xml:space="preserve">A </w:t>
      </w:r>
      <w:r w:rsidRPr="006D36CE">
        <w:rPr>
          <w:b/>
          <w:bCs/>
          <w:sz w:val="26"/>
          <w:szCs w:val="26"/>
          <w:highlight w:val="green"/>
          <w:u w:val="single"/>
        </w:rPr>
        <w:t>second</w:t>
      </w:r>
      <w:r w:rsidRPr="00917F2C">
        <w:rPr>
          <w:b/>
          <w:bCs/>
          <w:sz w:val="26"/>
          <w:szCs w:val="26"/>
          <w:u w:val="single"/>
        </w:rPr>
        <w:t xml:space="preserve"> reason for not plugging in </w:t>
      </w:r>
      <w:r w:rsidRPr="006D36CE">
        <w:rPr>
          <w:b/>
          <w:bCs/>
          <w:sz w:val="26"/>
          <w:szCs w:val="26"/>
          <w:highlight w:val="green"/>
          <w:u w:val="single"/>
        </w:rPr>
        <w:t>is</w:t>
      </w:r>
      <w:r w:rsidRPr="00917F2C">
        <w:rPr>
          <w:b/>
          <w:bCs/>
          <w:sz w:val="26"/>
          <w:szCs w:val="26"/>
          <w:u w:val="single"/>
        </w:rPr>
        <w:t xml:space="preserve"> that </w:t>
      </w:r>
      <w:r w:rsidRPr="006D36CE">
        <w:rPr>
          <w:b/>
          <w:bCs/>
          <w:sz w:val="26"/>
          <w:szCs w:val="26"/>
          <w:highlight w:val="green"/>
          <w:u w:val="single"/>
        </w:rPr>
        <w:t>we want to be a certain</w:t>
      </w:r>
      <w:r w:rsidRPr="00917F2C">
        <w:rPr>
          <w:b/>
          <w:bCs/>
          <w:sz w:val="26"/>
          <w:szCs w:val="26"/>
          <w:u w:val="single"/>
        </w:rPr>
        <w:t xml:space="preserve"> way, to be a certain sort of </w:t>
      </w:r>
      <w:r w:rsidRPr="006D36CE">
        <w:rPr>
          <w:b/>
          <w:bCs/>
          <w:sz w:val="26"/>
          <w:szCs w:val="26"/>
          <w:highlight w:val="green"/>
          <w:u w:val="single"/>
        </w:rPr>
        <w:t>person</w:t>
      </w:r>
      <w:r w:rsidRPr="00917F2C">
        <w:rPr>
          <w:b/>
          <w:bCs/>
          <w:sz w:val="26"/>
          <w:szCs w:val="26"/>
          <w:u w:val="single"/>
        </w:rPr>
        <w:t xml:space="preserve">. Someone </w:t>
      </w:r>
      <w:r w:rsidRPr="006D36CE">
        <w:rPr>
          <w:b/>
          <w:bCs/>
          <w:sz w:val="26"/>
          <w:szCs w:val="26"/>
          <w:highlight w:val="green"/>
          <w:u w:val="single"/>
        </w:rPr>
        <w:t>floating in a tank is a</w:t>
      </w:r>
      <w:r w:rsidRPr="00917F2C">
        <w:rPr>
          <w:b/>
          <w:bCs/>
          <w:sz w:val="26"/>
          <w:szCs w:val="26"/>
          <w:u w:val="single"/>
        </w:rPr>
        <w:t xml:space="preserve">n indeterminate </w:t>
      </w:r>
      <w:r w:rsidRPr="006D36CE">
        <w:rPr>
          <w:b/>
          <w:bCs/>
          <w:sz w:val="26"/>
          <w:szCs w:val="26"/>
          <w:highlight w:val="green"/>
          <w:u w:val="single"/>
        </w:rPr>
        <w:t>blob</w:t>
      </w:r>
      <w:r w:rsidRPr="00917F2C">
        <w:rPr>
          <w:b/>
          <w:bCs/>
          <w:sz w:val="26"/>
          <w:szCs w:val="26"/>
          <w:u w:val="single"/>
        </w:rPr>
        <w:t xml:space="preserve">. </w:t>
      </w:r>
      <w:r w:rsidRPr="006D36CE">
        <w:rPr>
          <w:b/>
          <w:bCs/>
          <w:sz w:val="26"/>
          <w:szCs w:val="26"/>
          <w:highlight w:val="green"/>
          <w:u w:val="single"/>
        </w:rPr>
        <w:t>There is no answer to</w:t>
      </w:r>
      <w:r w:rsidRPr="00917F2C">
        <w:rPr>
          <w:b/>
          <w:bCs/>
          <w:sz w:val="26"/>
          <w:szCs w:val="26"/>
          <w:u w:val="single"/>
        </w:rPr>
        <w:t xml:space="preserve"> the question of </w:t>
      </w:r>
      <w:r w:rsidRPr="006D36CE">
        <w:rPr>
          <w:b/>
          <w:bCs/>
          <w:sz w:val="26"/>
          <w:szCs w:val="26"/>
          <w:highlight w:val="green"/>
          <w:u w:val="single"/>
        </w:rPr>
        <w:t xml:space="preserve">what a person is like </w:t>
      </w:r>
      <w:r w:rsidRPr="00331C29">
        <w:rPr>
          <w:b/>
          <w:bCs/>
          <w:sz w:val="26"/>
          <w:szCs w:val="26"/>
          <w:u w:val="single"/>
        </w:rPr>
        <w:t>who has been long</w:t>
      </w:r>
      <w:r w:rsidRPr="00917F2C">
        <w:rPr>
          <w:b/>
          <w:bCs/>
          <w:sz w:val="26"/>
          <w:szCs w:val="26"/>
          <w:u w:val="single"/>
        </w:rPr>
        <w:t xml:space="preserve"> </w:t>
      </w:r>
      <w:r w:rsidRPr="006D36CE">
        <w:rPr>
          <w:b/>
          <w:bCs/>
          <w:sz w:val="26"/>
          <w:szCs w:val="26"/>
          <w:highlight w:val="green"/>
          <w:u w:val="single"/>
        </w:rPr>
        <w:t>in the tank.</w:t>
      </w:r>
      <w:r w:rsidRPr="00917F2C">
        <w:rPr>
          <w:b/>
          <w:bCs/>
          <w:sz w:val="26"/>
          <w:szCs w:val="26"/>
          <w:u w:val="single"/>
        </w:rPr>
        <w:t xml:space="preserve"> Is he courageous, kind, intelligent, witty, loving?</w:t>
      </w:r>
      <w:r w:rsidRPr="00F2437C">
        <w:rPr>
          <w:sz w:val="12"/>
        </w:rPr>
        <w:t xml:space="preserve"> It's not merely that it's difficult to tell; there's no way he is. Plugging into the machine is a kind of suicide. </w:t>
      </w:r>
      <w:r w:rsidRPr="00917F2C">
        <w:rPr>
          <w:b/>
          <w:bCs/>
          <w:sz w:val="26"/>
          <w:szCs w:val="26"/>
          <w:u w:val="single"/>
        </w:rPr>
        <w:t>It will seem to some</w:t>
      </w:r>
      <w:r w:rsidRPr="00331C29">
        <w:rPr>
          <w:b/>
          <w:bCs/>
          <w:sz w:val="26"/>
          <w:szCs w:val="26"/>
          <w:u w:val="single"/>
        </w:rPr>
        <w:t>, trapped by a picture, that nothing about what we are like can matter except as it gets reflected in our experiences.</w:t>
      </w:r>
      <w:r w:rsidRPr="00F2437C">
        <w:rPr>
          <w:sz w:val="12"/>
        </w:rPr>
        <w:t xml:space="preserve"> But should it be surprising that what we are is important to us? Why should we be concerned only with how our time is filled, but not with what we are? </w:t>
      </w:r>
      <w:r w:rsidRPr="006D36CE">
        <w:rPr>
          <w:b/>
          <w:bCs/>
          <w:sz w:val="26"/>
          <w:szCs w:val="26"/>
          <w:highlight w:val="green"/>
          <w:u w:val="single"/>
        </w:rPr>
        <w:t>Thirdly, plugging in</w:t>
      </w:r>
      <w:r w:rsidRPr="00917F2C">
        <w:rPr>
          <w:b/>
          <w:bCs/>
          <w:sz w:val="26"/>
          <w:szCs w:val="26"/>
          <w:u w:val="single"/>
        </w:rPr>
        <w:t xml:space="preserve">to an experience machine </w:t>
      </w:r>
      <w:r w:rsidRPr="006D36CE">
        <w:rPr>
          <w:b/>
          <w:bCs/>
          <w:sz w:val="26"/>
          <w:szCs w:val="26"/>
          <w:highlight w:val="green"/>
          <w:u w:val="single"/>
        </w:rPr>
        <w:t>limits</w:t>
      </w:r>
      <w:r w:rsidRPr="00331C29">
        <w:rPr>
          <w:b/>
          <w:bCs/>
          <w:sz w:val="26"/>
          <w:szCs w:val="26"/>
          <w:u w:val="single"/>
        </w:rPr>
        <w:t xml:space="preserve"> us </w:t>
      </w:r>
      <w:r w:rsidRPr="006D36CE">
        <w:rPr>
          <w:b/>
          <w:bCs/>
          <w:sz w:val="26"/>
          <w:szCs w:val="26"/>
          <w:highlight w:val="green"/>
          <w:u w:val="single"/>
        </w:rPr>
        <w:t>to a [hu]man-made reality</w:t>
      </w:r>
      <w:r w:rsidRPr="00917F2C">
        <w:rPr>
          <w:b/>
          <w:bCs/>
          <w:sz w:val="26"/>
          <w:szCs w:val="26"/>
          <w:u w:val="single"/>
        </w:rPr>
        <w:t xml:space="preserve">, to a world </w:t>
      </w:r>
      <w:r w:rsidRPr="006D36CE">
        <w:rPr>
          <w:b/>
          <w:bCs/>
          <w:sz w:val="26"/>
          <w:szCs w:val="26"/>
          <w:highlight w:val="green"/>
          <w:u w:val="single"/>
        </w:rPr>
        <w:t>no deeper</w:t>
      </w:r>
      <w:r w:rsidRPr="00917F2C">
        <w:rPr>
          <w:b/>
          <w:bCs/>
          <w:sz w:val="26"/>
          <w:szCs w:val="26"/>
          <w:u w:val="single"/>
        </w:rPr>
        <w:t xml:space="preserve"> or more important </w:t>
      </w:r>
      <w:r w:rsidRPr="006D36CE">
        <w:rPr>
          <w:b/>
          <w:bCs/>
          <w:sz w:val="26"/>
          <w:szCs w:val="26"/>
          <w:highlight w:val="green"/>
          <w:u w:val="single"/>
        </w:rPr>
        <w:t>than</w:t>
      </w:r>
      <w:r w:rsidRPr="00917F2C">
        <w:rPr>
          <w:b/>
          <w:bCs/>
          <w:sz w:val="26"/>
          <w:szCs w:val="26"/>
          <w:u w:val="single"/>
        </w:rPr>
        <w:t xml:space="preserve"> that </w:t>
      </w:r>
      <w:r w:rsidRPr="00331C29">
        <w:rPr>
          <w:b/>
          <w:bCs/>
          <w:sz w:val="26"/>
          <w:szCs w:val="26"/>
          <w:u w:val="single"/>
        </w:rPr>
        <w:t xml:space="preserve">which </w:t>
      </w:r>
      <w:r w:rsidRPr="006D36CE">
        <w:rPr>
          <w:b/>
          <w:bCs/>
          <w:sz w:val="26"/>
          <w:szCs w:val="26"/>
          <w:highlight w:val="green"/>
          <w:u w:val="single"/>
        </w:rPr>
        <w:t>people</w:t>
      </w:r>
      <w:r w:rsidRPr="00331C29">
        <w:rPr>
          <w:b/>
          <w:bCs/>
          <w:sz w:val="26"/>
          <w:szCs w:val="26"/>
          <w:u w:val="single"/>
        </w:rPr>
        <w:t xml:space="preserve"> can </w:t>
      </w:r>
      <w:r w:rsidRPr="006D36CE">
        <w:rPr>
          <w:b/>
          <w:bCs/>
          <w:sz w:val="26"/>
          <w:szCs w:val="26"/>
          <w:highlight w:val="green"/>
          <w:u w:val="single"/>
        </w:rPr>
        <w:t>construct.</w:t>
      </w:r>
      <w:r w:rsidRPr="00F2437C">
        <w:rPr>
          <w:sz w:val="12"/>
        </w:rPr>
        <w:t xml:space="preserve"> There is no actual contact with any deeper reality, though the experience of it can be simulated. </w:t>
      </w:r>
      <w:r w:rsidRPr="00917F2C">
        <w:rPr>
          <w:b/>
          <w:bCs/>
          <w:sz w:val="26"/>
          <w:szCs w:val="26"/>
          <w:u w:val="single"/>
        </w:rPr>
        <w:t xml:space="preserve">Many </w:t>
      </w:r>
      <w:r w:rsidRPr="006D36CE">
        <w:rPr>
          <w:b/>
          <w:bCs/>
          <w:sz w:val="26"/>
          <w:szCs w:val="26"/>
          <w:highlight w:val="green"/>
          <w:u w:val="single"/>
        </w:rPr>
        <w:t>persons desire</w:t>
      </w:r>
      <w:r w:rsidRPr="00917F2C">
        <w:rPr>
          <w:b/>
          <w:bCs/>
          <w:sz w:val="26"/>
          <w:szCs w:val="26"/>
          <w:u w:val="single"/>
        </w:rPr>
        <w:t xml:space="preserve"> to leave themselves open to such contact and to a </w:t>
      </w:r>
      <w:r w:rsidRPr="006D36CE">
        <w:rPr>
          <w:b/>
          <w:bCs/>
          <w:sz w:val="26"/>
          <w:szCs w:val="26"/>
          <w:highlight w:val="green"/>
          <w:u w:val="single"/>
        </w:rPr>
        <w:t>plumbing</w:t>
      </w:r>
      <w:r w:rsidRPr="00917F2C">
        <w:rPr>
          <w:b/>
          <w:bCs/>
          <w:sz w:val="26"/>
          <w:szCs w:val="26"/>
          <w:u w:val="single"/>
        </w:rPr>
        <w:t xml:space="preserve"> of </w:t>
      </w:r>
      <w:r w:rsidRPr="006D36CE">
        <w:rPr>
          <w:b/>
          <w:bCs/>
          <w:sz w:val="26"/>
          <w:szCs w:val="26"/>
          <w:highlight w:val="green"/>
          <w:u w:val="single"/>
        </w:rPr>
        <w:t>deeper</w:t>
      </w:r>
      <w:r w:rsidRPr="00917F2C">
        <w:rPr>
          <w:b/>
          <w:bCs/>
          <w:sz w:val="26"/>
          <w:szCs w:val="26"/>
          <w:u w:val="single"/>
        </w:rPr>
        <w:t xml:space="preserve"> significance.</w:t>
      </w:r>
      <w:r w:rsidRPr="00F2437C">
        <w:rPr>
          <w:sz w:val="12"/>
        </w:rPr>
        <w:t xml:space="preserve"> This clarifies the intensity of the conflict over psychoactive drugs, which some view as mere local experience machines, and others view as avenues to a deeper reality; what some view as equivalent to surrender to the experience machine, others view as following one of the reasons not to surrender!</w:t>
      </w:r>
    </w:p>
    <w:p w14:paraId="7C2DFA59" w14:textId="77777777" w:rsidR="00B93FC8" w:rsidRPr="00F2437C" w:rsidRDefault="00B93FC8" w:rsidP="00B93FC8">
      <w:pPr>
        <w:pStyle w:val="Heading4"/>
      </w:pPr>
      <w:r>
        <w:t xml:space="preserve">That negates – </w:t>
      </w:r>
    </w:p>
    <w:p w14:paraId="0AEA34AD" w14:textId="77777777" w:rsidR="00B93FC8" w:rsidRDefault="00B93FC8" w:rsidP="00B93FC8">
      <w:pPr>
        <w:pStyle w:val="Heading4"/>
      </w:pPr>
      <w:r w:rsidRPr="00D00786">
        <w:t>Value theories must make sense of the experiences we have and give us reasons why certain experiences are better than others</w:t>
      </w:r>
      <w:r>
        <w:t xml:space="preserve">. </w:t>
      </w:r>
    </w:p>
    <w:p w14:paraId="55F38C91" w14:textId="77777777" w:rsidR="00B93FC8" w:rsidRPr="00D00786" w:rsidRDefault="00B93FC8" w:rsidP="00B93FC8">
      <w:pPr>
        <w:pStyle w:val="Heading4"/>
      </w:pPr>
      <w:r>
        <w:t>C</w:t>
      </w:r>
      <w:r w:rsidRPr="00D00786">
        <w:t>onsider two worlds</w:t>
      </w:r>
      <w:r>
        <w:t xml:space="preserve"> </w:t>
      </w:r>
      <w:proofErr w:type="gramStart"/>
      <w:r w:rsidRPr="00D00786">
        <w:t>In</w:t>
      </w:r>
      <w:proofErr w:type="gramEnd"/>
      <w:r w:rsidRPr="00D00786">
        <w:t xml:space="preserve"> world 1, you are in love with a person A, and A loves you genuinely. In world 2, you are in love with A, but A only pretends to love you they </w:t>
      </w:r>
      <w:proofErr w:type="gramStart"/>
      <w:r w:rsidRPr="00D00786">
        <w:t>actually hate</w:t>
      </w:r>
      <w:proofErr w:type="gramEnd"/>
      <w:r w:rsidRPr="00D00786">
        <w:t xml:space="preserve"> </w:t>
      </w:r>
      <w:r>
        <w:t xml:space="preserve">you, </w:t>
      </w:r>
      <w:r w:rsidRPr="00D00786">
        <w:t xml:space="preserve">hedonistic experiences </w:t>
      </w:r>
      <w:r>
        <w:t xml:space="preserve">are </w:t>
      </w:r>
      <w:r w:rsidRPr="00D00786">
        <w:t xml:space="preserve">identical </w:t>
      </w:r>
      <w:r>
        <w:t>b</w:t>
      </w:r>
      <w:r w:rsidRPr="00D00786">
        <w:t xml:space="preserve">ut clearly, world 1 is better than world 2. </w:t>
      </w:r>
    </w:p>
    <w:p w14:paraId="7B646798" w14:textId="77777777" w:rsidR="00B93FC8" w:rsidRDefault="00B93FC8" w:rsidP="00B93FC8">
      <w:pPr>
        <w:pStyle w:val="Heading4"/>
      </w:pPr>
    </w:p>
    <w:p w14:paraId="55E73904" w14:textId="77777777" w:rsidR="00B93FC8" w:rsidRPr="00FF65D6" w:rsidRDefault="00B93FC8" w:rsidP="00B93FC8">
      <w:pPr>
        <w:pStyle w:val="Heading4"/>
      </w:pPr>
      <w:r w:rsidRPr="00FF65D6">
        <w:t>Negate – objective knowledge of the external world is epistemically nonsensical.</w:t>
      </w:r>
    </w:p>
    <w:p w14:paraId="22831F9A" w14:textId="77777777" w:rsidR="00B93FC8" w:rsidRPr="00914312" w:rsidRDefault="00B93FC8" w:rsidP="00B93FC8">
      <w:r w:rsidRPr="00CA29E9">
        <w:rPr>
          <w:rStyle w:val="Style13ptBold"/>
        </w:rPr>
        <w:t>Neta 14</w:t>
      </w:r>
      <w:r w:rsidRPr="00CA29E9">
        <w:rPr>
          <w:sz w:val="16"/>
          <w:szCs w:val="16"/>
        </w:rPr>
        <w:t xml:space="preserve"> [Neta, Ram. “External World Skepticism.” The Problem of The External World, 2014, philosophy.unc.edu/files/2014/06/The-Problem-of-the-External-World.pdf.] //Massa</w:t>
      </w:r>
    </w:p>
    <w:p w14:paraId="1B6025EC" w14:textId="77777777" w:rsidR="00B93FC8" w:rsidRPr="009E037C" w:rsidRDefault="00B93FC8" w:rsidP="00B93FC8">
      <w:pPr>
        <w:rPr>
          <w:b/>
          <w:bCs/>
          <w:sz w:val="26"/>
          <w:szCs w:val="26"/>
          <w:u w:val="single"/>
        </w:rPr>
      </w:pPr>
      <w:r w:rsidRPr="00F2437C">
        <w:rPr>
          <w:sz w:val="12"/>
        </w:rPr>
        <w:t xml:space="preserve">You take yourself to know that you have hands. But notice that, </w:t>
      </w:r>
      <w:r w:rsidRPr="006D36CE">
        <w:rPr>
          <w:b/>
          <w:bCs/>
          <w:sz w:val="26"/>
          <w:szCs w:val="26"/>
          <w:highlight w:val="green"/>
          <w:u w:val="single"/>
        </w:rPr>
        <w:t>if you</w:t>
      </w:r>
      <w:r w:rsidRPr="009E037C">
        <w:rPr>
          <w:b/>
          <w:bCs/>
          <w:sz w:val="26"/>
          <w:szCs w:val="26"/>
          <w:u w:val="single"/>
        </w:rPr>
        <w:t xml:space="preserve"> do </w:t>
      </w:r>
      <w:r w:rsidRPr="006D36CE">
        <w:rPr>
          <w:b/>
          <w:bCs/>
          <w:sz w:val="26"/>
          <w:szCs w:val="26"/>
          <w:highlight w:val="green"/>
          <w:u w:val="single"/>
        </w:rPr>
        <w:t>have hands, then you are not</w:t>
      </w:r>
      <w:r w:rsidRPr="009E037C">
        <w:rPr>
          <w:b/>
          <w:bCs/>
          <w:sz w:val="26"/>
          <w:szCs w:val="26"/>
          <w:u w:val="single"/>
        </w:rPr>
        <w:t xml:space="preserve"> merely </w:t>
      </w:r>
      <w:r w:rsidRPr="006D36CE">
        <w:rPr>
          <w:b/>
          <w:bCs/>
          <w:sz w:val="26"/>
          <w:szCs w:val="26"/>
          <w:highlight w:val="green"/>
          <w:u w:val="single"/>
        </w:rPr>
        <w:t>a brain floating in a vat</w:t>
      </w:r>
      <w:r w:rsidRPr="009E037C">
        <w:rPr>
          <w:b/>
          <w:bCs/>
          <w:sz w:val="26"/>
          <w:szCs w:val="26"/>
          <w:u w:val="single"/>
        </w:rPr>
        <w:t xml:space="preserve"> of nutrient fluid and being electrochemically stimulated to have the sensory experiences</w:t>
      </w:r>
      <w:r w:rsidRPr="00F2437C">
        <w:rPr>
          <w:sz w:val="12"/>
        </w:rPr>
        <w:t xml:space="preserve"> that you have now: such a brain does not have hands, but you do. </w:t>
      </w:r>
      <w:proofErr w:type="gramStart"/>
      <w:r w:rsidRPr="00F2437C">
        <w:rPr>
          <w:sz w:val="12"/>
        </w:rPr>
        <w:t>So</w:t>
      </w:r>
      <w:proofErr w:type="gramEnd"/>
      <w:r w:rsidRPr="00F2437C">
        <w:rPr>
          <w:sz w:val="12"/>
        </w:rPr>
        <w:t xml:space="preserve"> if you know that you do have hands, then you must also be in a position to know that you are not such a brain. </w:t>
      </w:r>
      <w:r w:rsidRPr="006D36CE">
        <w:rPr>
          <w:b/>
          <w:bCs/>
          <w:sz w:val="26"/>
          <w:szCs w:val="26"/>
          <w:highlight w:val="green"/>
          <w:u w:val="single"/>
        </w:rPr>
        <w:t>But how could you know</w:t>
      </w:r>
      <w:r w:rsidRPr="009E037C">
        <w:rPr>
          <w:b/>
          <w:bCs/>
          <w:sz w:val="26"/>
          <w:szCs w:val="26"/>
          <w:u w:val="single"/>
        </w:rPr>
        <w:t xml:space="preserve"> that </w:t>
      </w:r>
      <w:r w:rsidRPr="006D36CE">
        <w:rPr>
          <w:b/>
          <w:bCs/>
          <w:sz w:val="26"/>
          <w:szCs w:val="26"/>
          <w:highlight w:val="green"/>
          <w:u w:val="single"/>
        </w:rPr>
        <w:t>you are not</w:t>
      </w:r>
      <w:r w:rsidRPr="009E037C">
        <w:rPr>
          <w:b/>
          <w:bCs/>
          <w:sz w:val="26"/>
          <w:szCs w:val="26"/>
          <w:u w:val="single"/>
        </w:rPr>
        <w:t xml:space="preserve"> such a brain? If you were such a brain, </w:t>
      </w:r>
      <w:r w:rsidRPr="006D36CE">
        <w:rPr>
          <w:b/>
          <w:bCs/>
          <w:sz w:val="26"/>
          <w:szCs w:val="26"/>
          <w:highlight w:val="green"/>
          <w:u w:val="single"/>
        </w:rPr>
        <w:t>everything would seem exactly as it does now</w:t>
      </w:r>
      <w:r w:rsidRPr="00F2437C">
        <w:rPr>
          <w:sz w:val="12"/>
        </w:rPr>
        <w:t xml:space="preserve">; </w:t>
      </w:r>
      <w:r w:rsidRPr="006D36CE">
        <w:rPr>
          <w:b/>
          <w:bCs/>
          <w:sz w:val="26"/>
          <w:szCs w:val="26"/>
          <w:highlight w:val="green"/>
          <w:u w:val="single"/>
        </w:rPr>
        <w:t>you would</w:t>
      </w:r>
      <w:r w:rsidRPr="00F2437C">
        <w:rPr>
          <w:sz w:val="12"/>
        </w:rPr>
        <w:t xml:space="preserve"> (by hypothesis) </w:t>
      </w:r>
      <w:r w:rsidRPr="006D36CE">
        <w:rPr>
          <w:b/>
          <w:bCs/>
          <w:sz w:val="26"/>
          <w:szCs w:val="26"/>
          <w:highlight w:val="green"/>
          <w:u w:val="single"/>
        </w:rPr>
        <w:t>have</w:t>
      </w:r>
      <w:r w:rsidRPr="009E037C">
        <w:rPr>
          <w:b/>
          <w:bCs/>
          <w:sz w:val="26"/>
          <w:szCs w:val="26"/>
          <w:u w:val="single"/>
        </w:rPr>
        <w:t xml:space="preserve"> all </w:t>
      </w:r>
      <w:r w:rsidRPr="006D36CE">
        <w:rPr>
          <w:b/>
          <w:bCs/>
          <w:sz w:val="26"/>
          <w:szCs w:val="26"/>
          <w:highlight w:val="green"/>
          <w:u w:val="single"/>
        </w:rPr>
        <w:t>the same sensory experiences that you’re having</w:t>
      </w:r>
      <w:r w:rsidRPr="009E037C">
        <w:rPr>
          <w:b/>
          <w:bCs/>
          <w:sz w:val="26"/>
          <w:szCs w:val="26"/>
          <w:u w:val="single"/>
        </w:rPr>
        <w:t xml:space="preserve"> right </w:t>
      </w:r>
      <w:r w:rsidRPr="006D36CE">
        <w:rPr>
          <w:b/>
          <w:bCs/>
          <w:sz w:val="26"/>
          <w:szCs w:val="26"/>
          <w:highlight w:val="green"/>
          <w:u w:val="single"/>
        </w:rPr>
        <w:t>now.</w:t>
      </w:r>
      <w:r w:rsidRPr="00F2437C">
        <w:rPr>
          <w:sz w:val="12"/>
        </w:rPr>
        <w:t xml:space="preserve"> Since your </w:t>
      </w:r>
      <w:r w:rsidRPr="006D36CE">
        <w:rPr>
          <w:b/>
          <w:bCs/>
          <w:sz w:val="26"/>
          <w:szCs w:val="26"/>
          <w:highlight w:val="green"/>
          <w:u w:val="single"/>
        </w:rPr>
        <w:t>empirical knowledge of the world</w:t>
      </w:r>
      <w:r w:rsidRPr="00F2437C">
        <w:rPr>
          <w:sz w:val="12"/>
        </w:rPr>
        <w:t xml:space="preserve"> around you </w:t>
      </w:r>
      <w:r w:rsidRPr="006D36CE">
        <w:rPr>
          <w:b/>
          <w:bCs/>
          <w:sz w:val="26"/>
          <w:szCs w:val="26"/>
          <w:highlight w:val="green"/>
          <w:u w:val="single"/>
        </w:rPr>
        <w:t>must</w:t>
      </w:r>
      <w:r w:rsidRPr="009E037C">
        <w:rPr>
          <w:b/>
          <w:bCs/>
          <w:sz w:val="26"/>
          <w:szCs w:val="26"/>
          <w:u w:val="single"/>
        </w:rPr>
        <w:t xml:space="preserve"> somehow </w:t>
      </w:r>
      <w:r w:rsidRPr="006D36CE">
        <w:rPr>
          <w:b/>
          <w:bCs/>
          <w:sz w:val="26"/>
          <w:szCs w:val="26"/>
          <w:highlight w:val="green"/>
          <w:u w:val="single"/>
        </w:rPr>
        <w:t>be based upon</w:t>
      </w:r>
      <w:r w:rsidRPr="009E037C">
        <w:rPr>
          <w:b/>
          <w:bCs/>
          <w:sz w:val="26"/>
          <w:szCs w:val="26"/>
          <w:u w:val="single"/>
        </w:rPr>
        <w:t xml:space="preserve"> your </w:t>
      </w:r>
      <w:r w:rsidRPr="006D36CE">
        <w:rPr>
          <w:b/>
          <w:bCs/>
          <w:sz w:val="26"/>
          <w:szCs w:val="26"/>
          <w:highlight w:val="green"/>
          <w:u w:val="single"/>
        </w:rPr>
        <w:t>sensory experiences</w:t>
      </w:r>
      <w:r w:rsidRPr="009E037C">
        <w:rPr>
          <w:b/>
          <w:bCs/>
          <w:sz w:val="26"/>
          <w:szCs w:val="26"/>
          <w:u w:val="single"/>
        </w:rPr>
        <w:t>, how could these experiences</w:t>
      </w:r>
      <w:r w:rsidRPr="00F2437C">
        <w:rPr>
          <w:sz w:val="12"/>
        </w:rPr>
        <w:t>—the very same experiences that you would have if you were a brain in a vat—</w:t>
      </w:r>
      <w:r w:rsidRPr="009E037C">
        <w:rPr>
          <w:b/>
          <w:bCs/>
          <w:sz w:val="26"/>
          <w:szCs w:val="26"/>
          <w:u w:val="single"/>
        </w:rPr>
        <w:t xml:space="preserve">furnish you with knowledge that you’re not such a brain? And </w:t>
      </w:r>
      <w:r w:rsidRPr="003A0B41">
        <w:rPr>
          <w:b/>
          <w:bCs/>
          <w:sz w:val="26"/>
          <w:szCs w:val="26"/>
          <w:u w:val="single"/>
        </w:rPr>
        <w:t>if you don’t know that you’re not such a brain, then</w:t>
      </w:r>
      <w:r w:rsidRPr="009E037C">
        <w:rPr>
          <w:b/>
          <w:bCs/>
          <w:sz w:val="26"/>
          <w:szCs w:val="26"/>
          <w:u w:val="single"/>
        </w:rPr>
        <w:t xml:space="preserve"> you cannot know that you have hands.</w:t>
      </w:r>
    </w:p>
    <w:p w14:paraId="529B9371" w14:textId="77777777" w:rsidR="00B93FC8" w:rsidRDefault="00B93FC8" w:rsidP="00B93FC8">
      <w:pPr>
        <w:pStyle w:val="Heading2"/>
      </w:pPr>
      <w:r>
        <w:t>4</w:t>
      </w:r>
    </w:p>
    <w:p w14:paraId="3574458C" w14:textId="77777777" w:rsidR="00B93FC8" w:rsidRDefault="00B93FC8" w:rsidP="00B93FC8">
      <w:pPr>
        <w:pStyle w:val="Heading4"/>
      </w:pPr>
      <w:r>
        <w:t>A. Interpretation: If the affirmative defends a consequentialist framework, they must explicitly delineate which theory of the good they defend in the form of a text in the 1ac.</w:t>
      </w:r>
    </w:p>
    <w:p w14:paraId="489CCA20" w14:textId="77777777" w:rsidR="00B93FC8" w:rsidRDefault="00B93FC8" w:rsidP="00B93FC8">
      <w:pPr>
        <w:pStyle w:val="Heading4"/>
      </w:pPr>
      <w:r w:rsidRPr="00A569B8">
        <w:t>Each nuance of the ethic entails different obligations and would exclude different offense</w:t>
      </w:r>
      <w:r>
        <w:t xml:space="preserve"> – there are 7 different versions.</w:t>
      </w:r>
    </w:p>
    <w:p w14:paraId="4203054B" w14:textId="77777777" w:rsidR="00B93FC8" w:rsidRPr="00395FFF" w:rsidRDefault="00B93FC8" w:rsidP="00B93FC8">
      <w:pPr>
        <w:pStyle w:val="FootnoteText"/>
        <w:rPr>
          <w:sz w:val="16"/>
          <w:szCs w:val="16"/>
        </w:rPr>
      </w:pPr>
      <w:proofErr w:type="spellStart"/>
      <w:r w:rsidRPr="00A569B8">
        <w:rPr>
          <w:b/>
          <w:bCs/>
          <w:sz w:val="26"/>
          <w:szCs w:val="26"/>
          <w:u w:val="single"/>
        </w:rPr>
        <w:t>Mastin</w:t>
      </w:r>
      <w:proofErr w:type="spellEnd"/>
      <w:r w:rsidRPr="00A569B8">
        <w:t xml:space="preserve"> </w:t>
      </w:r>
      <w:r w:rsidRPr="00395FFF">
        <w:rPr>
          <w:sz w:val="16"/>
          <w:szCs w:val="16"/>
        </w:rPr>
        <w:t xml:space="preserve">[Luke </w:t>
      </w:r>
      <w:proofErr w:type="spellStart"/>
      <w:r w:rsidRPr="00395FFF">
        <w:rPr>
          <w:sz w:val="16"/>
          <w:szCs w:val="16"/>
        </w:rPr>
        <w:t>Mastin</w:t>
      </w:r>
      <w:proofErr w:type="spellEnd"/>
      <w:r w:rsidRPr="00395FFF">
        <w:rPr>
          <w:sz w:val="16"/>
          <w:szCs w:val="16"/>
        </w:rPr>
        <w:t xml:space="preserve">, Consequentialism, The basics of philosophy </w:t>
      </w:r>
      <w:hyperlink r:id="rId8" w:history="1">
        <w:r w:rsidRPr="00395FFF">
          <w:rPr>
            <w:rStyle w:val="Hyperlink"/>
            <w:sz w:val="16"/>
            <w:szCs w:val="16"/>
          </w:rPr>
          <w:t>http://www.philosophybasics.com/branch_consequentialism.html</w:t>
        </w:r>
      </w:hyperlink>
      <w:r w:rsidRPr="00395FFF">
        <w:rPr>
          <w:sz w:val="16"/>
          <w:szCs w:val="16"/>
        </w:rPr>
        <w:t>] //Massa</w:t>
      </w:r>
    </w:p>
    <w:p w14:paraId="08EED5A8" w14:textId="77777777" w:rsidR="00B93FC8" w:rsidRPr="00395FFF" w:rsidRDefault="00B93FC8" w:rsidP="00B93FC8">
      <w:pPr>
        <w:rPr>
          <w:b/>
          <w:sz w:val="16"/>
        </w:rPr>
      </w:pPr>
      <w:r w:rsidRPr="00A569B8">
        <w:rPr>
          <w:sz w:val="16"/>
        </w:rPr>
        <w:t xml:space="preserve">Some </w:t>
      </w:r>
      <w:r w:rsidRPr="00A569B8">
        <w:rPr>
          <w:b/>
          <w:sz w:val="26"/>
          <w:szCs w:val="26"/>
          <w:highlight w:val="yellow"/>
          <w:u w:val="single"/>
        </w:rPr>
        <w:t xml:space="preserve">consequentialist theories </w:t>
      </w:r>
      <w:proofErr w:type="gramStart"/>
      <w:r w:rsidRPr="00A569B8">
        <w:rPr>
          <w:b/>
          <w:sz w:val="26"/>
          <w:szCs w:val="26"/>
          <w:highlight w:val="yellow"/>
          <w:u w:val="single"/>
        </w:rPr>
        <w:t>include</w:t>
      </w:r>
      <w:r w:rsidRPr="00A569B8">
        <w:rPr>
          <w:sz w:val="16"/>
        </w:rPr>
        <w:t>:</w:t>
      </w:r>
      <w:proofErr w:type="gramEnd"/>
      <w:r w:rsidRPr="00A569B8">
        <w:rPr>
          <w:sz w:val="16"/>
        </w:rPr>
        <w:t xml:space="preserve"> </w:t>
      </w:r>
      <w:r w:rsidRPr="00A569B8">
        <w:rPr>
          <w:sz w:val="16"/>
          <w:szCs w:val="16"/>
        </w:rPr>
        <w:t xml:space="preserve">Utilitarianism, which holds that an action is right if it leads to the most happiness for the greatest number of people </w:t>
      </w:r>
      <w:r w:rsidRPr="00A569B8">
        <w:rPr>
          <w:sz w:val="16"/>
        </w:rPr>
        <w:t xml:space="preserve">("happiness" here is defined as the maximization of pleasure and the minimization of pain). </w:t>
      </w:r>
      <w:r w:rsidRPr="00A569B8">
        <w:rPr>
          <w:b/>
          <w:sz w:val="26"/>
          <w:szCs w:val="26"/>
          <w:highlight w:val="yellow"/>
          <w:u w:val="single"/>
        </w:rPr>
        <w:t>Hedonism</w:t>
      </w:r>
      <w:r w:rsidRPr="00A569B8">
        <w:rPr>
          <w:sz w:val="16"/>
        </w:rPr>
        <w:t xml:space="preserve">, </w:t>
      </w:r>
      <w:r w:rsidRPr="00A569B8">
        <w:rPr>
          <w:b/>
          <w:bCs/>
          <w:sz w:val="26"/>
          <w:szCs w:val="26"/>
          <w:highlight w:val="yellow"/>
          <w:u w:val="single"/>
        </w:rPr>
        <w:t>which</w:t>
      </w:r>
      <w:r w:rsidRPr="00A569B8">
        <w:rPr>
          <w:sz w:val="16"/>
        </w:rPr>
        <w:t xml:space="preserve"> is the philosophy </w:t>
      </w:r>
      <w:r w:rsidRPr="00A569B8">
        <w:rPr>
          <w:b/>
          <w:sz w:val="26"/>
          <w:szCs w:val="26"/>
          <w:u w:val="single"/>
        </w:rPr>
        <w:t xml:space="preserve">that </w:t>
      </w:r>
      <w:r w:rsidRPr="00A569B8">
        <w:rPr>
          <w:b/>
          <w:sz w:val="26"/>
          <w:szCs w:val="26"/>
          <w:highlight w:val="yellow"/>
          <w:u w:val="single"/>
        </w:rPr>
        <w:t>pleasure</w:t>
      </w:r>
      <w:r w:rsidRPr="00A569B8">
        <w:rPr>
          <w:sz w:val="16"/>
          <w:highlight w:val="yellow"/>
        </w:rPr>
        <w:t xml:space="preserve"> </w:t>
      </w:r>
      <w:r w:rsidRPr="00A569B8">
        <w:rPr>
          <w:b/>
          <w:sz w:val="26"/>
          <w:szCs w:val="26"/>
          <w:highlight w:val="yellow"/>
          <w:u w:val="single"/>
        </w:rPr>
        <w:t>is</w:t>
      </w:r>
      <w:r w:rsidRPr="00A569B8">
        <w:rPr>
          <w:sz w:val="16"/>
        </w:rPr>
        <w:t xml:space="preserve"> the </w:t>
      </w:r>
      <w:r w:rsidRPr="00A569B8">
        <w:rPr>
          <w:b/>
          <w:sz w:val="26"/>
          <w:szCs w:val="26"/>
          <w:highlight w:val="yellow"/>
          <w:u w:val="single"/>
        </w:rPr>
        <w:t>most important</w:t>
      </w:r>
      <w:r w:rsidRPr="00A569B8">
        <w:rPr>
          <w:sz w:val="16"/>
        </w:rPr>
        <w:t xml:space="preserve"> pursuit of mankind, </w:t>
      </w:r>
      <w:r w:rsidRPr="00A569B8">
        <w:rPr>
          <w:b/>
          <w:sz w:val="26"/>
          <w:szCs w:val="26"/>
          <w:highlight w:val="yellow"/>
          <w:u w:val="single"/>
        </w:rPr>
        <w:t>and</w:t>
      </w:r>
      <w:r w:rsidRPr="00A569B8">
        <w:rPr>
          <w:sz w:val="16"/>
        </w:rPr>
        <w:t xml:space="preserve"> that </w:t>
      </w:r>
      <w:r w:rsidRPr="00A569B8">
        <w:rPr>
          <w:b/>
          <w:sz w:val="26"/>
          <w:szCs w:val="26"/>
          <w:highlight w:val="yellow"/>
          <w:u w:val="single"/>
        </w:rPr>
        <w:t>individuals</w:t>
      </w:r>
      <w:r w:rsidRPr="00A569B8">
        <w:rPr>
          <w:sz w:val="16"/>
        </w:rPr>
        <w:t xml:space="preserve"> </w:t>
      </w:r>
      <w:r w:rsidRPr="00A569B8">
        <w:rPr>
          <w:b/>
          <w:sz w:val="26"/>
          <w:szCs w:val="26"/>
          <w:u w:val="single"/>
        </w:rPr>
        <w:t>should</w:t>
      </w:r>
      <w:r w:rsidRPr="00A569B8">
        <w:rPr>
          <w:sz w:val="16"/>
        </w:rPr>
        <w:t xml:space="preserve"> strive to </w:t>
      </w:r>
      <w:proofErr w:type="spellStart"/>
      <w:r w:rsidRPr="00A569B8">
        <w:rPr>
          <w:b/>
          <w:sz w:val="26"/>
          <w:szCs w:val="26"/>
          <w:highlight w:val="yellow"/>
          <w:u w:val="single"/>
        </w:rPr>
        <w:t>maximise</w:t>
      </w:r>
      <w:proofErr w:type="spellEnd"/>
      <w:r w:rsidRPr="00A569B8">
        <w:rPr>
          <w:sz w:val="16"/>
          <w:highlight w:val="yellow"/>
        </w:rPr>
        <w:t xml:space="preserve"> </w:t>
      </w:r>
      <w:r w:rsidRPr="00A569B8">
        <w:rPr>
          <w:b/>
          <w:sz w:val="26"/>
          <w:szCs w:val="26"/>
          <w:highlight w:val="yellow"/>
          <w:u w:val="single"/>
        </w:rPr>
        <w:t>their own</w:t>
      </w:r>
      <w:r w:rsidRPr="00A569B8">
        <w:rPr>
          <w:b/>
          <w:sz w:val="26"/>
          <w:szCs w:val="26"/>
          <w:u w:val="single"/>
        </w:rPr>
        <w:t xml:space="preserve"> total</w:t>
      </w:r>
      <w:r w:rsidRPr="00A569B8">
        <w:rPr>
          <w:sz w:val="16"/>
        </w:rPr>
        <w:t xml:space="preserve"> </w:t>
      </w:r>
      <w:r w:rsidRPr="00A569B8">
        <w:rPr>
          <w:b/>
          <w:sz w:val="26"/>
          <w:szCs w:val="26"/>
          <w:highlight w:val="yellow"/>
          <w:u w:val="single"/>
        </w:rPr>
        <w:t>pleasure</w:t>
      </w:r>
      <w:r w:rsidRPr="00A569B8">
        <w:rPr>
          <w:sz w:val="16"/>
        </w:rPr>
        <w:t xml:space="preserve"> (net of any pain or suffering). </w:t>
      </w:r>
      <w:r w:rsidRPr="00A569B8">
        <w:rPr>
          <w:b/>
          <w:sz w:val="26"/>
          <w:szCs w:val="26"/>
          <w:highlight w:val="yellow"/>
          <w:u w:val="single"/>
        </w:rPr>
        <w:t>Epicureanism</w:t>
      </w:r>
      <w:r w:rsidRPr="00A569B8">
        <w:rPr>
          <w:sz w:val="16"/>
        </w:rPr>
        <w:t xml:space="preserve"> is a more moderate approach (which still seeks to maximize happiness, but which </w:t>
      </w:r>
      <w:r w:rsidRPr="00A569B8">
        <w:rPr>
          <w:b/>
          <w:sz w:val="26"/>
          <w:szCs w:val="26"/>
          <w:highlight w:val="yellow"/>
          <w:u w:val="single"/>
        </w:rPr>
        <w:t>defines happiness</w:t>
      </w:r>
      <w:r w:rsidRPr="00A569B8">
        <w:rPr>
          <w:sz w:val="16"/>
        </w:rPr>
        <w:t xml:space="preserve"> more </w:t>
      </w:r>
      <w:r w:rsidRPr="00A569B8">
        <w:rPr>
          <w:b/>
          <w:sz w:val="26"/>
          <w:szCs w:val="26"/>
          <w:highlight w:val="yellow"/>
          <w:u w:val="single"/>
        </w:rPr>
        <w:t xml:space="preserve">as </w:t>
      </w:r>
      <w:r w:rsidRPr="00A569B8">
        <w:rPr>
          <w:b/>
          <w:sz w:val="26"/>
          <w:szCs w:val="26"/>
          <w:u w:val="single"/>
        </w:rPr>
        <w:t>a</w:t>
      </w:r>
      <w:r w:rsidRPr="00A569B8">
        <w:rPr>
          <w:sz w:val="16"/>
        </w:rPr>
        <w:t xml:space="preserve"> </w:t>
      </w:r>
      <w:r w:rsidRPr="00A569B8">
        <w:rPr>
          <w:b/>
          <w:sz w:val="26"/>
          <w:szCs w:val="26"/>
          <w:u w:val="single"/>
        </w:rPr>
        <w:t xml:space="preserve">state of </w:t>
      </w:r>
      <w:proofErr w:type="spellStart"/>
      <w:r w:rsidRPr="00A569B8">
        <w:rPr>
          <w:b/>
          <w:sz w:val="26"/>
          <w:szCs w:val="26"/>
          <w:highlight w:val="yellow"/>
          <w:u w:val="single"/>
        </w:rPr>
        <w:t>tranquillity</w:t>
      </w:r>
      <w:proofErr w:type="spellEnd"/>
      <w:r w:rsidRPr="00A569B8">
        <w:rPr>
          <w:sz w:val="16"/>
        </w:rPr>
        <w:t xml:space="preserve"> than pleasure). </w:t>
      </w:r>
      <w:r w:rsidRPr="00A569B8">
        <w:rPr>
          <w:b/>
          <w:bCs/>
          <w:sz w:val="26"/>
          <w:szCs w:val="26"/>
          <w:highlight w:val="yellow"/>
          <w:u w:val="single"/>
        </w:rPr>
        <w:t>Egoism</w:t>
      </w:r>
      <w:r w:rsidRPr="00A569B8">
        <w:rPr>
          <w:b/>
          <w:bCs/>
          <w:sz w:val="26"/>
          <w:szCs w:val="26"/>
          <w:u w:val="single"/>
        </w:rPr>
        <w:t xml:space="preserve">, which </w:t>
      </w:r>
      <w:r w:rsidRPr="00A569B8">
        <w:rPr>
          <w:b/>
          <w:bCs/>
          <w:sz w:val="26"/>
          <w:szCs w:val="26"/>
          <w:highlight w:val="yellow"/>
          <w:u w:val="single"/>
        </w:rPr>
        <w:t>holds</w:t>
      </w:r>
      <w:r w:rsidRPr="00A569B8">
        <w:rPr>
          <w:b/>
          <w:bCs/>
          <w:sz w:val="26"/>
          <w:szCs w:val="26"/>
          <w:u w:val="single"/>
        </w:rPr>
        <w:t xml:space="preserve"> that an action is right if it maximizes </w:t>
      </w:r>
      <w:r w:rsidRPr="00A569B8">
        <w:rPr>
          <w:b/>
          <w:bCs/>
          <w:sz w:val="26"/>
          <w:szCs w:val="26"/>
          <w:highlight w:val="yellow"/>
          <w:u w:val="single"/>
        </w:rPr>
        <w:t>good for the self.</w:t>
      </w:r>
      <w:r w:rsidRPr="00A569B8">
        <w:rPr>
          <w:sz w:val="16"/>
        </w:rPr>
        <w:t xml:space="preserve"> Thus, Egoism may license actions which are good for an individual even if detrimental to the general welfare.</w:t>
      </w:r>
      <w:r w:rsidRPr="00A569B8">
        <w:rPr>
          <w:b/>
          <w:sz w:val="16"/>
        </w:rPr>
        <w:t xml:space="preserve"> </w:t>
      </w:r>
      <w:r w:rsidRPr="00A569B8">
        <w:rPr>
          <w:b/>
          <w:bCs/>
          <w:sz w:val="26"/>
          <w:szCs w:val="26"/>
          <w:highlight w:val="yellow"/>
          <w:u w:val="single"/>
        </w:rPr>
        <w:t>Asceticism</w:t>
      </w:r>
      <w:r w:rsidRPr="00A569B8">
        <w:rPr>
          <w:sz w:val="16"/>
        </w:rPr>
        <w:t xml:space="preserve">, in some ways, </w:t>
      </w:r>
      <w:r w:rsidRPr="00A569B8">
        <w:rPr>
          <w:b/>
          <w:bCs/>
          <w:sz w:val="26"/>
          <w:szCs w:val="26"/>
          <w:highlight w:val="yellow"/>
          <w:u w:val="single"/>
        </w:rPr>
        <w:t>the opposite of Egoism</w:t>
      </w:r>
      <w:r w:rsidRPr="00A569B8">
        <w:rPr>
          <w:b/>
          <w:bCs/>
          <w:sz w:val="26"/>
          <w:szCs w:val="26"/>
          <w:u w:val="single"/>
        </w:rPr>
        <w:t xml:space="preserve"> in that it </w:t>
      </w:r>
      <w:r w:rsidRPr="00A569B8">
        <w:rPr>
          <w:b/>
          <w:bCs/>
          <w:sz w:val="26"/>
          <w:szCs w:val="26"/>
          <w:highlight w:val="yellow"/>
          <w:u w:val="single"/>
        </w:rPr>
        <w:t>describes</w:t>
      </w:r>
      <w:r w:rsidRPr="00A569B8">
        <w:rPr>
          <w:b/>
          <w:bCs/>
          <w:sz w:val="26"/>
          <w:szCs w:val="26"/>
          <w:u w:val="single"/>
        </w:rPr>
        <w:t xml:space="preserve"> a life characterized by </w:t>
      </w:r>
      <w:r w:rsidRPr="00A569B8">
        <w:rPr>
          <w:b/>
          <w:bCs/>
          <w:sz w:val="26"/>
          <w:szCs w:val="26"/>
          <w:highlight w:val="yellow"/>
          <w:u w:val="single"/>
        </w:rPr>
        <w:t>abstinence</w:t>
      </w:r>
      <w:r w:rsidRPr="00A569B8">
        <w:rPr>
          <w:b/>
          <w:bCs/>
          <w:sz w:val="26"/>
          <w:szCs w:val="26"/>
          <w:u w:val="single"/>
        </w:rPr>
        <w:t xml:space="preserve"> from egoistic pleasures</w:t>
      </w:r>
      <w:r w:rsidRPr="00A569B8">
        <w:rPr>
          <w:sz w:val="16"/>
        </w:rPr>
        <w:t xml:space="preserve"> </w:t>
      </w:r>
      <w:proofErr w:type="gramStart"/>
      <w:r w:rsidRPr="00A569B8">
        <w:rPr>
          <w:sz w:val="16"/>
        </w:rPr>
        <w:t>especially</w:t>
      </w:r>
      <w:proofErr w:type="gramEnd"/>
      <w:r w:rsidRPr="00A569B8">
        <w:rPr>
          <w:sz w:val="16"/>
        </w:rPr>
        <w:t xml:space="preserve"> </w:t>
      </w:r>
      <w:r w:rsidRPr="00A569B8">
        <w:rPr>
          <w:b/>
          <w:bCs/>
          <w:sz w:val="26"/>
          <w:szCs w:val="26"/>
          <w:highlight w:val="yellow"/>
          <w:u w:val="single"/>
        </w:rPr>
        <w:t>to achieve a spiritual goal. Altruism</w:t>
      </w:r>
      <w:r w:rsidRPr="00A569B8">
        <w:rPr>
          <w:sz w:val="16"/>
        </w:rPr>
        <w:t xml:space="preserve">, which </w:t>
      </w:r>
      <w:r w:rsidRPr="00A569B8">
        <w:rPr>
          <w:b/>
          <w:bCs/>
          <w:sz w:val="26"/>
          <w:szCs w:val="26"/>
          <w:highlight w:val="yellow"/>
          <w:u w:val="single"/>
        </w:rPr>
        <w:t>prescribes</w:t>
      </w:r>
      <w:r w:rsidRPr="00A569B8">
        <w:rPr>
          <w:b/>
          <w:bCs/>
          <w:sz w:val="26"/>
          <w:szCs w:val="26"/>
          <w:u w:val="single"/>
        </w:rPr>
        <w:t xml:space="preserve"> that an individual take </w:t>
      </w:r>
      <w:r w:rsidRPr="00A569B8">
        <w:rPr>
          <w:b/>
          <w:bCs/>
          <w:sz w:val="26"/>
          <w:szCs w:val="26"/>
          <w:highlight w:val="yellow"/>
          <w:u w:val="single"/>
        </w:rPr>
        <w:t xml:space="preserve">actions </w:t>
      </w:r>
      <w:r w:rsidRPr="00A569B8">
        <w:rPr>
          <w:b/>
          <w:bCs/>
          <w:sz w:val="26"/>
          <w:szCs w:val="26"/>
          <w:u w:val="single"/>
        </w:rPr>
        <w:t xml:space="preserve">that have the best consequences </w:t>
      </w:r>
      <w:r w:rsidRPr="00A569B8">
        <w:rPr>
          <w:b/>
          <w:bCs/>
          <w:sz w:val="26"/>
          <w:szCs w:val="26"/>
          <w:highlight w:val="yellow"/>
          <w:u w:val="single"/>
        </w:rPr>
        <w:t xml:space="preserve">for everyone except </w:t>
      </w:r>
      <w:r w:rsidRPr="00A569B8">
        <w:rPr>
          <w:b/>
          <w:bCs/>
          <w:sz w:val="26"/>
          <w:szCs w:val="26"/>
          <w:u w:val="single"/>
        </w:rPr>
        <w:t xml:space="preserve">for </w:t>
      </w:r>
      <w:r w:rsidRPr="00A569B8">
        <w:rPr>
          <w:b/>
          <w:bCs/>
          <w:sz w:val="26"/>
          <w:szCs w:val="26"/>
          <w:highlight w:val="yellow"/>
          <w:u w:val="single"/>
        </w:rPr>
        <w:t>himself</w:t>
      </w:r>
      <w:r w:rsidRPr="00A569B8">
        <w:rPr>
          <w:sz w:val="16"/>
        </w:rPr>
        <w:t xml:space="preserve">, according to Auguste Comte's dictum, "Live for others". Thus, individuals have a moral obligation to help, serve or benefit others, if </w:t>
      </w:r>
      <w:proofErr w:type="gramStart"/>
      <w:r w:rsidRPr="00A569B8">
        <w:rPr>
          <w:sz w:val="16"/>
        </w:rPr>
        <w:t>necessary</w:t>
      </w:r>
      <w:proofErr w:type="gramEnd"/>
      <w:r w:rsidRPr="00A569B8">
        <w:rPr>
          <w:sz w:val="16"/>
        </w:rPr>
        <w:t xml:space="preserve"> at the sacrifice of self-interest. </w:t>
      </w:r>
      <w:r w:rsidRPr="00A569B8">
        <w:rPr>
          <w:b/>
          <w:sz w:val="26"/>
          <w:szCs w:val="26"/>
          <w:highlight w:val="yellow"/>
          <w:u w:val="single"/>
        </w:rPr>
        <w:t>Rule Consequentialism</w:t>
      </w:r>
      <w:r w:rsidRPr="00A569B8">
        <w:rPr>
          <w:sz w:val="16"/>
        </w:rPr>
        <w:t>, which is a theory (sometimes seen as an attempt to reconcile Consequentialism and Deontology),</w:t>
      </w:r>
      <w:r w:rsidRPr="00A569B8">
        <w:rPr>
          <w:b/>
          <w:sz w:val="26"/>
          <w:szCs w:val="26"/>
          <w:u w:val="single"/>
        </w:rPr>
        <w:t xml:space="preserve"> that moral </w:t>
      </w:r>
      <w:proofErr w:type="spellStart"/>
      <w:r w:rsidRPr="00A569B8">
        <w:rPr>
          <w:b/>
          <w:sz w:val="26"/>
          <w:szCs w:val="26"/>
          <w:u w:val="single"/>
        </w:rPr>
        <w:t>behaviour</w:t>
      </w:r>
      <w:proofErr w:type="spellEnd"/>
      <w:r w:rsidRPr="00A569B8">
        <w:rPr>
          <w:b/>
          <w:sz w:val="26"/>
          <w:szCs w:val="26"/>
          <w:u w:val="single"/>
        </w:rPr>
        <w:t xml:space="preserve"> involves </w:t>
      </w:r>
      <w:r w:rsidRPr="00A569B8">
        <w:rPr>
          <w:b/>
          <w:sz w:val="26"/>
          <w:szCs w:val="26"/>
          <w:highlight w:val="yellow"/>
          <w:u w:val="single"/>
        </w:rPr>
        <w:t>following</w:t>
      </w:r>
      <w:r w:rsidRPr="00A569B8">
        <w:rPr>
          <w:b/>
          <w:sz w:val="26"/>
          <w:szCs w:val="26"/>
          <w:u w:val="single"/>
        </w:rPr>
        <w:t xml:space="preserve"> certain </w:t>
      </w:r>
      <w:r w:rsidRPr="00A569B8">
        <w:rPr>
          <w:b/>
          <w:sz w:val="26"/>
          <w:szCs w:val="26"/>
          <w:highlight w:val="yellow"/>
          <w:u w:val="single"/>
        </w:rPr>
        <w:t>rules</w:t>
      </w:r>
      <w:r w:rsidRPr="00A569B8">
        <w:rPr>
          <w:sz w:val="16"/>
        </w:rPr>
        <w:t xml:space="preserve">, but that those rules should be </w:t>
      </w:r>
      <w:r w:rsidRPr="00A569B8">
        <w:rPr>
          <w:b/>
          <w:sz w:val="26"/>
          <w:szCs w:val="26"/>
          <w:highlight w:val="yellow"/>
          <w:u w:val="single"/>
        </w:rPr>
        <w:t>chosen</w:t>
      </w:r>
      <w:r w:rsidRPr="00A569B8">
        <w:rPr>
          <w:sz w:val="16"/>
        </w:rPr>
        <w:t xml:space="preserve"> based </w:t>
      </w:r>
      <w:r w:rsidRPr="00A569B8">
        <w:rPr>
          <w:b/>
          <w:sz w:val="26"/>
          <w:szCs w:val="26"/>
          <w:highlight w:val="yellow"/>
          <w:u w:val="single"/>
        </w:rPr>
        <w:t>on</w:t>
      </w:r>
      <w:r w:rsidRPr="00A569B8">
        <w:rPr>
          <w:sz w:val="16"/>
        </w:rPr>
        <w:t xml:space="preserve"> the </w:t>
      </w:r>
      <w:r w:rsidRPr="00A569B8">
        <w:rPr>
          <w:b/>
          <w:sz w:val="26"/>
          <w:szCs w:val="26"/>
          <w:highlight w:val="yellow"/>
          <w:u w:val="single"/>
        </w:rPr>
        <w:t>consequences</w:t>
      </w:r>
      <w:r w:rsidRPr="00A569B8">
        <w:rPr>
          <w:b/>
          <w:sz w:val="26"/>
          <w:szCs w:val="26"/>
          <w:u w:val="single"/>
        </w:rPr>
        <w:t xml:space="preserve"> that </w:t>
      </w:r>
      <w:r w:rsidRPr="00A569B8">
        <w:rPr>
          <w:sz w:val="16"/>
        </w:rPr>
        <w:t>the selection of</w:t>
      </w:r>
      <w:r w:rsidRPr="00A569B8">
        <w:rPr>
          <w:b/>
          <w:sz w:val="26"/>
          <w:szCs w:val="26"/>
          <w:u w:val="single"/>
        </w:rPr>
        <w:t xml:space="preserve"> </w:t>
      </w:r>
      <w:r w:rsidRPr="00A569B8">
        <w:rPr>
          <w:b/>
          <w:sz w:val="26"/>
          <w:szCs w:val="26"/>
          <w:highlight w:val="yellow"/>
          <w:u w:val="single"/>
        </w:rPr>
        <w:t>those rules have</w:t>
      </w:r>
      <w:r w:rsidRPr="00A569B8">
        <w:rPr>
          <w:sz w:val="16"/>
          <w:highlight w:val="yellow"/>
        </w:rPr>
        <w:t>.</w:t>
      </w:r>
      <w:r w:rsidRPr="00A569B8">
        <w:rPr>
          <w:sz w:val="16"/>
        </w:rPr>
        <w:t xml:space="preserve"> Some theorists holds that a certain set of minimal rules are necessary to ensure appropriate actions, while some hold that the rules are not absolute and may be violated if strict adherence to the rule would lead to much more undesirable consequences. </w:t>
      </w:r>
      <w:r w:rsidRPr="00A569B8">
        <w:rPr>
          <w:b/>
          <w:sz w:val="26"/>
          <w:szCs w:val="26"/>
          <w:highlight w:val="yellow"/>
          <w:u w:val="single"/>
        </w:rPr>
        <w:t>Negative Consequentialism</w:t>
      </w:r>
      <w:r w:rsidRPr="00A569B8">
        <w:rPr>
          <w:sz w:val="16"/>
        </w:rPr>
        <w:t xml:space="preserve">, which </w:t>
      </w:r>
      <w:r w:rsidRPr="00A569B8">
        <w:rPr>
          <w:b/>
          <w:sz w:val="26"/>
          <w:szCs w:val="26"/>
          <w:highlight w:val="yellow"/>
          <w:u w:val="single"/>
        </w:rPr>
        <w:t>focuses on</w:t>
      </w:r>
      <w:r w:rsidRPr="00A569B8">
        <w:rPr>
          <w:b/>
          <w:sz w:val="26"/>
          <w:szCs w:val="26"/>
          <w:u w:val="single"/>
        </w:rPr>
        <w:t xml:space="preserve"> </w:t>
      </w:r>
      <w:r w:rsidRPr="00A569B8">
        <w:rPr>
          <w:b/>
          <w:sz w:val="26"/>
          <w:szCs w:val="26"/>
          <w:highlight w:val="yellow"/>
          <w:u w:val="single"/>
        </w:rPr>
        <w:t xml:space="preserve">minimizing bad consequences rather than promoting good </w:t>
      </w:r>
      <w:r w:rsidRPr="00A569B8">
        <w:rPr>
          <w:b/>
          <w:sz w:val="26"/>
          <w:szCs w:val="26"/>
          <w:u w:val="single"/>
        </w:rPr>
        <w:t>consequences</w:t>
      </w:r>
      <w:r w:rsidRPr="00A569B8">
        <w:rPr>
          <w:sz w:val="16"/>
          <w:highlight w:val="yellow"/>
        </w:rPr>
        <w:t>.</w:t>
      </w:r>
      <w:r w:rsidRPr="00A569B8">
        <w:rPr>
          <w:sz w:val="16"/>
        </w:rPr>
        <w:t xml:space="preserve"> This may actually require active intervention (to prevent harm from being done</w:t>
      </w:r>
      <w:proofErr w:type="gramStart"/>
      <w:r w:rsidRPr="00A569B8">
        <w:rPr>
          <w:sz w:val="16"/>
        </w:rPr>
        <w:t>), or</w:t>
      </w:r>
      <w:proofErr w:type="gramEnd"/>
      <w:r w:rsidRPr="00A569B8">
        <w:rPr>
          <w:sz w:val="16"/>
        </w:rPr>
        <w:t xml:space="preserve"> may only require passive avoidance of bad outcomes.</w:t>
      </w:r>
    </w:p>
    <w:p w14:paraId="4D87457A" w14:textId="77777777" w:rsidR="00B93FC8" w:rsidRDefault="00B93FC8" w:rsidP="00B93FC8">
      <w:pPr>
        <w:pStyle w:val="Heading4"/>
      </w:pPr>
      <w:r>
        <w:t>B. Violation: They don’t and maximizing well-being doesn’t cut it.</w:t>
      </w:r>
    </w:p>
    <w:p w14:paraId="5981430B" w14:textId="77777777" w:rsidR="00B93FC8" w:rsidRDefault="00B93FC8" w:rsidP="00B93FC8">
      <w:pPr>
        <w:rPr>
          <w:sz w:val="16"/>
          <w:szCs w:val="16"/>
        </w:rPr>
      </w:pPr>
      <w:r w:rsidRPr="00A569B8">
        <w:rPr>
          <w:b/>
          <w:bCs/>
          <w:sz w:val="26"/>
          <w:szCs w:val="26"/>
          <w:u w:val="single"/>
        </w:rPr>
        <w:t>Crisp</w:t>
      </w:r>
      <w:r w:rsidRPr="00A569B8">
        <w:rPr>
          <w:sz w:val="16"/>
          <w:szCs w:val="16"/>
        </w:rPr>
        <w:t>, Roger, "Well-Being", </w:t>
      </w:r>
      <w:r w:rsidRPr="00A569B8">
        <w:rPr>
          <w:i/>
          <w:iCs/>
          <w:sz w:val="16"/>
          <w:szCs w:val="16"/>
        </w:rPr>
        <w:t>The Stanford Encyclopedia of Philosophy </w:t>
      </w:r>
      <w:r w:rsidRPr="00A569B8">
        <w:rPr>
          <w:sz w:val="16"/>
          <w:szCs w:val="16"/>
        </w:rPr>
        <w:t xml:space="preserve">(Fall </w:t>
      </w:r>
      <w:r w:rsidRPr="00A569B8">
        <w:rPr>
          <w:b/>
          <w:bCs/>
          <w:sz w:val="26"/>
          <w:szCs w:val="26"/>
          <w:u w:val="single"/>
        </w:rPr>
        <w:t>2017</w:t>
      </w:r>
      <w:r w:rsidRPr="00A569B8">
        <w:rPr>
          <w:sz w:val="16"/>
          <w:szCs w:val="16"/>
        </w:rPr>
        <w:t xml:space="preserve"> Edition), Edward N. </w:t>
      </w:r>
      <w:proofErr w:type="spellStart"/>
      <w:r w:rsidRPr="00A569B8">
        <w:rPr>
          <w:sz w:val="16"/>
          <w:szCs w:val="16"/>
        </w:rPr>
        <w:t>Zalta</w:t>
      </w:r>
      <w:proofErr w:type="spellEnd"/>
      <w:r w:rsidRPr="00A569B8">
        <w:rPr>
          <w:sz w:val="16"/>
          <w:szCs w:val="16"/>
        </w:rPr>
        <w:t> (ed.), URL = &lt;https://plato.stanford.edu/archives/fall2017/entries/well-being/&gt;.</w:t>
      </w:r>
      <w:r w:rsidRPr="00395FFF">
        <w:rPr>
          <w:sz w:val="16"/>
          <w:szCs w:val="16"/>
        </w:rPr>
        <w:t xml:space="preserve"> //Massa</w:t>
      </w:r>
    </w:p>
    <w:p w14:paraId="4EF5E226" w14:textId="77777777" w:rsidR="00B93FC8" w:rsidRPr="00A569B8" w:rsidRDefault="00B93FC8" w:rsidP="00B93FC8">
      <w:pPr>
        <w:rPr>
          <w:sz w:val="16"/>
          <w:szCs w:val="16"/>
        </w:rPr>
      </w:pPr>
      <w:r w:rsidRPr="00A569B8">
        <w:rPr>
          <w:sz w:val="16"/>
        </w:rPr>
        <w:t xml:space="preserve">Well-being is </w:t>
      </w:r>
      <w:proofErr w:type="gramStart"/>
      <w:r w:rsidRPr="00A569B8">
        <w:rPr>
          <w:sz w:val="16"/>
        </w:rPr>
        <w:t>most commonly used</w:t>
      </w:r>
      <w:proofErr w:type="gramEnd"/>
      <w:r w:rsidRPr="00A569B8">
        <w:rPr>
          <w:sz w:val="16"/>
        </w:rPr>
        <w:t xml:space="preserve"> in philosophy to describe what is non-instrumentally or ultimately good </w:t>
      </w:r>
      <w:r w:rsidRPr="00A569B8">
        <w:rPr>
          <w:i/>
          <w:iCs/>
          <w:sz w:val="16"/>
        </w:rPr>
        <w:t>for</w:t>
      </w:r>
      <w:r w:rsidRPr="00A569B8">
        <w:rPr>
          <w:sz w:val="16"/>
        </w:rPr>
        <w:t xml:space="preserve"> a person. </w:t>
      </w:r>
      <w:r w:rsidRPr="00A569B8">
        <w:rPr>
          <w:b/>
          <w:bCs/>
          <w:sz w:val="26"/>
          <w:szCs w:val="26"/>
          <w:u w:val="single"/>
        </w:rPr>
        <w:t xml:space="preserve">The question of </w:t>
      </w:r>
      <w:r w:rsidRPr="00A569B8">
        <w:rPr>
          <w:b/>
          <w:bCs/>
          <w:sz w:val="26"/>
          <w:szCs w:val="26"/>
          <w:highlight w:val="yellow"/>
          <w:u w:val="single"/>
        </w:rPr>
        <w:t>what well-being consists in is of independent interest</w:t>
      </w:r>
      <w:r w:rsidRPr="00A569B8">
        <w:rPr>
          <w:sz w:val="16"/>
        </w:rPr>
        <w:t xml:space="preserve">, but it is of great importance in moral philosophy, especially </w:t>
      </w:r>
      <w:r w:rsidRPr="00A569B8">
        <w:rPr>
          <w:b/>
          <w:bCs/>
          <w:sz w:val="26"/>
          <w:szCs w:val="26"/>
          <w:highlight w:val="yellow"/>
          <w:u w:val="single"/>
        </w:rPr>
        <w:t>in the case of util</w:t>
      </w:r>
      <w:r w:rsidRPr="00A569B8">
        <w:rPr>
          <w:b/>
          <w:bCs/>
          <w:sz w:val="26"/>
          <w:szCs w:val="26"/>
          <w:u w:val="single"/>
        </w:rPr>
        <w:t>itarianism</w:t>
      </w:r>
      <w:r w:rsidRPr="00A569B8">
        <w:rPr>
          <w:sz w:val="16"/>
        </w:rPr>
        <w:t xml:space="preserve">, according to which the only moral requirement is that well-being be maximized. Significant challenges to the very notion have been mounted, </w:t>
      </w:r>
      <w:proofErr w:type="gramStart"/>
      <w:r w:rsidRPr="00A569B8">
        <w:rPr>
          <w:sz w:val="16"/>
        </w:rPr>
        <w:t>in particular by</w:t>
      </w:r>
      <w:proofErr w:type="gramEnd"/>
      <w:r w:rsidRPr="00A569B8">
        <w:rPr>
          <w:sz w:val="16"/>
        </w:rPr>
        <w:t xml:space="preserve"> G.E. Moore and T.M. Scanlon. </w:t>
      </w:r>
      <w:r w:rsidRPr="00A569B8">
        <w:rPr>
          <w:b/>
          <w:bCs/>
          <w:sz w:val="26"/>
          <w:szCs w:val="26"/>
          <w:highlight w:val="yellow"/>
          <w:u w:val="single"/>
        </w:rPr>
        <w:t>It has become standard to distinguish theories of well-being as either hedonist</w:t>
      </w:r>
      <w:r w:rsidRPr="00A569B8">
        <w:rPr>
          <w:b/>
          <w:bCs/>
          <w:sz w:val="26"/>
          <w:szCs w:val="26"/>
          <w:u w:val="single"/>
        </w:rPr>
        <w:t xml:space="preserve"> theories, </w:t>
      </w:r>
      <w:r w:rsidRPr="00A569B8">
        <w:rPr>
          <w:b/>
          <w:bCs/>
          <w:sz w:val="26"/>
          <w:szCs w:val="26"/>
          <w:highlight w:val="yellow"/>
          <w:u w:val="single"/>
        </w:rPr>
        <w:t>desire</w:t>
      </w:r>
      <w:r w:rsidRPr="00A569B8">
        <w:rPr>
          <w:b/>
          <w:bCs/>
          <w:sz w:val="26"/>
          <w:szCs w:val="26"/>
          <w:u w:val="single"/>
        </w:rPr>
        <w:t xml:space="preserve"> theories, </w:t>
      </w:r>
      <w:r w:rsidRPr="00A569B8">
        <w:rPr>
          <w:b/>
          <w:bCs/>
          <w:sz w:val="26"/>
          <w:szCs w:val="26"/>
          <w:highlight w:val="yellow"/>
          <w:u w:val="single"/>
        </w:rPr>
        <w:t>or objective list theories</w:t>
      </w:r>
      <w:r w:rsidRPr="00A569B8">
        <w:rPr>
          <w:sz w:val="16"/>
        </w:rPr>
        <w:t>. According to the view known as welfarism, well-being is the only value. Also important in ethics is the question of how a person’s moral character and actions relate to their well-being.</w:t>
      </w:r>
    </w:p>
    <w:p w14:paraId="49F1ADE3" w14:textId="77777777" w:rsidR="00B93FC8" w:rsidRPr="00395FFF" w:rsidRDefault="00B93FC8" w:rsidP="00B93FC8">
      <w:pPr>
        <w:pStyle w:val="Heading4"/>
      </w:pPr>
      <w:r>
        <w:t>C. Standards:</w:t>
      </w:r>
    </w:p>
    <w:p w14:paraId="57A8AE63" w14:textId="77777777" w:rsidR="00B93FC8" w:rsidRPr="00395FFF" w:rsidRDefault="00B93FC8" w:rsidP="00B93FC8">
      <w:pPr>
        <w:pStyle w:val="Heading4"/>
      </w:pPr>
      <w:r>
        <w:t xml:space="preserve">1. </w:t>
      </w:r>
      <w:r w:rsidRPr="002905DA">
        <w:rPr>
          <w:u w:val="single"/>
        </w:rPr>
        <w:t>Shiftiness</w:t>
      </w:r>
      <w:r>
        <w:t xml:space="preserve"> –</w:t>
      </w:r>
      <w:r w:rsidRPr="00395FFF">
        <w:t xml:space="preserve"> </w:t>
      </w:r>
      <w:r>
        <w:t>They can shift out of my turns based on whatever theory of the good they operate under due to the nature of a vague standard</w:t>
      </w:r>
      <w:r w:rsidRPr="00395FFF">
        <w:t xml:space="preserve">. Especially true because the warrants for </w:t>
      </w:r>
      <w:r>
        <w:t>their</w:t>
      </w:r>
      <w:r w:rsidRPr="00395FFF">
        <w:t xml:space="preserve"> standard could justify different versions of consequentialism as coming first </w:t>
      </w:r>
      <w:r>
        <w:t xml:space="preserve">and I wouldn’t know until the 1ar </w:t>
      </w:r>
      <w:r w:rsidRPr="00395FFF">
        <w:t xml:space="preserve">which </w:t>
      </w:r>
      <w:r>
        <w:t>gives them</w:t>
      </w:r>
      <w:r w:rsidRPr="00395FFF">
        <w:t xml:space="preserve"> access to multiple contingent standards</w:t>
      </w:r>
      <w:r>
        <w:t>.</w:t>
      </w:r>
    </w:p>
    <w:p w14:paraId="7D36EC65" w14:textId="77777777" w:rsidR="00B93FC8" w:rsidRPr="00395FFF" w:rsidRDefault="00B93FC8" w:rsidP="00B93FC8">
      <w:pPr>
        <w:pStyle w:val="Heading4"/>
      </w:pPr>
      <w:r>
        <w:t xml:space="preserve">2. </w:t>
      </w:r>
      <w:r w:rsidRPr="002905DA">
        <w:rPr>
          <w:u w:val="single"/>
        </w:rPr>
        <w:t>Strat</w:t>
      </w:r>
      <w:r>
        <w:t xml:space="preserve"> –</w:t>
      </w:r>
      <w:r w:rsidRPr="00395FFF">
        <w:t xml:space="preserve"> I lose 6 minutes of time during the AC to generate a strategy because I don't know what turns or </w:t>
      </w:r>
      <w:proofErr w:type="gramStart"/>
      <w:r w:rsidRPr="00395FFF">
        <w:t>strategy</w:t>
      </w:r>
      <w:proofErr w:type="gramEnd"/>
      <w:r w:rsidRPr="00395FFF">
        <w:t xml:space="preserve"> I can go for during the 1N</w:t>
      </w:r>
      <w:r>
        <w:t xml:space="preserve"> absent which proves CX doesn’t check since it would occur after the skew.</w:t>
      </w:r>
    </w:p>
    <w:p w14:paraId="3F17D621" w14:textId="77777777" w:rsidR="00B93FC8" w:rsidRDefault="00B93FC8" w:rsidP="00B93FC8">
      <w:pPr>
        <w:pStyle w:val="Heading2"/>
      </w:pPr>
      <w:r>
        <w:t>5</w:t>
      </w:r>
    </w:p>
    <w:p w14:paraId="107E7826" w14:textId="77777777" w:rsidR="00B93FC8" w:rsidRDefault="00B93FC8" w:rsidP="00B93FC8">
      <w:r>
        <w:t xml:space="preserve">Interpretation: The affirmative can’t justify new 2ar responses and 1ar theory </w:t>
      </w:r>
    </w:p>
    <w:p w14:paraId="5ED3FA35" w14:textId="77777777" w:rsidR="00B93FC8" w:rsidRDefault="00B93FC8" w:rsidP="00B93FC8">
      <w:proofErr w:type="spellStart"/>
      <w:proofErr w:type="gramStart"/>
      <w:r>
        <w:t>Vio</w:t>
      </w:r>
      <w:proofErr w:type="spellEnd"/>
      <w:proofErr w:type="gramEnd"/>
      <w:r>
        <w:t xml:space="preserve"> you do </w:t>
      </w:r>
    </w:p>
    <w:p w14:paraId="0532AA22" w14:textId="77777777" w:rsidR="00B93FC8" w:rsidRDefault="00B93FC8" w:rsidP="00B93FC8">
      <w:r>
        <w:t>Inf abuse</w:t>
      </w:r>
    </w:p>
    <w:p w14:paraId="32FA7A77" w14:textId="77777777" w:rsidR="00B93FC8" w:rsidRPr="00537426" w:rsidRDefault="00B93FC8" w:rsidP="00B93FC8"/>
    <w:p w14:paraId="4E390112" w14:textId="77777777" w:rsidR="00B93FC8" w:rsidRDefault="00B93FC8" w:rsidP="00B93FC8">
      <w:pPr>
        <w:pStyle w:val="Heading2"/>
      </w:pPr>
      <w:bookmarkStart w:id="0" w:name="_Hlk83453332"/>
    </w:p>
    <w:bookmarkEnd w:id="0"/>
    <w:p w14:paraId="28A6557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265F7" w14:textId="77777777" w:rsidR="00B719B4" w:rsidRDefault="00B719B4" w:rsidP="00B93FC8">
      <w:pPr>
        <w:spacing w:after="0" w:line="240" w:lineRule="auto"/>
      </w:pPr>
      <w:r>
        <w:separator/>
      </w:r>
    </w:p>
  </w:endnote>
  <w:endnote w:type="continuationSeparator" w:id="0">
    <w:p w14:paraId="3F8EF4AF" w14:textId="77777777" w:rsidR="00B719B4" w:rsidRDefault="00B719B4" w:rsidP="00B93F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8C76EF" w14:textId="77777777" w:rsidR="00B719B4" w:rsidRDefault="00B719B4" w:rsidP="00B93FC8">
      <w:pPr>
        <w:spacing w:after="0" w:line="240" w:lineRule="auto"/>
      </w:pPr>
      <w:r>
        <w:separator/>
      </w:r>
    </w:p>
  </w:footnote>
  <w:footnote w:type="continuationSeparator" w:id="0">
    <w:p w14:paraId="6A11956C" w14:textId="77777777" w:rsidR="00B719B4" w:rsidRDefault="00B719B4" w:rsidP="00B93FC8">
      <w:pPr>
        <w:spacing w:after="0" w:line="240" w:lineRule="auto"/>
      </w:pPr>
      <w:r>
        <w:continuationSeparator/>
      </w:r>
    </w:p>
  </w:footnote>
  <w:footnote w:id="1">
    <w:p w14:paraId="40EA0335" w14:textId="77777777" w:rsidR="00B93FC8" w:rsidRPr="00752E9C" w:rsidRDefault="00B93FC8" w:rsidP="00B93FC8">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6C89DE7E" w14:textId="77777777" w:rsidR="00B93FC8" w:rsidRPr="00855FDC" w:rsidRDefault="00B93FC8" w:rsidP="00B93FC8">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00298A9A" w14:textId="77777777" w:rsidR="00B93FC8" w:rsidRDefault="00B93FC8" w:rsidP="00B93FC8">
      <w:pPr>
        <w:pStyle w:val="FootnoteText"/>
      </w:pPr>
      <w:r>
        <w:rPr>
          <w:rStyle w:val="FootnoteReference"/>
        </w:rPr>
        <w:footnoteRef/>
      </w:r>
      <w:r>
        <w:t xml:space="preserve"> </w:t>
      </w:r>
      <w:hyperlink r:id="rId6" w:history="1">
        <w:r w:rsidRPr="00337F19">
          <w:rPr>
            <w:rStyle w:val="Hyperlink"/>
          </w:rPr>
          <w:t>https://www.google.com/search?q=a+definition&amp;rlz=1C1CHBF_enUS877US877&amp;oq=a+definition+&amp;aqs=chrome..69i57j69i64l3j69i60l2j69i61.1923j0j7&amp;sourceid=chrome&amp;ie=UTF-8</w:t>
        </w:r>
      </w:hyperlink>
      <w:r>
        <w:t xml:space="preserve"> //Xu</w:t>
      </w:r>
    </w:p>
  </w:footnote>
  <w:footnote w:id="4">
    <w:p w14:paraId="54B6EF1D" w14:textId="77777777" w:rsidR="00B93FC8" w:rsidRDefault="00B93FC8" w:rsidP="00B93FC8">
      <w:pPr>
        <w:pStyle w:val="FootnoteText"/>
      </w:pPr>
      <w:r>
        <w:rPr>
          <w:rStyle w:val="FootnoteReference"/>
        </w:rPr>
        <w:footnoteRef/>
      </w:r>
      <w:r>
        <w:t xml:space="preserve"> </w:t>
      </w:r>
      <w:hyperlink r:id="rId7" w:history="1">
        <w:r w:rsidRPr="00337F19">
          <w:rPr>
            <w:rStyle w:val="Hyperlink"/>
          </w:rPr>
          <w:t>https://www.google.com/search?q=just+definition&amp;rlz=1C1CHBF_enUS877US877&amp;oq=just+defi&amp;aqs=chrome.0.69i59j69i57j69i60l3.1304j0j7&amp;sourceid=chrome&amp;ie=UTF-8</w:t>
        </w:r>
      </w:hyperlink>
      <w:r>
        <w:t xml:space="preserve"> //Xu</w:t>
      </w:r>
    </w:p>
  </w:footnote>
  <w:footnote w:id="5">
    <w:p w14:paraId="09001C15" w14:textId="77777777" w:rsidR="00B93FC8" w:rsidRDefault="00B93FC8" w:rsidP="00B93FC8">
      <w:pPr>
        <w:pStyle w:val="FootnoteText"/>
      </w:pPr>
      <w:r>
        <w:rPr>
          <w:rStyle w:val="FootnoteReference"/>
        </w:rPr>
        <w:footnoteRef/>
      </w:r>
      <w:r>
        <w:t xml:space="preserve"> </w:t>
      </w:r>
      <w:hyperlink r:id="rId8" w:history="1">
        <w:r w:rsidRPr="00337F19">
          <w:rPr>
            <w:rStyle w:val="Hyperlink"/>
          </w:rPr>
          <w:t>https://www.dictionary.com/browse/government</w:t>
        </w:r>
      </w:hyperlink>
      <w:r>
        <w:t xml:space="preserve"> //Xu</w:t>
      </w:r>
    </w:p>
  </w:footnote>
  <w:footnote w:id="6">
    <w:p w14:paraId="64420CBF" w14:textId="77777777" w:rsidR="00B93FC8" w:rsidRDefault="00B93FC8" w:rsidP="00B93FC8">
      <w:pPr>
        <w:pStyle w:val="FootnoteText"/>
      </w:pPr>
      <w:r>
        <w:rPr>
          <w:rStyle w:val="FootnoteReference"/>
        </w:rPr>
        <w:footnoteRef/>
      </w:r>
      <w:r>
        <w:t xml:space="preserve"> </w:t>
      </w:r>
      <w:hyperlink r:id="rId9" w:history="1">
        <w:r w:rsidRPr="00A95DFD">
          <w:rPr>
            <w:rStyle w:val="Hyperlink"/>
          </w:rPr>
          <w:t>https://www.google.com/search?q=to+definition&amp;rlz=1C1CHBF_enUS877US877&amp;oq=to+definition&amp;aqs=chrome..69i57j69i60l3.1415j0j7&amp;sourceid=chrome&amp;ie=UTF-8</w:t>
        </w:r>
      </w:hyperlink>
      <w:r>
        <w:t xml:space="preserve"> //Xu</w:t>
      </w:r>
    </w:p>
  </w:footnote>
  <w:footnote w:id="7">
    <w:p w14:paraId="54EFE14A" w14:textId="77777777" w:rsidR="00B93FC8" w:rsidRDefault="00B93FC8" w:rsidP="00B93FC8">
      <w:pPr>
        <w:pStyle w:val="FootnoteText"/>
      </w:pPr>
      <w:r>
        <w:rPr>
          <w:rStyle w:val="FootnoteReference"/>
        </w:rPr>
        <w:footnoteRef/>
      </w:r>
      <w:r>
        <w:t xml:space="preserve"> </w:t>
      </w:r>
      <w:hyperlink r:id="rId10" w:history="1">
        <w:r w:rsidRPr="00337F19">
          <w:rPr>
            <w:rStyle w:val="Hyperlink"/>
          </w:rPr>
          <w:t>https://www.google.com/search?q=recognize+definition&amp;rlz=1C1CHBF_enUS877US877&amp;oq=recognize+definition&amp;aqs=chrome..69i57.4104j0j7&amp;sourceid=chrome&amp;ie=UTF-8</w:t>
        </w:r>
      </w:hyperlink>
      <w:r>
        <w:t xml:space="preserve"> //Xu</w:t>
      </w:r>
    </w:p>
  </w:footnote>
  <w:footnote w:id="8">
    <w:p w14:paraId="11A2AEED" w14:textId="77777777" w:rsidR="00B93FC8" w:rsidRDefault="00B93FC8" w:rsidP="00B93FC8">
      <w:pPr>
        <w:pStyle w:val="FootnoteText"/>
      </w:pPr>
      <w:r>
        <w:rPr>
          <w:rStyle w:val="FootnoteReference"/>
        </w:rPr>
        <w:footnoteRef/>
      </w:r>
      <w:r>
        <w:t xml:space="preserve"> </w:t>
      </w:r>
      <w:hyperlink r:id="rId11" w:history="1">
        <w:r w:rsidRPr="00337F19">
          <w:rPr>
            <w:rStyle w:val="Hyperlink"/>
          </w:rPr>
          <w:t>https://www.google.com/search?q=an+definition&amp;rlz=1C1CHBF_enUS877US877&amp;oq=an+definition&amp;aqs=chrome..69i57j69i64j69i60j69i61l2.1776j0j7&amp;sourceid=chrome&amp;ie=UTF-8</w:t>
        </w:r>
      </w:hyperlink>
      <w:r>
        <w:t xml:space="preserve"> //Xu</w:t>
      </w:r>
    </w:p>
  </w:footnote>
  <w:footnote w:id="9">
    <w:p w14:paraId="291D61D0" w14:textId="77777777" w:rsidR="00B93FC8" w:rsidRDefault="00B93FC8" w:rsidP="00B93FC8">
      <w:pPr>
        <w:pStyle w:val="FootnoteText"/>
      </w:pPr>
      <w:r>
        <w:rPr>
          <w:rStyle w:val="FootnoteReference"/>
        </w:rPr>
        <w:footnoteRef/>
      </w:r>
      <w:r>
        <w:t xml:space="preserve"> </w:t>
      </w:r>
      <w:hyperlink r:id="rId12" w:history="1">
        <w:r w:rsidRPr="00A95DFD">
          <w:rPr>
            <w:rStyle w:val="Hyperlink"/>
          </w:rPr>
          <w:t>https://www.google.com/search?q=of+definition&amp;rlz=1C1CHBF_enUS877US877&amp;oq=of+definition&amp;aqs=chrome.0.69i59j69i61l3.1473j0j7&amp;sourceid=chrome&amp;ie=UTF-8</w:t>
        </w:r>
      </w:hyperlink>
      <w:r>
        <w:t xml:space="preserve"> //Xu</w:t>
      </w:r>
    </w:p>
  </w:footnote>
  <w:footnote w:id="10">
    <w:p w14:paraId="673E2660" w14:textId="77777777" w:rsidR="00B93FC8" w:rsidRDefault="00B93FC8" w:rsidP="00B93FC8">
      <w:pPr>
        <w:pStyle w:val="FootnoteText"/>
      </w:pPr>
      <w:r>
        <w:rPr>
          <w:rStyle w:val="FootnoteReference"/>
        </w:rPr>
        <w:footnoteRef/>
      </w:r>
      <w:r>
        <w:t xml:space="preserve"> </w:t>
      </w:r>
      <w:hyperlink r:id="rId13" w:history="1">
        <w:r w:rsidRPr="00337F19">
          <w:rPr>
            <w:rStyle w:val="Hyperlink"/>
          </w:rPr>
          <w:t>https://www.google.com/search?q=worker+definition&amp;rlz=1C1CHBF_enUS877US877&amp;oq=worker+definition&amp;aqs=chrome..69i57.3726j0j7&amp;sourceid=chrome&amp;ie=UTF-8</w:t>
        </w:r>
      </w:hyperlink>
      <w:r>
        <w:t xml:space="preserve"> //Xu</w:t>
      </w:r>
    </w:p>
  </w:footnote>
  <w:footnote w:id="11">
    <w:p w14:paraId="56532B75" w14:textId="77777777" w:rsidR="00B93FC8" w:rsidRDefault="00B93FC8" w:rsidP="00B93FC8">
      <w:pPr>
        <w:pStyle w:val="FootnoteText"/>
      </w:pPr>
      <w:r>
        <w:rPr>
          <w:rStyle w:val="FootnoteReference"/>
        </w:rPr>
        <w:footnoteRef/>
      </w:r>
      <w:r>
        <w:t xml:space="preserve"> </w:t>
      </w:r>
      <w:hyperlink r:id="rId14" w:history="1">
        <w:r w:rsidRPr="00337F19">
          <w:rPr>
            <w:rStyle w:val="Hyperlink"/>
          </w:rPr>
          <w:t>https://www.google.com/search?q=strike+definition&amp;rlz=1C1CHBF_enUS877US877&amp;oq=strike+definition&amp;aqs=chrome..69i57.3064j0j7&amp;sourceid=chrome&amp;ie=UTF-8</w:t>
        </w:r>
      </w:hyperlink>
      <w:r>
        <w:t xml:space="preserve"> //Xu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B93FC8"/>
    <w:rsid w:val="000139A3"/>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E17"/>
    <w:rsid w:val="00315690"/>
    <w:rsid w:val="00316B75"/>
    <w:rsid w:val="00325646"/>
    <w:rsid w:val="003460F2"/>
    <w:rsid w:val="0038158C"/>
    <w:rsid w:val="003902BA"/>
    <w:rsid w:val="003A09E2"/>
    <w:rsid w:val="00407037"/>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93661"/>
    <w:rsid w:val="00A95652"/>
    <w:rsid w:val="00AC0AB8"/>
    <w:rsid w:val="00B33C6D"/>
    <w:rsid w:val="00B4508F"/>
    <w:rsid w:val="00B55AD5"/>
    <w:rsid w:val="00B719B4"/>
    <w:rsid w:val="00B8057C"/>
    <w:rsid w:val="00B93FC8"/>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20E80"/>
  <w15:chartTrackingRefBased/>
  <w15:docId w15:val="{58379365-10FE-4448-8E92-A7898E78A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93FC8"/>
    <w:rPr>
      <w:rFonts w:ascii="Calibri" w:hAnsi="Calibri" w:cs="Calibri"/>
    </w:rPr>
  </w:style>
  <w:style w:type="paragraph" w:styleId="Heading1">
    <w:name w:val="heading 1"/>
    <w:aliases w:val="Pocket"/>
    <w:basedOn w:val="Normal"/>
    <w:next w:val="Normal"/>
    <w:link w:val="Heading1Char"/>
    <w:qFormat/>
    <w:rsid w:val="00B93FC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93FC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93FC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TAG, Ch,Ch,no read,No Spacing211,No Spacing12,No Spacing2111,Heading 2 Char2 Char,Heading 2 Char1 Char Char,No Spacing4,No Spacing11111,No Spacing5,No Spacing21,No Spacing1,Debate Text,T,ta,t,tag"/>
    <w:basedOn w:val="Normal"/>
    <w:next w:val="Normal"/>
    <w:link w:val="Heading4Char"/>
    <w:uiPriority w:val="3"/>
    <w:unhideWhenUsed/>
    <w:qFormat/>
    <w:rsid w:val="00B93FC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93F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3FC8"/>
  </w:style>
  <w:style w:type="character" w:customStyle="1" w:styleId="Heading1Char">
    <w:name w:val="Heading 1 Char"/>
    <w:aliases w:val="Pocket Char"/>
    <w:basedOn w:val="DefaultParagraphFont"/>
    <w:link w:val="Heading1"/>
    <w:rsid w:val="00B93FC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93FC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93FC8"/>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TAG Char, Ch Char,Ch Char,no read Char,No Spacing211 Char,No Spacing12 Char,No Spacing2111 Char,Heading 2 Char2 Char Char,Heading 2 Char1 Char Char Char,ta Char"/>
    <w:basedOn w:val="DefaultParagraphFont"/>
    <w:link w:val="Heading4"/>
    <w:uiPriority w:val="3"/>
    <w:rsid w:val="00B93FC8"/>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s"/>
    <w:basedOn w:val="DefaultParagraphFont"/>
    <w:link w:val="textbold"/>
    <w:uiPriority w:val="7"/>
    <w:qFormat/>
    <w:rsid w:val="00B93FC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B93FC8"/>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6"/>
    <w:qFormat/>
    <w:rsid w:val="00B93FC8"/>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B93FC8"/>
    <w:rPr>
      <w:color w:val="auto"/>
      <w:u w:val="none"/>
    </w:rPr>
  </w:style>
  <w:style w:type="character" w:styleId="FollowedHyperlink">
    <w:name w:val="FollowedHyperlink"/>
    <w:basedOn w:val="DefaultParagraphFont"/>
    <w:uiPriority w:val="99"/>
    <w:semiHidden/>
    <w:unhideWhenUsed/>
    <w:rsid w:val="00B93FC8"/>
    <w:rPr>
      <w:color w:val="auto"/>
      <w:u w:val="none"/>
    </w:rPr>
  </w:style>
  <w:style w:type="paragraph" w:customStyle="1" w:styleId="textbold">
    <w:name w:val="text bold"/>
    <w:basedOn w:val="Normal"/>
    <w:link w:val="Emphasis"/>
    <w:uiPriority w:val="7"/>
    <w:qFormat/>
    <w:rsid w:val="00B93FC8"/>
    <w:pPr>
      <w:spacing w:after="0" w:line="240" w:lineRule="auto"/>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B93FC8"/>
    <w:rPr>
      <w:vertAlign w:val="superscript"/>
    </w:rPr>
  </w:style>
  <w:style w:type="paragraph" w:styleId="FootnoteText">
    <w:name w:val="footnote text"/>
    <w:basedOn w:val="Normal"/>
    <w:link w:val="FootnoteTextChar"/>
    <w:uiPriority w:val="99"/>
    <w:unhideWhenUsed/>
    <w:qFormat/>
    <w:rsid w:val="00B93FC8"/>
    <w:pPr>
      <w:spacing w:after="0" w:line="240" w:lineRule="auto"/>
    </w:pPr>
    <w:rPr>
      <w:sz w:val="20"/>
      <w:szCs w:val="20"/>
    </w:rPr>
  </w:style>
  <w:style w:type="character" w:customStyle="1" w:styleId="FootnoteTextChar">
    <w:name w:val="Footnote Text Char"/>
    <w:basedOn w:val="DefaultParagraphFont"/>
    <w:link w:val="FootnoteText"/>
    <w:uiPriority w:val="99"/>
    <w:rsid w:val="00B93FC8"/>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hilosophybasics.com/branch_consequentialism.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dictionary.com/browse/government" TargetMode="External"/><Relationship Id="rId13" Type="http://schemas.openxmlformats.org/officeDocument/2006/relationships/hyperlink" Target="https://www.google.com/search?q=worker+definition&amp;rlz=1C1CHBF_enUS877US877&amp;oq=worker+definition&amp;aqs=chrome..69i57.3726j0j7&amp;sourceid=chrome&amp;ie=UTF-8" TargetMode="External"/><Relationship Id="rId3" Type="http://schemas.openxmlformats.org/officeDocument/2006/relationships/hyperlink" Target="http://www.thefreedictionary.com/negate" TargetMode="External"/><Relationship Id="rId7" Type="http://schemas.openxmlformats.org/officeDocument/2006/relationships/hyperlink" Target="https://www.google.com/search?q=just+definition&amp;rlz=1C1CHBF_enUS877US877&amp;oq=just+defi&amp;aqs=chrome.0.69i59j69i57j69i60l3.1304j0j7&amp;sourceid=chrome&amp;ie=UTF-8" TargetMode="External"/><Relationship Id="rId12" Type="http://schemas.openxmlformats.org/officeDocument/2006/relationships/hyperlink" Target="https://www.google.com/search?q=of+definition&amp;rlz=1C1CHBF_enUS877US877&amp;oq=of+definition&amp;aqs=chrome.0.69i59j69i61l3.1473j0j7&amp;sourceid=chrome&amp;ie=UTF-8"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google.com/search?q=a+definition&amp;rlz=1C1CHBF_enUS877US877&amp;oq=a+definition+&amp;aqs=chrome..69i57j69i64l3j69i60l2j69i61.1923j0j7&amp;sourceid=chrome&amp;ie=UTF-8" TargetMode="External"/><Relationship Id="rId11" Type="http://schemas.openxmlformats.org/officeDocument/2006/relationships/hyperlink" Target="https://www.google.com/search?q=an+definition&amp;rlz=1C1CHBF_enUS877US877&amp;oq=an+definition&amp;aqs=chrome..69i57j69i64j69i60j69i61l2.1776j0j7&amp;sourceid=chrome&amp;ie=UTF-8" TargetMode="External"/><Relationship Id="rId5" Type="http://schemas.openxmlformats.org/officeDocument/2006/relationships/hyperlink" Target="http://www.oxforddictionaries.com/definition/english/negate" TargetMode="External"/><Relationship Id="rId10" Type="http://schemas.openxmlformats.org/officeDocument/2006/relationships/hyperlink" Target="https://www.google.com/search?q=recognize+definition&amp;rlz=1C1CHBF_enUS877US877&amp;oq=recognize+definition&amp;aqs=chrome..69i57.4104j0j7&amp;sourceid=chrome&amp;ie=UTF-8" TargetMode="External"/><Relationship Id="rId4" Type="http://schemas.openxmlformats.org/officeDocument/2006/relationships/hyperlink" Target="http://www.vocabulary.com/dictionary/negate" TargetMode="External"/><Relationship Id="rId9" Type="http://schemas.openxmlformats.org/officeDocument/2006/relationships/hyperlink" Target="https://www.google.com/search?q=to+definition&amp;rlz=1C1CHBF_enUS877US877&amp;oq=to+definition&amp;aqs=chrome..69i57j69i60l3.1415j0j7&amp;sourceid=chrome&amp;ie=UTF-8" TargetMode="External"/><Relationship Id="rId14" Type="http://schemas.openxmlformats.org/officeDocument/2006/relationships/hyperlink" Target="https://www.google.com/search?q=strike+definition&amp;rlz=1C1CHBF_enUS877US877&amp;oq=strike+definition&amp;aqs=chrome..69i57.3064j0j7&amp;sourceid=chrome&amp;ie=UTF-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11</Pages>
  <Words>2060</Words>
  <Characters>11747</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1</cp:revision>
  <dcterms:created xsi:type="dcterms:W3CDTF">2021-10-30T19:51:00Z</dcterms:created>
  <dcterms:modified xsi:type="dcterms:W3CDTF">2021-10-30T19:52:00Z</dcterms:modified>
</cp:coreProperties>
</file>