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D1506" w14:textId="733C4B23" w:rsidR="00A10C56" w:rsidRDefault="00A10C56" w:rsidP="00A10C56">
      <w:pPr>
        <w:pStyle w:val="Heading2"/>
      </w:pPr>
      <w:r>
        <w:t>1</w:t>
      </w:r>
    </w:p>
    <w:p w14:paraId="7C5BB926" w14:textId="3273FC26" w:rsidR="00A10C56" w:rsidRPr="00F4330B" w:rsidRDefault="00A10C56" w:rsidP="00A10C56">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w:t>
      </w:r>
      <w:proofErr w:type="spellStart"/>
      <w:r>
        <w:rPr>
          <w:rFonts w:asciiTheme="minorHAnsi" w:hAnsiTheme="minorHAnsi" w:cstheme="minorHAnsi"/>
        </w:rPr>
        <w:t>Aff</w:t>
      </w:r>
      <w:proofErr w:type="spellEnd"/>
      <w:r>
        <w:rPr>
          <w:rFonts w:asciiTheme="minorHAnsi" w:hAnsiTheme="minorHAnsi" w:cstheme="minorHAnsi"/>
        </w:rPr>
        <w:t xml:space="preserve">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65DAE1C3" w14:textId="77777777" w:rsidR="00A10C56" w:rsidRPr="001B13D8" w:rsidRDefault="00A10C56" w:rsidP="00A10C56">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1913D287" w14:textId="77777777" w:rsidR="00A10C56" w:rsidRPr="001B13D8" w:rsidRDefault="00A10C56" w:rsidP="00A10C56">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288052F8" w14:textId="77777777" w:rsidR="00A10C56" w:rsidRPr="001B13D8" w:rsidRDefault="00A10C56" w:rsidP="00A10C56">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5DFBCA56" w14:textId="77777777" w:rsidR="00A10C56" w:rsidRDefault="00A10C56" w:rsidP="00A10C56">
      <w:pPr>
        <w:rPr>
          <w:rFonts w:asciiTheme="minorHAnsi" w:hAnsiTheme="minorHAnsi" w:cstheme="minorHAnsi"/>
          <w:sz w:val="12"/>
          <w:szCs w:val="16"/>
        </w:rPr>
      </w:pPr>
      <w:r w:rsidRPr="001B13D8">
        <w:rPr>
          <w:rFonts w:asciiTheme="minorHAnsi" w:hAnsiTheme="minorHAnsi" w:cstheme="minorHAnsi"/>
          <w:u w:val="single"/>
        </w:rPr>
        <w:t>Definition of the word “</w:t>
      </w:r>
      <w:r w:rsidRPr="006477B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477B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477B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1F8E21B5" w14:textId="77777777" w:rsidR="00A10C56" w:rsidRDefault="00A10C56" w:rsidP="00A10C56">
      <w:pPr>
        <w:pStyle w:val="Heading4"/>
      </w:pPr>
      <w:r>
        <w:t>[</w:t>
      </w:r>
      <w:r w:rsidRPr="006477B6">
        <w:rPr>
          <w:highlight w:val="green"/>
        </w:rPr>
        <w:t>4</w:t>
      </w:r>
      <w:r>
        <w:t>] Standards to Prefer:</w:t>
      </w:r>
    </w:p>
    <w:p w14:paraId="2AAFD5C7" w14:textId="77777777" w:rsidR="00A10C56" w:rsidRDefault="00A10C56" w:rsidP="00A10C56">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proofErr w:type="gramStart"/>
      <w:r>
        <w:rPr>
          <w:u w:val="single"/>
        </w:rPr>
        <w:t>game</w:t>
      </w:r>
      <w:proofErr w:type="gramEnd"/>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13DFE118" w14:textId="77777777" w:rsidR="00A10C56" w:rsidRDefault="00A10C56" w:rsidP="00A10C56">
      <w:pPr>
        <w:pStyle w:val="Heading4"/>
      </w:pPr>
    </w:p>
    <w:p w14:paraId="36A8EF89" w14:textId="34198E21" w:rsidR="00A10C56" w:rsidRDefault="00A10C56" w:rsidP="00A10C56">
      <w:pPr>
        <w:pStyle w:val="Heading4"/>
      </w:pPr>
      <w:r>
        <w:t xml:space="preserve">Fairness turns the </w:t>
      </w:r>
      <w:proofErr w:type="spellStart"/>
      <w:r>
        <w:t>Aff</w:t>
      </w:r>
      <w:proofErr w:type="spellEnd"/>
      <w:r>
        <w:t xml:space="preserve"> – 1] Solutions to status quo unfairness should not be to remove them for all but work to ensure that fairness in </w:t>
      </w:r>
      <w:r>
        <w:rPr>
          <w:u w:val="single"/>
        </w:rPr>
        <w:t>every instance</w:t>
      </w:r>
      <w:r>
        <w:t xml:space="preserve"> is remedied and 2] An unlimited topic </w:t>
      </w:r>
      <w:r>
        <w:rPr>
          <w:u w:val="single"/>
        </w:rPr>
        <w:t>hurts</w:t>
      </w:r>
      <w:r>
        <w:t xml:space="preserve"> low-income and minority debaters by allowing big schools infinite capacity to break non-T </w:t>
      </w:r>
      <w:proofErr w:type="spellStart"/>
      <w:r>
        <w:t>Affs</w:t>
      </w:r>
      <w:proofErr w:type="spellEnd"/>
      <w:r>
        <w:t xml:space="preserve"> – for people who </w:t>
      </w:r>
      <w:r>
        <w:rPr>
          <w:u w:val="single"/>
        </w:rPr>
        <w:t>can’t afford</w:t>
      </w:r>
      <w:r>
        <w:t xml:space="preserve"> to work on debate full-time due to income concerns, their </w:t>
      </w:r>
      <w:proofErr w:type="spellStart"/>
      <w:r>
        <w:t>interp</w:t>
      </w:r>
      <w:proofErr w:type="spellEnd"/>
      <w:r>
        <w:t xml:space="preserve"> says unless you prep out </w:t>
      </w:r>
      <w:r>
        <w:rPr>
          <w:u w:val="single"/>
        </w:rPr>
        <w:t xml:space="preserve">every possible </w:t>
      </w:r>
      <w:proofErr w:type="spellStart"/>
      <w:r>
        <w:rPr>
          <w:u w:val="single"/>
        </w:rPr>
        <w:t>Aff</w:t>
      </w:r>
      <w:proofErr w:type="spellEnd"/>
      <w:r>
        <w:t>, you will always lose.</w:t>
      </w:r>
    </w:p>
    <w:p w14:paraId="536E5C82" w14:textId="681FA7E9" w:rsidR="00A10C56" w:rsidRDefault="00A10C56" w:rsidP="00A10C56"/>
    <w:p w14:paraId="4ED5AA41" w14:textId="77777777" w:rsidR="00A10C56" w:rsidRPr="00F520E9" w:rsidRDefault="00A10C56" w:rsidP="00A10C56">
      <w:pPr>
        <w:pStyle w:val="Heading4"/>
      </w:pPr>
      <w:r w:rsidRPr="00F520E9">
        <w:lastRenderedPageBreak/>
        <w:t xml:space="preserve">Fairness, </w:t>
      </w:r>
      <w:r w:rsidRPr="00F520E9">
        <w:tab/>
      </w:r>
    </w:p>
    <w:p w14:paraId="75F16F1B" w14:textId="77777777" w:rsidR="00A10C56" w:rsidRPr="00F520E9" w:rsidRDefault="00A10C56" w:rsidP="00A10C56">
      <w:pPr>
        <w:pStyle w:val="Heading4"/>
      </w:pPr>
      <w:r w:rsidRPr="00F520E9">
        <w:t xml:space="preserve">1] </w:t>
      </w:r>
      <w:proofErr w:type="spellStart"/>
      <w:r w:rsidRPr="00F520E9">
        <w:t>its</w:t>
      </w:r>
      <w:proofErr w:type="spellEnd"/>
      <w:r w:rsidRPr="00F520E9">
        <w:t xml:space="preserve"> an independent impact and prior to the </w:t>
      </w:r>
      <w:proofErr w:type="spellStart"/>
      <w:r w:rsidRPr="00F520E9">
        <w:t>aff</w:t>
      </w:r>
      <w:proofErr w:type="spellEnd"/>
      <w:r w:rsidRPr="00F520E9">
        <w:t xml:space="preserve"> intrinsically true in the context of a competitive activity, before you feel comfortable voting </w:t>
      </w:r>
      <w:proofErr w:type="spellStart"/>
      <w:r w:rsidRPr="00F520E9">
        <w:t>aff</w:t>
      </w:r>
      <w:proofErr w:type="spellEnd"/>
      <w:r w:rsidRPr="00F520E9">
        <w:t xml:space="preserve">, you should determine the fair basis to adjudicate substance its contradictory to vote on fairness bad you have no obligation to evaluate their arguments or conclude the </w:t>
      </w:r>
      <w:proofErr w:type="spellStart"/>
      <w:r w:rsidRPr="00F520E9">
        <w:t>aff</w:t>
      </w:r>
      <w:proofErr w:type="spellEnd"/>
      <w:r w:rsidRPr="00F520E9">
        <w:t xml:space="preserve"> is a good idea, which proves the lack of fairness renders the activity incoherent</w:t>
      </w:r>
    </w:p>
    <w:p w14:paraId="4A404370" w14:textId="77777777" w:rsidR="00A10C56" w:rsidRPr="00F520E9" w:rsidRDefault="00A10C56" w:rsidP="00A10C56">
      <w:pPr>
        <w:pStyle w:val="Heading4"/>
      </w:pPr>
      <w:r w:rsidRPr="00F520E9">
        <w:t xml:space="preserve">2] Scope, it’s the only impact you can solve for, voting for them doesn’t resolve antiblackness in debate but voting for T remedies procedural inequalities caused by their </w:t>
      </w:r>
      <w:proofErr w:type="spellStart"/>
      <w:r w:rsidRPr="00F520E9">
        <w:t>aff</w:t>
      </w:r>
      <w:proofErr w:type="spellEnd"/>
      <w:r w:rsidRPr="00F520E9">
        <w:t xml:space="preserve"> </w:t>
      </w:r>
    </w:p>
    <w:p w14:paraId="1E67F76E" w14:textId="77777777" w:rsidR="00A10C56" w:rsidRPr="00F520E9" w:rsidRDefault="00A10C56" w:rsidP="00A10C56">
      <w:pPr>
        <w:pStyle w:val="Heading4"/>
      </w:pPr>
      <w:r w:rsidRPr="00F520E9">
        <w:t xml:space="preserve">3] Only way the game works, undergirds competitive incentive to research and prep engage and clash for argumentative evaluation, OOR and prep solves their education offense, but fairness ensures that this hour is productive, this protects under resourced debaters from impossible research burdens, their version makes debate pay to play, but our model makes that better by forcing large teams to be bound to the topic </w:t>
      </w:r>
    </w:p>
    <w:p w14:paraId="21798AFC" w14:textId="77777777" w:rsidR="00A10C56" w:rsidRPr="00A10C56" w:rsidRDefault="00A10C56" w:rsidP="00A10C56"/>
    <w:p w14:paraId="09FA361C" w14:textId="158C0557" w:rsidR="00A10C56" w:rsidRDefault="00A10C56" w:rsidP="00A10C56">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37B58DEF" w14:textId="77777777" w:rsidR="00A10C56" w:rsidRPr="00A10C56" w:rsidRDefault="00A10C56" w:rsidP="00A10C56"/>
    <w:p w14:paraId="5EFA93C1" w14:textId="5F96121A" w:rsidR="00A10C56" w:rsidRDefault="00A10C56" w:rsidP="00A10C56">
      <w:pPr>
        <w:pStyle w:val="Heading4"/>
      </w:pPr>
      <w:r>
        <w:t xml:space="preserve">Third – </w:t>
      </w:r>
      <w:r>
        <w:rPr>
          <w:u w:val="single"/>
        </w:rPr>
        <w:t>SSD</w:t>
      </w:r>
      <w:r>
        <w:t xml:space="preserve"> – their model that allows them to </w:t>
      </w:r>
      <w:r>
        <w:rPr>
          <w:u w:val="single"/>
        </w:rPr>
        <w:t>side-step</w:t>
      </w:r>
      <w:r>
        <w:t xml:space="preserve"> the topic on both the </w:t>
      </w:r>
      <w:proofErr w:type="spellStart"/>
      <w:r>
        <w:rPr>
          <w:u w:val="single"/>
        </w:rPr>
        <w:t>Aff</w:t>
      </w:r>
      <w:proofErr w:type="spellEnd"/>
      <w:r>
        <w:t xml:space="preserve"> and </w:t>
      </w:r>
      <w:r>
        <w:rPr>
          <w:u w:val="single"/>
        </w:rPr>
        <w:t>Neg</w:t>
      </w:r>
      <w:r>
        <w:t xml:space="preserve"> hurts debate as a site of </w:t>
      </w:r>
      <w:r w:rsidRPr="00F4330B">
        <w:rPr>
          <w:u w:val="single"/>
        </w:rPr>
        <w:t>role experimentation</w:t>
      </w:r>
      <w:r>
        <w:t xml:space="preserve"> – choosing to individually engage </w:t>
      </w:r>
      <w:r>
        <w:rPr>
          <w:u w:val="single"/>
        </w:rPr>
        <w:t>both sides</w:t>
      </w:r>
      <w:r>
        <w:t xml:space="preserve"> </w:t>
      </w:r>
      <w:proofErr w:type="gramStart"/>
      <w:r>
        <w:t>solves</w:t>
      </w:r>
      <w:proofErr w:type="gramEnd"/>
      <w:r>
        <w:t xml:space="preserve"> </w:t>
      </w:r>
      <w:r>
        <w:rPr>
          <w:u w:val="single"/>
        </w:rPr>
        <w:t>argument refinement</w:t>
      </w:r>
      <w:r>
        <w:t xml:space="preserve"> and </w:t>
      </w:r>
      <w:r>
        <w:rPr>
          <w:u w:val="single"/>
        </w:rPr>
        <w:t>self-reflexivity</w:t>
      </w:r>
      <w:r>
        <w:t xml:space="preserve"> breeding constantly evolving methodology which is key to activist resistance BUT side-stepping it ingrains </w:t>
      </w:r>
      <w:r>
        <w:rPr>
          <w:u w:val="single"/>
        </w:rPr>
        <w:t>ideological dogmatism</w:t>
      </w:r>
      <w:r>
        <w:t xml:space="preserve"> by imposing artificial lines in the sand for what not to experiment replicating imperial ideologies about exclusion.</w:t>
      </w:r>
    </w:p>
    <w:p w14:paraId="1B4164A3" w14:textId="36BE77FD" w:rsidR="00A10C56" w:rsidRDefault="00A10C56" w:rsidP="00A10C56"/>
    <w:p w14:paraId="267076B5" w14:textId="7A9A8AFF" w:rsidR="00A10C56" w:rsidRDefault="00A10C56" w:rsidP="00A10C56">
      <w:pPr>
        <w:pStyle w:val="Heading4"/>
      </w:pPr>
      <w:r>
        <w:t xml:space="preserve">Fourth- </w:t>
      </w: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4386BDE5" w14:textId="77777777" w:rsidR="00A10C56" w:rsidRPr="007C580E" w:rsidRDefault="00A10C56" w:rsidP="00A10C56">
      <w:r w:rsidRPr="007C580E">
        <w:rPr>
          <w:rStyle w:val="Style13ptBold"/>
        </w:rPr>
        <w:t>Archer</w:t>
      </w:r>
      <w:r>
        <w:rPr>
          <w:rStyle w:val="Style13ptBold"/>
        </w:rPr>
        <w:t xml:space="preserve"> 18</w:t>
      </w:r>
      <w:r w:rsidRPr="007C580E">
        <w:t>, Deborah N. "Political Lawyering for the 21st Century." </w:t>
      </w:r>
      <w:proofErr w:type="spellStart"/>
      <w:r w:rsidRPr="007C580E">
        <w:t>Denv</w:t>
      </w:r>
      <w:proofErr w:type="spellEnd"/>
      <w:r w:rsidRPr="007C580E">
        <w:t>. L. Rev. 96 (2018): 399.</w:t>
      </w:r>
      <w:r>
        <w:t xml:space="preserve"> (Associate Professor of Clinical Law at NYU School of Law)//Elmer</w:t>
      </w:r>
    </w:p>
    <w:p w14:paraId="232FC040" w14:textId="77777777" w:rsidR="00A10C56" w:rsidRPr="007C580E" w:rsidRDefault="00A10C56" w:rsidP="00A10C56">
      <w:pPr>
        <w:rPr>
          <w:sz w:val="16"/>
        </w:rPr>
      </w:pPr>
      <w:r w:rsidRPr="002F656C">
        <w:rPr>
          <w:rStyle w:val="StyleUnderline"/>
          <w:highlight w:val="green"/>
        </w:rPr>
        <w:t>Political justice lawyers must be able to break</w:t>
      </w:r>
      <w:r w:rsidRPr="005278CD">
        <w:rPr>
          <w:rStyle w:val="StyleUnderline"/>
        </w:rPr>
        <w:t xml:space="preserve"> apart </w:t>
      </w:r>
      <w:r w:rsidRPr="002F656C">
        <w:rPr>
          <w:rStyle w:val="StyleUnderline"/>
          <w:highlight w:val="green"/>
        </w:rPr>
        <w:t xml:space="preserve">a systemic problem </w:t>
      </w:r>
      <w:r w:rsidRPr="002F656C">
        <w:rPr>
          <w:rStyle w:val="StyleUnderline"/>
          <w:b/>
          <w:bCs/>
          <w:highlight w:val="green"/>
          <w:bdr w:val="single" w:sz="4" w:space="0" w:color="auto"/>
        </w:rPr>
        <w:t>into manageable components</w:t>
      </w:r>
      <w:r w:rsidRPr="005278CD">
        <w:rPr>
          <w:rStyle w:val="StyleUnderline"/>
        </w:rPr>
        <w:t xml:space="preserve">. </w:t>
      </w:r>
      <w:proofErr w:type="gramStart"/>
      <w:r w:rsidRPr="00C40D0B">
        <w:rPr>
          <w:rStyle w:val="StyleUnderline"/>
        </w:rPr>
        <w:t>The complexity of social problems,</w:t>
      </w:r>
      <w:proofErr w:type="gramEnd"/>
      <w:r w:rsidRPr="00C40D0B">
        <w:rPr>
          <w:rStyle w:val="StyleUnderline"/>
        </w:rPr>
        <w:t xml:space="preserve">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w:t>
      </w:r>
      <w:proofErr w:type="spellStart"/>
      <w:r w:rsidRPr="005278CD">
        <w:rPr>
          <w:sz w:val="16"/>
        </w:rPr>
        <w:t>Lobel</w:t>
      </w:r>
      <w:proofErr w:type="spellEnd"/>
      <w:r w:rsidRPr="005278CD">
        <w:rPr>
          <w:sz w:val="16"/>
        </w:rPr>
        <w:t xml:space="preserve">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2F656C">
        <w:rPr>
          <w:rStyle w:val="StyleUnderline"/>
          <w:highlight w:val="green"/>
        </w:rPr>
        <w:t xml:space="preserve">advocates must </w:t>
      </w:r>
      <w:r w:rsidRPr="005278CD">
        <w:rPr>
          <w:rStyle w:val="StyleUnderline"/>
        </w:rPr>
        <w:t xml:space="preserve">be able to </w:t>
      </w:r>
      <w:r w:rsidRPr="002F656C">
        <w:rPr>
          <w:rStyle w:val="Emphasis"/>
          <w:highlight w:val="green"/>
        </w:rPr>
        <w:t>break apart</w:t>
      </w:r>
      <w:r w:rsidRPr="002F656C">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w:t>
      </w:r>
      <w:proofErr w:type="gramStart"/>
      <w:r w:rsidRPr="005278CD">
        <w:rPr>
          <w:sz w:val="16"/>
        </w:rPr>
        <w:t>addressed, but</w:t>
      </w:r>
      <w:proofErr w:type="gramEnd"/>
      <w:r w:rsidRPr="005278CD">
        <w:rPr>
          <w:sz w:val="16"/>
        </w:rPr>
        <w:t xml:space="preserve"> </w:t>
      </w:r>
      <w:r w:rsidRPr="005278CD">
        <w:rPr>
          <w:rStyle w:val="Emphasis"/>
        </w:rPr>
        <w:t xml:space="preserve">breaking them apart is </w:t>
      </w:r>
      <w:r w:rsidRPr="002F656C">
        <w:rPr>
          <w:rStyle w:val="Emphasis"/>
          <w:highlight w:val="green"/>
        </w:rPr>
        <w:t>more manageable</w:t>
      </w:r>
      <w:r w:rsidRPr="005278CD">
        <w:rPr>
          <w:sz w:val="16"/>
        </w:rPr>
        <w:t>—and more realistic—</w:t>
      </w:r>
      <w:r w:rsidRPr="002F656C">
        <w:rPr>
          <w:rStyle w:val="Emphasis"/>
          <w:highlight w:val="green"/>
        </w:rPr>
        <w:t xml:space="preserve">than </w:t>
      </w:r>
      <w:r w:rsidRPr="002F656C">
        <w:rPr>
          <w:rStyle w:val="Emphasis"/>
          <w:highlight w:val="green"/>
          <w:bdr w:val="single" w:sz="4" w:space="0" w:color="auto"/>
        </w:rPr>
        <w:t>acting as though there is a single lever</w:t>
      </w:r>
      <w:r w:rsidRPr="002F656C">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2F656C">
        <w:rPr>
          <w:rStyle w:val="StyleUnderline"/>
          <w:highlight w:val="green"/>
        </w:rPr>
        <w:t>Advocates must</w:t>
      </w:r>
      <w:r w:rsidRPr="002F656C">
        <w:rPr>
          <w:sz w:val="16"/>
          <w:highlight w:val="green"/>
        </w:rPr>
        <w:t xml:space="preserve"> </w:t>
      </w:r>
      <w:r w:rsidRPr="005278CD">
        <w:rPr>
          <w:sz w:val="16"/>
        </w:rPr>
        <w:t xml:space="preserve">also </w:t>
      </w:r>
      <w:r w:rsidRPr="002F656C">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2F656C">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w:t>
      </w:r>
      <w:proofErr w:type="gramStart"/>
      <w:r w:rsidRPr="005278CD">
        <w:rPr>
          <w:sz w:val="16"/>
        </w:rPr>
        <w:t>Education, but</w:t>
      </w:r>
      <w:proofErr w:type="gramEnd"/>
      <w:r w:rsidRPr="005278CD">
        <w:rPr>
          <w:sz w:val="16"/>
        </w:rPr>
        <w:t xml:space="preserve"> forget that the decision was the result of a decades-long advocacy strategy.145 Indeed, the decision itself was no magic wand, as the country continues to work to give full effect to the decision 70 years hence. </w:t>
      </w:r>
      <w:r w:rsidRPr="005278CD">
        <w:rPr>
          <w:rStyle w:val="StyleUnderline"/>
        </w:rPr>
        <w:t xml:space="preserve">Advocates cannot only fight for change they will see in their </w:t>
      </w:r>
      <w:proofErr w:type="gramStart"/>
      <w:r w:rsidRPr="005278CD">
        <w:rPr>
          <w:rStyle w:val="StyleUnderline"/>
        </w:rPr>
        <w:t>lifetime,</w:t>
      </w:r>
      <w:proofErr w:type="gramEnd"/>
      <w:r w:rsidRPr="005278CD">
        <w:rPr>
          <w:rStyle w:val="StyleUnderline"/>
        </w:rPr>
        <w:t xml:space="preserve"> they must also fight for the future.</w:t>
      </w:r>
      <w:r w:rsidRPr="005278CD">
        <w:rPr>
          <w:sz w:val="16"/>
        </w:rPr>
        <w:t xml:space="preserve">146 Change did not happen </w:t>
      </w:r>
      <w:proofErr w:type="spellStart"/>
      <w:r w:rsidRPr="005278CD">
        <w:rPr>
          <w:sz w:val="16"/>
        </w:rPr>
        <w:t>over night</w:t>
      </w:r>
      <w:proofErr w:type="spellEnd"/>
      <w:r w:rsidRPr="005278CD">
        <w:rPr>
          <w:sz w:val="16"/>
        </w:rPr>
        <w:t xml:space="preserve"> in Brown and lasting change cannot happen </w:t>
      </w:r>
      <w:proofErr w:type="spellStart"/>
      <w:r w:rsidRPr="005278CD">
        <w:rPr>
          <w:sz w:val="16"/>
        </w:rPr>
        <w:t>over night</w:t>
      </w:r>
      <w:proofErr w:type="spellEnd"/>
      <w:r w:rsidRPr="005278CD">
        <w:rPr>
          <w:sz w:val="16"/>
        </w:rPr>
        <w:t xml:space="preserve"> today. </w:t>
      </w:r>
      <w:r w:rsidRPr="002F656C">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w:t>
      </w:r>
      <w:proofErr w:type="spellStart"/>
      <w:r w:rsidRPr="005278CD">
        <w:rPr>
          <w:sz w:val="16"/>
        </w:rPr>
        <w:t>Lobel’s</w:t>
      </w:r>
      <w:proofErr w:type="spellEnd"/>
      <w:r w:rsidRPr="005278CD">
        <w:rPr>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5278CD">
        <w:rPr>
          <w:sz w:val="16"/>
        </w:rPr>
        <w:t>Lobel</w:t>
      </w:r>
      <w:proofErr w:type="spellEnd"/>
      <w:r w:rsidRPr="005278CD">
        <w:rPr>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2F656C">
        <w:rPr>
          <w:rStyle w:val="StyleUnderline"/>
          <w:highlight w:val="green"/>
        </w:rPr>
        <w:t xml:space="preserve">Advocates </w:t>
      </w:r>
      <w:r w:rsidRPr="005278CD">
        <w:rPr>
          <w:rStyle w:val="StyleUnderline"/>
        </w:rPr>
        <w:t xml:space="preserve">challenging complex social justice problems </w:t>
      </w:r>
      <w:r w:rsidRPr="002F656C">
        <w:rPr>
          <w:rStyle w:val="StyleUnderline"/>
          <w:highlight w:val="green"/>
        </w:rPr>
        <w:t xml:space="preserve">can </w:t>
      </w:r>
      <w:r w:rsidRPr="002F656C">
        <w:rPr>
          <w:rStyle w:val="Emphasis"/>
          <w:highlight w:val="green"/>
        </w:rPr>
        <w:t>find it difficult to identify the correct solution</w:t>
      </w:r>
      <w:r w:rsidRPr="002F656C">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 xml:space="preserve">values </w:t>
      </w:r>
      <w:proofErr w:type="gramStart"/>
      <w:r w:rsidRPr="005278CD">
        <w:rPr>
          <w:rStyle w:val="Emphasis"/>
        </w:rPr>
        <w:t>is in conflict with</w:t>
      </w:r>
      <w:proofErr w:type="gramEnd"/>
      <w:r w:rsidRPr="005278CD">
        <w:rPr>
          <w:rStyle w:val="Emphasis"/>
        </w:rPr>
        <w:t xml:space="preserve">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2F656C">
        <w:rPr>
          <w:rStyle w:val="Emphasis"/>
          <w:highlight w:val="green"/>
        </w:rPr>
        <w:t xml:space="preserve">students are not often forced to struggle through </w:t>
      </w:r>
      <w:r w:rsidRPr="005278CD">
        <w:rPr>
          <w:rStyle w:val="Emphasis"/>
        </w:rPr>
        <w:t xml:space="preserve">them to </w:t>
      </w:r>
      <w:r w:rsidRPr="002F656C">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5278CD">
        <w:rPr>
          <w:sz w:val="10"/>
          <w:szCs w:val="10"/>
        </w:rPr>
        <w:t>social</w:t>
      </w:r>
      <w:proofErr w:type="gramEnd"/>
      <w:r w:rsidRPr="005278CD">
        <w:rPr>
          <w:sz w:val="10"/>
          <w:szCs w:val="10"/>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5278CD">
        <w:rPr>
          <w:sz w:val="10"/>
          <w:szCs w:val="10"/>
        </w:rPr>
        <w:t>teach</w:t>
      </w:r>
      <w:proofErr w:type="gramEnd"/>
      <w:r w:rsidRPr="005278CD">
        <w:rPr>
          <w:sz w:val="10"/>
          <w:szCs w:val="10"/>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5278CD">
        <w:rPr>
          <w:sz w:val="10"/>
          <w:szCs w:val="10"/>
        </w:rPr>
        <w:t>be</w:t>
      </w:r>
      <w:proofErr w:type="gramEnd"/>
      <w:r w:rsidRPr="005278CD">
        <w:rPr>
          <w:sz w:val="10"/>
          <w:szCs w:val="10"/>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5278CD">
        <w:rPr>
          <w:sz w:val="10"/>
          <w:szCs w:val="10"/>
        </w:rPr>
        <w:t>ones</w:t>
      </w:r>
      <w:proofErr w:type="spellEnd"/>
      <w:r w:rsidRPr="005278CD">
        <w:rPr>
          <w:sz w:val="10"/>
          <w:szCs w:val="10"/>
        </w:rPr>
        <w:t xml:space="preserve"> own learning process.159 III. A Pedagogical Course Correction “If it offends your sense of justice, there’s a cause of action.” - Florence </w:t>
      </w:r>
      <w:proofErr w:type="spellStart"/>
      <w:r w:rsidRPr="005278CD">
        <w:rPr>
          <w:sz w:val="10"/>
          <w:szCs w:val="10"/>
        </w:rPr>
        <w:t>Roisman</w:t>
      </w:r>
      <w:proofErr w:type="spellEnd"/>
      <w:r w:rsidRPr="005278CD">
        <w:rPr>
          <w:sz w:val="10"/>
          <w:szCs w:val="10"/>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w:t>
      </w:r>
      <w:proofErr w:type="gramStart"/>
      <w:r w:rsidRPr="005278CD">
        <w:rPr>
          <w:sz w:val="10"/>
          <w:szCs w:val="10"/>
        </w:rPr>
        <w:t>in order to</w:t>
      </w:r>
      <w:proofErr w:type="gramEnd"/>
      <w:r w:rsidRPr="005278CD">
        <w:rPr>
          <w:sz w:val="10"/>
          <w:szCs w:val="10"/>
        </w:rPr>
        <w:t xml:space="preserve"> place the students’ work on behalf of their clients within a larger context. But by relying on carefully curated small cases I was inadvertently desensitizing my students to a lawyer’s responsibility to challenge these systemic </w:t>
      </w:r>
      <w:proofErr w:type="gramStart"/>
      <w:r w:rsidRPr="005278CD">
        <w:rPr>
          <w:sz w:val="10"/>
          <w:szCs w:val="10"/>
        </w:rPr>
        <w:t>problems, and</w:t>
      </w:r>
      <w:proofErr w:type="gramEnd"/>
      <w:r w:rsidRPr="005278CD">
        <w:rPr>
          <w:sz w:val="10"/>
          <w:szCs w:val="10"/>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5278CD">
        <w:rPr>
          <w:sz w:val="10"/>
          <w:szCs w:val="10"/>
        </w:rPr>
        <w:t>status quo</w:t>
      </w:r>
      <w:proofErr w:type="gramEnd"/>
      <w:r w:rsidRPr="005278CD">
        <w:rPr>
          <w:sz w:val="10"/>
          <w:szCs w:val="10"/>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5278CD">
        <w:rPr>
          <w:sz w:val="10"/>
          <w:szCs w:val="10"/>
        </w:rPr>
        <w:t>[ ]</w:t>
      </w:r>
      <w:proofErr w:type="gramEnd"/>
      <w:r w:rsidRPr="005278CD">
        <w:rPr>
          <w:sz w:val="10"/>
          <w:szCs w:val="10"/>
        </w:rPr>
        <w:t xml:space="preserve"> Supreme Court case that upheld Charles Carlisle’s conviction because a </w:t>
      </w:r>
      <w:proofErr w:type="spellStart"/>
      <w:r w:rsidRPr="005278CD">
        <w:rPr>
          <w:sz w:val="10"/>
          <w:szCs w:val="10"/>
        </w:rPr>
        <w:t>wyer</w:t>
      </w:r>
      <w:proofErr w:type="spellEnd"/>
      <w:r w:rsidRPr="005278CD">
        <w:rPr>
          <w:sz w:val="10"/>
          <w:szCs w:val="10"/>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5278CD">
        <w:rPr>
          <w:sz w:val="10"/>
          <w:szCs w:val="10"/>
        </w:rPr>
        <w:t>clear</w:t>
      </w:r>
      <w:proofErr w:type="gramEnd"/>
      <w:r w:rsidRPr="005278CD">
        <w:rPr>
          <w:sz w:val="10"/>
          <w:szCs w:val="10"/>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5278CD">
        <w:rPr>
          <w:sz w:val="10"/>
          <w:szCs w:val="10"/>
        </w:rPr>
        <w:t>disparities, and</w:t>
      </w:r>
      <w:proofErr w:type="gramEnd"/>
      <w:r w:rsidRPr="005278CD">
        <w:rPr>
          <w:sz w:val="10"/>
          <w:szCs w:val="10"/>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5278CD">
        <w:rPr>
          <w:sz w:val="10"/>
          <w:szCs w:val="10"/>
        </w:rPr>
        <w:t>check ups</w:t>
      </w:r>
      <w:proofErr w:type="spellEnd"/>
      <w:r w:rsidRPr="005278CD">
        <w:rPr>
          <w:sz w:val="10"/>
          <w:szCs w:val="10"/>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5278CD">
        <w:rPr>
          <w:sz w:val="10"/>
          <w:szCs w:val="10"/>
        </w:rPr>
        <w:t>a number of</w:t>
      </w:r>
      <w:proofErr w:type="gramEnd"/>
      <w:r w:rsidRPr="005278CD">
        <w:rPr>
          <w:sz w:val="10"/>
          <w:szCs w:val="10"/>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5278CD">
        <w:rPr>
          <w:sz w:val="10"/>
          <w:szCs w:val="10"/>
        </w:rPr>
        <w:t>that public hospitals</w:t>
      </w:r>
      <w:proofErr w:type="gramEnd"/>
      <w:r w:rsidRPr="005278CD">
        <w:rPr>
          <w:sz w:val="10"/>
          <w:szCs w:val="10"/>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5278CD">
        <w:rPr>
          <w:sz w:val="10"/>
          <w:szCs w:val="10"/>
        </w:rPr>
        <w:t>And,</w:t>
      </w:r>
      <w:proofErr w:type="gramEnd"/>
      <w:r w:rsidRPr="005278CD">
        <w:rPr>
          <w:sz w:val="10"/>
          <w:szCs w:val="10"/>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5278CD">
        <w:rPr>
          <w:sz w:val="10"/>
          <w:szCs w:val="10"/>
        </w:rPr>
        <w:t>rights, and</w:t>
      </w:r>
      <w:proofErr w:type="gramEnd"/>
      <w:r w:rsidRPr="005278CD">
        <w:rPr>
          <w:sz w:val="10"/>
          <w:szCs w:val="10"/>
        </w:rPr>
        <w:t xml:space="preserve"> altering the allocation of power from government agencies and institutions back into the hands of these women. They questioned whose interests these policies and practices were designed to </w:t>
      </w:r>
      <w:proofErr w:type="gramStart"/>
      <w:r w:rsidRPr="005278CD">
        <w:rPr>
          <w:sz w:val="10"/>
          <w:szCs w:val="10"/>
        </w:rPr>
        <w:t>serve, and</w:t>
      </w:r>
      <w:proofErr w:type="gramEnd"/>
      <w:r w:rsidRPr="005278CD">
        <w:rPr>
          <w:sz w:val="10"/>
          <w:szCs w:val="10"/>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5278CD">
        <w:rPr>
          <w:sz w:val="10"/>
          <w:szCs w:val="10"/>
        </w:rPr>
        <w:t>short and long term</w:t>
      </w:r>
      <w:proofErr w:type="gramEnd"/>
      <w:r w:rsidRPr="005278CD">
        <w:rPr>
          <w:sz w:val="10"/>
          <w:szCs w:val="10"/>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2F656C">
        <w:rPr>
          <w:rStyle w:val="Emphasis"/>
          <w:highlight w:val="green"/>
        </w:rPr>
        <w:t>large-scale fact investigation</w:t>
      </w:r>
      <w:r w:rsidRPr="002F656C">
        <w:rPr>
          <w:sz w:val="16"/>
          <w:highlight w:val="green"/>
          <w:u w:val="single"/>
        </w:rPr>
        <w:t xml:space="preserve">; </w:t>
      </w:r>
      <w:r w:rsidRPr="002F656C">
        <w:rPr>
          <w:rStyle w:val="Emphasis"/>
          <w:highlight w:val="green"/>
        </w:rPr>
        <w:t>transferring</w:t>
      </w:r>
      <w:r w:rsidRPr="002F656C">
        <w:rPr>
          <w:sz w:val="16"/>
          <w:highlight w:val="green"/>
        </w:rPr>
        <w:t xml:space="preserve"> </w:t>
      </w:r>
      <w:r w:rsidRPr="005278CD">
        <w:rPr>
          <w:sz w:val="16"/>
        </w:rPr>
        <w:t>their “</w:t>
      </w:r>
      <w:r w:rsidRPr="005278CD">
        <w:rPr>
          <w:rStyle w:val="StyleUnderline"/>
        </w:rPr>
        <w:t xml:space="preserve">social justice </w:t>
      </w:r>
      <w:r w:rsidRPr="002F656C">
        <w:rPr>
          <w:rStyle w:val="Emphasis"/>
          <w:highlight w:val="green"/>
        </w:rPr>
        <w:t>knowledge</w:t>
      </w:r>
      <w:r w:rsidRPr="002F656C">
        <w:rPr>
          <w:sz w:val="16"/>
          <w:highlight w:val="green"/>
          <w:u w:val="single"/>
        </w:rPr>
        <w:t xml:space="preserve">” </w:t>
      </w:r>
      <w:r w:rsidRPr="002F656C">
        <w:rPr>
          <w:rStyle w:val="Emphasis"/>
          <w:highlight w:val="green"/>
        </w:rPr>
        <w:t>to different contexts</w:t>
      </w:r>
      <w:r w:rsidRPr="002F656C">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5278CD">
        <w:rPr>
          <w:sz w:val="16"/>
          <w:szCs w:val="10"/>
        </w:rPr>
        <w:t>harms</w:t>
      </w:r>
      <w:proofErr w:type="spellEnd"/>
      <w:r w:rsidRPr="005278CD">
        <w:rPr>
          <w:sz w:val="16"/>
          <w:szCs w:val="10"/>
        </w:rPr>
        <w:t xml:space="preserve">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2F656C">
        <w:rPr>
          <w:rStyle w:val="Emphasis"/>
          <w:highlight w:val="green"/>
        </w:rPr>
        <w:t>to advance the cause of justice</w:t>
      </w:r>
      <w:r w:rsidRPr="005278CD">
        <w:rPr>
          <w:sz w:val="16"/>
        </w:rPr>
        <w:t>—</w:t>
      </w:r>
      <w:r w:rsidRPr="002F656C">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2F656C">
        <w:rPr>
          <w:rStyle w:val="Emphasis"/>
          <w:highlight w:val="green"/>
          <w:bdr w:val="single" w:sz="4" w:space="0" w:color="auto"/>
        </w:rPr>
        <w:t>the job of legal education</w:t>
      </w:r>
      <w:r w:rsidRPr="002F656C">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5278CD">
        <w:rPr>
          <w:sz w:val="16"/>
        </w:rPr>
        <w:t>they can</w:t>
      </w:r>
      <w:proofErr w:type="gramEnd"/>
      <w:r w:rsidRPr="005278CD">
        <w:rPr>
          <w:sz w:val="16"/>
        </w:rPr>
        <w:t xml:space="preserve"> inspire lawyers overwhelmed by the challenges of change. </w:t>
      </w:r>
      <w:proofErr w:type="gramStart"/>
      <w:r w:rsidRPr="005278CD">
        <w:rPr>
          <w:sz w:val="16"/>
        </w:rPr>
        <w:t>In order to</w:t>
      </w:r>
      <w:proofErr w:type="gramEnd"/>
      <w:r w:rsidRPr="005278CD">
        <w:rPr>
          <w:sz w:val="16"/>
        </w:rPr>
        <w:t xml:space="preserve"> provide transformative learning experiences, clinical education must supplement traditional pedagogical tools and should consider political lawyering’s potential to empower law students and communities</w:t>
      </w:r>
      <w:r w:rsidRPr="007C580E">
        <w:rPr>
          <w:sz w:val="16"/>
        </w:rPr>
        <w:t>.</w:t>
      </w:r>
    </w:p>
    <w:p w14:paraId="5EA673A1" w14:textId="67022C7E" w:rsidR="00A10C56" w:rsidRPr="001B13D8" w:rsidRDefault="00A10C56" w:rsidP="00A10C56">
      <w:pPr>
        <w:pStyle w:val="Heading4"/>
        <w:rPr>
          <w:rFonts w:asciiTheme="minorHAnsi" w:hAnsiTheme="minorHAnsi" w:cstheme="minorHAnsi"/>
        </w:rPr>
      </w:pPr>
      <w:r w:rsidRPr="001B13D8">
        <w:rPr>
          <w:rFonts w:asciiTheme="minorHAnsi" w:hAnsiTheme="minorHAnsi" w:cstheme="minorHAnsi"/>
        </w:rPr>
        <w:t xml:space="preserve">TVA – </w:t>
      </w:r>
      <w:r>
        <w:rPr>
          <w:rFonts w:asciiTheme="minorHAnsi" w:hAnsiTheme="minorHAnsi" w:cstheme="minorHAnsi"/>
        </w:rPr>
        <w:t>[</w:t>
      </w:r>
      <w:r w:rsidRPr="006477B6">
        <w:rPr>
          <w:rFonts w:asciiTheme="minorHAnsi" w:hAnsiTheme="minorHAnsi" w:cstheme="minorHAnsi"/>
          <w:highlight w:val="green"/>
        </w:rPr>
        <w:t xml:space="preserve">Affirm </w:t>
      </w:r>
      <w:proofErr w:type="gramStart"/>
      <w:r w:rsidRPr="006477B6">
        <w:rPr>
          <w:rFonts w:asciiTheme="minorHAnsi" w:hAnsiTheme="minorHAnsi" w:cstheme="minorHAnsi"/>
          <w:highlight w:val="green"/>
        </w:rPr>
        <w:t>a</w:t>
      </w:r>
      <w:proofErr w:type="gramEnd"/>
      <w:r w:rsidRPr="006477B6">
        <w:rPr>
          <w:rFonts w:asciiTheme="minorHAnsi" w:hAnsiTheme="minorHAnsi" w:cstheme="minorHAnsi"/>
          <w:highlight w:val="green"/>
        </w:rPr>
        <w:t xml:space="preserve"> </w:t>
      </w:r>
      <w:r>
        <w:rPr>
          <w:rFonts w:asciiTheme="minorHAnsi" w:hAnsiTheme="minorHAnsi" w:cstheme="minorHAnsi"/>
        </w:rPr>
        <w:t>unconditional right to strike for disabled workers that attempts to declare radicality with the system, solves all of your offense</w:t>
      </w:r>
      <w:r>
        <w:rPr>
          <w:rFonts w:asciiTheme="minorHAnsi" w:hAnsiTheme="minorHAnsi" w:cstheme="minorHAnsi"/>
        </w:rPr>
        <w:t>]</w:t>
      </w:r>
    </w:p>
    <w:p w14:paraId="32AECE84" w14:textId="77777777" w:rsidR="00A10C56" w:rsidRPr="00F800C0" w:rsidRDefault="00A10C56" w:rsidP="00A10C56">
      <w:pPr>
        <w:pStyle w:val="Heading4"/>
        <w:rPr>
          <w:rFonts w:asciiTheme="minorHAnsi" w:hAnsiTheme="minorHAnsi" w:cstheme="minorHAnsi"/>
          <w:bCs/>
          <w:szCs w:val="26"/>
        </w:rPr>
      </w:pPr>
      <w:r>
        <w:rPr>
          <w:rFonts w:asciiTheme="minorHAnsi" w:hAnsiTheme="minorHAnsi" w:cstheme="minorHAnsi"/>
          <w:bCs/>
          <w:szCs w:val="26"/>
        </w:rPr>
        <w:t xml:space="preserve">TVA is terminal defense – proves our models aren’t </w:t>
      </w:r>
      <w:r>
        <w:rPr>
          <w:rFonts w:asciiTheme="minorHAnsi" w:hAnsiTheme="minorHAnsi" w:cstheme="minorHAnsi"/>
          <w:bCs/>
          <w:szCs w:val="26"/>
          <w:u w:val="single"/>
        </w:rPr>
        <w:t xml:space="preserve">mutually </w:t>
      </w:r>
      <w:r w:rsidRPr="00F800C0">
        <w:rPr>
          <w:rFonts w:asciiTheme="minorHAnsi" w:hAnsiTheme="minorHAnsi" w:cstheme="minorHAnsi"/>
          <w:bCs/>
          <w:szCs w:val="26"/>
          <w:u w:val="single"/>
        </w:rPr>
        <w:t>exclusive</w:t>
      </w:r>
      <w:r>
        <w:rPr>
          <w:rFonts w:asciiTheme="minorHAnsi" w:hAnsiTheme="minorHAnsi" w:cstheme="minorHAnsi"/>
          <w:bCs/>
          <w:szCs w:val="26"/>
        </w:rPr>
        <w:t xml:space="preserve"> - </w:t>
      </w:r>
      <w:r w:rsidRPr="00F800C0">
        <w:rPr>
          <w:rFonts w:asciiTheme="minorHAnsi" w:hAnsiTheme="minorHAnsi" w:cstheme="minorHAnsi"/>
          <w:bCs/>
          <w:szCs w:val="26"/>
        </w:rPr>
        <w:t>any</w:t>
      </w:r>
      <w:r w:rsidRPr="001B13D8">
        <w:rPr>
          <w:rFonts w:asciiTheme="minorHAnsi" w:hAnsiTheme="minorHAnsi" w:cstheme="minorHAnsi"/>
          <w:bCs/>
          <w:szCs w:val="26"/>
        </w:rPr>
        <w:t xml:space="preserve"> response to the </w:t>
      </w:r>
      <w:r w:rsidRPr="001B13D8">
        <w:rPr>
          <w:rFonts w:asciiTheme="minorHAnsi" w:hAnsiTheme="minorHAnsi" w:cstheme="minorHAnsi"/>
          <w:bCs/>
          <w:szCs w:val="26"/>
          <w:u w:val="single"/>
        </w:rPr>
        <w:t>substance</w:t>
      </w:r>
      <w:r w:rsidRPr="001B13D8">
        <w:rPr>
          <w:rFonts w:asciiTheme="minorHAnsi" w:hAnsiTheme="minorHAnsi" w:cstheme="minorHAnsi"/>
          <w:bCs/>
          <w:szCs w:val="26"/>
        </w:rPr>
        <w:t xml:space="preserve"> of the TVA is </w:t>
      </w:r>
      <w:r w:rsidRPr="001B13D8">
        <w:rPr>
          <w:rFonts w:asciiTheme="minorHAnsi" w:hAnsiTheme="minorHAnsi" w:cstheme="minorHAnsi"/>
          <w:bCs/>
          <w:szCs w:val="26"/>
          <w:u w:val="single"/>
        </w:rPr>
        <w:t>offense</w:t>
      </w:r>
      <w:r w:rsidRPr="001B13D8">
        <w:rPr>
          <w:rFonts w:asciiTheme="minorHAnsi" w:hAnsiTheme="minorHAnsi" w:cstheme="minorHAnsi"/>
          <w:bCs/>
          <w:szCs w:val="26"/>
        </w:rPr>
        <w:t xml:space="preserve"> for us because it proves our model allows for </w:t>
      </w:r>
      <w:r w:rsidRPr="001B13D8">
        <w:rPr>
          <w:rFonts w:asciiTheme="minorHAnsi" w:hAnsiTheme="minorHAnsi" w:cstheme="minorHAnsi"/>
          <w:bCs/>
          <w:szCs w:val="26"/>
          <w:u w:val="single"/>
        </w:rPr>
        <w:t>clear contestation</w:t>
      </w:r>
      <w:r>
        <w:rPr>
          <w:rFonts w:asciiTheme="minorHAnsi" w:hAnsiTheme="minorHAnsi" w:cstheme="minorHAnsi"/>
          <w:bCs/>
          <w:szCs w:val="26"/>
        </w:rPr>
        <w:t xml:space="preserve">. Form over Content doesn’t take it out since we don’t </w:t>
      </w:r>
      <w:r>
        <w:rPr>
          <w:rFonts w:asciiTheme="minorHAnsi" w:hAnsiTheme="minorHAnsi" w:cstheme="minorHAnsi"/>
          <w:bCs/>
          <w:szCs w:val="26"/>
          <w:u w:val="single"/>
        </w:rPr>
        <w:t>restrict Form</w:t>
      </w:r>
      <w:r>
        <w:rPr>
          <w:rFonts w:asciiTheme="minorHAnsi" w:hAnsiTheme="minorHAnsi" w:cstheme="minorHAnsi"/>
          <w:bCs/>
          <w:szCs w:val="26"/>
        </w:rPr>
        <w:t xml:space="preserve">, just the substantive burden of the </w:t>
      </w:r>
      <w:proofErr w:type="spellStart"/>
      <w:r>
        <w:rPr>
          <w:rFonts w:asciiTheme="minorHAnsi" w:hAnsiTheme="minorHAnsi" w:cstheme="minorHAnsi"/>
          <w:bCs/>
          <w:szCs w:val="26"/>
        </w:rPr>
        <w:t>Aff</w:t>
      </w:r>
      <w:proofErr w:type="spellEnd"/>
      <w:r>
        <w:rPr>
          <w:rFonts w:asciiTheme="minorHAnsi" w:hAnsiTheme="minorHAnsi" w:cstheme="minorHAnsi"/>
          <w:bCs/>
          <w:szCs w:val="26"/>
        </w:rPr>
        <w:t>.</w:t>
      </w:r>
    </w:p>
    <w:p w14:paraId="77356E6C" w14:textId="4B722B5A" w:rsidR="00A10C56" w:rsidRDefault="00A10C56" w:rsidP="00A10C56">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w:t>
      </w:r>
      <w:proofErr w:type="spellStart"/>
      <w:r>
        <w:t>Aff</w:t>
      </w:r>
      <w:proofErr w:type="spellEnd"/>
      <w:r>
        <w:t xml:space="preserve"> Impact Turns predicated on </w:t>
      </w:r>
      <w:r>
        <w:rPr>
          <w:u w:val="single"/>
        </w:rPr>
        <w:t>their theory</w:t>
      </w:r>
      <w:r>
        <w:t xml:space="preserve"> since we </w:t>
      </w:r>
      <w:proofErr w:type="gramStart"/>
      <w:r>
        <w:t>weren’t able to</w:t>
      </w:r>
      <w:proofErr w:type="gramEnd"/>
      <w:r>
        <w:t xml:space="preserve"> adequately prepare for it.</w:t>
      </w:r>
    </w:p>
    <w:p w14:paraId="75F5EF76" w14:textId="67B66F82" w:rsidR="00A10C56" w:rsidRDefault="00A10C56" w:rsidP="00A10C56">
      <w:pPr>
        <w:pStyle w:val="Heading2"/>
      </w:pPr>
      <w:r>
        <w:t>Case</w:t>
      </w:r>
    </w:p>
    <w:p w14:paraId="5CE0ADAF" w14:textId="4D007ADC" w:rsidR="00A10C56" w:rsidRDefault="00A10C56" w:rsidP="00A10C56">
      <w:pPr>
        <w:pStyle w:val="Heading4"/>
      </w:pPr>
      <w:r>
        <w:t xml:space="preserve">New K </w:t>
      </w:r>
      <w:proofErr w:type="spellStart"/>
      <w:r>
        <w:t>affs</w:t>
      </w:r>
      <w:proofErr w:type="spellEnd"/>
      <w:r>
        <w:t xml:space="preserve"> are a voting issue </w:t>
      </w:r>
    </w:p>
    <w:p w14:paraId="26763778" w14:textId="203ABF80" w:rsidR="00A10C56" w:rsidRDefault="00A10C56" w:rsidP="00A10C56"/>
    <w:p w14:paraId="3C07D352" w14:textId="77777777" w:rsidR="00A10C56" w:rsidRPr="00461466" w:rsidRDefault="00A10C56" w:rsidP="00A10C56">
      <w:pPr>
        <w:pStyle w:val="Heading4"/>
      </w:pPr>
      <w:r w:rsidRPr="00461466">
        <w:t xml:space="preserve">Vote neg on presumption – </w:t>
      </w:r>
    </w:p>
    <w:p w14:paraId="1342D68B" w14:textId="77777777" w:rsidR="00A10C56" w:rsidRPr="00461466" w:rsidRDefault="00A10C56" w:rsidP="00A10C56">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08D1613A" w14:textId="77777777" w:rsidR="00A10C56" w:rsidRPr="00A10C56" w:rsidRDefault="00A10C56" w:rsidP="00A10C56"/>
    <w:sectPr w:rsidR="00A10C56" w:rsidRPr="00A10C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A10C56"/>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54416"/>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10C56"/>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1A076"/>
  <w15:chartTrackingRefBased/>
  <w15:docId w15:val="{FAC9942E-E988-40A2-8D8E-1762FA71C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0C56"/>
    <w:rPr>
      <w:rFonts w:ascii="Calibri" w:hAnsi="Calibri" w:cs="Calibri"/>
    </w:rPr>
  </w:style>
  <w:style w:type="paragraph" w:styleId="Heading1">
    <w:name w:val="heading 1"/>
    <w:aliases w:val="Pocket"/>
    <w:basedOn w:val="Normal"/>
    <w:next w:val="Normal"/>
    <w:link w:val="Heading1Char"/>
    <w:qFormat/>
    <w:rsid w:val="00A10C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0C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0C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A10C5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0C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0C56"/>
  </w:style>
  <w:style w:type="character" w:customStyle="1" w:styleId="Heading1Char">
    <w:name w:val="Heading 1 Char"/>
    <w:aliases w:val="Pocket Char"/>
    <w:basedOn w:val="DefaultParagraphFont"/>
    <w:link w:val="Heading1"/>
    <w:rsid w:val="00A10C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0C5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0C56"/>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A10C5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7"/>
    <w:qFormat/>
    <w:rsid w:val="00A10C5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10C56"/>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o"/>
    <w:basedOn w:val="DefaultParagraphFont"/>
    <w:uiPriority w:val="6"/>
    <w:qFormat/>
    <w:rsid w:val="00A10C56"/>
    <w:rPr>
      <w:b w:val="0"/>
      <w:sz w:val="22"/>
      <w:u w:val="single"/>
    </w:rPr>
  </w:style>
  <w:style w:type="character" w:styleId="Hyperlink">
    <w:name w:val="Hyperlink"/>
    <w:basedOn w:val="DefaultParagraphFont"/>
    <w:uiPriority w:val="99"/>
    <w:semiHidden/>
    <w:unhideWhenUsed/>
    <w:rsid w:val="00A10C56"/>
    <w:rPr>
      <w:color w:val="auto"/>
      <w:u w:val="none"/>
    </w:rPr>
  </w:style>
  <w:style w:type="character" w:styleId="FollowedHyperlink">
    <w:name w:val="FollowedHyperlink"/>
    <w:basedOn w:val="DefaultParagraphFont"/>
    <w:uiPriority w:val="99"/>
    <w:semiHidden/>
    <w:unhideWhenUsed/>
    <w:rsid w:val="00A10C56"/>
    <w:rPr>
      <w:color w:val="auto"/>
      <w:u w:val="none"/>
    </w:rPr>
  </w:style>
  <w:style w:type="paragraph" w:customStyle="1" w:styleId="textbold">
    <w:name w:val="text bold"/>
    <w:basedOn w:val="Normal"/>
    <w:link w:val="Emphasis"/>
    <w:autoRedefine/>
    <w:uiPriority w:val="7"/>
    <w:qFormat/>
    <w:rsid w:val="00A10C56"/>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customStyle="1" w:styleId="Emphasize">
    <w:name w:val="Emphasize"/>
    <w:basedOn w:val="Normal"/>
    <w:uiPriority w:val="7"/>
    <w:qFormat/>
    <w:rsid w:val="00A10C5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6</Pages>
  <Words>4267</Words>
  <Characters>24325</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2</cp:revision>
  <dcterms:created xsi:type="dcterms:W3CDTF">2021-10-28T13:56:00Z</dcterms:created>
  <dcterms:modified xsi:type="dcterms:W3CDTF">2021-10-28T14:16:00Z</dcterms:modified>
</cp:coreProperties>
</file>