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658E4" w14:textId="1616C43B" w:rsidR="00A95652" w:rsidRDefault="00142E97" w:rsidP="00142E97">
      <w:pPr>
        <w:pStyle w:val="Heading1"/>
      </w:pPr>
      <w:r>
        <w:t>1NC v Chan :D</w:t>
      </w:r>
    </w:p>
    <w:p w14:paraId="0272D0BF" w14:textId="32344BA3" w:rsidR="00142E97" w:rsidRDefault="00142E97" w:rsidP="00142E97">
      <w:pPr>
        <w:pStyle w:val="Heading2"/>
      </w:pPr>
      <w:r>
        <w:lastRenderedPageBreak/>
        <w:t>1</w:t>
      </w:r>
    </w:p>
    <w:p w14:paraId="1B46859B" w14:textId="06758E26" w:rsidR="00142E97" w:rsidRPr="00142E97" w:rsidRDefault="00142E97" w:rsidP="00142E97">
      <w:pPr>
        <w:pStyle w:val="Heading4"/>
      </w:pPr>
      <w:r>
        <w:t xml:space="preserve">Interpretation: </w:t>
      </w:r>
      <w:proofErr w:type="spellStart"/>
      <w:r>
        <w:t>Aff</w:t>
      </w:r>
      <w:proofErr w:type="spellEnd"/>
      <w:r>
        <w:t xml:space="preserve"> debaters must tell the neg debater which </w:t>
      </w:r>
      <w:proofErr w:type="spellStart"/>
      <w:r>
        <w:t>aff</w:t>
      </w:r>
      <w:proofErr w:type="spellEnd"/>
      <w:r>
        <w:t xml:space="preserve"> they are reading before the round </w:t>
      </w:r>
    </w:p>
    <w:p w14:paraId="5E8EA567" w14:textId="66DAF8CE" w:rsidR="00142E97" w:rsidRDefault="00142E97" w:rsidP="00142E97">
      <w:r w:rsidRPr="00142E97">
        <w:drawing>
          <wp:inline distT="0" distB="0" distL="0" distR="0" wp14:anchorId="13DC43FD" wp14:editId="0428F464">
            <wp:extent cx="2972215" cy="4353533"/>
            <wp:effectExtent l="0" t="0" r="0" b="9525"/>
            <wp:docPr id="1" name="Picture 1" descr="Graphical user interface, text, application, chat or text messag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text, application, chat or text message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72215" cy="4353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87EF18" w14:textId="22820429" w:rsidR="00142E97" w:rsidRDefault="00142E97" w:rsidP="00142E97">
      <w:r>
        <w:t>Violation: They don’t</w:t>
      </w:r>
    </w:p>
    <w:p w14:paraId="4B8A1580" w14:textId="3BFDA1C2" w:rsidR="00142E97" w:rsidRDefault="00142E97" w:rsidP="00142E97">
      <w:r>
        <w:t>1] Bait and switch</w:t>
      </w:r>
    </w:p>
    <w:p w14:paraId="0C335D2F" w14:textId="01634A9B" w:rsidR="00142E97" w:rsidRDefault="00142E97" w:rsidP="00142E97">
      <w:r>
        <w:t xml:space="preserve">2] Prep and clash </w:t>
      </w:r>
    </w:p>
    <w:p w14:paraId="5931DC72" w14:textId="68E2EDD6" w:rsidR="00170520" w:rsidRDefault="00170520" w:rsidP="00142E97"/>
    <w:p w14:paraId="5C3F1101" w14:textId="77777777" w:rsidR="00170520" w:rsidRDefault="00170520" w:rsidP="00170520">
      <w:pPr>
        <w:pStyle w:val="Heading4"/>
      </w:pPr>
      <w:r>
        <w:t xml:space="preserve">Education is a voter since it is the only portable and durable skill that influences our subject formation. Fairness is a voter since a] debate is a game, competition equity matters proven by desire for wins, b] is worthless without rules and equal access. </w:t>
      </w:r>
    </w:p>
    <w:p w14:paraId="7A7C476D" w14:textId="77777777" w:rsidR="00170520" w:rsidRDefault="00170520" w:rsidP="00170520"/>
    <w:p w14:paraId="0CCD084D" w14:textId="77777777" w:rsidR="00170520" w:rsidRDefault="00170520" w:rsidP="00170520">
      <w:pPr>
        <w:pStyle w:val="Heading4"/>
      </w:pPr>
      <w:r>
        <w:t>Drop the debater – a] deters future abuse through a loss and b] set better norms for debate since you are less likely to repeat a practice you can lose for</w:t>
      </w:r>
    </w:p>
    <w:p w14:paraId="30C4346F" w14:textId="77777777" w:rsidR="00170520" w:rsidRDefault="00170520" w:rsidP="00170520">
      <w:pPr>
        <w:pStyle w:val="Heading4"/>
      </w:pPr>
      <w:r>
        <w:t xml:space="preserve">Competing </w:t>
      </w:r>
      <w:proofErr w:type="spellStart"/>
      <w:r>
        <w:t>interps</w:t>
      </w:r>
      <w:proofErr w:type="spellEnd"/>
      <w:r>
        <w:t xml:space="preserve"> – [a] reasonability is arbitrary and encourages judge intervention since there’s no clear model of debate, [b] it creates a race to the top where we create the best possible norms for debate through offense [c] offense defense paradigm is the best method for evaluation since you can compare benefits under both </w:t>
      </w:r>
      <w:proofErr w:type="spellStart"/>
      <w:r>
        <w:t>interps</w:t>
      </w:r>
      <w:proofErr w:type="spellEnd"/>
      <w:r>
        <w:t xml:space="preserve"> easier. </w:t>
      </w:r>
    </w:p>
    <w:p w14:paraId="721C6495" w14:textId="77777777" w:rsidR="00170520" w:rsidRPr="0049144A" w:rsidRDefault="00170520" w:rsidP="00170520">
      <w:pPr>
        <w:pStyle w:val="Heading4"/>
      </w:pPr>
      <w:r>
        <w:t>No RVIs – a] illogical, you don’t win for proving that you meet the burden of being fair, if logic isn’t true then you should hack against them, b] RVIs incentivize baiting theory and prepping it out which leads to maximally abusive practices</w:t>
      </w:r>
    </w:p>
    <w:p w14:paraId="64CB09AD" w14:textId="77777777" w:rsidR="00170520" w:rsidRDefault="00170520" w:rsidP="00142E97"/>
    <w:p w14:paraId="2DD6BCFC" w14:textId="152B42E8" w:rsidR="00142E97" w:rsidRDefault="00142E97" w:rsidP="00142E97">
      <w:pPr>
        <w:pStyle w:val="Heading2"/>
      </w:pPr>
      <w:r>
        <w:t>2</w:t>
      </w:r>
    </w:p>
    <w:p w14:paraId="6996E8C6" w14:textId="3015A7EF" w:rsidR="00170520" w:rsidRDefault="00170520" w:rsidP="00170520">
      <w:pPr>
        <w:pStyle w:val="Heading4"/>
      </w:pPr>
      <w:proofErr w:type="spellStart"/>
      <w:r w:rsidRPr="00170520">
        <w:t>Interp</w:t>
      </w:r>
      <w:proofErr w:type="spellEnd"/>
      <w:r w:rsidRPr="00170520">
        <w:t xml:space="preserve">: If debaters wikis </w:t>
      </w:r>
      <w:proofErr w:type="spellStart"/>
      <w:r w:rsidRPr="00170520">
        <w:t>arent</w:t>
      </w:r>
      <w:proofErr w:type="spellEnd"/>
      <w:r w:rsidRPr="00170520">
        <w:t xml:space="preserve"> working they </w:t>
      </w:r>
      <w:proofErr w:type="gramStart"/>
      <w:r w:rsidRPr="00170520">
        <w:t>have to</w:t>
      </w:r>
      <w:proofErr w:type="gramEnd"/>
      <w:r w:rsidRPr="00170520">
        <w:t xml:space="preserve"> contact their opponent and let them know</w:t>
      </w:r>
      <w:r w:rsidRPr="00170520">
        <w:br/>
      </w:r>
      <w:proofErr w:type="spellStart"/>
      <w:r w:rsidRPr="00170520">
        <w:t>Vio</w:t>
      </w:r>
      <w:proofErr w:type="spellEnd"/>
      <w:r w:rsidRPr="00170520">
        <w:t xml:space="preserve"> - Pre emotive</w:t>
      </w:r>
      <w:r w:rsidRPr="00170520">
        <w:br/>
        <w:t>A 1NC time skew</w:t>
      </w:r>
      <w:r w:rsidRPr="00170520">
        <w:br/>
        <w:t>B Back to substance debate</w:t>
      </w:r>
    </w:p>
    <w:p w14:paraId="322576BF" w14:textId="77777777" w:rsidR="00170520" w:rsidRDefault="00170520" w:rsidP="00170520">
      <w:pPr>
        <w:pStyle w:val="Heading2"/>
      </w:pPr>
      <w:r>
        <w:t>3</w:t>
      </w:r>
    </w:p>
    <w:p w14:paraId="31A4FAE3" w14:textId="624959FF" w:rsidR="00170520" w:rsidRPr="009A0BAF" w:rsidRDefault="00170520" w:rsidP="00170520">
      <w:pPr>
        <w:pStyle w:val="Heading4"/>
        <w:rPr>
          <w:rFonts w:cs="Calibri"/>
        </w:rPr>
      </w:pPr>
      <w:r w:rsidRPr="009A0BAF">
        <w:rPr>
          <w:rFonts w:cs="Calibri"/>
        </w:rPr>
        <w:t xml:space="preserve">Interpretation: Debaters must disclose all constructive positions on open source with highlighting on the </w:t>
      </w:r>
      <w:r>
        <w:rPr>
          <w:rFonts w:cs="Calibri"/>
        </w:rPr>
        <w:t>20</w:t>
      </w:r>
      <w:r>
        <w:rPr>
          <w:rFonts w:cs="Calibri"/>
        </w:rPr>
        <w:t>21</w:t>
      </w:r>
      <w:r w:rsidRPr="009A0BAF">
        <w:rPr>
          <w:rFonts w:cs="Calibri"/>
        </w:rPr>
        <w:t>-</w:t>
      </w:r>
      <w:r>
        <w:rPr>
          <w:rFonts w:cs="Calibri"/>
        </w:rPr>
        <w:t>2</w:t>
      </w:r>
      <w:r>
        <w:rPr>
          <w:rFonts w:cs="Calibri"/>
        </w:rPr>
        <w:t>2</w:t>
      </w:r>
      <w:r w:rsidRPr="009A0BAF">
        <w:rPr>
          <w:rFonts w:cs="Calibri"/>
        </w:rPr>
        <w:t xml:space="preserve"> NDCA LD wiki after the round in which they read them. </w:t>
      </w:r>
    </w:p>
    <w:p w14:paraId="2139982E" w14:textId="6A66D8EA" w:rsidR="00170520" w:rsidRDefault="00170520" w:rsidP="00170520">
      <w:pPr>
        <w:pStyle w:val="Heading4"/>
        <w:rPr>
          <w:rFonts w:cs="Calibri"/>
        </w:rPr>
      </w:pPr>
      <w:r w:rsidRPr="009A0BAF">
        <w:rPr>
          <w:rFonts w:cs="Calibri"/>
        </w:rPr>
        <w:t xml:space="preserve">Violation – </w:t>
      </w:r>
      <w:r>
        <w:rPr>
          <w:rFonts w:cs="Calibri"/>
        </w:rPr>
        <w:t xml:space="preserve">screenshots in the doc prove I </w:t>
      </w:r>
      <w:proofErr w:type="gramStart"/>
      <w:r>
        <w:rPr>
          <w:rFonts w:cs="Calibri"/>
        </w:rPr>
        <w:t>do</w:t>
      </w:r>
      <w:proofErr w:type="gramEnd"/>
      <w:r>
        <w:rPr>
          <w:rFonts w:cs="Calibri"/>
        </w:rPr>
        <w:t xml:space="preserve"> and they don’t</w:t>
      </w:r>
    </w:p>
    <w:p w14:paraId="069C6699" w14:textId="3C4602CC" w:rsidR="00170520" w:rsidRPr="00170520" w:rsidRDefault="00170520" w:rsidP="00170520">
      <w:r w:rsidRPr="00170520">
        <w:drawing>
          <wp:inline distT="0" distB="0" distL="0" distR="0" wp14:anchorId="64E61709" wp14:editId="7256A4A7">
            <wp:extent cx="5943600" cy="3244215"/>
            <wp:effectExtent l="0" t="0" r="0" b="0"/>
            <wp:docPr id="2" name="Picture 2" descr="A screenshot of a computer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screenshot of a computer&#10;&#10;Description automatically generated with medium confidenc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44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8FDBA7" w14:textId="395A89AE" w:rsidR="00170520" w:rsidRPr="009A0BAF" w:rsidRDefault="00170520" w:rsidP="00170520">
      <w:pPr>
        <w:pStyle w:val="Heading4"/>
        <w:rPr>
          <w:rFonts w:cs="Calibri"/>
        </w:rPr>
      </w:pPr>
      <w:r w:rsidRPr="009A0BAF">
        <w:rPr>
          <w:rFonts w:cs="Calibri"/>
        </w:rPr>
        <w:t>Debate resource inequities—you’ll say people will steal cards, but that’s good—it’s the only way to truly level the playing field for students such as novices in under-privileged programs.</w:t>
      </w:r>
    </w:p>
    <w:p w14:paraId="1C5C3491" w14:textId="77777777" w:rsidR="00170520" w:rsidRPr="009A0BAF" w:rsidRDefault="00170520" w:rsidP="00170520">
      <w:pPr>
        <w:pStyle w:val="Heading4"/>
        <w:rPr>
          <w:rFonts w:cs="Calibri"/>
        </w:rPr>
      </w:pPr>
      <w:r>
        <w:rPr>
          <w:rFonts w:cs="Calibri"/>
        </w:rPr>
        <w:t>2]</w:t>
      </w:r>
      <w:r w:rsidRPr="009A0BAF">
        <w:rPr>
          <w:rFonts w:cs="Calibri"/>
        </w:rPr>
        <w:t xml:space="preserve"> Evidence ethics – open source is the only way to verify </w:t>
      </w:r>
      <w:r>
        <w:rPr>
          <w:rFonts w:cs="Calibri"/>
        </w:rPr>
        <w:t>pre-round</w:t>
      </w:r>
      <w:r w:rsidRPr="009A0BAF">
        <w:rPr>
          <w:rFonts w:cs="Calibri"/>
        </w:rPr>
        <w:t xml:space="preserve"> that cards aren’t miscut</w:t>
      </w:r>
      <w:r>
        <w:rPr>
          <w:rFonts w:cs="Calibri"/>
        </w:rPr>
        <w:t xml:space="preserve"> or</w:t>
      </w:r>
      <w:r w:rsidRPr="009A0BAF">
        <w:rPr>
          <w:rFonts w:cs="Calibri"/>
        </w:rPr>
        <w:t xml:space="preserve"> highlighted or bracketed unethically. That’s a voter – maintaining ethical </w:t>
      </w:r>
      <w:proofErr w:type="spellStart"/>
      <w:r w:rsidRPr="009A0BAF">
        <w:rPr>
          <w:rFonts w:cs="Calibri"/>
        </w:rPr>
        <w:t>ev</w:t>
      </w:r>
      <w:proofErr w:type="spellEnd"/>
      <w:r w:rsidRPr="009A0BAF">
        <w:rPr>
          <w:rFonts w:cs="Calibri"/>
        </w:rPr>
        <w:t xml:space="preserve"> practices is key to being good academics and we should be able to verify you didn’t cheat</w:t>
      </w:r>
    </w:p>
    <w:p w14:paraId="18596A95" w14:textId="77777777" w:rsidR="00170520" w:rsidRDefault="00170520" w:rsidP="00170520">
      <w:pPr>
        <w:pStyle w:val="Heading4"/>
        <w:rPr>
          <w:rFonts w:cs="Calibri"/>
        </w:rPr>
      </w:pPr>
      <w:r>
        <w:rPr>
          <w:rFonts w:cs="Calibri"/>
        </w:rPr>
        <w:t>3]</w:t>
      </w:r>
      <w:r w:rsidRPr="009A0BAF">
        <w:rPr>
          <w:rFonts w:cs="Calibri"/>
        </w:rPr>
        <w:t xml:space="preserve"> Depth of clash – </w:t>
      </w:r>
      <w:r>
        <w:rPr>
          <w:rFonts w:cs="Calibri"/>
        </w:rPr>
        <w:t>it</w:t>
      </w:r>
      <w:r w:rsidRPr="009A0BAF">
        <w:rPr>
          <w:rFonts w:cs="Calibri"/>
        </w:rPr>
        <w:t xml:space="preserve"> allows debaters to </w:t>
      </w:r>
      <w:r>
        <w:rPr>
          <w:rFonts w:cs="Calibri"/>
        </w:rPr>
        <w:t xml:space="preserve">have </w:t>
      </w:r>
      <w:r w:rsidRPr="009A0BAF">
        <w:rPr>
          <w:rFonts w:cs="Calibri"/>
        </w:rPr>
        <w:t xml:space="preserve">nuanced </w:t>
      </w:r>
      <w:r>
        <w:rPr>
          <w:rFonts w:cs="Calibri"/>
        </w:rPr>
        <w:t xml:space="preserve">researched </w:t>
      </w:r>
      <w:r w:rsidRPr="009A0BAF">
        <w:rPr>
          <w:rFonts w:cs="Calibri"/>
        </w:rPr>
        <w:t xml:space="preserve">objections to their </w:t>
      </w:r>
      <w:proofErr w:type="gramStart"/>
      <w:r w:rsidRPr="009A0BAF">
        <w:rPr>
          <w:rFonts w:cs="Calibri"/>
        </w:rPr>
        <w:t>opponents</w:t>
      </w:r>
      <w:proofErr w:type="gramEnd"/>
      <w:r w:rsidRPr="009A0BAF">
        <w:rPr>
          <w:rFonts w:cs="Calibri"/>
        </w:rPr>
        <w:t xml:space="preserve"> evidence before the round at a much faster rate, which leads to </w:t>
      </w:r>
      <w:r>
        <w:rPr>
          <w:rFonts w:cs="Calibri"/>
        </w:rPr>
        <w:t xml:space="preserve">higher </w:t>
      </w:r>
      <w:r w:rsidRPr="009A0BAF">
        <w:rPr>
          <w:rFonts w:cs="Calibri"/>
        </w:rPr>
        <w:t xml:space="preserve">quality </w:t>
      </w:r>
      <w:proofErr w:type="spellStart"/>
      <w:r>
        <w:rPr>
          <w:rFonts w:cs="Calibri"/>
        </w:rPr>
        <w:t>ev</w:t>
      </w:r>
      <w:proofErr w:type="spellEnd"/>
      <w:r>
        <w:rPr>
          <w:rFonts w:cs="Calibri"/>
        </w:rPr>
        <w:t xml:space="preserve"> </w:t>
      </w:r>
      <w:r w:rsidRPr="009A0BAF">
        <w:rPr>
          <w:rFonts w:cs="Calibri"/>
        </w:rPr>
        <w:t xml:space="preserve">comparison – outweighs </w:t>
      </w:r>
      <w:r>
        <w:rPr>
          <w:rFonts w:cs="Calibri"/>
        </w:rPr>
        <w:t xml:space="preserve">cause </w:t>
      </w:r>
      <w:r w:rsidRPr="009A0BAF">
        <w:rPr>
          <w:rFonts w:cs="Calibri"/>
        </w:rPr>
        <w:t>thinking on your feet is NUQ but the best quality responses come from full access to a case.</w:t>
      </w:r>
    </w:p>
    <w:p w14:paraId="6EAB9B58" w14:textId="2496D73D" w:rsidR="00170520" w:rsidRDefault="00170520" w:rsidP="00170520">
      <w:pPr>
        <w:pStyle w:val="Heading2"/>
      </w:pPr>
      <w:r>
        <w:t>4</w:t>
      </w:r>
    </w:p>
    <w:p w14:paraId="190A5CA3" w14:textId="77777777" w:rsidR="00170520" w:rsidRDefault="00170520" w:rsidP="00170520">
      <w:pPr>
        <w:pStyle w:val="Heading4"/>
      </w:pPr>
      <w:proofErr w:type="spellStart"/>
      <w:r>
        <w:t>Interp</w:t>
      </w:r>
      <w:proofErr w:type="spellEnd"/>
      <w:r>
        <w:t xml:space="preserve">: If the affirmative defends anything other than “Resolved: The appropriation of outer space by private entities is unjust.” then they must provide a counter-solvency advocate for their specific advocacy in the 1AC. (To clarify, you must have an author that states we should not do your </w:t>
      </w:r>
      <w:proofErr w:type="spellStart"/>
      <w:r>
        <w:t>aff</w:t>
      </w:r>
      <w:proofErr w:type="spellEnd"/>
      <w:r>
        <w:t xml:space="preserve">, insofar as the </w:t>
      </w:r>
      <w:proofErr w:type="spellStart"/>
      <w:r>
        <w:t>aff</w:t>
      </w:r>
      <w:proofErr w:type="spellEnd"/>
      <w:r>
        <w:t xml:space="preserve"> is not a whole res </w:t>
      </w:r>
      <w:proofErr w:type="spellStart"/>
      <w:r>
        <w:t>phil</w:t>
      </w:r>
      <w:proofErr w:type="spellEnd"/>
      <w:r>
        <w:t xml:space="preserve"> </w:t>
      </w:r>
      <w:proofErr w:type="spellStart"/>
      <w:r>
        <w:t>aff</w:t>
      </w:r>
      <w:proofErr w:type="spellEnd"/>
      <w:r>
        <w:t>)</w:t>
      </w:r>
    </w:p>
    <w:p w14:paraId="3D908F9D" w14:textId="77777777" w:rsidR="00170520" w:rsidRDefault="00170520" w:rsidP="00170520">
      <w:pPr>
        <w:pStyle w:val="Heading4"/>
      </w:pPr>
      <w:r>
        <w:t>Violation</w:t>
      </w:r>
    </w:p>
    <w:p w14:paraId="6DE24EED" w14:textId="77777777" w:rsidR="00170520" w:rsidRDefault="00170520" w:rsidP="00170520">
      <w:pPr>
        <w:pStyle w:val="Heading4"/>
      </w:pPr>
      <w:r>
        <w:t>Prefer</w:t>
      </w:r>
    </w:p>
    <w:p w14:paraId="1DFAD296" w14:textId="77777777" w:rsidR="00170520" w:rsidRDefault="00170520" w:rsidP="00170520">
      <w:pPr>
        <w:pStyle w:val="Heading4"/>
      </w:pPr>
      <w:r>
        <w:t xml:space="preserve">1. Limits – there are infinite things you could defend outside the exact text of the resolution which pushes you to the limits of contestable arguments, even if your </w:t>
      </w:r>
      <w:proofErr w:type="spellStart"/>
      <w:r>
        <w:t>interp</w:t>
      </w:r>
      <w:proofErr w:type="spellEnd"/>
      <w:r>
        <w:t xml:space="preserve"> of the topic is better, the only way to verify if it’s substantively fair is proof of </w:t>
      </w:r>
      <w:proofErr w:type="gramStart"/>
      <w:r>
        <w:t>counter-arguments</w:t>
      </w:r>
      <w:proofErr w:type="gramEnd"/>
      <w:r>
        <w:t xml:space="preserve">. Nobody knows your </w:t>
      </w:r>
      <w:proofErr w:type="spellStart"/>
      <w:r>
        <w:t>aff</w:t>
      </w:r>
      <w:proofErr w:type="spellEnd"/>
      <w:r>
        <w:t xml:space="preserve"> better than you, so if you can’t find an answer, I can’t be expected to. Our </w:t>
      </w:r>
      <w:proofErr w:type="spellStart"/>
      <w:r>
        <w:t>interp</w:t>
      </w:r>
      <w:proofErr w:type="spellEnd"/>
      <w:r>
        <w:t xml:space="preserve"> narrows out trivially true advocacies since counter-solvency advocates ensure equal division of ground for both sides. </w:t>
      </w:r>
    </w:p>
    <w:p w14:paraId="3A6D7AF7" w14:textId="77777777" w:rsidR="00170520" w:rsidRPr="008D4391" w:rsidRDefault="00170520" w:rsidP="00170520">
      <w:pPr>
        <w:pStyle w:val="Heading4"/>
        <w:rPr>
          <w:rFonts w:eastAsia="Times New Roman"/>
        </w:rPr>
      </w:pPr>
      <w:r>
        <w:t xml:space="preserve">2. Research – Forces the </w:t>
      </w:r>
      <w:proofErr w:type="spellStart"/>
      <w:r>
        <w:t>aff</w:t>
      </w:r>
      <w:proofErr w:type="spellEnd"/>
      <w:r>
        <w:t xml:space="preserve"> to go to the other side of the library and contest their own </w:t>
      </w:r>
      <w:proofErr w:type="gramStart"/>
      <w:r>
        <w:t>view points</w:t>
      </w:r>
      <w:proofErr w:type="gramEnd"/>
      <w:r>
        <w:t>, as well as encouraging in depth-research about their own position. Having one also encourages more in-depth answers since I can find responses. Key to education since we definitionally learn more about positions when we contest our own.</w:t>
      </w:r>
    </w:p>
    <w:p w14:paraId="47241764" w14:textId="77777777" w:rsidR="005E2319" w:rsidRPr="005E2319" w:rsidRDefault="005E2319" w:rsidP="005E2319"/>
    <w:p w14:paraId="31DABB84" w14:textId="61679C03" w:rsidR="00170520" w:rsidRDefault="005E2319" w:rsidP="00170520">
      <w:pPr>
        <w:pStyle w:val="Heading2"/>
      </w:pPr>
      <w:r>
        <w:t>Case</w:t>
      </w:r>
    </w:p>
    <w:p w14:paraId="32D9EF96" w14:textId="77777777" w:rsidR="005E2319" w:rsidRPr="00F953B7" w:rsidRDefault="005E2319" w:rsidP="005E2319">
      <w:pPr>
        <w:pStyle w:val="Heading4"/>
      </w:pPr>
      <w:r>
        <w:t xml:space="preserve">Presumption - there is no relationship between voting </w:t>
      </w:r>
      <w:proofErr w:type="spellStart"/>
      <w:r>
        <w:t>aff</w:t>
      </w:r>
      <w:proofErr w:type="spellEnd"/>
      <w:r>
        <w:t xml:space="preserve"> and their advocacy or solvency – ontology means its cruel optimistic to think voting </w:t>
      </w:r>
      <w:proofErr w:type="spellStart"/>
      <w:r>
        <w:t>aff</w:t>
      </w:r>
      <w:proofErr w:type="spellEnd"/>
      <w:r>
        <w:t xml:space="preserve"> does anything.</w:t>
      </w:r>
    </w:p>
    <w:p w14:paraId="6DC915B8" w14:textId="77777777" w:rsidR="005E2319" w:rsidRPr="00110BD9" w:rsidRDefault="005E2319" w:rsidP="005E2319"/>
    <w:p w14:paraId="565337F1" w14:textId="77777777" w:rsidR="005E2319" w:rsidRDefault="005E2319" w:rsidP="005E2319">
      <w:pPr>
        <w:pStyle w:val="Heading4"/>
      </w:pPr>
      <w:r>
        <w:t>1] They have zero solvency – merely mentioning disfluency isn’t a coherent warrant to disrupting affective structures</w:t>
      </w:r>
    </w:p>
    <w:p w14:paraId="5195FB61" w14:textId="77777777" w:rsidR="005E2319" w:rsidRDefault="005E2319" w:rsidP="005E2319">
      <w:pPr>
        <w:pStyle w:val="Heading4"/>
      </w:pPr>
      <w:r>
        <w:t xml:space="preserve">A] They aren’t radical - they still follow debate trends like spreading, cutting cards in highlighted formats, </w:t>
      </w:r>
      <w:proofErr w:type="spellStart"/>
      <w:r>
        <w:t>etc</w:t>
      </w:r>
      <w:proofErr w:type="spellEnd"/>
      <w:r>
        <w:t xml:space="preserve">, which means they play the game just as much so you can vote neg but recognize the </w:t>
      </w:r>
      <w:proofErr w:type="spellStart"/>
      <w:r>
        <w:t>aff</w:t>
      </w:r>
      <w:proofErr w:type="spellEnd"/>
      <w:r>
        <w:t xml:space="preserve"> is a </w:t>
      </w:r>
      <w:proofErr w:type="spellStart"/>
      <w:r>
        <w:t>goo</w:t>
      </w:r>
      <w:proofErr w:type="spellEnd"/>
      <w:r>
        <w:t xml:space="preserve"> idea </w:t>
      </w:r>
    </w:p>
    <w:p w14:paraId="01D9A87C" w14:textId="77777777" w:rsidR="005E2319" w:rsidRDefault="005E2319" w:rsidP="005E2319">
      <w:pPr>
        <w:pStyle w:val="Heading4"/>
      </w:pPr>
      <w:r>
        <w:t xml:space="preserve">B] Competitive incentives distort it - They read </w:t>
      </w:r>
      <w:proofErr w:type="spellStart"/>
      <w:r>
        <w:t>kant</w:t>
      </w:r>
      <w:proofErr w:type="spellEnd"/>
      <w:r>
        <w:t xml:space="preserve"> in other rounds and tricks on the neg prove that their scholarship and advocacy won’t be taken seriously or spill up</w:t>
      </w:r>
    </w:p>
    <w:p w14:paraId="16215446" w14:textId="77777777" w:rsidR="005E2319" w:rsidRPr="00110BD9" w:rsidRDefault="005E2319" w:rsidP="005E2319">
      <w:pPr>
        <w:pStyle w:val="Heading4"/>
      </w:pPr>
      <w:r>
        <w:t>C] They read disclosure and then don’t disclose to disabled debaters which proves they aren’t accessible or aligned</w:t>
      </w:r>
    </w:p>
    <w:p w14:paraId="17AAAFE4" w14:textId="77777777" w:rsidR="005E2319" w:rsidRPr="00110BD9" w:rsidRDefault="005E2319" w:rsidP="005E2319">
      <w:pPr>
        <w:pStyle w:val="Heading4"/>
      </w:pPr>
    </w:p>
    <w:p w14:paraId="0A2A79A0" w14:textId="77777777" w:rsidR="005E2319" w:rsidRDefault="005E2319" w:rsidP="005E2319">
      <w:pPr>
        <w:pStyle w:val="Heading4"/>
      </w:pPr>
      <w:r>
        <w:t xml:space="preserve">2] it is agency denying </w:t>
      </w:r>
      <w:proofErr w:type="gramStart"/>
      <w:r>
        <w:t>to say</w:t>
      </w:r>
      <w:proofErr w:type="gramEnd"/>
      <w:r>
        <w:t xml:space="preserve"> you don't get to deserve this space. Disabled debaters who see it as home away from physical/social location and denying people that space is inherently violent</w:t>
      </w:r>
    </w:p>
    <w:p w14:paraId="1A88A0A8" w14:textId="77777777" w:rsidR="005E2319" w:rsidRDefault="005E2319" w:rsidP="005E2319">
      <w:pPr>
        <w:pStyle w:val="Heading4"/>
      </w:pPr>
      <w:r>
        <w:t xml:space="preserve">3] Even if you're right about how debate works - reactionary pushback from </w:t>
      </w:r>
      <w:proofErr w:type="spellStart"/>
      <w:r>
        <w:t>Larpers</w:t>
      </w:r>
      <w:proofErr w:type="spellEnd"/>
      <w:r>
        <w:t xml:space="preserve"> mean that losing ballots on T go home they just read </w:t>
      </w:r>
      <w:proofErr w:type="spellStart"/>
      <w:r>
        <w:t>heg</w:t>
      </w:r>
      <w:proofErr w:type="spellEnd"/>
      <w:r>
        <w:t xml:space="preserve"> good instead of framework</w:t>
      </w:r>
    </w:p>
    <w:p w14:paraId="068802FC" w14:textId="77777777" w:rsidR="005E2319" w:rsidRDefault="005E2319" w:rsidP="005E2319">
      <w:pPr>
        <w:pStyle w:val="Heading4"/>
      </w:pPr>
      <w:r>
        <w:t xml:space="preserve">A] Losing rounds doesn’t have to do with truth-value </w:t>
      </w:r>
    </w:p>
    <w:p w14:paraId="2AE728A2" w14:textId="77777777" w:rsidR="005E2319" w:rsidRPr="00110BD9" w:rsidRDefault="005E2319" w:rsidP="005E2319">
      <w:pPr>
        <w:pStyle w:val="Heading4"/>
      </w:pPr>
      <w:r>
        <w:t xml:space="preserve">B] They still hire coaches and try to improve – like how we are both coached by </w:t>
      </w:r>
      <w:proofErr w:type="spellStart"/>
      <w:r>
        <w:t>massa</w:t>
      </w:r>
      <w:proofErr w:type="spellEnd"/>
    </w:p>
    <w:p w14:paraId="010E9357" w14:textId="77777777" w:rsidR="005E2319" w:rsidRDefault="005E2319" w:rsidP="005E2319">
      <w:pPr>
        <w:pStyle w:val="Heading4"/>
      </w:pPr>
      <w:r>
        <w:t xml:space="preserve">4] Being unfair doesn’t destroy debate – it just sustains the </w:t>
      </w:r>
      <w:proofErr w:type="spellStart"/>
      <w:r>
        <w:t>hiearchry</w:t>
      </w:r>
      <w:proofErr w:type="spellEnd"/>
      <w:r>
        <w:t xml:space="preserve"> – ask yourself whether disabled debaters could ever engage with this </w:t>
      </w:r>
      <w:proofErr w:type="spellStart"/>
      <w:r>
        <w:t>aff</w:t>
      </w:r>
      <w:proofErr w:type="spellEnd"/>
      <w:r>
        <w:t xml:space="preserve"> which turns their offense</w:t>
      </w:r>
    </w:p>
    <w:p w14:paraId="273724D5" w14:textId="77777777" w:rsidR="005E2319" w:rsidRPr="00110BD9" w:rsidRDefault="005E2319" w:rsidP="005E2319"/>
    <w:p w14:paraId="1DD8C4A0" w14:textId="6499A4E6" w:rsidR="00170520" w:rsidRDefault="005E2319" w:rsidP="005E2319">
      <w:pPr>
        <w:pStyle w:val="Heading4"/>
      </w:pPr>
      <w:r>
        <w:t>They are going to go for this argument that being unfair is solvency for them but if we win that theory was a prior question it proves engagement was impossible</w:t>
      </w:r>
    </w:p>
    <w:p w14:paraId="7557F5A6" w14:textId="7DD84626" w:rsidR="005E2319" w:rsidRDefault="005E2319" w:rsidP="005E2319"/>
    <w:p w14:paraId="6D080BC6" w14:textId="43C2E24A" w:rsidR="000C2E1E" w:rsidRPr="005E2319" w:rsidRDefault="000C2E1E" w:rsidP="005E2319"/>
    <w:sectPr w:rsidR="000C2E1E" w:rsidRPr="005E23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DB6D4C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4DAAE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6C88DA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B5AE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7568DE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4D2010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FE06E5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388E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576C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7C8D0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proofState w:spelling="clean" w:grammar="clean"/>
  <w:attachedTemplate r:id="rId1"/>
  <w:stylePaneFormatFilter w:val="D304" w:allStyles="0" w:customStyles="0" w:latentStyles="1" w:stylesInUse="0" w:headingStyles="0" w:numberingStyles="0" w:tableStyles="0" w:directFormattingOnRuns="1" w:directFormattingOnParagraphs="1" w:directFormattingOnNumbering="0" w:directFormattingOnTables="0" w:clearFormatting="1" w:top3HeadingStyles="0" w:visibleStyles="1" w:alternateStyleNames="1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reator" w:val="Siddhartha Rana"/>
    <w:docVar w:name="RibbonPointer" w:val="1996316916608"/>
    <w:docVar w:name="VerbatimVersion" w:val="5.1"/>
  </w:docVars>
  <w:rsids>
    <w:rsidRoot w:val="00142E97"/>
    <w:rsid w:val="000139A3"/>
    <w:rsid w:val="000C2E1E"/>
    <w:rsid w:val="00100833"/>
    <w:rsid w:val="00104529"/>
    <w:rsid w:val="00105942"/>
    <w:rsid w:val="00107396"/>
    <w:rsid w:val="00142E97"/>
    <w:rsid w:val="00144A4C"/>
    <w:rsid w:val="00170520"/>
    <w:rsid w:val="00176AB0"/>
    <w:rsid w:val="00177B7D"/>
    <w:rsid w:val="0018322D"/>
    <w:rsid w:val="001B5776"/>
    <w:rsid w:val="001D7602"/>
    <w:rsid w:val="001E527A"/>
    <w:rsid w:val="001F78CE"/>
    <w:rsid w:val="00251FC7"/>
    <w:rsid w:val="002855A7"/>
    <w:rsid w:val="00292BAF"/>
    <w:rsid w:val="002B146A"/>
    <w:rsid w:val="002B5E17"/>
    <w:rsid w:val="00315690"/>
    <w:rsid w:val="00316B75"/>
    <w:rsid w:val="00325646"/>
    <w:rsid w:val="003460F2"/>
    <w:rsid w:val="0038158C"/>
    <w:rsid w:val="003902BA"/>
    <w:rsid w:val="003A09E2"/>
    <w:rsid w:val="00407037"/>
    <w:rsid w:val="004605D6"/>
    <w:rsid w:val="004A7B9F"/>
    <w:rsid w:val="004C60E8"/>
    <w:rsid w:val="004E3579"/>
    <w:rsid w:val="004E728B"/>
    <w:rsid w:val="004F39E0"/>
    <w:rsid w:val="00537BD5"/>
    <w:rsid w:val="0057268A"/>
    <w:rsid w:val="005916A3"/>
    <w:rsid w:val="005D2912"/>
    <w:rsid w:val="005E2319"/>
    <w:rsid w:val="006065BD"/>
    <w:rsid w:val="00645FA9"/>
    <w:rsid w:val="00647866"/>
    <w:rsid w:val="006538DA"/>
    <w:rsid w:val="00665003"/>
    <w:rsid w:val="006A2AD0"/>
    <w:rsid w:val="006C2375"/>
    <w:rsid w:val="006D4ECC"/>
    <w:rsid w:val="00722258"/>
    <w:rsid w:val="007243E5"/>
    <w:rsid w:val="00737327"/>
    <w:rsid w:val="00766EA0"/>
    <w:rsid w:val="007A2226"/>
    <w:rsid w:val="007B6AB6"/>
    <w:rsid w:val="007F5B66"/>
    <w:rsid w:val="00823A1C"/>
    <w:rsid w:val="00845B9D"/>
    <w:rsid w:val="00860984"/>
    <w:rsid w:val="008B3ECB"/>
    <w:rsid w:val="008B4E85"/>
    <w:rsid w:val="008C1B2E"/>
    <w:rsid w:val="0091627E"/>
    <w:rsid w:val="009411AD"/>
    <w:rsid w:val="0097032B"/>
    <w:rsid w:val="009D2EAD"/>
    <w:rsid w:val="009D54B2"/>
    <w:rsid w:val="009E1922"/>
    <w:rsid w:val="009F7ED2"/>
    <w:rsid w:val="00A93661"/>
    <w:rsid w:val="00A95652"/>
    <w:rsid w:val="00AC0AB8"/>
    <w:rsid w:val="00B33C6D"/>
    <w:rsid w:val="00B4508F"/>
    <w:rsid w:val="00B55AD5"/>
    <w:rsid w:val="00B8057C"/>
    <w:rsid w:val="00BD6238"/>
    <w:rsid w:val="00BF593B"/>
    <w:rsid w:val="00BF773A"/>
    <w:rsid w:val="00BF7E81"/>
    <w:rsid w:val="00C13773"/>
    <w:rsid w:val="00C17CC8"/>
    <w:rsid w:val="00C80AE2"/>
    <w:rsid w:val="00C83417"/>
    <w:rsid w:val="00C9604F"/>
    <w:rsid w:val="00CA19AA"/>
    <w:rsid w:val="00CC5298"/>
    <w:rsid w:val="00CD396D"/>
    <w:rsid w:val="00CD736E"/>
    <w:rsid w:val="00CD798D"/>
    <w:rsid w:val="00CE161E"/>
    <w:rsid w:val="00CF3B99"/>
    <w:rsid w:val="00CF59A8"/>
    <w:rsid w:val="00D325A9"/>
    <w:rsid w:val="00D36A8A"/>
    <w:rsid w:val="00D61409"/>
    <w:rsid w:val="00D6691E"/>
    <w:rsid w:val="00D71170"/>
    <w:rsid w:val="00DA1C92"/>
    <w:rsid w:val="00DA25D4"/>
    <w:rsid w:val="00DA6538"/>
    <w:rsid w:val="00DF1E5F"/>
    <w:rsid w:val="00E15E75"/>
    <w:rsid w:val="00E5262C"/>
    <w:rsid w:val="00EC7DC4"/>
    <w:rsid w:val="00ED30CF"/>
    <w:rsid w:val="00F176EF"/>
    <w:rsid w:val="00F45E10"/>
    <w:rsid w:val="00F6364A"/>
    <w:rsid w:val="00F9113A"/>
    <w:rsid w:val="00FE2546"/>
    <w:rsid w:val="00FF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64BD14"/>
  <w15:chartTrackingRefBased/>
  <w15:docId w15:val="{87FBFA83-EEF1-432A-990D-801D093A4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nhideWhenUsed="1" w:qFormat="1"/>
    <w:lsdException w:name="Quote" w:semiHidden="1" w:unhideWhenUsed="1" w:qFormat="1"/>
    <w:lsdException w:name="Intense Quote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nhideWhenUsed="1" w:qFormat="1"/>
    <w:lsdException w:name="Intense Emphasis" w:semiHidden="1" w:unhideWhenUsed="1" w:qFormat="1"/>
    <w:lsdException w:name="Subtle Reference" w:semiHidden="1" w:unhideWhenUsed="1" w:qFormat="1"/>
    <w:lsdException w:name="Intense Reference" w:semiHidden="1" w:unhideWhenUsed="1" w:qFormat="1"/>
    <w:lsdException w:name="Book Title" w:semiHidden="1" w:unhideWhenUsed="1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/Card"/>
    <w:uiPriority w:val="4"/>
    <w:qFormat/>
    <w:rsid w:val="00142E97"/>
    <w:rPr>
      <w:rFonts w:ascii="Calibri" w:hAnsi="Calibri" w:cs="Calibri"/>
    </w:rPr>
  </w:style>
  <w:style w:type="paragraph" w:styleId="Heading1">
    <w:name w:val="heading 1"/>
    <w:aliases w:val="Pocket"/>
    <w:basedOn w:val="Normal"/>
    <w:next w:val="Normal"/>
    <w:link w:val="Heading1Char"/>
    <w:qFormat/>
    <w:rsid w:val="00142E97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240" w:after="0"/>
      <w:jc w:val="center"/>
      <w:outlineLvl w:val="0"/>
    </w:pPr>
    <w:rPr>
      <w:rFonts w:eastAsiaTheme="majorEastAsia" w:cstheme="majorBidi"/>
      <w:b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1"/>
    <w:unhideWhenUsed/>
    <w:qFormat/>
    <w:rsid w:val="00142E97"/>
    <w:pPr>
      <w:keepNext/>
      <w:keepLines/>
      <w:pageBreakBefore/>
      <w:spacing w:before="40" w:after="0"/>
      <w:jc w:val="center"/>
      <w:outlineLvl w:val="1"/>
    </w:pPr>
    <w:rPr>
      <w:rFonts w:eastAsiaTheme="majorEastAsia" w:cstheme="majorBidi"/>
      <w:b/>
      <w:sz w:val="44"/>
      <w:szCs w:val="26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2"/>
    <w:unhideWhenUsed/>
    <w:qFormat/>
    <w:rsid w:val="00142E97"/>
    <w:pPr>
      <w:keepNext/>
      <w:keepLines/>
      <w:pageBreakBefore/>
      <w:spacing w:before="40" w:after="0"/>
      <w:jc w:val="center"/>
      <w:outlineLvl w:val="2"/>
    </w:pPr>
    <w:rPr>
      <w:rFonts w:eastAsiaTheme="majorEastAsia" w:cstheme="majorBidi"/>
      <w:b/>
      <w:sz w:val="32"/>
      <w:szCs w:val="24"/>
      <w:u w:val="single"/>
    </w:rPr>
  </w:style>
  <w:style w:type="paragraph" w:styleId="Heading4">
    <w:name w:val="heading 4"/>
    <w:aliases w:val="Tag,Big card,body,small text,Normal Tag,heading 2,Ch,Heading 2 Char2 Char,Heading 2 Char1 Char Char,TAG,no read,No Spacing211,No Spacing12,No Spacing2111,No Spacing4,No Spacing11111,No Spacing21,tags,ta,small space,nonunderlined,T, Ch,Ta,t,Ch1"/>
    <w:basedOn w:val="Normal"/>
    <w:next w:val="Normal"/>
    <w:link w:val="Heading4Char"/>
    <w:uiPriority w:val="3"/>
    <w:unhideWhenUsed/>
    <w:qFormat/>
    <w:rsid w:val="00142E97"/>
    <w:pPr>
      <w:keepNext/>
      <w:keepLines/>
      <w:spacing w:before="40" w:after="0"/>
      <w:outlineLvl w:val="3"/>
    </w:pPr>
    <w:rPr>
      <w:rFonts w:eastAsiaTheme="majorEastAsia" w:cstheme="majorBidi"/>
      <w:b/>
      <w:iCs/>
      <w:sz w:val="26"/>
    </w:rPr>
  </w:style>
  <w:style w:type="character" w:default="1" w:styleId="DefaultParagraphFont">
    <w:name w:val="Default Paragraph Font"/>
    <w:uiPriority w:val="1"/>
    <w:semiHidden/>
    <w:unhideWhenUsed/>
    <w:rsid w:val="00142E97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142E97"/>
  </w:style>
  <w:style w:type="character" w:customStyle="1" w:styleId="Heading1Char">
    <w:name w:val="Heading 1 Char"/>
    <w:aliases w:val="Pocket Char"/>
    <w:basedOn w:val="DefaultParagraphFont"/>
    <w:link w:val="Heading1"/>
    <w:rsid w:val="00142E97"/>
    <w:rPr>
      <w:rFonts w:ascii="Calibri" w:eastAsiaTheme="majorEastAsia" w:hAnsi="Calibri" w:cstheme="majorBidi"/>
      <w:b/>
      <w:sz w:val="52"/>
      <w:szCs w:val="32"/>
    </w:rPr>
  </w:style>
  <w:style w:type="character" w:customStyle="1" w:styleId="Heading2Char">
    <w:name w:val="Heading 2 Char"/>
    <w:aliases w:val="Hat Char"/>
    <w:basedOn w:val="DefaultParagraphFont"/>
    <w:link w:val="Heading2"/>
    <w:uiPriority w:val="1"/>
    <w:rsid w:val="00142E97"/>
    <w:rPr>
      <w:rFonts w:ascii="Calibri" w:eastAsiaTheme="majorEastAsia" w:hAnsi="Calibri" w:cstheme="majorBidi"/>
      <w:b/>
      <w:sz w:val="44"/>
      <w:szCs w:val="26"/>
      <w:u w:val="double"/>
    </w:rPr>
  </w:style>
  <w:style w:type="character" w:customStyle="1" w:styleId="Heading3Char">
    <w:name w:val="Heading 3 Char"/>
    <w:aliases w:val="Block Char"/>
    <w:basedOn w:val="DefaultParagraphFont"/>
    <w:link w:val="Heading3"/>
    <w:uiPriority w:val="2"/>
    <w:rsid w:val="00142E97"/>
    <w:rPr>
      <w:rFonts w:ascii="Calibri" w:eastAsiaTheme="majorEastAsia" w:hAnsi="Calibri" w:cstheme="majorBidi"/>
      <w:b/>
      <w:sz w:val="32"/>
      <w:szCs w:val="24"/>
      <w:u w:val="single"/>
    </w:rPr>
  </w:style>
  <w:style w:type="character" w:customStyle="1" w:styleId="Heading4Char">
    <w:name w:val="Heading 4 Char"/>
    <w:aliases w:val="Tag Char,Big card Char,body Char,small text Char,Normal Tag Char,heading 2 Char,Ch Char,Heading 2 Char2 Char Char,Heading 2 Char1 Char Char Char,TAG Char,no read Char,No Spacing211 Char,No Spacing12 Char,No Spacing2111 Char,tags Char"/>
    <w:basedOn w:val="DefaultParagraphFont"/>
    <w:link w:val="Heading4"/>
    <w:uiPriority w:val="3"/>
    <w:rsid w:val="00142E97"/>
    <w:rPr>
      <w:rFonts w:ascii="Calibri" w:eastAsiaTheme="majorEastAsia" w:hAnsi="Calibri" w:cstheme="majorBidi"/>
      <w:b/>
      <w:iCs/>
      <w:sz w:val="26"/>
    </w:rPr>
  </w:style>
  <w:style w:type="character" w:styleId="Emphasis">
    <w:name w:val="Emphasis"/>
    <w:aliases w:val="Evidence,Minimized,minimized,Highlighted,tag2,Size 10,emphasis in card,CD Card,ED - Tag,emphasis,Bold Underline,normal card text,Emphasis!!,small,Qualifications,Shrunk,qualifications in card,qualifications,bold underline,Style1,Underlined,Box,s,B"/>
    <w:basedOn w:val="DefaultParagraphFont"/>
    <w:link w:val="textbold"/>
    <w:uiPriority w:val="7"/>
    <w:qFormat/>
    <w:rsid w:val="00142E97"/>
    <w:rPr>
      <w:rFonts w:ascii="Calibri" w:hAnsi="Calibri" w:cs="Calibri"/>
      <w:b/>
      <w:i w:val="0"/>
      <w:iCs/>
      <w:sz w:val="22"/>
      <w:u w:val="single"/>
      <w:bdr w:val="none" w:sz="0" w:space="0" w:color="auto"/>
    </w:rPr>
  </w:style>
  <w:style w:type="character" w:customStyle="1" w:styleId="Style13ptBold">
    <w:name w:val="Style 13 pt Bold"/>
    <w:aliases w:val="Cite,Style Style Bold + 12 pt,Style Style Bold + 12pt,Style Style Bold,Style Style + 12 pt,Style Style Bo... +,Old Cite,Style Style Bold + 10 pt,tagld + 12 pt,Style Style Bold + 13 pt,Style Style Bold + 11 pt,tag + 12 pt,Not...,Not.,Not"/>
    <w:basedOn w:val="DefaultParagraphFont"/>
    <w:uiPriority w:val="5"/>
    <w:qFormat/>
    <w:rsid w:val="00142E97"/>
    <w:rPr>
      <w:b/>
      <w:bCs/>
      <w:sz w:val="26"/>
      <w:u w:val="none"/>
    </w:rPr>
  </w:style>
  <w:style w:type="character" w:customStyle="1" w:styleId="StyleUnderline">
    <w:name w:val="Style Underline"/>
    <w:aliases w:val="Underline,Style Bold Underline,Intense Emphasis1,apple-style-span + 6 pt,Bold,Kern at 16 pt,Intense Emphasis11,Intense Emphasis111,Intense Emphasis1111,Intense Emphasis2,Intense Emphasis3,Intense Emphasis31,Intense Emphasis311,Style,c,ci"/>
    <w:basedOn w:val="DefaultParagraphFont"/>
    <w:uiPriority w:val="6"/>
    <w:qFormat/>
    <w:rsid w:val="00142E97"/>
    <w:rPr>
      <w:b w:val="0"/>
      <w:sz w:val="22"/>
      <w:u w:val="single"/>
    </w:rPr>
  </w:style>
  <w:style w:type="character" w:styleId="Hyperlink">
    <w:name w:val="Hyperlink"/>
    <w:aliases w:val="heading 1 (block title),Important,Read,Internet Link,Analytic Text,Internet link,Char Char1,Heading 3 Char1,Block Char1,No Underline Char1,Char Char Char Char Char Char Char Char1,Text 7 Char1,Tags v 2 Char1,Card Text,Heading 1 Char1,Hat Char1"/>
    <w:basedOn w:val="DefaultParagraphFont"/>
    <w:uiPriority w:val="99"/>
    <w:unhideWhenUsed/>
    <w:rsid w:val="00142E97"/>
    <w:rPr>
      <w:color w:val="auto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142E97"/>
    <w:rPr>
      <w:color w:val="auto"/>
      <w:u w:val="none"/>
    </w:rPr>
  </w:style>
  <w:style w:type="paragraph" w:customStyle="1" w:styleId="textbold">
    <w:name w:val="text bold"/>
    <w:basedOn w:val="Normal"/>
    <w:link w:val="Emphasis"/>
    <w:uiPriority w:val="7"/>
    <w:qFormat/>
    <w:rsid w:val="00170520"/>
    <w:pPr>
      <w:ind w:left="720"/>
      <w:jc w:val="both"/>
    </w:pPr>
    <w:rPr>
      <w:b/>
      <w:iCs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rana\AppData\Roaming\Microsoft\Templates\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223387-784E-4CCC-B1FA-1E6192883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</Template>
  <TotalTime>30</TotalTime>
  <Pages>7</Pages>
  <Words>770</Words>
  <Characters>4394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6</vt:i4>
      </vt:variant>
    </vt:vector>
  </HeadingPairs>
  <TitlesOfParts>
    <vt:vector size="7" baseType="lpstr">
      <vt:lpstr/>
      <vt:lpstr>1NC v Chan :D</vt:lpstr>
      <vt:lpstr>    1</vt:lpstr>
      <vt:lpstr>    2</vt:lpstr>
      <vt:lpstr>    3</vt:lpstr>
      <vt:lpstr>    4</vt:lpstr>
      <vt:lpstr>    UV</vt:lpstr>
    </vt:vector>
  </TitlesOfParts>
  <Company/>
  <LinksUpToDate>false</LinksUpToDate>
  <CharactersWithSpaces>5154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srana</dc:creator>
  <cp:keywords>5.1.1</cp:keywords>
  <dc:description/>
  <cp:lastModifiedBy>srana2004@outlook.com</cp:lastModifiedBy>
  <cp:revision>3</cp:revision>
  <dcterms:created xsi:type="dcterms:W3CDTF">2022-01-28T18:56:00Z</dcterms:created>
  <dcterms:modified xsi:type="dcterms:W3CDTF">2022-01-28T19:37:00Z</dcterms:modified>
</cp:coreProperties>
</file>