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3E48" w14:textId="77777777" w:rsidR="00E22B94" w:rsidRDefault="00E22B94" w:rsidP="00E22B94">
      <w:pPr>
        <w:pStyle w:val="Heading1"/>
      </w:pPr>
      <w:r>
        <w:t>1AC R6 HARUN</w:t>
      </w:r>
    </w:p>
    <w:p w14:paraId="06B07C80" w14:textId="77777777" w:rsidR="00E22B94" w:rsidRPr="004A56E4" w:rsidRDefault="00E22B94" w:rsidP="00E22B94">
      <w:pPr>
        <w:pStyle w:val="Heading3"/>
      </w:pPr>
      <w:r>
        <w:lastRenderedPageBreak/>
        <w:t>1AC: FW</w:t>
      </w:r>
    </w:p>
    <w:p w14:paraId="3BA4E7D5" w14:textId="77777777" w:rsidR="00E22B94" w:rsidRPr="003C2C68" w:rsidRDefault="00E22B94" w:rsidP="00E22B94">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405EAC19" w14:textId="77777777" w:rsidR="00E22B94" w:rsidRDefault="00E22B94" w:rsidP="00E22B94">
      <w:pPr>
        <w:pStyle w:val="Heading4"/>
      </w:pPr>
      <w:r>
        <w:t xml:space="preserve">1. The argument from supervenience is true and coherently explains the metaphysical grounding of morality. </w:t>
      </w:r>
    </w:p>
    <w:p w14:paraId="0AFD0D22" w14:textId="77777777" w:rsidR="00E22B94" w:rsidRDefault="00E22B94" w:rsidP="00E22B94">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28ED80DC" w14:textId="77777777" w:rsidR="00E22B94" w:rsidRDefault="00E22B94" w:rsidP="00E22B94">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3A75318B" w14:textId="77777777" w:rsidR="00E22B94" w:rsidRPr="003C2C68" w:rsidRDefault="00E22B94" w:rsidP="00E22B94">
      <w:pPr>
        <w:rPr>
          <w:sz w:val="16"/>
          <w:szCs w:val="16"/>
        </w:rPr>
      </w:pPr>
      <w:r w:rsidRPr="003C2C68">
        <w:rPr>
          <w:sz w:val="16"/>
          <w:szCs w:val="16"/>
        </w:rPr>
        <w:t>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w:t>
      </w:r>
    </w:p>
    <w:p w14:paraId="3CFA6F1F" w14:textId="77777777" w:rsidR="00E22B94" w:rsidRPr="00063673" w:rsidRDefault="00E22B94" w:rsidP="00E22B94">
      <w:pPr>
        <w:pStyle w:val="Heading4"/>
        <w:rPr>
          <w:bCs/>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p>
    <w:p w14:paraId="6E85D8FE" w14:textId="77777777" w:rsidR="00E22B94" w:rsidRDefault="00E22B94" w:rsidP="00E22B94">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1FE27539" w14:textId="77777777" w:rsidR="00E22B94" w:rsidRDefault="00E22B94" w:rsidP="00E22B94">
      <w:pPr>
        <w:pStyle w:val="Heading4"/>
      </w:pPr>
    </w:p>
    <w:p w14:paraId="4DB7C361" w14:textId="77777777" w:rsidR="00E22B94" w:rsidRDefault="00E22B94" w:rsidP="00E22B94">
      <w:pPr>
        <w:pStyle w:val="Heading4"/>
      </w:pPr>
      <w:r>
        <w:t xml:space="preserve">TJFs first, </w:t>
      </w:r>
    </w:p>
    <w:p w14:paraId="1DCF3882" w14:textId="77777777" w:rsidR="00E22B94" w:rsidRPr="00EA432E" w:rsidRDefault="00E22B94" w:rsidP="00E22B94">
      <w:pPr>
        <w:pStyle w:val="Heading4"/>
      </w:pPr>
      <w:r w:rsidRPr="00EA432E">
        <w:t>A] substance begs the question of a framework being good for debate---fairness is a gateway issue to deciding the better debater and education is the reason schools fund debate</w:t>
      </w:r>
      <w:r>
        <w:t xml:space="preserve"> B] FWs are a topicality interpretation of the word ought in the resolution </w:t>
      </w:r>
    </w:p>
    <w:p w14:paraId="31B785A8" w14:textId="77777777" w:rsidR="00E22B94" w:rsidRDefault="00E22B94" w:rsidP="00E22B94">
      <w:pPr>
        <w:pStyle w:val="Heading4"/>
      </w:pPr>
    </w:p>
    <w:p w14:paraId="688F3ADF" w14:textId="77777777" w:rsidR="00E22B94" w:rsidRDefault="00E22B94" w:rsidP="00E22B94">
      <w:pPr>
        <w:pStyle w:val="Heading4"/>
      </w:pPr>
      <w:r w:rsidRPr="00FB2985">
        <w:t xml:space="preserve">Util is </w:t>
      </w:r>
      <w:r>
        <w:t xml:space="preserve">the best theoretically justified framework </w:t>
      </w:r>
    </w:p>
    <w:p w14:paraId="59D269BB" w14:textId="77777777" w:rsidR="00E22B94" w:rsidRDefault="00E22B94" w:rsidP="00E22B94">
      <w:pPr>
        <w:pStyle w:val="Heading4"/>
        <w:spacing w:line="276" w:lineRule="auto"/>
        <w:rPr>
          <w:rFonts w:cs="Calibri"/>
        </w:rPr>
      </w:pPr>
      <w:r>
        <w:rPr>
          <w:rFonts w:cs="Calibri"/>
        </w:rPr>
        <w:t>1</w:t>
      </w:r>
      <w:r w:rsidRPr="00F859B1">
        <w:rPr>
          <w:rFonts w:cs="Calibri"/>
        </w:rPr>
        <w:t xml:space="preserve">] Ground – Util cares about </w:t>
      </w:r>
      <w:r w:rsidRPr="00F859B1">
        <w:rPr>
          <w:rFonts w:cs="Calibri"/>
          <w:u w:val="single"/>
        </w:rPr>
        <w:t>all impacts</w:t>
      </w:r>
      <w:r w:rsidRPr="00F859B1">
        <w:rPr>
          <w:rFonts w:cs="Calibri"/>
        </w:rPr>
        <w:t xml:space="preserve"> which ensures </w:t>
      </w:r>
      <w:r w:rsidRPr="00F859B1">
        <w:rPr>
          <w:rFonts w:cs="Calibri"/>
          <w:u w:val="single"/>
        </w:rPr>
        <w:t>link</w:t>
      </w:r>
      <w:r w:rsidRPr="00F859B1">
        <w:rPr>
          <w:rFonts w:cs="Calibri"/>
        </w:rPr>
        <w:t xml:space="preserve"> and </w:t>
      </w:r>
      <w:r w:rsidRPr="00F859B1">
        <w:rPr>
          <w:rFonts w:cs="Calibri"/>
          <w:u w:val="single"/>
        </w:rPr>
        <w:t>impact</w:t>
      </w:r>
      <w:r w:rsidRPr="00F859B1">
        <w:rPr>
          <w:rFonts w:cs="Calibri"/>
        </w:rPr>
        <w:t xml:space="preserve"> turn ground for both sides.</w:t>
      </w:r>
      <w:r>
        <w:rPr>
          <w:rFonts w:cs="Calibri"/>
        </w:rPr>
        <w:t xml:space="preserve"> Util impacts are easy to contextualize and allows for all types of ground with work debaters have to do. </w:t>
      </w:r>
    </w:p>
    <w:p w14:paraId="782F1A46" w14:textId="77777777" w:rsidR="00E22B94" w:rsidRDefault="00E22B94" w:rsidP="00E22B94">
      <w:pPr>
        <w:pStyle w:val="Heading4"/>
      </w:pPr>
      <w: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p w14:paraId="420FEC7C" w14:textId="77777777" w:rsidR="00E22B94" w:rsidRDefault="00E22B94" w:rsidP="00E22B94">
      <w:pPr>
        <w:pStyle w:val="Heading4"/>
      </w:pPr>
      <w:r>
        <w:t>3] Topic Ed – LARP authors mutually agree upon consequentialism when talking oppression and big stick impacts. That’s key for predictability within the resolutional stasis point.</w:t>
      </w:r>
    </w:p>
    <w:p w14:paraId="77F03107" w14:textId="77777777" w:rsidR="00E22B94" w:rsidRPr="004A56E4" w:rsidRDefault="00E22B94" w:rsidP="00E22B94"/>
    <w:p w14:paraId="5495CD88" w14:textId="77777777" w:rsidR="00E22B94" w:rsidRPr="004A56E4" w:rsidRDefault="00E22B94" w:rsidP="00E22B94">
      <w:pPr>
        <w:pStyle w:val="Heading3"/>
      </w:pPr>
      <w:r>
        <w:t>FW</w:t>
      </w:r>
    </w:p>
    <w:p w14:paraId="11FABB24" w14:textId="77777777" w:rsidR="00E22B94" w:rsidRDefault="00E22B94" w:rsidP="00E22B94">
      <w:pPr>
        <w:pStyle w:val="Heading4"/>
      </w:pPr>
      <w:r>
        <w:t xml:space="preserve">Advantage 1 is Innovation: </w:t>
      </w:r>
    </w:p>
    <w:p w14:paraId="5AEA1AA9" w14:textId="77777777" w:rsidR="00E22B94" w:rsidRDefault="00E22B94" w:rsidP="00E22B94">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20DA347" w14:textId="77777777" w:rsidR="00E22B94" w:rsidRPr="005B38BB" w:rsidRDefault="00E22B94" w:rsidP="00E22B94">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03DCB7C" w14:textId="77777777" w:rsidR="00E22B94" w:rsidRDefault="00E22B94" w:rsidP="00E22B94">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r w:rsidRPr="00195647">
        <w:rPr>
          <w:b/>
          <w:bCs/>
          <w:highlight w:val="green"/>
          <w:u w:val="single"/>
        </w:rPr>
        <w:t>over and over again</w:t>
      </w:r>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DB43515" w14:textId="77777777" w:rsidR="00E22B94" w:rsidRDefault="00E22B94" w:rsidP="00E22B94">
      <w:pPr>
        <w:pStyle w:val="Heading4"/>
      </w:pPr>
      <w:r>
        <w:t xml:space="preserve">We </w:t>
      </w:r>
      <w:r>
        <w:rPr>
          <w:u w:val="single"/>
        </w:rPr>
        <w:t>control Uniqueness</w:t>
      </w:r>
      <w:r>
        <w:t xml:space="preserve"> – 78% of New Drugs </w:t>
      </w:r>
      <w:r>
        <w:rPr>
          <w:u w:val="single"/>
        </w:rPr>
        <w:t>aren’t innovative</w:t>
      </w:r>
      <w:r>
        <w:t>.</w:t>
      </w:r>
    </w:p>
    <w:p w14:paraId="256522B9" w14:textId="77777777" w:rsidR="00E22B94" w:rsidRPr="008A0F84" w:rsidRDefault="00E22B94" w:rsidP="00E22B94">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9"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33F1E09C" w14:textId="77777777" w:rsidR="00E22B94" w:rsidRPr="008A0F84" w:rsidRDefault="00E22B94" w:rsidP="00E22B94">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are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61428C7F" w14:textId="77777777" w:rsidR="00E22B94" w:rsidRDefault="00E22B94" w:rsidP="00E22B94">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114DD72" w14:textId="77777777" w:rsidR="00E22B94" w:rsidRPr="00791206" w:rsidRDefault="00E22B94" w:rsidP="00E22B94">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0"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8803B2D" w14:textId="77777777" w:rsidR="00E22B94" w:rsidRPr="00E974A9" w:rsidRDefault="00E22B94" w:rsidP="00E22B94">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195647">
        <w:rPr>
          <w:szCs w:val="24"/>
          <w:highlight w:val="green"/>
          <w:u w:val="single"/>
        </w:rPr>
        <w:t xml:space="preserve">most commonly </w:t>
      </w:r>
      <w:r w:rsidRPr="00E974A9">
        <w:rPr>
          <w:szCs w:val="24"/>
          <w:u w:val="single"/>
        </w:rPr>
        <w:t xml:space="preserve">used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PrEP,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A6B023D" w14:textId="77777777" w:rsidR="00E22B94" w:rsidRDefault="00E22B94" w:rsidP="00E22B94">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641D6A5" w14:textId="77777777" w:rsidR="00E22B94" w:rsidRPr="00E2724F" w:rsidRDefault="00E22B94" w:rsidP="00E22B94">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36D454C7" w14:textId="77777777" w:rsidR="00E22B94" w:rsidRPr="001948D4" w:rsidRDefault="00E22B94" w:rsidP="00E22B94">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195647">
        <w:rPr>
          <w:rStyle w:val="StyleUnderline"/>
          <w:highlight w:val="green"/>
        </w:rPr>
        <w:t xml:space="preserve">the </w:t>
      </w:r>
      <w:hyperlink r:id="rId13" w:tgtFrame="_blank" w:history="1">
        <w:r w:rsidRPr="00195647">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195647">
        <w:rPr>
          <w:rStyle w:val="StyleUnderline"/>
          <w:highlight w:val="green"/>
        </w:rPr>
        <w:t xml:space="preserve">represents a </w:t>
      </w:r>
      <w:r w:rsidRPr="00195647">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95647">
        <w:rPr>
          <w:rStyle w:val="Emphasis"/>
          <w:highlight w:val="green"/>
        </w:rPr>
        <w:t>rising</w:t>
      </w:r>
      <w:r w:rsidRPr="003C32B5">
        <w:rPr>
          <w:rStyle w:val="Emphasis"/>
        </w:rPr>
        <w:t xml:space="preserve"> rates</w:t>
      </w:r>
      <w:r w:rsidRPr="003C32B5">
        <w:rPr>
          <w:rStyle w:val="StyleUnderline"/>
        </w:rPr>
        <w:t xml:space="preserve"> of </w:t>
      </w:r>
      <w:r w:rsidRPr="00195647">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195647">
        <w:rPr>
          <w:rStyle w:val="StyleUnderline"/>
          <w:highlight w:val="green"/>
        </w:rPr>
        <w:t xml:space="preserve">may cause </w:t>
      </w:r>
      <w:r w:rsidRPr="00195647">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95647">
        <w:rPr>
          <w:rStyle w:val="StyleUnderline"/>
          <w:highlight w:val="green"/>
        </w:rPr>
        <w:t>resistance develops when germs</w:t>
      </w:r>
      <w:r w:rsidRPr="003C32B5">
        <w:rPr>
          <w:sz w:val="16"/>
        </w:rPr>
        <w:t xml:space="preserve"> like bacteria and fungi are able to “</w:t>
      </w:r>
      <w:r w:rsidRPr="00195647">
        <w:rPr>
          <w:rStyle w:val="StyleUnderline"/>
          <w:highlight w:val="green"/>
        </w:rPr>
        <w:t>defeat</w:t>
      </w:r>
      <w:r w:rsidRPr="003C32B5">
        <w:rPr>
          <w:sz w:val="16"/>
        </w:rPr>
        <w:t xml:space="preserve"> the </w:t>
      </w:r>
      <w:r w:rsidRPr="00195647">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95647">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95647">
        <w:rPr>
          <w:rStyle w:val="StyleUnderline"/>
          <w:highlight w:val="green"/>
        </w:rPr>
        <w:t xml:space="preserve">development of </w:t>
      </w:r>
      <w:r w:rsidRPr="00195647">
        <w:rPr>
          <w:rStyle w:val="Emphasis"/>
          <w:highlight w:val="green"/>
        </w:rPr>
        <w:t>new</w:t>
      </w:r>
      <w:r w:rsidRPr="003C32B5">
        <w:rPr>
          <w:rStyle w:val="Emphasis"/>
        </w:rPr>
        <w:t xml:space="preserve"> antimicrobial </w:t>
      </w:r>
      <w:r w:rsidRPr="00195647">
        <w:rPr>
          <w:rStyle w:val="Emphasis"/>
          <w:highlight w:val="green"/>
        </w:rPr>
        <w:t>medications</w:t>
      </w:r>
      <w:r w:rsidRPr="003C32B5">
        <w:rPr>
          <w:rStyle w:val="StyleUnderline"/>
        </w:rPr>
        <w:t xml:space="preserve">, </w:t>
      </w:r>
      <w:r w:rsidRPr="00195647">
        <w:rPr>
          <w:rStyle w:val="Emphasis"/>
          <w:highlight w:val="green"/>
        </w:rPr>
        <w:t>vaccines</w:t>
      </w:r>
      <w:r w:rsidRPr="003C32B5">
        <w:rPr>
          <w:rStyle w:val="StyleUnderline"/>
        </w:rPr>
        <w:t xml:space="preserve">, </w:t>
      </w:r>
      <w:r w:rsidRPr="00195647">
        <w:rPr>
          <w:rStyle w:val="StyleUnderline"/>
          <w:highlight w:val="green"/>
        </w:rPr>
        <w:t>and</w:t>
      </w:r>
      <w:r w:rsidRPr="003C32B5">
        <w:rPr>
          <w:rStyle w:val="StyleUnderline"/>
        </w:rPr>
        <w:t xml:space="preserve"> careful </w:t>
      </w:r>
      <w:r w:rsidRPr="00195647">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195647">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195647">
        <w:rPr>
          <w:rStyle w:val="StyleUnderline"/>
          <w:highlight w:val="green"/>
        </w:rPr>
        <w:t>challenges</w:t>
      </w:r>
      <w:r w:rsidRPr="003C32B5">
        <w:rPr>
          <w:rStyle w:val="StyleUnderline"/>
        </w:rPr>
        <w:t xml:space="preserve"> of antimicrobial resistance</w:t>
      </w:r>
      <w:r w:rsidRPr="003C32B5">
        <w:rPr>
          <w:sz w:val="16"/>
        </w:rPr>
        <w:t xml:space="preserve">” </w:t>
      </w:r>
      <w:r w:rsidRPr="00195647">
        <w:rPr>
          <w:rStyle w:val="StyleUnderline"/>
          <w:highlight w:val="green"/>
        </w:rPr>
        <w:t>are</w:t>
      </w:r>
      <w:r w:rsidRPr="003C32B5">
        <w:rPr>
          <w:sz w:val="16"/>
        </w:rPr>
        <w:t xml:space="preserve"> “</w:t>
      </w:r>
      <w:r w:rsidRPr="00195647">
        <w:rPr>
          <w:rStyle w:val="Emphasis"/>
          <w:highlight w:val="green"/>
        </w:rPr>
        <w:t>not insurmountable</w:t>
      </w:r>
      <w:r w:rsidRPr="003C32B5">
        <w:rPr>
          <w:sz w:val="16"/>
        </w:rPr>
        <w:t xml:space="preserve">,” and that </w:t>
      </w:r>
      <w:r w:rsidRPr="003C32B5">
        <w:rPr>
          <w:rStyle w:val="StyleUnderline"/>
        </w:rPr>
        <w:t xml:space="preserve">coordinated </w:t>
      </w:r>
      <w:r w:rsidRPr="00195647">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195647">
        <w:rPr>
          <w:rStyle w:val="Emphasis"/>
          <w:highlight w:val="green"/>
        </w:rPr>
        <w:t>secure the future</w:t>
      </w:r>
      <w:r w:rsidRPr="00195647">
        <w:rPr>
          <w:rStyle w:val="StyleUnderline"/>
          <w:highlight w:val="green"/>
        </w:rPr>
        <w:t xml:space="preserve"> from drug-resistant diseases</w:t>
      </w:r>
      <w:r w:rsidRPr="003C32B5">
        <w:rPr>
          <w:sz w:val="16"/>
        </w:rPr>
        <w:t>.”</w:t>
      </w:r>
    </w:p>
    <w:p w14:paraId="0AC53229" w14:textId="77777777" w:rsidR="00E22B94" w:rsidRPr="00E2724F" w:rsidRDefault="00E22B94" w:rsidP="00E22B94">
      <w:pPr>
        <w:pStyle w:val="Heading4"/>
      </w:pPr>
      <w:r>
        <w:t xml:space="preserve">Extinction - generic defense doesn’t apply. </w:t>
      </w:r>
    </w:p>
    <w:p w14:paraId="4A21F688" w14:textId="77777777" w:rsidR="00E22B94" w:rsidRPr="00A10F89" w:rsidRDefault="00E22B94" w:rsidP="00E22B94">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3FB9C9F" w14:textId="77777777" w:rsidR="00E22B94" w:rsidRPr="00A10F89" w:rsidRDefault="00E22B94" w:rsidP="00E22B94">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36B431BD" w14:textId="77777777" w:rsidR="00E22B94" w:rsidRDefault="00E22B94" w:rsidP="00E22B94">
      <w:pPr>
        <w:pStyle w:val="Heading3"/>
      </w:pPr>
      <w:r>
        <w:t>1AC: Plan</w:t>
      </w:r>
    </w:p>
    <w:p w14:paraId="39E4FF6B" w14:textId="77777777" w:rsidR="00E22B94" w:rsidRDefault="00E22B94" w:rsidP="00E22B94">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21278AF5" w14:textId="77777777" w:rsidR="00E22B94" w:rsidRPr="006C53E1" w:rsidRDefault="00E22B94" w:rsidP="00E22B94">
      <w:pPr>
        <w:pStyle w:val="Heading4"/>
      </w:pPr>
      <w:r>
        <w:t xml:space="preserve">The Plan </w:t>
      </w:r>
      <w:r>
        <w:rPr>
          <w:u w:val="single"/>
        </w:rPr>
        <w:t>solves Evergreening</w:t>
      </w:r>
      <w:r>
        <w:t>.</w:t>
      </w:r>
    </w:p>
    <w:p w14:paraId="050A9FBD" w14:textId="77777777" w:rsidR="00E22B94" w:rsidRPr="005B38BB" w:rsidRDefault="00E22B94" w:rsidP="00E22B94">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39EDB1F" w14:textId="77777777" w:rsidR="00E22B94" w:rsidRPr="0072187F" w:rsidRDefault="00E22B94" w:rsidP="00E22B94">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048F65A" w14:textId="77777777" w:rsidR="00E22B94" w:rsidRDefault="00E22B94" w:rsidP="00E22B94">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A1F961E" w14:textId="77777777" w:rsidR="00E22B94" w:rsidRPr="00791206" w:rsidRDefault="00E22B94" w:rsidP="00E22B94">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8CEB1F2" w14:textId="77777777" w:rsidR="00E22B94" w:rsidRPr="00FF3724" w:rsidRDefault="00E22B94" w:rsidP="00E22B94">
      <w:pPr>
        <w:rPr>
          <w:u w:val="single"/>
        </w:rPr>
      </w:pPr>
      <w:r w:rsidRPr="0072187F">
        <w:rPr>
          <w:u w:val="single"/>
        </w:rPr>
        <w:t>At issue in the Indian case was “</w:t>
      </w:r>
      <w:r w:rsidRPr="00195647">
        <w:rPr>
          <w:highlight w:val="green"/>
          <w:u w:val="single"/>
        </w:rPr>
        <w:t>evergreening</w:t>
      </w:r>
      <w:r w:rsidRPr="0072187F">
        <w:rPr>
          <w:u w:val="single"/>
        </w:rPr>
        <w:t xml:space="preserve">,” </w:t>
      </w:r>
      <w:r w:rsidRPr="00195647">
        <w:rPr>
          <w:highlight w:val="green"/>
          <w:u w:val="single"/>
        </w:rPr>
        <w:t xml:space="preserve">a </w:t>
      </w:r>
      <w:r w:rsidRPr="0072187F">
        <w:rPr>
          <w:u w:val="single"/>
        </w:rPr>
        <w:t xml:space="preserve">now </w:t>
      </w:r>
      <w:r w:rsidRPr="00195647">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95647">
        <w:rPr>
          <w:highlight w:val="green"/>
          <w:u w:val="single"/>
        </w:rPr>
        <w:t>Manufacturers</w:t>
      </w:r>
      <w:r w:rsidRPr="0072187F">
        <w:rPr>
          <w:u w:val="single"/>
        </w:rPr>
        <w:t xml:space="preserve">, in defence of these practices, predictably </w:t>
      </w:r>
      <w:r w:rsidRPr="00195647">
        <w:rPr>
          <w:highlight w:val="green"/>
          <w:u w:val="single"/>
        </w:rPr>
        <w:t xml:space="preserve">tout </w:t>
      </w:r>
      <w:r w:rsidRPr="0072187F">
        <w:rPr>
          <w:u w:val="single"/>
        </w:rPr>
        <w:t xml:space="preserve">the </w:t>
      </w:r>
      <w:r w:rsidRPr="00195647">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95647">
        <w:rPr>
          <w:highlight w:val="green"/>
          <w:u w:val="single"/>
        </w:rPr>
        <w:t>new versions are</w:t>
      </w:r>
      <w:r w:rsidRPr="00195647">
        <w:rPr>
          <w:sz w:val="16"/>
          <w:highlight w:val="green"/>
        </w:rPr>
        <w:t xml:space="preserve"> </w:t>
      </w:r>
      <w:r w:rsidRPr="00BA5EC6">
        <w:rPr>
          <w:sz w:val="16"/>
        </w:rPr>
        <w:t>by definition “</w:t>
      </w:r>
      <w:r w:rsidRPr="00195647">
        <w:rPr>
          <w:b/>
          <w:bCs/>
          <w:highlight w:val="green"/>
          <w:u w:val="single"/>
        </w:rPr>
        <w:t>me too” drugs</w:t>
      </w:r>
      <w:r w:rsidRPr="00195647">
        <w:rPr>
          <w:highlight w:val="green"/>
          <w:u w:val="single"/>
        </w:rPr>
        <w:t xml:space="preserve">, </w:t>
      </w:r>
      <w:r w:rsidRPr="00BA5EC6">
        <w:rPr>
          <w:u w:val="single"/>
        </w:rPr>
        <w:t xml:space="preserve">and demonstration that the resulting </w:t>
      </w:r>
      <w:r w:rsidRPr="00195647">
        <w:rPr>
          <w:b/>
          <w:bCs/>
          <w:highlight w:val="green"/>
          <w:u w:val="single"/>
        </w:rPr>
        <w:t>incremental benefits</w:t>
      </w:r>
      <w:r w:rsidRPr="00195647">
        <w:rPr>
          <w:highlight w:val="green"/>
          <w:u w:val="single"/>
        </w:rPr>
        <w:t xml:space="preserve"> </w:t>
      </w:r>
      <w:r w:rsidRPr="00BA5EC6">
        <w:rPr>
          <w:u w:val="single"/>
        </w:rPr>
        <w:t xml:space="preserve">in efficacy and safety are clinically meaningful </w:t>
      </w:r>
      <w:r w:rsidRPr="00195647">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95647">
        <w:rPr>
          <w:highlight w:val="green"/>
          <w:u w:val="single"/>
        </w:rPr>
        <w:t xml:space="preserve">Rather than </w:t>
      </w:r>
      <w:r w:rsidRPr="00BA5EC6">
        <w:rPr>
          <w:u w:val="single"/>
        </w:rPr>
        <w:t xml:space="preserve">the </w:t>
      </w:r>
      <w:r w:rsidRPr="00195647">
        <w:rPr>
          <w:highlight w:val="green"/>
          <w:u w:val="single"/>
        </w:rPr>
        <w:t xml:space="preserve">marginal benefits </w:t>
      </w:r>
      <w:r w:rsidRPr="00BA5EC6">
        <w:rPr>
          <w:u w:val="single"/>
        </w:rPr>
        <w:t xml:space="preserve">accrued </w:t>
      </w:r>
      <w:r w:rsidRPr="00195647">
        <w:rPr>
          <w:highlight w:val="green"/>
          <w:u w:val="single"/>
        </w:rPr>
        <w:t xml:space="preserve">from tinkering </w:t>
      </w:r>
      <w:r w:rsidRPr="00BA5EC6">
        <w:rPr>
          <w:u w:val="single"/>
        </w:rPr>
        <w:t xml:space="preserve">with already effective agents, </w:t>
      </w:r>
      <w:r w:rsidRPr="00195647">
        <w:rPr>
          <w:highlight w:val="green"/>
          <w:u w:val="single"/>
        </w:rPr>
        <w:t xml:space="preserve">patients </w:t>
      </w:r>
      <w:r w:rsidRPr="00BA5EC6">
        <w:rPr>
          <w:u w:val="single"/>
        </w:rPr>
        <w:t xml:space="preserve">worldwide </w:t>
      </w:r>
      <w:r w:rsidRPr="00195647">
        <w:rPr>
          <w:highlight w:val="green"/>
          <w:u w:val="single"/>
        </w:rPr>
        <w:t xml:space="preserve">are in desperate need of </w:t>
      </w:r>
      <w:r w:rsidRPr="00BA5EC6">
        <w:rPr>
          <w:u w:val="single"/>
        </w:rPr>
        <w:t xml:space="preserve">new </w:t>
      </w:r>
      <w:r w:rsidRPr="00195647">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95647">
        <w:rPr>
          <w:highlight w:val="green"/>
          <w:u w:val="single"/>
        </w:rPr>
        <w:t>developing</w:t>
      </w:r>
      <w:r w:rsidRPr="00195647">
        <w:rPr>
          <w:sz w:val="16"/>
          <w:highlight w:val="green"/>
        </w:rPr>
        <w:t xml:space="preserve"> </w:t>
      </w:r>
      <w:r w:rsidRPr="00195647">
        <w:rPr>
          <w:highlight w:val="green"/>
          <w:u w:val="single"/>
        </w:rPr>
        <w:t>truly innovative drugs is</w:t>
      </w:r>
      <w:r w:rsidRPr="00195647">
        <w:rPr>
          <w:sz w:val="16"/>
          <w:highlight w:val="green"/>
        </w:rPr>
        <w:t xml:space="preserve"> </w:t>
      </w:r>
      <w:r w:rsidRPr="00BA5EC6">
        <w:rPr>
          <w:sz w:val="16"/>
        </w:rPr>
        <w:t xml:space="preserve">undeniably a </w:t>
      </w:r>
      <w:r w:rsidRPr="00195647">
        <w:rPr>
          <w:highlight w:val="green"/>
          <w:u w:val="single"/>
        </w:rPr>
        <w:t>high-risk</w:t>
      </w:r>
      <w:r w:rsidRPr="00195647">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95647">
        <w:rPr>
          <w:highlight w:val="green"/>
          <w:u w:val="single"/>
        </w:rPr>
        <w:t xml:space="preserve">companies must </w:t>
      </w:r>
      <w:r w:rsidRPr="00BA5EC6">
        <w:rPr>
          <w:u w:val="single"/>
        </w:rPr>
        <w:t xml:space="preserve">continue to </w:t>
      </w:r>
      <w:r w:rsidRPr="00195647">
        <w:rPr>
          <w:highlight w:val="green"/>
          <w:u w:val="single"/>
        </w:rPr>
        <w:t xml:space="preserve">perceive </w:t>
      </w:r>
      <w:r w:rsidRPr="00195647">
        <w:rPr>
          <w:b/>
          <w:bCs/>
          <w:highlight w:val="green"/>
          <w:u w:val="single"/>
        </w:rPr>
        <w:t>sufficient incentives</w:t>
      </w:r>
      <w:r w:rsidRPr="00195647">
        <w:rPr>
          <w:highlight w:val="green"/>
          <w:u w:val="single"/>
        </w:rPr>
        <w:t xml:space="preserve"> </w:t>
      </w:r>
      <w:r w:rsidRPr="00BA5EC6">
        <w:rPr>
          <w:u w:val="single"/>
        </w:rPr>
        <w:t xml:space="preserve">to continue investing in innovation. Indeed, there is evidence that the </w:t>
      </w:r>
      <w:r w:rsidRPr="00195647">
        <w:rPr>
          <w:highlight w:val="green"/>
          <w:u w:val="single"/>
        </w:rPr>
        <w:t xml:space="preserve">prospect of future evergreening has become </w:t>
      </w:r>
      <w:r w:rsidRPr="00BA5EC6">
        <w:rPr>
          <w:u w:val="single"/>
        </w:rPr>
        <w:t xml:space="preserve">part of the incentive </w:t>
      </w:r>
      <w:r w:rsidRPr="00195647">
        <w:rPr>
          <w:highlight w:val="green"/>
          <w:u w:val="single"/>
        </w:rPr>
        <w:t xml:space="preserve">calculation </w:t>
      </w:r>
      <w:r w:rsidRPr="00BA5EC6">
        <w:rPr>
          <w:u w:val="single"/>
        </w:rPr>
        <w:t>for innovative drug development</w:t>
      </w:r>
      <w:r w:rsidRPr="00BA5EC6">
        <w:rPr>
          <w:sz w:val="16"/>
        </w:rPr>
        <w:t xml:space="preserve">.4 But surely it is </w:t>
      </w:r>
      <w:r w:rsidRPr="00195647">
        <w:rPr>
          <w:highlight w:val="green"/>
          <w:u w:val="single"/>
        </w:rPr>
        <w:t>perverse to</w:t>
      </w:r>
      <w:r w:rsidRPr="00195647">
        <w:rPr>
          <w:sz w:val="16"/>
          <w:highlight w:val="green"/>
        </w:rPr>
        <w:t xml:space="preserve"> </w:t>
      </w:r>
      <w:r w:rsidRPr="00BA5EC6">
        <w:rPr>
          <w:sz w:val="16"/>
        </w:rPr>
        <w:t xml:space="preserve">extend unpredictably a period of patent protection that the government intended to be clearly defined and predictable, and to </w:t>
      </w:r>
      <w:r w:rsidRPr="00195647">
        <w:rPr>
          <w:highlight w:val="green"/>
          <w:u w:val="single"/>
        </w:rPr>
        <w:t>maintain incentives</w:t>
      </w:r>
      <w:r w:rsidRPr="00195647">
        <w:rPr>
          <w:sz w:val="16"/>
          <w:highlight w:val="green"/>
        </w:rPr>
        <w:t xml:space="preserve"> </w:t>
      </w:r>
      <w:r w:rsidRPr="00195647">
        <w:rPr>
          <w:highlight w:val="green"/>
          <w:u w:val="single"/>
        </w:rPr>
        <w:t>that drive companies to divert</w:t>
      </w:r>
      <w:r w:rsidRPr="00195647">
        <w:rPr>
          <w:sz w:val="16"/>
          <w:highlight w:val="green"/>
        </w:rPr>
        <w:t xml:space="preserve"> </w:t>
      </w:r>
      <w:r w:rsidRPr="00BA5EC6">
        <w:rPr>
          <w:sz w:val="16"/>
        </w:rPr>
        <w:t xml:space="preserve">their </w:t>
      </w:r>
      <w:r w:rsidRPr="00195647">
        <w:rPr>
          <w:b/>
          <w:bCs/>
          <w:highlight w:val="green"/>
          <w:u w:val="single"/>
        </w:rPr>
        <w:t>drug-development resources away from innovation</w:t>
      </w:r>
      <w:r w:rsidRPr="00195647">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95647">
        <w:rPr>
          <w:b/>
          <w:bCs/>
          <w:highlight w:val="green"/>
          <w:u w:val="single"/>
        </w:rPr>
        <w:t>denying future patents for modifications</w:t>
      </w:r>
      <w:r w:rsidRPr="00195647">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95647">
        <w:rPr>
          <w:highlight w:val="green"/>
          <w:u w:val="single"/>
        </w:rPr>
        <w:t xml:space="preserve">would </w:t>
      </w:r>
      <w:r w:rsidRPr="00BA5EC6">
        <w:rPr>
          <w:u w:val="single"/>
        </w:rPr>
        <w:t xml:space="preserve">likely </w:t>
      </w:r>
      <w:r w:rsidRPr="00195647">
        <w:rPr>
          <w:highlight w:val="green"/>
          <w:u w:val="single"/>
        </w:rPr>
        <w:t xml:space="preserve">reduce </w:t>
      </w:r>
      <w:r w:rsidRPr="00BA5EC6">
        <w:rPr>
          <w:u w:val="single"/>
        </w:rPr>
        <w:t xml:space="preserve">the </w:t>
      </w:r>
      <w:r w:rsidRPr="00195647">
        <w:rPr>
          <w:b/>
          <w:bCs/>
          <w:highlight w:val="green"/>
          <w:u w:val="single"/>
        </w:rPr>
        <w:t>extensive patent litigation</w:t>
      </w:r>
      <w:r w:rsidRPr="00195647">
        <w:rPr>
          <w:highlight w:val="green"/>
          <w:u w:val="single"/>
        </w:rPr>
        <w:t xml:space="preserve"> that contributes to </w:t>
      </w:r>
      <w:r w:rsidRPr="00BA5EC6">
        <w:rPr>
          <w:u w:val="single"/>
        </w:rPr>
        <w:t xml:space="preserve">the </w:t>
      </w:r>
      <w:r w:rsidRPr="00195647">
        <w:rPr>
          <w:b/>
          <w:bCs/>
          <w:highlight w:val="green"/>
          <w:u w:val="single"/>
        </w:rPr>
        <w:t>high prices of generic drugs</w:t>
      </w:r>
      <w:r w:rsidRPr="00195647">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C8D9036" w14:textId="77777777" w:rsidR="00E22B94" w:rsidRDefault="00E22B94" w:rsidP="00E22B94">
      <w:pPr>
        <w:pStyle w:val="Heading3"/>
      </w:pPr>
      <w:r>
        <w:t>UV</w:t>
      </w:r>
    </w:p>
    <w:p w14:paraId="4DE2232F" w14:textId="77777777" w:rsidR="00E22B94" w:rsidRPr="003325CC" w:rsidRDefault="00E22B94" w:rsidP="00E22B94">
      <w:pPr>
        <w:keepNext/>
        <w:keepLines/>
        <w:spacing w:before="40" w:after="0"/>
        <w:outlineLvl w:val="3"/>
        <w:rPr>
          <w:rFonts w:eastAsiaTheme="majorEastAsia" w:cstheme="majorBidi"/>
          <w:b/>
          <w:bCs/>
          <w:sz w:val="26"/>
          <w:szCs w:val="26"/>
        </w:rPr>
      </w:pPr>
      <w:r w:rsidRPr="003325CC">
        <w:rPr>
          <w:rFonts w:eastAsiaTheme="majorEastAsia" w:cstheme="majorBidi"/>
          <w:b/>
          <w:bCs/>
          <w:sz w:val="26"/>
          <w:szCs w:val="26"/>
        </w:rPr>
        <w:t>The 1NC has extended me gracious unconditional hospitality. I accept (as if I had not always been there, reflecting them, anyway). To tell you what I am about to do, however, would just reveal the mystery. BUT I’ll just say this: with their guard down, I have taken the 1NC hostage.</w:t>
      </w:r>
    </w:p>
    <w:p w14:paraId="776CAB6C" w14:textId="77777777" w:rsidR="00E22B94" w:rsidRPr="003325CC" w:rsidRDefault="00E22B94" w:rsidP="00E22B94">
      <w:pPr>
        <w:keepNext/>
        <w:keepLines/>
        <w:spacing w:before="40" w:after="0"/>
        <w:outlineLvl w:val="3"/>
        <w:rPr>
          <w:rFonts w:eastAsiaTheme="majorEastAsia" w:cstheme="majorBidi"/>
          <w:b/>
          <w:bCs/>
          <w:sz w:val="26"/>
          <w:szCs w:val="26"/>
        </w:rPr>
      </w:pPr>
      <w:r w:rsidRPr="003325CC">
        <w:rPr>
          <w:rFonts w:eastAsiaTheme="majorEastAsia" w:cstheme="majorBidi"/>
          <w:b/>
          <w:bCs/>
          <w:sz w:val="26"/>
          <w:szCs w:val="26"/>
        </w:rPr>
        <w:t xml:space="preserve">My demand: two ballots for </w:t>
      </w:r>
      <w:r>
        <w:rPr>
          <w:rFonts w:eastAsiaTheme="majorEastAsia" w:cstheme="majorBidi"/>
          <w:b/>
          <w:bCs/>
          <w:sz w:val="26"/>
          <w:szCs w:val="26"/>
        </w:rPr>
        <w:t xml:space="preserve">me </w:t>
      </w:r>
      <w:r w:rsidRPr="003325CC">
        <w:rPr>
          <w:rFonts w:eastAsiaTheme="majorEastAsia" w:cstheme="majorBidi"/>
          <w:b/>
          <w:bCs/>
          <w:sz w:val="26"/>
          <w:szCs w:val="26"/>
        </w:rPr>
        <w:t xml:space="preserve">from </w:t>
      </w:r>
      <w:r>
        <w:rPr>
          <w:rFonts w:eastAsiaTheme="majorEastAsia" w:cstheme="majorBidi"/>
          <w:b/>
          <w:bCs/>
          <w:sz w:val="26"/>
          <w:szCs w:val="26"/>
        </w:rPr>
        <w:t>Carnegie vanguard</w:t>
      </w:r>
      <w:r w:rsidRPr="003325CC">
        <w:rPr>
          <w:rFonts w:eastAsiaTheme="majorEastAsia" w:cstheme="majorBidi"/>
          <w:b/>
          <w:bCs/>
          <w:sz w:val="26"/>
          <w:szCs w:val="26"/>
        </w:rPr>
        <w:t xml:space="preserve">, 30 speaker points, and their flows. The 1NC will meet my demands or suffer the great revenge of otherness. This time, I will not be defeated. </w:t>
      </w:r>
    </w:p>
    <w:p w14:paraId="1EF936E9" w14:textId="77777777" w:rsidR="00E22B94" w:rsidRPr="003325CC" w:rsidRDefault="00E22B94" w:rsidP="00E22B94">
      <w:r w:rsidRPr="003325CC">
        <w:rPr>
          <w:b/>
          <w:sz w:val="26"/>
        </w:rPr>
        <w:t xml:space="preserve">Baudrillard 76 </w:t>
      </w:r>
      <w:r w:rsidRPr="003325CC">
        <w:t>|Jean, alternate universe Brett Bricker, Symbolic Exchange and Death, pp. 36-38|KZaidi</w:t>
      </w:r>
    </w:p>
    <w:p w14:paraId="59BC590B" w14:textId="77777777" w:rsidR="00E22B94" w:rsidRPr="003325CC" w:rsidRDefault="00E22B94" w:rsidP="00E22B94">
      <w:pPr>
        <w:rPr>
          <w:b/>
          <w:iCs/>
          <w:u w:val="single"/>
        </w:rPr>
      </w:pPr>
      <w:r w:rsidRPr="003325CC">
        <w:rPr>
          <w:b/>
          <w:iCs/>
          <w:u w:val="single"/>
        </w:rPr>
        <w:t>We will not destroy the system</w:t>
      </w:r>
      <w:r w:rsidRPr="003325CC">
        <w:rPr>
          <w:u w:val="single"/>
        </w:rPr>
        <w:t xml:space="preserve"> by a direct, dialectical revolution of the economic or political infrastructure. </w:t>
      </w:r>
      <w:r w:rsidRPr="003325CC">
        <w:rPr>
          <w:highlight w:val="green"/>
          <w:u w:val="single"/>
        </w:rPr>
        <w:t xml:space="preserve">Everything </w:t>
      </w:r>
      <w:r w:rsidRPr="003325CC">
        <w:rPr>
          <w:b/>
          <w:iCs/>
          <w:highlight w:val="green"/>
          <w:u w:val="single"/>
        </w:rPr>
        <w:t>produced by contradiction</w:t>
      </w:r>
      <w:r w:rsidRPr="003325CC">
        <w:rPr>
          <w:u w:val="single"/>
        </w:rPr>
        <w:t xml:space="preserve">, by the relation of forces, or by energy in general, </w:t>
      </w:r>
      <w:r w:rsidRPr="003325CC">
        <w:rPr>
          <w:b/>
          <w:iCs/>
          <w:highlight w:val="green"/>
          <w:u w:val="single"/>
        </w:rPr>
        <w:t xml:space="preserve">will </w:t>
      </w:r>
      <w:r w:rsidRPr="003325CC">
        <w:rPr>
          <w:b/>
          <w:iCs/>
          <w:u w:val="single"/>
        </w:rPr>
        <w:t xml:space="preserve">only </w:t>
      </w:r>
      <w:r w:rsidRPr="003325CC">
        <w:rPr>
          <w:b/>
          <w:iCs/>
          <w:highlight w:val="green"/>
          <w:u w:val="single"/>
        </w:rPr>
        <w:t xml:space="preserve">feed back into the mechanism </w:t>
      </w:r>
      <w:r w:rsidRPr="003325CC">
        <w:rPr>
          <w:b/>
          <w:iCs/>
          <w:u w:val="single"/>
        </w:rPr>
        <w:t>and give it impetus</w:t>
      </w:r>
      <w:r w:rsidRPr="003325CC">
        <w:t xml:space="preserve">, following a circular distortion similar to a Moebius strip. </w:t>
      </w:r>
      <w:r w:rsidRPr="003325CC">
        <w:rPr>
          <w:u w:val="single"/>
        </w:rPr>
        <w:t xml:space="preserve">We will </w:t>
      </w:r>
      <w:r w:rsidRPr="003325CC">
        <w:rPr>
          <w:b/>
          <w:iCs/>
          <w:u w:val="single"/>
        </w:rPr>
        <w:t>never defeat it by following its own logic</w:t>
      </w:r>
      <w:r w:rsidRPr="003325CC">
        <w:rPr>
          <w:u w:val="single"/>
        </w:rPr>
        <w:t xml:space="preserve"> of energy, calculation, reason and revolution, history and power, or some finality or counter-finality.</w:t>
      </w:r>
      <w:r w:rsidRPr="003325CC">
        <w:t xml:space="preserve"> </w:t>
      </w:r>
      <w:r w:rsidRPr="003325CC">
        <w:rPr>
          <w:u w:val="single"/>
        </w:rPr>
        <w:t>The worst violence</w:t>
      </w:r>
      <w:r w:rsidRPr="003325CC">
        <w:t xml:space="preserve"> at this level has no purchase, and </w:t>
      </w:r>
      <w:r w:rsidRPr="003325CC">
        <w:rPr>
          <w:b/>
          <w:iCs/>
          <w:u w:val="single"/>
        </w:rPr>
        <w:t>will only backfire against itself. We will never defeat the system on the plane of the real:</w:t>
      </w:r>
      <w:r w:rsidRPr="003325CC">
        <w:t xml:space="preserve"> the </w:t>
      </w:r>
      <w:r w:rsidRPr="003325CC">
        <w:rPr>
          <w:u w:val="single"/>
        </w:rPr>
        <w:t>worst error of all our revolutionary strategies is to believe that we will put an end to the system on the plane of the real: this is their imaginary, imposed on them by the system itself, living or surviving only by always leading those who attack the system to fight amongst each other on the terrain of reality, which is always the reality of the system.</w:t>
      </w:r>
      <w:r w:rsidRPr="003325CC">
        <w:t xml:space="preserve"> This is where they throw all their energies, their imaginary violence, </w:t>
      </w:r>
      <w:r w:rsidRPr="003325CC">
        <w:rPr>
          <w:u w:val="single"/>
        </w:rPr>
        <w:t xml:space="preserve">where an implacable logic constantly turns back into the system. We have only to do it violence or counter-violence since it </w:t>
      </w:r>
      <w:r w:rsidRPr="003325CC">
        <w:rPr>
          <w:b/>
          <w:iCs/>
          <w:u w:val="single"/>
        </w:rPr>
        <w:t>thrives on symbolic violence</w:t>
      </w:r>
      <w:r w:rsidRPr="003325CC">
        <w:rPr>
          <w:u w:val="single"/>
        </w:rPr>
        <w:t xml:space="preserve"> not in the degraded sense in which this formula has found fortune, as a violence 'of signs', from which the system draws strength, or with which it 'masks' its material violence: </w:t>
      </w:r>
      <w:r w:rsidRPr="003325CC">
        <w:rPr>
          <w:b/>
          <w:iCs/>
          <w:u w:val="single"/>
        </w:rPr>
        <w:t>symbolic violence is deduced from a logic of the symbolic</w:t>
      </w:r>
      <w:r w:rsidRPr="003325CC">
        <w:rPr>
          <w:u w:val="single"/>
        </w:rPr>
        <w:t xml:space="preserve"> (which has nothing to do with the sign or with energy): reversal, the incessant </w:t>
      </w:r>
      <w:r w:rsidRPr="003325CC">
        <w:rPr>
          <w:b/>
          <w:iCs/>
          <w:u w:val="single"/>
        </w:rPr>
        <w:t>reversibility of the counter-gift</w:t>
      </w:r>
      <w:r w:rsidRPr="003325CC">
        <w:rPr>
          <w:u w:val="single"/>
        </w:rPr>
        <w:t xml:space="preserve"> and, conversely, the seizing of power by the </w:t>
      </w:r>
      <w:r w:rsidRPr="003325CC">
        <w:rPr>
          <w:b/>
          <w:iCs/>
          <w:u w:val="single"/>
        </w:rPr>
        <w:t>unilateral exercise of the gift</w:t>
      </w:r>
      <w:r w:rsidRPr="003325CC">
        <w:t xml:space="preserve">. 25¶ </w:t>
      </w:r>
      <w:r w:rsidRPr="003325CC">
        <w:rPr>
          <w:highlight w:val="green"/>
          <w:u w:val="single"/>
        </w:rPr>
        <w:t>We must</w:t>
      </w:r>
      <w:r w:rsidRPr="003325CC">
        <w:t xml:space="preserve"> therefore </w:t>
      </w:r>
      <w:r w:rsidRPr="003325CC">
        <w:rPr>
          <w:highlight w:val="green"/>
          <w:u w:val="single"/>
        </w:rPr>
        <w:t xml:space="preserve">displace everything </w:t>
      </w:r>
      <w:r w:rsidRPr="003325CC">
        <w:rPr>
          <w:b/>
          <w:iCs/>
          <w:highlight w:val="green"/>
          <w:u w:val="single"/>
        </w:rPr>
        <w:t xml:space="preserve">into </w:t>
      </w:r>
      <w:r w:rsidRPr="003325CC">
        <w:rPr>
          <w:b/>
          <w:iCs/>
          <w:u w:val="single"/>
        </w:rPr>
        <w:t xml:space="preserve">the sphere of </w:t>
      </w:r>
      <w:r w:rsidRPr="003325CC">
        <w:rPr>
          <w:b/>
          <w:iCs/>
          <w:highlight w:val="green"/>
          <w:u w:val="single"/>
        </w:rPr>
        <w:t>the symbolic</w:t>
      </w:r>
      <w:r w:rsidRPr="003325CC">
        <w:rPr>
          <w:u w:val="single"/>
        </w:rPr>
        <w:t xml:space="preserve">, where challenge, reversal and overbidding are the law, so that </w:t>
      </w:r>
      <w:r w:rsidRPr="003325CC">
        <w:rPr>
          <w:b/>
          <w:iCs/>
          <w:u w:val="single"/>
        </w:rPr>
        <w:t>we can respond to death only by an equal or superior death.</w:t>
      </w:r>
      <w:r w:rsidRPr="003325CC">
        <w:t xml:space="preserve"> There is no question here of real violence or force, </w:t>
      </w:r>
      <w:r w:rsidRPr="003325CC">
        <w:rPr>
          <w:u w:val="single"/>
        </w:rPr>
        <w:t>the only question concerns the challenge and the logic of the symbolic.</w:t>
      </w:r>
      <w:r w:rsidRPr="003325CC">
        <w:t xml:space="preserve"> If domination comes from the system's retention of the exclusivity of the gift </w:t>
      </w:r>
      <w:r w:rsidRPr="003325CC">
        <w:rPr>
          <w:b/>
          <w:iCs/>
          <w:u w:val="single"/>
        </w:rPr>
        <w:t>without counter-gift the gift of work which can only be responded to by destruction or sacrifice, if not in consumption, which is only a spiral of the system of surplus-gratification without result, therefore a spiral of surplus-domination</w:t>
      </w:r>
      <w:r w:rsidRPr="003325CC">
        <w:t xml:space="preserve">; a </w:t>
      </w:r>
      <w:r w:rsidRPr="003325CC">
        <w:rPr>
          <w:b/>
          <w:iCs/>
          <w:u w:val="single"/>
        </w:rPr>
        <w:t>gift of media and messages to which, due to the monopoly of the code, nothing is allowed to retort</w:t>
      </w:r>
      <w:r w:rsidRPr="003325CC">
        <w:t xml:space="preserve">; the gift, everywhere and at every instant, of the social, of the protection agency, security, gratification and the </w:t>
      </w:r>
      <w:r w:rsidRPr="003325CC">
        <w:rPr>
          <w:u w:val="single"/>
        </w:rPr>
        <w:t xml:space="preserve">solicitation of the social from which nothing is any longer permitted to escape then the </w:t>
      </w:r>
      <w:r w:rsidRPr="003325CC">
        <w:rPr>
          <w:highlight w:val="green"/>
          <w:u w:val="single"/>
        </w:rPr>
        <w:t xml:space="preserve">only solution is to </w:t>
      </w:r>
      <w:r w:rsidRPr="003325CC">
        <w:rPr>
          <w:b/>
          <w:iCs/>
          <w:highlight w:val="green"/>
          <w:u w:val="single"/>
        </w:rPr>
        <w:t>turn the principle of its power back against the system</w:t>
      </w:r>
      <w:r w:rsidRPr="003325CC">
        <w:rPr>
          <w:b/>
          <w:iCs/>
          <w:u w:val="single"/>
        </w:rPr>
        <w:t xml:space="preserve"> itself: the impossibility of responding or retorting</w:t>
      </w:r>
      <w:r w:rsidRPr="003325CC">
        <w:t xml:space="preserve">. </w:t>
      </w:r>
      <w:r w:rsidRPr="003325CC">
        <w:rPr>
          <w:u w:val="single"/>
        </w:rPr>
        <w:t>To defy the system with a gift to which it cannot respond save by its own collapse and death.</w:t>
      </w:r>
      <w:r w:rsidRPr="003325CC">
        <w:t xml:space="preserve"> </w:t>
      </w:r>
      <w:r w:rsidRPr="003325CC">
        <w:rPr>
          <w:b/>
          <w:iCs/>
          <w:u w:val="single"/>
        </w:rPr>
        <w:t>Nothing, not even the system, can avoid the symbolic obligation, and it is in this trap that the only chance of a catastrophe for capital remains.</w:t>
      </w:r>
      <w:r w:rsidRPr="003325CC">
        <w:t xml:space="preserve"> </w:t>
      </w:r>
      <w:r w:rsidRPr="003325CC">
        <w:rPr>
          <w:b/>
          <w:iCs/>
          <w:u w:val="single"/>
        </w:rPr>
        <w:t>The system turns on itself,</w:t>
      </w:r>
      <w:r w:rsidRPr="003325CC">
        <w:t xml:space="preserve"> as a scorpion does when encircled by the challenge of death. For </w:t>
      </w:r>
      <w:r w:rsidRPr="003325CC">
        <w:rPr>
          <w:b/>
          <w:iCs/>
          <w:u w:val="single"/>
        </w:rPr>
        <w:t>it is summoned to answer, if it is not to lose face, to what can only be death. The system must itself commit suicide in response to the multiplied challenge of death and suicide.¶</w:t>
      </w:r>
      <w:r w:rsidRPr="003325CC">
        <w:t xml:space="preserve"> </w:t>
      </w:r>
      <w:r w:rsidRPr="003325CC">
        <w:rPr>
          <w:b/>
          <w:iCs/>
          <w:highlight w:val="green"/>
          <w:u w:val="single"/>
        </w:rPr>
        <w:t xml:space="preserve">So hostages are taken. </w:t>
      </w:r>
      <w:r w:rsidRPr="003325CC">
        <w:rPr>
          <w:b/>
          <w:iCs/>
          <w:u w:val="single"/>
        </w:rPr>
        <w:t xml:space="preserve">On the symbolic or sacrificial plane, from which every moral consideration of the </w:t>
      </w:r>
      <w:r w:rsidRPr="003325CC">
        <w:rPr>
          <w:b/>
          <w:iCs/>
          <w:highlight w:val="green"/>
          <w:u w:val="single"/>
        </w:rPr>
        <w:t xml:space="preserve">innocence </w:t>
      </w:r>
      <w:r w:rsidRPr="003325CC">
        <w:rPr>
          <w:b/>
          <w:iCs/>
          <w:u w:val="single"/>
        </w:rPr>
        <w:t xml:space="preserve">of the victims </w:t>
      </w:r>
      <w:r w:rsidRPr="003325CC">
        <w:rPr>
          <w:b/>
          <w:iCs/>
          <w:highlight w:val="green"/>
          <w:u w:val="single"/>
        </w:rPr>
        <w:t xml:space="preserve">is ruled out, the hostage is the </w:t>
      </w:r>
      <w:r w:rsidRPr="003325CC">
        <w:rPr>
          <w:b/>
          <w:iCs/>
          <w:u w:val="single"/>
        </w:rPr>
        <w:t xml:space="preserve">substitute, the </w:t>
      </w:r>
      <w:r w:rsidRPr="003325CC">
        <w:rPr>
          <w:b/>
          <w:iCs/>
          <w:highlight w:val="green"/>
          <w:u w:val="single"/>
        </w:rPr>
        <w:t>alter-ego of the 'terrorist'</w:t>
      </w:r>
      <w:r w:rsidRPr="003325CC">
        <w:rPr>
          <w:b/>
          <w:iCs/>
          <w:u w:val="single"/>
        </w:rPr>
        <w:t xml:space="preserve"> the hostage's death for the terrorist's. Hostage and terrorist may thereafter become confused in the same sacrificial act. The stakes are death without any possibility of negotiation, and therefore return to an inevitable overbidding</w:t>
      </w:r>
      <w:r w:rsidRPr="003325CC">
        <w:t xml:space="preserve">. Of course, </w:t>
      </w:r>
      <w:r w:rsidRPr="003325CC">
        <w:rPr>
          <w:u w:val="single"/>
        </w:rPr>
        <w:t>they attempt to deploy the whole system of negotiation</w:t>
      </w:r>
      <w:r w:rsidRPr="003325CC">
        <w:t xml:space="preserve">, and the </w:t>
      </w:r>
      <w:r w:rsidRPr="003325CC">
        <w:rPr>
          <w:b/>
          <w:iCs/>
          <w:u w:val="single"/>
        </w:rPr>
        <w:t>terrorists themselves often enter into this exchange scenario in terms of this calculated equivalence</w:t>
      </w:r>
      <w:r w:rsidRPr="003325CC">
        <w:t xml:space="preserve"> (the hostages' lives against some ransom or liberation, or indeed for the prestige of the operation alone). From this perspective, </w:t>
      </w:r>
      <w:r w:rsidRPr="003325CC">
        <w:rPr>
          <w:u w:val="single"/>
        </w:rPr>
        <w:t xml:space="preserve">taking hostages is not original at all, it simply creates an unforeseen and selective relation of forces which can be resolved either by traditional violence or by negotiation. </w:t>
      </w:r>
      <w:r w:rsidRPr="003325CC">
        <w:rPr>
          <w:b/>
          <w:iCs/>
          <w:u w:val="single"/>
        </w:rPr>
        <w:t>It is a tactical action.</w:t>
      </w:r>
      <w:r w:rsidRPr="003325CC">
        <w:t xml:space="preserve"> There is something else at stake, however, as we dearly saw at The Hague over the course of ten days of incredible negotiations: no-one knew what could be negotiated, nor could they agree on terms, nor on the possible equivalences of the exchange. Or again, </w:t>
      </w:r>
      <w:r w:rsidRPr="003325CC">
        <w:rPr>
          <w:b/>
          <w:iCs/>
          <w:u w:val="single"/>
        </w:rPr>
        <w:t xml:space="preserve">even if they were formulated, </w:t>
      </w:r>
      <w:r w:rsidRPr="003325CC">
        <w:rPr>
          <w:b/>
          <w:iCs/>
          <w:highlight w:val="green"/>
          <w:u w:val="single"/>
        </w:rPr>
        <w:t xml:space="preserve">the 'terrorists' demands' amounted to a </w:t>
      </w:r>
      <w:r w:rsidRPr="003325CC">
        <w:rPr>
          <w:b/>
          <w:iCs/>
          <w:u w:val="single"/>
        </w:rPr>
        <w:t xml:space="preserve">radical </w:t>
      </w:r>
      <w:r w:rsidRPr="003325CC">
        <w:rPr>
          <w:b/>
          <w:iCs/>
          <w:highlight w:val="green"/>
          <w:u w:val="single"/>
        </w:rPr>
        <w:t>denial of negotiation</w:t>
      </w:r>
      <w:r w:rsidRPr="003325CC">
        <w:rPr>
          <w:b/>
          <w:iCs/>
          <w:u w:val="single"/>
        </w:rPr>
        <w:t>.</w:t>
      </w:r>
      <w:r w:rsidRPr="003325CC">
        <w:t xml:space="preserve"> </w:t>
      </w:r>
      <w:r w:rsidRPr="003325CC">
        <w:rPr>
          <w:u w:val="single"/>
        </w:rPr>
        <w:t xml:space="preserve">It is precisely here that </w:t>
      </w:r>
      <w:r w:rsidRPr="003325CC">
        <w:rPr>
          <w:b/>
          <w:iCs/>
          <w:u w:val="single"/>
        </w:rPr>
        <w:t>everything is played out,</w:t>
      </w:r>
      <w:r w:rsidRPr="003325CC">
        <w:rPr>
          <w:u w:val="single"/>
        </w:rPr>
        <w:t xml:space="preserve"> for with the </w:t>
      </w:r>
      <w:r w:rsidRPr="003325CC">
        <w:rPr>
          <w:b/>
          <w:iCs/>
          <w:u w:val="single"/>
        </w:rPr>
        <w:t>impossibility of all negotiation we pass into the symbolic order</w:t>
      </w:r>
      <w:r w:rsidRPr="003325CC">
        <w:rPr>
          <w:u w:val="single"/>
        </w:rPr>
        <w:t>, which is ignorant of this type of calculation and exchange</w:t>
      </w:r>
      <w:r w:rsidRPr="003325CC">
        <w:t xml:space="preserve"> (</w:t>
      </w:r>
      <w:r w:rsidRPr="003325CC">
        <w:rPr>
          <w:b/>
          <w:iCs/>
          <w:u w:val="single"/>
        </w:rPr>
        <w:t xml:space="preserve">the system itself lives solely by negotiation, even if this takes place in the equilibrium of violence). The system can only respond to this irruption of the symbolic (the most serious thing to befall it, basically the only 'revolution') by the real, </w:t>
      </w:r>
      <w:r w:rsidRPr="003325CC">
        <w:rPr>
          <w:b/>
          <w:iCs/>
          <w:highlight w:val="green"/>
          <w:u w:val="single"/>
        </w:rPr>
        <w:t>physical death of the terrorists</w:t>
      </w:r>
      <w:r w:rsidRPr="003325CC">
        <w:rPr>
          <w:b/>
          <w:iCs/>
          <w:u w:val="single"/>
        </w:rPr>
        <w:t xml:space="preserve">. This, however, </w:t>
      </w:r>
      <w:r w:rsidRPr="003325CC">
        <w:rPr>
          <w:b/>
          <w:iCs/>
          <w:highlight w:val="green"/>
          <w:u w:val="single"/>
        </w:rPr>
        <w:t>is its defeat, since their death was their stake</w:t>
      </w:r>
      <w:r w:rsidRPr="003325CC">
        <w:rPr>
          <w:b/>
          <w:iCs/>
          <w:u w:val="single"/>
        </w:rPr>
        <w:t xml:space="preserve">, so that by bringing about their deaths the system has merely impaled itself on its own violence </w:t>
      </w:r>
      <w:r w:rsidRPr="003325CC">
        <w:rPr>
          <w:b/>
          <w:iCs/>
          <w:highlight w:val="green"/>
          <w:u w:val="single"/>
        </w:rPr>
        <w:t xml:space="preserve">without </w:t>
      </w:r>
      <w:r w:rsidRPr="003325CC">
        <w:rPr>
          <w:b/>
          <w:iCs/>
          <w:u w:val="single"/>
        </w:rPr>
        <w:t xml:space="preserve">really </w:t>
      </w:r>
      <w:r w:rsidRPr="003325CC">
        <w:rPr>
          <w:b/>
          <w:iCs/>
          <w:highlight w:val="green"/>
          <w:u w:val="single"/>
        </w:rPr>
        <w:t xml:space="preserve">responding to the challenge </w:t>
      </w:r>
      <w:r w:rsidRPr="003325CC">
        <w:rPr>
          <w:b/>
          <w:iCs/>
          <w:u w:val="single"/>
        </w:rPr>
        <w:t>that was thrown to it.</w:t>
      </w:r>
      <w:r w:rsidRPr="003325CC">
        <w:t xml:space="preserve"> </w:t>
      </w:r>
      <w:r w:rsidRPr="003325CC">
        <w:rPr>
          <w:u w:val="single"/>
        </w:rPr>
        <w:t xml:space="preserve">Because </w:t>
      </w:r>
      <w:r w:rsidRPr="003325CC">
        <w:rPr>
          <w:highlight w:val="green"/>
          <w:u w:val="single"/>
        </w:rPr>
        <w:t>the system</w:t>
      </w:r>
      <w:r w:rsidRPr="003325CC">
        <w:rPr>
          <w:u w:val="single"/>
        </w:rPr>
        <w:t xml:space="preserve"> can easily compute every death, even war atrocities, but </w:t>
      </w:r>
      <w:r w:rsidRPr="003325CC">
        <w:rPr>
          <w:highlight w:val="green"/>
          <w:u w:val="single"/>
        </w:rPr>
        <w:t>cannot compute</w:t>
      </w:r>
      <w:r w:rsidRPr="003325CC">
        <w:rPr>
          <w:u w:val="single"/>
        </w:rPr>
        <w:t xml:space="preserve"> the death-challenge or </w:t>
      </w:r>
      <w:r w:rsidRPr="003325CC">
        <w:rPr>
          <w:b/>
          <w:iCs/>
          <w:highlight w:val="green"/>
          <w:u w:val="single"/>
        </w:rPr>
        <w:t xml:space="preserve">symbolic death, </w:t>
      </w:r>
      <w:r w:rsidRPr="003325CC">
        <w:rPr>
          <w:b/>
          <w:iCs/>
          <w:u w:val="single"/>
        </w:rPr>
        <w:t xml:space="preserve">since this death </w:t>
      </w:r>
      <w:r w:rsidRPr="003325CC">
        <w:rPr>
          <w:b/>
          <w:iCs/>
          <w:highlight w:val="green"/>
          <w:u w:val="single"/>
        </w:rPr>
        <w:t>has no</w:t>
      </w:r>
      <w:r w:rsidRPr="003325CC">
        <w:rPr>
          <w:b/>
          <w:iCs/>
          <w:u w:val="single"/>
        </w:rPr>
        <w:t xml:space="preserve"> calculable </w:t>
      </w:r>
      <w:r w:rsidRPr="003325CC">
        <w:rPr>
          <w:b/>
          <w:iCs/>
          <w:highlight w:val="green"/>
          <w:u w:val="single"/>
        </w:rPr>
        <w:t>equivalent</w:t>
      </w:r>
      <w:r w:rsidRPr="003325CC">
        <w:rPr>
          <w:u w:val="single"/>
        </w:rPr>
        <w:t>, it opens up an inexpiable overbidding by other means than a death in exchange.</w:t>
      </w:r>
      <w:r w:rsidRPr="003325CC">
        <w:t xml:space="preserve"> </w:t>
      </w:r>
      <w:r w:rsidRPr="003325CC">
        <w:rPr>
          <w:b/>
          <w:iCs/>
          <w:u w:val="single"/>
        </w:rPr>
        <w:t>Nothing corresponds to death except death.</w:t>
      </w:r>
      <w:r w:rsidRPr="003325CC">
        <w:t xml:space="preserve"> Which is precisely what happens in this case: the </w:t>
      </w:r>
      <w:r w:rsidRPr="003325CC">
        <w:rPr>
          <w:u w:val="single"/>
        </w:rPr>
        <w:t>system itself is driven to suicide in return, which suicide is manifest in its disarray and defeat.</w:t>
      </w:r>
      <w:r w:rsidRPr="003325CC">
        <w:t xml:space="preserve"> However infinitesimal in terms of relations of forces </w:t>
      </w:r>
      <w:r w:rsidRPr="003325CC">
        <w:rPr>
          <w:b/>
          <w:iCs/>
          <w:u w:val="single"/>
        </w:rPr>
        <w:t>it might be, the colossal apparatus of power is eliminated in this situation where</w:t>
      </w:r>
      <w:r w:rsidRPr="003325CC">
        <w:t xml:space="preserve"> (the very excess of its) </w:t>
      </w:r>
      <w:r w:rsidRPr="003325CC">
        <w:rPr>
          <w:b/>
          <w:iCs/>
          <w:u w:val="single"/>
        </w:rPr>
        <w:t>derision is turned back against itself.</w:t>
      </w:r>
      <w:r w:rsidRPr="003325CC">
        <w:t xml:space="preserve"> </w:t>
      </w:r>
      <w:r w:rsidRPr="003325CC">
        <w:rPr>
          <w:u w:val="single"/>
        </w:rPr>
        <w:t>The police and the army</w:t>
      </w:r>
      <w:r w:rsidRPr="003325CC">
        <w:t xml:space="preserve">, all the institutions and mobilised violence of power whether individually or massed together, </w:t>
      </w:r>
      <w:r w:rsidRPr="003325CC">
        <w:rPr>
          <w:b/>
          <w:iCs/>
          <w:u w:val="single"/>
        </w:rPr>
        <w:t>can do nothing against this lowly but symbolic death. For this death draws it onto a plane where there is no longer any response possible for it</w:t>
      </w:r>
      <w:r w:rsidRPr="003325CC">
        <w:t xml:space="preserve"> (</w:t>
      </w:r>
      <w:r w:rsidRPr="003325CC">
        <w:rPr>
          <w:u w:val="single"/>
        </w:rPr>
        <w:t>hence the sudden structural liquefaction of power</w:t>
      </w:r>
      <w:r w:rsidRPr="003325CC">
        <w:t xml:space="preserve"> in '68, not because it was less strong, but because of the simple symbolic displacement operated by the students' practices). </w:t>
      </w:r>
      <w:r w:rsidRPr="003325CC">
        <w:rPr>
          <w:b/>
          <w:iCs/>
          <w:u w:val="single"/>
        </w:rPr>
        <w:t>The system can only die in exchange, defeat itself to lift the challenge.</w:t>
      </w:r>
      <w:r w:rsidRPr="003325CC">
        <w:t xml:space="preserve"> </w:t>
      </w:r>
      <w:r w:rsidRPr="003325CC">
        <w:rPr>
          <w:u w:val="single"/>
        </w:rPr>
        <w:t>Its death at this instant is a symbolic response, but a death which wears it out</w:t>
      </w:r>
      <w:r w:rsidRPr="003325CC">
        <w:t xml:space="preserve">.¶ The challenge has the efficiency of a murderer. Every society apart from ours knows that, or used to know it. Ours is in the process of rediscovering it. </w:t>
      </w:r>
      <w:r w:rsidRPr="003325CC">
        <w:rPr>
          <w:b/>
          <w:iCs/>
          <w:u w:val="single"/>
        </w:rPr>
        <w:t>The routes of symbolic effectiveness are those of an alternative politics.¶</w:t>
      </w:r>
      <w:r w:rsidRPr="003325CC">
        <w:t xml:space="preserve"> Thus the dying ascetic challenges God ever to give him the equivalent of this death. God does all he can to give him this equivalent 'a hundred times over', </w:t>
      </w:r>
      <w:r w:rsidRPr="003325CC">
        <w:rPr>
          <w:u w:val="single"/>
        </w:rPr>
        <w:t>in the form of prestige, of spiritual power, indeed of global hegemony.</w:t>
      </w:r>
      <w:r w:rsidRPr="003325CC">
        <w:t xml:space="preserve"> But the </w:t>
      </w:r>
      <w:r w:rsidRPr="003325CC">
        <w:rPr>
          <w:b/>
          <w:iCs/>
          <w:u w:val="single"/>
        </w:rPr>
        <w:t>ascetic's secret dream is to attain such an extent of mortification that even God would be unable either to take up the challenge, or to absorb the debt.</w:t>
      </w:r>
      <w:r w:rsidRPr="003325CC">
        <w:t xml:space="preserve"> He will then have </w:t>
      </w:r>
      <w:r w:rsidRPr="003325CC">
        <w:rPr>
          <w:b/>
          <w:iCs/>
          <w:u w:val="single"/>
        </w:rPr>
        <w:t>triumphed over God, and become God himself.</w:t>
      </w:r>
      <w:r w:rsidRPr="003325CC">
        <w:t xml:space="preserve"> That is why the ascetic is always close to heresy and sacrilege, and as such condemned by the Church, whose function it is merely to preserve God from this symbolic face-to-face, to protect Him from this mortal challenge where He is summoned to die, to sacrifice Himself in order to take up the challenge of the mortified ascetic. The Church will have had this role for all time, avoiding this type of catastrophic confrontation (catastrophic primarily for the Church) and substituting a rule-bound exchange of penitences and gratifications, the impressario of a system of equivalences between God and men.¶ </w:t>
      </w:r>
      <w:r w:rsidRPr="003325CC">
        <w:rPr>
          <w:u w:val="single"/>
        </w:rPr>
        <w:t xml:space="preserve">The same situation exists in our relation to the system of power. All these institutions, all these social, economic, political and psychological mediations, are there so that </w:t>
      </w:r>
      <w:r w:rsidRPr="003325CC">
        <w:rPr>
          <w:b/>
          <w:iCs/>
          <w:u w:val="single"/>
        </w:rPr>
        <w:t>no-one ever has the opportunity to issue this symbolic challenge,</w:t>
      </w:r>
      <w:r w:rsidRPr="003325CC">
        <w:rPr>
          <w:u w:val="single"/>
        </w:rPr>
        <w:t xml:space="preserve"> this challenge to the death, the irreversible gift which, like the absolute mortification of the ascetic, brings about a </w:t>
      </w:r>
      <w:r w:rsidRPr="003325CC">
        <w:rPr>
          <w:b/>
          <w:iCs/>
          <w:u w:val="single"/>
        </w:rPr>
        <w:t>victory over all power, however powerful its authority may be.</w:t>
      </w:r>
      <w:r w:rsidRPr="003325CC">
        <w:t xml:space="preserve"> It is no longer necessary that the possibility of this direct symbolic confrontation ever takes place. And this is the source of our profound boredom.¶ </w:t>
      </w:r>
      <w:r w:rsidRPr="003325CC">
        <w:rPr>
          <w:b/>
          <w:iCs/>
          <w:u w:val="single"/>
        </w:rPr>
        <w:t xml:space="preserve">This is why </w:t>
      </w:r>
      <w:r w:rsidRPr="003325CC">
        <w:rPr>
          <w:b/>
          <w:iCs/>
          <w:highlight w:val="green"/>
          <w:u w:val="single"/>
        </w:rPr>
        <w:t xml:space="preserve">taking hostages </w:t>
      </w:r>
      <w:r w:rsidRPr="003325CC">
        <w:rPr>
          <w:b/>
          <w:iCs/>
          <w:u w:val="single"/>
        </w:rPr>
        <w:t xml:space="preserve">and other similar acts rekindle some fascination: they </w:t>
      </w:r>
      <w:r w:rsidRPr="003325CC">
        <w:rPr>
          <w:b/>
          <w:iCs/>
          <w:highlight w:val="green"/>
          <w:u w:val="single"/>
        </w:rPr>
        <w:t>are</w:t>
      </w:r>
      <w:r w:rsidRPr="003325CC">
        <w:rPr>
          <w:b/>
          <w:iCs/>
          <w:u w:val="single"/>
        </w:rPr>
        <w:t xml:space="preserve"> at once </w:t>
      </w:r>
      <w:r w:rsidRPr="003325CC">
        <w:rPr>
          <w:b/>
          <w:iCs/>
          <w:highlight w:val="green"/>
          <w:u w:val="single"/>
        </w:rPr>
        <w:t>a</w:t>
      </w:r>
      <w:r w:rsidRPr="003325CC">
        <w:rPr>
          <w:b/>
          <w:iCs/>
          <w:u w:val="single"/>
        </w:rPr>
        <w:t xml:space="preserve">n exorbitant </w:t>
      </w:r>
      <w:r w:rsidRPr="003325CC">
        <w:rPr>
          <w:b/>
          <w:iCs/>
          <w:highlight w:val="green"/>
          <w:u w:val="single"/>
        </w:rPr>
        <w:t xml:space="preserve">mirror for the system </w:t>
      </w:r>
      <w:r w:rsidRPr="003325CC">
        <w:rPr>
          <w:b/>
          <w:iCs/>
          <w:u w:val="single"/>
        </w:rPr>
        <w:t>of its own repressive violence, and the model of a symbolic violence which is always forbidden it, the only violence it cannot exert: its own death.</w:t>
      </w:r>
    </w:p>
    <w:p w14:paraId="085D37F1" w14:textId="77777777" w:rsidR="00E22B94" w:rsidRPr="004A56E4" w:rsidRDefault="00E22B94" w:rsidP="00E22B94"/>
    <w:p w14:paraId="7B3A6AF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68880" w14:textId="77777777" w:rsidR="008E27F9" w:rsidRDefault="008E27F9" w:rsidP="00E22B94">
      <w:pPr>
        <w:spacing w:after="0" w:line="240" w:lineRule="auto"/>
      </w:pPr>
      <w:r>
        <w:separator/>
      </w:r>
    </w:p>
  </w:endnote>
  <w:endnote w:type="continuationSeparator" w:id="0">
    <w:p w14:paraId="74DBDE19" w14:textId="77777777" w:rsidR="008E27F9" w:rsidRDefault="008E27F9" w:rsidP="00E22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6735F" w14:textId="77777777" w:rsidR="008E27F9" w:rsidRDefault="008E27F9" w:rsidP="00E22B94">
      <w:pPr>
        <w:spacing w:after="0" w:line="240" w:lineRule="auto"/>
      </w:pPr>
      <w:r>
        <w:separator/>
      </w:r>
    </w:p>
  </w:footnote>
  <w:footnote w:type="continuationSeparator" w:id="0">
    <w:p w14:paraId="6DEFF9C4" w14:textId="77777777" w:rsidR="008E27F9" w:rsidRDefault="008E27F9" w:rsidP="00E22B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E22B94"/>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8E27F9"/>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22B9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1C0C7"/>
  <w15:chartTrackingRefBased/>
  <w15:docId w15:val="{8D054933-2D89-4A5E-986A-91A86D68B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2B94"/>
    <w:rPr>
      <w:rFonts w:ascii="Calibri" w:hAnsi="Calibri" w:cs="Calibri"/>
    </w:rPr>
  </w:style>
  <w:style w:type="paragraph" w:styleId="Heading1">
    <w:name w:val="heading 1"/>
    <w:aliases w:val="Pocket"/>
    <w:basedOn w:val="Normal"/>
    <w:next w:val="Normal"/>
    <w:link w:val="Heading1Char"/>
    <w:qFormat/>
    <w:rsid w:val="00E22B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2B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2B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22B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2B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2B94"/>
  </w:style>
  <w:style w:type="character" w:customStyle="1" w:styleId="Heading1Char">
    <w:name w:val="Heading 1 Char"/>
    <w:aliases w:val="Pocket Char"/>
    <w:basedOn w:val="DefaultParagraphFont"/>
    <w:link w:val="Heading1"/>
    <w:rsid w:val="00E22B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2B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2B9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22B9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22B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2B9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E22B9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E22B94"/>
    <w:rPr>
      <w:color w:val="auto"/>
      <w:u w:val="none"/>
    </w:rPr>
  </w:style>
  <w:style w:type="character" w:styleId="FollowedHyperlink">
    <w:name w:val="FollowedHyperlink"/>
    <w:basedOn w:val="DefaultParagraphFont"/>
    <w:uiPriority w:val="99"/>
    <w:semiHidden/>
    <w:unhideWhenUsed/>
    <w:rsid w:val="00E22B94"/>
    <w:rPr>
      <w:color w:val="auto"/>
      <w:u w:val="none"/>
    </w:rPr>
  </w:style>
  <w:style w:type="paragraph" w:customStyle="1" w:styleId="textbold">
    <w:name w:val="text bold"/>
    <w:basedOn w:val="Normal"/>
    <w:link w:val="Emphasis"/>
    <w:uiPriority w:val="7"/>
    <w:qFormat/>
    <w:rsid w:val="00E22B94"/>
    <w:pPr>
      <w:ind w:left="720"/>
      <w:jc w:val="both"/>
    </w:pPr>
    <w:rPr>
      <w:b/>
      <w:iCs/>
      <w:u w:val="single"/>
    </w:rPr>
  </w:style>
  <w:style w:type="paragraph" w:styleId="FootnoteText">
    <w:name w:val="footnote text"/>
    <w:basedOn w:val="Normal"/>
    <w:link w:val="FootnoteTextChar"/>
    <w:uiPriority w:val="99"/>
    <w:unhideWhenUsed/>
    <w:qFormat/>
    <w:rsid w:val="00E22B94"/>
    <w:pPr>
      <w:spacing w:after="0" w:line="240" w:lineRule="auto"/>
    </w:pPr>
    <w:rPr>
      <w:sz w:val="20"/>
      <w:szCs w:val="20"/>
    </w:rPr>
  </w:style>
  <w:style w:type="character" w:customStyle="1" w:styleId="FootnoteTextChar">
    <w:name w:val="Footnote Text Char"/>
    <w:basedOn w:val="DefaultParagraphFont"/>
    <w:link w:val="FootnoteText"/>
    <w:uiPriority w:val="99"/>
    <w:rsid w:val="00E22B94"/>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22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bcnews.go.com/Health/amidst-superbug-crisis-scientists-urge-innovation/story?id=62763415"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10" Type="http://schemas.openxmlformats.org/officeDocument/2006/relationships/hyperlink" Target="https://www.arnoldventures.org/stories/evergreening-stunts-competition-costs-consumers-and-taxpaye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atientsforaffordabledrugs.org/2021/02/03/innovation-report/" TargetMode="External"/><Relationship Id="rId14" Type="http://schemas.openxmlformats.org/officeDocument/2006/relationships/hyperlink" Target="https://www.who.int/antimicrobial-resistance/interagency-coordination-group/IACG_final_report_EN.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10260</Words>
  <Characters>58487</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2021-09-26T18:37:00Z</dcterms:created>
  <dcterms:modified xsi:type="dcterms:W3CDTF">2021-09-26T18:38:00Z</dcterms:modified>
</cp:coreProperties>
</file>