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8F627" w14:textId="77777777" w:rsidR="00E5784F" w:rsidRDefault="00E5784F" w:rsidP="00E5784F">
      <w:pPr>
        <w:pStyle w:val="Heading2"/>
      </w:pPr>
      <w:r>
        <w:t>1AC Shell v5 – Cal</w:t>
      </w:r>
    </w:p>
    <w:p w14:paraId="04B81E52" w14:textId="77777777" w:rsidR="00E5784F" w:rsidRDefault="00E5784F" w:rsidP="00E5784F">
      <w:pPr>
        <w:pStyle w:val="Heading3"/>
      </w:pPr>
      <w:r>
        <w:lastRenderedPageBreak/>
        <w:t>1AC: Plan</w:t>
      </w:r>
    </w:p>
    <w:p w14:paraId="266FF5D9" w14:textId="77777777" w:rsidR="00E5784F" w:rsidRDefault="00E5784F" w:rsidP="00E5784F">
      <w:pPr>
        <w:pStyle w:val="Heading4"/>
      </w:pPr>
      <w:r>
        <w:t xml:space="preserve">Plan - </w:t>
      </w:r>
      <w:r w:rsidRPr="007F3FA1">
        <w:t>Private entities ought not appropriate lunar heritage sites</w:t>
      </w:r>
      <w:r>
        <w:t xml:space="preserve"> in outer space. </w:t>
      </w:r>
    </w:p>
    <w:p w14:paraId="3037594E" w14:textId="77777777" w:rsidR="00E5784F" w:rsidRPr="00BD4BDA" w:rsidRDefault="00E5784F" w:rsidP="00E5784F">
      <w:pPr>
        <w:pStyle w:val="ListParagraph"/>
        <w:numPr>
          <w:ilvl w:val="0"/>
          <w:numId w:val="16"/>
        </w:numPr>
      </w:pPr>
      <w:r>
        <w:t xml:space="preserve">We will defend NASA’s interpretation of lunar heritage sites </w:t>
      </w:r>
    </w:p>
    <w:p w14:paraId="5669C626" w14:textId="77777777" w:rsidR="00E5784F" w:rsidRDefault="00E5784F" w:rsidP="00E5784F">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2E37E37" w14:textId="77777777" w:rsidR="00E5784F" w:rsidRPr="00BD4BDA" w:rsidRDefault="00E5784F" w:rsidP="00E5784F">
      <w:pPr>
        <w:rPr>
          <w:b/>
          <w:iCs/>
          <w:u w:val="single"/>
        </w:rPr>
      </w:pPr>
      <w:r w:rsidRPr="008532F8">
        <w:rPr>
          <w:rStyle w:val="StyleUnderline"/>
        </w:rPr>
        <w:t xml:space="preserve">The </w:t>
      </w:r>
      <w:r w:rsidRPr="005C2CD7">
        <w:rPr>
          <w:rStyle w:val="Emphasis"/>
          <w:highlight w:val="cyan"/>
        </w:rPr>
        <w:t>issue of</w:t>
      </w:r>
      <w:r w:rsidRPr="00AC61A7">
        <w:rPr>
          <w:rStyle w:val="Emphasis"/>
        </w:rPr>
        <w:t xml:space="preserve"> humanity’s cultural </w:t>
      </w:r>
      <w:r w:rsidRPr="005C2CD7">
        <w:rPr>
          <w:rStyle w:val="Emphasis"/>
          <w:highlight w:val="cyan"/>
        </w:rPr>
        <w:t xml:space="preserve">heritage in space </w:t>
      </w:r>
      <w:r w:rsidRPr="00AC61A7">
        <w:rPr>
          <w:rStyle w:val="Emphasis"/>
          <w:bdr w:val="single" w:sz="18" w:space="0" w:color="auto"/>
        </w:rPr>
        <w:t xml:space="preserve">has </w:t>
      </w:r>
      <w:r w:rsidRPr="005C2CD7">
        <w:rPr>
          <w:rStyle w:val="Emphasis"/>
          <w:highlight w:val="cya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C2CD7">
        <w:rPr>
          <w:rStyle w:val="Emphasis"/>
          <w:highlight w:val="cyan"/>
        </w:rPr>
        <w:t>no international agreements</w:t>
      </w:r>
      <w:r w:rsidRPr="00AC61A7">
        <w:rPr>
          <w:rStyle w:val="StyleUnderline"/>
        </w:rPr>
        <w:t xml:space="preserve"> </w:t>
      </w:r>
      <w:r w:rsidRPr="00AC61A7">
        <w:rPr>
          <w:rStyle w:val="Emphasis"/>
        </w:rPr>
        <w:t xml:space="preserve">specifically </w:t>
      </w:r>
      <w:r w:rsidRPr="005C2CD7">
        <w:rPr>
          <w:rStyle w:val="Emphasis"/>
          <w:highlight w:val="cyan"/>
        </w:rPr>
        <w:t>addressing it.</w:t>
      </w:r>
      <w:r w:rsidRPr="005C2CD7">
        <w:rPr>
          <w:sz w:val="16"/>
          <w:highlight w:val="cya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C2CD7">
        <w:rPr>
          <w:rStyle w:val="Emphasis"/>
          <w:highlight w:val="cyan"/>
        </w:rPr>
        <w:t>NASA</w:t>
      </w:r>
      <w:r w:rsidRPr="005C2CD7">
        <w:rPr>
          <w:rStyle w:val="StyleUnderline"/>
          <w:highlight w:val="cyan"/>
        </w:rPr>
        <w:t xml:space="preserve"> </w:t>
      </w:r>
      <w:r w:rsidRPr="008532F8">
        <w:rPr>
          <w:rStyle w:val="StyleUnderline"/>
        </w:rPr>
        <w:t xml:space="preserve">has </w:t>
      </w:r>
      <w:r w:rsidRPr="005C2CD7">
        <w:rPr>
          <w:rStyle w:val="Emphasis"/>
          <w:highlight w:val="cyan"/>
        </w:rPr>
        <w:t>promulgated</w:t>
      </w:r>
      <w:r w:rsidRPr="005C2CD7">
        <w:rPr>
          <w:rStyle w:val="StyleUnderline"/>
          <w:highlight w:val="cyan"/>
        </w:rPr>
        <w:t xml:space="preserve"> </w:t>
      </w:r>
      <w:r w:rsidRPr="008532F8">
        <w:rPr>
          <w:rStyle w:val="StyleUnderline"/>
        </w:rPr>
        <w:t xml:space="preserve">their </w:t>
      </w:r>
      <w:r w:rsidRPr="005C2CD7">
        <w:rPr>
          <w:rStyle w:val="Emphasis"/>
          <w:highlight w:val="cyan"/>
        </w:rPr>
        <w:t>recommendations</w:t>
      </w:r>
      <w:r w:rsidRPr="005C2CD7">
        <w:rPr>
          <w:rStyle w:val="StyleUnderline"/>
          <w:highlight w:val="cyan"/>
        </w:rPr>
        <w:t xml:space="preserve"> </w:t>
      </w:r>
      <w:r w:rsidRPr="008532F8">
        <w:rPr>
          <w:rStyle w:val="StyleUnderline"/>
        </w:rPr>
        <w:t xml:space="preserve">for spacefaring entities with the goal of protecting the lunar artifacts left behind by the Apollo missions.8 These recommendations </w:t>
      </w:r>
      <w:r w:rsidRPr="005C2CD7">
        <w:rPr>
          <w:rStyle w:val="Emphasis"/>
          <w:highlight w:val="cya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C2CD7">
        <w:rPr>
          <w:rStyle w:val="Emphasis"/>
          <w:highlight w:val="cya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C2CD7">
        <w:rPr>
          <w:rStyle w:val="Emphasis"/>
          <w:highlight w:val="cya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C2CD7">
        <w:rPr>
          <w:rStyle w:val="Emphasis"/>
          <w:highlight w:val="cyan"/>
        </w:rPr>
        <w:t>corporations</w:t>
      </w:r>
      <w:r w:rsidRPr="005C2CD7">
        <w:rPr>
          <w:rStyle w:val="StyleUnderline"/>
          <w:highlight w:val="cyan"/>
        </w:rPr>
        <w:t xml:space="preserve"> </w:t>
      </w:r>
      <w:r w:rsidRPr="005C2CD7">
        <w:rPr>
          <w:rStyle w:val="Emphasis"/>
          <w:highlight w:val="cyan"/>
          <w:bdr w:val="single" w:sz="18" w:space="0" w:color="auto"/>
        </w:rPr>
        <w:t>will be looking to turn a profit from space heritage</w:t>
      </w:r>
      <w:r w:rsidRPr="008532F8">
        <w:rPr>
          <w:rStyle w:val="StyleUnderline"/>
        </w:rPr>
        <w:t xml:space="preserve">, without concern for the protection of such heritage. </w:t>
      </w:r>
      <w:r w:rsidRPr="005C2CD7">
        <w:rPr>
          <w:rStyle w:val="Emphasis"/>
          <w:highlight w:val="cyan"/>
        </w:rPr>
        <w:t xml:space="preserve">Tourists </w:t>
      </w:r>
      <w:r w:rsidRPr="00AC61A7">
        <w:rPr>
          <w:rStyle w:val="Emphasis"/>
        </w:rPr>
        <w:t xml:space="preserve">may </w:t>
      </w:r>
      <w:r w:rsidRPr="005C2CD7">
        <w:rPr>
          <w:rStyle w:val="Emphasis"/>
          <w:highlight w:val="cyan"/>
        </w:rPr>
        <w:t>disrupt sites</w:t>
      </w:r>
      <w:r w:rsidRPr="005C2CD7">
        <w:rPr>
          <w:rStyle w:val="StyleUnderline"/>
          <w:highlight w:val="cyan"/>
        </w:rPr>
        <w:t xml:space="preserve"> </w:t>
      </w:r>
      <w:r w:rsidRPr="008532F8">
        <w:rPr>
          <w:rStyle w:val="StyleUnderline"/>
        </w:rPr>
        <w:t xml:space="preserve">with careless expeditions and </w:t>
      </w:r>
      <w:r w:rsidRPr="005C2CD7">
        <w:rPr>
          <w:rStyle w:val="Emphasis"/>
          <w:highlight w:val="cyan"/>
        </w:rPr>
        <w:t xml:space="preserve">landing sites may be desecrated so </w:t>
      </w:r>
      <w:r w:rsidRPr="005C2CD7">
        <w:rPr>
          <w:rStyle w:val="Emphasis"/>
          <w:highlight w:val="cya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5C2CD7">
        <w:rPr>
          <w:rStyle w:val="Emphasis"/>
          <w:highlight w:val="cyan"/>
        </w:rPr>
        <w:t>While national heritage legislation can protect</w:t>
      </w:r>
      <w:r w:rsidRPr="005C2CD7">
        <w:rPr>
          <w:rStyle w:val="StyleUnderline"/>
          <w:highlight w:val="cyan"/>
        </w:rPr>
        <w:t xml:space="preserve"> </w:t>
      </w:r>
      <w:r w:rsidRPr="008532F8">
        <w:rPr>
          <w:rStyle w:val="StyleUnderline"/>
        </w:rPr>
        <w:t xml:space="preserve">space artifacts </w:t>
      </w:r>
      <w:r w:rsidRPr="005C2CD7">
        <w:rPr>
          <w:rStyle w:val="Emphasis"/>
          <w:highlight w:val="cyan"/>
        </w:rPr>
        <w:t xml:space="preserve">from </w:t>
      </w:r>
      <w:r w:rsidRPr="00A818DB">
        <w:rPr>
          <w:rStyle w:val="Emphasis"/>
        </w:rPr>
        <w:t xml:space="preserve">citizens of </w:t>
      </w:r>
      <w:r w:rsidRPr="005C2CD7">
        <w:rPr>
          <w:rStyle w:val="Emphasis"/>
          <w:highlight w:val="cyan"/>
        </w:rPr>
        <w:t>their own countries</w:t>
      </w:r>
      <w:r w:rsidRPr="008532F8">
        <w:rPr>
          <w:rStyle w:val="StyleUnderline"/>
        </w:rPr>
        <w:t xml:space="preserve">, there is currently </w:t>
      </w:r>
      <w:r w:rsidRPr="005C2CD7">
        <w:rPr>
          <w:rStyle w:val="Emphasis"/>
          <w:highlight w:val="cyan"/>
        </w:rPr>
        <w:t>no</w:t>
      </w:r>
      <w:r w:rsidRPr="005C2CD7">
        <w:rPr>
          <w:rStyle w:val="StyleUnderline"/>
          <w:highlight w:val="cyan"/>
        </w:rPr>
        <w:t xml:space="preserve"> </w:t>
      </w:r>
      <w:r w:rsidRPr="008532F8">
        <w:rPr>
          <w:rStyle w:val="StyleUnderline"/>
        </w:rPr>
        <w:t xml:space="preserve">effective </w:t>
      </w:r>
      <w:r w:rsidRPr="005C2CD7">
        <w:rPr>
          <w:rStyle w:val="Emphasis"/>
          <w:highlight w:val="cyan"/>
        </w:rPr>
        <w:t>means</w:t>
      </w:r>
      <w:r w:rsidRPr="005C2CD7">
        <w:rPr>
          <w:rStyle w:val="StyleUnderline"/>
          <w:highlight w:val="cyan"/>
        </w:rPr>
        <w:t xml:space="preserve"> </w:t>
      </w:r>
      <w:r w:rsidRPr="008532F8">
        <w:rPr>
          <w:rStyle w:val="StyleUnderline"/>
        </w:rPr>
        <w:t xml:space="preserve">in the present space law regime by </w:t>
      </w:r>
      <w:r w:rsidRPr="005C2CD7">
        <w:rPr>
          <w:rStyle w:val="Emphasis"/>
          <w:highlight w:val="cyan"/>
        </w:rPr>
        <w:t>which</w:t>
      </w:r>
      <w:r w:rsidRPr="005C2CD7">
        <w:rPr>
          <w:rStyle w:val="StyleUnderline"/>
          <w:highlight w:val="cyan"/>
        </w:rPr>
        <w:t xml:space="preserve"> </w:t>
      </w:r>
      <w:r w:rsidRPr="008532F8">
        <w:rPr>
          <w:rStyle w:val="StyleUnderline"/>
        </w:rPr>
        <w:t xml:space="preserve">a </w:t>
      </w:r>
      <w:r w:rsidRPr="005C2CD7">
        <w:rPr>
          <w:rStyle w:val="Emphasis"/>
          <w:highlight w:val="cyan"/>
        </w:rPr>
        <w:t xml:space="preserve">country can protect </w:t>
      </w:r>
      <w:r w:rsidRPr="005C2CD7">
        <w:rPr>
          <w:rStyle w:val="Emphasis"/>
          <w:highlight w:val="cya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C2CD7">
        <w:rPr>
          <w:rStyle w:val="Emphasis"/>
          <w:highlight w:val="cyan"/>
        </w:rPr>
        <w:t>solution</w:t>
      </w:r>
      <w:r w:rsidRPr="005C2CD7">
        <w:rPr>
          <w:rStyle w:val="StyleUnderline"/>
          <w:highlight w:val="cyan"/>
        </w:rPr>
        <w:t xml:space="preserve"> </w:t>
      </w:r>
      <w:r w:rsidRPr="008532F8">
        <w:rPr>
          <w:rStyle w:val="StyleUnderline"/>
        </w:rPr>
        <w:t xml:space="preserve">is </w:t>
      </w:r>
      <w:r w:rsidRPr="005C2CD7">
        <w:rPr>
          <w:rStyle w:val="Emphasis"/>
          <w:highlight w:val="cyan"/>
        </w:rPr>
        <w:t>needed to prevent</w:t>
      </w:r>
      <w:r w:rsidRPr="005C2CD7">
        <w:rPr>
          <w:rStyle w:val="StyleUnderline"/>
          <w:highlight w:val="cyan"/>
        </w:rPr>
        <w:t xml:space="preserve"> </w:t>
      </w:r>
      <w:r w:rsidRPr="008532F8">
        <w:rPr>
          <w:rStyle w:val="StyleUnderline"/>
        </w:rPr>
        <w:t xml:space="preserve">the damage, destruction, loss, or </w:t>
      </w:r>
      <w:r w:rsidRPr="005C2CD7">
        <w:rPr>
          <w:rStyle w:val="Emphasis"/>
          <w:highlight w:val="cyan"/>
          <w:bdr w:val="single" w:sz="18" w:space="0" w:color="auto"/>
        </w:rPr>
        <w:t xml:space="preserve">private appropriation of </w:t>
      </w:r>
      <w:r w:rsidRPr="008532F8">
        <w:rPr>
          <w:rStyle w:val="StyleUnderline"/>
          <w:bdr w:val="single" w:sz="18" w:space="0" w:color="auto"/>
        </w:rPr>
        <w:t xml:space="preserve">our </w:t>
      </w:r>
      <w:r w:rsidRPr="005C2CD7">
        <w:rPr>
          <w:rStyle w:val="Emphasis"/>
          <w:highlight w:val="cyan"/>
          <w:bdr w:val="single" w:sz="18" w:space="0" w:color="auto"/>
        </w:rPr>
        <w:t>cultural heritage in space</w:t>
      </w:r>
      <w:r w:rsidRPr="00A818DB">
        <w:rPr>
          <w:rStyle w:val="Emphasis"/>
        </w:rPr>
        <w:t>.</w:t>
      </w:r>
    </w:p>
    <w:p w14:paraId="5C6DD8B9" w14:textId="77777777" w:rsidR="00E5784F" w:rsidRPr="00FE6C2C" w:rsidRDefault="00E5784F" w:rsidP="00E5784F"/>
    <w:p w14:paraId="7D201BC0" w14:textId="77777777" w:rsidR="00E5784F" w:rsidRDefault="00E5784F" w:rsidP="00E5784F">
      <w:pPr>
        <w:pStyle w:val="Heading3"/>
      </w:pPr>
      <w:r>
        <w:t>1AC: Lunar Heritage</w:t>
      </w:r>
    </w:p>
    <w:p w14:paraId="53D5A031" w14:textId="77777777" w:rsidR="00E5784F" w:rsidRPr="00926B03" w:rsidRDefault="00E5784F" w:rsidP="00E5784F">
      <w:pPr>
        <w:pStyle w:val="Heading4"/>
      </w:pPr>
      <w:r>
        <w:t xml:space="preserve">The Advantage is </w:t>
      </w:r>
      <w:r>
        <w:rPr>
          <w:u w:val="single"/>
        </w:rPr>
        <w:t>Lunar Heritage</w:t>
      </w:r>
      <w:r>
        <w:t>:</w:t>
      </w:r>
    </w:p>
    <w:p w14:paraId="456F52FD" w14:textId="77777777" w:rsidR="00E5784F" w:rsidRDefault="00E5784F" w:rsidP="00E5784F">
      <w:pPr>
        <w:pStyle w:val="Heading4"/>
      </w:pPr>
      <w:r>
        <w:t xml:space="preserve">Global Moon Rush by </w:t>
      </w:r>
      <w:r>
        <w:rPr>
          <w:u w:val="single"/>
        </w:rPr>
        <w:t>private actors</w:t>
      </w:r>
      <w:r>
        <w:t xml:space="preserve"> is </w:t>
      </w:r>
      <w:r>
        <w:rPr>
          <w:u w:val="single"/>
        </w:rPr>
        <w:t>coming now</w:t>
      </w:r>
      <w:r>
        <w:t>.</w:t>
      </w:r>
    </w:p>
    <w:p w14:paraId="5ACF8FEC" w14:textId="77777777" w:rsidR="00E5784F" w:rsidRPr="00042143" w:rsidRDefault="00E5784F" w:rsidP="00E5784F">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67D12CAB" w14:textId="77777777" w:rsidR="00E5784F" w:rsidRDefault="00E5784F" w:rsidP="00E5784F">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shops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5C2CD7">
        <w:rPr>
          <w:rStyle w:val="Emphasis"/>
          <w:highlight w:val="cyan"/>
        </w:rPr>
        <w:t>private sector</w:t>
      </w:r>
      <w:r w:rsidRPr="00546A7A">
        <w:rPr>
          <w:rStyle w:val="Emphasis"/>
        </w:rPr>
        <w:t xml:space="preserve"> </w:t>
      </w:r>
      <w:r w:rsidRPr="00A818DB">
        <w:rPr>
          <w:rStyle w:val="Emphasis"/>
        </w:rPr>
        <w:t xml:space="preserve">is </w:t>
      </w:r>
      <w:r w:rsidRPr="005C2CD7">
        <w:rPr>
          <w:rStyle w:val="Emphasis"/>
          <w:highlight w:val="cya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C2CD7">
        <w:rPr>
          <w:rStyle w:val="Emphasis"/>
          <w:highlight w:val="cyan"/>
          <w:bdr w:val="single" w:sz="18" w:space="0" w:color="auto"/>
        </w:rPr>
        <w:t xml:space="preserve">five companies </w:t>
      </w:r>
      <w:r w:rsidRPr="00546A7A">
        <w:rPr>
          <w:rStyle w:val="Emphasis"/>
          <w:bdr w:val="single" w:sz="18" w:space="0" w:color="auto"/>
        </w:rPr>
        <w:t xml:space="preserve">aim </w:t>
      </w:r>
      <w:r w:rsidRPr="005C2CD7">
        <w:rPr>
          <w:rStyle w:val="Emphasis"/>
          <w:highlight w:val="cyan"/>
          <w:bdr w:val="single" w:sz="18" w:space="0" w:color="auto"/>
        </w:rPr>
        <w:t>to</w:t>
      </w:r>
      <w:r w:rsidRPr="00546A7A">
        <w:rPr>
          <w:rStyle w:val="Emphasis"/>
          <w:bdr w:val="single" w:sz="18" w:space="0" w:color="auto"/>
        </w:rPr>
        <w:t xml:space="preserve"> </w:t>
      </w:r>
      <w:r w:rsidRPr="005C2CD7">
        <w:rPr>
          <w:rStyle w:val="Emphasis"/>
          <w:highlight w:val="cya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C2CD7">
        <w:rPr>
          <w:rStyle w:val="Emphasis"/>
          <w:highlight w:val="cyan"/>
        </w:rPr>
        <w:t xml:space="preserve">flurry of activity </w:t>
      </w:r>
      <w:r w:rsidRPr="00A818DB">
        <w:rPr>
          <w:rStyle w:val="Emphasis"/>
          <w:bdr w:val="single" w:sz="18" w:space="0" w:color="auto"/>
        </w:rPr>
        <w:t xml:space="preserve">may </w:t>
      </w:r>
      <w:r w:rsidRPr="005C2CD7">
        <w:rPr>
          <w:rStyle w:val="Emphasis"/>
          <w:highlight w:val="cyan"/>
          <w:bdr w:val="single" w:sz="18" w:space="0" w:color="auto"/>
        </w:rPr>
        <w:t>make protection</w:t>
      </w:r>
      <w:r w:rsidRPr="005C2CD7">
        <w:rPr>
          <w:rStyle w:val="StyleUnderline"/>
          <w:highlight w:val="cyan"/>
          <w:bdr w:val="single" w:sz="18" w:space="0" w:color="auto"/>
        </w:rPr>
        <w:t xml:space="preserve"> </w:t>
      </w:r>
      <w:r w:rsidRPr="005C2CD7">
        <w:rPr>
          <w:rStyle w:val="Emphasis"/>
          <w:highlight w:val="cya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For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C2CD7">
        <w:rPr>
          <w:rStyle w:val="Emphasis"/>
          <w:highlight w:val="cyan"/>
        </w:rPr>
        <w:t xml:space="preserve">have to be prepared for the company </w:t>
      </w:r>
      <w:r w:rsidRPr="00926B03">
        <w:rPr>
          <w:rStyle w:val="StyleUnderline"/>
        </w:rPr>
        <w:t xml:space="preserve">or nation </w:t>
      </w:r>
      <w:r w:rsidRPr="005C2CD7">
        <w:rPr>
          <w:rStyle w:val="Emphasis"/>
          <w:highlight w:val="cyan"/>
        </w:rPr>
        <w:t>that doesn’t care</w:t>
      </w:r>
      <w:r w:rsidRPr="005C2CD7">
        <w:rPr>
          <w:rStyle w:val="StyleUnderline"/>
          <w:highlight w:val="cya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C2CD7">
        <w:rPr>
          <w:rStyle w:val="Emphasis"/>
          <w:highlight w:val="cya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C2CD7">
        <w:rPr>
          <w:rStyle w:val="Emphasis"/>
          <w:highlight w:val="cyan"/>
        </w:rPr>
        <w:t xml:space="preserve">to pillage </w:t>
      </w:r>
      <w:r w:rsidRPr="00A818DB">
        <w:rPr>
          <w:rStyle w:val="Emphasis"/>
        </w:rPr>
        <w:t xml:space="preserve">for </w:t>
      </w:r>
      <w:r w:rsidRPr="005C2CD7">
        <w:rPr>
          <w:rStyle w:val="Emphasis"/>
          <w:highlight w:val="cyan"/>
        </w:rPr>
        <w:t>artefacts that will</w:t>
      </w:r>
      <w:r w:rsidRPr="00926B03">
        <w:rPr>
          <w:rStyle w:val="StyleUnderline"/>
        </w:rPr>
        <w:t xml:space="preserve"> undoubtedly </w:t>
      </w:r>
      <w:r w:rsidRPr="005C2CD7">
        <w:rPr>
          <w:rStyle w:val="Emphasis"/>
          <w:highlight w:val="cyan"/>
        </w:rPr>
        <w:t>sell for tremendous amounts of money</w:t>
      </w:r>
      <w:r w:rsidRPr="00926B03">
        <w:rPr>
          <w:rStyle w:val="StyleUnderline"/>
        </w:rPr>
        <w:t xml:space="preserve"> here </w:t>
      </w:r>
      <w:r w:rsidRPr="00A818DB">
        <w:rPr>
          <w:rStyle w:val="Emphasis"/>
          <w:bdr w:val="single" w:sz="18" w:space="0" w:color="auto"/>
        </w:rPr>
        <w:t>on Earth.”</w:t>
      </w:r>
    </w:p>
    <w:p w14:paraId="5EAB9774" w14:textId="77777777" w:rsidR="00E5784F" w:rsidRDefault="00E5784F" w:rsidP="00E5784F">
      <w:pPr>
        <w:pStyle w:val="Heading4"/>
      </w:pPr>
      <w:r>
        <w:t xml:space="preserve">Corporate development, tourism, and looting will destroy </w:t>
      </w:r>
      <w:r w:rsidRPr="00D961AA">
        <w:rPr>
          <w:u w:val="single"/>
        </w:rPr>
        <w:t>scientifically rich</w:t>
      </w:r>
      <w:r>
        <w:t xml:space="preserve"> Tranquility base artifacts.</w:t>
      </w:r>
    </w:p>
    <w:p w14:paraId="77DE163A" w14:textId="77777777" w:rsidR="00E5784F" w:rsidRPr="00380B2A" w:rsidRDefault="00E5784F" w:rsidP="00E5784F">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1E07AE27" w14:textId="77777777" w:rsidR="00E5784F" w:rsidRDefault="00E5784F" w:rsidP="00E5784F">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5C2CD7">
        <w:rPr>
          <w:rStyle w:val="Emphasis"/>
          <w:highlight w:val="cyan"/>
        </w:rPr>
        <w:t>Flags</w:t>
      </w:r>
      <w:r w:rsidRPr="006D6898">
        <w:rPr>
          <w:rStyle w:val="StyleUnderline"/>
        </w:rPr>
        <w:t xml:space="preserve">, rovers, laser-reflecting </w:t>
      </w:r>
      <w:r w:rsidRPr="005C2CD7">
        <w:rPr>
          <w:rStyle w:val="Emphasis"/>
          <w:highlight w:val="cya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C2CD7">
        <w:rPr>
          <w:rStyle w:val="Emphasis"/>
          <w:highlight w:val="cyan"/>
        </w:rPr>
        <w:t>dozens</w:t>
      </w:r>
      <w:r w:rsidRPr="005C2CD7">
        <w:rPr>
          <w:rStyle w:val="StyleUnderline"/>
          <w:highlight w:val="cyan"/>
        </w:rPr>
        <w:t xml:space="preserve"> </w:t>
      </w:r>
      <w:r w:rsidRPr="00546A7A">
        <w:rPr>
          <w:rStyle w:val="StyleUnderline"/>
        </w:rPr>
        <w:t xml:space="preserve">of </w:t>
      </w:r>
      <w:r w:rsidRPr="005C2CD7">
        <w:rPr>
          <w:rStyle w:val="Emphasis"/>
          <w:highlight w:val="cyan"/>
        </w:rPr>
        <w:t>artifacts</w:t>
      </w:r>
      <w:r w:rsidRPr="005C2CD7">
        <w:rPr>
          <w:rStyle w:val="StyleUnderline"/>
          <w:highlight w:val="cyan"/>
        </w:rPr>
        <w:t xml:space="preserve"> </w:t>
      </w:r>
      <w:r w:rsidRPr="006D6898">
        <w:rPr>
          <w:rStyle w:val="StyleUnderline"/>
        </w:rPr>
        <w:t xml:space="preserve">and features that </w:t>
      </w:r>
      <w:r w:rsidRPr="005C2CD7">
        <w:rPr>
          <w:rStyle w:val="Emphasis"/>
          <w:highlight w:val="cyan"/>
          <w:bdr w:val="single" w:sz="18" w:space="0" w:color="auto"/>
        </w:rPr>
        <w:t xml:space="preserve">bear witness to </w:t>
      </w:r>
      <w:r w:rsidRPr="00546A7A">
        <w:rPr>
          <w:rStyle w:val="Emphasis"/>
          <w:bdr w:val="single" w:sz="18" w:space="0" w:color="auto"/>
        </w:rPr>
        <w:t xml:space="preserve">our </w:t>
      </w:r>
      <w:r w:rsidRPr="005C2CD7">
        <w:rPr>
          <w:rStyle w:val="Emphasis"/>
          <w:highlight w:val="cya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C2CD7">
        <w:rPr>
          <w:rStyle w:val="Emphasis"/>
          <w:highlight w:val="cya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C2CD7">
        <w:rPr>
          <w:rStyle w:val="Emphasis"/>
          <w:highlight w:val="cyan"/>
        </w:rPr>
        <w:t>at</w:t>
      </w:r>
      <w:r w:rsidRPr="00546A7A">
        <w:rPr>
          <w:rStyle w:val="Emphasis"/>
        </w:rPr>
        <w:t xml:space="preserve"> </w:t>
      </w:r>
      <w:r w:rsidRPr="005C2CD7">
        <w:rPr>
          <w:rStyle w:val="Emphasis"/>
          <w:highlight w:val="cyan"/>
        </w:rPr>
        <w:t>Tranquility Base</w:t>
      </w:r>
      <w:r w:rsidRPr="005C2CD7">
        <w:rPr>
          <w:sz w:val="14"/>
          <w:highlight w:val="cyan"/>
        </w:rPr>
        <w:t xml:space="preserve"> </w:t>
      </w:r>
      <w:r w:rsidRPr="00546A7A">
        <w:rPr>
          <w:rStyle w:val="StyleUnderline"/>
        </w:rPr>
        <w:t xml:space="preserve">could be </w:t>
      </w:r>
      <w:r w:rsidRPr="005C2CD7">
        <w:rPr>
          <w:rStyle w:val="StyleUnderline"/>
          <w:highlight w:val="cyan"/>
        </w:rPr>
        <w:t>swept away with a</w:t>
      </w:r>
      <w:r w:rsidRPr="00546A7A">
        <w:rPr>
          <w:rStyle w:val="StyleUnderline"/>
        </w:rPr>
        <w:t xml:space="preserve"> </w:t>
      </w:r>
      <w:r w:rsidRPr="005C2CD7">
        <w:rPr>
          <w:rStyle w:val="Emphasis"/>
          <w:highlight w:val="cyan"/>
        </w:rPr>
        <w:t>casual brush</w:t>
      </w:r>
      <w:r w:rsidRPr="006D6898">
        <w:rPr>
          <w:rStyle w:val="StyleUnderline"/>
        </w:rPr>
        <w:t xml:space="preserve"> </w:t>
      </w:r>
      <w:r w:rsidRPr="005C2CD7">
        <w:rPr>
          <w:rStyle w:val="Emphasis"/>
          <w:highlight w:val="cya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time, and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C2CD7">
        <w:rPr>
          <w:rStyle w:val="Emphasis"/>
          <w:highlight w:val="cyan"/>
        </w:rPr>
        <w:t xml:space="preserve">Bezos’ </w:t>
      </w:r>
      <w:r w:rsidRPr="00546A7A">
        <w:rPr>
          <w:rStyle w:val="Emphasis"/>
        </w:rPr>
        <w:t xml:space="preserve">recent </w:t>
      </w:r>
      <w:r w:rsidRPr="005C2CD7">
        <w:rPr>
          <w:rStyle w:val="Emphasis"/>
          <w:highlight w:val="cyan"/>
        </w:rPr>
        <w:t>unveiling of</w:t>
      </w:r>
      <w:r w:rsidRPr="005C2CD7">
        <w:rPr>
          <w:rStyle w:val="StyleUnderline"/>
          <w:highlight w:val="cyan"/>
        </w:rPr>
        <w:t xml:space="preserve"> </w:t>
      </w:r>
      <w:r w:rsidRPr="003C617C">
        <w:rPr>
          <w:rStyle w:val="StyleUnderline"/>
        </w:rPr>
        <w:t>a mock-up</w:t>
      </w:r>
      <w:r w:rsidRPr="006D6898">
        <w:rPr>
          <w:rStyle w:val="StyleUnderline"/>
        </w:rPr>
        <w:t xml:space="preserve"> of the </w:t>
      </w:r>
      <w:r w:rsidRPr="005C2CD7">
        <w:rPr>
          <w:rStyle w:val="Emphasis"/>
          <w:highlight w:val="cya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C2CD7">
        <w:rPr>
          <w:rStyle w:val="Emphasis"/>
          <w:highlight w:val="cyan"/>
        </w:rPr>
        <w:t>only a</w:t>
      </w:r>
      <w:r w:rsidRPr="00FE7D12">
        <w:rPr>
          <w:rStyle w:val="Emphasis"/>
        </w:rPr>
        <w:t xml:space="preserve"> </w:t>
      </w:r>
      <w:r w:rsidRPr="005C2CD7">
        <w:rPr>
          <w:rStyle w:val="Emphasis"/>
          <w:highlight w:val="cyan"/>
        </w:rPr>
        <w:t xml:space="preserve">matter of time </w:t>
      </w:r>
      <w:r w:rsidRPr="005C2CD7">
        <w:rPr>
          <w:rStyle w:val="Emphasis"/>
          <w:highlight w:val="cyan"/>
          <w:bdr w:val="single" w:sz="18" w:space="0" w:color="auto"/>
        </w:rPr>
        <w:t>before corporate adventurers</w:t>
      </w:r>
      <w:r w:rsidRPr="00FE7D12">
        <w:rPr>
          <w:rStyle w:val="StyleUnderline"/>
          <w:bdr w:val="single" w:sz="18" w:space="0" w:color="auto"/>
        </w:rPr>
        <w:t xml:space="preserve"> </w:t>
      </w:r>
      <w:r w:rsidRPr="005C2CD7">
        <w:rPr>
          <w:rStyle w:val="Emphasis"/>
          <w:highlight w:val="cyan"/>
          <w:bdr w:val="single" w:sz="18" w:space="0" w:color="auto"/>
        </w:rPr>
        <w:t>and space tourists</w:t>
      </w:r>
      <w:r w:rsidRPr="005C2CD7">
        <w:rPr>
          <w:rStyle w:val="StyleUnderline"/>
          <w:highlight w:val="cyan"/>
          <w:bdr w:val="single" w:sz="18" w:space="0" w:color="auto"/>
        </w:rPr>
        <w:t xml:space="preserve"> </w:t>
      </w:r>
      <w:r w:rsidRPr="005C2CD7">
        <w:rPr>
          <w:rStyle w:val="Emphasis"/>
          <w:highlight w:val="cyan"/>
          <w:bdr w:val="single" w:sz="18" w:space="0" w:color="auto"/>
        </w:rPr>
        <w:t>reach the moon</w:t>
      </w:r>
      <w:r w:rsidRPr="005C2CD7">
        <w:rPr>
          <w:rStyle w:val="StyleUnderline"/>
          <w:highlight w:val="cya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7B0C40B" w14:textId="77777777" w:rsidR="00E5784F" w:rsidRDefault="00E5784F" w:rsidP="00E5784F">
      <w:pPr>
        <w:pStyle w:val="Heading4"/>
      </w:pPr>
      <w:r>
        <w:t xml:space="preserve">Private entities are a </w:t>
      </w:r>
      <w:r>
        <w:rPr>
          <w:u w:val="single"/>
        </w:rPr>
        <w:t>unique threat</w:t>
      </w:r>
      <w:r>
        <w:t>---universal rules key.</w:t>
      </w:r>
    </w:p>
    <w:p w14:paraId="435DA47A" w14:textId="77777777" w:rsidR="00E5784F" w:rsidRPr="00D82DE1" w:rsidRDefault="00E5784F" w:rsidP="00E5784F">
      <w:pPr>
        <w:pStyle w:val="ListParagraph"/>
        <w:numPr>
          <w:ilvl w:val="0"/>
          <w:numId w:val="12"/>
        </w:numPr>
      </w:pPr>
      <w:r>
        <w:t>Private Key Card – AT: Alt Causes</w:t>
      </w:r>
    </w:p>
    <w:p w14:paraId="7A7BA4EC" w14:textId="77777777" w:rsidR="00E5784F" w:rsidRDefault="00E5784F" w:rsidP="00E5784F">
      <w:pPr>
        <w:pStyle w:val="ListParagraph"/>
        <w:numPr>
          <w:ilvl w:val="0"/>
          <w:numId w:val="12"/>
        </w:numPr>
      </w:pPr>
      <w:r>
        <w:t xml:space="preserve">AT: </w:t>
      </w:r>
      <w:proofErr w:type="spellStart"/>
      <w:r>
        <w:t>Unilat</w:t>
      </w:r>
      <w:proofErr w:type="spellEnd"/>
      <w:r>
        <w:t xml:space="preserve"> CP</w:t>
      </w:r>
    </w:p>
    <w:p w14:paraId="7472F24F" w14:textId="77777777" w:rsidR="00E5784F" w:rsidRDefault="00E5784F" w:rsidP="00E5784F">
      <w:pPr>
        <w:pStyle w:val="ListParagraph"/>
        <w:numPr>
          <w:ilvl w:val="0"/>
          <w:numId w:val="12"/>
        </w:numPr>
      </w:pPr>
      <w:r>
        <w:t>AT: Adv CP</w:t>
      </w:r>
    </w:p>
    <w:p w14:paraId="78C6B536" w14:textId="77777777" w:rsidR="00E5784F" w:rsidRDefault="00E5784F" w:rsidP="00E5784F">
      <w:pPr>
        <w:pStyle w:val="ListParagraph"/>
        <w:numPr>
          <w:ilvl w:val="0"/>
          <w:numId w:val="12"/>
        </w:numPr>
      </w:pPr>
      <w:r>
        <w:t>AT: Generic DA</w:t>
      </w:r>
    </w:p>
    <w:p w14:paraId="7A22C3D6" w14:textId="77777777" w:rsidR="00E5784F" w:rsidRDefault="00E5784F" w:rsidP="00E5784F">
      <w:pPr>
        <w:pStyle w:val="ListParagraph"/>
        <w:numPr>
          <w:ilvl w:val="0"/>
          <w:numId w:val="12"/>
        </w:numPr>
      </w:pPr>
      <w:r>
        <w:t>AT: OST DA</w:t>
      </w:r>
    </w:p>
    <w:p w14:paraId="22BFE640" w14:textId="77777777" w:rsidR="00E5784F" w:rsidRDefault="00E5784F" w:rsidP="00E5784F">
      <w:pPr>
        <w:pStyle w:val="ListParagraph"/>
        <w:numPr>
          <w:ilvl w:val="0"/>
          <w:numId w:val="12"/>
        </w:numPr>
      </w:pPr>
      <w:r>
        <w:t>Solvency Advocate</w:t>
      </w:r>
    </w:p>
    <w:p w14:paraId="36F0E251" w14:textId="77777777" w:rsidR="00E5784F" w:rsidRPr="00BE44DC" w:rsidRDefault="00E5784F" w:rsidP="00E5784F">
      <w:pPr>
        <w:rPr>
          <w:sz w:val="20"/>
          <w:szCs w:val="20"/>
        </w:rPr>
      </w:pPr>
      <w:proofErr w:type="spellStart"/>
      <w:r w:rsidRPr="00BE44DC">
        <w:rPr>
          <w:rStyle w:val="Style13ptBold"/>
        </w:rPr>
        <w:t>Hertzfeld</w:t>
      </w:r>
      <w:proofErr w:type="spellEnd"/>
      <w:r>
        <w:rPr>
          <w:rStyle w:val="Style13ptBold"/>
        </w:rPr>
        <w:t xml:space="preserve"> and Pace 13 </w:t>
      </w:r>
      <w:r w:rsidRPr="00BE44DC">
        <w:rPr>
          <w:rStyle w:val="Style13ptBold"/>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522718B0" w14:textId="77777777" w:rsidR="00E5784F" w:rsidRPr="00420B02" w:rsidRDefault="00E5784F" w:rsidP="00E5784F">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5C2CD7">
        <w:rPr>
          <w:b/>
          <w:bCs/>
          <w:highlight w:val="cyan"/>
          <w:u w:val="single"/>
        </w:rPr>
        <w:t>private</w:t>
      </w:r>
      <w:r w:rsidRPr="002D21E1">
        <w:rPr>
          <w:u w:val="single"/>
        </w:rPr>
        <w:t>-</w:t>
      </w:r>
      <w:r w:rsidRPr="002D21E1">
        <w:rPr>
          <w:b/>
          <w:bCs/>
          <w:u w:val="single"/>
        </w:rPr>
        <w:t>sector</w:t>
      </w:r>
      <w:r w:rsidRPr="002D21E1">
        <w:rPr>
          <w:u w:val="single"/>
        </w:rPr>
        <w:t xml:space="preserve"> </w:t>
      </w:r>
      <w:r w:rsidRPr="005C2CD7">
        <w:rPr>
          <w:b/>
          <w:bCs/>
          <w:highlight w:val="cya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C2CD7">
        <w:rPr>
          <w:highlight w:val="cyan"/>
          <w:u w:val="single"/>
        </w:rPr>
        <w:t>threats</w:t>
      </w:r>
      <w:r w:rsidRPr="00CB35C6">
        <w:rPr>
          <w:u w:val="single"/>
        </w:rPr>
        <w:t xml:space="preserve"> </w:t>
      </w:r>
      <w:r w:rsidRPr="005C2CD7">
        <w:rPr>
          <w:highlight w:val="cyan"/>
          <w:u w:val="single"/>
        </w:rPr>
        <w:t>to</w:t>
      </w:r>
      <w:r w:rsidRPr="00CB35C6">
        <w:rPr>
          <w:u w:val="single"/>
        </w:rPr>
        <w:t xml:space="preserve"> the </w:t>
      </w:r>
      <w:r w:rsidRPr="005C2CD7">
        <w:rPr>
          <w:highlight w:val="cyan"/>
          <w:u w:val="single"/>
        </w:rPr>
        <w:t>historic</w:t>
      </w:r>
      <w:r w:rsidRPr="00CB35C6">
        <w:rPr>
          <w:u w:val="single"/>
        </w:rPr>
        <w:t xml:space="preserve"> </w:t>
      </w:r>
      <w:r w:rsidRPr="005C2CD7">
        <w:rPr>
          <w:highlight w:val="cya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 ,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5C2CD7">
        <w:rPr>
          <w:highlight w:val="cyan"/>
          <w:u w:val="single"/>
        </w:rPr>
        <w:t>OST</w:t>
      </w:r>
      <w:r w:rsidRPr="009F303A">
        <w:rPr>
          <w:sz w:val="16"/>
        </w:rPr>
        <w:t xml:space="preserve"> prohibits ownership of territory or its appropriation by any state party to the treaty, which includes the United States, Russia, and 126 other nations. It </w:t>
      </w:r>
      <w:r w:rsidRPr="005C2CD7">
        <w:rPr>
          <w:highlight w:val="cyan"/>
          <w:u w:val="single"/>
        </w:rPr>
        <w:t>does not prohibit</w:t>
      </w:r>
      <w:r w:rsidRPr="009F303A">
        <w:rPr>
          <w:sz w:val="16"/>
        </w:rPr>
        <w:t xml:space="preserve"> the </w:t>
      </w:r>
      <w:r w:rsidRPr="002D21E1">
        <w:rPr>
          <w:u w:val="single"/>
        </w:rPr>
        <w:t xml:space="preserve">use of </w:t>
      </w:r>
      <w:r w:rsidRPr="005C2CD7">
        <w:rPr>
          <w:highlight w:val="cya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C2CD7">
        <w:rPr>
          <w:b/>
          <w:bCs/>
          <w:highlight w:val="cyan"/>
          <w:u w:val="single"/>
        </w:rPr>
        <w:t>missions</w:t>
      </w:r>
      <w:r w:rsidRPr="00E47DE8">
        <w:rPr>
          <w:u w:val="single"/>
        </w:rPr>
        <w:t xml:space="preserve"> that </w:t>
      </w:r>
      <w:r w:rsidRPr="002D21E1">
        <w:rPr>
          <w:u w:val="single"/>
        </w:rPr>
        <w:t xml:space="preserve">could land </w:t>
      </w:r>
      <w:r w:rsidRPr="005C2CD7">
        <w:rPr>
          <w:highlight w:val="cyan"/>
          <w:u w:val="single"/>
        </w:rPr>
        <w:t>in</w:t>
      </w:r>
      <w:r w:rsidRPr="00E47DE8">
        <w:rPr>
          <w:u w:val="single"/>
        </w:rPr>
        <w:t xml:space="preserve"> </w:t>
      </w:r>
      <w:r w:rsidRPr="002D21E1">
        <w:rPr>
          <w:u w:val="single"/>
        </w:rPr>
        <w:t xml:space="preserve">the </w:t>
      </w:r>
      <w:r w:rsidRPr="005C2CD7">
        <w:rPr>
          <w:highlight w:val="cyan"/>
          <w:u w:val="single"/>
        </w:rPr>
        <w:t>vicinity</w:t>
      </w:r>
      <w:r w:rsidRPr="002D21E1">
        <w:rPr>
          <w:u w:val="single"/>
        </w:rPr>
        <w:t xml:space="preserve"> </w:t>
      </w:r>
      <w:r w:rsidRPr="005C2CD7">
        <w:rPr>
          <w:highlight w:val="cyan"/>
          <w:u w:val="single"/>
        </w:rPr>
        <w:t>of</w:t>
      </w:r>
      <w:r w:rsidRPr="00E47DE8">
        <w:rPr>
          <w:u w:val="single"/>
        </w:rPr>
        <w:t xml:space="preserve"> the </w:t>
      </w:r>
      <w:r w:rsidRPr="002D21E1">
        <w:rPr>
          <w:u w:val="single"/>
        </w:rPr>
        <w:t xml:space="preserve">historical </w:t>
      </w:r>
      <w:r w:rsidRPr="005C2CD7">
        <w:rPr>
          <w:highlight w:val="cya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C2CD7">
        <w:rPr>
          <w:b/>
          <w:bCs/>
          <w:highlight w:val="cyan"/>
          <w:u w:val="single"/>
        </w:rPr>
        <w:t>irreparably</w:t>
      </w:r>
      <w:r w:rsidRPr="005C2CD7">
        <w:rPr>
          <w:highlight w:val="cyan"/>
          <w:u w:val="single"/>
        </w:rPr>
        <w:t xml:space="preserve"> </w:t>
      </w:r>
      <w:r w:rsidRPr="005C2CD7">
        <w:rPr>
          <w:b/>
          <w:bCs/>
          <w:highlight w:val="cya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C2CD7">
        <w:rPr>
          <w:b/>
          <w:bCs/>
          <w:highlight w:val="cya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C2CD7">
        <w:rPr>
          <w:highlight w:val="cyan"/>
          <w:u w:val="single"/>
        </w:rPr>
        <w:t>U</w:t>
      </w:r>
      <w:r w:rsidRPr="006D0707">
        <w:rPr>
          <w:sz w:val="16"/>
        </w:rPr>
        <w:t>n</w:t>
      </w:r>
      <w:r w:rsidRPr="009F303A">
        <w:rPr>
          <w:sz w:val="16"/>
        </w:rPr>
        <w:t xml:space="preserve">ited </w:t>
      </w:r>
      <w:r w:rsidRPr="005C2CD7">
        <w:rPr>
          <w:highlight w:val="cyan"/>
          <w:u w:val="single"/>
        </w:rPr>
        <w:t>S</w:t>
      </w:r>
      <w:r w:rsidRPr="006D0707">
        <w:rPr>
          <w:sz w:val="16"/>
        </w:rPr>
        <w:t>t</w:t>
      </w:r>
      <w:r w:rsidRPr="009F303A">
        <w:rPr>
          <w:sz w:val="16"/>
        </w:rPr>
        <w:t xml:space="preserve">ates and </w:t>
      </w:r>
      <w:r w:rsidRPr="005C2CD7">
        <w:rPr>
          <w:highlight w:val="cyan"/>
          <w:u w:val="single"/>
        </w:rPr>
        <w:t>Russia</w:t>
      </w:r>
      <w:r w:rsidRPr="009F303A">
        <w:rPr>
          <w:sz w:val="16"/>
        </w:rPr>
        <w:t xml:space="preserve">. </w:t>
      </w:r>
      <w:r w:rsidRPr="005C2CD7">
        <w:rPr>
          <w:highlight w:val="cya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5C2CD7">
        <w:rPr>
          <w:highlight w:val="cyan"/>
          <w:u w:val="single"/>
        </w:rPr>
        <w:t>much to gain</w:t>
      </w:r>
      <w:r w:rsidRPr="009F303A">
        <w:rPr>
          <w:sz w:val="16"/>
        </w:rPr>
        <w:t xml:space="preserve"> and </w:t>
      </w:r>
      <w:r w:rsidRPr="00E47DE8">
        <w:rPr>
          <w:u w:val="single"/>
        </w:rPr>
        <w:t xml:space="preserve">little or </w:t>
      </w:r>
      <w:r w:rsidRPr="005C2CD7">
        <w:rPr>
          <w:b/>
          <w:bCs/>
          <w:highlight w:val="cyan"/>
          <w:u w:val="single"/>
        </w:rPr>
        <w:t>nothing</w:t>
      </w:r>
      <w:r w:rsidRPr="00E47DE8">
        <w:rPr>
          <w:u w:val="single"/>
        </w:rPr>
        <w:t xml:space="preserve"> </w:t>
      </w:r>
      <w:r w:rsidRPr="005C2CD7">
        <w:rPr>
          <w:b/>
          <w:bCs/>
          <w:highlight w:val="cyan"/>
          <w:u w:val="single"/>
        </w:rPr>
        <w:t>to</w:t>
      </w:r>
      <w:r w:rsidRPr="00E47DE8">
        <w:rPr>
          <w:u w:val="single"/>
        </w:rPr>
        <w:t xml:space="preserve"> </w:t>
      </w:r>
      <w:r w:rsidRPr="005C2CD7">
        <w:rPr>
          <w:b/>
          <w:bCs/>
          <w:highlight w:val="cyan"/>
          <w:u w:val="single"/>
        </w:rPr>
        <w:t>lose</w:t>
      </w:r>
      <w:r w:rsidRPr="00E47DE8">
        <w:rPr>
          <w:u w:val="single"/>
        </w:rPr>
        <w:t xml:space="preserve"> </w:t>
      </w:r>
      <w:r w:rsidRPr="005C2CD7">
        <w:rPr>
          <w:b/>
          <w:bCs/>
          <w:highlight w:val="cyan"/>
          <w:u w:val="single"/>
        </w:rPr>
        <w:t>from</w:t>
      </w:r>
      <w:r w:rsidRPr="00E47DE8">
        <w:rPr>
          <w:u w:val="single"/>
        </w:rPr>
        <w:t xml:space="preserve"> a </w:t>
      </w:r>
      <w:r w:rsidRPr="002D21E1">
        <w:rPr>
          <w:b/>
          <w:bCs/>
          <w:u w:val="single"/>
        </w:rPr>
        <w:t>multinational</w:t>
      </w:r>
      <w:r w:rsidRPr="002D21E1">
        <w:rPr>
          <w:u w:val="single"/>
        </w:rPr>
        <w:t xml:space="preserve"> </w:t>
      </w:r>
      <w:r w:rsidRPr="005C2CD7">
        <w:rPr>
          <w:b/>
          <w:bCs/>
          <w:highlight w:val="cyan"/>
          <w:u w:val="single"/>
        </w:rPr>
        <w:t>agreement</w:t>
      </w:r>
      <w:r w:rsidRPr="009F303A">
        <w:rPr>
          <w:sz w:val="16"/>
        </w:rPr>
        <w:t xml:space="preserve"> </w:t>
      </w:r>
      <w:r w:rsidRPr="002D21E1">
        <w:rPr>
          <w:u w:val="single"/>
        </w:rPr>
        <w:t>based on</w:t>
      </w:r>
      <w:r w:rsidRPr="00E47DE8">
        <w:rPr>
          <w:u w:val="single"/>
        </w:rPr>
        <w:t xml:space="preserve"> </w:t>
      </w:r>
      <w:r w:rsidRPr="005C2CD7">
        <w:rPr>
          <w:highlight w:val="cyan"/>
          <w:u w:val="single"/>
        </w:rPr>
        <w:t>mutual respect</w:t>
      </w:r>
      <w:r w:rsidRPr="00E47DE8">
        <w:rPr>
          <w:u w:val="single"/>
        </w:rPr>
        <w:t xml:space="preserve"> </w:t>
      </w:r>
      <w:r w:rsidRPr="005C2CD7">
        <w:rPr>
          <w:highlight w:val="cyan"/>
          <w:u w:val="single"/>
        </w:rPr>
        <w:t>and</w:t>
      </w:r>
      <w:r w:rsidRPr="00E47DE8">
        <w:rPr>
          <w:u w:val="single"/>
        </w:rPr>
        <w:t xml:space="preserve"> mutual </w:t>
      </w:r>
      <w:r w:rsidRPr="005C2CD7">
        <w:rPr>
          <w:highlight w:val="cyan"/>
          <w:u w:val="single"/>
        </w:rPr>
        <w:t>protection</w:t>
      </w:r>
      <w:r w:rsidRPr="00E47DE8">
        <w:rPr>
          <w:u w:val="single"/>
        </w:rPr>
        <w:t xml:space="preserve"> </w:t>
      </w:r>
      <w:r w:rsidRPr="005C2CD7">
        <w:rPr>
          <w:highlight w:val="cyan"/>
          <w:u w:val="single"/>
        </w:rPr>
        <w:t>of</w:t>
      </w:r>
      <w:r w:rsidRPr="00E47DE8">
        <w:rPr>
          <w:u w:val="single"/>
        </w:rPr>
        <w:t xml:space="preserve"> </w:t>
      </w:r>
      <w:r w:rsidRPr="005C2CD7">
        <w:rPr>
          <w:highlight w:val="cyan"/>
          <w:u w:val="single"/>
        </w:rPr>
        <w:t xml:space="preserve">each </w:t>
      </w:r>
      <w:r w:rsidRPr="002D21E1">
        <w:rPr>
          <w:u w:val="single"/>
        </w:rPr>
        <w:t xml:space="preserve">other’s </w:t>
      </w:r>
      <w:r w:rsidRPr="005C2CD7">
        <w:rPr>
          <w:highlight w:val="cya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( 6).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C2CD7">
        <w:rPr>
          <w:b/>
          <w:bCs/>
          <w:highlight w:val="cyan"/>
          <w:u w:val="single"/>
        </w:rPr>
        <w:t>granting</w:t>
      </w:r>
      <w:r w:rsidRPr="009F303A">
        <w:rPr>
          <w:u w:val="single"/>
        </w:rPr>
        <w:t xml:space="preserve"> </w:t>
      </w:r>
      <w:r w:rsidRPr="005C2CD7">
        <w:rPr>
          <w:b/>
          <w:bCs/>
          <w:highlight w:val="cyan"/>
          <w:u w:val="single"/>
        </w:rPr>
        <w:t>of</w:t>
      </w:r>
      <w:r w:rsidRPr="009F303A">
        <w:rPr>
          <w:u w:val="single"/>
        </w:rPr>
        <w:t xml:space="preserve"> </w:t>
      </w:r>
      <w:r w:rsidRPr="005C2CD7">
        <w:rPr>
          <w:highlight w:val="cyan"/>
          <w:u w:val="single"/>
        </w:rPr>
        <w:t>lunar</w:t>
      </w:r>
      <w:r w:rsidRPr="009F303A">
        <w:rPr>
          <w:u w:val="single"/>
        </w:rPr>
        <w:t xml:space="preserve"> territorial </w:t>
      </w:r>
      <w:r w:rsidRPr="005C2CD7">
        <w:rPr>
          <w:b/>
          <w:bCs/>
          <w:highlight w:val="cya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C2CD7">
        <w:rPr>
          <w:b/>
          <w:bCs/>
          <w:highlight w:val="cyan"/>
          <w:u w:val="single"/>
        </w:rPr>
        <w:t>violates</w:t>
      </w:r>
      <w:r w:rsidRPr="009F303A">
        <w:rPr>
          <w:u w:val="single"/>
        </w:rPr>
        <w:t xml:space="preserve"> the </w:t>
      </w:r>
      <w:r w:rsidRPr="005C2CD7">
        <w:rPr>
          <w:b/>
          <w:bCs/>
          <w:highlight w:val="cya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C2CD7">
        <w:rPr>
          <w:b/>
          <w:bCs/>
          <w:highlight w:val="cyan"/>
          <w:u w:val="single"/>
        </w:rPr>
        <w:t>Any</w:t>
      </w:r>
      <w:r w:rsidRPr="005C2CD7">
        <w:rPr>
          <w:highlight w:val="cyan"/>
          <w:u w:val="single"/>
        </w:rPr>
        <w:t xml:space="preserve"> </w:t>
      </w:r>
      <w:r w:rsidRPr="005C2CD7">
        <w:rPr>
          <w:b/>
          <w:bCs/>
          <w:highlight w:val="cyan"/>
          <w:u w:val="single"/>
        </w:rPr>
        <w:t>nation</w:t>
      </w:r>
      <w:r w:rsidRPr="009F303A">
        <w:rPr>
          <w:u w:val="single"/>
        </w:rPr>
        <w:t xml:space="preserve"> </w:t>
      </w:r>
      <w:r w:rsidRPr="005C2CD7">
        <w:rPr>
          <w:b/>
          <w:bCs/>
          <w:highlight w:val="cyan"/>
          <w:u w:val="single"/>
        </w:rPr>
        <w:t>with</w:t>
      </w:r>
      <w:r w:rsidRPr="009F303A">
        <w:rPr>
          <w:u w:val="single"/>
        </w:rPr>
        <w:t xml:space="preserve"> </w:t>
      </w:r>
      <w:r w:rsidRPr="005C2CD7">
        <w:rPr>
          <w:b/>
          <w:bCs/>
          <w:highlight w:val="cyan"/>
          <w:u w:val="single"/>
        </w:rPr>
        <w:t>assets</w:t>
      </w:r>
      <w:r w:rsidRPr="009F303A">
        <w:rPr>
          <w:u w:val="single"/>
        </w:rPr>
        <w:t xml:space="preserve"> </w:t>
      </w:r>
      <w:r w:rsidRPr="005C2CD7">
        <w:rPr>
          <w:highlight w:val="cyan"/>
          <w:u w:val="single"/>
        </w:rPr>
        <w:t>on</w:t>
      </w:r>
      <w:r w:rsidRPr="009F303A">
        <w:rPr>
          <w:u w:val="single"/>
        </w:rPr>
        <w:t xml:space="preserve"> </w:t>
      </w:r>
      <w:r w:rsidRPr="006D0707">
        <w:rPr>
          <w:u w:val="single"/>
        </w:rPr>
        <w:t xml:space="preserve">the </w:t>
      </w:r>
      <w:r w:rsidRPr="005C2CD7">
        <w:rPr>
          <w:highlight w:val="cyan"/>
          <w:u w:val="single"/>
        </w:rPr>
        <w:t>lunar surface</w:t>
      </w:r>
      <w:r w:rsidRPr="009F303A">
        <w:rPr>
          <w:u w:val="single"/>
        </w:rPr>
        <w:t xml:space="preserve"> will </w:t>
      </w:r>
      <w:r w:rsidRPr="005C2CD7">
        <w:rPr>
          <w:b/>
          <w:bCs/>
          <w:highlight w:val="cyan"/>
          <w:u w:val="single"/>
        </w:rPr>
        <w:t>endeavor</w:t>
      </w:r>
      <w:r w:rsidRPr="009F303A">
        <w:rPr>
          <w:u w:val="single"/>
        </w:rPr>
        <w:t xml:space="preserve"> </w:t>
      </w:r>
      <w:r w:rsidRPr="005C2CD7">
        <w:rPr>
          <w:b/>
          <w:bCs/>
          <w:highlight w:val="cyan"/>
          <w:u w:val="single"/>
        </w:rPr>
        <w:t>to</w:t>
      </w:r>
      <w:r w:rsidRPr="005C2CD7">
        <w:rPr>
          <w:highlight w:val="cyan"/>
          <w:u w:val="single"/>
        </w:rPr>
        <w:t xml:space="preserve"> </w:t>
      </w:r>
      <w:r w:rsidRPr="005C2CD7">
        <w:rPr>
          <w:b/>
          <w:bCs/>
          <w:highlight w:val="cyan"/>
          <w:u w:val="single"/>
        </w:rPr>
        <w:t>protect</w:t>
      </w:r>
      <w:r w:rsidRPr="005C2CD7">
        <w:rPr>
          <w:highlight w:val="cyan"/>
          <w:u w:val="single"/>
        </w:rPr>
        <w:t xml:space="preserve"> </w:t>
      </w:r>
      <w:r w:rsidRPr="002D21E1">
        <w:rPr>
          <w:u w:val="single"/>
        </w:rPr>
        <w:t xml:space="preserve">those </w:t>
      </w:r>
      <w:r w:rsidRPr="005C2CD7">
        <w:rPr>
          <w:highlight w:val="cya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C2CD7">
        <w:rPr>
          <w:highlight w:val="cyan"/>
          <w:u w:val="single"/>
        </w:rPr>
        <w:t>nations</w:t>
      </w:r>
      <w:r w:rsidRPr="009F303A">
        <w:rPr>
          <w:u w:val="single"/>
        </w:rPr>
        <w:t xml:space="preserve"> </w:t>
      </w:r>
      <w:r w:rsidRPr="005C2CD7">
        <w:rPr>
          <w:highlight w:val="cyan"/>
          <w:u w:val="single"/>
        </w:rPr>
        <w:t>have</w:t>
      </w:r>
      <w:r w:rsidRPr="009F303A">
        <w:rPr>
          <w:u w:val="single"/>
        </w:rPr>
        <w:t xml:space="preserve"> a </w:t>
      </w:r>
      <w:r w:rsidRPr="005C2CD7">
        <w:rPr>
          <w:b/>
          <w:bCs/>
          <w:highlight w:val="cyan"/>
          <w:u w:val="single"/>
        </w:rPr>
        <w:t>timely</w:t>
      </w:r>
      <w:r w:rsidRPr="009F303A">
        <w:rPr>
          <w:u w:val="single"/>
        </w:rPr>
        <w:t xml:space="preserve">, </w:t>
      </w:r>
      <w:r w:rsidRPr="005C2CD7">
        <w:rPr>
          <w:b/>
          <w:bCs/>
          <w:highlight w:val="cyan"/>
          <w:u w:val="single"/>
        </w:rPr>
        <w:t>current</w:t>
      </w:r>
      <w:r w:rsidRPr="009F303A">
        <w:rPr>
          <w:u w:val="single"/>
        </w:rPr>
        <w:t xml:space="preserve">, and </w:t>
      </w:r>
      <w:r w:rsidRPr="005C2CD7">
        <w:rPr>
          <w:b/>
          <w:bCs/>
          <w:highlight w:val="cyan"/>
          <w:u w:val="single"/>
        </w:rPr>
        <w:t>common</w:t>
      </w:r>
      <w:r w:rsidRPr="005C2CD7">
        <w:rPr>
          <w:highlight w:val="cyan"/>
          <w:u w:val="single"/>
        </w:rPr>
        <w:t xml:space="preserve"> </w:t>
      </w:r>
      <w:r w:rsidRPr="005C2CD7">
        <w:rPr>
          <w:b/>
          <w:bCs/>
          <w:highlight w:val="cyan"/>
          <w:u w:val="single"/>
        </w:rPr>
        <w:t>interest</w:t>
      </w:r>
      <w:r w:rsidRPr="009F303A">
        <w:rPr>
          <w:u w:val="single"/>
        </w:rPr>
        <w:t xml:space="preserve"> </w:t>
      </w:r>
      <w:r w:rsidRPr="005C2CD7">
        <w:rPr>
          <w:highlight w:val="cyan"/>
          <w:u w:val="single"/>
        </w:rPr>
        <w:t>incorporating</w:t>
      </w:r>
      <w:r w:rsidRPr="009F303A">
        <w:rPr>
          <w:u w:val="single"/>
        </w:rPr>
        <w:t xml:space="preserve"> important </w:t>
      </w:r>
      <w:r w:rsidRPr="005C2CD7">
        <w:rPr>
          <w:highlight w:val="cyan"/>
          <w:u w:val="single"/>
        </w:rPr>
        <w:t>implications</w:t>
      </w:r>
      <w:r w:rsidRPr="009F303A">
        <w:rPr>
          <w:u w:val="single"/>
        </w:rPr>
        <w:t xml:space="preserve"> </w:t>
      </w:r>
      <w:r w:rsidRPr="005C2CD7">
        <w:rPr>
          <w:highlight w:val="cyan"/>
          <w:u w:val="single"/>
        </w:rPr>
        <w:t>for</w:t>
      </w:r>
      <w:r w:rsidRPr="009F303A">
        <w:rPr>
          <w:u w:val="single"/>
        </w:rPr>
        <w:t xml:space="preserve"> </w:t>
      </w:r>
      <w:r w:rsidRPr="005C2CD7">
        <w:rPr>
          <w:highlight w:val="cyan"/>
          <w:u w:val="single"/>
        </w:rPr>
        <w:t>peaceful uses</w:t>
      </w:r>
      <w:r w:rsidRPr="009F303A">
        <w:rPr>
          <w:u w:val="single"/>
        </w:rPr>
        <w:t xml:space="preserve"> </w:t>
      </w:r>
      <w:r w:rsidRPr="005C2CD7">
        <w:rPr>
          <w:highlight w:val="cyan"/>
          <w:u w:val="single"/>
        </w:rPr>
        <w:t>of</w:t>
      </w:r>
      <w:r w:rsidRPr="009F303A">
        <w:rPr>
          <w:u w:val="single"/>
        </w:rPr>
        <w:t xml:space="preserve"> outer </w:t>
      </w:r>
      <w:r w:rsidRPr="005C2CD7">
        <w:rPr>
          <w:highlight w:val="cyan"/>
          <w:u w:val="single"/>
        </w:rPr>
        <w:t>space</w:t>
      </w:r>
      <w:r w:rsidRPr="009F303A">
        <w:rPr>
          <w:u w:val="single"/>
        </w:rPr>
        <w:t xml:space="preserve">; </w:t>
      </w:r>
      <w:r w:rsidRPr="005C2CD7">
        <w:rPr>
          <w:b/>
          <w:bCs/>
          <w:highlight w:val="cyan"/>
          <w:u w:val="single"/>
        </w:rPr>
        <w:t>scientific</w:t>
      </w:r>
      <w:r w:rsidRPr="005C2CD7">
        <w:rPr>
          <w:highlight w:val="cyan"/>
          <w:u w:val="single"/>
        </w:rPr>
        <w:t xml:space="preserve"> </w:t>
      </w:r>
      <w:r w:rsidRPr="005C2CD7">
        <w:rPr>
          <w:b/>
          <w:bCs/>
          <w:highlight w:val="cyan"/>
          <w:u w:val="single"/>
        </w:rPr>
        <w:t>research</w:t>
      </w:r>
      <w:r w:rsidRPr="009F303A">
        <w:rPr>
          <w:u w:val="single"/>
        </w:rPr>
        <w:t xml:space="preserve"> and the advancement of </w:t>
      </w:r>
      <w:r w:rsidRPr="005C2CD7">
        <w:rPr>
          <w:b/>
          <w:bCs/>
          <w:highlight w:val="cyan"/>
          <w:u w:val="single"/>
        </w:rPr>
        <w:t>knowledge</w:t>
      </w:r>
      <w:r w:rsidRPr="009F303A">
        <w:rPr>
          <w:u w:val="single"/>
        </w:rPr>
        <w:t xml:space="preserve">; and </w:t>
      </w:r>
      <w:r w:rsidRPr="005C2CD7">
        <w:rPr>
          <w:b/>
          <w:bCs/>
          <w:highlight w:val="cyan"/>
          <w:u w:val="single"/>
        </w:rPr>
        <w:t>cultural</w:t>
      </w:r>
      <w:r w:rsidRPr="009F303A">
        <w:rPr>
          <w:u w:val="single"/>
        </w:rPr>
        <w:t xml:space="preserve"> </w:t>
      </w:r>
      <w:r w:rsidRPr="005C2CD7">
        <w:rPr>
          <w:b/>
          <w:bCs/>
          <w:highlight w:val="cyan"/>
          <w:u w:val="single"/>
        </w:rPr>
        <w:t>and</w:t>
      </w:r>
      <w:r w:rsidRPr="009F303A">
        <w:rPr>
          <w:u w:val="single"/>
        </w:rPr>
        <w:t xml:space="preserve"> </w:t>
      </w:r>
      <w:r w:rsidRPr="005C2CD7">
        <w:rPr>
          <w:b/>
          <w:bCs/>
          <w:highlight w:val="cyan"/>
          <w:u w:val="single"/>
        </w:rPr>
        <w:t>heritage</w:t>
      </w:r>
      <w:r w:rsidRPr="005C2CD7">
        <w:rPr>
          <w:highlight w:val="cyan"/>
          <w:u w:val="single"/>
        </w:rPr>
        <w:t xml:space="preserve"> </w:t>
      </w:r>
      <w:r w:rsidRPr="005C2CD7">
        <w:rPr>
          <w:b/>
          <w:bCs/>
          <w:highlight w:val="cya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cant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C2CD7">
        <w:rPr>
          <w:rStyle w:val="Emphasis"/>
          <w:highlight w:val="cyan"/>
        </w:rPr>
        <w:t>develop a new level of trust</w:t>
      </w:r>
      <w:r w:rsidRPr="005C2CD7">
        <w:rPr>
          <w:highlight w:val="cyan"/>
          <w:u w:val="single"/>
        </w:rPr>
        <w:t xml:space="preserve"> </w:t>
      </w:r>
      <w:r w:rsidRPr="00420B02">
        <w:rPr>
          <w:u w:val="single"/>
        </w:rPr>
        <w:t xml:space="preserve">among nations that could </w:t>
      </w:r>
      <w:r w:rsidRPr="005C2CD7">
        <w:rPr>
          <w:rStyle w:val="Emphasis"/>
          <w:highlight w:val="cyan"/>
        </w:rPr>
        <w:t>then lead to more</w:t>
      </w:r>
      <w:r w:rsidRPr="005C2CD7">
        <w:rPr>
          <w:highlight w:val="cya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C2CD7">
        <w:rPr>
          <w:rStyle w:val="Emphasis"/>
          <w:highlight w:val="cyan"/>
        </w:rPr>
        <w:t>agreements</w:t>
      </w:r>
      <w:r w:rsidRPr="005C2CD7">
        <w:rPr>
          <w:highlight w:val="cyan"/>
          <w:u w:val="single"/>
        </w:rPr>
        <w:t xml:space="preserve"> </w:t>
      </w:r>
      <w:r w:rsidRPr="005C2CD7">
        <w:rPr>
          <w:rStyle w:val="Emphasis"/>
          <w:highlight w:val="cyan"/>
        </w:rPr>
        <w:t>on</w:t>
      </w:r>
      <w:r w:rsidRPr="005C2CD7">
        <w:rPr>
          <w:highlight w:val="cya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C2CD7">
        <w:rPr>
          <w:rStyle w:val="Emphasis"/>
          <w:highlight w:val="cyan"/>
          <w:bdr w:val="single" w:sz="18" w:space="0" w:color="auto"/>
        </w:rPr>
        <w:t>the Moon</w:t>
      </w:r>
      <w:r w:rsidRPr="005C2CD7">
        <w:rPr>
          <w:highlight w:val="cya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0EAFAEB" w14:textId="77777777" w:rsidR="00E5784F" w:rsidRDefault="00E5784F" w:rsidP="00E5784F">
      <w:pPr>
        <w:pStyle w:val="Heading4"/>
      </w:pPr>
      <w:r>
        <w:t xml:space="preserve">Heritage Sites </w:t>
      </w:r>
      <w:r>
        <w:rPr>
          <w:u w:val="single"/>
        </w:rPr>
        <w:t>are critical</w:t>
      </w:r>
      <w:r>
        <w:t xml:space="preserve"> for </w:t>
      </w:r>
      <w:r>
        <w:rPr>
          <w:u w:val="single"/>
        </w:rPr>
        <w:t>science research</w:t>
      </w:r>
      <w:r>
        <w:t xml:space="preserve"> around Dust. </w:t>
      </w:r>
    </w:p>
    <w:p w14:paraId="11A8E131" w14:textId="77777777" w:rsidR="00E5784F" w:rsidRPr="002C1327" w:rsidRDefault="00E5784F" w:rsidP="00E5784F">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6D3C3C9" w14:textId="77777777" w:rsidR="00E5784F" w:rsidRPr="00300410" w:rsidRDefault="00E5784F" w:rsidP="00E5784F">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C2CD7">
        <w:rPr>
          <w:rStyle w:val="Emphasis"/>
          <w:highlight w:val="cyan"/>
        </w:rPr>
        <w:t>sites</w:t>
      </w:r>
      <w:r w:rsidRPr="00B51893">
        <w:rPr>
          <w:rStyle w:val="StyleUnderline"/>
        </w:rPr>
        <w:t xml:space="preserve"> </w:t>
      </w:r>
      <w:r w:rsidRPr="002C1327">
        <w:rPr>
          <w:rStyle w:val="StyleUnderline"/>
        </w:rPr>
        <w:t xml:space="preserve">remain scientifically active and all the landing sites </w:t>
      </w:r>
      <w:r w:rsidRPr="005C2CD7">
        <w:rPr>
          <w:rStyle w:val="Emphasis"/>
          <w:highlight w:val="cyan"/>
        </w:rPr>
        <w:t>provide</w:t>
      </w:r>
      <w:r w:rsidRPr="005C2CD7">
        <w:rPr>
          <w:rStyle w:val="StyleUnderline"/>
          <w:highlight w:val="cyan"/>
        </w:rPr>
        <w:t xml:space="preserve"> </w:t>
      </w:r>
      <w:r w:rsidRPr="002C1327">
        <w:rPr>
          <w:rStyle w:val="StyleUnderline"/>
        </w:rPr>
        <w:t xml:space="preserve">the </w:t>
      </w:r>
      <w:r w:rsidRPr="005C2CD7">
        <w:rPr>
          <w:rStyle w:val="Emphasis"/>
          <w:highlight w:val="cyan"/>
        </w:rPr>
        <w:t xml:space="preserve">opportunity </w:t>
      </w:r>
      <w:r w:rsidRPr="002D21E1">
        <w:rPr>
          <w:rStyle w:val="Emphasis"/>
        </w:rPr>
        <w:t xml:space="preserve">to </w:t>
      </w:r>
      <w:r w:rsidRPr="005C2CD7">
        <w:rPr>
          <w:rStyle w:val="Emphasis"/>
          <w:highlight w:val="cyan"/>
        </w:rPr>
        <w:t>learn about</w:t>
      </w:r>
      <w:r w:rsidRPr="005C2CD7">
        <w:rPr>
          <w:rStyle w:val="StyleUnderline"/>
          <w:highlight w:val="cyan"/>
        </w:rPr>
        <w:t xml:space="preserve"> </w:t>
      </w:r>
      <w:r w:rsidRPr="002C1327">
        <w:rPr>
          <w:rStyle w:val="StyleUnderline"/>
        </w:rPr>
        <w:t xml:space="preserve">the </w:t>
      </w:r>
      <w:r w:rsidRPr="005C2CD7">
        <w:rPr>
          <w:rStyle w:val="Emphasis"/>
          <w:highlight w:val="cyan"/>
        </w:rPr>
        <w:t>changes</w:t>
      </w:r>
      <w:r w:rsidRPr="005C2CD7">
        <w:rPr>
          <w:rStyle w:val="StyleUnderline"/>
          <w:highlight w:val="cyan"/>
        </w:rPr>
        <w:t xml:space="preserve"> </w:t>
      </w:r>
      <w:r w:rsidRPr="002D21E1">
        <w:rPr>
          <w:rStyle w:val="Emphasis"/>
        </w:rPr>
        <w:t xml:space="preserve">associated </w:t>
      </w:r>
      <w:r w:rsidRPr="005C2CD7">
        <w:rPr>
          <w:rStyle w:val="Emphasis"/>
          <w:highlight w:val="cyan"/>
          <w:bdr w:val="single" w:sz="18" w:space="0" w:color="auto"/>
        </w:rPr>
        <w:t>with long-term exposure of human-created systems</w:t>
      </w:r>
      <w:r w:rsidRPr="005C2CD7">
        <w:rPr>
          <w:rStyle w:val="StyleUnderline"/>
          <w:highlight w:val="cyan"/>
        </w:rPr>
        <w:t xml:space="preserve"> </w:t>
      </w:r>
      <w:r w:rsidRPr="005C2CD7">
        <w:rPr>
          <w:rStyle w:val="Emphasis"/>
          <w:highlight w:val="cyan"/>
        </w:rPr>
        <w:t>in</w:t>
      </w:r>
      <w:r w:rsidRPr="005C2CD7">
        <w:rPr>
          <w:rStyle w:val="StyleUnderline"/>
          <w:highlight w:val="cyan"/>
        </w:rPr>
        <w:t xml:space="preserve"> </w:t>
      </w:r>
      <w:r w:rsidRPr="002C1327">
        <w:rPr>
          <w:rStyle w:val="StyleUnderline"/>
        </w:rPr>
        <w:t xml:space="preserve">the </w:t>
      </w:r>
      <w:r w:rsidRPr="008124B4">
        <w:rPr>
          <w:rStyle w:val="Emphasis"/>
        </w:rPr>
        <w:t xml:space="preserve">harsh </w:t>
      </w:r>
      <w:r w:rsidRPr="005C2CD7">
        <w:rPr>
          <w:rStyle w:val="Emphasis"/>
          <w:highlight w:val="cyan"/>
        </w:rPr>
        <w:t>lunar environment</w:t>
      </w:r>
      <w:r w:rsidRPr="002C1327">
        <w:rPr>
          <w:rStyle w:val="StyleUnderline"/>
        </w:rPr>
        <w:t xml:space="preserve">. These sites offer </w:t>
      </w:r>
      <w:r w:rsidRPr="002D21E1">
        <w:rPr>
          <w:rStyle w:val="Emphasis"/>
        </w:rPr>
        <w:t xml:space="preserve">rich </w:t>
      </w:r>
      <w:r w:rsidRPr="005C2CD7">
        <w:rPr>
          <w:rStyle w:val="Emphasis"/>
          <w:highlight w:val="cyan"/>
        </w:rPr>
        <w:t>opportunities for</w:t>
      </w:r>
      <w:r w:rsidRPr="005C2CD7">
        <w:rPr>
          <w:rStyle w:val="StyleUnderline"/>
          <w:highlight w:val="cyan"/>
        </w:rPr>
        <w:t xml:space="preserve"> </w:t>
      </w:r>
      <w:r w:rsidRPr="002D21E1">
        <w:rPr>
          <w:rStyle w:val="Emphasis"/>
          <w:bdr w:val="single" w:sz="18" w:space="0" w:color="auto"/>
        </w:rPr>
        <w:t xml:space="preserve">biological, physical, and material </w:t>
      </w:r>
      <w:r w:rsidRPr="005C2CD7">
        <w:rPr>
          <w:rStyle w:val="Emphasis"/>
          <w:highlight w:val="cyan"/>
          <w:bdr w:val="single" w:sz="18" w:space="0" w:color="auto"/>
        </w:rPr>
        <w:t>sciences.</w:t>
      </w:r>
      <w:r w:rsidRPr="005C2CD7">
        <w:rPr>
          <w:sz w:val="16"/>
          <w:highlight w:val="cya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C2CD7">
        <w:rPr>
          <w:rStyle w:val="Emphasis"/>
          <w:highlight w:val="cyan"/>
        </w:rPr>
        <w:t>exposure</w:t>
      </w:r>
      <w:r w:rsidRPr="005C2CD7">
        <w:rPr>
          <w:rStyle w:val="StyleUnderline"/>
          <w:highlight w:val="cyan"/>
        </w:rPr>
        <w:t xml:space="preserve"> </w:t>
      </w:r>
      <w:r w:rsidRPr="002C1327">
        <w:rPr>
          <w:rStyle w:val="StyleUnderline"/>
        </w:rPr>
        <w:t xml:space="preserve">to the lunar environment </w:t>
      </w:r>
      <w:r w:rsidRPr="005C2CD7">
        <w:rPr>
          <w:rStyle w:val="Emphasis"/>
          <w:highlight w:val="cyan"/>
        </w:rPr>
        <w:t>on</w:t>
      </w:r>
      <w:r w:rsidRPr="005C2CD7">
        <w:rPr>
          <w:rStyle w:val="StyleUnderline"/>
          <w:highlight w:val="cyan"/>
        </w:rPr>
        <w:t xml:space="preserve"> </w:t>
      </w:r>
      <w:r w:rsidRPr="005C2CD7">
        <w:rPr>
          <w:rStyle w:val="Emphasis"/>
          <w:highlight w:val="cya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C2CD7">
        <w:rPr>
          <w:rStyle w:val="Emphasis"/>
          <w:highlight w:val="cyan"/>
        </w:rPr>
        <w:t xml:space="preserve">little data exist </w:t>
      </w:r>
      <w:r w:rsidRPr="002D21E1">
        <w:rPr>
          <w:rStyle w:val="Emphasis"/>
        </w:rPr>
        <w:t xml:space="preserve">that </w:t>
      </w:r>
      <w:r w:rsidRPr="005C2CD7">
        <w:rPr>
          <w:rStyle w:val="Emphasis"/>
          <w:highlight w:val="cyan"/>
        </w:rPr>
        <w:t>describe</w:t>
      </w:r>
      <w:r w:rsidRPr="005C2CD7">
        <w:rPr>
          <w:rStyle w:val="StyleUnderline"/>
          <w:highlight w:val="cyan"/>
        </w:rPr>
        <w:t xml:space="preserve"> </w:t>
      </w:r>
      <w:r w:rsidRPr="002D21E1">
        <w:rPr>
          <w:rStyle w:val="Emphasis"/>
        </w:rPr>
        <w:t xml:space="preserve">what </w:t>
      </w:r>
      <w:r w:rsidRPr="005C2CD7">
        <w:rPr>
          <w:rStyle w:val="Emphasis"/>
          <w:highlight w:val="cyan"/>
        </w:rPr>
        <w:t>effect temperature extremes, lunar dust</w:t>
      </w:r>
      <w:r w:rsidRPr="002C1327">
        <w:rPr>
          <w:rStyle w:val="StyleUnderline"/>
        </w:rPr>
        <w:t xml:space="preserve">, </w:t>
      </w:r>
      <w:r w:rsidRPr="005C2CD7">
        <w:rPr>
          <w:rStyle w:val="Emphasis"/>
          <w:highlight w:val="cyan"/>
        </w:rPr>
        <w:t>micrometeoroids</w:t>
      </w:r>
      <w:r w:rsidRPr="002C1327">
        <w:rPr>
          <w:rStyle w:val="StyleUnderline"/>
        </w:rPr>
        <w:t xml:space="preserve">, </w:t>
      </w:r>
      <w:r w:rsidRPr="005C2CD7">
        <w:rPr>
          <w:rStyle w:val="Emphasis"/>
          <w:highlight w:val="cyan"/>
        </w:rPr>
        <w:t>solar radiation</w:t>
      </w:r>
      <w:r w:rsidRPr="002C1327">
        <w:rPr>
          <w:rStyle w:val="StyleUnderline"/>
        </w:rPr>
        <w:t xml:space="preserve">, etc. </w:t>
      </w:r>
      <w:r w:rsidRPr="005C2CD7">
        <w:rPr>
          <w:rStyle w:val="Emphasis"/>
          <w:highlight w:val="cyan"/>
        </w:rPr>
        <w:t>have on</w:t>
      </w:r>
      <w:r w:rsidRPr="005C2CD7">
        <w:rPr>
          <w:rStyle w:val="StyleUnderline"/>
          <w:highlight w:val="cyan"/>
        </w:rPr>
        <w:t xml:space="preserve"> </w:t>
      </w:r>
      <w:r w:rsidRPr="002C1327">
        <w:rPr>
          <w:rStyle w:val="StyleUnderline"/>
        </w:rPr>
        <w:t xml:space="preserve">such </w:t>
      </w:r>
      <w:r w:rsidRPr="002D21E1">
        <w:rPr>
          <w:rStyle w:val="Emphasis"/>
        </w:rPr>
        <w:t xml:space="preserve">man-made </w:t>
      </w:r>
      <w:r w:rsidRPr="005C2CD7">
        <w:rPr>
          <w:rStyle w:val="Emphasis"/>
          <w:highlight w:val="cya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C2CD7">
        <w:rPr>
          <w:rStyle w:val="Emphasis"/>
          <w:highlight w:val="cya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C2CD7">
        <w:rPr>
          <w:rStyle w:val="Emphasis"/>
          <w:highlight w:val="cyan"/>
        </w:rPr>
        <w:t>survived</w:t>
      </w:r>
      <w:r w:rsidRPr="005C2CD7">
        <w:rPr>
          <w:rStyle w:val="StyleUnderline"/>
          <w:highlight w:val="cya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C2CD7">
        <w:rPr>
          <w:rStyle w:val="Emphasis"/>
          <w:highlight w:val="cyan"/>
        </w:rPr>
        <w:t>great interest to</w:t>
      </w:r>
      <w:r w:rsidRPr="005C2CD7">
        <w:rPr>
          <w:rStyle w:val="StyleUnderline"/>
          <w:highlight w:val="cyan"/>
        </w:rPr>
        <w:t xml:space="preserve"> </w:t>
      </w:r>
      <w:r w:rsidRPr="00C43C2B">
        <w:rPr>
          <w:rStyle w:val="Emphasis"/>
          <w:bdr w:val="single" w:sz="18" w:space="0" w:color="auto"/>
        </w:rPr>
        <w:t xml:space="preserve">engineers and </w:t>
      </w:r>
      <w:r w:rsidRPr="005C2CD7">
        <w:rPr>
          <w:rStyle w:val="Emphasis"/>
          <w:highlight w:val="cya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C2CD7">
        <w:rPr>
          <w:rStyle w:val="Emphasis"/>
          <w:highlight w:val="cyan"/>
          <w:bdr w:val="single" w:sz="18" w:space="0" w:color="auto"/>
        </w:rPr>
        <w:t>unprecedented</w:t>
      </w:r>
      <w:r w:rsidRPr="005C2CD7">
        <w:rPr>
          <w:rStyle w:val="StyleUnderline"/>
          <w:highlight w:val="cyan"/>
        </w:rPr>
        <w:t xml:space="preserve"> data</w:t>
      </w:r>
      <w:r w:rsidRPr="002C1327">
        <w:rPr>
          <w:rStyle w:val="StyleUnderline"/>
        </w:rPr>
        <w:t xml:space="preserve"> if lunar missions to gather and not corrupt the data are developed. These data will be </w:t>
      </w:r>
      <w:r w:rsidRPr="005C2CD7">
        <w:rPr>
          <w:rStyle w:val="Emphasis"/>
          <w:highlight w:val="cyan"/>
        </w:rPr>
        <w:t>invaluable</w:t>
      </w:r>
      <w:r w:rsidRPr="005C2CD7">
        <w:rPr>
          <w:rStyle w:val="StyleUnderline"/>
          <w:highlight w:val="cyan"/>
        </w:rPr>
        <w:t xml:space="preserve"> </w:t>
      </w:r>
      <w:r w:rsidRPr="005C2CD7">
        <w:rPr>
          <w:rStyle w:val="Emphasis"/>
          <w:highlight w:val="cyan"/>
        </w:rPr>
        <w:t>for</w:t>
      </w:r>
      <w:r w:rsidRPr="005C2CD7">
        <w:rPr>
          <w:rStyle w:val="StyleUnderline"/>
          <w:highlight w:val="cyan"/>
        </w:rPr>
        <w:t xml:space="preserve"> </w:t>
      </w:r>
      <w:r w:rsidRPr="005C2CD7">
        <w:rPr>
          <w:rStyle w:val="Emphasis"/>
          <w:highlight w:val="cyan"/>
        </w:rPr>
        <w:t xml:space="preserve">helping </w:t>
      </w:r>
      <w:r w:rsidRPr="00C43C2B">
        <w:rPr>
          <w:rStyle w:val="Emphasis"/>
        </w:rPr>
        <w:t>to design</w:t>
      </w:r>
      <w:r w:rsidRPr="00C43C2B">
        <w:rPr>
          <w:rStyle w:val="StyleUnderline"/>
        </w:rPr>
        <w:t xml:space="preserve"> </w:t>
      </w:r>
      <w:r w:rsidRPr="005C2CD7">
        <w:rPr>
          <w:rStyle w:val="Emphasis"/>
          <w:highlight w:val="cyan"/>
        </w:rPr>
        <w:t>future</w:t>
      </w:r>
      <w:r w:rsidRPr="005C2CD7">
        <w:rPr>
          <w:rStyle w:val="StyleUnderline"/>
          <w:highlight w:val="cyan"/>
        </w:rPr>
        <w:t xml:space="preserve"> </w:t>
      </w:r>
      <w:r w:rsidRPr="005C2CD7">
        <w:rPr>
          <w:rStyle w:val="Emphasis"/>
          <w:highlight w:val="cyan"/>
        </w:rPr>
        <w:t xml:space="preserve">long-duration </w:t>
      </w:r>
      <w:r w:rsidRPr="002C1327">
        <w:rPr>
          <w:rStyle w:val="StyleUnderline"/>
        </w:rPr>
        <w:t xml:space="preserve">systems for </w:t>
      </w:r>
      <w:r w:rsidRPr="005C2CD7">
        <w:rPr>
          <w:rStyle w:val="Emphasis"/>
          <w:highlight w:val="cya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50AA539" w14:textId="77777777" w:rsidR="00E5784F" w:rsidRDefault="00E5784F" w:rsidP="00E5784F">
      <w:pPr>
        <w:pStyle w:val="Heading4"/>
      </w:pPr>
      <w:r>
        <w:t xml:space="preserve">Moon Dust Research key to </w:t>
      </w:r>
      <w:r>
        <w:rPr>
          <w:u w:val="single"/>
        </w:rPr>
        <w:t>Moon Basing</w:t>
      </w:r>
      <w:r>
        <w:t>.</w:t>
      </w:r>
    </w:p>
    <w:p w14:paraId="1471662F" w14:textId="77777777" w:rsidR="00E5784F" w:rsidRPr="00362E4C" w:rsidRDefault="00E5784F" w:rsidP="00E5784F">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D69D0D2" w14:textId="77777777" w:rsidR="00E5784F" w:rsidRDefault="00E5784F" w:rsidP="00E5784F">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C2CD7">
        <w:rPr>
          <w:rStyle w:val="StyleUnderline"/>
          <w:highlight w:val="cyan"/>
        </w:rPr>
        <w:t>moon dust</w:t>
      </w:r>
      <w:r w:rsidRPr="00B51893">
        <w:rPr>
          <w:rStyle w:val="StyleUnderline"/>
        </w:rPr>
        <w:t xml:space="preserve">. It's a real </w:t>
      </w:r>
      <w:r w:rsidRPr="005C2CD7">
        <w:rPr>
          <w:rStyle w:val="StyleUnderline"/>
          <w:highlight w:val="cyan"/>
        </w:rPr>
        <w:t>problem for</w:t>
      </w:r>
      <w:r w:rsidRPr="00AE2E56">
        <w:rPr>
          <w:rStyle w:val="StyleUnderline"/>
        </w:rPr>
        <w:t xml:space="preserve"> </w:t>
      </w:r>
      <w:r w:rsidRPr="005C2CD7">
        <w:rPr>
          <w:rStyle w:val="StyleUnderline"/>
          <w:highlight w:val="cyan"/>
        </w:rPr>
        <w:t>moon-bound equipment</w:t>
      </w:r>
      <w:r w:rsidRPr="00AE2E56">
        <w:rPr>
          <w:rStyle w:val="StyleUnderline"/>
        </w:rPr>
        <w:t xml:space="preserve"> because it's </w:t>
      </w:r>
      <w:r w:rsidRPr="005C2CD7">
        <w:rPr>
          <w:rStyle w:val="Emphasis"/>
          <w:highlight w:val="cyan"/>
        </w:rPr>
        <w:t>made o</w:t>
      </w:r>
      <w:r w:rsidRPr="005C2CD7">
        <w:rPr>
          <w:rStyle w:val="StyleUnderline"/>
          <w:highlight w:val="cyan"/>
        </w:rPr>
        <w:t>f</w:t>
      </w:r>
      <w:r w:rsidRPr="00AE2E56">
        <w:rPr>
          <w:rStyle w:val="StyleUnderline"/>
        </w:rPr>
        <w:t xml:space="preserve"> fine,</w:t>
      </w:r>
      <w:r w:rsidRPr="00AA1107">
        <w:rPr>
          <w:sz w:val="14"/>
        </w:rPr>
        <w:t xml:space="preserve"> super sticky and highly </w:t>
      </w:r>
      <w:r w:rsidRPr="005C2CD7">
        <w:rPr>
          <w:rStyle w:val="Emphasis"/>
          <w:highlight w:val="cyan"/>
        </w:rPr>
        <w:t>abrasive grains</w:t>
      </w:r>
      <w:r w:rsidRPr="00AE2E56">
        <w:rPr>
          <w:rStyle w:val="StyleUnderline"/>
        </w:rPr>
        <w:t xml:space="preserve">, </w:t>
      </w:r>
      <w:r w:rsidRPr="00B51893">
        <w:rPr>
          <w:rStyle w:val="Emphasis"/>
        </w:rPr>
        <w:t xml:space="preserve">which have a </w:t>
      </w:r>
      <w:r w:rsidRPr="005C2CD7">
        <w:rPr>
          <w:rStyle w:val="Emphasis"/>
          <w:highlight w:val="cya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C2CD7">
        <w:rPr>
          <w:rStyle w:val="Emphasis"/>
          <w:highlight w:val="cyan"/>
        </w:rPr>
        <w:t>footprints</w:t>
      </w:r>
      <w:r w:rsidRPr="005C2CD7">
        <w:rPr>
          <w:rStyle w:val="StyleUnderline"/>
          <w:highlight w:val="cya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C2CD7">
        <w:rPr>
          <w:rStyle w:val="Emphasis"/>
          <w:highlight w:val="cyan"/>
        </w:rPr>
        <w:t>gave us valuable</w:t>
      </w:r>
      <w:r w:rsidRPr="00C43C2B">
        <w:rPr>
          <w:rStyle w:val="Emphasis"/>
        </w:rPr>
        <w:t xml:space="preserve"> </w:t>
      </w:r>
      <w:r w:rsidRPr="005C2CD7">
        <w:rPr>
          <w:rStyle w:val="Emphasis"/>
          <w:highlight w:val="cyan"/>
          <w:bdr w:val="single" w:sz="18" w:space="0" w:color="auto"/>
        </w:rPr>
        <w:t xml:space="preserve">information into </w:t>
      </w:r>
      <w:r w:rsidRPr="00C43C2B">
        <w:rPr>
          <w:rStyle w:val="Emphasis"/>
          <w:bdr w:val="single" w:sz="18" w:space="0" w:color="auto"/>
        </w:rPr>
        <w:t xml:space="preserve">the </w:t>
      </w:r>
      <w:r w:rsidRPr="005C2CD7">
        <w:rPr>
          <w:rStyle w:val="Emphasis"/>
          <w:highlight w:val="cya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C2CD7">
        <w:rPr>
          <w:rStyle w:val="StyleUnderline"/>
          <w:highlight w:val="cyan"/>
        </w:rPr>
        <w:t>help</w:t>
      </w:r>
      <w:r w:rsidRPr="00C43C2B">
        <w:rPr>
          <w:rStyle w:val="StyleUnderline"/>
        </w:rPr>
        <w:t xml:space="preserve"> </w:t>
      </w:r>
      <w:r w:rsidRPr="00C43C2B">
        <w:rPr>
          <w:rStyle w:val="Emphasis"/>
          <w:bdr w:val="single" w:sz="18" w:space="0" w:color="auto"/>
        </w:rPr>
        <w:t xml:space="preserve">if we want a </w:t>
      </w:r>
      <w:r w:rsidRPr="005C2CD7">
        <w:rPr>
          <w:rStyle w:val="Emphasis"/>
          <w:highlight w:val="cyan"/>
          <w:bdr w:val="single" w:sz="18" w:space="0" w:color="auto"/>
        </w:rPr>
        <w:t>long</w:t>
      </w:r>
      <w:r w:rsidRPr="00C43C2B">
        <w:rPr>
          <w:rStyle w:val="Emphasis"/>
          <w:bdr w:val="single" w:sz="18" w:space="0" w:color="auto"/>
        </w:rPr>
        <w:t>-</w:t>
      </w:r>
      <w:r w:rsidRPr="005C2CD7">
        <w:rPr>
          <w:rStyle w:val="Emphasis"/>
          <w:highlight w:val="cyan"/>
          <w:bdr w:val="single" w:sz="18" w:space="0" w:color="auto"/>
        </w:rPr>
        <w:t>term</w:t>
      </w:r>
      <w:r w:rsidRPr="00C43C2B">
        <w:rPr>
          <w:rStyle w:val="Emphasis"/>
          <w:bdr w:val="single" w:sz="18" w:space="0" w:color="auto"/>
        </w:rPr>
        <w:t xml:space="preserve"> </w:t>
      </w:r>
      <w:r w:rsidRPr="005C2CD7">
        <w:rPr>
          <w:rStyle w:val="Emphasis"/>
          <w:highlight w:val="cya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C2CD7">
        <w:rPr>
          <w:rStyle w:val="StyleUnderline"/>
          <w:highlight w:val="cyan"/>
        </w:rPr>
        <w:t xml:space="preserve">need to know how our gear </w:t>
      </w:r>
      <w:r w:rsidRPr="005C2CD7">
        <w:rPr>
          <w:rStyle w:val="Emphasis"/>
          <w:highlight w:val="cyan"/>
        </w:rPr>
        <w:t>will stand up to lunar conditions</w:t>
      </w:r>
      <w:r w:rsidRPr="00AA1107">
        <w:rPr>
          <w:sz w:val="14"/>
        </w:rPr>
        <w:t xml:space="preserve">. Apart from the sticky, gritty dust, the lunar surface is also peppered with </w:t>
      </w:r>
      <w:r w:rsidRPr="005C2CD7">
        <w:rPr>
          <w:rStyle w:val="Emphasis"/>
          <w:highlight w:val="cya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C2CD7">
        <w:rPr>
          <w:rStyle w:val="Emphasis"/>
          <w:highlight w:val="cyan"/>
        </w:rPr>
        <w:t>What</w:t>
      </w:r>
      <w:r w:rsidRPr="005C2CD7">
        <w:rPr>
          <w:rStyle w:val="StyleUnderline"/>
          <w:highlight w:val="cyan"/>
        </w:rPr>
        <w:t xml:space="preserve"> </w:t>
      </w:r>
      <w:r w:rsidRPr="00EA56EB">
        <w:rPr>
          <w:rStyle w:val="StyleUnderline"/>
        </w:rPr>
        <w:t xml:space="preserve">has </w:t>
      </w:r>
      <w:r w:rsidRPr="005C2CD7">
        <w:rPr>
          <w:rStyle w:val="Emphasis"/>
          <w:highlight w:val="cyan"/>
        </w:rPr>
        <w:t>happened to</w:t>
      </w:r>
      <w:r w:rsidRPr="005C2CD7">
        <w:rPr>
          <w:rStyle w:val="StyleUnderline"/>
          <w:highlight w:val="cyan"/>
        </w:rPr>
        <w:t xml:space="preserve"> this</w:t>
      </w:r>
      <w:r w:rsidRPr="00EA56EB">
        <w:rPr>
          <w:rStyle w:val="StyleUnderline"/>
        </w:rPr>
        <w:t xml:space="preserve"> </w:t>
      </w:r>
      <w:r w:rsidRPr="005C2CD7">
        <w:rPr>
          <w:rStyle w:val="Emphasis"/>
          <w:highlight w:val="cyan"/>
        </w:rPr>
        <w:t>material</w:t>
      </w:r>
      <w:r w:rsidRPr="005C2CD7">
        <w:rPr>
          <w:rStyle w:val="StyleUnderline"/>
          <w:highlight w:val="cya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C2CD7">
        <w:rPr>
          <w:rStyle w:val="Emphasis"/>
          <w:highlight w:val="cyan"/>
        </w:rPr>
        <w:t>will help planning</w:t>
      </w:r>
      <w:r w:rsidRPr="005C2CD7">
        <w:rPr>
          <w:rStyle w:val="StyleUnderline"/>
          <w:highlight w:val="cyan"/>
        </w:rPr>
        <w:t xml:space="preserve"> </w:t>
      </w:r>
      <w:r w:rsidRPr="005C2CD7">
        <w:rPr>
          <w:rStyle w:val="Emphasis"/>
          <w:highlight w:val="cyan"/>
          <w:bdr w:val="single" w:sz="18" w:space="0" w:color="auto"/>
        </w:rPr>
        <w:t>for future missions</w:t>
      </w:r>
      <w:r w:rsidRPr="005C2CD7">
        <w:rPr>
          <w:rStyle w:val="StyleUnderline"/>
          <w:highlight w:val="cya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3F7CE786" w14:textId="77777777" w:rsidR="00E5784F" w:rsidRDefault="00E5784F" w:rsidP="00E5784F">
      <w:pPr>
        <w:pStyle w:val="Heading4"/>
      </w:pPr>
      <w:r>
        <w:t>A lunar base</w:t>
      </w:r>
      <w:r w:rsidRPr="003019D2">
        <w:t xml:space="preserve"> </w:t>
      </w:r>
      <w:r>
        <w:t xml:space="preserve">is </w:t>
      </w:r>
      <w:r w:rsidRPr="003019D2">
        <w:t>coming now but preservation of the environment is key</w:t>
      </w:r>
      <w:r>
        <w:t>.</w:t>
      </w:r>
    </w:p>
    <w:p w14:paraId="35CAD459" w14:textId="77777777" w:rsidR="00E5784F" w:rsidRPr="003019D2" w:rsidRDefault="00E5784F" w:rsidP="00E5784F">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41413DE9" w14:textId="77777777" w:rsidR="00E5784F" w:rsidRPr="003019D2" w:rsidRDefault="00E5784F" w:rsidP="00E5784F">
      <w:pPr>
        <w:rPr>
          <w:sz w:val="16"/>
        </w:rPr>
      </w:pPr>
      <w:r w:rsidRPr="003019D2">
        <w:rPr>
          <w:rStyle w:val="StyleUnderline"/>
        </w:rPr>
        <w:t xml:space="preserve">American </w:t>
      </w:r>
      <w:r w:rsidRPr="005C2CD7">
        <w:rPr>
          <w:rStyle w:val="StyleUnderline"/>
          <w:highlight w:val="cyan"/>
        </w:rPr>
        <w:t>astronauts</w:t>
      </w:r>
      <w:r w:rsidRPr="003019D2">
        <w:rPr>
          <w:rStyle w:val="StyleUnderline"/>
        </w:rPr>
        <w:t xml:space="preserve"> in 2024 will </w:t>
      </w:r>
      <w:r w:rsidRPr="005C2CD7">
        <w:rPr>
          <w:rStyle w:val="StyleUnderline"/>
          <w:highlight w:val="cyan"/>
        </w:rPr>
        <w:t>take</w:t>
      </w:r>
      <w:r w:rsidRPr="003019D2">
        <w:rPr>
          <w:rStyle w:val="StyleUnderline"/>
        </w:rPr>
        <w:t xml:space="preserve"> their </w:t>
      </w:r>
      <w:r w:rsidRPr="005C2CD7">
        <w:rPr>
          <w:rStyle w:val="StyleUnderline"/>
          <w:highlight w:val="cyan"/>
        </w:rPr>
        <w:t>first steps</w:t>
      </w:r>
      <w:r w:rsidRPr="003019D2">
        <w:rPr>
          <w:rStyle w:val="StyleUnderline"/>
        </w:rPr>
        <w:t xml:space="preserve"> near the Moon’s South Pole: the land of extreme light, extreme darkness, and frozen water that could </w:t>
      </w:r>
      <w:r w:rsidRPr="005C2CD7">
        <w:rPr>
          <w:rStyle w:val="StyleUnderline"/>
          <w:highlight w:val="cyan"/>
        </w:rPr>
        <w:t>fuel</w:t>
      </w:r>
      <w:r w:rsidRPr="003019D2">
        <w:rPr>
          <w:rStyle w:val="StyleUnderline"/>
        </w:rPr>
        <w:t xml:space="preserve"> NASA’s </w:t>
      </w:r>
      <w:r w:rsidRPr="005C2CD7">
        <w:rPr>
          <w:rStyle w:val="StyleUnderline"/>
          <w:highlight w:val="cyan"/>
        </w:rPr>
        <w:t>Artemis</w:t>
      </w:r>
      <w:r w:rsidRPr="003019D2">
        <w:rPr>
          <w:rStyle w:val="StyleUnderline"/>
        </w:rPr>
        <w:t xml:space="preserve"> </w:t>
      </w:r>
      <w:r w:rsidRPr="005C2CD7">
        <w:rPr>
          <w:rStyle w:val="StyleUnderline"/>
          <w:highlight w:val="cyan"/>
        </w:rPr>
        <w:t>lunar</w:t>
      </w:r>
      <w:r w:rsidRPr="003019D2">
        <w:rPr>
          <w:rStyle w:val="StyleUnderline"/>
        </w:rPr>
        <w:t xml:space="preserve"> </w:t>
      </w:r>
      <w:r w:rsidRPr="005C2CD7">
        <w:rPr>
          <w:rStyle w:val="StyleUnderline"/>
          <w:highlight w:val="cyan"/>
        </w:rPr>
        <w:t>base</w:t>
      </w:r>
      <w:r w:rsidRPr="003019D2">
        <w:rPr>
          <w:sz w:val="16"/>
        </w:rPr>
        <w:t xml:space="preserve"> and the agency’s leap into deep space.</w:t>
      </w:r>
    </w:p>
    <w:p w14:paraId="7EF0FCD7" w14:textId="77777777" w:rsidR="00E5784F" w:rsidRPr="003019D2" w:rsidRDefault="00E5784F" w:rsidP="00E5784F">
      <w:pPr>
        <w:rPr>
          <w:sz w:val="16"/>
        </w:rPr>
      </w:pPr>
      <w:r w:rsidRPr="005C2CD7">
        <w:rPr>
          <w:rStyle w:val="StyleUnderline"/>
          <w:highlight w:val="cyan"/>
        </w:rPr>
        <w:t>Scientists</w:t>
      </w:r>
      <w:r w:rsidRPr="003019D2">
        <w:rPr>
          <w:rStyle w:val="StyleUnderline"/>
        </w:rPr>
        <w:t xml:space="preserve"> and engineers are </w:t>
      </w:r>
      <w:r w:rsidRPr="005C2CD7">
        <w:rPr>
          <w:rStyle w:val="StyleUnderline"/>
          <w:highlight w:val="cya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7E20C534" w14:textId="77777777" w:rsidR="00E5784F" w:rsidRPr="003019D2" w:rsidRDefault="00E5784F" w:rsidP="00E5784F">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4A3A5AE5" w14:textId="77777777" w:rsidR="00E5784F" w:rsidRPr="003019D2" w:rsidRDefault="00E5784F" w:rsidP="00E5784F">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BBDD889" w14:textId="77777777" w:rsidR="00E5784F" w:rsidRPr="003019D2" w:rsidRDefault="00E5784F" w:rsidP="00E5784F">
      <w:pPr>
        <w:rPr>
          <w:sz w:val="16"/>
        </w:rPr>
      </w:pPr>
      <w:r w:rsidRPr="003019D2">
        <w:rPr>
          <w:sz w:val="16"/>
        </w:rPr>
        <w:t xml:space="preserve">“It’s </w:t>
      </w:r>
      <w:r w:rsidRPr="003019D2">
        <w:rPr>
          <w:rStyle w:val="StyleUnderline"/>
        </w:rPr>
        <w:t xml:space="preserve">such a </w:t>
      </w:r>
      <w:r w:rsidRPr="005C2CD7">
        <w:rPr>
          <w:rStyle w:val="StyleUnderline"/>
          <w:highlight w:val="cyan"/>
        </w:rPr>
        <w:t>dramatic</w:t>
      </w:r>
      <w:r w:rsidRPr="003019D2">
        <w:rPr>
          <w:rStyle w:val="StyleUnderline"/>
        </w:rPr>
        <w:t xml:space="preserve"> </w:t>
      </w:r>
      <w:r w:rsidRPr="005C2CD7">
        <w:rPr>
          <w:rStyle w:val="StyleUnderline"/>
          <w:highlight w:val="cya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7D28D556" w14:textId="77777777" w:rsidR="00E5784F" w:rsidRPr="003019D2" w:rsidRDefault="00E5784F" w:rsidP="00E5784F">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228D2EB8" w14:textId="77777777" w:rsidR="00E5784F" w:rsidRPr="003019D2" w:rsidRDefault="00E5784F" w:rsidP="00E5784F">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1D4600AB" w14:textId="77777777" w:rsidR="00E5784F" w:rsidRPr="003019D2" w:rsidRDefault="00E5784F" w:rsidP="00E5784F">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1945FF6" w14:textId="77777777" w:rsidR="00E5784F" w:rsidRPr="003019D2" w:rsidRDefault="00E5784F" w:rsidP="00E5784F">
      <w:pPr>
        <w:rPr>
          <w:rStyle w:val="StyleUnderline"/>
        </w:rPr>
      </w:pPr>
      <w:r w:rsidRPr="003019D2">
        <w:rPr>
          <w:sz w:val="16"/>
        </w:rPr>
        <w:t>“</w:t>
      </w:r>
      <w:r w:rsidRPr="003019D2">
        <w:rPr>
          <w:rStyle w:val="StyleUnderline"/>
        </w:rPr>
        <w:t xml:space="preserve">You want to </w:t>
      </w:r>
      <w:r w:rsidRPr="005C2CD7">
        <w:rPr>
          <w:rStyle w:val="StyleUnderline"/>
          <w:highlight w:val="cyan"/>
        </w:rPr>
        <w:t>take advantage of</w:t>
      </w:r>
      <w:r w:rsidRPr="003019D2">
        <w:rPr>
          <w:rStyle w:val="StyleUnderline"/>
        </w:rPr>
        <w:t xml:space="preserve"> the </w:t>
      </w:r>
      <w:r w:rsidRPr="005C2CD7">
        <w:rPr>
          <w:rStyle w:val="StyleUnderline"/>
          <w:highlight w:val="cyan"/>
        </w:rPr>
        <w:t>landforms</w:t>
      </w:r>
      <w:r w:rsidRPr="003019D2">
        <w:rPr>
          <w:rStyle w:val="StyleUnderline"/>
        </w:rPr>
        <w:t xml:space="preserve">, such as hills, that can act as </w:t>
      </w:r>
      <w:r w:rsidRPr="005C2CD7">
        <w:rPr>
          <w:rStyle w:val="StyleUnderline"/>
          <w:highlight w:val="cyan"/>
        </w:rPr>
        <w:t>barriers</w:t>
      </w:r>
      <w:r w:rsidRPr="003019D2">
        <w:rPr>
          <w:rStyle w:val="StyleUnderline"/>
        </w:rPr>
        <w:t xml:space="preserve"> to </w:t>
      </w:r>
      <w:r w:rsidRPr="005C2CD7">
        <w:rPr>
          <w:rStyle w:val="StyleUnderline"/>
          <w:highlight w:val="cyan"/>
        </w:rPr>
        <w:t>minimize</w:t>
      </w:r>
      <w:r w:rsidRPr="003019D2">
        <w:rPr>
          <w:rStyle w:val="StyleUnderline"/>
        </w:rPr>
        <w:t xml:space="preserve"> the impact of </w:t>
      </w:r>
      <w:r w:rsidRPr="005C2CD7">
        <w:rPr>
          <w:rStyle w:val="StyleUnderline"/>
          <w:highlight w:val="cyan"/>
        </w:rPr>
        <w:t>contamination</w:t>
      </w:r>
      <w:r w:rsidRPr="003019D2">
        <w:rPr>
          <w:sz w:val="16"/>
        </w:rPr>
        <w:t>,” says </w:t>
      </w:r>
      <w:proofErr w:type="spellStart"/>
      <w:r w:rsidR="00C062B1">
        <w:rPr>
          <w:sz w:val="24"/>
        </w:rPr>
        <w:fldChar w:fldCharType="begin"/>
      </w:r>
      <w:r w:rsidR="00C062B1">
        <w:instrText xml:space="preserve"> HYPERLINK "https://www.nasa.gov/nesc/academy/ruthan-lewis-bio" \t "_blank" </w:instrText>
      </w:r>
      <w:r w:rsidR="00C062B1">
        <w:rPr>
          <w:sz w:val="24"/>
        </w:rPr>
        <w:fldChar w:fldCharType="separate"/>
      </w:r>
      <w:r w:rsidRPr="003019D2">
        <w:rPr>
          <w:rStyle w:val="Hyperlink"/>
          <w:sz w:val="16"/>
        </w:rPr>
        <w:t>Ruthan</w:t>
      </w:r>
      <w:proofErr w:type="spellEnd"/>
      <w:r w:rsidRPr="003019D2">
        <w:rPr>
          <w:rStyle w:val="Hyperlink"/>
          <w:sz w:val="16"/>
        </w:rPr>
        <w:t xml:space="preserve"> Lewis</w:t>
      </w:r>
      <w:r w:rsidR="00C062B1">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543230EA" w14:textId="77777777" w:rsidR="00E5784F" w:rsidRPr="003019D2" w:rsidRDefault="00E5784F" w:rsidP="00E5784F">
      <w:pPr>
        <w:rPr>
          <w:sz w:val="16"/>
        </w:rPr>
      </w:pPr>
      <w:r w:rsidRPr="003019D2">
        <w:rPr>
          <w:sz w:val="16"/>
        </w:rPr>
        <w:t xml:space="preserve">At the Moon, </w:t>
      </w:r>
      <w:r w:rsidRPr="003019D2">
        <w:rPr>
          <w:rStyle w:val="StyleUnderline"/>
        </w:rPr>
        <w:t xml:space="preserve">it’s </w:t>
      </w:r>
      <w:r w:rsidRPr="005C2CD7">
        <w:rPr>
          <w:rStyle w:val="StyleUnderline"/>
          <w:highlight w:val="cyan"/>
        </w:rPr>
        <w:t>critical to keep</w:t>
      </w:r>
      <w:r w:rsidRPr="003019D2">
        <w:rPr>
          <w:rStyle w:val="StyleUnderline"/>
        </w:rPr>
        <w:t xml:space="preserve"> the </w:t>
      </w:r>
      <w:r w:rsidRPr="005C2CD7">
        <w:rPr>
          <w:rStyle w:val="StyleUnderline"/>
          <w:highlight w:val="cyan"/>
        </w:rPr>
        <w:t>area</w:t>
      </w:r>
      <w:r w:rsidRPr="003019D2">
        <w:rPr>
          <w:rStyle w:val="StyleUnderline"/>
        </w:rPr>
        <w:t xml:space="preserve"> around the landing site and base camp as </w:t>
      </w:r>
      <w:r w:rsidRPr="005C2CD7">
        <w:rPr>
          <w:rStyle w:val="StyleUnderline"/>
          <w:highlight w:val="cyan"/>
        </w:rPr>
        <w:t>pristine</w:t>
      </w:r>
      <w:r w:rsidRPr="003019D2">
        <w:rPr>
          <w:rStyle w:val="StyleUnderline"/>
        </w:rPr>
        <w:t xml:space="preserve"> as possible </w:t>
      </w:r>
      <w:r w:rsidRPr="005C2CD7">
        <w:rPr>
          <w:rStyle w:val="StyleUnderline"/>
          <w:highlight w:val="cya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248B64F7" w14:textId="77777777" w:rsidR="00E5784F" w:rsidRPr="003019D2" w:rsidRDefault="00E5784F" w:rsidP="00E5784F">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12AD170C" w14:textId="77777777" w:rsidR="00E5784F" w:rsidRPr="005A7108" w:rsidRDefault="00E5784F" w:rsidP="00E5784F">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C2CD7">
        <w:rPr>
          <w:rStyle w:val="StyleUnderline"/>
          <w:highlight w:val="cyan"/>
        </w:rPr>
        <w:t>scientists</w:t>
      </w:r>
      <w:r w:rsidRPr="003019D2">
        <w:rPr>
          <w:rStyle w:val="StyleUnderline"/>
        </w:rPr>
        <w:t xml:space="preserve"> </w:t>
      </w:r>
      <w:r w:rsidRPr="005C2CD7">
        <w:rPr>
          <w:rStyle w:val="StyleUnderline"/>
          <w:highlight w:val="cyan"/>
        </w:rPr>
        <w:t>expect</w:t>
      </w:r>
      <w:r w:rsidRPr="003019D2">
        <w:rPr>
          <w:rStyle w:val="StyleUnderline"/>
        </w:rPr>
        <w:t xml:space="preserve"> that over </w:t>
      </w:r>
      <w:r w:rsidRPr="005C2CD7">
        <w:rPr>
          <w:rStyle w:val="StyleUnderline"/>
          <w:highlight w:val="cyan"/>
        </w:rPr>
        <w:t>billions of years of meteorite impacts to</w:t>
      </w:r>
      <w:r w:rsidRPr="003019D2">
        <w:rPr>
          <w:rStyle w:val="StyleUnderline"/>
        </w:rPr>
        <w:t xml:space="preserve"> </w:t>
      </w:r>
      <w:r w:rsidRPr="005C2CD7">
        <w:rPr>
          <w:rStyle w:val="StyleUnderline"/>
          <w:highlight w:val="cyan"/>
        </w:rPr>
        <w:t>the</w:t>
      </w:r>
      <w:r w:rsidRPr="003019D2">
        <w:rPr>
          <w:rStyle w:val="StyleUnderline"/>
        </w:rPr>
        <w:t xml:space="preserve"> Moon’s </w:t>
      </w:r>
      <w:r w:rsidRPr="005C2CD7">
        <w:rPr>
          <w:rStyle w:val="StyleUnderline"/>
          <w:highlight w:val="cyan"/>
        </w:rPr>
        <w:t>surface</w:t>
      </w:r>
      <w:r w:rsidRPr="003019D2">
        <w:rPr>
          <w:rStyle w:val="StyleUnderline"/>
        </w:rPr>
        <w:t xml:space="preserve">, rocks, and dust from each hemisphere were </w:t>
      </w:r>
      <w:r w:rsidRPr="005C2CD7">
        <w:rPr>
          <w:rStyle w:val="StyleUnderline"/>
          <w:highlight w:val="cyan"/>
        </w:rPr>
        <w:t>kicked</w:t>
      </w:r>
      <w:r w:rsidRPr="003019D2">
        <w:rPr>
          <w:rStyle w:val="StyleUnderline"/>
        </w:rPr>
        <w:t xml:space="preserve"> </w:t>
      </w:r>
      <w:r w:rsidRPr="005C2CD7">
        <w:rPr>
          <w:rStyle w:val="StyleUnderline"/>
          <w:highlight w:val="cyan"/>
        </w:rPr>
        <w:t>up</w:t>
      </w:r>
      <w:r w:rsidRPr="003019D2">
        <w:rPr>
          <w:rStyle w:val="StyleUnderline"/>
        </w:rPr>
        <w:t xml:space="preserve"> and strewn about the other, so it’s possible that </w:t>
      </w:r>
      <w:r w:rsidRPr="005C2CD7">
        <w:rPr>
          <w:rStyle w:val="StyleUnderline"/>
          <w:highlight w:val="cyan"/>
        </w:rPr>
        <w:t>astronauts</w:t>
      </w:r>
      <w:r w:rsidRPr="003019D2">
        <w:rPr>
          <w:rStyle w:val="StyleUnderline"/>
        </w:rPr>
        <w:t xml:space="preserve"> could </w:t>
      </w:r>
      <w:r w:rsidRPr="005C2CD7">
        <w:rPr>
          <w:rStyle w:val="StyleUnderline"/>
          <w:highlight w:val="cyan"/>
        </w:rPr>
        <w:t>collect</w:t>
      </w:r>
      <w:r w:rsidRPr="003019D2">
        <w:rPr>
          <w:rStyle w:val="StyleUnderline"/>
        </w:rPr>
        <w:t xml:space="preserve"> </w:t>
      </w:r>
      <w:r w:rsidRPr="005C2CD7">
        <w:rPr>
          <w:rStyle w:val="StyleUnderline"/>
          <w:highlight w:val="cyan"/>
        </w:rPr>
        <w:t>samples</w:t>
      </w:r>
      <w:r w:rsidRPr="003019D2">
        <w:rPr>
          <w:rStyle w:val="StyleUnderline"/>
        </w:rPr>
        <w:t xml:space="preserve"> of the far side from their base camp </w:t>
      </w:r>
      <w:r w:rsidRPr="005C2CD7">
        <w:rPr>
          <w:rStyle w:val="StyleUnderline"/>
          <w:highlight w:val="cyan"/>
        </w:rPr>
        <w:t>on</w:t>
      </w:r>
      <w:r w:rsidRPr="003019D2">
        <w:rPr>
          <w:rStyle w:val="StyleUnderline"/>
        </w:rPr>
        <w:t xml:space="preserve"> the </w:t>
      </w:r>
      <w:r w:rsidRPr="005C2CD7">
        <w:rPr>
          <w:rStyle w:val="StyleUnderline"/>
          <w:highlight w:val="cyan"/>
        </w:rPr>
        <w:t>near</w:t>
      </w:r>
      <w:r w:rsidRPr="003019D2">
        <w:rPr>
          <w:rStyle w:val="StyleUnderline"/>
        </w:rPr>
        <w:t xml:space="preserve"> </w:t>
      </w:r>
      <w:r w:rsidRPr="005C2CD7">
        <w:rPr>
          <w:rStyle w:val="StyleUnderline"/>
          <w:highlight w:val="cyan"/>
        </w:rPr>
        <w:t>side</w:t>
      </w:r>
      <w:r w:rsidRPr="003019D2">
        <w:rPr>
          <w:rStyle w:val="StyleUnderline"/>
        </w:rPr>
        <w:t>.</w:t>
      </w:r>
    </w:p>
    <w:p w14:paraId="1559ED7F" w14:textId="77777777" w:rsidR="00E5784F" w:rsidRDefault="00E5784F" w:rsidP="00E5784F">
      <w:pPr>
        <w:pStyle w:val="Heading4"/>
      </w:pPr>
      <w:r>
        <w:t xml:space="preserve">Scenario 1 – </w:t>
      </w:r>
      <w:r>
        <w:rPr>
          <w:u w:val="single"/>
        </w:rPr>
        <w:t>Aquaculture</w:t>
      </w:r>
      <w:r>
        <w:t>:</w:t>
      </w:r>
    </w:p>
    <w:p w14:paraId="35F8D536" w14:textId="77777777" w:rsidR="00E5784F" w:rsidRPr="007E3E90" w:rsidRDefault="00E5784F" w:rsidP="00E5784F">
      <w:pPr>
        <w:pStyle w:val="Heading4"/>
        <w:rPr>
          <w:rFonts w:cs="Calibri"/>
        </w:rPr>
      </w:pPr>
      <w:r w:rsidRPr="007E3E90">
        <w:rPr>
          <w:rFonts w:cs="Calibri"/>
        </w:rPr>
        <w:t xml:space="preserve">Lunar Basing would </w:t>
      </w:r>
      <w:r w:rsidRPr="007E3E90">
        <w:rPr>
          <w:rFonts w:cs="Calibri"/>
          <w:u w:val="single"/>
        </w:rPr>
        <w:t>require</w:t>
      </w:r>
      <w:r w:rsidRPr="007E3E90">
        <w:rPr>
          <w:rFonts w:cs="Calibri"/>
        </w:rPr>
        <w:t xml:space="preserve"> aquaculture that provides </w:t>
      </w:r>
      <w:r w:rsidRPr="007E3E90">
        <w:rPr>
          <w:rFonts w:cs="Calibri"/>
          <w:u w:val="single"/>
        </w:rPr>
        <w:t>mutual benefits</w:t>
      </w:r>
      <w:r w:rsidRPr="007E3E90">
        <w:rPr>
          <w:rFonts w:cs="Calibri"/>
        </w:rPr>
        <w:t xml:space="preserve"> that spill-down terrestrially – results in </w:t>
      </w:r>
      <w:r w:rsidRPr="007E3E90">
        <w:rPr>
          <w:rFonts w:cs="Calibri"/>
          <w:u w:val="single"/>
        </w:rPr>
        <w:t>sustainable aquaculture</w:t>
      </w:r>
      <w:r>
        <w:rPr>
          <w:rFonts w:cs="Calibri"/>
        </w:rPr>
        <w:t xml:space="preserve"> and solves food scarcity</w:t>
      </w:r>
    </w:p>
    <w:p w14:paraId="26185BAD" w14:textId="77777777" w:rsidR="00E5784F" w:rsidRPr="007E3E90" w:rsidRDefault="00E5784F" w:rsidP="00E5784F">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0F81B446" w14:textId="77777777" w:rsidR="00E5784F" w:rsidRPr="007E3E90" w:rsidRDefault="00E5784F" w:rsidP="00E5784F">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r w:rsidRPr="007E3E90">
        <w:rPr>
          <w:rStyle w:val="Emphasis"/>
        </w:rPr>
        <w:t>nutritious</w:t>
      </w:r>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similar to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molecule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concentrated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bacteria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r w:rsidRPr="007E3E90">
        <w:rPr>
          <w:sz w:val="6"/>
          <w:szCs w:val="6"/>
        </w:rPr>
        <w:t>F.Trout</w:t>
      </w:r>
      <w:proofErr w:type="spell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behavior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mini-module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video-recorded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compensation processes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sufficient amounts of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detritivores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residents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a marine algae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photosynthetic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content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mucus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algae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carbon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Thus the thermal 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has to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are able to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fish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biomass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spaceflight fish embryos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as yet poorly described. A recent research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This is why,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the Lunar Hatch program plans to study the embryo behavior of European seabass in </w:t>
      </w:r>
      <w:proofErr w:type="spellStart"/>
      <w:r w:rsidRPr="007E3E90">
        <w:rPr>
          <w:sz w:val="6"/>
          <w:szCs w:val="6"/>
        </w:rPr>
        <w:t>hypergravity</w:t>
      </w:r>
      <w:proofErr w:type="spellEnd"/>
      <w:r w:rsidRPr="007E3E90">
        <w:rPr>
          <w:sz w:val="6"/>
          <w:szCs w:val="6"/>
        </w:rPr>
        <w:t xml:space="preserve"> and microgravity in the Gravitational Experimental Platform for Animal Models (GEPAM),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Conclusion </w:t>
      </w:r>
      <w:r w:rsidRPr="007E3E90">
        <w:rPr>
          <w:rStyle w:val="StyleUnderline"/>
        </w:rPr>
        <w:t xml:space="preserve">The </w:t>
      </w:r>
      <w:r w:rsidRPr="005C2CD7">
        <w:rPr>
          <w:rStyle w:val="Emphasis"/>
          <w:highlight w:val="cyan"/>
        </w:rPr>
        <w:t>Lunar Hatch program</w:t>
      </w:r>
      <w:r w:rsidRPr="005C2CD7">
        <w:rPr>
          <w:rStyle w:val="StyleUnderline"/>
          <w:highlight w:val="cyan"/>
        </w:rPr>
        <w:t xml:space="preserve"> </w:t>
      </w:r>
      <w:r w:rsidRPr="007E3E90">
        <w:rPr>
          <w:rStyle w:val="StyleUnderline"/>
        </w:rPr>
        <w:t xml:space="preserve">is </w:t>
      </w:r>
      <w:r w:rsidRPr="005C2CD7">
        <w:rPr>
          <w:rStyle w:val="Emphasis"/>
          <w:highlight w:val="cyan"/>
        </w:rPr>
        <w:t>investigating</w:t>
      </w:r>
      <w:r w:rsidRPr="005C2CD7">
        <w:rPr>
          <w:rStyle w:val="StyleUnderline"/>
          <w:highlight w:val="cyan"/>
        </w:rPr>
        <w:t xml:space="preserve"> </w:t>
      </w:r>
      <w:r w:rsidRPr="007E3E90">
        <w:rPr>
          <w:rStyle w:val="StyleUnderline"/>
        </w:rPr>
        <w:t xml:space="preserve">the </w:t>
      </w:r>
      <w:r w:rsidRPr="005C2CD7">
        <w:rPr>
          <w:rStyle w:val="Emphasis"/>
          <w:highlight w:val="cyan"/>
          <w:bdr w:val="single" w:sz="18" w:space="0" w:color="auto"/>
        </w:rPr>
        <w:t xml:space="preserve">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7E3E90">
        <w:rPr>
          <w:rStyle w:val="Emphasis"/>
        </w:rPr>
        <w:t>Progress</w:t>
      </w:r>
      <w:r w:rsidRPr="007E3E90">
        <w:rPr>
          <w:rStyle w:val="StyleUnderline"/>
        </w:rPr>
        <w:t xml:space="preserve"> </w:t>
      </w:r>
      <w:r w:rsidRPr="007E3E90">
        <w:rPr>
          <w:rStyle w:val="Emphasis"/>
        </w:rPr>
        <w:t xml:space="preserve">in </w:t>
      </w:r>
      <w:r w:rsidRPr="005C2CD7">
        <w:rPr>
          <w:rStyle w:val="Emphasis"/>
          <w:highlight w:val="cyan"/>
        </w:rPr>
        <w:t>aquaculture technology</w:t>
      </w:r>
      <w:r w:rsidRPr="005C2CD7">
        <w:rPr>
          <w:rStyle w:val="StyleUnderline"/>
          <w:highlight w:val="cyan"/>
        </w:rPr>
        <w:t xml:space="preserve"> </w:t>
      </w:r>
      <w:r w:rsidRPr="005C2CD7">
        <w:rPr>
          <w:rStyle w:val="Emphasis"/>
          <w:highlight w:val="cyan"/>
          <w:bdr w:val="single" w:sz="18" w:space="0" w:color="auto"/>
        </w:rPr>
        <w:t xml:space="preserve">on land and in space </w:t>
      </w:r>
      <w:r w:rsidRPr="007E3E90">
        <w:rPr>
          <w:rStyle w:val="Emphasis"/>
          <w:bdr w:val="single" w:sz="18" w:space="0" w:color="auto"/>
        </w:rPr>
        <w:t xml:space="preserve">can </w:t>
      </w:r>
      <w:r w:rsidRPr="005C2CD7">
        <w:rPr>
          <w:rStyle w:val="Emphasis"/>
          <w:highlight w:val="cyan"/>
          <w:bdr w:val="single" w:sz="18" w:space="0" w:color="auto"/>
        </w:rPr>
        <w:t>feed into each other</w:t>
      </w:r>
      <w:r w:rsidRPr="007E3E90">
        <w:rPr>
          <w:rStyle w:val="StyleUnderline"/>
        </w:rPr>
        <w:t xml:space="preserve">. For example, </w:t>
      </w:r>
      <w:r w:rsidRPr="005C2CD7">
        <w:rPr>
          <w:rStyle w:val="Emphasis"/>
          <w:highlight w:val="cyan"/>
        </w:rPr>
        <w:t xml:space="preserve">developments </w:t>
      </w:r>
      <w:r w:rsidRPr="007E3E90">
        <w:rPr>
          <w:rStyle w:val="Emphasis"/>
        </w:rPr>
        <w:t xml:space="preserve">that </w:t>
      </w:r>
      <w:r w:rsidRPr="005C2CD7">
        <w:rPr>
          <w:rStyle w:val="Emphasis"/>
          <w:highlight w:val="cyan"/>
        </w:rPr>
        <w:t xml:space="preserve">allow space aquaculture systems to recover and convert waste molecules </w:t>
      </w:r>
      <w:r w:rsidRPr="005C2CD7">
        <w:rPr>
          <w:rStyle w:val="Emphasis"/>
          <w:highlight w:val="cyan"/>
          <w:bdr w:val="single" w:sz="18" w:space="0" w:color="auto"/>
        </w:rPr>
        <w:t>into edible food</w:t>
      </w:r>
      <w:r w:rsidRPr="005C2CD7">
        <w:rPr>
          <w:rStyle w:val="StyleUnderline"/>
          <w:highlight w:val="cyan"/>
        </w:rPr>
        <w:t xml:space="preserve"> </w:t>
      </w:r>
      <w:r w:rsidRPr="007E3E90">
        <w:rPr>
          <w:rStyle w:val="Emphasis"/>
        </w:rPr>
        <w:t xml:space="preserve">could be </w:t>
      </w:r>
      <w:r w:rsidRPr="005C2CD7">
        <w:rPr>
          <w:rStyle w:val="Emphasis"/>
          <w:highlight w:val="cyan"/>
        </w:rPr>
        <w:t xml:space="preserve">deployed on Earth </w:t>
      </w:r>
      <w:r w:rsidRPr="007E3E90">
        <w:rPr>
          <w:rStyle w:val="Emphasis"/>
        </w:rPr>
        <w:t xml:space="preserve">to </w:t>
      </w:r>
      <w:r w:rsidRPr="005C2CD7">
        <w:rPr>
          <w:rStyle w:val="Emphasis"/>
          <w:highlight w:val="cyan"/>
        </w:rPr>
        <w:t>increase food availability</w:t>
      </w:r>
      <w:r w:rsidRPr="005C2CD7">
        <w:rPr>
          <w:rStyle w:val="StyleUnderline"/>
          <w:highlight w:val="cyan"/>
        </w:rPr>
        <w:t xml:space="preserve"> </w:t>
      </w:r>
      <w:r w:rsidRPr="005C2CD7">
        <w:rPr>
          <w:rStyle w:val="Emphasis"/>
          <w:highlight w:val="cyan"/>
        </w:rPr>
        <w:t>while avoiding waste discharge</w:t>
      </w:r>
      <w:r w:rsidRPr="005C2CD7">
        <w:rPr>
          <w:rStyle w:val="StyleUnderline"/>
          <w:highlight w:val="cyan"/>
        </w:rPr>
        <w:t xml:space="preserve"> </w:t>
      </w:r>
      <w:r w:rsidRPr="007E3E90">
        <w:rPr>
          <w:rStyle w:val="StyleUnderline"/>
        </w:rPr>
        <w:t xml:space="preserve">in the environment and </w:t>
      </w:r>
      <w:r w:rsidRPr="005C2CD7">
        <w:rPr>
          <w:rStyle w:val="Emphasis"/>
          <w:highlight w:val="cyan"/>
          <w:bdr w:val="single" w:sz="18" w:space="0" w:color="auto"/>
        </w:rPr>
        <w:t>preserving biodiversity</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Space exploration will likely be more successful if humans leave the cradle with a part of their own biosphere and their knowledge of agricultural science, including aquaculture.</w:t>
      </w:r>
    </w:p>
    <w:p w14:paraId="7DED8C49" w14:textId="77777777" w:rsidR="00E5784F" w:rsidRDefault="00E5784F" w:rsidP="00E5784F">
      <w:pPr>
        <w:pStyle w:val="Heading4"/>
      </w:pPr>
      <w:r>
        <w:t xml:space="preserve">Food security quickly declining </w:t>
      </w:r>
    </w:p>
    <w:p w14:paraId="1D2BC8D4" w14:textId="77777777" w:rsidR="00E5784F" w:rsidRPr="00A8696B" w:rsidRDefault="00E5784F" w:rsidP="00E5784F">
      <w:r w:rsidRPr="00A8696B">
        <w:rPr>
          <w:rFonts w:eastAsiaTheme="majorEastAsia" w:cstheme="majorBidi"/>
          <w:b/>
          <w:bCs/>
          <w:sz w:val="26"/>
          <w:szCs w:val="26"/>
        </w:rPr>
        <w:t>Piesse 20</w:t>
      </w:r>
      <w:r w:rsidRPr="00A8696B">
        <w:t xml:space="preserve"> [Mervyn Piesse, Research Manager, Global Food and Water Crises Research </w:t>
      </w:r>
      <w:proofErr w:type="spellStart"/>
      <w:r w:rsidRPr="00A8696B">
        <w:t>Programme</w:t>
      </w:r>
      <w:proofErr w:type="spellEnd"/>
      <w:r w:rsidRPr="00A8696B">
        <w:t xml:space="preserve">, 4 February 2020, </w:t>
      </w:r>
      <w:proofErr w:type="spellStart"/>
      <w:r w:rsidRPr="00A8696B">
        <w:t>FutureDirections</w:t>
      </w:r>
      <w:proofErr w:type="spellEnd"/>
      <w:r w:rsidRPr="00A8696B">
        <w:t xml:space="preserve">, “Global Food and Water Security in 2050: Demographic Change and Increased Demand,” </w:t>
      </w:r>
      <w:hyperlink r:id="rId13" w:history="1">
        <w:r w:rsidRPr="00A8696B">
          <w:rPr>
            <w:rStyle w:val="Hyperlink"/>
          </w:rPr>
          <w:t>https://www.futuredirections.org.au/publication/global-food-and-water-security-in-2050-demographic-change-and-increased-demand/</w:t>
        </w:r>
      </w:hyperlink>
      <w:r w:rsidRPr="00A8696B">
        <w:t>, accessed 8-12-2021]JMK</w:t>
      </w:r>
    </w:p>
    <w:p w14:paraId="33C42DAE" w14:textId="77777777" w:rsidR="00E5784F" w:rsidRPr="00B719D8" w:rsidRDefault="00E5784F" w:rsidP="00E5784F">
      <w:r w:rsidRPr="00B719D8">
        <w:t>*size 2 font is an incredibly long rant about plant-based diets.</w:t>
      </w:r>
    </w:p>
    <w:p w14:paraId="08193CB0" w14:textId="77777777" w:rsidR="00E5784F" w:rsidRDefault="00E5784F" w:rsidP="00E5784F">
      <w:r>
        <w:t xml:space="preserve">Population growth forecasts have contributed to concerns about the world’s ability to produce enough food to feed the larger number of people who are expected to inhabit the planet in 2050. </w:t>
      </w:r>
      <w:r w:rsidRPr="00806CF6">
        <w:rPr>
          <w:rStyle w:val="StyleUnderline"/>
        </w:rPr>
        <w:t xml:space="preserve">A 2011 study suggests that </w:t>
      </w:r>
      <w:r w:rsidRPr="005C2CD7">
        <w:rPr>
          <w:rStyle w:val="Emphasis"/>
          <w:highlight w:val="cyan"/>
        </w:rPr>
        <w:t>global crop production will need to</w:t>
      </w:r>
      <w:r w:rsidRPr="00806CF6">
        <w:rPr>
          <w:rStyle w:val="Emphasis"/>
        </w:rPr>
        <w:t xml:space="preserve"> more than </w:t>
      </w:r>
      <w:r w:rsidRPr="005C2CD7">
        <w:rPr>
          <w:rStyle w:val="Emphasis"/>
          <w:highlight w:val="cyan"/>
        </w:rPr>
        <w:t>double by 2050 to ensure</w:t>
      </w:r>
      <w:r w:rsidRPr="00806CF6">
        <w:rPr>
          <w:rStyle w:val="Emphasis"/>
        </w:rPr>
        <w:t xml:space="preserve"> that there is </w:t>
      </w:r>
      <w:r w:rsidRPr="005C2CD7">
        <w:rPr>
          <w:rStyle w:val="Emphasis"/>
          <w:highlight w:val="cyan"/>
        </w:rPr>
        <w:t>enough food to feed</w:t>
      </w:r>
      <w:r w:rsidRPr="00806CF6">
        <w:rPr>
          <w:rStyle w:val="Emphasis"/>
        </w:rPr>
        <w:t xml:space="preserve"> </w:t>
      </w:r>
      <w:r w:rsidRPr="005C2CD7">
        <w:rPr>
          <w:rStyle w:val="Emphasis"/>
          <w:highlight w:val="cyan"/>
        </w:rPr>
        <w:t>the population</w:t>
      </w:r>
      <w:r w:rsidRPr="00806CF6">
        <w:rPr>
          <w:rStyle w:val="Emphasis"/>
        </w:rPr>
        <w:t xml:space="preserve"> of almost ten billion</w:t>
      </w:r>
      <w:r>
        <w:t>, based on crop production in 2005. Global food production has increased at a greater rate than forecast, however, and it is likely that crop production will only need to increase by 25 to 70 per cent from 2014 levels. Between 2005 and 2014 global cereal production increased by 24 per cent while oil crops increased by 39 per cent, due to yield improvements and the expansion of cropped area.</w:t>
      </w:r>
    </w:p>
    <w:p w14:paraId="4B39E28F" w14:textId="77777777" w:rsidR="00E5784F" w:rsidRPr="00B373D6" w:rsidRDefault="00E5784F" w:rsidP="00E5784F">
      <w:pPr>
        <w:rPr>
          <w:sz w:val="4"/>
          <w:szCs w:val="4"/>
        </w:rPr>
      </w:pPr>
      <w:r w:rsidRPr="00B373D6">
        <w:rPr>
          <w:sz w:val="4"/>
          <w:szCs w:val="4"/>
        </w:rPr>
        <w:t xml:space="preserve">Changes in global food systems have led to nutritional transitions as populations have shifted away from traditional diets towards </w:t>
      </w:r>
      <w:proofErr w:type="spellStart"/>
      <w:r w:rsidRPr="00B373D6">
        <w:rPr>
          <w:sz w:val="4"/>
          <w:szCs w:val="4"/>
        </w:rPr>
        <w:t>globalised</w:t>
      </w:r>
      <w:proofErr w:type="spellEnd"/>
      <w:r w:rsidRPr="00B373D6">
        <w:rPr>
          <w:sz w:val="4"/>
          <w:szCs w:val="4"/>
        </w:rPr>
        <w:t xml:space="preserve"> consumption patterns. A greater proportion of the global population consume a diet based on energy dense, processed foods. Low- and middle-income countries are adopting the “Western diet,” which is high in refined carbohydrates, added sugars, fats and proteins derived from animals. </w:t>
      </w:r>
      <w:proofErr w:type="spellStart"/>
      <w:r w:rsidRPr="00B373D6">
        <w:rPr>
          <w:sz w:val="4"/>
          <w:szCs w:val="4"/>
        </w:rPr>
        <w:t>Urbanisation</w:t>
      </w:r>
      <w:proofErr w:type="spellEnd"/>
      <w:r w:rsidRPr="00B373D6">
        <w:rPr>
          <w:sz w:val="4"/>
          <w:szCs w:val="4"/>
        </w:rPr>
        <w:t xml:space="preserve"> and rising incomes are the main drivers of this global transition.</w:t>
      </w:r>
    </w:p>
    <w:p w14:paraId="06B571C0" w14:textId="77777777" w:rsidR="00E5784F" w:rsidRPr="00B373D6" w:rsidRDefault="00E5784F" w:rsidP="00E5784F">
      <w:pPr>
        <w:rPr>
          <w:sz w:val="4"/>
          <w:szCs w:val="4"/>
        </w:rPr>
      </w:pPr>
      <w:r w:rsidRPr="00B373D6">
        <w:rPr>
          <w:sz w:val="4"/>
          <w:szCs w:val="4"/>
        </w:rPr>
        <w:t>There is still enough uncultivated land available to bring into production to produce the food for the world’s future population. It is estimated that there is 450 to 1,400 million hectares of non-forested and unprotected land that is suitable for crop agriculture. Most of that land is concentrated in Sub-Saharan Africa, Latin America, Eastern Europe and Central Asia and is often far away from ports and roads, however, which would make it difficult to develop.</w:t>
      </w:r>
    </w:p>
    <w:p w14:paraId="79D99881" w14:textId="77777777" w:rsidR="00E5784F" w:rsidRPr="00B373D6" w:rsidRDefault="00E5784F" w:rsidP="00E5784F">
      <w:pPr>
        <w:rPr>
          <w:sz w:val="4"/>
          <w:szCs w:val="4"/>
        </w:rPr>
      </w:pPr>
      <w:r w:rsidRPr="00B373D6">
        <w:rPr>
          <w:sz w:val="4"/>
          <w:szCs w:val="4"/>
        </w:rPr>
        <w:t xml:space="preserve">Increased food demand and dietary changes are likely to contribute to an intensified use of </w:t>
      </w:r>
      <w:proofErr w:type="spellStart"/>
      <w:r w:rsidRPr="00B373D6">
        <w:rPr>
          <w:sz w:val="4"/>
          <w:szCs w:val="4"/>
        </w:rPr>
        <w:t>fertiliser</w:t>
      </w:r>
      <w:proofErr w:type="spellEnd"/>
      <w:r w:rsidRPr="00B373D6">
        <w:rPr>
          <w:sz w:val="4"/>
          <w:szCs w:val="4"/>
        </w:rPr>
        <w:t xml:space="preserve">, pesticide and irrigation. To avoid the negative consequences of that intensification, such as the spread of marine hypoxic “dead zones,” pesticide resistance and increased water competition, sustainable forms of agriculture need to be adopted. Water insecurity is not caused by a limitation in global freshwater sources (one estimate suggests that there is about 8.4 million </w:t>
      </w:r>
      <w:proofErr w:type="spellStart"/>
      <w:r w:rsidRPr="00B373D6">
        <w:rPr>
          <w:sz w:val="4"/>
          <w:szCs w:val="4"/>
        </w:rPr>
        <w:t>litres</w:t>
      </w:r>
      <w:proofErr w:type="spellEnd"/>
      <w:r w:rsidRPr="00B373D6">
        <w:rPr>
          <w:sz w:val="4"/>
          <w:szCs w:val="4"/>
        </w:rPr>
        <w:t xml:space="preserve"> of water for each person on earth). As the global population and water supplies are unevenly distributed, however, some regions are more water scarce than others.</w:t>
      </w:r>
    </w:p>
    <w:p w14:paraId="2BBC9130" w14:textId="77777777" w:rsidR="00E5784F" w:rsidRPr="00B373D6" w:rsidRDefault="00E5784F" w:rsidP="00E5784F">
      <w:pPr>
        <w:rPr>
          <w:sz w:val="4"/>
          <w:szCs w:val="4"/>
        </w:rPr>
      </w:pPr>
      <w:r w:rsidRPr="00B373D6">
        <w:rPr>
          <w:sz w:val="4"/>
          <w:szCs w:val="4"/>
        </w:rPr>
        <w:t>At the extremes, responses to those concerns fall into two broad camps: “techno-optimists” and “apocalyptic environmentalists”. The former believe that human ingenuity will always be able to create new technologies that overcome food production limitations, mainly by finding greater efficiencies. The latter suggest that there are planetary boundaries to food production and that any efficiency gain could come at the cost of the natural environment, which will eventually start to undo or threaten any gain. A review of the scientific literature that focusses on three global food security factors, food production, demand and population, indicates that techno-optimism has become the dominant lens through which to view global food supply challenges over the last 50 years. Population, which was the primary concern in the early 1970s, is now the least researched of those three factors.</w:t>
      </w:r>
    </w:p>
    <w:p w14:paraId="7C1AAFE2" w14:textId="77777777" w:rsidR="00E5784F" w:rsidRPr="00B373D6" w:rsidRDefault="00E5784F" w:rsidP="00E5784F">
      <w:pPr>
        <w:rPr>
          <w:sz w:val="4"/>
          <w:szCs w:val="4"/>
        </w:rPr>
      </w:pPr>
      <w:r w:rsidRPr="00B373D6">
        <w:rPr>
          <w:sz w:val="4"/>
          <w:szCs w:val="4"/>
        </w:rPr>
        <w:t>During the twentieth century new agricultural technologies and growing techniques, which collectively became known as the Green Revolution, lifted crop yields far enough to significantly reduce global hunger. The number of undernourished people has declined by 85 million since 2000. Since 2015, however, the number of undernourished people has increased each year. Currently, about one out of every nine people experience extreme hunger at least once per year. East Africa, the Caribbean and South and West Asia experience the highest prevalence of undernourishment. More than 700 million people were exposed to severe levels of food insecurity in 2018. An additional 1.3 billion people experienced moderate food insecurity, meaning that they did not have regular access to nutritious and sufficient food.</w:t>
      </w:r>
    </w:p>
    <w:p w14:paraId="26DA5BF4" w14:textId="77777777" w:rsidR="00E5784F" w:rsidRPr="00B373D6" w:rsidRDefault="00E5784F" w:rsidP="00E5784F">
      <w:pPr>
        <w:rPr>
          <w:sz w:val="4"/>
          <w:szCs w:val="4"/>
        </w:rPr>
      </w:pPr>
      <w:r w:rsidRPr="00B373D6">
        <w:rPr>
          <w:sz w:val="4"/>
          <w:szCs w:val="4"/>
        </w:rPr>
        <w:t xml:space="preserve">The continuation of hunger in some parts of the world is often explained by difficulties in the distribution of food or a failure to fully adopt the practices or technologies associated with the Green Revolution. There were unintended consequences associated with the Green Revolution, however, as it relied on the application of greater amounts of nitrogen-based </w:t>
      </w:r>
      <w:proofErr w:type="spellStart"/>
      <w:r w:rsidRPr="00B373D6">
        <w:rPr>
          <w:sz w:val="4"/>
          <w:szCs w:val="4"/>
        </w:rPr>
        <w:t>fertiliser</w:t>
      </w:r>
      <w:proofErr w:type="spellEnd"/>
      <w:r w:rsidRPr="00B373D6">
        <w:rPr>
          <w:sz w:val="4"/>
          <w:szCs w:val="4"/>
        </w:rPr>
        <w:t xml:space="preserve"> and water, which has degraded soils and contributed to the overuse of water in some parts of the world.</w:t>
      </w:r>
    </w:p>
    <w:p w14:paraId="22065405" w14:textId="77777777" w:rsidR="00E5784F" w:rsidRPr="00B373D6" w:rsidRDefault="00E5784F" w:rsidP="00E5784F">
      <w:pPr>
        <w:rPr>
          <w:sz w:val="4"/>
          <w:szCs w:val="4"/>
        </w:rPr>
      </w:pPr>
      <w:r w:rsidRPr="00B373D6">
        <w:rPr>
          <w:sz w:val="4"/>
          <w:szCs w:val="4"/>
        </w:rPr>
        <w:t xml:space="preserve">Several studies (here, here and here, for example) suggest that it is possible to feed ten billion people using current agricultural technologies and techniques and without using more land, water or </w:t>
      </w:r>
      <w:proofErr w:type="spellStart"/>
      <w:r w:rsidRPr="00B373D6">
        <w:rPr>
          <w:sz w:val="4"/>
          <w:szCs w:val="4"/>
        </w:rPr>
        <w:t>fertiliser</w:t>
      </w:r>
      <w:proofErr w:type="spellEnd"/>
      <w:r w:rsidRPr="00B373D6">
        <w:rPr>
          <w:sz w:val="4"/>
          <w:szCs w:val="4"/>
        </w:rPr>
        <w:t>. It will require more people making significant changes to their diet, mainly by adopting a plant-based diet, however, which is unlikely to be popular. Other options are more likely to reduce the environmental impact of intensified agricultural production.</w:t>
      </w:r>
    </w:p>
    <w:p w14:paraId="67D1F604" w14:textId="77777777" w:rsidR="00E5784F" w:rsidRPr="00B373D6" w:rsidRDefault="00E5784F" w:rsidP="00E5784F">
      <w:pPr>
        <w:rPr>
          <w:sz w:val="4"/>
          <w:szCs w:val="4"/>
        </w:rPr>
      </w:pPr>
      <w:r w:rsidRPr="00B373D6">
        <w:rPr>
          <w:sz w:val="4"/>
          <w:szCs w:val="4"/>
        </w:rPr>
        <w:t>One of the main rationales behind reducing meat consumption is the large amount of human-edible food that is believed to be fed to livestock. It is claimed that one-third of the world’s cereal crops are fed to livestock, but a recent FAO investigation found that 86 per cent of that is made of material that is not currently eaten by humans. The study states that the world’s ‘livestock rely primarily on forages, crop residues and by-products that are not edible to humans’. It also suggests that some livestock systems ‘produce more highly valuable nutrients for humans, such as proteins, than they consume.’ As livestock production does not consume as much human-edible food as once thought, other measures, such as a reduction of food loss and waste, are likely to play a larger role.</w:t>
      </w:r>
    </w:p>
    <w:p w14:paraId="7CD7EC1D" w14:textId="77777777" w:rsidR="00E5784F" w:rsidRPr="00B373D6" w:rsidRDefault="00E5784F" w:rsidP="00E5784F">
      <w:pPr>
        <w:rPr>
          <w:rStyle w:val="StyleUnderline"/>
        </w:rPr>
      </w:pPr>
      <w:r w:rsidRPr="005C2CD7">
        <w:rPr>
          <w:rStyle w:val="StyleUnderline"/>
          <w:highlight w:val="cyan"/>
        </w:rPr>
        <w:t>It is expected to become</w:t>
      </w:r>
      <w:r w:rsidRPr="00B373D6">
        <w:rPr>
          <w:rStyle w:val="StyleUnderline"/>
        </w:rPr>
        <w:t xml:space="preserve"> more </w:t>
      </w:r>
      <w:r w:rsidRPr="005C2CD7">
        <w:rPr>
          <w:rStyle w:val="StyleUnderline"/>
          <w:highlight w:val="cyan"/>
        </w:rPr>
        <w:t>difficult to increase crop yield</w:t>
      </w:r>
      <w:r w:rsidRPr="00B373D6">
        <w:rPr>
          <w:rStyle w:val="StyleUnderline"/>
        </w:rPr>
        <w:t xml:space="preserve">s by 2050. Food </w:t>
      </w:r>
      <w:r w:rsidRPr="005C2CD7">
        <w:rPr>
          <w:rStyle w:val="StyleUnderline"/>
          <w:highlight w:val="cyan"/>
        </w:rPr>
        <w:t>production shocks have become more frequent</w:t>
      </w:r>
      <w:r w:rsidRPr="00B373D6">
        <w:rPr>
          <w:rStyle w:val="StyleUnderline"/>
        </w:rPr>
        <w:t xml:space="preserve"> since the 1960s</w:t>
      </w:r>
      <w:r>
        <w:t xml:space="preserve">, </w:t>
      </w:r>
      <w:r w:rsidRPr="00B373D6">
        <w:rPr>
          <w:rStyle w:val="StyleUnderline"/>
        </w:rPr>
        <w:t xml:space="preserve">mainly </w:t>
      </w:r>
      <w:r w:rsidRPr="005C2CD7">
        <w:rPr>
          <w:rStyle w:val="StyleUnderline"/>
          <w:highlight w:val="cyan"/>
        </w:rPr>
        <w:t>due to extreme weather</w:t>
      </w:r>
      <w:r w:rsidRPr="00B373D6">
        <w:rPr>
          <w:rStyle w:val="StyleUnderline"/>
        </w:rPr>
        <w:t xml:space="preserve"> events </w:t>
      </w:r>
      <w:r w:rsidRPr="005C2CD7">
        <w:rPr>
          <w:rStyle w:val="StyleUnderline"/>
          <w:highlight w:val="cyan"/>
        </w:rPr>
        <w:t>and geopolitical crises</w:t>
      </w:r>
      <w:r w:rsidRPr="00B373D6">
        <w:rPr>
          <w:rStyle w:val="StyleUnderline"/>
        </w:rPr>
        <w:t xml:space="preserve">. </w:t>
      </w:r>
      <w:r w:rsidRPr="005C2CD7">
        <w:rPr>
          <w:rStyle w:val="StyleUnderline"/>
          <w:highlight w:val="cyan"/>
        </w:rPr>
        <w:t>Climate change is</w:t>
      </w:r>
      <w:r w:rsidRPr="00B373D6">
        <w:rPr>
          <w:rStyle w:val="StyleUnderline"/>
        </w:rPr>
        <w:t xml:space="preserve"> expected to result in more volatile growing conditions that are </w:t>
      </w:r>
      <w:r w:rsidRPr="005C2CD7">
        <w:rPr>
          <w:rStyle w:val="StyleUnderline"/>
          <w:highlight w:val="cyan"/>
        </w:rPr>
        <w:t>less conducive to food production</w:t>
      </w:r>
      <w:r>
        <w:t xml:space="preserve">. </w:t>
      </w:r>
      <w:r w:rsidRPr="005C2CD7">
        <w:rPr>
          <w:rStyle w:val="StyleUnderline"/>
          <w:highlight w:val="cyan"/>
        </w:rPr>
        <w:t>Droughts in Africa</w:t>
      </w:r>
      <w:r w:rsidRPr="00B373D6">
        <w:rPr>
          <w:rStyle w:val="StyleUnderline"/>
        </w:rPr>
        <w:t xml:space="preserve">, </w:t>
      </w:r>
      <w:r w:rsidRPr="005C2CD7">
        <w:rPr>
          <w:rStyle w:val="StyleUnderline"/>
          <w:highlight w:val="cyan"/>
        </w:rPr>
        <w:t>where</w:t>
      </w:r>
      <w:r w:rsidRPr="00B373D6">
        <w:rPr>
          <w:rStyle w:val="StyleUnderline"/>
        </w:rPr>
        <w:t xml:space="preserve"> more than </w:t>
      </w:r>
      <w:r w:rsidRPr="005C2CD7">
        <w:rPr>
          <w:rStyle w:val="StyleUnderline"/>
          <w:highlight w:val="cyan"/>
        </w:rPr>
        <w:t>half</w:t>
      </w:r>
      <w:r w:rsidRPr="00B373D6">
        <w:rPr>
          <w:rStyle w:val="StyleUnderline"/>
        </w:rPr>
        <w:t xml:space="preserve"> of </w:t>
      </w:r>
      <w:r w:rsidRPr="005C2CD7">
        <w:rPr>
          <w:rStyle w:val="StyleUnderline"/>
          <w:highlight w:val="cyan"/>
        </w:rPr>
        <w:t>the world’s population growth is set to occur</w:t>
      </w:r>
      <w:r w:rsidRPr="00B373D6">
        <w:rPr>
          <w:rStyle w:val="StyleUnderline"/>
        </w:rPr>
        <w:t xml:space="preserve"> by 2050, </w:t>
      </w:r>
      <w:r w:rsidRPr="005C2CD7">
        <w:rPr>
          <w:rStyle w:val="StyleUnderline"/>
          <w:highlight w:val="cyan"/>
        </w:rPr>
        <w:t>have increased</w:t>
      </w:r>
      <w:r w:rsidRPr="00B373D6">
        <w:rPr>
          <w:rStyle w:val="StyleUnderline"/>
        </w:rPr>
        <w:t xml:space="preserve"> from an average of one every 12.5 years over 1982-2006 to one every 2.5 years over 2007-2016. More than 80 per cent of the economic damage and loss caused by drought is absorbed by the agricultural sector and that is most pronounced in developing countries.</w:t>
      </w:r>
    </w:p>
    <w:p w14:paraId="028A0DA0" w14:textId="77777777" w:rsidR="00E5784F" w:rsidRDefault="00E5784F" w:rsidP="00E5784F">
      <w:r w:rsidRPr="00B373D6">
        <w:rPr>
          <w:rStyle w:val="StyleUnderline"/>
        </w:rPr>
        <w:t>Existing agricultural land could be made more productive through sustainable intensification</w:t>
      </w:r>
      <w:r>
        <w:t xml:space="preserve">. That would help to close the “yield gap” between </w:t>
      </w:r>
      <w:proofErr w:type="spellStart"/>
      <w:r>
        <w:t>realised</w:t>
      </w:r>
      <w:proofErr w:type="spellEnd"/>
      <w:r>
        <w:t xml:space="preserve"> and achievable yields. Agricultural yields have been increased without a significant increase in agricultural land use in the past. </w:t>
      </w:r>
      <w:r w:rsidRPr="00541660">
        <w:rPr>
          <w:rStyle w:val="StyleUnderline"/>
        </w:rPr>
        <w:t>Between 1961 and 2000, for example, the global population more than doubled and per capita cereal consumption increased by 20 per cent</w:t>
      </w:r>
      <w:r w:rsidRPr="00541660">
        <w:t xml:space="preserve">, </w:t>
      </w:r>
      <w:r w:rsidRPr="00541660">
        <w:rPr>
          <w:rStyle w:val="StyleUnderline"/>
        </w:rPr>
        <w:t>the harvested area of cereals increased by only seven per</w:t>
      </w:r>
      <w:r w:rsidRPr="00B373D6">
        <w:rPr>
          <w:rStyle w:val="StyleUnderline"/>
        </w:rPr>
        <w:t xml:space="preserve"> cent</w:t>
      </w:r>
      <w:r>
        <w:t xml:space="preserve">, however, </w:t>
      </w:r>
      <w:r w:rsidRPr="00B373D6">
        <w:rPr>
          <w:rStyle w:val="StyleUnderline"/>
        </w:rPr>
        <w:t>largely because of increased cropping intensit</w:t>
      </w:r>
      <w:r>
        <w:t xml:space="preserve">y. While that intensification was assisted by an increase in the use of </w:t>
      </w:r>
      <w:proofErr w:type="spellStart"/>
      <w:r>
        <w:t>fertiliser</w:t>
      </w:r>
      <w:proofErr w:type="spellEnd"/>
      <w:r>
        <w:t xml:space="preserve"> and water, the adoption of new technologies, such as precision agriculture, which </w:t>
      </w:r>
      <w:proofErr w:type="spellStart"/>
      <w:r>
        <w:t>utilises</w:t>
      </w:r>
      <w:proofErr w:type="spellEnd"/>
      <w:r>
        <w:t xml:space="preserve"> resources more accurately and reduces wastage, could ensure that </w:t>
      </w:r>
      <w:proofErr w:type="spellStart"/>
      <w:r>
        <w:t>fertiliser</w:t>
      </w:r>
      <w:proofErr w:type="spellEnd"/>
      <w:r>
        <w:t xml:space="preserve"> and water is better </w:t>
      </w:r>
      <w:proofErr w:type="spellStart"/>
      <w:r>
        <w:t>utilised</w:t>
      </w:r>
      <w:proofErr w:type="spellEnd"/>
      <w:r>
        <w:t xml:space="preserve"> by soils and crops to avoid overuse and runoff.</w:t>
      </w:r>
    </w:p>
    <w:p w14:paraId="0539549F" w14:textId="77777777" w:rsidR="00E5784F" w:rsidRDefault="00E5784F" w:rsidP="00E5784F">
      <w:pPr>
        <w:pStyle w:val="Heading4"/>
      </w:pPr>
      <w:r>
        <w:t xml:space="preserve">Food Insecurity goes </w:t>
      </w:r>
      <w:r>
        <w:rPr>
          <w:u w:val="single"/>
        </w:rPr>
        <w:t>nuclear</w:t>
      </w:r>
      <w:r>
        <w:t xml:space="preserve"> – escalates </w:t>
      </w:r>
      <w:r>
        <w:rPr>
          <w:u w:val="single"/>
        </w:rPr>
        <w:t>multiple hotspots</w:t>
      </w:r>
      <w:r>
        <w:t>.</w:t>
      </w:r>
    </w:p>
    <w:p w14:paraId="037012A9" w14:textId="77777777" w:rsidR="00E5784F" w:rsidRPr="00E07505" w:rsidRDefault="00E5784F" w:rsidP="00E5784F">
      <w:r w:rsidRPr="00E07505">
        <w:rPr>
          <w:rStyle w:val="Style13ptBold"/>
        </w:rPr>
        <w:t>Cribb 19</w:t>
      </w:r>
      <w:r>
        <w:t xml:space="preserve"> Julian Cribb 8-23-2019 “Food or War</w:t>
      </w:r>
      <w:r w:rsidRPr="00E07505">
        <w:t xml:space="preserve">” </w:t>
      </w:r>
      <w:hyperlink r:id="rId14"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7D889F05" w14:textId="77777777" w:rsidR="00E5784F" w:rsidRPr="00541660" w:rsidRDefault="00E5784F" w:rsidP="00E5784F">
      <w:pPr>
        <w:rPr>
          <w:sz w:val="10"/>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5C2CD7">
        <w:rPr>
          <w:rStyle w:val="Emphasis"/>
          <w:highlight w:val="cyan"/>
          <w:bdr w:val="single" w:sz="18" w:space="0" w:color="auto"/>
        </w:rPr>
        <w:t>Food wars often start</w:t>
      </w:r>
      <w:r w:rsidRPr="00511499">
        <w:rPr>
          <w:rStyle w:val="Emphasis"/>
          <w:bdr w:val="single" w:sz="18" w:space="0" w:color="auto"/>
        </w:rPr>
        <w:t xml:space="preserve"> out </w:t>
      </w:r>
      <w:r w:rsidRPr="005C2CD7">
        <w:rPr>
          <w:rStyle w:val="Emphasis"/>
          <w:highlight w:val="cya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5C2CD7">
        <w:rPr>
          <w:rStyle w:val="Emphasis"/>
          <w:highlight w:val="cyan"/>
        </w:rPr>
        <w:t>disputes</w:t>
      </w:r>
      <w:r w:rsidRPr="003E15B5">
        <w:rPr>
          <w:rStyle w:val="Emphasis"/>
        </w:rPr>
        <w:t xml:space="preserve"> can </w:t>
      </w:r>
      <w:r w:rsidRPr="005C2CD7">
        <w:rPr>
          <w:rStyle w:val="Emphasis"/>
          <w:highlight w:val="cyan"/>
        </w:rPr>
        <w:t xml:space="preserve">quickly escalate </w:t>
      </w:r>
      <w:r w:rsidRPr="00511499">
        <w:rPr>
          <w:rStyle w:val="Emphasis"/>
        </w:rPr>
        <w:t>into violence, then into civil conflagrations which, if not quelled, can in turn explode</w:t>
      </w:r>
      <w:r w:rsidRPr="005C2CD7">
        <w:rPr>
          <w:rStyle w:val="Emphasis"/>
          <w:highlight w:val="cyan"/>
        </w:rPr>
        <w:t xml:space="preserve"> into crises that </w:t>
      </w:r>
      <w:r w:rsidRPr="005C2CD7">
        <w:rPr>
          <w:rStyle w:val="Emphasis"/>
          <w:highlight w:val="cya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5C2CD7">
        <w:rPr>
          <w:rStyle w:val="Emphasis"/>
          <w:highlight w:val="cyan"/>
        </w:rPr>
        <w:t>which</w:t>
      </w:r>
      <w:r w:rsidRPr="003E15B5">
        <w:rPr>
          <w:rStyle w:val="Emphasis"/>
        </w:rPr>
        <w:t xml:space="preserve"> </w:t>
      </w:r>
      <w:r w:rsidRPr="005C3A6C">
        <w:rPr>
          <w:rStyle w:val="StyleUnderline"/>
        </w:rPr>
        <w:t>in turn</w:t>
      </w:r>
      <w:r w:rsidRPr="003E15B5">
        <w:rPr>
          <w:rStyle w:val="Emphasis"/>
        </w:rPr>
        <w:t xml:space="preserve"> </w:t>
      </w:r>
      <w:r w:rsidRPr="005C2CD7">
        <w:rPr>
          <w:rStyle w:val="Emphasis"/>
          <w:highlight w:val="cyan"/>
        </w:rPr>
        <w:t>carries</w:t>
      </w:r>
      <w:r w:rsidRPr="005C3A6C">
        <w:rPr>
          <w:rStyle w:val="StyleUnderline"/>
        </w:rPr>
        <w:t xml:space="preserve"> the</w:t>
      </w:r>
      <w:r w:rsidRPr="003E15B5">
        <w:rPr>
          <w:rStyle w:val="Emphasis"/>
        </w:rPr>
        <w:t xml:space="preserve"> </w:t>
      </w:r>
      <w:r w:rsidRPr="005C2CD7">
        <w:rPr>
          <w:rStyle w:val="Emphasis"/>
          <w:highlight w:val="cya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flip-side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Mata </w:t>
      </w:r>
      <w:proofErr w:type="spellStart"/>
      <w:r w:rsidRPr="00E335A7">
        <w:rPr>
          <w:sz w:val="10"/>
        </w:rPr>
        <w:t>Atlantica</w:t>
      </w:r>
      <w:proofErr w:type="spellEnd"/>
      <w:r w:rsidRPr="00E335A7">
        <w:rPr>
          <w:sz w:val="10"/>
        </w:rPr>
        <w:t xml:space="preserve"> forest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5C2CD7">
        <w:rPr>
          <w:rStyle w:val="Emphasis"/>
          <w:highlight w:val="cyan"/>
        </w:rPr>
        <w:t>the tendency of</w:t>
      </w:r>
      <w:r w:rsidRPr="00E64281">
        <w:rPr>
          <w:rStyle w:val="Emphasis"/>
        </w:rPr>
        <w:t xml:space="preserve"> </w:t>
      </w:r>
      <w:r w:rsidRPr="005C2CD7">
        <w:rPr>
          <w:rStyle w:val="Emphasis"/>
          <w:highlight w:val="cyan"/>
        </w:rPr>
        <w:t>South and Central America</w:t>
      </w:r>
      <w:r w:rsidRPr="00E64281">
        <w:rPr>
          <w:rStyle w:val="Emphasis"/>
        </w:rPr>
        <w:t xml:space="preserve"> towards </w:t>
      </w:r>
      <w:r w:rsidRPr="005C2CD7">
        <w:rPr>
          <w:rStyle w:val="Emphasis"/>
          <w:highlight w:val="cyan"/>
        </w:rPr>
        <w:t xml:space="preserve">internal </w:t>
      </w:r>
      <w:r w:rsidRPr="00A71432">
        <w:rPr>
          <w:rStyle w:val="Emphasis"/>
        </w:rPr>
        <w:t xml:space="preserve">armed </w:t>
      </w:r>
      <w:r w:rsidRPr="005C2CD7">
        <w:rPr>
          <w:rStyle w:val="Emphasis"/>
          <w:highlight w:val="cyan"/>
        </w:rPr>
        <w:t>conflict is supercharged</w:t>
      </w:r>
      <w:r w:rsidRPr="00E64281">
        <w:rPr>
          <w:rStyle w:val="Emphasis"/>
        </w:rPr>
        <w:t xml:space="preserve"> significantly </w:t>
      </w:r>
      <w:r w:rsidRPr="005C2CD7">
        <w:rPr>
          <w:rStyle w:val="Emphasis"/>
          <w:highlight w:val="cyan"/>
        </w:rPr>
        <w:t>by failings in the food system which generate</w:t>
      </w:r>
      <w:r w:rsidRPr="00E64281">
        <w:rPr>
          <w:rStyle w:val="Emphasis"/>
        </w:rPr>
        <w:t xml:space="preserve"> </w:t>
      </w:r>
      <w:r w:rsidRPr="00E335A7">
        <w:rPr>
          <w:sz w:val="10"/>
        </w:rPr>
        <w:t xml:space="preserve">public </w:t>
      </w:r>
      <w:r w:rsidRPr="005C2CD7">
        <w:rPr>
          <w:rStyle w:val="Emphasis"/>
          <w:highlight w:val="cyan"/>
        </w:rPr>
        <w:t>anger</w:t>
      </w: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r w:rsidRPr="005C2CD7">
        <w:rPr>
          <w:rStyle w:val="Emphasis"/>
          <w:highlight w:val="cyan"/>
        </w:rPr>
        <w:t>The risk of wars breaking out over</w:t>
      </w:r>
      <w:r w:rsidRPr="00982998">
        <w:rPr>
          <w:rStyle w:val="Emphasis"/>
        </w:rPr>
        <w:t xml:space="preserve"> water, energy and </w:t>
      </w:r>
      <w:r w:rsidRPr="005C2CD7">
        <w:rPr>
          <w:rStyle w:val="Emphasis"/>
          <w:highlight w:val="cya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5C2CD7">
        <w:rPr>
          <w:rStyle w:val="StyleUnderline"/>
          <w:highlight w:val="cyan"/>
        </w:rPr>
        <w:t>degrading land- scape, deteriorating food</w:t>
      </w:r>
      <w:r w:rsidRPr="00A71432">
        <w:rPr>
          <w:rStyle w:val="StyleUnderline"/>
        </w:rPr>
        <w:t xml:space="preserve"> </w:t>
      </w:r>
      <w:r w:rsidRPr="005C2CD7">
        <w:rPr>
          <w:rStyle w:val="StyleUnderline"/>
          <w:highlight w:val="cya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 ,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5C2CD7">
        <w:rPr>
          <w:rStyle w:val="Emphasis"/>
          <w:highlight w:val="cyan"/>
        </w:rPr>
        <w:t>involvement by superpowers raising the danger of international</w:t>
      </w:r>
      <w:r w:rsidRPr="00F24CCE">
        <w:rPr>
          <w:rStyle w:val="Emphasis"/>
        </w:rPr>
        <w:t xml:space="preserve"> </w:t>
      </w:r>
      <w:r w:rsidRPr="005C2CD7">
        <w:rPr>
          <w:rStyle w:val="Emphasis"/>
          <w:highlight w:val="cyan"/>
        </w:rPr>
        <w:t>conflict</w:t>
      </w:r>
      <w:r w:rsidRPr="00982998">
        <w:rPr>
          <w:rStyle w:val="Emphasis"/>
        </w:rPr>
        <w:t xml:space="preserve"> </w:t>
      </w:r>
      <w:r w:rsidRPr="00E335A7">
        <w:rPr>
          <w:sz w:val="10"/>
        </w:rPr>
        <w:t>and mass refugee flight. The Middle East</w:t>
      </w:r>
      <w:r>
        <w:rPr>
          <w:rStyle w:val="Emphasis"/>
        </w:rPr>
        <w:t xml:space="preserve"> </w:t>
      </w:r>
      <w:r w:rsidRPr="005C2CD7">
        <w:rPr>
          <w:rStyle w:val="StyleUnderline"/>
          <w:highlight w:val="cyan"/>
        </w:rPr>
        <w:t>The Middle East is</w:t>
      </w:r>
      <w:r w:rsidRPr="00982998">
        <w:rPr>
          <w:rStyle w:val="StyleUnderline"/>
        </w:rPr>
        <w:t xml:space="preserve"> </w:t>
      </w:r>
      <w:r w:rsidRPr="00E335A7">
        <w:rPr>
          <w:sz w:val="10"/>
        </w:rPr>
        <w:t xml:space="preserve">the most water-stressed region on Earth (see Figure 5.5 above). It </w:t>
      </w:r>
      <w:r w:rsidRPr="005C2CD7">
        <w:rPr>
          <w:rStyle w:val="StyleUnderline"/>
          <w:highlight w:val="cyan"/>
        </w:rPr>
        <w:t>is</w:t>
      </w:r>
      <w:r w:rsidRPr="00E335A7">
        <w:rPr>
          <w:rStyle w:val="StyleUnderline"/>
        </w:rPr>
        <w:t xml:space="preserve"> '</w:t>
      </w:r>
      <w:r w:rsidRPr="005C2CD7">
        <w:rPr>
          <w:rStyle w:val="StyleUnderline"/>
          <w:highlight w:val="cya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5C2CD7">
        <w:rPr>
          <w:rStyle w:val="Emphasis"/>
          <w:highlight w:val="cya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5C2CD7">
        <w:rPr>
          <w:rStyle w:val="Emphasis"/>
          <w:highlight w:val="cyan"/>
        </w:rPr>
        <w:t>If the nation outruns its domestic resources yet still has to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5C2CD7">
        <w:rPr>
          <w:rStyle w:val="Emphasis"/>
          <w:highlight w:val="cyan"/>
        </w:rPr>
        <w:t>Strategic analysts have speculated that</w:t>
      </w:r>
      <w:r w:rsidRPr="002B6CA5">
        <w:rPr>
          <w:rStyle w:val="Emphasis"/>
        </w:rPr>
        <w:t xml:space="preserve"> </w:t>
      </w:r>
      <w:r w:rsidRPr="005C2CD7">
        <w:rPr>
          <w:rStyle w:val="Emphasis"/>
          <w:highlight w:val="cyan"/>
        </w:rPr>
        <w:t>tens of millions of desperate Chinese flooding into</w:t>
      </w:r>
      <w:r w:rsidRPr="002B6CA5">
        <w:rPr>
          <w:rStyle w:val="Emphasis"/>
        </w:rPr>
        <w:t xml:space="preserve"> eastern </w:t>
      </w:r>
      <w:r w:rsidRPr="005C2CD7">
        <w:rPr>
          <w:rStyle w:val="Emphasis"/>
          <w:highlight w:val="cyan"/>
        </w:rPr>
        <w:t>Russia</w:t>
      </w:r>
      <w:r w:rsidRPr="002B6CA5">
        <w:rPr>
          <w:rStyle w:val="Emphasis"/>
        </w:rPr>
        <w:t xml:space="preserve">, </w:t>
      </w:r>
      <w:r w:rsidRPr="005C2CD7">
        <w:rPr>
          <w:rStyle w:val="Emphasis"/>
          <w:highlight w:val="cyan"/>
        </w:rPr>
        <w:t>or</w:t>
      </w:r>
      <w:r w:rsidRPr="002B6CA5">
        <w:rPr>
          <w:rStyle w:val="Emphasis"/>
        </w:rPr>
        <w:t xml:space="preserve"> even </w:t>
      </w:r>
      <w:r w:rsidRPr="005C2CD7">
        <w:rPr>
          <w:rStyle w:val="Emphasis"/>
          <w:highlight w:val="cyan"/>
        </w:rPr>
        <w:t>India</w:t>
      </w:r>
      <w:r w:rsidRPr="002B6CA5">
        <w:rPr>
          <w:rStyle w:val="Emphasis"/>
        </w:rPr>
        <w:t xml:space="preserve">, </w:t>
      </w:r>
      <w:r w:rsidRPr="005C2CD7">
        <w:rPr>
          <w:rStyle w:val="Emphasis"/>
          <w:highlight w:val="cyan"/>
        </w:rPr>
        <w:t>could lead to war, including</w:t>
      </w:r>
      <w:r w:rsidRPr="00A71432">
        <w:rPr>
          <w:rStyle w:val="Emphasis"/>
        </w:rPr>
        <w:t xml:space="preserve"> the</w:t>
      </w:r>
      <w:r w:rsidRPr="002B6CA5">
        <w:rPr>
          <w:rStyle w:val="Emphasis"/>
        </w:rPr>
        <w:t xml:space="preserve"> risk of international </w:t>
      </w:r>
      <w:r w:rsidRPr="005C2CD7">
        <w:rPr>
          <w:rStyle w:val="Emphasis"/>
          <w:highlight w:val="cya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(i.e.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5C2CD7">
        <w:rPr>
          <w:rStyle w:val="Emphasis"/>
          <w:highlight w:val="cya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In 2017, conflict and insecurity were the major drivers of acute food insecurity in 18 countries and territories where almost 74 million food-insecure people were in need of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w:t>
      </w:r>
      <w:proofErr w:type="spellStart"/>
      <w:r w:rsidRPr="00E335A7">
        <w:rPr>
          <w:sz w:val="10"/>
        </w:rPr>
        <w:t>ments</w:t>
      </w:r>
      <w:proofErr w:type="spellEnd"/>
      <w:r w:rsidRPr="00E335A7">
        <w:rPr>
          <w:sz w:val="10"/>
        </w:rPr>
        <w:t xml:space="preserve"> should be ready to seize conservation opportunities'.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5C2CD7">
        <w:rPr>
          <w:rStyle w:val="Emphasis"/>
          <w:highlight w:val="cyan"/>
        </w:rPr>
        <w:t>consequences will impact everyone on the planet</w:t>
      </w:r>
      <w:r w:rsidRPr="00E335A7">
        <w:rPr>
          <w:sz w:val="10"/>
        </w:rPr>
        <w:t xml:space="preserve">. </w:t>
      </w:r>
      <w:r w:rsidRPr="00994D85">
        <w:rPr>
          <w:sz w:val="10"/>
          <w:szCs w:val="10"/>
        </w:rPr>
        <w:t>A World Bank study has warned that 140 million people will have to leave just three regions of the world as climate refugees before 2050 — and the vast majority of these, some 86 million, would be displaced from their homes in Sub-Saharan Africa. 75 The second decade of the</w:t>
      </w:r>
    </w:p>
    <w:p w14:paraId="7D497841" w14:textId="77777777" w:rsidR="00E5784F" w:rsidRDefault="00E5784F" w:rsidP="00E5784F">
      <w:pPr>
        <w:pStyle w:val="Heading4"/>
      </w:pPr>
      <w:r>
        <w:t>Marine aquaculture solves extinction.</w:t>
      </w:r>
    </w:p>
    <w:p w14:paraId="06974F13" w14:textId="77777777" w:rsidR="00E5784F" w:rsidRDefault="00E5784F" w:rsidP="00E5784F">
      <w:proofErr w:type="spellStart"/>
      <w:r w:rsidRPr="0010343A">
        <w:rPr>
          <w:rStyle w:val="Style13ptBold"/>
        </w:rPr>
        <w:t>Schubel</w:t>
      </w:r>
      <w:proofErr w:type="spellEnd"/>
      <w:r w:rsidRPr="0010343A">
        <w:rPr>
          <w:rStyle w:val="Style13ptBold"/>
        </w:rPr>
        <w:t xml:space="preserve"> and Thompson, 19</w:t>
      </w:r>
      <w:r>
        <w:t xml:space="preserve">—former adjunct professor, research scientist, and associate director of Johns Hopkins University’s Chesapeake Bay Institute, president and CEO of the Aquarium of the Pacific AND program manager, Seafood for the Future, Aquarium of the Pacific (Jerry and Kimberly, “Farming the Sea: The Only Way to Meet Humanity's Future Food Needs,” </w:t>
      </w:r>
      <w:proofErr w:type="spellStart"/>
      <w:r>
        <w:t>GeoHealth</w:t>
      </w:r>
      <w:proofErr w:type="spellEnd"/>
      <w:r>
        <w:t xml:space="preserve">, Volume 3, Issue 9, September 2019, Pages 238-244, </w:t>
      </w:r>
      <w:proofErr w:type="spellStart"/>
      <w:r>
        <w:t>dml</w:t>
      </w:r>
      <w:proofErr w:type="spellEnd"/>
      <w:r>
        <w:t>)</w:t>
      </w:r>
    </w:p>
    <w:p w14:paraId="75C1504F" w14:textId="77777777" w:rsidR="00E5784F" w:rsidRPr="00050391" w:rsidRDefault="00E5784F" w:rsidP="00E5784F">
      <w:pPr>
        <w:rPr>
          <w:sz w:val="16"/>
        </w:rPr>
      </w:pPr>
      <w:r w:rsidRPr="005C2CD7">
        <w:rPr>
          <w:rStyle w:val="StyleUnderline"/>
          <w:highlight w:val="cyan"/>
        </w:rPr>
        <w:t>As</w:t>
      </w:r>
      <w:r w:rsidRPr="00807658">
        <w:rPr>
          <w:rStyle w:val="StyleUnderline"/>
        </w:rPr>
        <w:t xml:space="preserve"> the </w:t>
      </w:r>
      <w:r w:rsidRPr="005C2CD7">
        <w:rPr>
          <w:rStyle w:val="Emphasis"/>
          <w:highlight w:val="cyan"/>
        </w:rPr>
        <w:t>population</w:t>
      </w:r>
      <w:r w:rsidRPr="00807658">
        <w:rPr>
          <w:rStyle w:val="StyleUnderline"/>
        </w:rPr>
        <w:t xml:space="preserve"> and the </w:t>
      </w:r>
      <w:r w:rsidRPr="00807658">
        <w:rPr>
          <w:rStyle w:val="Emphasis"/>
        </w:rPr>
        <w:t>demand for food</w:t>
      </w:r>
      <w:r w:rsidRPr="00807658">
        <w:rPr>
          <w:rStyle w:val="StyleUnderline"/>
        </w:rPr>
        <w:t xml:space="preserve"> </w:t>
      </w:r>
      <w:r w:rsidRPr="005C2CD7">
        <w:rPr>
          <w:rStyle w:val="StyleUnderline"/>
          <w:highlight w:val="cyan"/>
        </w:rPr>
        <w:t xml:space="preserve">grows, so does </w:t>
      </w:r>
      <w:r w:rsidRPr="005C2CD7">
        <w:rPr>
          <w:rStyle w:val="Emphasis"/>
          <w:highlight w:val="cyan"/>
        </w:rPr>
        <w:t>agriculture's toll</w:t>
      </w:r>
      <w:r w:rsidRPr="00050391">
        <w:rPr>
          <w:rStyle w:val="Emphasis"/>
        </w:rPr>
        <w:t xml:space="preserve"> on Earth</w:t>
      </w:r>
      <w:r w:rsidRPr="00050391">
        <w:rPr>
          <w:rStyle w:val="StyleUnderline"/>
        </w:rPr>
        <w:t xml:space="preserve"> and the </w:t>
      </w:r>
      <w:r w:rsidRPr="00050391">
        <w:rPr>
          <w:rStyle w:val="Emphasis"/>
        </w:rPr>
        <w:t>ocean</w:t>
      </w:r>
      <w:r w:rsidRPr="00050391">
        <w:rPr>
          <w:sz w:val="16"/>
        </w:rPr>
        <w:t xml:space="preserve">. Today, </w:t>
      </w:r>
      <w:r w:rsidRPr="00050391">
        <w:rPr>
          <w:rStyle w:val="StyleUnderline"/>
        </w:rPr>
        <w:t xml:space="preserve">global </w:t>
      </w:r>
      <w:r w:rsidRPr="005C2CD7">
        <w:rPr>
          <w:rStyle w:val="StyleUnderline"/>
          <w:highlight w:val="cyan"/>
        </w:rPr>
        <w:t xml:space="preserve">agriculture consumes </w:t>
      </w:r>
      <w:r w:rsidRPr="005C2CD7">
        <w:rPr>
          <w:rStyle w:val="Emphasis"/>
          <w:highlight w:val="cyan"/>
        </w:rPr>
        <w:t>70%</w:t>
      </w:r>
      <w:r w:rsidRPr="005C2CD7">
        <w:rPr>
          <w:rStyle w:val="StyleUnderline"/>
          <w:highlight w:val="cyan"/>
        </w:rPr>
        <w:t xml:space="preserve"> of</w:t>
      </w:r>
      <w:r w:rsidRPr="00050391">
        <w:rPr>
          <w:rStyle w:val="StyleUnderline"/>
        </w:rPr>
        <w:t xml:space="preserve"> all available </w:t>
      </w:r>
      <w:r w:rsidRPr="005C2CD7">
        <w:rPr>
          <w:rStyle w:val="StyleUnderline"/>
          <w:highlight w:val="cyan"/>
        </w:rPr>
        <w:t xml:space="preserve">freshwater and </w:t>
      </w:r>
      <w:r w:rsidRPr="00807658">
        <w:rPr>
          <w:rStyle w:val="Emphasis"/>
        </w:rPr>
        <w:t xml:space="preserve">almost </w:t>
      </w:r>
      <w:r w:rsidRPr="005C2CD7">
        <w:rPr>
          <w:rStyle w:val="Emphasis"/>
          <w:highlight w:val="cyan"/>
        </w:rPr>
        <w:t>half</w:t>
      </w:r>
      <w:r w:rsidRPr="005C2CD7">
        <w:rPr>
          <w:rStyle w:val="StyleUnderline"/>
          <w:highlight w:val="cyan"/>
        </w:rPr>
        <w:t xml:space="preserve"> of Earth's</w:t>
      </w:r>
      <w:r w:rsidRPr="00050391">
        <w:rPr>
          <w:rStyle w:val="StyleUnderline"/>
        </w:rPr>
        <w:t xml:space="preserve"> ice</w:t>
      </w:r>
      <w:r w:rsidRPr="00050391">
        <w:rPr>
          <w:rStyle w:val="StyleUnderline"/>
          <w:rFonts w:ascii="Times New Roman" w:hAnsi="Times New Roman" w:cs="Times New Roman"/>
        </w:rPr>
        <w:t>‐</w:t>
      </w:r>
      <w:r w:rsidRPr="00050391">
        <w:rPr>
          <w:rStyle w:val="StyleUnderline"/>
        </w:rPr>
        <w:t xml:space="preserve">free land </w:t>
      </w:r>
      <w:r w:rsidRPr="005C2CD7">
        <w:rPr>
          <w:rStyle w:val="StyleUnderline"/>
          <w:highlight w:val="cyan"/>
        </w:rPr>
        <w:t>surface</w:t>
      </w:r>
      <w:r w:rsidRPr="00050391">
        <w:rPr>
          <w:sz w:val="16"/>
        </w:rPr>
        <w:t xml:space="preserve"> (FAO, 2017a; Hooke et al., 2012). </w:t>
      </w:r>
      <w:r w:rsidRPr="00050391">
        <w:rPr>
          <w:rStyle w:val="StyleUnderline"/>
        </w:rPr>
        <w:t xml:space="preserve">It also </w:t>
      </w:r>
      <w:r w:rsidRPr="00807658">
        <w:rPr>
          <w:rStyle w:val="StyleUnderline"/>
        </w:rPr>
        <w:t xml:space="preserve">accounts for </w:t>
      </w:r>
      <w:r w:rsidRPr="005C2CD7">
        <w:rPr>
          <w:rStyle w:val="Emphasis"/>
          <w:highlight w:val="cyan"/>
        </w:rPr>
        <w:t>one third of</w:t>
      </w:r>
      <w:r w:rsidRPr="00165316">
        <w:rPr>
          <w:rStyle w:val="Emphasis"/>
        </w:rPr>
        <w:t xml:space="preserve"> all greenhouse gas </w:t>
      </w:r>
      <w:r w:rsidRPr="005C2CD7">
        <w:rPr>
          <w:rStyle w:val="Emphasis"/>
          <w:highlight w:val="cyan"/>
        </w:rPr>
        <w:t>emissions</w:t>
      </w:r>
      <w:r w:rsidRPr="005C2CD7">
        <w:rPr>
          <w:rStyle w:val="StyleUnderline"/>
          <w:highlight w:val="cyan"/>
        </w:rPr>
        <w:t xml:space="preserve">, with livestock contributing </w:t>
      </w:r>
      <w:r w:rsidRPr="00807658">
        <w:rPr>
          <w:rStyle w:val="Emphasis"/>
        </w:rPr>
        <w:t xml:space="preserve">nearly </w:t>
      </w:r>
      <w:r w:rsidRPr="005C2CD7">
        <w:rPr>
          <w:rStyle w:val="Emphasis"/>
          <w:highlight w:val="cyan"/>
        </w:rPr>
        <w:t>half</w:t>
      </w:r>
      <w:r w:rsidRPr="00050391">
        <w:rPr>
          <w:rStyle w:val="StyleUnderline"/>
        </w:rPr>
        <w:t xml:space="preserve"> of this total</w:t>
      </w:r>
      <w:r w:rsidRPr="00050391">
        <w:rPr>
          <w:sz w:val="16"/>
        </w:rPr>
        <w:t xml:space="preserve">. In addition, </w:t>
      </w:r>
      <w:r w:rsidRPr="005C2CD7">
        <w:rPr>
          <w:rStyle w:val="Emphasis"/>
          <w:highlight w:val="cyan"/>
        </w:rPr>
        <w:t>runoff</w:t>
      </w:r>
      <w:r w:rsidRPr="00050391">
        <w:rPr>
          <w:rStyle w:val="StyleUnderline"/>
        </w:rPr>
        <w:t xml:space="preserve"> from terrestrial agriculture </w:t>
      </w:r>
      <w:r w:rsidRPr="005C2CD7">
        <w:rPr>
          <w:rStyle w:val="StyleUnderline"/>
          <w:highlight w:val="cyan"/>
        </w:rPr>
        <w:t>contributes to</w:t>
      </w:r>
      <w:r w:rsidRPr="00050391">
        <w:rPr>
          <w:rStyle w:val="StyleUnderline"/>
        </w:rPr>
        <w:t xml:space="preserve"> the </w:t>
      </w:r>
      <w:r w:rsidRPr="00165316">
        <w:rPr>
          <w:rStyle w:val="Emphasis"/>
        </w:rPr>
        <w:t>growing prevalence</w:t>
      </w:r>
      <w:r w:rsidRPr="00050391">
        <w:rPr>
          <w:rStyle w:val="StyleUnderline"/>
        </w:rPr>
        <w:t xml:space="preserve"> and </w:t>
      </w:r>
      <w:r w:rsidRPr="00165316">
        <w:rPr>
          <w:rStyle w:val="Emphasis"/>
        </w:rPr>
        <w:t xml:space="preserve">frequency of </w:t>
      </w:r>
      <w:r w:rsidRPr="005C2CD7">
        <w:rPr>
          <w:rStyle w:val="Emphasis"/>
          <w:highlight w:val="cyan"/>
        </w:rPr>
        <w:t>dead zones</w:t>
      </w:r>
      <w:r w:rsidRPr="00050391">
        <w:rPr>
          <w:rStyle w:val="StyleUnderline"/>
        </w:rPr>
        <w:t xml:space="preserve"> in coastal waters and </w:t>
      </w:r>
      <w:r w:rsidRPr="00165316">
        <w:rPr>
          <w:rStyle w:val="Emphasis"/>
        </w:rPr>
        <w:t>negatively impacts local marine ecosystems</w:t>
      </w:r>
      <w:r w:rsidRPr="00050391">
        <w:rPr>
          <w:rStyle w:val="StyleUnderline"/>
        </w:rPr>
        <w:t xml:space="preserve"> and </w:t>
      </w:r>
      <w:r w:rsidRPr="00165316">
        <w:rPr>
          <w:rStyle w:val="Emphasis"/>
        </w:rPr>
        <w:t>species</w:t>
      </w:r>
      <w:r w:rsidRPr="00050391">
        <w:rPr>
          <w:sz w:val="16"/>
        </w:rPr>
        <w:t>.</w:t>
      </w:r>
    </w:p>
    <w:p w14:paraId="1432E0AF" w14:textId="77777777" w:rsidR="00E5784F" w:rsidRPr="00050391" w:rsidRDefault="00E5784F" w:rsidP="00E5784F">
      <w:pPr>
        <w:rPr>
          <w:sz w:val="16"/>
        </w:rPr>
      </w:pPr>
      <w:r w:rsidRPr="00050391">
        <w:rPr>
          <w:sz w:val="16"/>
        </w:rPr>
        <w:t xml:space="preserve">The United Nations predicts that </w:t>
      </w:r>
      <w:r w:rsidRPr="00050391">
        <w:rPr>
          <w:rStyle w:val="StyleUnderline"/>
        </w:rPr>
        <w:t xml:space="preserve">we </w:t>
      </w:r>
      <w:r w:rsidRPr="00165316">
        <w:rPr>
          <w:rStyle w:val="StyleUnderline"/>
        </w:rPr>
        <w:t xml:space="preserve">will need to produce </w:t>
      </w:r>
      <w:r w:rsidRPr="00165316">
        <w:rPr>
          <w:rStyle w:val="Emphasis"/>
        </w:rPr>
        <w:t>50% more food by 2050</w:t>
      </w:r>
      <w:r w:rsidRPr="00050391">
        <w:rPr>
          <w:rStyle w:val="StyleUnderline"/>
        </w:rPr>
        <w:t xml:space="preserve"> to feed another 2.5 billion people</w:t>
      </w:r>
      <w:r w:rsidRPr="00050391">
        <w:rPr>
          <w:sz w:val="16"/>
        </w:rPr>
        <w:t xml:space="preserve"> (FAO, 2017b). </w:t>
      </w:r>
      <w:r w:rsidRPr="00050391">
        <w:rPr>
          <w:rStyle w:val="StyleUnderline"/>
        </w:rPr>
        <w:t xml:space="preserve">Present agricultural practices </w:t>
      </w:r>
      <w:r w:rsidRPr="00165316">
        <w:rPr>
          <w:rStyle w:val="Emphasis"/>
        </w:rPr>
        <w:t>cannot scale</w:t>
      </w:r>
      <w:r w:rsidRPr="00050391">
        <w:rPr>
          <w:rStyle w:val="StyleUnderline"/>
        </w:rPr>
        <w:t xml:space="preserve"> to meet this demand</w:t>
      </w:r>
      <w:r w:rsidRPr="00050391">
        <w:rPr>
          <w:sz w:val="16"/>
        </w:rPr>
        <w:t xml:space="preserve"> without a major modification in the way agriculture is implemented. </w:t>
      </w:r>
      <w:r w:rsidRPr="00050391">
        <w:rPr>
          <w:rStyle w:val="StyleUnderline"/>
        </w:rPr>
        <w:t xml:space="preserve">There are </w:t>
      </w:r>
      <w:r w:rsidRPr="00165316">
        <w:rPr>
          <w:rStyle w:val="Emphasis"/>
        </w:rPr>
        <w:t>not enough freshwater</w:t>
      </w:r>
      <w:r w:rsidRPr="00050391">
        <w:rPr>
          <w:rStyle w:val="StyleUnderline"/>
        </w:rPr>
        <w:t xml:space="preserve"> or </w:t>
      </w:r>
      <w:r w:rsidRPr="00165316">
        <w:rPr>
          <w:rStyle w:val="Emphasis"/>
        </w:rPr>
        <w:t>land resources</w:t>
      </w:r>
      <w:r w:rsidRPr="00050391">
        <w:rPr>
          <w:rStyle w:val="StyleUnderline"/>
        </w:rPr>
        <w:t xml:space="preserve">, and </w:t>
      </w:r>
      <w:r w:rsidRPr="00165316">
        <w:rPr>
          <w:rStyle w:val="Emphasis"/>
        </w:rPr>
        <w:t>environmental burdens</w:t>
      </w:r>
      <w:r w:rsidRPr="00050391">
        <w:rPr>
          <w:rStyle w:val="StyleUnderline"/>
        </w:rPr>
        <w:t xml:space="preserve"> (</w:t>
      </w:r>
      <w:r w:rsidRPr="00165316">
        <w:rPr>
          <w:rStyle w:val="Emphasis"/>
        </w:rPr>
        <w:t>greenhouse gas emissions</w:t>
      </w:r>
      <w:r w:rsidRPr="00050391">
        <w:rPr>
          <w:rStyle w:val="StyleUnderline"/>
        </w:rPr>
        <w:t xml:space="preserve">, </w:t>
      </w:r>
      <w:r w:rsidRPr="00165316">
        <w:rPr>
          <w:rStyle w:val="Emphasis"/>
        </w:rPr>
        <w:t>runoff</w:t>
      </w:r>
      <w:r w:rsidRPr="00050391">
        <w:rPr>
          <w:rStyle w:val="StyleUnderline"/>
        </w:rPr>
        <w:t xml:space="preserve">, and </w:t>
      </w:r>
      <w:r w:rsidRPr="00165316">
        <w:rPr>
          <w:rStyle w:val="Emphasis"/>
        </w:rPr>
        <w:t>soil degradation</w:t>
      </w:r>
      <w:r w:rsidRPr="00050391">
        <w:rPr>
          <w:rStyle w:val="StyleUnderline"/>
        </w:rPr>
        <w:t xml:space="preserve">) will </w:t>
      </w:r>
      <w:r w:rsidRPr="00165316">
        <w:rPr>
          <w:rStyle w:val="Emphasis"/>
        </w:rPr>
        <w:t>only increase</w:t>
      </w:r>
      <w:r w:rsidRPr="00050391">
        <w:rPr>
          <w:sz w:val="16"/>
        </w:rPr>
        <w:t xml:space="preserve"> (Duarte et al., 2009; FAO, 2017a; Willett et al., 2019).</w:t>
      </w:r>
    </w:p>
    <w:p w14:paraId="7EE26852" w14:textId="77777777" w:rsidR="00E5784F" w:rsidRPr="00050391" w:rsidRDefault="00E5784F" w:rsidP="00E5784F">
      <w:pPr>
        <w:rPr>
          <w:sz w:val="16"/>
        </w:rPr>
      </w:pPr>
      <w:r w:rsidRPr="00050391">
        <w:rPr>
          <w:sz w:val="16"/>
        </w:rPr>
        <w:t xml:space="preserve">The uncertainty and variability that result from climate change makes producing 50% more food challenging. Changes in temperature and precipitation regimes will produce agricultural winners and losers, but </w:t>
      </w:r>
      <w:r w:rsidRPr="00050391">
        <w:rPr>
          <w:rStyle w:val="StyleUnderline"/>
        </w:rPr>
        <w:t xml:space="preserve">on balance global agriculture yields are </w:t>
      </w:r>
      <w:r w:rsidRPr="00165316">
        <w:rPr>
          <w:rStyle w:val="Emphasis"/>
        </w:rPr>
        <w:t>likely to decrease</w:t>
      </w:r>
      <w:r w:rsidRPr="00050391">
        <w:rPr>
          <w:sz w:val="16"/>
        </w:rPr>
        <w:t>. A meta</w:t>
      </w:r>
      <w:r w:rsidRPr="00050391">
        <w:rPr>
          <w:rFonts w:ascii="Times New Roman" w:hAnsi="Times New Roman" w:cs="Times New Roman"/>
          <w:sz w:val="16"/>
        </w:rPr>
        <w:t>‐</w:t>
      </w:r>
      <w:r w:rsidRPr="00050391">
        <w:rPr>
          <w:sz w:val="16"/>
        </w:rPr>
        <w:t xml:space="preserve">analysis of more than 1,000 studies on agricultural yields under different climate conditions found that </w:t>
      </w:r>
      <w:r w:rsidRPr="00050391">
        <w:rPr>
          <w:rStyle w:val="StyleUnderline"/>
        </w:rPr>
        <w:t xml:space="preserve">climate change may </w:t>
      </w:r>
      <w:r w:rsidRPr="00165316">
        <w:rPr>
          <w:rStyle w:val="Emphasis"/>
        </w:rPr>
        <w:t>significantly reduce yields</w:t>
      </w:r>
      <w:r w:rsidRPr="00050391">
        <w:rPr>
          <w:rStyle w:val="StyleUnderline"/>
        </w:rPr>
        <w:t xml:space="preserve"> in the long run</w:t>
      </w:r>
      <w:r w:rsidRPr="00050391">
        <w:rPr>
          <w:sz w:val="16"/>
        </w:rPr>
        <w:t xml:space="preserve"> (Porter et al., 2014). One factor that plays a large role is the decreasing availability of and access to freshwater. Predicted conflicts over this life</w:t>
      </w:r>
      <w:r w:rsidRPr="00050391">
        <w:rPr>
          <w:rFonts w:ascii="Times New Roman" w:hAnsi="Times New Roman" w:cs="Times New Roman"/>
          <w:sz w:val="16"/>
        </w:rPr>
        <w:t>‐</w:t>
      </w:r>
      <w:r w:rsidRPr="00050391">
        <w:rPr>
          <w:sz w:val="16"/>
        </w:rPr>
        <w:t>essential resource will impact future agricultural yields, including livestock, in many parts of the world (Duarte et al., 2009; FAO, 2017b).</w:t>
      </w:r>
    </w:p>
    <w:p w14:paraId="4EC90E52" w14:textId="77777777" w:rsidR="00E5784F" w:rsidRPr="00050391" w:rsidRDefault="00E5784F" w:rsidP="00E5784F">
      <w:pPr>
        <w:rPr>
          <w:sz w:val="16"/>
        </w:rPr>
      </w:pPr>
      <w:r w:rsidRPr="005C2CD7">
        <w:rPr>
          <w:rStyle w:val="StyleUnderline"/>
          <w:highlight w:val="cyan"/>
        </w:rPr>
        <w:t>Livestock</w:t>
      </w:r>
      <w:r w:rsidRPr="00050391">
        <w:rPr>
          <w:sz w:val="16"/>
        </w:rPr>
        <w:t xml:space="preserve">, particularly cattle, </w:t>
      </w:r>
      <w:r w:rsidRPr="005C2CD7">
        <w:rPr>
          <w:rStyle w:val="StyleUnderline"/>
          <w:highlight w:val="cyan"/>
        </w:rPr>
        <w:t>is</w:t>
      </w:r>
      <w:r w:rsidRPr="00050391">
        <w:rPr>
          <w:rStyle w:val="StyleUnderline"/>
        </w:rPr>
        <w:t xml:space="preserve"> an </w:t>
      </w:r>
      <w:r w:rsidRPr="00165316">
        <w:rPr>
          <w:rStyle w:val="Emphasis"/>
        </w:rPr>
        <w:t>important</w:t>
      </w:r>
      <w:r w:rsidRPr="00050391">
        <w:rPr>
          <w:rStyle w:val="StyleUnderline"/>
        </w:rPr>
        <w:t xml:space="preserve"> and </w:t>
      </w:r>
      <w:r w:rsidRPr="005C2CD7">
        <w:rPr>
          <w:rStyle w:val="Emphasis"/>
          <w:highlight w:val="cyan"/>
        </w:rPr>
        <w:t>growing</w:t>
      </w:r>
      <w:r w:rsidRPr="00165316">
        <w:rPr>
          <w:rStyle w:val="Emphasis"/>
        </w:rPr>
        <w:t xml:space="preserve"> sector</w:t>
      </w:r>
      <w:r w:rsidRPr="00050391">
        <w:rPr>
          <w:rStyle w:val="StyleUnderline"/>
        </w:rPr>
        <w:t xml:space="preserve"> in agriculture. </w:t>
      </w:r>
      <w:r w:rsidRPr="00807658">
        <w:rPr>
          <w:rStyle w:val="StyleUnderline"/>
        </w:rPr>
        <w:t>Demand for animal protein</w:t>
      </w:r>
      <w:r w:rsidRPr="00807658">
        <w:rPr>
          <w:sz w:val="16"/>
        </w:rPr>
        <w:t xml:space="preserve"> in the form of meat, milk, and eggs </w:t>
      </w:r>
      <w:r w:rsidRPr="00807658">
        <w:rPr>
          <w:rStyle w:val="StyleUnderline"/>
        </w:rPr>
        <w:t xml:space="preserve">is </w:t>
      </w:r>
      <w:r w:rsidRPr="00807658">
        <w:rPr>
          <w:rStyle w:val="Emphasis"/>
        </w:rPr>
        <w:t>increasing</w:t>
      </w:r>
      <w:r w:rsidRPr="00050391">
        <w:rPr>
          <w:sz w:val="16"/>
        </w:rPr>
        <w:t xml:space="preserve">. Some factors contributing to this increase in consumption include the growing global population and increasing incomes. </w:t>
      </w:r>
      <w:r w:rsidRPr="00050391">
        <w:rPr>
          <w:rStyle w:val="StyleUnderline"/>
        </w:rPr>
        <w:t xml:space="preserve">The </w:t>
      </w:r>
      <w:r w:rsidRPr="005C2CD7">
        <w:rPr>
          <w:rStyle w:val="StyleUnderline"/>
          <w:highlight w:val="cyan"/>
        </w:rPr>
        <w:t>production</w:t>
      </w:r>
      <w:r w:rsidRPr="00050391">
        <w:rPr>
          <w:rStyle w:val="StyleUnderline"/>
        </w:rPr>
        <w:t xml:space="preserve"> of these animal protein sources </w:t>
      </w:r>
      <w:r w:rsidRPr="005C2CD7">
        <w:rPr>
          <w:rStyle w:val="StyleUnderline"/>
          <w:highlight w:val="cyan"/>
        </w:rPr>
        <w:t xml:space="preserve">takes a </w:t>
      </w:r>
      <w:r w:rsidRPr="00807658">
        <w:rPr>
          <w:rStyle w:val="Emphasis"/>
        </w:rPr>
        <w:t>large</w:t>
      </w:r>
      <w:r w:rsidRPr="00165316">
        <w:rPr>
          <w:rStyle w:val="Emphasis"/>
        </w:rPr>
        <w:t xml:space="preserve"> </w:t>
      </w:r>
      <w:r w:rsidRPr="00807658">
        <w:rPr>
          <w:rStyle w:val="Emphasis"/>
        </w:rPr>
        <w:t xml:space="preserve">environmental </w:t>
      </w:r>
      <w:r w:rsidRPr="005C2CD7">
        <w:rPr>
          <w:rStyle w:val="Emphasis"/>
          <w:highlight w:val="cyan"/>
        </w:rPr>
        <w:t>toll</w:t>
      </w:r>
      <w:r w:rsidRPr="00050391">
        <w:rPr>
          <w:rStyle w:val="StyleUnderline"/>
        </w:rPr>
        <w:t xml:space="preserve">. Raising livestock requires a </w:t>
      </w:r>
      <w:r w:rsidRPr="00165316">
        <w:rPr>
          <w:rStyle w:val="Emphasis"/>
        </w:rPr>
        <w:t>significant amount of freshwater</w:t>
      </w:r>
      <w:r w:rsidRPr="00050391">
        <w:rPr>
          <w:rStyle w:val="StyleUnderline"/>
        </w:rPr>
        <w:t xml:space="preserve"> and </w:t>
      </w:r>
      <w:r w:rsidRPr="00165316">
        <w:rPr>
          <w:rStyle w:val="Emphasis"/>
        </w:rPr>
        <w:t>land</w:t>
      </w:r>
      <w:r w:rsidRPr="00050391">
        <w:rPr>
          <w:rStyle w:val="StyleUnderline"/>
        </w:rPr>
        <w:t xml:space="preserve"> both to support animals directly and to produce the agricultural crops they require as feed</w:t>
      </w:r>
      <w:r w:rsidRPr="00050391">
        <w:rPr>
          <w:sz w:val="16"/>
        </w:rPr>
        <w:t>. Livestock production also accounts for between 14.5% and 18% of human</w:t>
      </w:r>
      <w:r w:rsidRPr="00050391">
        <w:rPr>
          <w:rFonts w:ascii="Times New Roman" w:hAnsi="Times New Roman" w:cs="Times New Roman"/>
          <w:sz w:val="16"/>
        </w:rPr>
        <w:t>‐</w:t>
      </w:r>
      <w:r w:rsidRPr="00050391">
        <w:rPr>
          <w:sz w:val="16"/>
        </w:rPr>
        <w:t xml:space="preserve">induced greenhouse gas emissions (FAO, 2017b; </w:t>
      </w:r>
      <w:proofErr w:type="spellStart"/>
      <w:r w:rsidRPr="00050391">
        <w:rPr>
          <w:sz w:val="16"/>
        </w:rPr>
        <w:t>Searchinger</w:t>
      </w:r>
      <w:proofErr w:type="spellEnd"/>
      <w:r w:rsidRPr="00050391">
        <w:rPr>
          <w:sz w:val="16"/>
        </w:rPr>
        <w:t xml:space="preserve"> et al., 2018). Most of these emissions are directly emitted by cattle and other ruminants, like sheep and buffalo, which use bacteria in their stomachs to ferment food. The result is the release of methane into the atmosphere when these animals burp (FAO, 2017b).</w:t>
      </w:r>
    </w:p>
    <w:p w14:paraId="1237356F" w14:textId="77777777" w:rsidR="00E5784F" w:rsidRPr="00050391" w:rsidRDefault="00E5784F" w:rsidP="00E5784F">
      <w:pPr>
        <w:rPr>
          <w:sz w:val="16"/>
        </w:rPr>
      </w:pPr>
      <w:r w:rsidRPr="00050391">
        <w:rPr>
          <w:sz w:val="16"/>
        </w:rPr>
        <w:t xml:space="preserve">There are a number of </w:t>
      </w:r>
      <w:r w:rsidRPr="00050391">
        <w:rPr>
          <w:rStyle w:val="StyleUnderline"/>
        </w:rPr>
        <w:t>innovations</w:t>
      </w:r>
      <w:r w:rsidRPr="00050391">
        <w:rPr>
          <w:sz w:val="16"/>
        </w:rPr>
        <w:t xml:space="preserve"> on the horizon that </w:t>
      </w:r>
      <w:r w:rsidRPr="00050391">
        <w:rPr>
          <w:rStyle w:val="StyleUnderline"/>
        </w:rPr>
        <w:t xml:space="preserve">can </w:t>
      </w:r>
      <w:r w:rsidRPr="00165316">
        <w:rPr>
          <w:rStyle w:val="Emphasis"/>
        </w:rPr>
        <w:t>increase the production</w:t>
      </w:r>
      <w:r w:rsidRPr="00050391">
        <w:rPr>
          <w:rStyle w:val="StyleUnderline"/>
        </w:rPr>
        <w:t xml:space="preserve"> of nutritious food from responsible agriculture while </w:t>
      </w:r>
      <w:r w:rsidRPr="00165316">
        <w:rPr>
          <w:rStyle w:val="Emphasis"/>
        </w:rPr>
        <w:t>minimizing environmental impacts</w:t>
      </w:r>
      <w:r w:rsidRPr="00050391">
        <w:rPr>
          <w:sz w:val="16"/>
        </w:rPr>
        <w:t>, including precision farming, permaculture, and advancing genetic selection technologies such as GMOs and CRISPR (FAO, 2017b). These innovations will play an important role in creating a sustainable and more climate</w:t>
      </w:r>
      <w:r w:rsidRPr="00050391">
        <w:rPr>
          <w:rFonts w:ascii="Times New Roman" w:hAnsi="Times New Roman" w:cs="Times New Roman"/>
          <w:sz w:val="16"/>
        </w:rPr>
        <w:t>‐</w:t>
      </w:r>
      <w:r w:rsidRPr="00050391">
        <w:rPr>
          <w:sz w:val="16"/>
        </w:rPr>
        <w:t xml:space="preserve">resilient food portfolio, but their capacities to mitigate ecosystem impacts at scale are highly dependent upon changes and transformations at societal and governance levels that may take more time to achieve. In the meantime, countries that have the capacity to increase </w:t>
      </w:r>
      <w:r w:rsidRPr="005C2CD7">
        <w:rPr>
          <w:rStyle w:val="Emphasis"/>
          <w:highlight w:val="cyan"/>
        </w:rPr>
        <w:t>marine aquaculture</w:t>
      </w:r>
      <w:r w:rsidRPr="00050391">
        <w:rPr>
          <w:sz w:val="16"/>
        </w:rPr>
        <w:t xml:space="preserve"> responsibly </w:t>
      </w:r>
      <w:r w:rsidRPr="00050391">
        <w:rPr>
          <w:rStyle w:val="StyleUnderline"/>
        </w:rPr>
        <w:t xml:space="preserve">can </w:t>
      </w:r>
      <w:r w:rsidRPr="005C2CD7">
        <w:rPr>
          <w:rStyle w:val="Emphasis"/>
          <w:highlight w:val="cyan"/>
        </w:rPr>
        <w:t>support</w:t>
      </w:r>
      <w:r w:rsidRPr="00165316">
        <w:rPr>
          <w:rStyle w:val="Emphasis"/>
        </w:rPr>
        <w:t xml:space="preserve"> much needed </w:t>
      </w:r>
      <w:r w:rsidRPr="005C2CD7">
        <w:rPr>
          <w:rStyle w:val="Emphasis"/>
          <w:highlight w:val="cyan"/>
        </w:rPr>
        <w:t>changes</w:t>
      </w:r>
      <w:r w:rsidRPr="00050391">
        <w:rPr>
          <w:rStyle w:val="StyleUnderline"/>
        </w:rPr>
        <w:t xml:space="preserve"> by integrating responsible land</w:t>
      </w:r>
      <w:r w:rsidRPr="00050391">
        <w:rPr>
          <w:rStyle w:val="StyleUnderline"/>
          <w:rFonts w:ascii="Times New Roman" w:hAnsi="Times New Roman" w:cs="Times New Roman"/>
        </w:rPr>
        <w:t>‐</w:t>
      </w:r>
      <w:r w:rsidRPr="00050391">
        <w:rPr>
          <w:rStyle w:val="StyleUnderline"/>
        </w:rPr>
        <w:t>based agriculture and aquaculture with ocean</w:t>
      </w:r>
      <w:r w:rsidRPr="00050391">
        <w:rPr>
          <w:rStyle w:val="StyleUnderline"/>
          <w:rFonts w:ascii="Times New Roman" w:hAnsi="Times New Roman" w:cs="Times New Roman"/>
        </w:rPr>
        <w:t>‐</w:t>
      </w:r>
      <w:r w:rsidRPr="00050391">
        <w:rPr>
          <w:rStyle w:val="StyleUnderline"/>
        </w:rPr>
        <w:t xml:space="preserve">based aquaculture to </w:t>
      </w:r>
      <w:r w:rsidRPr="00165316">
        <w:rPr>
          <w:rStyle w:val="Emphasis"/>
        </w:rPr>
        <w:t>meet the food needs</w:t>
      </w:r>
      <w:r w:rsidRPr="00050391">
        <w:rPr>
          <w:rStyle w:val="StyleUnderline"/>
        </w:rPr>
        <w:t xml:space="preserve"> of our growing population</w:t>
      </w:r>
      <w:r w:rsidRPr="00050391">
        <w:rPr>
          <w:sz w:val="16"/>
        </w:rPr>
        <w:t>.</w:t>
      </w:r>
    </w:p>
    <w:p w14:paraId="6B09AE66" w14:textId="77777777" w:rsidR="00E5784F" w:rsidRPr="00050391" w:rsidRDefault="00E5784F" w:rsidP="00E5784F">
      <w:pPr>
        <w:rPr>
          <w:sz w:val="16"/>
        </w:rPr>
      </w:pPr>
      <w:r w:rsidRPr="00050391">
        <w:rPr>
          <w:sz w:val="16"/>
        </w:rPr>
        <w:t>2 Can The Ocean Save Us? It May Have To</w:t>
      </w:r>
    </w:p>
    <w:p w14:paraId="6D747F68" w14:textId="77777777" w:rsidR="00E5784F" w:rsidRPr="00050391" w:rsidRDefault="00E5784F" w:rsidP="00E5784F">
      <w:pPr>
        <w:rPr>
          <w:sz w:val="16"/>
        </w:rPr>
      </w:pPr>
      <w:r w:rsidRPr="002F4E76">
        <w:rPr>
          <w:rStyle w:val="StyleUnderline"/>
        </w:rPr>
        <w:t xml:space="preserve">The </w:t>
      </w:r>
      <w:r w:rsidRPr="005C2CD7">
        <w:rPr>
          <w:rStyle w:val="StyleUnderline"/>
          <w:highlight w:val="cyan"/>
        </w:rPr>
        <w:t>ocean</w:t>
      </w:r>
      <w:r w:rsidRPr="00050391">
        <w:rPr>
          <w:rStyle w:val="StyleUnderline"/>
        </w:rPr>
        <w:t xml:space="preserve"> has been an </w:t>
      </w:r>
      <w:r w:rsidRPr="00165316">
        <w:rPr>
          <w:rStyle w:val="Emphasis"/>
        </w:rPr>
        <w:t xml:space="preserve">important source of </w:t>
      </w:r>
      <w:r w:rsidRPr="005C2CD7">
        <w:rPr>
          <w:rStyle w:val="Emphasis"/>
          <w:highlight w:val="cyan"/>
        </w:rPr>
        <w:t>protein</w:t>
      </w:r>
      <w:r w:rsidRPr="00050391">
        <w:rPr>
          <w:sz w:val="16"/>
        </w:rPr>
        <w:t xml:space="preserve"> for thousands of years. </w:t>
      </w:r>
      <w:r w:rsidRPr="00050391">
        <w:rPr>
          <w:rStyle w:val="StyleUnderline"/>
        </w:rPr>
        <w:t>It may</w:t>
      </w:r>
      <w:r w:rsidRPr="00050391">
        <w:rPr>
          <w:sz w:val="16"/>
        </w:rPr>
        <w:t xml:space="preserve"> even </w:t>
      </w:r>
      <w:r w:rsidRPr="00050391">
        <w:rPr>
          <w:rStyle w:val="StyleUnderline"/>
        </w:rPr>
        <w:t xml:space="preserve">have </w:t>
      </w:r>
      <w:r w:rsidRPr="005C2CD7">
        <w:rPr>
          <w:rStyle w:val="Emphasis"/>
          <w:highlight w:val="cyan"/>
        </w:rPr>
        <w:t>saved our species from extinction</w:t>
      </w:r>
      <w:r w:rsidRPr="00050391">
        <w:rPr>
          <w:sz w:val="16"/>
        </w:rPr>
        <w:t>. More than 70,000 years ago, a volcano called Toba erupted in Indonesia. Some contend that it spewed so much ash that the Earth may have gone into the equivalent of a nuclear winter for 6 to 10 years, although this has not been well established (</w:t>
      </w:r>
      <w:proofErr w:type="spellStart"/>
      <w:r w:rsidRPr="00050391">
        <w:rPr>
          <w:sz w:val="16"/>
        </w:rPr>
        <w:t>Rampino</w:t>
      </w:r>
      <w:proofErr w:type="spellEnd"/>
      <w:r w:rsidRPr="00050391">
        <w:rPr>
          <w:sz w:val="16"/>
        </w:rPr>
        <w:t xml:space="preserve"> &amp; Self, 1992; Yost et al., 2018). Temperatures plummeted, and much of life on Earth was extinguished. Some anthropologists contend that Homo sapiens almost went extinct around the same time that Toba erupted as the human population was reduced to only a few thousand breeding pairs (</w:t>
      </w:r>
      <w:proofErr w:type="spellStart"/>
      <w:r w:rsidRPr="00050391">
        <w:rPr>
          <w:sz w:val="16"/>
        </w:rPr>
        <w:t>Rampino</w:t>
      </w:r>
      <w:proofErr w:type="spellEnd"/>
      <w:r w:rsidRPr="00050391">
        <w:rPr>
          <w:sz w:val="16"/>
        </w:rPr>
        <w:t xml:space="preserve"> &amp; Ambrose, 2000). Many lived in caves near Pinnacle Point on the east coast of South Africa, and survived by eating shellfish and finfish. Based on these findings, some scientists contend that </w:t>
      </w:r>
      <w:r w:rsidRPr="00050391">
        <w:rPr>
          <w:rStyle w:val="StyleUnderline"/>
        </w:rPr>
        <w:t xml:space="preserve">the </w:t>
      </w:r>
      <w:r w:rsidRPr="00165316">
        <w:rPr>
          <w:rStyle w:val="Emphasis"/>
        </w:rPr>
        <w:t>ocean</w:t>
      </w:r>
      <w:r w:rsidRPr="00050391">
        <w:rPr>
          <w:rStyle w:val="StyleUnderline"/>
        </w:rPr>
        <w:t xml:space="preserve">—and </w:t>
      </w:r>
      <w:r w:rsidRPr="00165316">
        <w:rPr>
          <w:rStyle w:val="Emphasis"/>
        </w:rPr>
        <w:t>seafood</w:t>
      </w:r>
      <w:r w:rsidRPr="00050391">
        <w:rPr>
          <w:rStyle w:val="StyleUnderline"/>
        </w:rPr>
        <w:t>—</w:t>
      </w:r>
      <w:r w:rsidRPr="00165316">
        <w:rPr>
          <w:rStyle w:val="Emphasis"/>
        </w:rPr>
        <w:t>played a role</w:t>
      </w:r>
      <w:r w:rsidRPr="00050391">
        <w:rPr>
          <w:rStyle w:val="StyleUnderline"/>
        </w:rPr>
        <w:t xml:space="preserve"> in saving our species from </w:t>
      </w:r>
      <w:r w:rsidRPr="00165316">
        <w:rPr>
          <w:rStyle w:val="Emphasis"/>
        </w:rPr>
        <w:t>extinction</w:t>
      </w:r>
      <w:r w:rsidRPr="00050391">
        <w:rPr>
          <w:sz w:val="16"/>
        </w:rPr>
        <w:t xml:space="preserve"> (</w:t>
      </w:r>
      <w:proofErr w:type="spellStart"/>
      <w:r w:rsidRPr="00050391">
        <w:rPr>
          <w:sz w:val="16"/>
        </w:rPr>
        <w:t>Marean</w:t>
      </w:r>
      <w:proofErr w:type="spellEnd"/>
      <w:r w:rsidRPr="00050391">
        <w:rPr>
          <w:sz w:val="16"/>
        </w:rPr>
        <w:t xml:space="preserve">, 2010, 2012; </w:t>
      </w:r>
      <w:proofErr w:type="spellStart"/>
      <w:r w:rsidRPr="00050391">
        <w:rPr>
          <w:sz w:val="16"/>
        </w:rPr>
        <w:t>Marean</w:t>
      </w:r>
      <w:proofErr w:type="spellEnd"/>
      <w:r w:rsidRPr="00050391">
        <w:rPr>
          <w:sz w:val="16"/>
        </w:rPr>
        <w:t xml:space="preserve"> et al., 2007).</w:t>
      </w:r>
    </w:p>
    <w:p w14:paraId="29489877" w14:textId="77777777" w:rsidR="00E5784F" w:rsidRPr="00050391" w:rsidRDefault="00E5784F" w:rsidP="00E5784F">
      <w:pPr>
        <w:rPr>
          <w:sz w:val="16"/>
        </w:rPr>
      </w:pPr>
      <w:r w:rsidRPr="00050391">
        <w:rPr>
          <w:sz w:val="16"/>
        </w:rPr>
        <w:t xml:space="preserve">Today, </w:t>
      </w:r>
      <w:r w:rsidRPr="00050391">
        <w:rPr>
          <w:rStyle w:val="StyleUnderline"/>
        </w:rPr>
        <w:t xml:space="preserve">the ocean produces about </w:t>
      </w:r>
      <w:r w:rsidRPr="00165316">
        <w:rPr>
          <w:rStyle w:val="Emphasis"/>
        </w:rPr>
        <w:t>17%</w:t>
      </w:r>
      <w:r w:rsidRPr="00165316">
        <w:rPr>
          <w:rStyle w:val="StyleUnderline"/>
        </w:rPr>
        <w:t xml:space="preserve"> of the </w:t>
      </w:r>
      <w:r w:rsidRPr="00050391">
        <w:rPr>
          <w:rStyle w:val="StyleUnderline"/>
        </w:rPr>
        <w:t>world's per capita consumption of animal protein</w:t>
      </w:r>
      <w:r w:rsidRPr="00050391">
        <w:rPr>
          <w:sz w:val="16"/>
        </w:rPr>
        <w:t xml:space="preserve"> (FAO, 2018a; Bennett et al., 2018). The ocean's contribution to the total global food supply is far less impressive. While covering 71% of Earth's surface, the world ocean contributes only 2% to the world's food supply on a caloric basis (FAO, 2018b). Protein from seafood is a significant source of high</w:t>
      </w:r>
      <w:r w:rsidRPr="00050391">
        <w:rPr>
          <w:rFonts w:ascii="Times New Roman" w:hAnsi="Times New Roman" w:cs="Times New Roman"/>
          <w:sz w:val="16"/>
        </w:rPr>
        <w:t>‐</w:t>
      </w:r>
      <w:r w:rsidRPr="00050391">
        <w:rPr>
          <w:sz w:val="16"/>
        </w:rPr>
        <w:t xml:space="preserve">quality nutrients and is essential in the diets of some densely populated countries where protein consumption is low (FAO, 2018b; Bennett et al., 2018). In developed countries, like the United States the overall demand is high, but per capita consumption does not meet recommendations from government and health organizations: to eat at least two servings of approximately four ounces of seafood per week to support heart health. Americans eat less than half the recommended amount United States Department of Health and Human Services (USDOH) &amp; United States Department of Agriculture ((USDA), 2015). </w:t>
      </w:r>
      <w:r w:rsidRPr="00050391">
        <w:rPr>
          <w:rStyle w:val="StyleUnderline"/>
        </w:rPr>
        <w:t xml:space="preserve">Eating </w:t>
      </w:r>
      <w:r w:rsidRPr="00532902">
        <w:rPr>
          <w:rStyle w:val="Emphasis"/>
        </w:rPr>
        <w:t>more seafood</w:t>
      </w:r>
      <w:r w:rsidRPr="00050391">
        <w:rPr>
          <w:sz w:val="16"/>
        </w:rPr>
        <w:t>—compared to beef, lamb, and pork—</w:t>
      </w:r>
      <w:r w:rsidRPr="00050391">
        <w:rPr>
          <w:rStyle w:val="StyleUnderline"/>
        </w:rPr>
        <w:t xml:space="preserve">to meet our animal protein requirements would have </w:t>
      </w:r>
      <w:r w:rsidRPr="00532902">
        <w:rPr>
          <w:rStyle w:val="Emphasis"/>
        </w:rPr>
        <w:t>significant</w:t>
      </w:r>
      <w:r w:rsidRPr="00050391">
        <w:rPr>
          <w:sz w:val="16"/>
        </w:rPr>
        <w:t xml:space="preserve"> human health and </w:t>
      </w:r>
      <w:r w:rsidRPr="00532902">
        <w:rPr>
          <w:rStyle w:val="Emphasis"/>
        </w:rPr>
        <w:t>environmental benefits</w:t>
      </w:r>
      <w:r w:rsidRPr="00050391">
        <w:rPr>
          <w:sz w:val="16"/>
        </w:rPr>
        <w:t xml:space="preserve"> (Willett et al., 2019).</w:t>
      </w:r>
    </w:p>
    <w:p w14:paraId="610DE56B" w14:textId="77777777" w:rsidR="00E5784F" w:rsidRPr="00050391" w:rsidRDefault="00E5784F" w:rsidP="00E5784F">
      <w:pPr>
        <w:rPr>
          <w:sz w:val="10"/>
          <w:szCs w:val="10"/>
        </w:rPr>
      </w:pPr>
      <w:r w:rsidRPr="00050391">
        <w:rPr>
          <w:sz w:val="10"/>
          <w:szCs w:val="10"/>
        </w:rPr>
        <w:t>3 The Modern Hunter</w:t>
      </w:r>
      <w:r w:rsidRPr="00050391">
        <w:rPr>
          <w:rFonts w:ascii="Times New Roman" w:hAnsi="Times New Roman" w:cs="Times New Roman"/>
          <w:sz w:val="10"/>
          <w:szCs w:val="10"/>
        </w:rPr>
        <w:t>‐</w:t>
      </w:r>
      <w:r w:rsidRPr="00050391">
        <w:rPr>
          <w:sz w:val="10"/>
          <w:szCs w:val="10"/>
        </w:rPr>
        <w:t>Gatherer</w:t>
      </w:r>
    </w:p>
    <w:p w14:paraId="6D27320E" w14:textId="77777777" w:rsidR="00E5784F" w:rsidRPr="00050391" w:rsidRDefault="00E5784F" w:rsidP="00E5784F">
      <w:pPr>
        <w:rPr>
          <w:sz w:val="10"/>
          <w:szCs w:val="10"/>
        </w:rPr>
      </w:pPr>
      <w:r w:rsidRPr="00050391">
        <w:rPr>
          <w:sz w:val="10"/>
          <w:szCs w:val="10"/>
        </w:rPr>
        <w:t>It took hundreds of years, but the majority of humans have abandoned their hunter</w:t>
      </w:r>
      <w:r w:rsidRPr="00050391">
        <w:rPr>
          <w:rFonts w:ascii="Times New Roman" w:hAnsi="Times New Roman" w:cs="Times New Roman"/>
          <w:sz w:val="10"/>
          <w:szCs w:val="10"/>
        </w:rPr>
        <w:t>‐</w:t>
      </w:r>
      <w:r w:rsidRPr="00050391">
        <w:rPr>
          <w:sz w:val="10"/>
          <w:szCs w:val="10"/>
        </w:rPr>
        <w:t>gatherer lifestyle, except in the 71% of Earth covered by seawater where the hunter</w:t>
      </w:r>
      <w:r w:rsidRPr="00050391">
        <w:rPr>
          <w:rFonts w:ascii="Times New Roman" w:hAnsi="Times New Roman" w:cs="Times New Roman"/>
          <w:sz w:val="10"/>
          <w:szCs w:val="10"/>
        </w:rPr>
        <w:t>‐</w:t>
      </w:r>
      <w:r w:rsidRPr="00050391">
        <w:rPr>
          <w:sz w:val="10"/>
          <w:szCs w:val="10"/>
        </w:rPr>
        <w:t>gatherer lifestyle persists. We call it fishing, and if left unchecked it threatens to have an effect on marine life similar to what hunter</w:t>
      </w:r>
      <w:r w:rsidRPr="00050391">
        <w:rPr>
          <w:rFonts w:ascii="Times New Roman" w:hAnsi="Times New Roman" w:cs="Times New Roman"/>
          <w:sz w:val="10"/>
          <w:szCs w:val="10"/>
        </w:rPr>
        <w:t>‐</w:t>
      </w:r>
      <w:r w:rsidRPr="00050391">
        <w:rPr>
          <w:sz w:val="10"/>
          <w:szCs w:val="10"/>
        </w:rPr>
        <w:t>gatherers had on terrestrial life. As hunting tools became more sophisticated and the human population grew and expanded, fragmenting and degrading habitat, we drove many of our prey to the brink of extinction and pushed some—like the wooly mammoth, the dodo, the saber tooth tiger, the passenger pigeon, and about 25 other species in North America alone—over the edge (Martin, 1966).</w:t>
      </w:r>
    </w:p>
    <w:p w14:paraId="13B82A6A" w14:textId="77777777" w:rsidR="00E5784F" w:rsidRPr="00050391" w:rsidRDefault="00E5784F" w:rsidP="00E5784F">
      <w:pPr>
        <w:rPr>
          <w:sz w:val="10"/>
          <w:szCs w:val="10"/>
        </w:rPr>
      </w:pPr>
      <w:r w:rsidRPr="00050391">
        <w:rPr>
          <w:sz w:val="10"/>
          <w:szCs w:val="10"/>
        </w:rPr>
        <w:t>We see ominous signs of what happened on land beginning to happen in the world ocean. To date we have driven a number of ocean species to economic extinction, where their populations are so low it is no longer economically viable to pursue them (</w:t>
      </w:r>
      <w:proofErr w:type="spellStart"/>
      <w:r w:rsidRPr="00050391">
        <w:rPr>
          <w:sz w:val="10"/>
          <w:szCs w:val="10"/>
        </w:rPr>
        <w:t>Courchamp</w:t>
      </w:r>
      <w:proofErr w:type="spellEnd"/>
      <w:r w:rsidRPr="00050391">
        <w:rPr>
          <w:sz w:val="10"/>
          <w:szCs w:val="10"/>
        </w:rPr>
        <w:t xml:space="preserve"> et al., 2006). In some cases, such as with Atlantic cod, moratoria prohibit or severely restrict harvests in hopes that their populations will rebound and they can once again provide an economically and ecologically sustainable source of food (Hamilton &amp; Butler, 2001). In other cases, we have driven species to ecological extinction, meaning that their populations are so low they no longer play the roles in their ecosystem they once did (Estes et al., 1989). We have even driven a few to biological extinction, meaning they are gone forever (</w:t>
      </w:r>
      <w:proofErr w:type="spellStart"/>
      <w:r w:rsidRPr="00050391">
        <w:rPr>
          <w:sz w:val="10"/>
          <w:szCs w:val="10"/>
        </w:rPr>
        <w:t>Raup</w:t>
      </w:r>
      <w:proofErr w:type="spellEnd"/>
      <w:r w:rsidRPr="00050391">
        <w:rPr>
          <w:sz w:val="10"/>
          <w:szCs w:val="10"/>
        </w:rPr>
        <w:t>, 1986).</w:t>
      </w:r>
    </w:p>
    <w:p w14:paraId="1B3FEA91" w14:textId="77777777" w:rsidR="00E5784F" w:rsidRPr="00050391" w:rsidRDefault="00E5784F" w:rsidP="00E5784F">
      <w:pPr>
        <w:rPr>
          <w:sz w:val="10"/>
          <w:szCs w:val="10"/>
        </w:rPr>
      </w:pPr>
      <w:r w:rsidRPr="00050391">
        <w:rPr>
          <w:sz w:val="10"/>
          <w:szCs w:val="10"/>
        </w:rPr>
        <w:t>Some countries, including the United States, have established environmentally and economically responsible management of wild</w:t>
      </w:r>
      <w:r w:rsidRPr="00050391">
        <w:rPr>
          <w:rFonts w:ascii="Times New Roman" w:hAnsi="Times New Roman" w:cs="Times New Roman"/>
          <w:sz w:val="10"/>
          <w:szCs w:val="10"/>
        </w:rPr>
        <w:t>‐</w:t>
      </w:r>
      <w:r w:rsidRPr="00050391">
        <w:rPr>
          <w:sz w:val="10"/>
          <w:szCs w:val="10"/>
        </w:rPr>
        <w:t>capture fisheries in their territorial seas. Well</w:t>
      </w:r>
      <w:r w:rsidRPr="00050391">
        <w:rPr>
          <w:rFonts w:ascii="Times New Roman" w:hAnsi="Times New Roman" w:cs="Times New Roman"/>
          <w:sz w:val="10"/>
          <w:szCs w:val="10"/>
        </w:rPr>
        <w:t>‐</w:t>
      </w:r>
      <w:r w:rsidRPr="00050391">
        <w:rPr>
          <w:sz w:val="10"/>
          <w:szCs w:val="10"/>
        </w:rPr>
        <w:t>managed fisheries play an important role in providing nutritious food to the growing and increasingly affluent population (Davis et al., 2016; FAO, 2018b; Hallstrom et al., 2019). They also provide jobs and conserve working waterfronts that are magnets for tourists, but wild</w:t>
      </w:r>
      <w:r w:rsidRPr="00050391">
        <w:rPr>
          <w:rFonts w:ascii="Times New Roman" w:hAnsi="Times New Roman" w:cs="Times New Roman"/>
          <w:sz w:val="10"/>
          <w:szCs w:val="10"/>
        </w:rPr>
        <w:t>‐</w:t>
      </w:r>
      <w:r w:rsidRPr="00050391">
        <w:rPr>
          <w:sz w:val="10"/>
          <w:szCs w:val="10"/>
        </w:rPr>
        <w:t>capture fishing cannot keep pace with the growing demand for seafood. The production from wild seafood harvests have been flat for decades. According to the United Nations Food and Agricultural Organization (FAO), more than 90% of global fish stocks are fished at or above sustainable limits. With appropriate science</w:t>
      </w:r>
      <w:r w:rsidRPr="00050391">
        <w:rPr>
          <w:rFonts w:ascii="Times New Roman" w:hAnsi="Times New Roman" w:cs="Times New Roman"/>
          <w:sz w:val="10"/>
          <w:szCs w:val="10"/>
        </w:rPr>
        <w:t>‐</w:t>
      </w:r>
      <w:r w:rsidRPr="00050391">
        <w:rPr>
          <w:sz w:val="10"/>
          <w:szCs w:val="10"/>
        </w:rPr>
        <w:t>based management that includes setting aside more and larger areas of the ocean for protection, some expansion of wild</w:t>
      </w:r>
      <w:r w:rsidRPr="00050391">
        <w:rPr>
          <w:rFonts w:ascii="Times New Roman" w:hAnsi="Times New Roman" w:cs="Times New Roman"/>
          <w:sz w:val="10"/>
          <w:szCs w:val="10"/>
        </w:rPr>
        <w:t>‐</w:t>
      </w:r>
      <w:r w:rsidRPr="00050391">
        <w:rPr>
          <w:sz w:val="10"/>
          <w:szCs w:val="10"/>
        </w:rPr>
        <w:t>capture harvests is possible, but this expansion will be modest (Bennett et al., 2018; Costello et al., 2016; Edgar et al., 2018; FAO, 2018b; Lester et al., 2009).</w:t>
      </w:r>
    </w:p>
    <w:p w14:paraId="7E169024" w14:textId="77777777" w:rsidR="00E5784F" w:rsidRPr="00050391" w:rsidRDefault="00E5784F" w:rsidP="00E5784F">
      <w:pPr>
        <w:rPr>
          <w:sz w:val="16"/>
        </w:rPr>
      </w:pPr>
      <w:r w:rsidRPr="00050391">
        <w:rPr>
          <w:sz w:val="16"/>
        </w:rPr>
        <w:t xml:space="preserve">Clearly, </w:t>
      </w:r>
      <w:r w:rsidRPr="005C2CD7">
        <w:rPr>
          <w:rStyle w:val="StyleUnderline"/>
          <w:highlight w:val="cyan"/>
        </w:rPr>
        <w:t>land</w:t>
      </w:r>
      <w:r w:rsidRPr="00050391">
        <w:rPr>
          <w:rStyle w:val="StyleUnderline"/>
          <w:rFonts w:ascii="Times New Roman" w:hAnsi="Times New Roman" w:cs="Times New Roman"/>
        </w:rPr>
        <w:t>‐</w:t>
      </w:r>
      <w:r w:rsidRPr="00050391">
        <w:rPr>
          <w:rStyle w:val="StyleUnderline"/>
        </w:rPr>
        <w:t xml:space="preserve">based </w:t>
      </w:r>
      <w:r w:rsidRPr="005C2CD7">
        <w:rPr>
          <w:rStyle w:val="StyleUnderline"/>
          <w:highlight w:val="cyan"/>
        </w:rPr>
        <w:t>agriculture</w:t>
      </w:r>
      <w:r w:rsidRPr="00050391">
        <w:rPr>
          <w:rStyle w:val="StyleUnderline"/>
        </w:rPr>
        <w:t xml:space="preserve"> and wild</w:t>
      </w:r>
      <w:r w:rsidRPr="00050391">
        <w:rPr>
          <w:rStyle w:val="StyleUnderline"/>
          <w:rFonts w:ascii="Times New Roman" w:hAnsi="Times New Roman" w:cs="Times New Roman"/>
        </w:rPr>
        <w:t>‐</w:t>
      </w:r>
      <w:r w:rsidRPr="00050391">
        <w:rPr>
          <w:rStyle w:val="StyleUnderline"/>
        </w:rPr>
        <w:t xml:space="preserve">capture fisheries </w:t>
      </w:r>
      <w:r w:rsidRPr="005C2CD7">
        <w:rPr>
          <w:rStyle w:val="Emphasis"/>
          <w:highlight w:val="cyan"/>
        </w:rPr>
        <w:t>cannot provide</w:t>
      </w:r>
      <w:r w:rsidRPr="00532902">
        <w:rPr>
          <w:rStyle w:val="Emphasis"/>
        </w:rPr>
        <w:t xml:space="preserve"> a consistent supply of </w:t>
      </w:r>
      <w:r w:rsidRPr="005C2CD7">
        <w:rPr>
          <w:rStyle w:val="Emphasis"/>
          <w:highlight w:val="cyan"/>
        </w:rPr>
        <w:t>food</w:t>
      </w:r>
      <w:r w:rsidRPr="005C2CD7">
        <w:rPr>
          <w:rStyle w:val="StyleUnderline"/>
          <w:highlight w:val="cyan"/>
        </w:rPr>
        <w:t xml:space="preserve"> that is </w:t>
      </w:r>
      <w:r w:rsidRPr="005C2CD7">
        <w:rPr>
          <w:rStyle w:val="Emphasis"/>
          <w:highlight w:val="cyan"/>
        </w:rPr>
        <w:t>scalable</w:t>
      </w:r>
      <w:r w:rsidRPr="00050391">
        <w:rPr>
          <w:rStyle w:val="StyleUnderline"/>
        </w:rPr>
        <w:t xml:space="preserve"> to meet the needs of a growing population in a changing climate </w:t>
      </w:r>
      <w:r w:rsidRPr="005C2CD7">
        <w:rPr>
          <w:rStyle w:val="StyleUnderline"/>
          <w:highlight w:val="cyan"/>
        </w:rPr>
        <w:t>without</w:t>
      </w:r>
      <w:r w:rsidRPr="00050391">
        <w:rPr>
          <w:rStyle w:val="StyleUnderline"/>
        </w:rPr>
        <w:t xml:space="preserve"> </w:t>
      </w:r>
      <w:r w:rsidRPr="00532902">
        <w:rPr>
          <w:rStyle w:val="Emphasis"/>
        </w:rPr>
        <w:t xml:space="preserve">increasing environmental </w:t>
      </w:r>
      <w:r w:rsidRPr="005C2CD7">
        <w:rPr>
          <w:rStyle w:val="Emphasis"/>
          <w:highlight w:val="cyan"/>
        </w:rPr>
        <w:t>impacts</w:t>
      </w:r>
      <w:r w:rsidRPr="00050391">
        <w:rPr>
          <w:sz w:val="16"/>
        </w:rPr>
        <w:t>. Some forms of aquaculture may also provide ecosystem benefits (</w:t>
      </w:r>
      <w:proofErr w:type="spellStart"/>
      <w:r w:rsidRPr="00050391">
        <w:rPr>
          <w:sz w:val="16"/>
        </w:rPr>
        <w:t>Alleway</w:t>
      </w:r>
      <w:proofErr w:type="spellEnd"/>
      <w:r w:rsidRPr="00050391">
        <w:rPr>
          <w:sz w:val="16"/>
        </w:rPr>
        <w:t xml:space="preserve"> et al., 2018). </w:t>
      </w:r>
      <w:r w:rsidRPr="002F4E76">
        <w:rPr>
          <w:rStyle w:val="Emphasis"/>
        </w:rPr>
        <w:t>Aquaculture</w:t>
      </w:r>
      <w:r w:rsidRPr="00050391">
        <w:rPr>
          <w:sz w:val="16"/>
        </w:rPr>
        <w:t xml:space="preserve">, or the farming of aquatic organisms, </w:t>
      </w:r>
      <w:r w:rsidRPr="00050391">
        <w:rPr>
          <w:rStyle w:val="StyleUnderline"/>
        </w:rPr>
        <w:t xml:space="preserve">plays a </w:t>
      </w:r>
      <w:r w:rsidRPr="00532902">
        <w:rPr>
          <w:rStyle w:val="Emphasis"/>
        </w:rPr>
        <w:t>significant role</w:t>
      </w:r>
      <w:r w:rsidRPr="00050391">
        <w:rPr>
          <w:rStyle w:val="StyleUnderline"/>
        </w:rPr>
        <w:t xml:space="preserve"> in meeting the growing demand for seafood and already accounts for nearly half of the world's edible seafood supply</w:t>
      </w:r>
      <w:r w:rsidRPr="00050391">
        <w:rPr>
          <w:sz w:val="16"/>
        </w:rPr>
        <w:t xml:space="preserve"> (FAO, 2018b). </w:t>
      </w:r>
      <w:r w:rsidRPr="00050391">
        <w:rPr>
          <w:rStyle w:val="StyleUnderline"/>
        </w:rPr>
        <w:t xml:space="preserve">Most </w:t>
      </w:r>
      <w:r w:rsidRPr="005C2CD7">
        <w:rPr>
          <w:rStyle w:val="StyleUnderline"/>
          <w:highlight w:val="cyan"/>
        </w:rPr>
        <w:t>aquaculture</w:t>
      </w:r>
      <w:r w:rsidRPr="00050391">
        <w:rPr>
          <w:rStyle w:val="StyleUnderline"/>
        </w:rPr>
        <w:t xml:space="preserve"> takes place </w:t>
      </w:r>
      <w:r w:rsidRPr="005C2CD7">
        <w:rPr>
          <w:rStyle w:val="StyleUnderline"/>
          <w:highlight w:val="cyan"/>
        </w:rPr>
        <w:t xml:space="preserve">in </w:t>
      </w:r>
      <w:r w:rsidRPr="005C2CD7">
        <w:rPr>
          <w:rStyle w:val="Emphasis"/>
          <w:highlight w:val="cyan"/>
        </w:rPr>
        <w:t>freshwater</w:t>
      </w:r>
      <w:r w:rsidRPr="00532902">
        <w:rPr>
          <w:rStyle w:val="Emphasis"/>
        </w:rPr>
        <w:t xml:space="preserve"> systems</w:t>
      </w:r>
      <w:r w:rsidRPr="00050391">
        <w:rPr>
          <w:rStyle w:val="StyleUnderline"/>
        </w:rPr>
        <w:t xml:space="preserve">, which </w:t>
      </w:r>
      <w:r w:rsidRPr="005C2CD7">
        <w:rPr>
          <w:rStyle w:val="StyleUnderline"/>
          <w:highlight w:val="cyan"/>
        </w:rPr>
        <w:t xml:space="preserve">have </w:t>
      </w:r>
      <w:r w:rsidRPr="005C2CD7">
        <w:rPr>
          <w:rStyle w:val="Emphasis"/>
          <w:highlight w:val="cyan"/>
        </w:rPr>
        <w:t>limited capacity</w:t>
      </w:r>
      <w:r w:rsidRPr="00532902">
        <w:rPr>
          <w:rStyle w:val="Emphasis"/>
        </w:rPr>
        <w:t xml:space="preserve"> for sustainable growth</w:t>
      </w:r>
      <w:r w:rsidRPr="00050391">
        <w:rPr>
          <w:rStyle w:val="StyleUnderline"/>
        </w:rPr>
        <w:t xml:space="preserve"> in an environment where freshwater resources are </w:t>
      </w:r>
      <w:r w:rsidRPr="00532902">
        <w:rPr>
          <w:rStyle w:val="Emphasis"/>
        </w:rPr>
        <w:t>increasingly limited</w:t>
      </w:r>
      <w:r w:rsidRPr="00050391">
        <w:rPr>
          <w:rStyle w:val="StyleUnderline"/>
        </w:rPr>
        <w:t>.</w:t>
      </w:r>
      <w:r w:rsidRPr="00050391">
        <w:rPr>
          <w:sz w:val="16"/>
        </w:rPr>
        <w:t xml:space="preserve"> </w:t>
      </w:r>
      <w:r w:rsidRPr="005C2CD7">
        <w:rPr>
          <w:rStyle w:val="Emphasis"/>
          <w:highlight w:val="cyan"/>
        </w:rPr>
        <w:t>Marine aquaculture</w:t>
      </w:r>
      <w:r w:rsidRPr="00050391">
        <w:rPr>
          <w:sz w:val="16"/>
        </w:rPr>
        <w:t xml:space="preserve">, or farming the sea, </w:t>
      </w:r>
      <w:r w:rsidRPr="005C2CD7">
        <w:rPr>
          <w:rStyle w:val="StyleUnderline"/>
          <w:highlight w:val="cyan"/>
        </w:rPr>
        <w:t>is</w:t>
      </w:r>
      <w:r w:rsidRPr="00050391">
        <w:rPr>
          <w:rStyle w:val="StyleUnderline"/>
        </w:rPr>
        <w:t xml:space="preserve"> a </w:t>
      </w:r>
      <w:r w:rsidRPr="005C2CD7">
        <w:rPr>
          <w:rStyle w:val="Emphasis"/>
          <w:highlight w:val="cyan"/>
        </w:rPr>
        <w:t>promising</w:t>
      </w:r>
      <w:r w:rsidRPr="00532902">
        <w:rPr>
          <w:rStyle w:val="Emphasis"/>
        </w:rPr>
        <w:t xml:space="preserve"> opportunity</w:t>
      </w:r>
      <w:r w:rsidRPr="00050391">
        <w:rPr>
          <w:rStyle w:val="StyleUnderline"/>
        </w:rPr>
        <w:t xml:space="preserve"> to leverage the ocean </w:t>
      </w:r>
      <w:r w:rsidRPr="005C2CD7">
        <w:rPr>
          <w:rStyle w:val="StyleUnderline"/>
          <w:highlight w:val="cyan"/>
        </w:rPr>
        <w:t xml:space="preserve">to </w:t>
      </w:r>
      <w:r w:rsidRPr="005C2CD7">
        <w:rPr>
          <w:rStyle w:val="Emphasis"/>
          <w:highlight w:val="cyan"/>
        </w:rPr>
        <w:t>complement</w:t>
      </w:r>
      <w:r w:rsidRPr="00532902">
        <w:rPr>
          <w:rStyle w:val="Emphasis"/>
        </w:rPr>
        <w:t xml:space="preserve"> responsible </w:t>
      </w:r>
      <w:r w:rsidRPr="005C2CD7">
        <w:rPr>
          <w:rStyle w:val="Emphasis"/>
          <w:highlight w:val="cyan"/>
        </w:rPr>
        <w:t>land</w:t>
      </w:r>
      <w:r w:rsidRPr="00532902">
        <w:rPr>
          <w:rStyle w:val="Emphasis"/>
          <w:rFonts w:ascii="Times New Roman" w:hAnsi="Times New Roman" w:cs="Times New Roman"/>
        </w:rPr>
        <w:t>‐</w:t>
      </w:r>
      <w:r w:rsidRPr="00532902">
        <w:rPr>
          <w:rStyle w:val="Emphasis"/>
        </w:rPr>
        <w:t xml:space="preserve">based </w:t>
      </w:r>
      <w:r w:rsidRPr="005C2CD7">
        <w:rPr>
          <w:rStyle w:val="Emphasis"/>
          <w:highlight w:val="cyan"/>
        </w:rPr>
        <w:t>agriculture</w:t>
      </w:r>
      <w:r w:rsidRPr="00050391">
        <w:rPr>
          <w:rStyle w:val="StyleUnderline"/>
        </w:rPr>
        <w:t xml:space="preserve"> and </w:t>
      </w:r>
      <w:r w:rsidRPr="00532902">
        <w:rPr>
          <w:rStyle w:val="Emphasis"/>
        </w:rPr>
        <w:t>well</w:t>
      </w:r>
      <w:r w:rsidRPr="00532902">
        <w:rPr>
          <w:rStyle w:val="Emphasis"/>
          <w:rFonts w:ascii="Times New Roman" w:hAnsi="Times New Roman" w:cs="Times New Roman"/>
        </w:rPr>
        <w:t>‐</w:t>
      </w:r>
      <w:r w:rsidRPr="00532902">
        <w:rPr>
          <w:rStyle w:val="Emphasis"/>
        </w:rPr>
        <w:t>managed fisheries</w:t>
      </w:r>
      <w:r w:rsidRPr="00050391">
        <w:rPr>
          <w:rStyle w:val="StyleUnderline"/>
        </w:rPr>
        <w:t xml:space="preserve"> to </w:t>
      </w:r>
      <w:r w:rsidRPr="00532902">
        <w:rPr>
          <w:rStyle w:val="Emphasis"/>
        </w:rPr>
        <w:t>increase the global supply</w:t>
      </w:r>
      <w:r w:rsidRPr="00050391">
        <w:rPr>
          <w:rStyle w:val="StyleUnderline"/>
        </w:rPr>
        <w:t xml:space="preserve"> of nutritious food with </w:t>
      </w:r>
      <w:r w:rsidRPr="00532902">
        <w:rPr>
          <w:rStyle w:val="Emphasis"/>
        </w:rPr>
        <w:t>minimal impacts</w:t>
      </w:r>
      <w:r w:rsidRPr="00050391">
        <w:rPr>
          <w:rStyle w:val="StyleUnderline"/>
        </w:rPr>
        <w:t xml:space="preserve"> on the ocean and the environment</w:t>
      </w:r>
      <w:r w:rsidRPr="00050391">
        <w:rPr>
          <w:sz w:val="16"/>
        </w:rPr>
        <w:t>. It must be done using the best and most appropriate science and technology (Lester, Gentry, et al., 2018).</w:t>
      </w:r>
    </w:p>
    <w:p w14:paraId="42A4C29E" w14:textId="77777777" w:rsidR="00E5784F" w:rsidRPr="00050391" w:rsidRDefault="00E5784F" w:rsidP="00E5784F">
      <w:pPr>
        <w:rPr>
          <w:sz w:val="16"/>
        </w:rPr>
      </w:pPr>
      <w:r w:rsidRPr="00050391">
        <w:rPr>
          <w:sz w:val="16"/>
        </w:rPr>
        <w:t>4 Moving Food Production to the Sea</w:t>
      </w:r>
    </w:p>
    <w:p w14:paraId="45CB05E2" w14:textId="77777777" w:rsidR="00E5784F" w:rsidRPr="00050391" w:rsidRDefault="00E5784F" w:rsidP="00E5784F">
      <w:pPr>
        <w:rPr>
          <w:sz w:val="16"/>
        </w:rPr>
      </w:pPr>
      <w:r w:rsidRPr="00050391">
        <w:rPr>
          <w:rStyle w:val="StyleUnderline"/>
        </w:rPr>
        <w:t xml:space="preserve">The world ocean is the </w:t>
      </w:r>
      <w:r w:rsidRPr="00532902">
        <w:rPr>
          <w:rStyle w:val="Emphasis"/>
        </w:rPr>
        <w:t>largest single component in Earth's life support system</w:t>
      </w:r>
      <w:r w:rsidRPr="00050391">
        <w:rPr>
          <w:rStyle w:val="StyleUnderline"/>
        </w:rPr>
        <w:t xml:space="preserve">. We rely on it for </w:t>
      </w:r>
      <w:r w:rsidRPr="00532902">
        <w:rPr>
          <w:rStyle w:val="Emphasis"/>
        </w:rPr>
        <w:t>essential ecosystem services</w:t>
      </w:r>
      <w:r w:rsidRPr="00050391">
        <w:rPr>
          <w:rStyle w:val="StyleUnderline"/>
        </w:rPr>
        <w:t xml:space="preserve">. The delivery of those services </w:t>
      </w:r>
      <w:r w:rsidRPr="00917BF5">
        <w:rPr>
          <w:rStyle w:val="Emphasis"/>
        </w:rPr>
        <w:t>depends</w:t>
      </w:r>
      <w:r w:rsidRPr="00050391">
        <w:rPr>
          <w:rStyle w:val="StyleUnderline"/>
        </w:rPr>
        <w:t xml:space="preserve"> upon having </w:t>
      </w:r>
      <w:r w:rsidRPr="00917BF5">
        <w:rPr>
          <w:rStyle w:val="Emphasis"/>
        </w:rPr>
        <w:t>healthy</w:t>
      </w:r>
      <w:r w:rsidRPr="00050391">
        <w:rPr>
          <w:rStyle w:val="StyleUnderline"/>
        </w:rPr>
        <w:t xml:space="preserve">, </w:t>
      </w:r>
      <w:r w:rsidRPr="00917BF5">
        <w:rPr>
          <w:rStyle w:val="Emphasis"/>
        </w:rPr>
        <w:t>productive</w:t>
      </w:r>
      <w:r w:rsidRPr="00050391">
        <w:rPr>
          <w:rStyle w:val="StyleUnderline"/>
        </w:rPr>
        <w:t xml:space="preserve">, and </w:t>
      </w:r>
      <w:r w:rsidRPr="00917BF5">
        <w:rPr>
          <w:rStyle w:val="Emphasis"/>
        </w:rPr>
        <w:t>diverse ecosystems</w:t>
      </w:r>
      <w:r w:rsidRPr="00050391">
        <w:rPr>
          <w:rStyle w:val="StyleUnderline"/>
        </w:rPr>
        <w:t xml:space="preserve">. The ocean provides opportunities for </w:t>
      </w:r>
      <w:r w:rsidRPr="00917BF5">
        <w:rPr>
          <w:rStyle w:val="Emphasis"/>
        </w:rPr>
        <w:t>expanding the production</w:t>
      </w:r>
      <w:r w:rsidRPr="00050391">
        <w:rPr>
          <w:rStyle w:val="StyleUnderline"/>
        </w:rPr>
        <w:t xml:space="preserve"> of food while </w:t>
      </w:r>
      <w:r w:rsidRPr="00917BF5">
        <w:rPr>
          <w:rStyle w:val="Emphasis"/>
        </w:rPr>
        <w:t>relieving pressures</w:t>
      </w:r>
      <w:r w:rsidRPr="00050391">
        <w:rPr>
          <w:rStyle w:val="StyleUnderline"/>
        </w:rPr>
        <w:t xml:space="preserve"> on wildlife and natural ecosystem functions on land, which are experiencing the </w:t>
      </w:r>
      <w:r w:rsidRPr="00917BF5">
        <w:rPr>
          <w:rStyle w:val="Emphasis"/>
        </w:rPr>
        <w:t>fastest rates of extinction</w:t>
      </w:r>
      <w:r w:rsidRPr="00050391">
        <w:rPr>
          <w:rStyle w:val="StyleUnderline"/>
        </w:rPr>
        <w:t xml:space="preserve"> because of habitat loss</w:t>
      </w:r>
      <w:r w:rsidRPr="00050391">
        <w:rPr>
          <w:sz w:val="16"/>
        </w:rPr>
        <w:t xml:space="preserve"> (Cardinale et al., 2012; Diaz et al., 2019; Froehlich et al., 2017; Powers &amp; </w:t>
      </w:r>
      <w:proofErr w:type="spellStart"/>
      <w:r w:rsidRPr="00050391">
        <w:rPr>
          <w:sz w:val="16"/>
        </w:rPr>
        <w:t>Jetz</w:t>
      </w:r>
      <w:proofErr w:type="spellEnd"/>
      <w:r w:rsidRPr="00050391">
        <w:rPr>
          <w:sz w:val="16"/>
        </w:rPr>
        <w:t xml:space="preserve">, 2019; Waite et al., 2014). </w:t>
      </w:r>
      <w:r w:rsidRPr="00050391">
        <w:rPr>
          <w:rStyle w:val="StyleUnderline"/>
        </w:rPr>
        <w:t xml:space="preserve">Responsibly farming in the sea can </w:t>
      </w:r>
      <w:r w:rsidRPr="00917BF5">
        <w:rPr>
          <w:rStyle w:val="Emphasis"/>
        </w:rPr>
        <w:t>benefit society</w:t>
      </w:r>
      <w:r w:rsidRPr="00050391">
        <w:rPr>
          <w:rStyle w:val="StyleUnderline"/>
        </w:rPr>
        <w:t xml:space="preserve"> and </w:t>
      </w:r>
      <w:r w:rsidRPr="00917BF5">
        <w:rPr>
          <w:rStyle w:val="Emphasis"/>
        </w:rPr>
        <w:t>minimize unfavorable impacts</w:t>
      </w:r>
      <w:r w:rsidRPr="00050391">
        <w:rPr>
          <w:rStyle w:val="StyleUnderline"/>
        </w:rPr>
        <w:t xml:space="preserve"> in order to </w:t>
      </w:r>
      <w:r w:rsidRPr="00917BF5">
        <w:rPr>
          <w:rStyle w:val="Emphasis"/>
        </w:rPr>
        <w:t>sustain healthy ocean ecosystems</w:t>
      </w:r>
      <w:r w:rsidRPr="00050391">
        <w:rPr>
          <w:sz w:val="16"/>
        </w:rPr>
        <w:t xml:space="preserve"> (Lester, Gentry, et al., 2018).</w:t>
      </w:r>
    </w:p>
    <w:p w14:paraId="18AD8AD1" w14:textId="77777777" w:rsidR="00E5784F" w:rsidRPr="00541660" w:rsidRDefault="00E5784F" w:rsidP="00E5784F">
      <w:pPr>
        <w:rPr>
          <w:sz w:val="16"/>
        </w:rPr>
      </w:pPr>
      <w:r w:rsidRPr="00050391">
        <w:rPr>
          <w:rStyle w:val="StyleUnderline"/>
        </w:rPr>
        <w:t xml:space="preserve">Marine aquaculture </w:t>
      </w:r>
      <w:r w:rsidRPr="005C2CD7">
        <w:rPr>
          <w:rStyle w:val="Emphasis"/>
          <w:highlight w:val="cyan"/>
        </w:rPr>
        <w:t>requires little land</w:t>
      </w:r>
      <w:r w:rsidRPr="005C2CD7">
        <w:rPr>
          <w:rStyle w:val="StyleUnderline"/>
          <w:highlight w:val="cyan"/>
        </w:rPr>
        <w:t xml:space="preserve"> and </w:t>
      </w:r>
      <w:r w:rsidRPr="005C2CD7">
        <w:rPr>
          <w:rStyle w:val="Emphasis"/>
          <w:highlight w:val="cyan"/>
        </w:rPr>
        <w:t>freshwater</w:t>
      </w:r>
      <w:r w:rsidRPr="00050391">
        <w:rPr>
          <w:sz w:val="16"/>
        </w:rPr>
        <w:t>, most of which is associated with producing feed inputs and processing (Froehlich, Runge, et al., 2018</w:t>
      </w:r>
      <w:r w:rsidRPr="00050391">
        <w:rPr>
          <w:rStyle w:val="StyleUnderline"/>
        </w:rPr>
        <w:t xml:space="preserve">). It </w:t>
      </w:r>
      <w:r w:rsidRPr="005C2CD7">
        <w:rPr>
          <w:rStyle w:val="StyleUnderline"/>
          <w:highlight w:val="cyan"/>
        </w:rPr>
        <w:t xml:space="preserve">results in </w:t>
      </w:r>
      <w:r w:rsidRPr="005C2CD7">
        <w:rPr>
          <w:rStyle w:val="Emphasis"/>
          <w:highlight w:val="cyan"/>
        </w:rPr>
        <w:t>fewer</w:t>
      </w:r>
      <w:r w:rsidRPr="00917BF5">
        <w:rPr>
          <w:rStyle w:val="Emphasis"/>
        </w:rPr>
        <w:t xml:space="preserve"> greenhouse gas </w:t>
      </w:r>
      <w:r w:rsidRPr="005C2CD7">
        <w:rPr>
          <w:rStyle w:val="Emphasis"/>
          <w:highlight w:val="cyan"/>
        </w:rPr>
        <w:t>emissions</w:t>
      </w:r>
      <w:r w:rsidRPr="00050391">
        <w:rPr>
          <w:rStyle w:val="StyleUnderline"/>
        </w:rPr>
        <w:t xml:space="preserve"> compared to land</w:t>
      </w:r>
      <w:r w:rsidRPr="00050391">
        <w:rPr>
          <w:rStyle w:val="StyleUnderline"/>
          <w:rFonts w:ascii="Times New Roman" w:hAnsi="Times New Roman" w:cs="Times New Roman"/>
        </w:rPr>
        <w:t>‐</w:t>
      </w:r>
      <w:r w:rsidRPr="00050391">
        <w:rPr>
          <w:rStyle w:val="StyleUnderline"/>
        </w:rPr>
        <w:t>based animal agriculture</w:t>
      </w:r>
      <w:r w:rsidRPr="00050391">
        <w:rPr>
          <w:sz w:val="16"/>
        </w:rPr>
        <w:t xml:space="preserve"> (Davis et al., 2016; Waite et al., 2014). </w:t>
      </w:r>
      <w:r w:rsidRPr="00050391">
        <w:rPr>
          <w:rStyle w:val="StyleUnderline"/>
        </w:rPr>
        <w:t xml:space="preserve">Shellfish and seaweed aquaculture can even </w:t>
      </w:r>
      <w:r w:rsidRPr="005C2CD7">
        <w:rPr>
          <w:rStyle w:val="Emphasis"/>
          <w:highlight w:val="cyan"/>
        </w:rPr>
        <w:t>provide ecosystem services</w:t>
      </w:r>
      <w:r w:rsidRPr="00050391">
        <w:rPr>
          <w:rStyle w:val="StyleUnderline"/>
        </w:rPr>
        <w:t xml:space="preserve">, such as </w:t>
      </w:r>
      <w:r w:rsidRPr="005C2CD7">
        <w:rPr>
          <w:rStyle w:val="Emphasis"/>
          <w:highlight w:val="cyan"/>
        </w:rPr>
        <w:t xml:space="preserve">cleaning </w:t>
      </w:r>
      <w:r w:rsidRPr="00807658">
        <w:rPr>
          <w:rStyle w:val="Emphasis"/>
        </w:rPr>
        <w:t xml:space="preserve">the </w:t>
      </w:r>
      <w:r w:rsidRPr="005C2CD7">
        <w:rPr>
          <w:rStyle w:val="Emphasis"/>
          <w:highlight w:val="cyan"/>
        </w:rPr>
        <w:t>water</w:t>
      </w:r>
      <w:r w:rsidRPr="005C2CD7">
        <w:rPr>
          <w:rStyle w:val="StyleUnderline"/>
          <w:highlight w:val="cyan"/>
        </w:rPr>
        <w:t xml:space="preserve">, </w:t>
      </w:r>
      <w:r w:rsidRPr="005C2CD7">
        <w:rPr>
          <w:rStyle w:val="Emphasis"/>
          <w:highlight w:val="cyan"/>
        </w:rPr>
        <w:t>stabilizing shorelines</w:t>
      </w:r>
      <w:r w:rsidRPr="005C2CD7">
        <w:rPr>
          <w:rStyle w:val="StyleUnderline"/>
          <w:highlight w:val="cyan"/>
        </w:rPr>
        <w:t xml:space="preserve">, and </w:t>
      </w:r>
      <w:r w:rsidRPr="005C2CD7">
        <w:rPr>
          <w:rStyle w:val="Emphasis"/>
          <w:highlight w:val="cyan"/>
        </w:rPr>
        <w:t>storing CO2</w:t>
      </w:r>
      <w:r w:rsidRPr="00050391">
        <w:rPr>
          <w:sz w:val="16"/>
        </w:rPr>
        <w:t xml:space="preserve"> (</w:t>
      </w:r>
      <w:proofErr w:type="spellStart"/>
      <w:r w:rsidRPr="00050391">
        <w:rPr>
          <w:sz w:val="16"/>
        </w:rPr>
        <w:t>Alleway</w:t>
      </w:r>
      <w:proofErr w:type="spellEnd"/>
      <w:r w:rsidRPr="00050391">
        <w:rPr>
          <w:sz w:val="16"/>
        </w:rPr>
        <w:t xml:space="preserve"> et al., 2018). Requirements for terrestrial feed inputs are expected to diminish with improving technology for open</w:t>
      </w:r>
      <w:r w:rsidRPr="00050391">
        <w:rPr>
          <w:rFonts w:ascii="Times New Roman" w:hAnsi="Times New Roman" w:cs="Times New Roman"/>
          <w:sz w:val="16"/>
        </w:rPr>
        <w:t>‐</w:t>
      </w:r>
      <w:r w:rsidRPr="00050391">
        <w:rPr>
          <w:sz w:val="16"/>
        </w:rPr>
        <w:t xml:space="preserve">ocean seaweed production and fermentation. Despite historic reliance on wild fish, the most current feed formulations for fish farms have significantly reduced the fish meal component through replacement with fish wastes, plant material, insects, rendered animal proteins, microbial proteins, and algal oils. These and other </w:t>
      </w:r>
      <w:r w:rsidRPr="00050391">
        <w:rPr>
          <w:rStyle w:val="StyleUnderline"/>
        </w:rPr>
        <w:t>innovations</w:t>
      </w:r>
      <w:r w:rsidRPr="00917BF5">
        <w:rPr>
          <w:sz w:val="16"/>
        </w:rPr>
        <w:t xml:space="preserve"> provide feed that are healthful to the fish, maintain the desired seafood qualities consumers look for, and </w:t>
      </w:r>
      <w:r w:rsidRPr="00917BF5">
        <w:rPr>
          <w:rStyle w:val="Emphasis"/>
        </w:rPr>
        <w:t>reduce the strain of aquaculture production</w:t>
      </w:r>
      <w:r w:rsidRPr="00050391">
        <w:rPr>
          <w:rStyle w:val="StyleUnderline"/>
        </w:rPr>
        <w:t xml:space="preserve"> on environmental resources</w:t>
      </w:r>
      <w:r w:rsidRPr="00050391">
        <w:rPr>
          <w:sz w:val="16"/>
        </w:rPr>
        <w:t>.</w:t>
      </w:r>
    </w:p>
    <w:p w14:paraId="54B333FD" w14:textId="77777777" w:rsidR="00E5784F" w:rsidRDefault="00E5784F" w:rsidP="00E5784F">
      <w:pPr>
        <w:pStyle w:val="Heading4"/>
      </w:pPr>
      <w:r>
        <w:t xml:space="preserve">Scenario 2 – </w:t>
      </w:r>
      <w:r>
        <w:rPr>
          <w:u w:val="single"/>
        </w:rPr>
        <w:t>Neutrinos</w:t>
      </w:r>
      <w:r>
        <w:t>:</w:t>
      </w:r>
    </w:p>
    <w:p w14:paraId="79DE565C" w14:textId="77777777" w:rsidR="00E5784F" w:rsidRDefault="00E5784F" w:rsidP="00E5784F">
      <w:pPr>
        <w:pStyle w:val="Heading4"/>
      </w:pPr>
      <w:r>
        <w:t xml:space="preserve">Earth’s Atmosphere </w:t>
      </w:r>
      <w:r>
        <w:rPr>
          <w:u w:val="single"/>
        </w:rPr>
        <w:t>limits</w:t>
      </w:r>
      <w:r>
        <w:t xml:space="preserve"> Neutrino Research – only a Moon base </w:t>
      </w:r>
      <w:r>
        <w:rPr>
          <w:u w:val="single"/>
        </w:rPr>
        <w:t>solves</w:t>
      </w:r>
      <w:r>
        <w:t>.</w:t>
      </w:r>
    </w:p>
    <w:p w14:paraId="61A40560" w14:textId="77777777" w:rsidR="00E5784F" w:rsidRPr="006A60D6" w:rsidRDefault="00E5784F" w:rsidP="00E5784F">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6C6F1AC0" w14:textId="77777777" w:rsidR="00E5784F" w:rsidRPr="00AA4515" w:rsidRDefault="00E5784F" w:rsidP="00E5784F">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5C2CD7">
        <w:rPr>
          <w:rStyle w:val="Emphasis"/>
          <w:highlight w:val="cyan"/>
        </w:rPr>
        <w:t>requirements for telescope sites</w:t>
      </w:r>
      <w:r w:rsidRPr="005C2CD7">
        <w:rPr>
          <w:rStyle w:val="StyleUnderline"/>
          <w:highlight w:val="cyan"/>
        </w:rPr>
        <w:t xml:space="preserve"> </w:t>
      </w:r>
      <w:r w:rsidRPr="00004BE9">
        <w:rPr>
          <w:rStyle w:val="StyleUnderline"/>
        </w:rPr>
        <w:t xml:space="preserve">have </w:t>
      </w:r>
      <w:r w:rsidRPr="00412A19">
        <w:rPr>
          <w:rStyle w:val="Emphasis"/>
        </w:rPr>
        <w:t>become more</w:t>
      </w:r>
      <w:r w:rsidRPr="00412A19">
        <w:rPr>
          <w:rStyle w:val="StyleUnderline"/>
        </w:rPr>
        <w:t xml:space="preserve"> </w:t>
      </w:r>
      <w:r w:rsidRPr="00004BE9">
        <w:rPr>
          <w:rStyle w:val="StyleUnderline"/>
        </w:rPr>
        <w:t xml:space="preserve">and more </w:t>
      </w:r>
      <w:r w:rsidRPr="005C2CD7">
        <w:rPr>
          <w:rStyle w:val="Emphasis"/>
          <w:highlight w:val="cya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C2CD7">
        <w:rPr>
          <w:rStyle w:val="Emphasis"/>
          <w:highlight w:val="cyan"/>
        </w:rPr>
        <w:t>Detrimental effects of</w:t>
      </w:r>
      <w:r w:rsidRPr="005C2CD7">
        <w:rPr>
          <w:highlight w:val="cyan"/>
          <w:u w:val="single"/>
        </w:rPr>
        <w:t xml:space="preserve"> </w:t>
      </w:r>
      <w:r w:rsidRPr="00004BE9">
        <w:rPr>
          <w:u w:val="single"/>
        </w:rPr>
        <w:t xml:space="preserve">the </w:t>
      </w:r>
      <w:r w:rsidRPr="005C2CD7">
        <w:rPr>
          <w:rStyle w:val="Emphasis"/>
          <w:highlight w:val="cyan"/>
        </w:rPr>
        <w:t xml:space="preserve">atmosphere </w:t>
      </w:r>
      <w:r w:rsidRPr="00412A19">
        <w:rPr>
          <w:rStyle w:val="Emphasis"/>
        </w:rPr>
        <w:t>include</w:t>
      </w:r>
      <w:r w:rsidRPr="00412A19">
        <w:rPr>
          <w:u w:val="single"/>
        </w:rPr>
        <w:t xml:space="preserve">: • temporary effects such as </w:t>
      </w:r>
      <w:r w:rsidRPr="00412A19">
        <w:rPr>
          <w:rStyle w:val="Emphasis"/>
        </w:rPr>
        <w:t xml:space="preserve">clouds and water </w:t>
      </w:r>
      <w:proofErr w:type="spellStart"/>
      <w:r w:rsidRPr="00412A19">
        <w:rPr>
          <w:rStyle w:val="Emphasis"/>
        </w:rPr>
        <w:t>vapour</w:t>
      </w:r>
      <w:proofErr w:type="spellEnd"/>
      <w:r w:rsidRPr="00412A19">
        <w:rPr>
          <w:u w:val="single"/>
        </w:rPr>
        <w:t xml:space="preserve">, </w:t>
      </w:r>
      <w:r w:rsidRPr="00412A19">
        <w:rPr>
          <w:rStyle w:val="Emphasis"/>
        </w:rPr>
        <w:t>which</w:t>
      </w:r>
      <w:r w:rsidRPr="00412A19">
        <w:rPr>
          <w:u w:val="single"/>
        </w:rPr>
        <w:t xml:space="preserve"> </w:t>
      </w:r>
      <w:r w:rsidRPr="00004BE9">
        <w:rPr>
          <w:u w:val="single"/>
        </w:rPr>
        <w:t xml:space="preserve">temporarily absorb and </w:t>
      </w:r>
      <w:r w:rsidRPr="005C2CD7">
        <w:rPr>
          <w:rStyle w:val="Emphasis"/>
          <w:highlight w:val="cyan"/>
        </w:rPr>
        <w:t>disturb</w:t>
      </w:r>
      <w:r w:rsidRPr="005C2CD7">
        <w:rPr>
          <w:highlight w:val="cyan"/>
          <w:u w:val="single"/>
        </w:rPr>
        <w:t xml:space="preserve"> </w:t>
      </w:r>
      <w:r w:rsidRPr="00004BE9">
        <w:rPr>
          <w:u w:val="single"/>
        </w:rPr>
        <w:t xml:space="preserve">optical or </w:t>
      </w:r>
      <w:r w:rsidRPr="005C2CD7">
        <w:rPr>
          <w:rStyle w:val="Emphasis"/>
          <w:highlight w:val="cyan"/>
          <w:bdr w:val="single" w:sz="18" w:space="0" w:color="auto"/>
        </w:rPr>
        <w:t>high-frequency radio radiation</w:t>
      </w:r>
      <w:r w:rsidRPr="00004BE9">
        <w:rPr>
          <w:u w:val="single"/>
        </w:rPr>
        <w:t xml:space="preserve">, • </w:t>
      </w:r>
      <w:r w:rsidRPr="00412A19">
        <w:rPr>
          <w:rStyle w:val="Emphasis"/>
        </w:rPr>
        <w:t>turbulence</w:t>
      </w:r>
      <w:r w:rsidRPr="00412A19">
        <w:rPr>
          <w:u w:val="single"/>
        </w:rPr>
        <w:t xml:space="preserve"> </w:t>
      </w:r>
      <w:r w:rsidRPr="00004BE9">
        <w:rPr>
          <w:u w:val="single"/>
        </w:rPr>
        <w:t xml:space="preserve">in the ionosphere or troposphere, </w:t>
      </w:r>
      <w:r w:rsidRPr="00412A19">
        <w:rPr>
          <w:rStyle w:val="Emphasis"/>
        </w:rPr>
        <w:t>which</w:t>
      </w:r>
      <w:r w:rsidRPr="00412A19">
        <w:rPr>
          <w:u w:val="single"/>
        </w:rPr>
        <w:t xml:space="preserve"> </w:t>
      </w:r>
      <w:r w:rsidRPr="005C2CD7">
        <w:rPr>
          <w:rStyle w:val="Emphasis"/>
          <w:highlight w:val="cyan"/>
        </w:rPr>
        <w:t>distorts</w:t>
      </w:r>
      <w:r w:rsidRPr="005C2CD7">
        <w:rPr>
          <w:highlight w:val="cyan"/>
          <w:u w:val="single"/>
        </w:rPr>
        <w:t xml:space="preserve"> </w:t>
      </w:r>
      <w:r w:rsidRPr="005C2CD7">
        <w:rPr>
          <w:rStyle w:val="Emphasis"/>
          <w:highlight w:val="cyan"/>
        </w:rPr>
        <w:t xml:space="preserve">radio </w:t>
      </w:r>
      <w:r w:rsidRPr="00412A19">
        <w:rPr>
          <w:rStyle w:val="Emphasis"/>
        </w:rPr>
        <w:t xml:space="preserve">or </w:t>
      </w:r>
      <w:r w:rsidRPr="005C2CD7">
        <w:rPr>
          <w:rStyle w:val="Emphasis"/>
          <w:highlight w:val="cyan"/>
        </w:rPr>
        <w:t xml:space="preserve">optical wave </w:t>
      </w:r>
      <w:r w:rsidRPr="00412A19">
        <w:rPr>
          <w:rStyle w:val="Emphasis"/>
        </w:rPr>
        <w:t>fronts</w:t>
      </w:r>
      <w:r w:rsidRPr="00004BE9">
        <w:rPr>
          <w:u w:val="single"/>
        </w:rPr>
        <w:t xml:space="preserve">, thereby </w:t>
      </w:r>
      <w:r w:rsidRPr="005C2CD7">
        <w:rPr>
          <w:rStyle w:val="Emphasis"/>
          <w:highlight w:val="cyan"/>
        </w:rPr>
        <w:t>severely degrading</w:t>
      </w:r>
      <w:r w:rsidRPr="005C2CD7">
        <w:rPr>
          <w:highlight w:val="cyan"/>
          <w:u w:val="single"/>
        </w:rPr>
        <w:t xml:space="preserve"> </w:t>
      </w:r>
      <w:r w:rsidRPr="00004BE9">
        <w:rPr>
          <w:u w:val="single"/>
        </w:rPr>
        <w:t xml:space="preserve">the image </w:t>
      </w:r>
      <w:r w:rsidRPr="005C2CD7">
        <w:rPr>
          <w:rStyle w:val="Emphasis"/>
          <w:highlight w:val="cya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w:t>
      </w:r>
      <w:proofErr w:type="spellStart"/>
      <w:r w:rsidRPr="00AA4515">
        <w:rPr>
          <w:sz w:val="16"/>
        </w:rPr>
        <w:t>IceCube</w:t>
      </w:r>
      <w:proofErr w:type="spellEnd"/>
      <w:r w:rsidRPr="00AA4515">
        <w:rPr>
          <w:sz w:val="16"/>
        </w:rPr>
        <w:t xml:space="preserve"> detector. </w:t>
      </w:r>
      <w:proofErr w:type="spellStart"/>
      <w:r w:rsidRPr="005C2CD7">
        <w:rPr>
          <w:rStyle w:val="Emphasis"/>
          <w:highlight w:val="cyan"/>
        </w:rPr>
        <w:t>IceCube</w:t>
      </w:r>
      <w:proofErr w:type="spellEnd"/>
      <w:r w:rsidRPr="00412A19">
        <w:rPr>
          <w:rStyle w:val="Emphasis"/>
        </w:rPr>
        <w:t xml:space="preserve"> is the</w:t>
      </w:r>
      <w:r w:rsidRPr="00412A19">
        <w:rPr>
          <w:sz w:val="16"/>
        </w:rPr>
        <w:t xml:space="preserve"> world’s </w:t>
      </w:r>
      <w:r w:rsidRPr="005C2CD7">
        <w:rPr>
          <w:rStyle w:val="Emphasis"/>
          <w:highlight w:val="cyan"/>
        </w:rPr>
        <w:t>largest</w:t>
      </w:r>
      <w:r w:rsidRPr="00412A19">
        <w:rPr>
          <w:rStyle w:val="Emphasis"/>
        </w:rPr>
        <w:t xml:space="preserve"> </w:t>
      </w:r>
      <w:r w:rsidRPr="005C2CD7">
        <w:rPr>
          <w:rStyle w:val="Emphasis"/>
          <w:highlight w:val="cyan"/>
        </w:rPr>
        <w:t>neutrino</w:t>
      </w:r>
      <w:r w:rsidRPr="00412A19">
        <w:rPr>
          <w:rStyle w:val="Emphasis"/>
        </w:rPr>
        <w:t xml:space="preserve"> </w:t>
      </w:r>
      <w:r w:rsidRPr="005C2CD7">
        <w:rPr>
          <w:rStyle w:val="Emphasis"/>
          <w:highlight w:val="cyan"/>
        </w:rPr>
        <w:t>observatory</w:t>
      </w:r>
      <w:r w:rsidRPr="00AA4515">
        <w:rPr>
          <w:sz w:val="16"/>
        </w:rPr>
        <w:t xml:space="preserve">, using the ice itself as detector material (e.g., Abbasi et al., 2011). </w:t>
      </w:r>
      <w:r w:rsidRPr="00412A19">
        <w:rPr>
          <w:rStyle w:val="Emphasis"/>
          <w:bdr w:val="single" w:sz="18" w:space="0" w:color="auto"/>
        </w:rPr>
        <w:t xml:space="preserve">The </w:t>
      </w:r>
      <w:r w:rsidRPr="005C2CD7">
        <w:rPr>
          <w:rStyle w:val="Emphasis"/>
          <w:highlight w:val="cyan"/>
          <w:bdr w:val="single" w:sz="18" w:space="0" w:color="auto"/>
        </w:rPr>
        <w:t xml:space="preserve">Moon </w:t>
      </w:r>
      <w:r w:rsidRPr="00412A19">
        <w:rPr>
          <w:rStyle w:val="Emphasis"/>
          <w:bdr w:val="single" w:sz="18" w:space="0" w:color="auto"/>
        </w:rPr>
        <w:t xml:space="preserve">would be a logical </w:t>
      </w:r>
      <w:r w:rsidRPr="005C2CD7">
        <w:rPr>
          <w:rStyle w:val="Emphasis"/>
          <w:highlight w:val="cyan"/>
          <w:bdr w:val="single" w:sz="18" w:space="0" w:color="auto"/>
        </w:rPr>
        <w:t>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412A19">
        <w:rPr>
          <w:rStyle w:val="Emphasis"/>
        </w:rPr>
        <w:t>any</w:t>
      </w:r>
      <w:r w:rsidRPr="00412A19">
        <w:rPr>
          <w:u w:val="single"/>
        </w:rPr>
        <w:t xml:space="preserve"> </w:t>
      </w:r>
      <w:r w:rsidRPr="00412A19">
        <w:rPr>
          <w:rStyle w:val="Emphasis"/>
        </w:rPr>
        <w:t xml:space="preserve">significant exploitation of the Moon </w:t>
      </w:r>
      <w:r w:rsidRPr="005C2CD7">
        <w:rPr>
          <w:rStyle w:val="Emphasis"/>
          <w:highlight w:val="cyan"/>
          <w:bdr w:val="single" w:sz="18" w:space="0" w:color="auto"/>
        </w:rPr>
        <w:t xml:space="preserve">requires </w:t>
      </w:r>
      <w:r w:rsidRPr="00412A19">
        <w:rPr>
          <w:rStyle w:val="Emphasis"/>
          <w:bdr w:val="single" w:sz="18" w:space="0" w:color="auto"/>
        </w:rPr>
        <w:t xml:space="preserve">a </w:t>
      </w:r>
      <w:r w:rsidRPr="005C2CD7">
        <w:rPr>
          <w:rStyle w:val="Emphasis"/>
          <w:highlight w:val="cyan"/>
          <w:bdr w:val="single" w:sz="18" w:space="0" w:color="auto"/>
        </w:rPr>
        <w:t>developed infrastructure</w:t>
      </w:r>
      <w:r w:rsidRPr="005C2CD7">
        <w:rPr>
          <w:highlight w:val="cyan"/>
          <w:u w:val="single"/>
        </w:rPr>
        <w:t xml:space="preserve"> </w:t>
      </w:r>
      <w:r w:rsidRPr="00320BF9">
        <w:rPr>
          <w:u w:val="single"/>
        </w:rPr>
        <w:t xml:space="preserve">– something that would likely become available only in conjunction with human exploration of the Moon. Even then one has to assess </w:t>
      </w:r>
      <w:r w:rsidRPr="00412A19">
        <w:rPr>
          <w:rStyle w:val="Emphasis"/>
        </w:rPr>
        <w:t>how unique</w:t>
      </w:r>
      <w:r w:rsidRPr="00412A19">
        <w:rPr>
          <w:u w:val="single"/>
        </w:rPr>
        <w:t xml:space="preserve"> </w:t>
      </w:r>
      <w:r w:rsidRPr="00320BF9">
        <w:rPr>
          <w:u w:val="single"/>
        </w:rPr>
        <w:t xml:space="preserve">and useful </w:t>
      </w:r>
      <w:r w:rsidRPr="00412A19">
        <w:rPr>
          <w:rStyle w:val="Emphasis"/>
        </w:rPr>
        <w:t xml:space="preserve">the Moon is </w:t>
      </w:r>
      <w:r w:rsidRPr="00320BF9">
        <w:rPr>
          <w:u w:val="single"/>
        </w:rPr>
        <w:t>for astronomy in the first place. After all, the International Space Station (</w:t>
      </w:r>
      <w:r w:rsidRPr="005C2CD7">
        <w:rPr>
          <w:rStyle w:val="Emphasis"/>
          <w:highlight w:val="cyan"/>
        </w:rPr>
        <w:t>ISS</w:t>
      </w:r>
      <w:r w:rsidRPr="00320BF9">
        <w:rPr>
          <w:u w:val="single"/>
        </w:rPr>
        <w:t xml:space="preserve">), while having a well-developed infrastructure available, </w:t>
      </w:r>
      <w:r w:rsidRPr="00412A19">
        <w:rPr>
          <w:rStyle w:val="Emphasis"/>
        </w:rPr>
        <w:t xml:space="preserve">is </w:t>
      </w:r>
      <w:r w:rsidRPr="005C2CD7">
        <w:rPr>
          <w:rStyle w:val="Emphasis"/>
          <w:highlight w:val="cyan"/>
        </w:rPr>
        <w:t xml:space="preserve">not </w:t>
      </w:r>
      <w:r w:rsidRPr="00412A19">
        <w:rPr>
          <w:rStyle w:val="Emphasis"/>
        </w:rPr>
        <w:t xml:space="preserve">used </w:t>
      </w:r>
      <w:r w:rsidRPr="005C2CD7">
        <w:rPr>
          <w:rStyle w:val="Emphasis"/>
          <w:highlight w:val="cyan"/>
        </w:rPr>
        <w:t>for telescopes</w:t>
      </w:r>
      <w:r w:rsidRPr="00320BF9">
        <w:rPr>
          <w:u w:val="single"/>
        </w:rPr>
        <w:t xml:space="preserve">; its </w:t>
      </w:r>
      <w:r w:rsidRPr="005C2CD7">
        <w:rPr>
          <w:rStyle w:val="Emphasis"/>
          <w:highlight w:val="cyan"/>
        </w:rPr>
        <w:t>small</w:t>
      </w:r>
      <w:r w:rsidRPr="00320BF9">
        <w:rPr>
          <w:u w:val="single"/>
        </w:rPr>
        <w:t xml:space="preserve">, relatively </w:t>
      </w:r>
      <w:r w:rsidRPr="005C2CD7">
        <w:rPr>
          <w:rStyle w:val="Emphasis"/>
          <w:highlight w:val="cyan"/>
        </w:rPr>
        <w:t>unstable</w:t>
      </w:r>
      <w:r w:rsidRPr="005C2CD7">
        <w:rPr>
          <w:highlight w:val="cya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C2CD7">
        <w:rPr>
          <w:rStyle w:val="Emphasis"/>
          <w:highlight w:val="cyan"/>
        </w:rPr>
        <w:t>wide</w:t>
      </w:r>
      <w:r w:rsidRPr="00412A19">
        <w:rPr>
          <w:rStyle w:val="Emphasis"/>
        </w:rPr>
        <w:t xml:space="preserve"> </w:t>
      </w:r>
      <w:r w:rsidRPr="005C2CD7">
        <w:rPr>
          <w:rStyle w:val="Emphasis"/>
          <w:highlight w:val="cyan"/>
        </w:rPr>
        <w:t xml:space="preserve">consensus </w:t>
      </w:r>
      <w:r w:rsidRPr="00412A19">
        <w:rPr>
          <w:rStyle w:val="Emphasis"/>
        </w:rPr>
        <w:t>that</w:t>
      </w:r>
      <w:r w:rsidRPr="00AA4515">
        <w:rPr>
          <w:sz w:val="16"/>
        </w:rPr>
        <w:t xml:space="preserve"> a </w:t>
      </w:r>
      <w:r w:rsidRPr="00412A19">
        <w:rPr>
          <w:rStyle w:val="Emphasis"/>
        </w:rPr>
        <w:t xml:space="preserve">low-frequency </w:t>
      </w:r>
      <w:r w:rsidRPr="005C2CD7">
        <w:rPr>
          <w:rStyle w:val="Emphasis"/>
          <w:highlight w:val="cyan"/>
        </w:rPr>
        <w:t>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412A19">
        <w:rPr>
          <w:rStyle w:val="Emphasis"/>
          <w:bdr w:val="single" w:sz="18" w:space="0" w:color="auto"/>
        </w:rPr>
        <w:t xml:space="preserve">would be the </w:t>
      </w:r>
      <w:r w:rsidRPr="005C2CD7">
        <w:rPr>
          <w:rStyle w:val="Emphasis"/>
          <w:highlight w:val="cyan"/>
          <w:bdr w:val="single" w:sz="18" w:space="0" w:color="auto"/>
        </w:rPr>
        <w:t>highest priority</w:t>
      </w:r>
      <w:r w:rsidRPr="00AA4515">
        <w:rPr>
          <w:sz w:val="16"/>
        </w:rPr>
        <w:t xml:space="preserve"> (e.g., Jester and </w:t>
      </w:r>
      <w:proofErr w:type="spellStart"/>
      <w:r w:rsidRPr="00AA4515">
        <w:rPr>
          <w:sz w:val="16"/>
        </w:rPr>
        <w:t>Falcke</w:t>
      </w:r>
      <w:proofErr w:type="spellEnd"/>
      <w:r w:rsidRPr="00AA4515">
        <w:rPr>
          <w:sz w:val="16"/>
        </w:rPr>
        <w:t xml:space="preserve">, 2009; Burns et al., 2009). Radio waves at these frequencies are seriously distorted by the </w:t>
      </w:r>
      <w:r w:rsidRPr="00412A19">
        <w:rPr>
          <w:rStyle w:val="Emphasis"/>
        </w:rPr>
        <w:t xml:space="preserve">Earth’s </w:t>
      </w:r>
      <w:r w:rsidRPr="005C2CD7">
        <w:rPr>
          <w:rStyle w:val="Emphasis"/>
          <w:highlight w:val="cyan"/>
        </w:rPr>
        <w:t>ionosphere</w:t>
      </w:r>
      <w:r w:rsidRPr="00AA4515">
        <w:rPr>
          <w:sz w:val="16"/>
        </w:rPr>
        <w:t xml:space="preserve"> </w:t>
      </w:r>
      <w:r w:rsidRPr="00AA4515">
        <w:rPr>
          <w:rStyle w:val="StyleUnderline"/>
        </w:rPr>
        <w:t>and</w:t>
      </w:r>
      <w:r w:rsidRPr="00AA4515">
        <w:rPr>
          <w:sz w:val="16"/>
        </w:rPr>
        <w:t xml:space="preserve"> </w:t>
      </w:r>
      <w:r w:rsidRPr="00412A19">
        <w:rPr>
          <w:rStyle w:val="Emphasis"/>
        </w:rPr>
        <w:t xml:space="preserve">completely </w:t>
      </w:r>
      <w:r w:rsidRPr="005C2CD7">
        <w:rPr>
          <w:rStyle w:val="Emphasis"/>
          <w:highlight w:val="cyan"/>
        </w:rPr>
        <w:t>absorbed</w:t>
      </w:r>
      <w:r w:rsidRPr="00AA4515">
        <w:rPr>
          <w:sz w:val="16"/>
        </w:rPr>
        <w:t xml:space="preserve"> </w:t>
      </w:r>
      <w:r w:rsidRPr="00AA4515">
        <w:rPr>
          <w:rStyle w:val="StyleUnderline"/>
        </w:rPr>
        <w:t>or reflected at</w:t>
      </w:r>
      <w:r w:rsidRPr="00AA4515">
        <w:rPr>
          <w:sz w:val="16"/>
        </w:rPr>
        <w:t xml:space="preserve"> </w:t>
      </w:r>
      <w:r w:rsidRPr="005C2CD7">
        <w:rPr>
          <w:rStyle w:val="Emphasis"/>
          <w:highlight w:val="cyan"/>
        </w:rPr>
        <w:t>frequencies</w:t>
      </w:r>
      <w:r w:rsidRPr="00AA4515">
        <w:rPr>
          <w:sz w:val="16"/>
        </w:rPr>
        <w:t xml:space="preserve"> </w:t>
      </w:r>
      <w:r w:rsidRPr="005C2CD7">
        <w:rPr>
          <w:rStyle w:val="Emphasis"/>
          <w:highlight w:val="cyan"/>
          <w:bdr w:val="single" w:sz="18" w:space="0" w:color="auto"/>
        </w:rPr>
        <w:t xml:space="preserve">below </w:t>
      </w:r>
      <w:r w:rsidRPr="00412A19">
        <w:rPr>
          <w:rStyle w:val="Emphasis"/>
          <w:bdr w:val="single" w:sz="18" w:space="0" w:color="auto"/>
        </w:rPr>
        <w:t>10-</w:t>
      </w:r>
      <w:r w:rsidRPr="005C2CD7">
        <w:rPr>
          <w:rStyle w:val="Emphasis"/>
          <w:highlight w:val="cyan"/>
          <w:bdr w:val="single" w:sz="18" w:space="0" w:color="auto"/>
        </w:rPr>
        <w:t xml:space="preserve">30 </w:t>
      </w:r>
      <w:proofErr w:type="spellStart"/>
      <w:r w:rsidRPr="005C2CD7">
        <w:rPr>
          <w:rStyle w:val="Emphasis"/>
          <w:highlight w:val="cyan"/>
          <w:bdr w:val="single" w:sz="18" w:space="0" w:color="auto"/>
        </w:rPr>
        <w:t>MHz</w:t>
      </w:r>
      <w:r w:rsidRPr="00AA4515">
        <w:rPr>
          <w:sz w:val="16"/>
        </w:rPr>
        <w:t>.</w:t>
      </w:r>
      <w:proofErr w:type="spellEnd"/>
      <w:r w:rsidRPr="00AA4515">
        <w:rPr>
          <w:sz w:val="16"/>
        </w:rPr>
        <w:t xml:space="preserve"> H</w:t>
      </w:r>
      <w:r w:rsidRPr="00AA4515">
        <w:rPr>
          <w:rStyle w:val="StyleUnderline"/>
        </w:rPr>
        <w:t xml:space="preserve">ence, the low-frequency universe is the last uncharted part of the electromagnetic spectrum, and a </w:t>
      </w:r>
      <w:r w:rsidRPr="005C2CD7">
        <w:rPr>
          <w:rStyle w:val="Emphasis"/>
          <w:highlight w:val="cyan"/>
          <w:bdr w:val="single" w:sz="18" w:space="0" w:color="auto"/>
        </w:rPr>
        <w:t>lunar</w:t>
      </w:r>
      <w:r w:rsidRPr="00412A19">
        <w:rPr>
          <w:rStyle w:val="Emphasis"/>
          <w:bdr w:val="single" w:sz="18" w:space="0" w:color="auto"/>
        </w:rPr>
        <w:t xml:space="preserve"> infrastructure </w:t>
      </w:r>
      <w:r w:rsidRPr="005C2CD7">
        <w:rPr>
          <w:rStyle w:val="Emphasis"/>
          <w:highlight w:val="cyan"/>
          <w:bdr w:val="single" w:sz="18" w:space="0" w:color="auto"/>
        </w:rPr>
        <w:t xml:space="preserve">would </w:t>
      </w:r>
      <w:r w:rsidRPr="00412A19">
        <w:rPr>
          <w:rStyle w:val="Emphasis"/>
          <w:bdr w:val="single" w:sz="18" w:space="0" w:color="auto"/>
        </w:rPr>
        <w:t xml:space="preserve">greatly </w:t>
      </w:r>
      <w:r w:rsidRPr="005C2CD7">
        <w:rPr>
          <w:rStyle w:val="Emphasis"/>
          <w:highlight w:val="cyan"/>
          <w:bdr w:val="single" w:sz="18" w:space="0" w:color="auto"/>
        </w:rPr>
        <w:t xml:space="preserve">benefit </w:t>
      </w:r>
      <w:r w:rsidRPr="00412A19">
        <w:rPr>
          <w:rStyle w:val="Emphasis"/>
          <w:bdr w:val="single" w:sz="18" w:space="0" w:color="auto"/>
        </w:rPr>
        <w:t xml:space="preserve">its </w:t>
      </w:r>
      <w:r w:rsidRPr="005C2CD7">
        <w:rPr>
          <w:rStyle w:val="Emphasis"/>
          <w:highlight w:val="cyan"/>
          <w:bdr w:val="single" w:sz="18" w:space="0" w:color="auto"/>
        </w:rPr>
        <w:t>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7D6220A5" w14:textId="77777777" w:rsidR="00E5784F" w:rsidRDefault="00E5784F" w:rsidP="00E5784F">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388B6589" w14:textId="77777777" w:rsidR="00E5784F" w:rsidRPr="00DB6AEB" w:rsidRDefault="00E5784F" w:rsidP="00E5784F">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6C2FB88" w14:textId="77777777" w:rsidR="00E5784F" w:rsidRPr="001E4C04" w:rsidRDefault="00E5784F" w:rsidP="00E5784F">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C2CD7">
        <w:rPr>
          <w:rStyle w:val="Emphasis"/>
          <w:highlight w:val="cyan"/>
        </w:rPr>
        <w:t>the</w:t>
      </w:r>
      <w:r w:rsidRPr="005C2CD7">
        <w:rPr>
          <w:rStyle w:val="StyleUnderline"/>
          <w:highlight w:val="cyan"/>
        </w:rPr>
        <w:t xml:space="preserve"> </w:t>
      </w:r>
      <w:r w:rsidRPr="00216297">
        <w:rPr>
          <w:rStyle w:val="StyleUnderline"/>
        </w:rPr>
        <w:t xml:space="preserve">ultimate </w:t>
      </w:r>
      <w:r w:rsidRPr="005C2CD7">
        <w:rPr>
          <w:rStyle w:val="Emphasis"/>
          <w:highlight w:val="cyan"/>
        </w:rPr>
        <w:t>future of neutrino astronomy</w:t>
      </w:r>
      <w:r w:rsidRPr="005C2CD7">
        <w:rPr>
          <w:rStyle w:val="StyleUnderline"/>
          <w:highlight w:val="cyan"/>
        </w:rPr>
        <w:t xml:space="preserve"> </w:t>
      </w:r>
      <w:r w:rsidRPr="00216297">
        <w:rPr>
          <w:rStyle w:val="StyleUnderline"/>
        </w:rPr>
        <w:t xml:space="preserve">in the 21st Century </w:t>
      </w:r>
      <w:r w:rsidRPr="005C2CD7">
        <w:rPr>
          <w:rStyle w:val="Emphasis"/>
          <w:highlight w:val="cyan"/>
        </w:rPr>
        <w:t>may</w:t>
      </w:r>
      <w:r w:rsidRPr="005C2CD7">
        <w:rPr>
          <w:rStyle w:val="StyleUnderline"/>
          <w:highlight w:val="cyan"/>
        </w:rPr>
        <w:t xml:space="preserve"> </w:t>
      </w:r>
      <w:r w:rsidRPr="005C2CD7">
        <w:rPr>
          <w:rStyle w:val="Emphasis"/>
          <w:highlight w:val="cya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C2CD7">
        <w:rPr>
          <w:rStyle w:val="Emphasis"/>
          <w:highlight w:val="cyan"/>
        </w:rPr>
        <w:t>significant issues in particle physics</w:t>
      </w:r>
      <w:r w:rsidRPr="00216297">
        <w:rPr>
          <w:rStyle w:val="StyleUnderline"/>
        </w:rPr>
        <w:t xml:space="preserve">, such as searches for proton decay and measurement of the neutron's electric dipole moment, </w:t>
      </w:r>
      <w:r w:rsidRPr="005C2CD7">
        <w:rPr>
          <w:rStyle w:val="Emphasis"/>
          <w:highlight w:val="cya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C2CD7">
        <w:rPr>
          <w:rStyle w:val="Emphasis"/>
          <w:highlight w:val="cyan"/>
        </w:rPr>
        <w:t>Earth's stratosphere</w:t>
      </w:r>
      <w:r w:rsidRPr="005C2CD7">
        <w:rPr>
          <w:rStyle w:val="StyleUnderline"/>
          <w:highlight w:val="cya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C2CD7">
        <w:rPr>
          <w:rStyle w:val="Emphasis"/>
          <w:highlight w:val="cyan"/>
        </w:rPr>
        <w:t>proposal for a neutrino detector at a lunar base</w:t>
      </w:r>
      <w:r w:rsidRPr="00216297">
        <w:rPr>
          <w:rStyle w:val="StyleUnderline"/>
        </w:rPr>
        <w:t xml:space="preserve">, then, </w:t>
      </w:r>
      <w:r w:rsidRPr="005C2CD7">
        <w:rPr>
          <w:rStyle w:val="Emphasis"/>
          <w:highlight w:val="cyan"/>
        </w:rPr>
        <w:t>represents</w:t>
      </w:r>
      <w:r w:rsidRPr="005C2CD7">
        <w:rPr>
          <w:rStyle w:val="StyleUnderline"/>
          <w:highlight w:val="cyan"/>
        </w:rPr>
        <w:t xml:space="preserve"> </w:t>
      </w:r>
      <w:r w:rsidRPr="00216297">
        <w:rPr>
          <w:rStyle w:val="StyleUnderline"/>
        </w:rPr>
        <w:t xml:space="preserve">an important </w:t>
      </w:r>
      <w:r w:rsidRPr="005C2CD7">
        <w:rPr>
          <w:rStyle w:val="Emphasis"/>
          <w:highlight w:val="cyan"/>
        </w:rPr>
        <w:t>shift in emphasis towards</w:t>
      </w:r>
      <w:r w:rsidRPr="005C2CD7">
        <w:rPr>
          <w:rStyle w:val="StyleUnderline"/>
          <w:highlight w:val="cyan"/>
        </w:rPr>
        <w:t xml:space="preserve"> </w:t>
      </w:r>
      <w:r w:rsidRPr="00216297">
        <w:rPr>
          <w:rStyle w:val="StyleUnderline"/>
        </w:rPr>
        <w:t xml:space="preserve">fundamental </w:t>
      </w:r>
      <w:r w:rsidRPr="005C2CD7">
        <w:rPr>
          <w:rStyle w:val="Emphasis"/>
          <w:highlight w:val="cyan"/>
        </w:rPr>
        <w:t>physics research in space</w:t>
      </w:r>
      <w:r w:rsidRPr="00216297">
        <w:rPr>
          <w:rStyle w:val="StyleUnderline"/>
        </w:rPr>
        <w:t xml:space="preserve">, </w:t>
      </w:r>
      <w:r w:rsidRPr="005C2CD7">
        <w:rPr>
          <w:rStyle w:val="Emphasis"/>
          <w:highlight w:val="cyan"/>
          <w:bdr w:val="single" w:sz="18" w:space="0" w:color="auto"/>
        </w:rPr>
        <w:t>as a part of NASA's initiative</w:t>
      </w:r>
      <w:r w:rsidRPr="005C2CD7">
        <w:rPr>
          <w:rStyle w:val="StyleUnderline"/>
          <w:highlight w:val="cyan"/>
        </w:rPr>
        <w:t xml:space="preserve"> </w:t>
      </w:r>
      <w:r w:rsidRPr="005C2CD7">
        <w:rPr>
          <w:rStyle w:val="Emphasis"/>
          <w:highlight w:val="cyan"/>
        </w:rPr>
        <w:t>to re-establish</w:t>
      </w:r>
      <w:r w:rsidRPr="005C2CD7">
        <w:rPr>
          <w:rStyle w:val="StyleUnderline"/>
          <w:highlight w:val="cyan"/>
        </w:rPr>
        <w:t xml:space="preserve"> </w:t>
      </w:r>
      <w:r w:rsidRPr="005C2CD7">
        <w:rPr>
          <w:rStyle w:val="Emphasis"/>
          <w:highlight w:val="cyan"/>
          <w:bdr w:val="single" w:sz="18" w:space="0" w:color="auto"/>
        </w:rPr>
        <w:t>a permanent presence on the Moon.</w:t>
      </w:r>
      <w:r w:rsidRPr="005C2CD7">
        <w:rPr>
          <w:sz w:val="16"/>
          <w:highlight w:val="cyan"/>
        </w:rPr>
        <w:t xml:space="preserve"> </w:t>
      </w:r>
      <w:r w:rsidRPr="001E4C04">
        <w:rPr>
          <w:sz w:val="16"/>
        </w:rPr>
        <w:t xml:space="preserve">Such a </w:t>
      </w:r>
      <w:r w:rsidRPr="00216297">
        <w:rPr>
          <w:rStyle w:val="StyleUnderline"/>
        </w:rPr>
        <w:t xml:space="preserve">detector would </w:t>
      </w:r>
      <w:r w:rsidRPr="005C2CD7">
        <w:rPr>
          <w:rStyle w:val="Emphasis"/>
          <w:highlight w:val="cyan"/>
        </w:rPr>
        <w:t>bolster</w:t>
      </w:r>
      <w:r w:rsidRPr="005C2CD7">
        <w:rPr>
          <w:rStyle w:val="StyleUnderline"/>
          <w:highlight w:val="cyan"/>
        </w:rPr>
        <w:t xml:space="preserve"> </w:t>
      </w:r>
      <w:r w:rsidRPr="00216297">
        <w:rPr>
          <w:rStyle w:val="StyleUnderline"/>
        </w:rPr>
        <w:t xml:space="preserve">not only the </w:t>
      </w:r>
      <w:r w:rsidRPr="005C2CD7">
        <w:rPr>
          <w:rStyle w:val="Emphasis"/>
          <w:highlight w:val="cyan"/>
        </w:rPr>
        <w:t>science</w:t>
      </w:r>
      <w:r w:rsidRPr="005C2CD7">
        <w:rPr>
          <w:rStyle w:val="StyleUnderline"/>
          <w:highlight w:val="cyan"/>
        </w:rPr>
        <w:t xml:space="preserve"> </w:t>
      </w:r>
      <w:r w:rsidRPr="005C2CD7">
        <w:rPr>
          <w:rStyle w:val="Emphasis"/>
          <w:highlight w:val="cyan"/>
        </w:rPr>
        <w:t>of neutrino</w:t>
      </w:r>
      <w:r w:rsidRPr="005C2CD7">
        <w:rPr>
          <w:rStyle w:val="StyleUnderline"/>
          <w:highlight w:val="cyan"/>
        </w:rPr>
        <w:t xml:space="preserve"> </w:t>
      </w:r>
      <w:r w:rsidRPr="00216297">
        <w:rPr>
          <w:rStyle w:val="StyleUnderline"/>
        </w:rPr>
        <w:t xml:space="preserve">astronomy and its role in basic astrophysics as a neutrino telescope, but would also enhance our fundamental understanding of the </w:t>
      </w:r>
      <w:r w:rsidRPr="005C2CD7">
        <w:rPr>
          <w:rStyle w:val="Emphasis"/>
          <w:highlight w:val="cyan"/>
        </w:rPr>
        <w:t>physics</w:t>
      </w:r>
      <w:r w:rsidRPr="005C2CD7">
        <w:rPr>
          <w:rStyle w:val="StyleUnderline"/>
          <w:highlight w:val="cya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C8793D">
        <w:rPr>
          <w:rStyle w:val="Emphasis"/>
        </w:rPr>
        <w:t xml:space="preserve">round of </w:t>
      </w:r>
      <w:r w:rsidRPr="005C2CD7">
        <w:rPr>
          <w:rStyle w:val="Emphasis"/>
          <w:highlight w:val="cyan"/>
        </w:rPr>
        <w:t>scientific experiment candidates for a lunar outpost</w:t>
      </w:r>
      <w:r w:rsidRPr="00216297">
        <w:rPr>
          <w:rStyle w:val="Emphasis"/>
        </w:rPr>
        <w:t xml:space="preserve">, in fact, </w:t>
      </w:r>
      <w:r w:rsidRPr="005C2CD7">
        <w:rPr>
          <w:rStyle w:val="Emphasis"/>
          <w:highlight w:val="cyan"/>
        </w:rPr>
        <w:t xml:space="preserve">includes </w:t>
      </w:r>
      <w:r w:rsidRPr="00216297">
        <w:rPr>
          <w:rStyle w:val="Emphasis"/>
        </w:rPr>
        <w:t xml:space="preserve">a </w:t>
      </w:r>
      <w:r w:rsidRPr="005C2CD7">
        <w:rPr>
          <w:rStyle w:val="Emphasis"/>
          <w:highlight w:val="cyan"/>
          <w:bdr w:val="single" w:sz="18" w:space="0" w:color="auto"/>
        </w:rPr>
        <w:t>lunar neutrino telescope</w:t>
      </w:r>
      <w:r w:rsidRPr="005C2CD7">
        <w:rPr>
          <w:rStyle w:val="Emphasis"/>
          <w:highlight w:val="cya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C2CD7">
        <w:rPr>
          <w:rStyle w:val="Emphasis"/>
          <w:highlight w:val="cyan"/>
        </w:rPr>
        <w:t>Moon</w:t>
      </w:r>
      <w:r w:rsidRPr="00216297">
        <w:rPr>
          <w:rStyle w:val="StyleUnderline"/>
        </w:rPr>
        <w:t xml:space="preserve">, on the other hand, clearly </w:t>
      </w:r>
      <w:r w:rsidRPr="005C2CD7">
        <w:rPr>
          <w:rStyle w:val="Emphasis"/>
          <w:highlight w:val="cyan"/>
        </w:rPr>
        <w:t>has advantages</w:t>
      </w:r>
      <w:r w:rsidRPr="005C2CD7">
        <w:rPr>
          <w:rStyle w:val="StyleUnderline"/>
          <w:highlight w:val="cyan"/>
        </w:rPr>
        <w:t xml:space="preserve"> </w:t>
      </w:r>
      <w:r w:rsidRPr="00216297">
        <w:rPr>
          <w:rStyle w:val="StyleUnderline"/>
        </w:rPr>
        <w:t xml:space="preserve">illustrated in Figure 1 due to the </w:t>
      </w:r>
      <w:r w:rsidRPr="005C2CD7">
        <w:rPr>
          <w:rStyle w:val="Emphasis"/>
          <w:highlight w:val="cyan"/>
        </w:rPr>
        <w:t>lack of</w:t>
      </w:r>
      <w:r w:rsidRPr="00216297">
        <w:rPr>
          <w:rStyle w:val="StyleUnderline"/>
        </w:rPr>
        <w:t xml:space="preserve"> in situ </w:t>
      </w:r>
      <w:r w:rsidRPr="005C2CD7">
        <w:rPr>
          <w:rStyle w:val="Emphasis"/>
          <w:highlight w:val="cyan"/>
        </w:rPr>
        <w:t>atmospheric neutrinos</w:t>
      </w:r>
      <w:r w:rsidRPr="005C2CD7">
        <w:rPr>
          <w:rStyle w:val="StyleUnderline"/>
          <w:highlight w:val="cyan"/>
        </w:rPr>
        <w:t xml:space="preserve"> </w:t>
      </w:r>
      <w:r w:rsidRPr="00216297">
        <w:rPr>
          <w:rStyle w:val="StyleUnderline"/>
        </w:rPr>
        <w:t xml:space="preserve">[6,9] and the </w:t>
      </w:r>
      <w:r w:rsidRPr="005C2CD7">
        <w:rPr>
          <w:rStyle w:val="Emphasis"/>
          <w:highlight w:val="cyan"/>
        </w:rPr>
        <w:t>absence of nuclear reactor antineutrino</w:t>
      </w:r>
      <w:r w:rsidRPr="005C2CD7">
        <w:rPr>
          <w:rStyle w:val="StyleUnderline"/>
          <w:highlight w:val="cya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1138642E" w14:textId="77777777" w:rsidR="00E5784F" w:rsidRPr="00F06024" w:rsidRDefault="00E5784F" w:rsidP="00E5784F">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3B67EF09" w14:textId="77777777" w:rsidR="00E5784F" w:rsidRPr="00D06C87" w:rsidRDefault="00E5784F" w:rsidP="00E5784F">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1D49FA33" w14:textId="77777777" w:rsidR="00E5784F" w:rsidRPr="00055F1F" w:rsidRDefault="00E5784F" w:rsidP="00E5784F">
      <w:pPr>
        <w:rPr>
          <w:sz w:val="16"/>
        </w:rPr>
      </w:pPr>
      <w:r w:rsidRPr="00055F1F">
        <w:rPr>
          <w:sz w:val="16"/>
        </w:rPr>
        <w:t xml:space="preserve">The </w:t>
      </w:r>
      <w:r w:rsidRPr="005C2CD7">
        <w:rPr>
          <w:rStyle w:val="Emphasis"/>
          <w:highlight w:val="cyan"/>
        </w:rPr>
        <w:t xml:space="preserve">key to preventing </w:t>
      </w:r>
      <w:r w:rsidRPr="00AC1DAA">
        <w:rPr>
          <w:rStyle w:val="Emphasis"/>
        </w:rPr>
        <w:t xml:space="preserve">nuclear </w:t>
      </w:r>
      <w:r w:rsidRPr="005C2CD7">
        <w:rPr>
          <w:rStyle w:val="Emphasis"/>
          <w:highlight w:val="cyan"/>
        </w:rPr>
        <w:t>prolif</w:t>
      </w:r>
      <w:r w:rsidRPr="00AC1DAA">
        <w:rPr>
          <w:rStyle w:val="Emphasis"/>
        </w:rPr>
        <w:t>eration</w:t>
      </w:r>
      <w:r w:rsidRPr="00AC1DAA">
        <w:rPr>
          <w:sz w:val="16"/>
        </w:rPr>
        <w:t xml:space="preserve"> </w:t>
      </w:r>
      <w:r w:rsidRPr="00AC1DAA">
        <w:rPr>
          <w:rStyle w:val="Emphasis"/>
        </w:rPr>
        <w:t xml:space="preserve">may </w:t>
      </w:r>
      <w:r w:rsidRPr="005C2CD7">
        <w:rPr>
          <w:rStyle w:val="Emphasis"/>
          <w:highlight w:val="cyan"/>
        </w:rPr>
        <w:t>depend on</w:t>
      </w:r>
      <w:r w:rsidRPr="005C2CD7">
        <w:rPr>
          <w:sz w:val="16"/>
          <w:highlight w:val="cya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5C2CD7">
        <w:rPr>
          <w:rStyle w:val="Emphasis"/>
          <w:highlight w:val="cya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5C2CD7">
        <w:rPr>
          <w:rStyle w:val="Emphasis"/>
          <w:highlight w:val="cyan"/>
        </w:rPr>
        <w:t>tech</w:t>
      </w:r>
      <w:r w:rsidRPr="00AC1DAA">
        <w:rPr>
          <w:rStyle w:val="Emphasis"/>
        </w:rPr>
        <w:t>nology</w:t>
      </w:r>
      <w:r w:rsidRPr="005C2CD7">
        <w:rPr>
          <w:rStyle w:val="Emphasis"/>
          <w:highlight w:val="cyan"/>
        </w:rPr>
        <w:t xml:space="preserve"> that</w:t>
      </w:r>
      <w:r w:rsidRPr="005C2CD7">
        <w:rPr>
          <w:rStyle w:val="StyleUnderline"/>
          <w:highlight w:val="cyan"/>
        </w:rPr>
        <w:t xml:space="preserve"> </w:t>
      </w:r>
      <w:r w:rsidRPr="001E4C04">
        <w:rPr>
          <w:rStyle w:val="StyleUnderline"/>
        </w:rPr>
        <w:t xml:space="preserve">can </w:t>
      </w:r>
      <w:r w:rsidRPr="005C2CD7">
        <w:rPr>
          <w:rStyle w:val="Emphasis"/>
          <w:highlight w:val="cyan"/>
        </w:rPr>
        <w:t>spot</w:t>
      </w:r>
      <w:r w:rsidRPr="005C2CD7">
        <w:rPr>
          <w:rStyle w:val="StyleUnderline"/>
          <w:highlight w:val="cyan"/>
        </w:rPr>
        <w:t xml:space="preserve"> </w:t>
      </w:r>
      <w:r w:rsidRPr="001E4C04">
        <w:rPr>
          <w:rStyle w:val="StyleUnderline"/>
        </w:rPr>
        <w:t xml:space="preserve">those elusive </w:t>
      </w:r>
      <w:r w:rsidRPr="005C2CD7">
        <w:rPr>
          <w:rStyle w:val="Emphasis"/>
          <w:highlight w:val="cyan"/>
        </w:rPr>
        <w:t>subatomic particles</w:t>
      </w:r>
      <w:r w:rsidRPr="005C2CD7">
        <w:rPr>
          <w:rStyle w:val="StyleUnderline"/>
          <w:highlight w:val="cyan"/>
        </w:rPr>
        <w:t xml:space="preserve"> </w:t>
      </w:r>
      <w:r w:rsidRPr="005C2CD7">
        <w:rPr>
          <w:rStyle w:val="Emphasis"/>
          <w:highlight w:val="cyan"/>
        </w:rPr>
        <w:t>and</w:t>
      </w:r>
      <w:r w:rsidRPr="001E4C04">
        <w:rPr>
          <w:rStyle w:val="StyleUnderline"/>
        </w:rPr>
        <w:t xml:space="preserve">, in doing so, </w:t>
      </w:r>
      <w:r w:rsidRPr="005C2CD7">
        <w:rPr>
          <w:rStyle w:val="Emphasis"/>
          <w:highlight w:val="cyan"/>
        </w:rPr>
        <w:t>alert</w:t>
      </w:r>
      <w:r w:rsidRPr="005C2CD7">
        <w:rPr>
          <w:rStyle w:val="StyleUnderline"/>
          <w:highlight w:val="cyan"/>
        </w:rPr>
        <w:t xml:space="preserve"> </w:t>
      </w:r>
      <w:r w:rsidRPr="001E4C04">
        <w:rPr>
          <w:rStyle w:val="StyleUnderline"/>
        </w:rPr>
        <w:t xml:space="preserve">international </w:t>
      </w:r>
      <w:r w:rsidRPr="005C2CD7">
        <w:rPr>
          <w:rStyle w:val="Emphasis"/>
          <w:highlight w:val="cyan"/>
        </w:rPr>
        <w:t>authorities to</w:t>
      </w:r>
      <w:r w:rsidRPr="005C2CD7">
        <w:rPr>
          <w:rStyle w:val="StyleUnderline"/>
          <w:highlight w:val="cyan"/>
        </w:rPr>
        <w:t xml:space="preserve"> </w:t>
      </w:r>
      <w:r w:rsidRPr="001E4C04">
        <w:rPr>
          <w:rStyle w:val="StyleUnderline"/>
        </w:rPr>
        <w:t xml:space="preserve">the </w:t>
      </w:r>
      <w:r w:rsidRPr="005C2CD7">
        <w:rPr>
          <w:rStyle w:val="Emphasis"/>
          <w:highlight w:val="cya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C2CD7">
        <w:rPr>
          <w:rStyle w:val="Emphasis"/>
          <w:highlight w:val="cyan"/>
        </w:rPr>
        <w:t>monitor</w:t>
      </w:r>
      <w:r w:rsidRPr="005C2CD7">
        <w:rPr>
          <w:rStyle w:val="StyleUnderline"/>
          <w:highlight w:val="cyan"/>
        </w:rPr>
        <w:t xml:space="preserve"> </w:t>
      </w:r>
      <w:r w:rsidRPr="001E4C04">
        <w:rPr>
          <w:rStyle w:val="StyleUnderline"/>
        </w:rPr>
        <w:t xml:space="preserve">the </w:t>
      </w:r>
      <w:r w:rsidRPr="005C2CD7">
        <w:rPr>
          <w:rStyle w:val="Emphasis"/>
          <w:highlight w:val="cyan"/>
        </w:rPr>
        <w:t>plutonium</w:t>
      </w:r>
      <w:r w:rsidRPr="005C2CD7">
        <w:rPr>
          <w:rStyle w:val="StyleUnderline"/>
          <w:highlight w:val="cyan"/>
        </w:rPr>
        <w:t xml:space="preserve"> </w:t>
      </w:r>
      <w:r w:rsidRPr="005C2CD7">
        <w:rPr>
          <w:rStyle w:val="Emphasis"/>
          <w:highlight w:val="cyan"/>
        </w:rPr>
        <w:t>content</w:t>
      </w:r>
      <w:r w:rsidRPr="005C2CD7">
        <w:rPr>
          <w:rStyle w:val="StyleUnderline"/>
          <w:highlight w:val="cyan"/>
        </w:rPr>
        <w:t xml:space="preserve"> </w:t>
      </w:r>
      <w:r w:rsidRPr="001E4C04">
        <w:rPr>
          <w:rStyle w:val="StyleUnderline"/>
        </w:rPr>
        <w:t xml:space="preserve">in a nuclear reactor </w:t>
      </w:r>
      <w:r w:rsidRPr="005C2CD7">
        <w:rPr>
          <w:rStyle w:val="Emphasis"/>
          <w:highlight w:val="cyan"/>
          <w:bdr w:val="single" w:sz="18" w:space="0" w:color="auto"/>
        </w:rPr>
        <w:t>in real time</w:t>
      </w:r>
      <w:r w:rsidRPr="005C2CD7">
        <w:rPr>
          <w:rStyle w:val="StyleUnderline"/>
          <w:highlight w:val="cya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5C2CD7">
        <w:rPr>
          <w:rStyle w:val="Emphasis"/>
          <w:highlight w:val="cyan"/>
        </w:rPr>
        <w:t>such tech</w:t>
      </w:r>
      <w:r w:rsidRPr="00AC1DAA">
        <w:rPr>
          <w:rStyle w:val="Emphasis"/>
        </w:rPr>
        <w:t xml:space="preserve">nology </w:t>
      </w:r>
      <w:r w:rsidRPr="005C2CD7">
        <w:rPr>
          <w:rStyle w:val="Emphasis"/>
          <w:highlight w:val="cyan"/>
        </w:rPr>
        <w:t>deployed</w:t>
      </w:r>
      <w:r w:rsidRPr="005C2CD7">
        <w:rPr>
          <w:rStyle w:val="StyleUnderline"/>
          <w:highlight w:val="cyan"/>
        </w:rPr>
        <w:t xml:space="preserve"> </w:t>
      </w:r>
      <w:r w:rsidRPr="001E4C04">
        <w:rPr>
          <w:rStyle w:val="StyleUnderline"/>
        </w:rPr>
        <w:t xml:space="preserve">outside nuclear reactors </w:t>
      </w:r>
      <w:r w:rsidRPr="005C2CD7">
        <w:rPr>
          <w:rStyle w:val="Emphasis"/>
          <w:highlight w:val="cya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5C2CD7">
        <w:rPr>
          <w:rStyle w:val="Emphasis"/>
          <w:highlight w:val="cyan"/>
        </w:rPr>
        <w:t>ensur</w:t>
      </w:r>
      <w:r w:rsidRPr="00AC1DAA">
        <w:rPr>
          <w:rStyle w:val="Emphasis"/>
        </w:rPr>
        <w:t>ing</w:t>
      </w:r>
      <w:r w:rsidRPr="00AC1DAA">
        <w:rPr>
          <w:rStyle w:val="StyleUnderline"/>
        </w:rPr>
        <w:t xml:space="preserve"> t</w:t>
      </w:r>
      <w:r w:rsidRPr="001E4C04">
        <w:rPr>
          <w:rStyle w:val="StyleUnderline"/>
        </w:rPr>
        <w:t xml:space="preserve">hat </w:t>
      </w:r>
      <w:r w:rsidRPr="005C2CD7">
        <w:rPr>
          <w:rStyle w:val="Emphasis"/>
          <w:highlight w:val="cyan"/>
        </w:rPr>
        <w:t>countries</w:t>
      </w:r>
      <w:r w:rsidRPr="005C2CD7">
        <w:rPr>
          <w:rStyle w:val="StyleUnderline"/>
          <w:highlight w:val="cyan"/>
        </w:rPr>
        <w:t xml:space="preserve"> </w:t>
      </w:r>
      <w:r w:rsidRPr="005C2CD7">
        <w:rPr>
          <w:rStyle w:val="Emphasis"/>
          <w:highlight w:val="cyan"/>
        </w:rPr>
        <w:t xml:space="preserve">are not </w:t>
      </w:r>
      <w:r w:rsidRPr="005C2CD7">
        <w:rPr>
          <w:rStyle w:val="Emphasis"/>
          <w:highlight w:val="cyan"/>
          <w:bdr w:val="single" w:sz="18" w:space="0" w:color="auto"/>
        </w:rPr>
        <w:t>making weapons-related material</w:t>
      </w:r>
      <w:r w:rsidRPr="005C2CD7">
        <w:rPr>
          <w:rStyle w:val="StyleUnderline"/>
          <w:highlight w:val="cya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C2CD7">
        <w:rPr>
          <w:rStyle w:val="Emphasis"/>
          <w:highlight w:val="cyan"/>
        </w:rPr>
        <w:t>finding neutrinos</w:t>
      </w:r>
      <w:r w:rsidRPr="005C2CD7">
        <w:rPr>
          <w:rStyle w:val="StyleUnderline"/>
          <w:highlight w:val="cyan"/>
        </w:rPr>
        <w:t xml:space="preserve"> </w:t>
      </w:r>
      <w:r w:rsidRPr="001E4C04">
        <w:rPr>
          <w:rStyle w:val="StyleUnderline"/>
        </w:rPr>
        <w:t xml:space="preserve">in water </w:t>
      </w:r>
      <w:r w:rsidRPr="005C2CD7">
        <w:rPr>
          <w:rStyle w:val="Emphasis"/>
          <w:highlight w:val="cyan"/>
          <w:bdr w:val="single" w:sz="18" w:space="0" w:color="auto"/>
        </w:rPr>
        <w:t xml:space="preserve">is still </w:t>
      </w:r>
      <w:r w:rsidRPr="00AC1DAA">
        <w:rPr>
          <w:rStyle w:val="Emphasis"/>
          <w:bdr w:val="single" w:sz="18" w:space="0" w:color="auto"/>
        </w:rPr>
        <w:t xml:space="preserve">pretty </w:t>
      </w:r>
      <w:r w:rsidRPr="005C2CD7">
        <w:rPr>
          <w:rStyle w:val="Emphasis"/>
          <w:highlight w:val="cyan"/>
          <w:bdr w:val="single" w:sz="18" w:space="0" w:color="auto"/>
        </w:rPr>
        <w:t>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C1DAA">
        <w:rPr>
          <w:rStyle w:val="Emphasis"/>
        </w:rPr>
        <w:t xml:space="preserve">if the </w:t>
      </w:r>
      <w:r w:rsidRPr="005C2CD7">
        <w:rPr>
          <w:rStyle w:val="Emphasis"/>
          <w:highlight w:val="cyan"/>
        </w:rPr>
        <w:t>line between civilian and military use of nuc</w:t>
      </w:r>
      <w:r w:rsidRPr="00AC1DAA">
        <w:rPr>
          <w:rStyle w:val="Emphasis"/>
        </w:rPr>
        <w:t xml:space="preserve">lear energy </w:t>
      </w:r>
      <w:r w:rsidRPr="005C2CD7">
        <w:rPr>
          <w:rStyle w:val="Emphasis"/>
          <w:highlight w:val="cya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C2CD7">
        <w:rPr>
          <w:rStyle w:val="Emphasis"/>
          <w:highlight w:val="cyan"/>
        </w:rPr>
        <w:t>dual-use</w:t>
      </w:r>
      <w:r w:rsidRPr="00B26A19">
        <w:rPr>
          <w:rStyle w:val="StyleUnderline"/>
        </w:rPr>
        <w:t xml:space="preserve">” capabilities of nuclear reactors </w:t>
      </w:r>
      <w:r w:rsidRPr="005C2CD7">
        <w:rPr>
          <w:rStyle w:val="Emphasis"/>
          <w:highlight w:val="cyan"/>
        </w:rPr>
        <w:t>presents a</w:t>
      </w:r>
      <w:r w:rsidRPr="005C2CD7">
        <w:rPr>
          <w:rStyle w:val="StyleUnderline"/>
          <w:highlight w:val="cyan"/>
        </w:rPr>
        <w:t xml:space="preserve"> </w:t>
      </w:r>
      <w:r w:rsidRPr="00B26A19">
        <w:rPr>
          <w:rStyle w:val="StyleUnderline"/>
        </w:rPr>
        <w:t xml:space="preserve">significant </w:t>
      </w:r>
      <w:r w:rsidRPr="005C2CD7">
        <w:rPr>
          <w:rStyle w:val="Emphasis"/>
          <w:highlight w:val="cyan"/>
        </w:rPr>
        <w:t>challenge</w:t>
      </w:r>
      <w:r w:rsidRPr="005C2CD7">
        <w:rPr>
          <w:rStyle w:val="StyleUnderline"/>
          <w:highlight w:val="cya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C2CD7">
        <w:rPr>
          <w:rStyle w:val="Emphasis"/>
          <w:highlight w:val="cyan"/>
        </w:rPr>
        <w:t>neutrino</w:t>
      </w:r>
      <w:r w:rsidRPr="005C2CD7">
        <w:rPr>
          <w:rStyle w:val="StyleUnderline"/>
          <w:highlight w:val="cyan"/>
        </w:rPr>
        <w:t xml:space="preserve"> </w:t>
      </w:r>
      <w:r w:rsidRPr="005C2CD7">
        <w:rPr>
          <w:rStyle w:val="Emphasis"/>
          <w:highlight w:val="cya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5C2CD7">
        <w:rPr>
          <w:rStyle w:val="Emphasis"/>
          <w:highlight w:val="cya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C2CD7">
        <w:rPr>
          <w:rStyle w:val="Emphasis"/>
          <w:highlight w:val="cyan"/>
        </w:rPr>
        <w:t xml:space="preserve">Optimizing </w:t>
      </w:r>
      <w:r w:rsidRPr="008006B3">
        <w:rPr>
          <w:rStyle w:val="Emphasis"/>
        </w:rPr>
        <w:t xml:space="preserve">reactor </w:t>
      </w:r>
      <w:r w:rsidRPr="005C2CD7">
        <w:rPr>
          <w:rStyle w:val="Emphasis"/>
          <w:highlight w:val="cyan"/>
        </w:rPr>
        <w:t>power levels to produce plutonium</w:t>
      </w:r>
      <w:r w:rsidRPr="00B26A19">
        <w:rPr>
          <w:rStyle w:val="StyleUnderline"/>
        </w:rPr>
        <w:t xml:space="preserve">, </w:t>
      </w:r>
      <w:r w:rsidRPr="005C2CD7">
        <w:rPr>
          <w:rStyle w:val="Emphasis"/>
          <w:highlight w:val="cyan"/>
        </w:rPr>
        <w:t xml:space="preserve">a </w:t>
      </w:r>
      <w:r w:rsidRPr="008006B3">
        <w:rPr>
          <w:rStyle w:val="Emphasis"/>
        </w:rPr>
        <w:t xml:space="preserve">telltale </w:t>
      </w:r>
      <w:r w:rsidRPr="005C2CD7">
        <w:rPr>
          <w:rStyle w:val="Emphasis"/>
          <w:highlight w:val="cyan"/>
        </w:rPr>
        <w:t>sign</w:t>
      </w:r>
      <w:r w:rsidRPr="005C2CD7">
        <w:rPr>
          <w:rStyle w:val="StyleUnderline"/>
          <w:highlight w:val="cyan"/>
        </w:rPr>
        <w:t xml:space="preserve"> </w:t>
      </w:r>
      <w:r w:rsidRPr="00B26A19">
        <w:rPr>
          <w:rStyle w:val="StyleUnderline"/>
        </w:rPr>
        <w:t xml:space="preserve">that </w:t>
      </w:r>
      <w:r w:rsidRPr="008006B3">
        <w:rPr>
          <w:rStyle w:val="Emphasis"/>
        </w:rPr>
        <w:t xml:space="preserve">a country is trying </w:t>
      </w:r>
      <w:r w:rsidRPr="005C2CD7">
        <w:rPr>
          <w:rStyle w:val="Emphasis"/>
          <w:highlight w:val="cyan"/>
        </w:rPr>
        <w:t>to build a bomb</w:t>
      </w:r>
      <w:r w:rsidRPr="00B26A19">
        <w:rPr>
          <w:rStyle w:val="StyleUnderline"/>
        </w:rPr>
        <w:t xml:space="preserve">, </w:t>
      </w:r>
      <w:r w:rsidRPr="005C2CD7">
        <w:rPr>
          <w:rStyle w:val="Emphasis"/>
          <w:highlight w:val="cyan"/>
          <w:bdr w:val="single" w:sz="18" w:space="0" w:color="auto"/>
        </w:rPr>
        <w:t xml:space="preserve">will change the </w:t>
      </w:r>
      <w:r w:rsidRPr="008006B3">
        <w:rPr>
          <w:rStyle w:val="Emphasis"/>
          <w:bdr w:val="single" w:sz="18" w:space="0" w:color="auto"/>
        </w:rPr>
        <w:t xml:space="preserve">rate and energy </w:t>
      </w:r>
      <w:r w:rsidRPr="005C2CD7">
        <w:rPr>
          <w:rStyle w:val="Emphasis"/>
          <w:highlight w:val="cyan"/>
          <w:bdr w:val="single" w:sz="18" w:space="0" w:color="auto"/>
        </w:rPr>
        <w:t>spectrum</w:t>
      </w:r>
      <w:r w:rsidRPr="005C2CD7">
        <w:rPr>
          <w:rStyle w:val="StyleUnderline"/>
          <w:highlight w:val="cyan"/>
        </w:rPr>
        <w:t xml:space="preserve"> </w:t>
      </w:r>
      <w:r w:rsidRPr="005C2CD7">
        <w:rPr>
          <w:rStyle w:val="Emphasis"/>
          <w:highlight w:val="cyan"/>
        </w:rPr>
        <w:t xml:space="preserve">of </w:t>
      </w:r>
      <w:r w:rsidRPr="008006B3">
        <w:rPr>
          <w:rStyle w:val="Emphasis"/>
        </w:rPr>
        <w:t>anti</w:t>
      </w:r>
      <w:r w:rsidRPr="005C2CD7">
        <w:rPr>
          <w:rStyle w:val="Emphasis"/>
          <w:highlight w:val="cya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5C2CD7">
        <w:rPr>
          <w:rStyle w:val="Emphasis"/>
          <w:highlight w:val="cya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For now</w:t>
      </w:r>
      <w:r w:rsidRPr="008006B3">
        <w:rPr>
          <w:sz w:val="16"/>
        </w:rPr>
        <w:t xml:space="preserve">, </w:t>
      </w:r>
      <w:r w:rsidRPr="008006B3">
        <w:rPr>
          <w:rStyle w:val="Emphasis"/>
        </w:rPr>
        <w:t>a detector must stay within tens of meters</w:t>
      </w:r>
      <w:r w:rsidRPr="008006B3">
        <w:rPr>
          <w:sz w:val="16"/>
        </w:rPr>
        <w:t xml:space="preserve"> </w:t>
      </w:r>
      <w:r w:rsidRPr="00055F1F">
        <w:rPr>
          <w:sz w:val="16"/>
        </w:rPr>
        <w:t xml:space="preserve">of the reactor to be effective. But </w:t>
      </w:r>
      <w:r w:rsidRPr="005C2CD7">
        <w:rPr>
          <w:rStyle w:val="Emphasis"/>
          <w:highlight w:val="cyan"/>
        </w:rPr>
        <w:t>in the future</w:t>
      </w:r>
      <w:r w:rsidRPr="00055F1F">
        <w:rPr>
          <w:sz w:val="16"/>
        </w:rPr>
        <w:t xml:space="preserve">, </w:t>
      </w:r>
      <w:r w:rsidRPr="00B26A19">
        <w:rPr>
          <w:rStyle w:val="StyleUnderline"/>
        </w:rPr>
        <w:t xml:space="preserve">could such </w:t>
      </w:r>
      <w:r w:rsidRPr="005C2CD7">
        <w:rPr>
          <w:rStyle w:val="Emphasis"/>
          <w:highlight w:val="cya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5C2CD7">
        <w:rPr>
          <w:rStyle w:val="Emphasis"/>
          <w:highlight w:val="cyan"/>
          <w:bdr w:val="single" w:sz="18" w:space="0" w:color="auto"/>
        </w:rPr>
        <w:t>spot</w:t>
      </w:r>
      <w:r w:rsidRPr="005C2CD7">
        <w:rPr>
          <w:rStyle w:val="StyleUnderline"/>
          <w:highlight w:val="cyan"/>
          <w:bdr w:val="single" w:sz="18" w:space="0" w:color="auto"/>
        </w:rPr>
        <w:t xml:space="preserve"> </w:t>
      </w:r>
      <w:r w:rsidRPr="005C2CD7">
        <w:rPr>
          <w:rStyle w:val="Emphasis"/>
          <w:highlight w:val="cya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5C2CD7">
        <w:rPr>
          <w:rStyle w:val="Emphasis"/>
          <w:highlight w:val="cyan"/>
          <w:bdr w:val="single" w:sz="18" w:space="0" w:color="auto"/>
        </w:rPr>
        <w:t>across borders</w:t>
      </w:r>
      <w:r w:rsidRPr="005C2CD7">
        <w:rPr>
          <w:rStyle w:val="Emphasis"/>
          <w:highlight w:val="cya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C2CD7">
        <w:rPr>
          <w:rStyle w:val="Emphasis"/>
          <w:highlight w:val="cyan"/>
        </w:rPr>
        <w:t>study</w:t>
      </w:r>
      <w:r w:rsidRPr="005C2CD7">
        <w:rPr>
          <w:rStyle w:val="StyleUnderline"/>
          <w:highlight w:val="cyan"/>
        </w:rPr>
        <w:t xml:space="preserve"> </w:t>
      </w:r>
      <w:r w:rsidRPr="00B26A19">
        <w:rPr>
          <w:rStyle w:val="StyleUnderline"/>
        </w:rPr>
        <w:t xml:space="preserve">of a range of possible </w:t>
      </w:r>
      <w:r w:rsidRPr="005C2CD7">
        <w:rPr>
          <w:rStyle w:val="Emphasis"/>
          <w:highlight w:val="cyan"/>
        </w:rPr>
        <w:t>enhancements</w:t>
      </w:r>
      <w:r w:rsidRPr="005C2CD7">
        <w:rPr>
          <w:rStyle w:val="StyleUnderline"/>
          <w:highlight w:val="cyan"/>
        </w:rPr>
        <w:t xml:space="preserve"> </w:t>
      </w:r>
      <w:r w:rsidRPr="00B26A19">
        <w:rPr>
          <w:rStyle w:val="StyleUnderline"/>
        </w:rPr>
        <w:t xml:space="preserve">to improve standoff and overall sensitivity. And in any case, </w:t>
      </w:r>
      <w:r w:rsidRPr="008006B3">
        <w:rPr>
          <w:rStyle w:val="Emphasis"/>
        </w:rPr>
        <w:t xml:space="preserve">the mere </w:t>
      </w:r>
      <w:r w:rsidRPr="005C2CD7">
        <w:rPr>
          <w:rStyle w:val="Emphasis"/>
          <w:highlight w:val="cyan"/>
        </w:rPr>
        <w:t xml:space="preserve">knowledge that such </w:t>
      </w:r>
      <w:r w:rsidRPr="005C2CD7">
        <w:rPr>
          <w:rStyle w:val="Emphasis"/>
          <w:highlight w:val="cya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5C2CD7">
        <w:rPr>
          <w:rStyle w:val="Emphasis"/>
          <w:highlight w:val="cyan"/>
        </w:rPr>
        <w:t xml:space="preserve">could prove to be </w:t>
      </w:r>
      <w:r w:rsidRPr="005C2CD7">
        <w:rPr>
          <w:rStyle w:val="Emphasis"/>
          <w:highlight w:val="cyan"/>
          <w:bdr w:val="single" w:sz="18" w:space="0" w:color="auto"/>
        </w:rPr>
        <w:t xml:space="preserve">a powerful deterrent to </w:t>
      </w:r>
      <w:r w:rsidRPr="008006B3">
        <w:rPr>
          <w:rStyle w:val="Emphasis"/>
          <w:bdr w:val="single" w:sz="18" w:space="0" w:color="auto"/>
        </w:rPr>
        <w:t xml:space="preserve">nuclear </w:t>
      </w:r>
      <w:r w:rsidRPr="005C2CD7">
        <w:rPr>
          <w:rStyle w:val="Emphasis"/>
          <w:highlight w:val="cya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
    <w:p w14:paraId="25D2CBE4" w14:textId="77777777" w:rsidR="00E5784F" w:rsidRPr="00216297" w:rsidRDefault="00E5784F" w:rsidP="00E5784F">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22E49ECE" w14:textId="77777777" w:rsidR="00E5784F" w:rsidRPr="00FE2CDD" w:rsidRDefault="00E5784F" w:rsidP="00E5784F">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37AD086C" w14:textId="1275D51A" w:rsidR="00E5784F" w:rsidRDefault="00E5784F" w:rsidP="00E5784F">
      <w:pPr>
        <w:spacing w:line="240" w:lineRule="auto"/>
        <w:rPr>
          <w:rStyle w:val="StyleUnderline"/>
        </w:rPr>
      </w:pPr>
      <w:r w:rsidRPr="005C2CD7">
        <w:rPr>
          <w:rStyle w:val="StyleUnderline"/>
          <w:highlight w:val="cyan"/>
        </w:rPr>
        <w:t>The spread of nuc</w:t>
      </w:r>
      <w:r w:rsidRPr="00C8793D">
        <w:rPr>
          <w:rStyle w:val="StyleUnderline"/>
        </w:rPr>
        <w:t>lear weapon</w:t>
      </w:r>
      <w:r w:rsidRPr="005C2CD7">
        <w:rPr>
          <w:rStyle w:val="StyleUnderline"/>
          <w:highlight w:val="cyan"/>
        </w:rPr>
        <w:t>s poses</w:t>
      </w:r>
      <w:r w:rsidRPr="00C8793D">
        <w:rPr>
          <w:rStyle w:val="StyleUnderline"/>
        </w:rPr>
        <w:t xml:space="preserve"> at least six </w:t>
      </w:r>
      <w:r w:rsidRPr="005C2CD7">
        <w:rPr>
          <w:rStyle w:val="Emphasis"/>
          <w:highlight w:val="cyan"/>
        </w:rPr>
        <w:t>severe threats</w:t>
      </w:r>
      <w:r w:rsidRPr="005C2CD7">
        <w:rPr>
          <w:rStyle w:val="StyleUnderline"/>
          <w:highlight w:val="cyan"/>
        </w:rPr>
        <w:t xml:space="preserve"> to international</w:t>
      </w:r>
      <w:r w:rsidRPr="00C8793D">
        <w:rPr>
          <w:rStyle w:val="StyleUnderline"/>
        </w:rPr>
        <w:t xml:space="preserve"> peace and </w:t>
      </w:r>
      <w:r w:rsidRPr="005C2CD7">
        <w:rPr>
          <w:rStyle w:val="StyleUnderline"/>
          <w:highlight w:val="cyan"/>
        </w:rPr>
        <w:t>security including</w:t>
      </w:r>
      <w:r w:rsidRPr="00C8793D">
        <w:rPr>
          <w:rStyle w:val="StyleUnderline"/>
        </w:rPr>
        <w:t xml:space="preserve">: </w:t>
      </w:r>
      <w:r w:rsidRPr="005C2CD7">
        <w:rPr>
          <w:rStyle w:val="Emphasis"/>
          <w:highlight w:val="cyan"/>
        </w:rPr>
        <w:t>nuc</w:t>
      </w:r>
      <w:r w:rsidRPr="00C8793D">
        <w:rPr>
          <w:rStyle w:val="Emphasis"/>
        </w:rPr>
        <w:t xml:space="preserve">lear </w:t>
      </w:r>
      <w:r w:rsidRPr="005C2CD7">
        <w:rPr>
          <w:rStyle w:val="Emphasis"/>
          <w:highlight w:val="cyan"/>
        </w:rPr>
        <w:t>war</w:t>
      </w:r>
      <w:r w:rsidRPr="00C8793D">
        <w:rPr>
          <w:rStyle w:val="StyleUnderline"/>
        </w:rPr>
        <w:t xml:space="preserve">, </w:t>
      </w:r>
      <w:r w:rsidRPr="00C8793D">
        <w:rPr>
          <w:rStyle w:val="Emphasis"/>
        </w:rPr>
        <w:t>nuclear terrorism</w:t>
      </w:r>
      <w:r w:rsidRPr="00C8793D">
        <w:rPr>
          <w:rStyle w:val="StyleUnderline"/>
        </w:rPr>
        <w:t xml:space="preserve">, </w:t>
      </w:r>
      <w:r w:rsidRPr="005C2CD7">
        <w:rPr>
          <w:rStyle w:val="StyleUnderline"/>
          <w:highlight w:val="cyan"/>
        </w:rPr>
        <w:t>global</w:t>
      </w:r>
      <w:r w:rsidRPr="00C8793D">
        <w:rPr>
          <w:rStyle w:val="StyleUnderline"/>
        </w:rPr>
        <w:t xml:space="preserve"> and</w:t>
      </w:r>
      <w:r w:rsidRPr="00C8793D">
        <w:rPr>
          <w:sz w:val="16"/>
        </w:rPr>
        <w:t xml:space="preserve"> </w:t>
      </w:r>
      <w:r w:rsidRPr="00C8793D">
        <w:rPr>
          <w:rStyle w:val="StyleUnderline"/>
        </w:rPr>
        <w:t xml:space="preserve">regional </w:t>
      </w:r>
      <w:r w:rsidRPr="005C2CD7">
        <w:rPr>
          <w:rStyle w:val="StyleUnderline"/>
          <w:highlight w:val="cya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C2CD7">
        <w:rPr>
          <w:rStyle w:val="StyleUnderline"/>
          <w:highlight w:val="cyan"/>
        </w:rPr>
        <w:t>Before</w:t>
      </w:r>
      <w:r w:rsidRPr="00C8793D">
        <w:rPr>
          <w:rStyle w:val="StyleUnderline"/>
        </w:rPr>
        <w:t xml:space="preserve"> reaching a state of </w:t>
      </w:r>
      <w:r w:rsidRPr="005C2CD7">
        <w:rPr>
          <w:rStyle w:val="Emphasis"/>
          <w:highlight w:val="cyan"/>
        </w:rPr>
        <w:t>MAD</w:t>
      </w:r>
      <w:r w:rsidRPr="00C8793D">
        <w:rPr>
          <w:sz w:val="16"/>
        </w:rPr>
        <w:t xml:space="preserve">, </w:t>
      </w:r>
      <w:r w:rsidRPr="005C2CD7">
        <w:rPr>
          <w:rStyle w:val="StyleUnderline"/>
          <w:highlight w:val="cyan"/>
        </w:rPr>
        <w:t>new</w:t>
      </w:r>
      <w:r w:rsidRPr="00C8793D">
        <w:rPr>
          <w:rStyle w:val="StyleUnderline"/>
        </w:rPr>
        <w:t xml:space="preserve"> nuclear </w:t>
      </w:r>
      <w:r w:rsidRPr="005C2CD7">
        <w:rPr>
          <w:rStyle w:val="StyleUnderline"/>
          <w:highlight w:val="cya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5C2CD7">
        <w:rPr>
          <w:rStyle w:val="StyleUnderline"/>
          <w:highlight w:val="cyan"/>
        </w:rPr>
        <w:t xml:space="preserve"> </w:t>
      </w:r>
      <w:r w:rsidRPr="005C2CD7">
        <w:rPr>
          <w:rStyle w:val="Emphasis"/>
          <w:highlight w:val="cyan"/>
        </w:rPr>
        <w:t>lack</w:t>
      </w:r>
      <w:r w:rsidRPr="00C8793D">
        <w:rPr>
          <w:rStyle w:val="StyleUnderline"/>
        </w:rPr>
        <w:t xml:space="preserve"> a </w:t>
      </w:r>
      <w:r w:rsidRPr="005C2CD7">
        <w:rPr>
          <w:rStyle w:val="StyleUnderline"/>
          <w:highlight w:val="cyan"/>
        </w:rPr>
        <w:t>secure-</w:t>
      </w:r>
      <w:r w:rsidRPr="005C2CD7">
        <w:rPr>
          <w:rStyle w:val="Emphasis"/>
          <w:highlight w:val="cyan"/>
        </w:rPr>
        <w:t>second strike</w:t>
      </w:r>
      <w:r w:rsidRPr="005C2CD7">
        <w:rPr>
          <w:rStyle w:val="StyleUnderline"/>
          <w:highlight w:val="cyan"/>
        </w:rPr>
        <w:t xml:space="preserve"> capability</w:t>
      </w:r>
      <w:r w:rsidRPr="00C8793D">
        <w:rPr>
          <w:sz w:val="16"/>
        </w:rPr>
        <w:t xml:space="preserve">. In this context, </w:t>
      </w:r>
      <w:r w:rsidRPr="00C8793D">
        <w:rPr>
          <w:rStyle w:val="StyleUnderline"/>
        </w:rPr>
        <w:t xml:space="preserve">one or both states might believe that </w:t>
      </w:r>
      <w:r w:rsidRPr="005C2CD7">
        <w:rPr>
          <w:rStyle w:val="StyleUnderline"/>
          <w:highlight w:val="cyan"/>
        </w:rPr>
        <w:t xml:space="preserve">it has an </w:t>
      </w:r>
      <w:r w:rsidRPr="005C2CD7">
        <w:rPr>
          <w:rStyle w:val="Emphasis"/>
          <w:highlight w:val="cyan"/>
        </w:rPr>
        <w:t>incentive</w:t>
      </w:r>
      <w:r w:rsidRPr="005C2CD7">
        <w:rPr>
          <w:rStyle w:val="StyleUnderline"/>
          <w:highlight w:val="cyan"/>
        </w:rPr>
        <w:t xml:space="preserve"> to </w:t>
      </w:r>
      <w:r w:rsidRPr="005C2CD7">
        <w:rPr>
          <w:rStyle w:val="Emphasis"/>
          <w:highlight w:val="cyan"/>
        </w:rPr>
        <w:t>use</w:t>
      </w:r>
      <w:r w:rsidRPr="00C8793D">
        <w:rPr>
          <w:rStyle w:val="StyleUnderline"/>
        </w:rPr>
        <w:t xml:space="preserve"> nuclear weapons </w:t>
      </w:r>
      <w:r w:rsidRPr="005C2CD7">
        <w:rPr>
          <w:rStyle w:val="Emphasis"/>
          <w:highlight w:val="cya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in an attempt </w:t>
      </w:r>
      <w:r w:rsidRPr="00C8793D">
        <w:rPr>
          <w:rStyle w:val="Emphasis"/>
        </w:rPr>
        <w:t>to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5C2CD7">
        <w:rPr>
          <w:rStyle w:val="Emphasis"/>
          <w:highlight w:val="cyan"/>
        </w:rPr>
        <w:t xml:space="preserve">a future crisis could result in a </w:t>
      </w:r>
      <w:r w:rsidRPr="00C8793D">
        <w:rPr>
          <w:rStyle w:val="Emphasis"/>
        </w:rPr>
        <w:t xml:space="preserve">devastating </w:t>
      </w:r>
      <w:r w:rsidRPr="005C2CD7">
        <w:rPr>
          <w:rStyle w:val="Emphasis"/>
          <w:highlight w:val="cya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5C2CD7">
        <w:rPr>
          <w:rStyle w:val="Emphasis"/>
          <w:highlight w:val="cyan"/>
        </w:rPr>
        <w:t>as nuclear weapons spread</w:t>
      </w:r>
      <w:r w:rsidRPr="00C8793D">
        <w:rPr>
          <w:rStyle w:val="StyleUnderline"/>
        </w:rPr>
        <w:t xml:space="preserve">, the </w:t>
      </w:r>
      <w:r w:rsidRPr="005C2CD7">
        <w:rPr>
          <w:rStyle w:val="Emphasis"/>
          <w:highlight w:val="cyan"/>
        </w:rPr>
        <w:t>possibility</w:t>
      </w:r>
      <w:r w:rsidRPr="005C2CD7">
        <w:rPr>
          <w:rStyle w:val="StyleUnderline"/>
          <w:highlight w:val="cyan"/>
        </w:rPr>
        <w:t xml:space="preserve"> </w:t>
      </w:r>
      <w:r w:rsidRPr="00C8793D">
        <w:rPr>
          <w:rStyle w:val="StyleUnderline"/>
        </w:rPr>
        <w:t xml:space="preserve">that </w:t>
      </w:r>
      <w:r w:rsidRPr="005C2CD7">
        <w:rPr>
          <w:rStyle w:val="Emphasis"/>
          <w:highlight w:val="cyan"/>
        </w:rPr>
        <w:t>they</w:t>
      </w:r>
      <w:r w:rsidRPr="005C2CD7">
        <w:rPr>
          <w:rStyle w:val="StyleUnderline"/>
          <w:highlight w:val="cyan"/>
        </w:rPr>
        <w:t xml:space="preserve"> </w:t>
      </w:r>
      <w:r w:rsidRPr="00C8793D">
        <w:rPr>
          <w:rStyle w:val="StyleUnderline"/>
        </w:rPr>
        <w:t xml:space="preserve">will </w:t>
      </w:r>
      <w:r w:rsidRPr="00C8793D">
        <w:rPr>
          <w:rStyle w:val="Emphasis"/>
        </w:rPr>
        <w:t xml:space="preserve">eventually </w:t>
      </w:r>
      <w:r w:rsidRPr="005C2CD7">
        <w:rPr>
          <w:rStyle w:val="Emphasis"/>
          <w:highlight w:val="cyan"/>
          <w:bdr w:val="single" w:sz="18" w:space="0" w:color="auto"/>
        </w:rPr>
        <w:t>fall into terrorist hands increases</w:t>
      </w:r>
      <w:r w:rsidRPr="00C8793D">
        <w:rPr>
          <w:sz w:val="16"/>
        </w:rPr>
        <w:t xml:space="preserve">. </w:t>
      </w:r>
      <w:r w:rsidRPr="00C8793D">
        <w:rPr>
          <w:rStyle w:val="StyleUnderline"/>
        </w:rPr>
        <w:t xml:space="preserve">States could </w:t>
      </w:r>
      <w:r w:rsidRPr="005C2CD7">
        <w:rPr>
          <w:rStyle w:val="Emphasis"/>
          <w:highlight w:val="cya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allowing terrorist groups or corrupt or ideologically-motivated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5C2CD7">
        <w:rPr>
          <w:rStyle w:val="Emphasis"/>
          <w:highlight w:val="cyan"/>
        </w:rPr>
        <w:t>loose nukes</w:t>
      </w:r>
      <w:r w:rsidRPr="005C2CD7">
        <w:rPr>
          <w:rStyle w:val="StyleUnderline"/>
          <w:highlight w:val="cya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C2CD7">
        <w:rPr>
          <w:rStyle w:val="Emphasis"/>
          <w:highlight w:val="cyan"/>
        </w:rPr>
        <w:t>Historically</w:t>
      </w:r>
      <w:r w:rsidRPr="00C8793D">
        <w:rPr>
          <w:sz w:val="16"/>
        </w:rPr>
        <w:t xml:space="preserve">, we have seen that </w:t>
      </w:r>
      <w:r w:rsidRPr="00C8793D">
        <w:rPr>
          <w:rStyle w:val="StyleUnderline"/>
        </w:rPr>
        <w:t xml:space="preserve">the </w:t>
      </w:r>
      <w:r w:rsidRPr="005C2CD7">
        <w:rPr>
          <w:rStyle w:val="Emphasis"/>
          <w:highlight w:val="cyan"/>
        </w:rPr>
        <w:t>spread</w:t>
      </w:r>
      <w:r w:rsidRPr="00C8793D">
        <w:rPr>
          <w:rStyle w:val="Emphasis"/>
        </w:rPr>
        <w:t xml:space="preserve"> </w:t>
      </w:r>
      <w:r w:rsidRPr="005C2CD7">
        <w:rPr>
          <w:rStyle w:val="Emphasis"/>
          <w:highlight w:val="cyan"/>
        </w:rPr>
        <w:t>of nuclear weapons</w:t>
      </w:r>
      <w:r w:rsidRPr="005C2CD7">
        <w:rPr>
          <w:rStyle w:val="StyleUnderline"/>
          <w:highlight w:val="cyan"/>
        </w:rPr>
        <w:t xml:space="preserve"> </w:t>
      </w:r>
      <w:r w:rsidRPr="00C8793D">
        <w:rPr>
          <w:rStyle w:val="StyleUnderline"/>
        </w:rPr>
        <w:t xml:space="preserve">has emboldened their possessors and </w:t>
      </w:r>
      <w:r w:rsidRPr="005C2CD7">
        <w:rPr>
          <w:rStyle w:val="StyleUnderline"/>
          <w:highlight w:val="cyan"/>
        </w:rPr>
        <w:t xml:space="preserve">contributed to </w:t>
      </w:r>
      <w:r w:rsidRPr="005C2CD7">
        <w:rPr>
          <w:rStyle w:val="Emphasis"/>
          <w:highlight w:val="cya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5C2CD7">
        <w:rPr>
          <w:rStyle w:val="StyleUnderline"/>
          <w:highlight w:val="cyan"/>
        </w:rPr>
        <w:t xml:space="preserve">aggressiveness is more </w:t>
      </w:r>
      <w:r w:rsidRPr="005C2CD7">
        <w:rPr>
          <w:rStyle w:val="Emphasis"/>
          <w:highlight w:val="cya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nuclear-armed Iran would likely step up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5C2CD7">
        <w:rPr>
          <w:rStyle w:val="Emphasis"/>
          <w:highlight w:val="cyan"/>
        </w:rPr>
        <w:t>crises</w:t>
      </w:r>
      <w:r w:rsidRPr="005C2CD7">
        <w:rPr>
          <w:rStyle w:val="StyleUnderline"/>
          <w:highlight w:val="cyan"/>
        </w:rPr>
        <w:t xml:space="preserve"> could result in a </w:t>
      </w:r>
      <w:r w:rsidRPr="005C2CD7">
        <w:rPr>
          <w:rStyle w:val="Emphasis"/>
          <w:highlight w:val="cyan"/>
        </w:rPr>
        <w:t>catastrophic nuclear exchange</w:t>
      </w:r>
      <w:r w:rsidRPr="00C8793D">
        <w:rPr>
          <w:rStyle w:val="StyleUnderline"/>
        </w:rPr>
        <w:t>.</w:t>
      </w:r>
    </w:p>
    <w:p w14:paraId="51A8E095" w14:textId="77777777" w:rsidR="00974517" w:rsidRPr="00927BDF" w:rsidRDefault="00974517" w:rsidP="00974517">
      <w:pPr>
        <w:pStyle w:val="Heading4"/>
      </w:pPr>
      <w:r w:rsidRPr="002365EE">
        <w:t xml:space="preserve">Second-generation proliferators have less </w:t>
      </w:r>
      <w:r w:rsidRPr="002365EE">
        <w:rPr>
          <w:u w:val="single"/>
        </w:rPr>
        <w:t>expertise</w:t>
      </w:r>
      <w:r w:rsidRPr="002365EE">
        <w:t xml:space="preserve"> AND </w:t>
      </w:r>
      <w:r w:rsidRPr="002365EE">
        <w:rPr>
          <w:u w:val="single"/>
        </w:rPr>
        <w:t>technological capacity</w:t>
      </w:r>
      <w:r w:rsidRPr="002365EE">
        <w:t xml:space="preserve"> with nuclear weapons-increases the odds of deterrence failure. </w:t>
      </w:r>
    </w:p>
    <w:p w14:paraId="56BC96E2" w14:textId="77777777" w:rsidR="00974517" w:rsidRPr="002365EE" w:rsidRDefault="00974517" w:rsidP="00974517">
      <w:r w:rsidRPr="002365EE">
        <w:t xml:space="preserve">W. Michael </w:t>
      </w:r>
      <w:r w:rsidRPr="00927BDF">
        <w:rPr>
          <w:rStyle w:val="Style13ptBold"/>
        </w:rPr>
        <w:t>Reisman 18</w:t>
      </w:r>
      <w:r w:rsidRPr="002365EE">
        <w:t xml:space="preserve">. </w:t>
      </w:r>
      <w:proofErr w:type="spellStart"/>
      <w:r w:rsidRPr="002365EE">
        <w:t>Myres</w:t>
      </w:r>
      <w:proofErr w:type="spellEnd"/>
      <w:r w:rsidRPr="002365EE">
        <w:t xml:space="preserve"> S. McDougal Professor of International Law, Yale Law School. 03/08/2018. Will a Policy of Preemptive Self-Defense Make Us All Safer? SSRN Scholarly Paper, ID 3162033, Social Science Research Network. papers.ssrn.com, https://papers.ssrn.com/abstract=3162033.</w:t>
      </w:r>
    </w:p>
    <w:p w14:paraId="1BF54561" w14:textId="77777777" w:rsidR="00974517" w:rsidRPr="003D1D74" w:rsidRDefault="00974517" w:rsidP="00974517">
      <w:pPr>
        <w:rPr>
          <w:rStyle w:val="StyleUnderline"/>
        </w:rPr>
      </w:pPr>
      <w:r w:rsidRPr="002365EE">
        <w:rPr>
          <w:sz w:val="16"/>
        </w:rPr>
        <w:t xml:space="preserve">V </w:t>
      </w:r>
      <w:r w:rsidRPr="00DB2537">
        <w:rPr>
          <w:rStyle w:val="StyleUnderline"/>
        </w:rPr>
        <w:t>Until now, what one might call the “</w:t>
      </w:r>
      <w:r w:rsidRPr="002365EE">
        <w:rPr>
          <w:rStyle w:val="Emphasis"/>
        </w:rPr>
        <w:t>operational code</w:t>
      </w:r>
      <w:r w:rsidRPr="00DB2537">
        <w:rPr>
          <w:rStyle w:val="StyleUnderline"/>
        </w:rPr>
        <w:t xml:space="preserve">” with respect to the deployment of nuclear weapons has differed from that of other weapons systems. </w:t>
      </w:r>
      <w:r w:rsidRPr="002365EE">
        <w:rPr>
          <w:rStyle w:val="Emphasis"/>
        </w:rPr>
        <w:t>Wholly apart</w:t>
      </w:r>
      <w:r w:rsidRPr="00DB2537">
        <w:rPr>
          <w:rStyle w:val="StyleUnderline"/>
        </w:rPr>
        <w:t xml:space="preserve"> from the presence or absence of </w:t>
      </w:r>
      <w:r w:rsidRPr="002365EE">
        <w:rPr>
          <w:rStyle w:val="Emphasis"/>
        </w:rPr>
        <w:t>formal “no-first-strike” commitments</w:t>
      </w:r>
      <w:r w:rsidRPr="00DB2537">
        <w:rPr>
          <w:rStyle w:val="StyleUnderline"/>
        </w:rPr>
        <w:t xml:space="preserve"> and putting aside the question of their </w:t>
      </w:r>
      <w:r w:rsidRPr="002365EE">
        <w:rPr>
          <w:rStyle w:val="Emphasis"/>
        </w:rPr>
        <w:t>credibility</w:t>
      </w:r>
      <w:r w:rsidRPr="00DB2537">
        <w:rPr>
          <w:rStyle w:val="StyleUnderline"/>
        </w:rPr>
        <w:t xml:space="preserve">, a system of “mutually assured destruction” or </w:t>
      </w:r>
      <w:r w:rsidRPr="005C2CD7">
        <w:rPr>
          <w:rStyle w:val="StyleUnderline"/>
          <w:highlight w:val="cyan"/>
        </w:rPr>
        <w:t xml:space="preserve">“MAD” </w:t>
      </w:r>
      <w:r w:rsidRPr="005C2CD7">
        <w:rPr>
          <w:rStyle w:val="Emphasis"/>
          <w:highlight w:val="cyan"/>
        </w:rPr>
        <w:t>has</w:t>
      </w:r>
      <w:r w:rsidRPr="005C2CD7">
        <w:rPr>
          <w:rStyle w:val="StyleUnderline"/>
          <w:highlight w:val="cyan"/>
        </w:rPr>
        <w:t xml:space="preserve"> effectively deterred</w:t>
      </w:r>
      <w:r w:rsidRPr="00DB2537">
        <w:rPr>
          <w:rStyle w:val="StyleUnderline"/>
        </w:rPr>
        <w:t xml:space="preserve"> any preemptive gamble as between the major nuclear powers. For these states, essential national security has come to rest on the ability to ensure that an adversary’s first strike will not disable the target state which would still be able to </w:t>
      </w:r>
      <w:r w:rsidRPr="002365EE">
        <w:rPr>
          <w:rStyle w:val="Emphasis"/>
        </w:rPr>
        <w:t>respond</w:t>
      </w:r>
      <w:r w:rsidRPr="00DB2537">
        <w:rPr>
          <w:rStyle w:val="StyleUnderline"/>
        </w:rPr>
        <w:t xml:space="preserve"> with </w:t>
      </w:r>
      <w:r w:rsidRPr="002365EE">
        <w:rPr>
          <w:rStyle w:val="Emphasis"/>
        </w:rPr>
        <w:t>devastating effect</w:t>
      </w:r>
      <w:r w:rsidRPr="00DB2537">
        <w:rPr>
          <w:rStyle w:val="StyleUnderline"/>
        </w:rPr>
        <w:t xml:space="preserve"> on the attacker. Any </w:t>
      </w:r>
      <w:r w:rsidRPr="002365EE">
        <w:rPr>
          <w:rStyle w:val="Emphasis"/>
        </w:rPr>
        <w:t>sought</w:t>
      </w:r>
      <w:r w:rsidRPr="00DB2537">
        <w:rPr>
          <w:rStyle w:val="StyleUnderline"/>
        </w:rPr>
        <w:t xml:space="preserve"> advantage of a first-strike is, thus, </w:t>
      </w:r>
      <w:r w:rsidRPr="002365EE">
        <w:rPr>
          <w:rStyle w:val="Emphasis"/>
        </w:rPr>
        <w:t>guaranteed to be pyrrhic</w:t>
      </w:r>
      <w:r w:rsidRPr="00DB2537">
        <w:rPr>
          <w:rStyle w:val="StyleUnderline"/>
        </w:rPr>
        <w:t xml:space="preserve">. </w:t>
      </w:r>
      <w:r w:rsidRPr="005C2CD7">
        <w:rPr>
          <w:rStyle w:val="StyleUnderline"/>
          <w:highlight w:val="cyan"/>
        </w:rPr>
        <w:t>This</w:t>
      </w:r>
      <w:r w:rsidRPr="00DB2537">
        <w:rPr>
          <w:rStyle w:val="StyleUnderline"/>
        </w:rPr>
        <w:t xml:space="preserve"> odd, counter-intuitive and even morally perplexing </w:t>
      </w:r>
      <w:r w:rsidRPr="005C2CD7">
        <w:rPr>
          <w:rStyle w:val="StyleUnderline"/>
          <w:highlight w:val="cyan"/>
        </w:rPr>
        <w:t>system</w:t>
      </w:r>
      <w:r w:rsidRPr="00DB2537">
        <w:rPr>
          <w:rStyle w:val="StyleUnderline"/>
        </w:rPr>
        <w:t xml:space="preserve"> of reciprocal defense </w:t>
      </w:r>
      <w:r w:rsidRPr="005C2CD7">
        <w:rPr>
          <w:rStyle w:val="StyleUnderline"/>
          <w:highlight w:val="cyan"/>
        </w:rPr>
        <w:t xml:space="preserve">must </w:t>
      </w:r>
      <w:r w:rsidRPr="005C2CD7">
        <w:rPr>
          <w:rStyle w:val="Emphasis"/>
          <w:highlight w:val="cyan"/>
        </w:rPr>
        <w:t>assume</w:t>
      </w:r>
      <w:r w:rsidRPr="00DB2537">
        <w:rPr>
          <w:rStyle w:val="StyleUnderline"/>
        </w:rPr>
        <w:t xml:space="preserve">, first, a world of </w:t>
      </w:r>
      <w:r w:rsidRPr="005C2CD7">
        <w:rPr>
          <w:rStyle w:val="Emphasis"/>
          <w:highlight w:val="cyan"/>
        </w:rPr>
        <w:t>administratively effective</w:t>
      </w:r>
      <w:r w:rsidRPr="005C2CD7">
        <w:rPr>
          <w:sz w:val="16"/>
          <w:highlight w:val="cyan"/>
        </w:rPr>
        <w:t xml:space="preserve"> </w:t>
      </w:r>
      <w:r w:rsidRPr="005C2CD7">
        <w:rPr>
          <w:rStyle w:val="StyleUnderline"/>
          <w:highlight w:val="cyan"/>
        </w:rPr>
        <w:t xml:space="preserve">and not </w:t>
      </w:r>
      <w:r w:rsidRPr="005C2CD7">
        <w:rPr>
          <w:rStyle w:val="Emphasis"/>
          <w:highlight w:val="cyan"/>
        </w:rPr>
        <w:t>failed</w:t>
      </w:r>
      <w:r w:rsidRPr="005C2CD7">
        <w:rPr>
          <w:rStyle w:val="StyleUnderline"/>
          <w:highlight w:val="cyan"/>
        </w:rPr>
        <w:t xml:space="preserve"> or </w:t>
      </w:r>
      <w:r w:rsidRPr="005C2CD7">
        <w:rPr>
          <w:rStyle w:val="Emphasis"/>
          <w:highlight w:val="cyan"/>
        </w:rPr>
        <w:t>faux states</w:t>
      </w:r>
      <w:r w:rsidRPr="00DB2537">
        <w:rPr>
          <w:rStyle w:val="StyleUnderline"/>
        </w:rPr>
        <w:t xml:space="preserve">; second, the </w:t>
      </w:r>
      <w:r w:rsidRPr="005C2CD7">
        <w:rPr>
          <w:rStyle w:val="Emphasis"/>
          <w:highlight w:val="cyan"/>
        </w:rPr>
        <w:t>rationality</w:t>
      </w:r>
      <w:r w:rsidRPr="00DB2537">
        <w:rPr>
          <w:rStyle w:val="StyleUnderline"/>
        </w:rPr>
        <w:t xml:space="preserve"> of the principal actors; </w:t>
      </w:r>
      <w:r w:rsidRPr="005C2CD7">
        <w:rPr>
          <w:rStyle w:val="StyleUnderline"/>
          <w:highlight w:val="cyan"/>
        </w:rPr>
        <w:t>and</w:t>
      </w:r>
      <w:r w:rsidRPr="00DB2537">
        <w:rPr>
          <w:rStyle w:val="StyleUnderline"/>
        </w:rPr>
        <w:t xml:space="preserve"> third, the </w:t>
      </w:r>
      <w:r w:rsidRPr="005C2CD7">
        <w:rPr>
          <w:rStyle w:val="Emphasis"/>
          <w:highlight w:val="cyan"/>
        </w:rPr>
        <w:t>capacity</w:t>
      </w:r>
      <w:r w:rsidRPr="005C2CD7">
        <w:rPr>
          <w:rStyle w:val="StyleUnderline"/>
          <w:highlight w:val="cyan"/>
        </w:rPr>
        <w:t xml:space="preserve"> of</w:t>
      </w:r>
      <w:r w:rsidRPr="00DB2537">
        <w:rPr>
          <w:rStyle w:val="StyleUnderline"/>
        </w:rPr>
        <w:t xml:space="preserve"> their </w:t>
      </w:r>
      <w:r w:rsidRPr="005C2CD7">
        <w:rPr>
          <w:rStyle w:val="Emphasis"/>
          <w:highlight w:val="cyan"/>
        </w:rPr>
        <w:t>early warning systems</w:t>
      </w:r>
      <w:r w:rsidRPr="005C2CD7">
        <w:rPr>
          <w:rStyle w:val="StyleUnderline"/>
          <w:highlight w:val="cyan"/>
        </w:rPr>
        <w:t xml:space="preserve"> to</w:t>
      </w:r>
      <w:r w:rsidRPr="00DB2537">
        <w:rPr>
          <w:rStyle w:val="StyleUnderline"/>
        </w:rPr>
        <w:t xml:space="preserve"> both timeously </w:t>
      </w:r>
      <w:r w:rsidRPr="005C2CD7">
        <w:rPr>
          <w:rStyle w:val="Emphasis"/>
          <w:highlight w:val="cyan"/>
        </w:rPr>
        <w:t>detect</w:t>
      </w:r>
      <w:r w:rsidRPr="005C2CD7">
        <w:rPr>
          <w:rStyle w:val="StyleUnderline"/>
          <w:highlight w:val="cyan"/>
        </w:rPr>
        <w:t xml:space="preserve"> attacks as well as</w:t>
      </w:r>
      <w:r w:rsidRPr="00DB2537">
        <w:rPr>
          <w:rStyle w:val="StyleUnderline"/>
        </w:rPr>
        <w:t xml:space="preserve"> to </w:t>
      </w:r>
      <w:r w:rsidRPr="005C2CD7">
        <w:rPr>
          <w:rStyle w:val="Emphasis"/>
          <w:highlight w:val="cyan"/>
        </w:rPr>
        <w:t>avoid false positives</w:t>
      </w:r>
      <w:r w:rsidRPr="00DB2537">
        <w:rPr>
          <w:rStyle w:val="StyleUnderline"/>
        </w:rPr>
        <w:t xml:space="preserve">. </w:t>
      </w:r>
      <w:r w:rsidRPr="002365EE">
        <w:rPr>
          <w:sz w:val="16"/>
        </w:rPr>
        <w:t>According to Murphy’s Law,</w:t>
      </w:r>
      <w:r w:rsidRPr="002365EE">
        <w:rPr>
          <w:rStyle w:val="Emphasis"/>
          <w:sz w:val="16"/>
        </w:rPr>
        <w:t xml:space="preserve"> </w:t>
      </w:r>
      <w:r w:rsidRPr="005C2CD7">
        <w:rPr>
          <w:rStyle w:val="Emphasis"/>
          <w:highlight w:val="cyan"/>
        </w:rPr>
        <w:t>whatever can go wrong in engineered systems will</w:t>
      </w:r>
      <w:r w:rsidRPr="002365EE">
        <w:rPr>
          <w:rStyle w:val="Emphasis"/>
        </w:rPr>
        <w:t xml:space="preserve"> go wrong. </w:t>
      </w:r>
      <w:r w:rsidRPr="00DB2537">
        <w:rPr>
          <w:rStyle w:val="StyleUnderline"/>
        </w:rPr>
        <w:t xml:space="preserve">To date, that category contains only near misses, both in the United States and Russia, but </w:t>
      </w:r>
      <w:r w:rsidRPr="005C2CD7">
        <w:rPr>
          <w:rStyle w:val="StyleUnderline"/>
          <w:highlight w:val="cyan"/>
        </w:rPr>
        <w:t>it does not take great imagination to construct</w:t>
      </w:r>
      <w:r w:rsidRPr="00DB2537">
        <w:rPr>
          <w:rStyle w:val="StyleUnderline"/>
        </w:rPr>
        <w:t xml:space="preserve"> plausible scenarios, which, either because of human </w:t>
      </w:r>
      <w:r w:rsidRPr="005C2CD7">
        <w:rPr>
          <w:rStyle w:val="Emphasis"/>
          <w:highlight w:val="cyan"/>
        </w:rPr>
        <w:t>error</w:t>
      </w:r>
      <w:r w:rsidRPr="00DB2537">
        <w:rPr>
          <w:rStyle w:val="StyleUnderline"/>
        </w:rPr>
        <w:t xml:space="preserve">, </w:t>
      </w:r>
      <w:r w:rsidRPr="002365EE">
        <w:rPr>
          <w:rStyle w:val="Emphasis"/>
        </w:rPr>
        <w:t xml:space="preserve">technical </w:t>
      </w:r>
      <w:r w:rsidRPr="005C2CD7">
        <w:rPr>
          <w:rStyle w:val="Emphasis"/>
          <w:highlight w:val="cyan"/>
        </w:rPr>
        <w:t>glitches</w:t>
      </w:r>
      <w:r w:rsidRPr="005C2CD7">
        <w:rPr>
          <w:rStyle w:val="StyleUnderline"/>
          <w:highlight w:val="cyan"/>
        </w:rPr>
        <w:t xml:space="preserve"> or </w:t>
      </w:r>
      <w:r w:rsidRPr="005C2CD7">
        <w:rPr>
          <w:rStyle w:val="Emphasis"/>
          <w:sz w:val="32"/>
          <w:highlight w:val="cyan"/>
        </w:rPr>
        <w:t>sabotage</w:t>
      </w:r>
      <w:r w:rsidRPr="00DB2537">
        <w:rPr>
          <w:rStyle w:val="StyleUnderline"/>
        </w:rPr>
        <w:t xml:space="preserve">, </w:t>
      </w:r>
      <w:r w:rsidRPr="002365EE">
        <w:rPr>
          <w:rStyle w:val="Emphasis"/>
        </w:rPr>
        <w:t>do not have happy endings</w:t>
      </w:r>
      <w:r w:rsidRPr="00DB2537">
        <w:rPr>
          <w:rStyle w:val="StyleUnderline"/>
        </w:rPr>
        <w:t xml:space="preserve">. </w:t>
      </w:r>
      <w:r w:rsidRPr="005C2CD7">
        <w:rPr>
          <w:rStyle w:val="StyleUnderline"/>
          <w:highlight w:val="cyan"/>
        </w:rPr>
        <w:t>The peril</w:t>
      </w:r>
      <w:r w:rsidRPr="00DB2537">
        <w:rPr>
          <w:rStyle w:val="StyleUnderline"/>
        </w:rPr>
        <w:t xml:space="preserve"> of the eventuation of unhappy endings </w:t>
      </w:r>
      <w:r w:rsidRPr="005C2CD7">
        <w:rPr>
          <w:rStyle w:val="Emphasis"/>
          <w:highlight w:val="cyan"/>
        </w:rPr>
        <w:t>increases exponentially</w:t>
      </w:r>
      <w:r w:rsidRPr="005C2CD7">
        <w:rPr>
          <w:rStyle w:val="StyleUnderline"/>
          <w:highlight w:val="cyan"/>
        </w:rPr>
        <w:t xml:space="preserve"> in</w:t>
      </w:r>
      <w:r w:rsidRPr="00DB2537">
        <w:rPr>
          <w:rStyle w:val="StyleUnderline"/>
        </w:rPr>
        <w:t xml:space="preserve"> two, interrelated scenarios; first, the </w:t>
      </w:r>
      <w:r w:rsidRPr="005C2CD7">
        <w:rPr>
          <w:rStyle w:val="Emphasis"/>
          <w:highlight w:val="cyan"/>
        </w:rPr>
        <w:t>prolif</w:t>
      </w:r>
      <w:r w:rsidRPr="00DB2537">
        <w:rPr>
          <w:rStyle w:val="StyleUnderline"/>
        </w:rPr>
        <w:t xml:space="preserve">eration of nuclear states </w:t>
      </w:r>
      <w:r w:rsidRPr="005C2CD7">
        <w:rPr>
          <w:rStyle w:val="StyleUnderline"/>
          <w:highlight w:val="cyan"/>
        </w:rPr>
        <w:t>and</w:t>
      </w:r>
      <w:r w:rsidRPr="00DB2537">
        <w:rPr>
          <w:rStyle w:val="StyleUnderline"/>
        </w:rPr>
        <w:t xml:space="preserve">, second, the possible emergence of </w:t>
      </w:r>
      <w:r w:rsidRPr="005C2CD7">
        <w:rPr>
          <w:rStyle w:val="StyleUnderline"/>
          <w:highlight w:val="cyan"/>
        </w:rPr>
        <w:t>nuclear</w:t>
      </w:r>
      <w:r w:rsidRPr="00DB2537">
        <w:rPr>
          <w:rStyle w:val="StyleUnderline"/>
        </w:rPr>
        <w:t>-capable</w:t>
      </w:r>
      <w:r w:rsidRPr="002365EE">
        <w:rPr>
          <w:sz w:val="16"/>
        </w:rPr>
        <w:t xml:space="preserve"> </w:t>
      </w:r>
      <w:r w:rsidRPr="005C2CD7">
        <w:rPr>
          <w:rStyle w:val="Emphasis"/>
          <w:highlight w:val="cyan"/>
        </w:rPr>
        <w:t>n</w:t>
      </w:r>
      <w:r w:rsidRPr="00DB2537">
        <w:rPr>
          <w:rStyle w:val="StyleUnderline"/>
        </w:rPr>
        <w:t>on-</w:t>
      </w:r>
      <w:r w:rsidRPr="005C2CD7">
        <w:rPr>
          <w:rStyle w:val="Emphasis"/>
          <w:highlight w:val="cyan"/>
        </w:rPr>
        <w:t>s</w:t>
      </w:r>
      <w:r w:rsidRPr="00DB2537">
        <w:rPr>
          <w:rStyle w:val="StyleUnderline"/>
        </w:rPr>
        <w:t xml:space="preserve">tate </w:t>
      </w:r>
      <w:r w:rsidRPr="005C2CD7">
        <w:rPr>
          <w:rStyle w:val="Emphasis"/>
          <w:highlight w:val="cyan"/>
        </w:rPr>
        <w:t>a</w:t>
      </w:r>
      <w:r w:rsidRPr="00DB2537">
        <w:rPr>
          <w:rStyle w:val="StyleUnderline"/>
        </w:rPr>
        <w:t>ctor</w:t>
      </w:r>
      <w:r w:rsidRPr="005C2CD7">
        <w:rPr>
          <w:rStyle w:val="Emphasis"/>
          <w:highlight w:val="cyan"/>
        </w:rPr>
        <w:t>s</w:t>
      </w:r>
      <w:r w:rsidRPr="00DB2537">
        <w:rPr>
          <w:rStyle w:val="StyleUnderline"/>
        </w:rPr>
        <w:t>. To stem</w:t>
      </w:r>
      <w:r w:rsidRPr="002365EE">
        <w:rPr>
          <w:sz w:val="16"/>
        </w:rPr>
        <w:t xml:space="preserve"> the </w:t>
      </w:r>
      <w:r w:rsidRPr="00DB2537">
        <w:rPr>
          <w:rStyle w:val="StyleUnderline"/>
        </w:rPr>
        <w:t>proliferation</w:t>
      </w:r>
      <w:r w:rsidRPr="002365EE">
        <w:rPr>
          <w:sz w:val="16"/>
        </w:rPr>
        <w:t xml:space="preserve"> of nuclear states, </w:t>
      </w:r>
      <w:r w:rsidRPr="00DB2537">
        <w:rPr>
          <w:rStyle w:val="StyleUnderline"/>
        </w:rPr>
        <w:t xml:space="preserve">the major nuclear powers share an interest in </w:t>
      </w:r>
      <w:r w:rsidRPr="002365EE">
        <w:rPr>
          <w:rStyle w:val="Emphasis"/>
        </w:rPr>
        <w:t>preserving their monopoly</w:t>
      </w:r>
      <w:r w:rsidRPr="002365EE">
        <w:rPr>
          <w:sz w:val="16"/>
        </w:rPr>
        <w:t xml:space="preserve">. That also requires the cooperation of non-nuclear states, part of which was secured by a commitment by the major nuclear powers to cooperate in reducing their nuclear arsenals and moving toward nuclear disarmament. Article 6 of the 191- party Non-Proliferation Treaty requires them “to pursue negotiations in good faith on effective measures relating to cessation of the nuclear arms race at an early date and to nuclear disarmament, and on a treaty on general and complete disarmament under strict and effective international control.”42 Although the Obama Administration took some initial steps to comply with this obligation, no intention has been expressed by the new Administration to pursue this goal. President Trump’s Draft Nuclear Review goes in the other direction. He is reported to have said that he would add a nearly ten-fold increase in the U.S. nuclear arsenal.43 (President Putin, not to be outdone, has trumpeted new weapons.)44 In the meanwhile, thanks to statements that have been made, the credibility of alliances, which until now reassured some non-nuclear states, may be eroding. </w:t>
      </w:r>
      <w:r w:rsidRPr="00DB2537">
        <w:rPr>
          <w:rStyle w:val="StyleUnderline"/>
        </w:rPr>
        <w:t xml:space="preserve">The more nuclear states, the more likely that there will be still more nuclear states. The more nuclear states, the greater the likelihood that fissile material may reach </w:t>
      </w:r>
      <w:r w:rsidRPr="002365EE">
        <w:rPr>
          <w:rStyle w:val="Emphasis"/>
        </w:rPr>
        <w:t>non-state actors</w:t>
      </w:r>
      <w:r w:rsidRPr="00DB2537">
        <w:rPr>
          <w:rStyle w:val="StyleUnderline"/>
        </w:rPr>
        <w:t xml:space="preserve">. It is well to remember that the leakage of nuclear and missile material to nuclear aspirants has not come </w:t>
      </w:r>
      <w:r w:rsidRPr="002365EE">
        <w:rPr>
          <w:rStyle w:val="Emphasis"/>
        </w:rPr>
        <w:t>only</w:t>
      </w:r>
      <w:r w:rsidRPr="00DB2537">
        <w:rPr>
          <w:rStyle w:val="StyleUnderline"/>
        </w:rPr>
        <w:t xml:space="preserve"> from </w:t>
      </w:r>
      <w:r w:rsidRPr="002365EE">
        <w:rPr>
          <w:rStyle w:val="Emphasis"/>
        </w:rPr>
        <w:t>No</w:t>
      </w:r>
      <w:r w:rsidRPr="00DB2537">
        <w:rPr>
          <w:rStyle w:val="StyleUnderline"/>
        </w:rPr>
        <w:t xml:space="preserve">rth </w:t>
      </w:r>
      <w:r w:rsidRPr="002365EE">
        <w:rPr>
          <w:rStyle w:val="Emphasis"/>
        </w:rPr>
        <w:t>Ko</w:t>
      </w:r>
      <w:r w:rsidRPr="00DB2537">
        <w:rPr>
          <w:rStyle w:val="StyleUnderline"/>
        </w:rPr>
        <w:t xml:space="preserve">rea. </w:t>
      </w:r>
      <w:r w:rsidRPr="002365EE">
        <w:rPr>
          <w:sz w:val="16"/>
        </w:rPr>
        <w:t xml:space="preserve">Under international law, preemptive attacks against illegal WMD facilities in rogue states are prohibited but in the two incidents on record, they appear in retrospect, to have been the right thing to do, based upon their circumstances and the consequences of inaction. Both succeeded in preventing, at least in the short term, the proliferation of nuclear weapons. When, however, the objectives of the military operation were broadened to include regime change, preemptive actions ostensibly in the self-defense of the actor may in fact, as the U.S. experience in Iraq showed, result in less rather than more security, and legal and moral condemnation rather than approval. That is not to minimize the dangers of allowing proliferation but simply to acknowledge that </w:t>
      </w:r>
      <w:r w:rsidRPr="00DB2537">
        <w:rPr>
          <w:rStyle w:val="StyleUnderline"/>
        </w:rPr>
        <w:t xml:space="preserve">preemptive action under the </w:t>
      </w:r>
      <w:r w:rsidRPr="002365EE">
        <w:rPr>
          <w:rStyle w:val="Emphasis"/>
        </w:rPr>
        <w:t>guise</w:t>
      </w:r>
      <w:r w:rsidRPr="00DB2537">
        <w:rPr>
          <w:rStyle w:val="StyleUnderline"/>
        </w:rPr>
        <w:t xml:space="preserve"> of </w:t>
      </w:r>
      <w:r w:rsidRPr="002365EE">
        <w:rPr>
          <w:rStyle w:val="Emphasis"/>
        </w:rPr>
        <w:t>self-defense</w:t>
      </w:r>
      <w:r w:rsidRPr="00DB2537">
        <w:rPr>
          <w:rStyle w:val="StyleUnderline"/>
        </w:rPr>
        <w:t xml:space="preserve"> may, by itself, be an </w:t>
      </w:r>
      <w:r w:rsidRPr="002365EE">
        <w:rPr>
          <w:rStyle w:val="Emphasis"/>
        </w:rPr>
        <w:t>insufficient tool</w:t>
      </w:r>
      <w:r w:rsidRPr="00DB2537">
        <w:rPr>
          <w:rStyle w:val="StyleUnderline"/>
        </w:rPr>
        <w:t xml:space="preserve"> on which to rest national and global security</w:t>
      </w:r>
      <w:r w:rsidRPr="002365EE">
        <w:rPr>
          <w:sz w:val="16"/>
        </w:rPr>
        <w:t xml:space="preserve"> and that </w:t>
      </w:r>
      <w:r w:rsidRPr="00DB2537">
        <w:rPr>
          <w:rStyle w:val="StyleUnderline"/>
        </w:rPr>
        <w:t xml:space="preserve">a </w:t>
      </w:r>
      <w:r w:rsidRPr="002365EE">
        <w:rPr>
          <w:rStyle w:val="Emphasis"/>
        </w:rPr>
        <w:t>broad program of all-around denuclearization</w:t>
      </w:r>
      <w:r w:rsidRPr="00DB2537">
        <w:rPr>
          <w:rStyle w:val="StyleUnderline"/>
        </w:rPr>
        <w:t xml:space="preserve"> is required, lest the world </w:t>
      </w:r>
      <w:r w:rsidRPr="002365EE">
        <w:rPr>
          <w:rStyle w:val="Emphasis"/>
        </w:rPr>
        <w:t xml:space="preserve">end with a bang and not a whimper. </w:t>
      </w:r>
    </w:p>
    <w:p w14:paraId="0428EAEF" w14:textId="77777777" w:rsidR="00E5784F" w:rsidRPr="00192BF4" w:rsidRDefault="00E5784F" w:rsidP="00E5784F">
      <w:pPr>
        <w:pStyle w:val="Heading4"/>
      </w:pPr>
      <w:r w:rsidRPr="00192BF4">
        <w:t xml:space="preserve">Deterrence </w:t>
      </w:r>
      <w:r w:rsidRPr="00192BF4">
        <w:rPr>
          <w:u w:val="single"/>
        </w:rPr>
        <w:t>fails</w:t>
      </w:r>
      <w:r w:rsidRPr="00192BF4">
        <w:t xml:space="preserve"> and </w:t>
      </w:r>
      <w:proofErr w:type="spellStart"/>
      <w:r w:rsidRPr="00192BF4">
        <w:t>prolif</w:t>
      </w:r>
      <w:proofErr w:type="spellEnd"/>
      <w:r w:rsidRPr="00192BF4">
        <w:t xml:space="preserve"> is </w:t>
      </w:r>
      <w:r w:rsidRPr="00192BF4">
        <w:rPr>
          <w:u w:val="single"/>
        </w:rPr>
        <w:t>highly</w:t>
      </w:r>
      <w:r w:rsidRPr="00192BF4">
        <w:t xml:space="preserve"> destabilizing – empirics and expert consensus </w:t>
      </w:r>
      <w:r w:rsidRPr="00192BF4">
        <w:rPr>
          <w:u w:val="single"/>
        </w:rPr>
        <w:t>prove</w:t>
      </w:r>
      <w:r w:rsidRPr="00192BF4">
        <w:t xml:space="preserve"> there’s a </w:t>
      </w:r>
      <w:r w:rsidRPr="00192BF4">
        <w:rPr>
          <w:u w:val="single"/>
        </w:rPr>
        <w:t>high</w:t>
      </w:r>
      <w:r w:rsidRPr="00192BF4">
        <w:t xml:space="preserve"> risk of war and accidents   </w:t>
      </w:r>
    </w:p>
    <w:p w14:paraId="30C9822E" w14:textId="77777777" w:rsidR="00E5784F" w:rsidRPr="00E7547B" w:rsidRDefault="00E5784F" w:rsidP="00E5784F">
      <w:r w:rsidRPr="00192BF4">
        <w:rPr>
          <w:rStyle w:val="Style13ptBold"/>
        </w:rPr>
        <w:t>Barash 18</w:t>
      </w:r>
      <w:r w:rsidRPr="00E7547B">
        <w:rPr>
          <w:rStyle w:val="Style13ptBold"/>
        </w:rPr>
        <w:t xml:space="preserve"> </w:t>
      </w:r>
      <w:r w:rsidRPr="00E7547B">
        <w:rPr>
          <w:sz w:val="16"/>
          <w:szCs w:val="16"/>
        </w:rPr>
        <w:t xml:space="preserve">(David Barash, Professor of Psychology at the University of Washington, author or editor of over 40 books, citing a body of area and field-study experts, The Guardian, June 14, 2018. “Nuclear deterrence is a myth. And a lethal one at that,” </w:t>
      </w:r>
      <w:hyperlink r:id="rId16" w:history="1">
        <w:r w:rsidRPr="00E7547B">
          <w:rPr>
            <w:rStyle w:val="Hyperlink"/>
            <w:sz w:val="16"/>
            <w:szCs w:val="16"/>
          </w:rPr>
          <w:t>https://www.theguardian.com/world/2018/jan/14/nuclear-deterrence-myth-lethal-david-barash</w:t>
        </w:r>
      </w:hyperlink>
      <w:r w:rsidRPr="00E7547B">
        <w:rPr>
          <w:sz w:val="16"/>
          <w:szCs w:val="16"/>
        </w:rPr>
        <w:t>)</w:t>
      </w:r>
    </w:p>
    <w:p w14:paraId="3D93F0C2" w14:textId="77777777" w:rsidR="00E5784F" w:rsidRDefault="00E5784F" w:rsidP="00E5784F">
      <w:pPr>
        <w:rPr>
          <w:sz w:val="16"/>
        </w:rPr>
      </w:pPr>
      <w:r w:rsidRPr="00E7547B">
        <w:rPr>
          <w:sz w:val="16"/>
        </w:rPr>
        <w:t xml:space="preserve">In his classic The Evolution of Nuclear Strategy (1989), Lawrence Freedman, the dean of British military historians and strategists, concluded: ‘The Emperor Deterrence may have no clothes, but he is still Emperor.’ Despite his nakedness, this emperor continues to strut about, receiving deference he doesn’t deserve, while endangering the entire world. </w:t>
      </w:r>
      <w:r w:rsidRPr="00E7547B">
        <w:rPr>
          <w:rStyle w:val="Emphasis"/>
        </w:rPr>
        <w:t>Nuclear deterrence</w:t>
      </w:r>
      <w:r w:rsidRPr="00E7547B">
        <w:rPr>
          <w:sz w:val="16"/>
        </w:rPr>
        <w:t xml:space="preserve"> </w:t>
      </w:r>
      <w:r w:rsidRPr="00E7547B">
        <w:rPr>
          <w:rStyle w:val="StyleUnderline"/>
        </w:rPr>
        <w:t>is</w:t>
      </w:r>
      <w:r w:rsidRPr="00E7547B">
        <w:rPr>
          <w:sz w:val="16"/>
        </w:rPr>
        <w:t xml:space="preserve"> an idea that </w:t>
      </w:r>
      <w:r w:rsidRPr="00E7547B">
        <w:rPr>
          <w:u w:val="single"/>
        </w:rPr>
        <w:t>became a</w:t>
      </w:r>
      <w:r w:rsidRPr="00E7547B">
        <w:rPr>
          <w:sz w:val="16"/>
        </w:rPr>
        <w:t xml:space="preserve"> potentially </w:t>
      </w:r>
      <w:r w:rsidRPr="00E7547B">
        <w:rPr>
          <w:b/>
          <w:u w:val="single"/>
          <w:bdr w:val="single" w:sz="4" w:space="0" w:color="auto" w:frame="1"/>
        </w:rPr>
        <w:t>lethal ideology</w:t>
      </w:r>
      <w:r w:rsidRPr="00E7547B">
        <w:rPr>
          <w:u w:val="single"/>
        </w:rPr>
        <w:t xml:space="preserve">, one that </w:t>
      </w:r>
      <w:r w:rsidRPr="00E7547B">
        <w:rPr>
          <w:b/>
          <w:u w:val="single"/>
        </w:rPr>
        <w:t>remains influential</w:t>
      </w:r>
      <w:r w:rsidRPr="00E7547B">
        <w:rPr>
          <w:u w:val="single"/>
        </w:rPr>
        <w:t xml:space="preserve"> despite having been </w:t>
      </w:r>
      <w:r w:rsidRPr="00E7547B">
        <w:rPr>
          <w:b/>
          <w:u w:val="single"/>
          <w:bdr w:val="single" w:sz="4" w:space="0" w:color="auto" w:frame="1"/>
        </w:rPr>
        <w:t>increasingly discredited</w:t>
      </w:r>
      <w:r w:rsidRPr="00E7547B">
        <w:rPr>
          <w:u w:val="single"/>
        </w:rPr>
        <w:t>. After</w:t>
      </w:r>
      <w:r w:rsidRPr="00E7547B">
        <w:rPr>
          <w:sz w:val="16"/>
        </w:rPr>
        <w:t xml:space="preserve"> the United States’ nuclear bombings of </w:t>
      </w:r>
      <w:r w:rsidRPr="00E7547B">
        <w:rPr>
          <w:u w:val="single"/>
        </w:rPr>
        <w:t>Hiroshima and Nagasaki</w:t>
      </w:r>
      <w:r w:rsidRPr="00E7547B">
        <w:rPr>
          <w:sz w:val="16"/>
        </w:rPr>
        <w:t xml:space="preserve"> in 1945, </w:t>
      </w:r>
      <w:r w:rsidRPr="00E7547B">
        <w:rPr>
          <w:u w:val="single"/>
        </w:rPr>
        <w:t>war changed. Until then, the</w:t>
      </w:r>
      <w:r w:rsidRPr="00E7547B">
        <w:rPr>
          <w:sz w:val="16"/>
        </w:rPr>
        <w:t xml:space="preserve"> overriding </w:t>
      </w:r>
      <w:r w:rsidRPr="00E7547B">
        <w:rPr>
          <w:u w:val="single"/>
        </w:rPr>
        <w:t>purpose of military forces had</w:t>
      </w:r>
      <w:r w:rsidRPr="00E7547B">
        <w:rPr>
          <w:sz w:val="16"/>
        </w:rPr>
        <w:t xml:space="preserve"> ostensibly </w:t>
      </w:r>
      <w:r w:rsidRPr="00E7547B">
        <w:rPr>
          <w:u w:val="single"/>
        </w:rPr>
        <w:t>been to win wars. But</w:t>
      </w:r>
      <w:r w:rsidRPr="00E7547B">
        <w:rPr>
          <w:sz w:val="16"/>
        </w:rPr>
        <w:t xml:space="preserve"> according to the influential US strategist Bernard Brodie writing in 1978: ‘From now on its chief purpose must be to avert them. It can have almost no other useful purpose.’ Thus, </w:t>
      </w:r>
      <w:r w:rsidRPr="00E7547B">
        <w:rPr>
          <w:u w:val="single"/>
        </w:rPr>
        <w:t xml:space="preserve">nuclear deterrence was born, a </w:t>
      </w:r>
      <w:r w:rsidRPr="00E7547B">
        <w:rPr>
          <w:b/>
          <w:u w:val="single"/>
        </w:rPr>
        <w:t>seemingly rational</w:t>
      </w:r>
      <w:r w:rsidRPr="00E7547B">
        <w:rPr>
          <w:u w:val="single"/>
        </w:rPr>
        <w:t xml:space="preserve"> arrangement by which</w:t>
      </w:r>
      <w:r w:rsidRPr="00E7547B">
        <w:rPr>
          <w:sz w:val="16"/>
        </w:rPr>
        <w:t xml:space="preserve"> peace and </w:t>
      </w:r>
      <w:r w:rsidRPr="00E7547B">
        <w:rPr>
          <w:u w:val="single"/>
        </w:rPr>
        <w:t xml:space="preserve">stability were to arise by the threat of </w:t>
      </w:r>
      <w:r w:rsidRPr="00E7547B">
        <w:rPr>
          <w:b/>
          <w:u w:val="single"/>
          <w:bdr w:val="single" w:sz="4" w:space="0" w:color="auto" w:frame="1"/>
        </w:rPr>
        <w:t>mutually assured destruction</w:t>
      </w:r>
      <w:r w:rsidRPr="00E7547B">
        <w:rPr>
          <w:sz w:val="16"/>
        </w:rPr>
        <w:t xml:space="preserve"> (MAD, appropriately enough). Winston Churchill described it in 1955 with characteristic </w:t>
      </w:r>
      <w:proofErr w:type="spellStart"/>
      <w:r w:rsidRPr="00E7547B">
        <w:rPr>
          <w:sz w:val="16"/>
        </w:rPr>
        <w:t>vigour</w:t>
      </w:r>
      <w:proofErr w:type="spellEnd"/>
      <w:r w:rsidRPr="00E7547B">
        <w:rPr>
          <w:sz w:val="16"/>
        </w:rPr>
        <w:t xml:space="preserve">: ‘Safety will be the sturdy child of terror, and survival the twin brother of annihilation.’ Importantly, </w:t>
      </w:r>
      <w:r w:rsidRPr="00E7547B">
        <w:rPr>
          <w:u w:val="single"/>
        </w:rPr>
        <w:t>deterrence became</w:t>
      </w:r>
      <w:r w:rsidRPr="00E7547B">
        <w:rPr>
          <w:sz w:val="16"/>
        </w:rPr>
        <w:t xml:space="preserve"> not only a purported strategy, but </w:t>
      </w:r>
      <w:r w:rsidRPr="00E7547B">
        <w:rPr>
          <w:u w:val="single"/>
        </w:rPr>
        <w:t xml:space="preserve">the </w:t>
      </w:r>
      <w:r w:rsidRPr="00E7547B">
        <w:rPr>
          <w:b/>
          <w:u w:val="single"/>
        </w:rPr>
        <w:t>very grounds</w:t>
      </w:r>
      <w:r w:rsidRPr="00E7547B">
        <w:rPr>
          <w:u w:val="single"/>
        </w:rPr>
        <w:t xml:space="preserve"> on which governments </w:t>
      </w:r>
      <w:r w:rsidRPr="00E7547B">
        <w:rPr>
          <w:b/>
          <w:u w:val="single"/>
        </w:rPr>
        <w:t>justified nuclear weapons</w:t>
      </w:r>
      <w:r w:rsidRPr="00E7547B">
        <w:rPr>
          <w:u w:val="single"/>
        </w:rPr>
        <w:t xml:space="preserve"> themselves. Every government</w:t>
      </w:r>
      <w:r w:rsidRPr="00E7547B">
        <w:rPr>
          <w:sz w:val="16"/>
        </w:rPr>
        <w:t xml:space="preserve"> that </w:t>
      </w:r>
      <w:r w:rsidRPr="00E7547B">
        <w:rPr>
          <w:u w:val="single"/>
        </w:rPr>
        <w:t>now</w:t>
      </w:r>
      <w:r w:rsidRPr="00E7547B">
        <w:rPr>
          <w:sz w:val="16"/>
        </w:rPr>
        <w:t xml:space="preserve"> possesses nuclear weapons </w:t>
      </w:r>
      <w:r w:rsidRPr="00E7547B">
        <w:rPr>
          <w:u w:val="single"/>
        </w:rPr>
        <w:t>claims</w:t>
      </w:r>
      <w:r w:rsidRPr="00E7547B">
        <w:rPr>
          <w:sz w:val="16"/>
        </w:rPr>
        <w:t xml:space="preserve"> that </w:t>
      </w:r>
      <w:r w:rsidRPr="00E7547B">
        <w:rPr>
          <w:u w:val="single"/>
        </w:rPr>
        <w:t>they deter attacks by</w:t>
      </w:r>
      <w:r w:rsidRPr="00E7547B">
        <w:rPr>
          <w:sz w:val="16"/>
        </w:rPr>
        <w:t xml:space="preserve"> their </w:t>
      </w:r>
      <w:r w:rsidRPr="00E7547B">
        <w:rPr>
          <w:u w:val="single"/>
        </w:rPr>
        <w:t xml:space="preserve">threat of </w:t>
      </w:r>
      <w:r w:rsidRPr="00E7547B">
        <w:rPr>
          <w:b/>
          <w:u w:val="single"/>
          <w:bdr w:val="single" w:sz="4" w:space="0" w:color="auto" w:frame="1"/>
        </w:rPr>
        <w:t>catastrophic retaliation</w:t>
      </w:r>
      <w:r w:rsidRPr="00E7547B">
        <w:rPr>
          <w:u w:val="single"/>
        </w:rPr>
        <w:t>. Even a brief examination</w:t>
      </w:r>
      <w:r w:rsidRPr="00E7547B">
        <w:rPr>
          <w:sz w:val="16"/>
        </w:rPr>
        <w:t xml:space="preserve">, however, </w:t>
      </w:r>
      <w:r w:rsidRPr="00E7547B">
        <w:rPr>
          <w:u w:val="single"/>
        </w:rPr>
        <w:t>reveals</w:t>
      </w:r>
      <w:r w:rsidRPr="00E7547B">
        <w:rPr>
          <w:sz w:val="16"/>
        </w:rPr>
        <w:t xml:space="preserve"> that </w:t>
      </w:r>
      <w:r w:rsidRPr="005C2CD7">
        <w:rPr>
          <w:highlight w:val="cyan"/>
          <w:u w:val="single"/>
        </w:rPr>
        <w:t xml:space="preserve">deterrence is not </w:t>
      </w:r>
      <w:r w:rsidRPr="005C2CD7">
        <w:rPr>
          <w:b/>
          <w:highlight w:val="cyan"/>
          <w:u w:val="single"/>
          <w:bdr w:val="single" w:sz="4" w:space="0" w:color="auto" w:frame="1"/>
        </w:rPr>
        <w:t>remotely</w:t>
      </w:r>
      <w:r w:rsidRPr="00E7547B">
        <w:rPr>
          <w:b/>
          <w:u w:val="single"/>
          <w:bdr w:val="single" w:sz="4" w:space="0" w:color="auto" w:frame="1"/>
        </w:rPr>
        <w:t xml:space="preserve"> as </w:t>
      </w:r>
      <w:r w:rsidRPr="005C2CD7">
        <w:rPr>
          <w:b/>
          <w:highlight w:val="cyan"/>
          <w:u w:val="single"/>
          <w:bdr w:val="single" w:sz="4" w:space="0" w:color="auto" w:frame="1"/>
        </w:rPr>
        <w:t>compelling</w:t>
      </w:r>
      <w:r w:rsidRPr="00E7547B">
        <w:rPr>
          <w:sz w:val="16"/>
        </w:rPr>
        <w:t xml:space="preserve"> a principle </w:t>
      </w:r>
      <w:r w:rsidRPr="00E7547B">
        <w:rPr>
          <w:u w:val="single"/>
        </w:rPr>
        <w:t>as its reputation suggests</w:t>
      </w:r>
      <w:r w:rsidRPr="00E7547B">
        <w:rPr>
          <w:sz w:val="16"/>
        </w:rPr>
        <w:t xml:space="preserve">. In his novel The Ambassadors (1903), Henry James described a certain beauty as ‘a jewel brilliant and hard’, at once twinkling and trembling, adding that ‘what seemed all surface one moment seemed all depth the next’. </w:t>
      </w:r>
      <w:r w:rsidRPr="00E7547B">
        <w:rPr>
          <w:u w:val="single"/>
        </w:rPr>
        <w:t xml:space="preserve">The public has </w:t>
      </w:r>
      <w:r w:rsidRPr="00E7547B">
        <w:rPr>
          <w:b/>
          <w:u w:val="single"/>
        </w:rPr>
        <w:t>been bamboozled</w:t>
      </w:r>
      <w:r w:rsidRPr="00E7547B">
        <w:rPr>
          <w:u w:val="single"/>
        </w:rPr>
        <w:t xml:space="preserve"> by the </w:t>
      </w:r>
      <w:r w:rsidRPr="00E7547B">
        <w:rPr>
          <w:b/>
          <w:u w:val="single"/>
        </w:rPr>
        <w:t>shiny surface</w:t>
      </w:r>
      <w:r w:rsidRPr="00E7547B">
        <w:rPr>
          <w:sz w:val="16"/>
        </w:rPr>
        <w:t xml:space="preserve"> appearance </w:t>
      </w:r>
      <w:r w:rsidRPr="00E7547B">
        <w:rPr>
          <w:u w:val="single"/>
        </w:rPr>
        <w:t>of deterrence, with its promise of strength, security and safet</w:t>
      </w:r>
      <w:r w:rsidRPr="00E7547B">
        <w:rPr>
          <w:sz w:val="16"/>
        </w:rPr>
        <w:t xml:space="preserve">y. But </w:t>
      </w:r>
      <w:r w:rsidRPr="00E7547B">
        <w:rPr>
          <w:u w:val="single"/>
        </w:rPr>
        <w:t>what has been touted as</w:t>
      </w:r>
      <w:r w:rsidRPr="00E7547B">
        <w:rPr>
          <w:sz w:val="16"/>
        </w:rPr>
        <w:t xml:space="preserve"> profound </w:t>
      </w:r>
      <w:r w:rsidRPr="00E7547B">
        <w:rPr>
          <w:u w:val="single"/>
        </w:rPr>
        <w:t xml:space="preserve">strategic depth </w:t>
      </w:r>
      <w:r w:rsidRPr="00E7547B">
        <w:rPr>
          <w:b/>
          <w:u w:val="single"/>
          <w:bdr w:val="single" w:sz="4" w:space="0" w:color="auto" w:frame="1"/>
        </w:rPr>
        <w:t>crumbles with surprising ease</w:t>
      </w:r>
      <w:r w:rsidRPr="00E7547B">
        <w:rPr>
          <w:sz w:val="16"/>
        </w:rPr>
        <w:t xml:space="preserve"> when subjected to critical scrutiny. Let’s start by considering the core of deterrence theory: that it has worked. </w:t>
      </w:r>
      <w:r w:rsidRPr="00E7547B">
        <w:rPr>
          <w:u w:val="single"/>
        </w:rPr>
        <w:t>Advocates of nuclear deterrence insist</w:t>
      </w:r>
      <w:r w:rsidRPr="00E7547B">
        <w:rPr>
          <w:sz w:val="16"/>
        </w:rPr>
        <w:t xml:space="preserve"> that </w:t>
      </w:r>
      <w:r w:rsidRPr="00E7547B">
        <w:rPr>
          <w:u w:val="single"/>
        </w:rPr>
        <w:t>we</w:t>
      </w:r>
      <w:r w:rsidRPr="00E7547B">
        <w:rPr>
          <w:sz w:val="16"/>
        </w:rPr>
        <w:t xml:space="preserve"> should </w:t>
      </w:r>
      <w:r w:rsidRPr="00E7547B">
        <w:rPr>
          <w:u w:val="single"/>
        </w:rPr>
        <w:t xml:space="preserve">thank it for the fact that a </w:t>
      </w:r>
      <w:r w:rsidRPr="00E7547B">
        <w:rPr>
          <w:rStyle w:val="Emphasis"/>
        </w:rPr>
        <w:t>third world war</w:t>
      </w:r>
      <w:r w:rsidRPr="00E7547B">
        <w:rPr>
          <w:u w:val="single"/>
        </w:rPr>
        <w:t xml:space="preserve"> has been avoided, even when </w:t>
      </w:r>
      <w:r w:rsidRPr="00E7547B">
        <w:rPr>
          <w:b/>
          <w:u w:val="single"/>
        </w:rPr>
        <w:t>tensions between the two superpowers</w:t>
      </w:r>
      <w:r w:rsidRPr="00E7547B">
        <w:rPr>
          <w:sz w:val="16"/>
        </w:rPr>
        <w:t xml:space="preserve"> – the US and the USSR – </w:t>
      </w:r>
      <w:r w:rsidRPr="00E7547B">
        <w:rPr>
          <w:u w:val="single"/>
        </w:rPr>
        <w:t>ran high. Some supporters</w:t>
      </w:r>
      <w:r w:rsidRPr="00E7547B">
        <w:rPr>
          <w:sz w:val="16"/>
        </w:rPr>
        <w:t xml:space="preserve"> even </w:t>
      </w:r>
      <w:r w:rsidRPr="00E7547B">
        <w:rPr>
          <w:u w:val="single"/>
        </w:rPr>
        <w:t>maintain that deterrence set the stage for the fall of the Soviet Union and</w:t>
      </w:r>
      <w:r w:rsidRPr="00E7547B">
        <w:rPr>
          <w:sz w:val="16"/>
        </w:rPr>
        <w:t xml:space="preserve"> the </w:t>
      </w:r>
      <w:r w:rsidRPr="00E7547B">
        <w:rPr>
          <w:u w:val="single"/>
        </w:rPr>
        <w:t>defeat of Communism</w:t>
      </w:r>
      <w:r w:rsidRPr="00E7547B">
        <w:rPr>
          <w:sz w:val="16"/>
        </w:rPr>
        <w:t xml:space="preserve">. In this telling, the West’s nuclear deterrent prevented the USSR from invading western Europe, and delivered the world from the threat of Communist tyranny. </w:t>
      </w:r>
      <w:r w:rsidRPr="00E7547B">
        <w:rPr>
          <w:u w:val="single"/>
        </w:rPr>
        <w:t>There are</w:t>
      </w:r>
      <w:r w:rsidRPr="00E7547B">
        <w:rPr>
          <w:sz w:val="16"/>
        </w:rPr>
        <w:t xml:space="preserve">, however, </w:t>
      </w:r>
      <w:r w:rsidRPr="00E7547B">
        <w:rPr>
          <w:b/>
          <w:u w:val="single"/>
          <w:bdr w:val="single" w:sz="4" w:space="0" w:color="auto" w:frame="1"/>
        </w:rPr>
        <w:t>compelling arguments</w:t>
      </w:r>
      <w:r w:rsidRPr="00E7547B">
        <w:rPr>
          <w:u w:val="single"/>
        </w:rPr>
        <w:t xml:space="preserve"> suggesting</w:t>
      </w:r>
      <w:r w:rsidRPr="00E7547B">
        <w:rPr>
          <w:sz w:val="16"/>
        </w:rPr>
        <w:t xml:space="preserve"> that </w:t>
      </w:r>
      <w:r w:rsidRPr="00E7547B">
        <w:rPr>
          <w:u w:val="single"/>
        </w:rPr>
        <w:t xml:space="preserve">the </w:t>
      </w:r>
      <w:r w:rsidRPr="00E7547B">
        <w:rPr>
          <w:rStyle w:val="Emphasis"/>
        </w:rPr>
        <w:t>US</w:t>
      </w:r>
      <w:r w:rsidRPr="00E7547B">
        <w:rPr>
          <w:u w:val="single"/>
        </w:rPr>
        <w:t xml:space="preserve"> and the</w:t>
      </w:r>
      <w:r w:rsidRPr="00E7547B">
        <w:rPr>
          <w:sz w:val="16"/>
        </w:rPr>
        <w:t xml:space="preserve"> former </w:t>
      </w:r>
      <w:r w:rsidRPr="00E7547B">
        <w:rPr>
          <w:rStyle w:val="Emphasis"/>
        </w:rPr>
        <w:t>Soviet Union</w:t>
      </w:r>
      <w:r w:rsidRPr="00E7547B">
        <w:rPr>
          <w:u w:val="single"/>
        </w:rPr>
        <w:t xml:space="preserve"> avoided world war for </w:t>
      </w:r>
      <w:r w:rsidRPr="00E7547B">
        <w:rPr>
          <w:b/>
          <w:u w:val="single"/>
        </w:rPr>
        <w:t>several possible reasons</w:t>
      </w:r>
      <w:r w:rsidRPr="00E7547B">
        <w:rPr>
          <w:sz w:val="16"/>
        </w:rPr>
        <w:t xml:space="preserve">, most </w:t>
      </w:r>
      <w:r w:rsidRPr="00E7547B">
        <w:rPr>
          <w:u w:val="single"/>
        </w:rPr>
        <w:t xml:space="preserve">notably because </w:t>
      </w:r>
      <w:r w:rsidRPr="00E7547B">
        <w:rPr>
          <w:b/>
          <w:u w:val="single"/>
          <w:bdr w:val="single" w:sz="4" w:space="0" w:color="auto" w:frame="1"/>
        </w:rPr>
        <w:t>neither side wanted to go to war</w:t>
      </w:r>
      <w:r w:rsidRPr="00E7547B">
        <w:rPr>
          <w:sz w:val="16"/>
        </w:rPr>
        <w:t xml:space="preserve">. Indeed, </w:t>
      </w:r>
      <w:r w:rsidRPr="00E7547B">
        <w:rPr>
          <w:u w:val="single"/>
        </w:rPr>
        <w:t xml:space="preserve">the US and Russia never fought a war prior to the nuclear age. </w:t>
      </w:r>
      <w:r w:rsidRPr="00E7547B">
        <w:rPr>
          <w:rStyle w:val="Emphasis"/>
        </w:rPr>
        <w:t>Singling out</w:t>
      </w:r>
      <w:r w:rsidRPr="00E7547B">
        <w:rPr>
          <w:u w:val="single"/>
        </w:rPr>
        <w:t xml:space="preserve"> nuclear weapons as the reason why the </w:t>
      </w:r>
      <w:r w:rsidRPr="00E7547B">
        <w:rPr>
          <w:b/>
          <w:u w:val="single"/>
        </w:rPr>
        <w:t>Cold War never became hot</w:t>
      </w:r>
      <w:r w:rsidRPr="00E7547B">
        <w:rPr>
          <w:u w:val="single"/>
        </w:rPr>
        <w:t xml:space="preserve"> is</w:t>
      </w:r>
      <w:r w:rsidRPr="00E7547B">
        <w:rPr>
          <w:sz w:val="16"/>
        </w:rPr>
        <w:t xml:space="preserve"> somewhat </w:t>
      </w:r>
      <w:r w:rsidRPr="00E7547B">
        <w:rPr>
          <w:u w:val="single"/>
        </w:rPr>
        <w:t xml:space="preserve">like saying that a </w:t>
      </w:r>
      <w:r w:rsidRPr="00E7547B">
        <w:rPr>
          <w:rStyle w:val="Emphasis"/>
        </w:rPr>
        <w:t>junkyard car, without an engine or wheels</w:t>
      </w:r>
      <w:r w:rsidRPr="00E7547B">
        <w:rPr>
          <w:sz w:val="16"/>
        </w:rPr>
        <w:t xml:space="preserve">, </w:t>
      </w:r>
      <w:r w:rsidRPr="00E7547B">
        <w:rPr>
          <w:u w:val="single"/>
        </w:rPr>
        <w:t>never sped off the lot</w:t>
      </w:r>
      <w:r w:rsidRPr="00E7547B">
        <w:rPr>
          <w:sz w:val="16"/>
        </w:rPr>
        <w:t xml:space="preserve"> </w:t>
      </w:r>
      <w:r w:rsidRPr="00E7547B">
        <w:rPr>
          <w:rStyle w:val="Emphasis"/>
        </w:rPr>
        <w:t>only because</w:t>
      </w:r>
      <w:r w:rsidRPr="00E7547B">
        <w:rPr>
          <w:b/>
          <w:u w:val="single"/>
        </w:rPr>
        <w:t xml:space="preserve"> no one turned the key</w:t>
      </w:r>
      <w:r w:rsidRPr="00E7547B">
        <w:rPr>
          <w:sz w:val="16"/>
        </w:rPr>
        <w:t xml:space="preserve">. Logically speaking, </w:t>
      </w:r>
      <w:r w:rsidRPr="005C2CD7">
        <w:rPr>
          <w:highlight w:val="cyan"/>
          <w:u w:val="single"/>
        </w:rPr>
        <w:t xml:space="preserve">there is </w:t>
      </w:r>
      <w:r w:rsidRPr="005C2CD7">
        <w:rPr>
          <w:b/>
          <w:highlight w:val="cyan"/>
          <w:u w:val="single"/>
          <w:bdr w:val="single" w:sz="4" w:space="0" w:color="auto" w:frame="1"/>
        </w:rPr>
        <w:t>no way to demonstrate</w:t>
      </w:r>
      <w:r w:rsidRPr="00E7547B">
        <w:rPr>
          <w:sz w:val="16"/>
        </w:rPr>
        <w:t xml:space="preserve"> that </w:t>
      </w:r>
      <w:r w:rsidRPr="005C2CD7">
        <w:rPr>
          <w:highlight w:val="cyan"/>
          <w:u w:val="single"/>
        </w:rPr>
        <w:t xml:space="preserve">nuclear weapons </w:t>
      </w:r>
      <w:r w:rsidRPr="005C2CD7">
        <w:rPr>
          <w:rStyle w:val="Emphasis"/>
          <w:highlight w:val="cyan"/>
        </w:rPr>
        <w:t>kept the peace</w:t>
      </w:r>
      <w:r w:rsidRPr="00E7547B">
        <w:rPr>
          <w:u w:val="single"/>
        </w:rPr>
        <w:t xml:space="preserve"> during the Cold War, or that they do</w:t>
      </w:r>
      <w:r w:rsidRPr="00E7547B">
        <w:rPr>
          <w:sz w:val="16"/>
        </w:rPr>
        <w:t xml:space="preserve"> so </w:t>
      </w:r>
      <w:r w:rsidRPr="00E7547B">
        <w:rPr>
          <w:u w:val="single"/>
        </w:rPr>
        <w:t>now</w:t>
      </w:r>
      <w:r w:rsidRPr="00E7547B">
        <w:rPr>
          <w:sz w:val="16"/>
        </w:rPr>
        <w:t xml:space="preserve">. Perhaps peace prevailed between the two superpowers simply because they had no quarrel that justified fighting a terribly destructive war, even a conventional one. </w:t>
      </w:r>
      <w:r w:rsidRPr="00E7547B">
        <w:rPr>
          <w:b/>
          <w:u w:val="single"/>
          <w:bdr w:val="single" w:sz="4" w:space="0" w:color="auto" w:frame="1"/>
        </w:rPr>
        <w:t>There is no evidence</w:t>
      </w:r>
      <w:r w:rsidRPr="00E7547B">
        <w:rPr>
          <w:sz w:val="16"/>
        </w:rPr>
        <w:t xml:space="preserve">, for example, </w:t>
      </w:r>
      <w:r w:rsidRPr="00E7547B">
        <w:rPr>
          <w:u w:val="single"/>
        </w:rPr>
        <w:t>that</w:t>
      </w:r>
      <w:r w:rsidRPr="00E7547B">
        <w:rPr>
          <w:sz w:val="16"/>
        </w:rPr>
        <w:t xml:space="preserve"> the </w:t>
      </w:r>
      <w:r w:rsidRPr="00E7547B">
        <w:rPr>
          <w:u w:val="single"/>
        </w:rPr>
        <w:t xml:space="preserve">Soviet leadership </w:t>
      </w:r>
      <w:r w:rsidRPr="00E7547B">
        <w:rPr>
          <w:b/>
          <w:u w:val="single"/>
          <w:bdr w:val="single" w:sz="4" w:space="0" w:color="auto" w:frame="1"/>
        </w:rPr>
        <w:t>ever contemplated</w:t>
      </w:r>
      <w:r w:rsidRPr="00E7547B">
        <w:rPr>
          <w:u w:val="single"/>
        </w:rPr>
        <w:t xml:space="preserve"> trying to conquer</w:t>
      </w:r>
      <w:r w:rsidRPr="00E7547B">
        <w:rPr>
          <w:sz w:val="16"/>
        </w:rPr>
        <w:t xml:space="preserve"> western </w:t>
      </w:r>
      <w:r w:rsidRPr="00E7547B">
        <w:rPr>
          <w:u w:val="single"/>
        </w:rPr>
        <w:t xml:space="preserve">Europe, much </w:t>
      </w:r>
      <w:r w:rsidRPr="00E7547B">
        <w:rPr>
          <w:b/>
          <w:u w:val="single"/>
        </w:rPr>
        <w:t>less that it was restrained</w:t>
      </w:r>
      <w:r w:rsidRPr="00E7547B">
        <w:rPr>
          <w:sz w:val="16"/>
        </w:rPr>
        <w:t xml:space="preserve"> by the West’s nuclear arsenal. </w:t>
      </w:r>
      <w:r w:rsidRPr="005C2CD7">
        <w:rPr>
          <w:rStyle w:val="Emphasis"/>
          <w:highlight w:val="cyan"/>
        </w:rPr>
        <w:t>Post facto arguments</w:t>
      </w:r>
      <w:r w:rsidRPr="00E7547B">
        <w:rPr>
          <w:sz w:val="16"/>
        </w:rPr>
        <w:t xml:space="preserve"> – especially negative ones – </w:t>
      </w:r>
      <w:r w:rsidRPr="00E7547B">
        <w:rPr>
          <w:u w:val="single"/>
        </w:rPr>
        <w:t xml:space="preserve">might be the </w:t>
      </w:r>
      <w:r w:rsidRPr="00E7547B">
        <w:rPr>
          <w:b/>
          <w:u w:val="single"/>
        </w:rPr>
        <w:t>currency of pundits</w:t>
      </w:r>
      <w:r w:rsidRPr="00E7547B">
        <w:rPr>
          <w:sz w:val="16"/>
        </w:rPr>
        <w:t xml:space="preserve">, but </w:t>
      </w:r>
      <w:r w:rsidRPr="005C2CD7">
        <w:rPr>
          <w:highlight w:val="cyan"/>
          <w:u w:val="single"/>
        </w:rPr>
        <w:t>are</w:t>
      </w:r>
      <w:r w:rsidRPr="00E7547B">
        <w:rPr>
          <w:u w:val="single"/>
        </w:rPr>
        <w:t xml:space="preserve"> </w:t>
      </w:r>
      <w:r w:rsidRPr="005C2CD7">
        <w:rPr>
          <w:b/>
          <w:highlight w:val="cyan"/>
          <w:u w:val="single"/>
          <w:bdr w:val="single" w:sz="4" w:space="0" w:color="auto" w:frame="1"/>
        </w:rPr>
        <w:t>impossible to prove</w:t>
      </w:r>
      <w:r w:rsidRPr="005C2CD7">
        <w:rPr>
          <w:b/>
          <w:highlight w:val="cyan"/>
          <w:u w:val="single"/>
        </w:rPr>
        <w:t>,</w:t>
      </w:r>
      <w:r w:rsidRPr="005C2CD7">
        <w:rPr>
          <w:highlight w:val="cyan"/>
          <w:u w:val="single"/>
        </w:rPr>
        <w:t xml:space="preserve"> and offer </w:t>
      </w:r>
      <w:r w:rsidRPr="005C2CD7">
        <w:rPr>
          <w:rStyle w:val="Emphasis"/>
          <w:highlight w:val="cyan"/>
        </w:rPr>
        <w:t>no solid ground</w:t>
      </w:r>
      <w:r w:rsidRPr="00E7547B">
        <w:rPr>
          <w:sz w:val="16"/>
        </w:rPr>
        <w:t xml:space="preserve"> </w:t>
      </w:r>
      <w:r w:rsidRPr="00E7547B">
        <w:rPr>
          <w:rStyle w:val="StyleUnderline"/>
        </w:rPr>
        <w:t>for evaluating a counterfactual claim, conjecturing why something has not happened</w:t>
      </w:r>
      <w:r w:rsidRPr="00E7547B">
        <w:rPr>
          <w:sz w:val="16"/>
        </w:rPr>
        <w:t xml:space="preserve">. In colloquial terms, if a dog does not bark in the night, can we say with certainty that no one walked by the house? </w:t>
      </w:r>
      <w:r w:rsidRPr="00E7547B">
        <w:rPr>
          <w:u w:val="single"/>
        </w:rPr>
        <w:t xml:space="preserve">Deterrence enthusiasts are like the woman who </w:t>
      </w:r>
      <w:r w:rsidRPr="00E7547B">
        <w:rPr>
          <w:b/>
          <w:u w:val="single"/>
        </w:rPr>
        <w:t>sprayed perfume on her lawn</w:t>
      </w:r>
      <w:r w:rsidRPr="00E7547B">
        <w:rPr>
          <w:sz w:val="16"/>
        </w:rPr>
        <w:t xml:space="preserve"> every morning. </w:t>
      </w:r>
      <w:r w:rsidRPr="00E7547B">
        <w:rPr>
          <w:u w:val="single"/>
        </w:rPr>
        <w:t xml:space="preserve">When a perplexed </w:t>
      </w:r>
      <w:proofErr w:type="spellStart"/>
      <w:r w:rsidRPr="00E7547B">
        <w:rPr>
          <w:u w:val="single"/>
        </w:rPr>
        <w:t>neighbour</w:t>
      </w:r>
      <w:proofErr w:type="spellEnd"/>
      <w:r w:rsidRPr="00E7547B">
        <w:rPr>
          <w:u w:val="single"/>
        </w:rPr>
        <w:t xml:space="preserve"> asked about this</w:t>
      </w:r>
      <w:r w:rsidRPr="00E7547B">
        <w:rPr>
          <w:sz w:val="16"/>
        </w:rPr>
        <w:t xml:space="preserve"> strange </w:t>
      </w:r>
      <w:proofErr w:type="spellStart"/>
      <w:r w:rsidRPr="00E7547B">
        <w:rPr>
          <w:sz w:val="16"/>
        </w:rPr>
        <w:t>behaviour</w:t>
      </w:r>
      <w:proofErr w:type="spellEnd"/>
      <w:r w:rsidRPr="00E7547B">
        <w:rPr>
          <w:sz w:val="16"/>
        </w:rPr>
        <w:t xml:space="preserve">, </w:t>
      </w:r>
      <w:r w:rsidRPr="00E7547B">
        <w:rPr>
          <w:u w:val="single"/>
        </w:rPr>
        <w:t xml:space="preserve">she replied: </w:t>
      </w:r>
      <w:r w:rsidRPr="00E7547B">
        <w:rPr>
          <w:b/>
          <w:u w:val="single"/>
        </w:rPr>
        <w:t>‘I do it to keep the elephants away.’</w:t>
      </w:r>
      <w:r w:rsidRPr="00E7547B">
        <w:rPr>
          <w:sz w:val="16"/>
        </w:rPr>
        <w:t xml:space="preserve"> The </w:t>
      </w:r>
      <w:proofErr w:type="spellStart"/>
      <w:r w:rsidRPr="00E7547B">
        <w:rPr>
          <w:sz w:val="16"/>
        </w:rPr>
        <w:t>neighbour</w:t>
      </w:r>
      <w:proofErr w:type="spellEnd"/>
      <w:r w:rsidRPr="00E7547B">
        <w:rPr>
          <w:sz w:val="16"/>
        </w:rPr>
        <w:t xml:space="preserve"> protested: </w:t>
      </w:r>
      <w:r w:rsidRPr="00E7547B">
        <w:rPr>
          <w:u w:val="single"/>
        </w:rPr>
        <w:t xml:space="preserve">‘But </w:t>
      </w:r>
      <w:r w:rsidRPr="00E7547B">
        <w:rPr>
          <w:b/>
          <w:u w:val="single"/>
          <w:bdr w:val="single" w:sz="4" w:space="0" w:color="auto" w:frame="1"/>
        </w:rPr>
        <w:t>there aren’t any elephants</w:t>
      </w:r>
      <w:r w:rsidRPr="00E7547B">
        <w:rPr>
          <w:sz w:val="16"/>
        </w:rPr>
        <w:t xml:space="preserve"> within 10,000 miles of here,’ </w:t>
      </w:r>
      <w:r w:rsidRPr="00E7547B">
        <w:rPr>
          <w:u w:val="single"/>
        </w:rPr>
        <w:t xml:space="preserve">whereupon the perfume-sprayer replied: </w:t>
      </w:r>
      <w:r w:rsidRPr="00E7547B">
        <w:rPr>
          <w:b/>
          <w:u w:val="single"/>
        </w:rPr>
        <w:t xml:space="preserve">‘You see, it works!’ </w:t>
      </w:r>
      <w:r w:rsidRPr="00E7547B">
        <w:rPr>
          <w:u w:val="single"/>
        </w:rPr>
        <w:t>We should not congratulate</w:t>
      </w:r>
      <w:r w:rsidRPr="00E7547B">
        <w:rPr>
          <w:sz w:val="16"/>
        </w:rPr>
        <w:t xml:space="preserve"> our leaders, or </w:t>
      </w:r>
      <w:r w:rsidRPr="00E7547B">
        <w:rPr>
          <w:u w:val="single"/>
        </w:rPr>
        <w:t>deterrence theory</w:t>
      </w:r>
      <w:r w:rsidRPr="00E7547B">
        <w:rPr>
          <w:sz w:val="16"/>
        </w:rPr>
        <w:t xml:space="preserve">, much less nuclear weapons, </w:t>
      </w:r>
      <w:r w:rsidRPr="00E7547B">
        <w:rPr>
          <w:u w:val="single"/>
        </w:rPr>
        <w:t>for keeping the peace</w:t>
      </w:r>
      <w:r w:rsidRPr="00E7547B">
        <w:rPr>
          <w:sz w:val="16"/>
        </w:rPr>
        <w:t xml:space="preserve">. What we can say is that, as of this morning, those with the power to exterminate life have not done so. But </w:t>
      </w:r>
      <w:r w:rsidRPr="00E7547B">
        <w:rPr>
          <w:u w:val="single"/>
        </w:rPr>
        <w:t>this is not</w:t>
      </w:r>
      <w:r w:rsidRPr="00E7547B">
        <w:rPr>
          <w:sz w:val="16"/>
        </w:rPr>
        <w:t xml:space="preserve"> altogether </w:t>
      </w:r>
      <w:r w:rsidRPr="00E7547B">
        <w:rPr>
          <w:u w:val="single"/>
        </w:rPr>
        <w:t xml:space="preserve">comforting, and </w:t>
      </w:r>
      <w:r w:rsidRPr="005C2CD7">
        <w:rPr>
          <w:b/>
          <w:highlight w:val="cyan"/>
          <w:u w:val="single"/>
          <w:bdr w:val="single" w:sz="4" w:space="0" w:color="auto" w:frame="1"/>
        </w:rPr>
        <w:t>history</w:t>
      </w:r>
      <w:r w:rsidRPr="005C2CD7">
        <w:rPr>
          <w:b/>
          <w:highlight w:val="cyan"/>
          <w:u w:val="single"/>
        </w:rPr>
        <w:t xml:space="preserve"> is </w:t>
      </w:r>
      <w:r w:rsidRPr="005C2CD7">
        <w:rPr>
          <w:rStyle w:val="Emphasis"/>
          <w:highlight w:val="cyan"/>
        </w:rPr>
        <w:t>no more reassuring</w:t>
      </w:r>
      <w:r w:rsidRPr="00E7547B">
        <w:rPr>
          <w:sz w:val="16"/>
        </w:rPr>
        <w:t xml:space="preserve">. </w:t>
      </w:r>
      <w:r w:rsidRPr="00E7547B">
        <w:rPr>
          <w:rStyle w:val="StyleUnderline"/>
        </w:rPr>
        <w:t>The duration of ‘nuclear peace’, from the Second World War to the end of the Cold War, lasted less than five decades</w:t>
      </w:r>
      <w:r w:rsidRPr="00E7547B">
        <w:rPr>
          <w:sz w:val="16"/>
        </w:rPr>
        <w:t xml:space="preserve">. </w:t>
      </w:r>
      <w:r w:rsidRPr="00E7547B">
        <w:rPr>
          <w:sz w:val="12"/>
        </w:rPr>
        <w:t xml:space="preserve">More than 20 years separated the First and Second World Wars; before that, there had been more than 40 years of relative peace between the end of the Franco-Prussian War (1871) and the First World War (1914), and 55 years between the Franco-Prussian War and Napoleon’s defeat at Waterloo (1815). Even in war-prone Europe, decades of peace have not been so rare. Each time, when peace ended and the next war began, the war involved weapons available at the time – which, for the next big one, would likely include nuclear weapons. The only way to make sure that nuclear weapons are not used is to make sure that there are no such weapons. There is certainly no reason to think that the presence of nuclear weapons will prevent their use. The first step to ensuring that humans do not unleash nuclear [winter] holocaust might be to show that the Emperor Deterrence has no clothes – which would then open the possibility of replacing the illusion with something more suitable. It is possible that the post-1945 US-Soviet peace came ‘through strength’, but that need not imply nuclear deterrence. </w:t>
      </w:r>
      <w:r w:rsidRPr="00E7547B">
        <w:rPr>
          <w:rStyle w:val="StyleUnderline"/>
        </w:rPr>
        <w:t>It is</w:t>
      </w:r>
      <w:r w:rsidRPr="00E7547B">
        <w:rPr>
          <w:sz w:val="12"/>
        </w:rPr>
        <w:t xml:space="preserve"> also </w:t>
      </w:r>
      <w:r w:rsidRPr="00E7547B">
        <w:rPr>
          <w:rStyle w:val="Emphasis"/>
        </w:rPr>
        <w:t>undeniable</w:t>
      </w:r>
      <w:r w:rsidRPr="00E7547B">
        <w:rPr>
          <w:sz w:val="12"/>
        </w:rPr>
        <w:t xml:space="preserve"> </w:t>
      </w:r>
      <w:r w:rsidRPr="00E7547B">
        <w:rPr>
          <w:rStyle w:val="StyleUnderline"/>
        </w:rPr>
        <w:t>that</w:t>
      </w:r>
      <w:r w:rsidRPr="00E7547B">
        <w:rPr>
          <w:sz w:val="12"/>
        </w:rPr>
        <w:t xml:space="preserve"> the presence of </w:t>
      </w:r>
      <w:r w:rsidRPr="00E7547B">
        <w:rPr>
          <w:rStyle w:val="StyleUnderline"/>
        </w:rPr>
        <w:t xml:space="preserve">nuclear weapons on </w:t>
      </w:r>
      <w:r w:rsidRPr="00E7547B">
        <w:rPr>
          <w:rStyle w:val="Emphasis"/>
        </w:rPr>
        <w:t xml:space="preserve">hair-trigger alert </w:t>
      </w:r>
      <w:r w:rsidRPr="00E7547B">
        <w:t>capable</w:t>
      </w:r>
      <w:r w:rsidRPr="00E7547B">
        <w:rPr>
          <w:sz w:val="12"/>
        </w:rPr>
        <w:t xml:space="preserve"> of reaching each other’s homeland in minutes has </w:t>
      </w:r>
      <w:r w:rsidRPr="00E7547B">
        <w:rPr>
          <w:rStyle w:val="StyleUnderline"/>
        </w:rPr>
        <w:t>made</w:t>
      </w:r>
      <w:r w:rsidRPr="00E7547B">
        <w:rPr>
          <w:sz w:val="12"/>
        </w:rPr>
        <w:t xml:space="preserve"> both </w:t>
      </w:r>
      <w:r w:rsidRPr="00E7547B">
        <w:rPr>
          <w:rStyle w:val="StyleUnderline"/>
        </w:rPr>
        <w:t>sides</w:t>
      </w:r>
      <w:r w:rsidRPr="00E7547B">
        <w:rPr>
          <w:sz w:val="12"/>
        </w:rPr>
        <w:t xml:space="preserve"> </w:t>
      </w:r>
      <w:r w:rsidRPr="00E7547B">
        <w:rPr>
          <w:rStyle w:val="Emphasis"/>
        </w:rPr>
        <w:t>edgy</w:t>
      </w:r>
      <w:r w:rsidRPr="00E7547B">
        <w:rPr>
          <w:sz w:val="12"/>
        </w:rPr>
        <w:t xml:space="preserve">. </w:t>
      </w:r>
      <w:r w:rsidRPr="00E7547B">
        <w:rPr>
          <w:rStyle w:val="StyleUnderline"/>
        </w:rPr>
        <w:t xml:space="preserve">The </w:t>
      </w:r>
      <w:r w:rsidRPr="00E7547B">
        <w:rPr>
          <w:rStyle w:val="Emphasis"/>
        </w:rPr>
        <w:t>Cuban Missile Crisis</w:t>
      </w:r>
      <w:r w:rsidRPr="00E7547B">
        <w:rPr>
          <w:sz w:val="12"/>
        </w:rPr>
        <w:t xml:space="preserve"> of 1962 – </w:t>
      </w:r>
      <w:r w:rsidRPr="00E7547B">
        <w:rPr>
          <w:rStyle w:val="StyleUnderline"/>
        </w:rPr>
        <w:t>when, by all accounts, the world came closer to nuclear war than at any other time</w:t>
      </w:r>
      <w:r w:rsidRPr="00E7547B">
        <w:rPr>
          <w:sz w:val="12"/>
        </w:rPr>
        <w:t xml:space="preserve"> – </w:t>
      </w:r>
      <w:r w:rsidRPr="00E7547B">
        <w:rPr>
          <w:rStyle w:val="StyleUnderline"/>
        </w:rPr>
        <w:t>is</w:t>
      </w:r>
      <w:r w:rsidRPr="00E7547B">
        <w:rPr>
          <w:sz w:val="12"/>
        </w:rPr>
        <w:t xml:space="preserve"> </w:t>
      </w:r>
      <w:r w:rsidRPr="00E7547B">
        <w:rPr>
          <w:rStyle w:val="Emphasis"/>
        </w:rPr>
        <w:t>not testimony</w:t>
      </w:r>
      <w:r w:rsidRPr="00E7547B">
        <w:rPr>
          <w:sz w:val="12"/>
        </w:rPr>
        <w:t xml:space="preserve"> </w:t>
      </w:r>
      <w:r w:rsidRPr="00E7547B">
        <w:rPr>
          <w:rStyle w:val="StyleUnderline"/>
        </w:rPr>
        <w:t>to the effectiveness of deterrence</w:t>
      </w:r>
      <w:r w:rsidRPr="00E7547B">
        <w:rPr>
          <w:sz w:val="12"/>
        </w:rPr>
        <w:t xml:space="preserve">: </w:t>
      </w:r>
      <w:r w:rsidRPr="00E7547B">
        <w:rPr>
          <w:rStyle w:val="StyleUnderline"/>
        </w:rPr>
        <w:t xml:space="preserve">the crisis occurred </w:t>
      </w:r>
      <w:r w:rsidRPr="00E7547B">
        <w:rPr>
          <w:rStyle w:val="Emphasis"/>
        </w:rPr>
        <w:t>because of nuclear weapons</w:t>
      </w:r>
      <w:r w:rsidRPr="00E7547B">
        <w:rPr>
          <w:sz w:val="12"/>
        </w:rPr>
        <w:t xml:space="preserve">. </w:t>
      </w:r>
      <w:r w:rsidRPr="00E7547B">
        <w:rPr>
          <w:rStyle w:val="StyleUnderline"/>
        </w:rPr>
        <w:t xml:space="preserve">It is more likely that we have been spared nuclear war not because of deterrence but </w:t>
      </w:r>
      <w:r w:rsidRPr="00E7547B">
        <w:rPr>
          <w:rStyle w:val="Emphasis"/>
        </w:rPr>
        <w:t>in spite of it</w:t>
      </w:r>
      <w:r w:rsidRPr="00E7547B">
        <w:rPr>
          <w:rStyle w:val="StyleUnderline"/>
        </w:rPr>
        <w:t>.</w:t>
      </w:r>
      <w:r w:rsidRPr="00E7547B">
        <w:rPr>
          <w:sz w:val="12"/>
        </w:rPr>
        <w:t xml:space="preserve"> Even when possessed by just one side, nuclear weapons have not deterred other forms of war. The Chinese, Cuban, Iranian and Nicaraguan revolutions all took place even though a nuclear-armed US backed the overthrown governments. Similarly, the US lost the Vietnam War, just as the Soviet Union lost in Afghanistan, despite both countries not only possessing nuclear weapons, but also more and better conventional arms than their adversaries. Nor did nuclear weapons aid Russia in its unsuccessful war against Chechen rebels in 1994-96, or in 1999-2000, when Russia’s conventional weapons devastated the suffering Chechen Republic. Nuclear weapons did not help the US achieve its goals in Iraq or Afghanistan, which have become expensive catastrophic failures for the country with the world’s most advanced nuclear weapons. Moreover, despite its nuclear arsenal, the US remains fearful of domestic terrorist attacks, which are more likely to be made with nuclear weapons than be deterred by them. In short, it is not legitimate to argue that nuclear weapons have deterred any sort of war, or that they will do so in the future. During the Cold War, each side engaged in conventional warfare: the Soviets, for example, in Hungary (1956), Czechoslovakia (1968), and Afghanistan (1979-89); the Russians in Chechnya (1994-96; 1999-2009), Georgia (2008), Ukraine (2014-present), as well as Syria (2015-present); and the US in Korea (1950-53), Vietnam (1955-75), Lebanon (1982), Grenada (1983), Panama (1989-90), the Persian Gulf (1990-91), the former Yugoslavia (1991-99), Afghanistan (2001-present), and Iraq (2003-present), to mention just a few cases. Nor have their weapons deterred attacks upon nuclear armed states by non-nuclear opponents. In 1950, China stood 14 years from developing and deploying its own nuclear weapons, whereas the US had a well-developed atomic arsenal. Nonetheless, as the Korean War’s tide was shifting dramatically against the North, that US nuclear arsenal did not inhibit China from sending more than 300,000 soldiers across the Yalu River, resulting in the stalemate on the Korean peninsula that divides it to this day, and has resulted in one of the world’s most dangerous unresolved stand-offs. In 1956, the nuclear-armed United Kingdom warned non-nuclear Egypt to refrain from </w:t>
      </w:r>
      <w:proofErr w:type="spellStart"/>
      <w:r w:rsidRPr="00E7547B">
        <w:rPr>
          <w:sz w:val="12"/>
        </w:rPr>
        <w:t>nationalising</w:t>
      </w:r>
      <w:proofErr w:type="spellEnd"/>
      <w:r w:rsidRPr="00E7547B">
        <w:rPr>
          <w:sz w:val="12"/>
        </w:rPr>
        <w:t xml:space="preserve"> the Suez Canal. To no avail: the UK, France and Israel ended up invading Sinai with conventional forces. In 1982, Argentina attacked the British-held Falkland Islands, even though the UK had nuclear weapons and Argentina did not. Following the US-led invasion in 1991, conventionally armed Iraq was not deterred from lobbing Scud missiles at nuclear-armed Israel, which did not retaliate, although it could have used its nuclear weapons to </w:t>
      </w:r>
      <w:proofErr w:type="spellStart"/>
      <w:r w:rsidRPr="00E7547B">
        <w:rPr>
          <w:sz w:val="12"/>
        </w:rPr>
        <w:t>vaporise</w:t>
      </w:r>
      <w:proofErr w:type="spellEnd"/>
      <w:r w:rsidRPr="00E7547B">
        <w:rPr>
          <w:sz w:val="12"/>
        </w:rPr>
        <w:t xml:space="preserve"> Baghdad. It is hard to imagine how doing so would have benefitted anyone. Obviously, US nuclear weapons did not deter the terrorist attacks on the US of 11 September </w:t>
      </w:r>
      <w:r w:rsidRPr="00BD2163">
        <w:rPr>
          <w:sz w:val="12"/>
        </w:rPr>
        <w:t xml:space="preserve">2001, just as the nuclear arsenals of the UK and France have not prevented repeated terrorist attacks on those countries. </w:t>
      </w:r>
      <w:r w:rsidRPr="00BD2163">
        <w:rPr>
          <w:rStyle w:val="Emphasis"/>
        </w:rPr>
        <w:t>Deterrence, in short, does not deter.</w:t>
      </w:r>
      <w:r w:rsidRPr="00BD2163">
        <w:rPr>
          <w:sz w:val="12"/>
        </w:rPr>
        <w:t xml:space="preserve"> </w:t>
      </w:r>
      <w:r w:rsidRPr="00BD2163">
        <w:rPr>
          <w:rStyle w:val="StyleUnderline"/>
        </w:rPr>
        <w:t xml:space="preserve">The pattern is </w:t>
      </w:r>
      <w:r w:rsidRPr="00BD2163">
        <w:rPr>
          <w:rStyle w:val="Emphasis"/>
        </w:rPr>
        <w:t>deep and geographically widespread</w:t>
      </w:r>
      <w:r w:rsidRPr="00BD2163">
        <w:rPr>
          <w:sz w:val="12"/>
        </w:rPr>
        <w:t>. Nuclear-armed France couldn’t prevail over the non-nuclear Algerian National Liberation Front. The US nuclear arsenal didn’t inhibit North Korea from seizing a US intelligence-gathering vessel, the</w:t>
      </w:r>
      <w:r w:rsidRPr="00E7547B">
        <w:rPr>
          <w:sz w:val="12"/>
        </w:rPr>
        <w:t xml:space="preserve"> USS Pueblo, in 1968. Even today, this boat remains in North Korean hands. US nukes didn’t enable China to get Vietnam to end its invasion of Cambodia in 1979. Nor did US nuclear weapons stop Iranian Revolutionary Guards from capturing US diplomats and holding them hostage (1979-81), just as fear of US nuclear weapons didn’t empower the US and its allies to force Iraq to retreat from Kuwait without a fight in 1990. In Nuclear Weapons and Coercive Diplomacy (2017), the political scientists Todd </w:t>
      </w:r>
      <w:proofErr w:type="spellStart"/>
      <w:r w:rsidRPr="00E7547B">
        <w:rPr>
          <w:sz w:val="12"/>
        </w:rPr>
        <w:t>Sechser</w:t>
      </w:r>
      <w:proofErr w:type="spellEnd"/>
      <w:r w:rsidRPr="00E7547B">
        <w:rPr>
          <w:sz w:val="12"/>
        </w:rPr>
        <w:t xml:space="preserve"> and Matthew </w:t>
      </w:r>
      <w:r w:rsidRPr="005C2CD7">
        <w:rPr>
          <w:rStyle w:val="Emphasis"/>
          <w:highlight w:val="cyan"/>
        </w:rPr>
        <w:t>Fuhrmann</w:t>
      </w:r>
      <w:r w:rsidRPr="00E7547B">
        <w:rPr>
          <w:sz w:val="12"/>
        </w:rPr>
        <w:t xml:space="preserve"> </w:t>
      </w:r>
      <w:r w:rsidRPr="005C2CD7">
        <w:rPr>
          <w:rStyle w:val="StyleUnderline"/>
          <w:highlight w:val="cyan"/>
        </w:rPr>
        <w:t>examined</w:t>
      </w:r>
      <w:r w:rsidRPr="00E7547B">
        <w:rPr>
          <w:sz w:val="12"/>
        </w:rPr>
        <w:t xml:space="preserve"> </w:t>
      </w:r>
      <w:r w:rsidRPr="005C2CD7">
        <w:rPr>
          <w:rStyle w:val="Emphasis"/>
          <w:highlight w:val="cyan"/>
        </w:rPr>
        <w:t xml:space="preserve">348 </w:t>
      </w:r>
      <w:r w:rsidRPr="00E7547B">
        <w:rPr>
          <w:rStyle w:val="Emphasis"/>
        </w:rPr>
        <w:t xml:space="preserve">territorial </w:t>
      </w:r>
      <w:r w:rsidRPr="005C2CD7">
        <w:rPr>
          <w:rStyle w:val="Emphasis"/>
          <w:highlight w:val="cyan"/>
        </w:rPr>
        <w:t>disputes</w:t>
      </w:r>
      <w:r w:rsidRPr="00E7547B">
        <w:rPr>
          <w:sz w:val="12"/>
        </w:rPr>
        <w:t xml:space="preserve"> </w:t>
      </w:r>
      <w:r w:rsidRPr="00E7547B">
        <w:rPr>
          <w:rStyle w:val="StyleUnderline"/>
        </w:rPr>
        <w:t>occurring between 1919 and 1995</w:t>
      </w:r>
      <w:r w:rsidRPr="00E7547B">
        <w:rPr>
          <w:sz w:val="12"/>
        </w:rPr>
        <w:t xml:space="preserve">. </w:t>
      </w:r>
      <w:r w:rsidRPr="00E7547B">
        <w:rPr>
          <w:rStyle w:val="StyleUnderline"/>
        </w:rPr>
        <w:t xml:space="preserve">They used </w:t>
      </w:r>
      <w:r w:rsidRPr="00E7547B">
        <w:rPr>
          <w:rStyle w:val="Emphasis"/>
        </w:rPr>
        <w:t>statistical analysis</w:t>
      </w:r>
      <w:r w:rsidRPr="00E7547B">
        <w:rPr>
          <w:rStyle w:val="StyleUnderline"/>
        </w:rPr>
        <w:t xml:space="preserve"> </w:t>
      </w:r>
      <w:r w:rsidRPr="005C2CD7">
        <w:rPr>
          <w:rStyle w:val="StyleUnderline"/>
          <w:highlight w:val="cyan"/>
        </w:rPr>
        <w:t>to see whether</w:t>
      </w:r>
      <w:r w:rsidRPr="005C2CD7">
        <w:rPr>
          <w:sz w:val="12"/>
          <w:highlight w:val="cyan"/>
        </w:rPr>
        <w:t xml:space="preserve"> </w:t>
      </w:r>
      <w:r w:rsidRPr="005C2CD7">
        <w:rPr>
          <w:rStyle w:val="Emphasis"/>
          <w:highlight w:val="cyan"/>
        </w:rPr>
        <w:t>nuclear</w:t>
      </w:r>
      <w:r w:rsidRPr="00E7547B">
        <w:rPr>
          <w:rStyle w:val="Emphasis"/>
        </w:rPr>
        <w:t xml:space="preserve">-armed </w:t>
      </w:r>
      <w:r w:rsidRPr="005C2CD7">
        <w:rPr>
          <w:rStyle w:val="Emphasis"/>
          <w:highlight w:val="cyan"/>
        </w:rPr>
        <w:t>states</w:t>
      </w:r>
      <w:r w:rsidRPr="005C2CD7">
        <w:rPr>
          <w:sz w:val="12"/>
          <w:highlight w:val="cyan"/>
        </w:rPr>
        <w:t xml:space="preserve"> </w:t>
      </w:r>
      <w:r w:rsidRPr="005C2CD7">
        <w:rPr>
          <w:rStyle w:val="StyleUnderline"/>
          <w:highlight w:val="cyan"/>
        </w:rPr>
        <w:t>were</w:t>
      </w:r>
      <w:r w:rsidRPr="00E7547B">
        <w:rPr>
          <w:rStyle w:val="StyleUnderline"/>
        </w:rPr>
        <w:t xml:space="preserve"> more </w:t>
      </w:r>
      <w:r w:rsidRPr="005C2CD7">
        <w:rPr>
          <w:rStyle w:val="StyleUnderline"/>
          <w:highlight w:val="cyan"/>
        </w:rPr>
        <w:t>successful</w:t>
      </w:r>
      <w:r w:rsidRPr="00E7547B">
        <w:rPr>
          <w:sz w:val="12"/>
        </w:rPr>
        <w:t xml:space="preserve"> than conventional countries in coercing their adversaries</w:t>
      </w:r>
      <w:r w:rsidRPr="00E7547B">
        <w:rPr>
          <w:sz w:val="2"/>
        </w:rPr>
        <w:t xml:space="preserve"> </w:t>
      </w:r>
      <w:r w:rsidRPr="00E7547B">
        <w:rPr>
          <w:sz w:val="12"/>
        </w:rPr>
        <w:t xml:space="preserve">during territorial disputes. </w:t>
      </w:r>
      <w:r w:rsidRPr="005C2CD7">
        <w:rPr>
          <w:rStyle w:val="Emphasis"/>
          <w:highlight w:val="cyan"/>
        </w:rPr>
        <w:t>They weren’t</w:t>
      </w:r>
      <w:r w:rsidRPr="00E7547B">
        <w:rPr>
          <w:sz w:val="12"/>
        </w:rPr>
        <w:t xml:space="preserve">. Not only that, but nuclear weapons didn’t embolden those who own them to escalate demands; if anything, such countries were somewhat less successful in getting their way. In some cases, </w:t>
      </w:r>
      <w:r w:rsidRPr="00E7547B">
        <w:rPr>
          <w:rStyle w:val="Emphasis"/>
        </w:rPr>
        <w:t>the analysis is almost comical</w:t>
      </w:r>
      <w:r w:rsidRPr="00E7547B">
        <w:rPr>
          <w:sz w:val="12"/>
        </w:rPr>
        <w:t>. Thus, among the very few cases in which threats from a nuclear-armed country were coded as having compelled an opponent was the US insistence, in 1961, that the Dominican Republic hold democratic elections following the assassination of the dictator Rafael Trujillo, as well as the US demand, in 1994, following a Haitian military coup, that the Haitian colonels restore Jean-Bertrand Aristide to power. In 1974-75, nuclear China forced non-nuclear Portugal to surrender its claim to Macau. These examples were included because the authors honestly sought to consider all cases in which a nuclear-armed country got its way vis-à-vis a non-nuclear one. But no serious observer would attribute the capitulation of Portugal or the Dominican Republic to the nuclear weapons of China or the US. All of this also suggests that the acquisition of nuclear weapons by Iran or North Korea is unlikely to enable these countries to coerce others, whether their ‘targets’ are armed with nuclear or conventional weapons. It is one thing to conclude that nuclear deterrence hasn’t necessarily deterred, and hasn’t provided coercive power – but its extraordinary risks are even more discredit</w:t>
      </w:r>
      <w:r w:rsidRPr="00E7547B">
        <w:rPr>
          <w:sz w:val="6"/>
        </w:rPr>
        <w:t xml:space="preserve">ing. </w:t>
      </w:r>
      <w:r w:rsidRPr="00E7547B">
        <w:rPr>
          <w:sz w:val="16"/>
        </w:rPr>
        <w:t xml:space="preserve">First, </w:t>
      </w:r>
      <w:r w:rsidRPr="005C2CD7">
        <w:rPr>
          <w:rStyle w:val="Emphasis"/>
          <w:highlight w:val="cyan"/>
        </w:rPr>
        <w:t>deterrence</w:t>
      </w:r>
      <w:r w:rsidRPr="005C2CD7">
        <w:rPr>
          <w:highlight w:val="cyan"/>
          <w:u w:val="single"/>
        </w:rPr>
        <w:t xml:space="preserve"> </w:t>
      </w:r>
      <w:r w:rsidRPr="00E7547B">
        <w:rPr>
          <w:u w:val="single"/>
        </w:rPr>
        <w:t xml:space="preserve">via nuclear weapons </w:t>
      </w:r>
      <w:r w:rsidRPr="005C2CD7">
        <w:rPr>
          <w:b/>
          <w:highlight w:val="cyan"/>
          <w:u w:val="single"/>
          <w:bdr w:val="single" w:sz="4" w:space="0" w:color="auto" w:frame="1"/>
        </w:rPr>
        <w:t>lacks credibility</w:t>
      </w:r>
      <w:r w:rsidRPr="00E7547B">
        <w:rPr>
          <w:sz w:val="16"/>
        </w:rPr>
        <w:t xml:space="preserve">. A police officer armed with a backpack nuclear weapon would be unlikely to deter a robber: ‘Stop in the name of the law, or I’ll blow us all up!’ Similarly, </w:t>
      </w:r>
      <w:r w:rsidRPr="00E7547B">
        <w:rPr>
          <w:u w:val="single"/>
        </w:rPr>
        <w:t>during the Cold War, NATO generals lamented that</w:t>
      </w:r>
      <w:r w:rsidRPr="00E7547B">
        <w:rPr>
          <w:sz w:val="16"/>
        </w:rPr>
        <w:t xml:space="preserve"> towns in West Germany were less than two kilotons apart – which meant that defending Europe with nuclear weapons would destroy it, and so </w:t>
      </w:r>
      <w:r w:rsidRPr="00E7547B">
        <w:rPr>
          <w:u w:val="single"/>
        </w:rPr>
        <w:t xml:space="preserve">the claim that the Red Army would be deterred by nuclear means was </w:t>
      </w:r>
      <w:r w:rsidRPr="00E7547B">
        <w:rPr>
          <w:b/>
          <w:u w:val="single"/>
          <w:bdr w:val="single" w:sz="4" w:space="0" w:color="auto" w:frame="1"/>
        </w:rPr>
        <w:t>literally incredible</w:t>
      </w:r>
      <w:r w:rsidRPr="00E7547B">
        <w:rPr>
          <w:u w:val="single"/>
        </w:rPr>
        <w:t xml:space="preserve">. The result was the elaboration of smaller, </w:t>
      </w:r>
      <w:r w:rsidRPr="00E7547B">
        <w:rPr>
          <w:b/>
          <w:u w:val="single"/>
          <w:bdr w:val="single" w:sz="4" w:space="0" w:color="auto" w:frame="1"/>
        </w:rPr>
        <w:t>more accurate tactical weapons</w:t>
      </w:r>
      <w:r w:rsidRPr="00E7547B">
        <w:rPr>
          <w:sz w:val="16"/>
        </w:rPr>
        <w:t xml:space="preserve"> that would be more usable and, thus, </w:t>
      </w:r>
      <w:r w:rsidRPr="00E7547B">
        <w:rPr>
          <w:u w:val="single"/>
        </w:rPr>
        <w:t>whose employment in a crisis would be more credible. But deployed weapons</w:t>
      </w:r>
      <w:r w:rsidRPr="00E7547B">
        <w:rPr>
          <w:sz w:val="16"/>
        </w:rPr>
        <w:t xml:space="preserve"> that </w:t>
      </w:r>
      <w:r w:rsidRPr="00E7547B">
        <w:rPr>
          <w:b/>
          <w:u w:val="single"/>
        </w:rPr>
        <w:t>are more usable</w:t>
      </w:r>
      <w:r w:rsidRPr="00E7547B">
        <w:rPr>
          <w:u w:val="single"/>
        </w:rPr>
        <w:t>, and</w:t>
      </w:r>
      <w:r w:rsidRPr="00E7547B">
        <w:rPr>
          <w:sz w:val="16"/>
        </w:rPr>
        <w:t xml:space="preserve"> thus </w:t>
      </w:r>
      <w:r w:rsidRPr="00E7547B">
        <w:rPr>
          <w:b/>
          <w:u w:val="single"/>
          <w:bdr w:val="single" w:sz="4" w:space="0" w:color="auto" w:frame="1"/>
        </w:rPr>
        <w:t>more credible as deterrents</w:t>
      </w:r>
      <w:r w:rsidRPr="00E7547B">
        <w:rPr>
          <w:u w:val="single"/>
        </w:rPr>
        <w:t xml:space="preserve">, are more liable to be used. Second, </w:t>
      </w:r>
      <w:r w:rsidRPr="005C2CD7">
        <w:rPr>
          <w:highlight w:val="cyan"/>
          <w:u w:val="single"/>
        </w:rPr>
        <w:t>deterrence requires</w:t>
      </w:r>
      <w:r w:rsidRPr="00E7547B">
        <w:rPr>
          <w:sz w:val="16"/>
        </w:rPr>
        <w:t xml:space="preserve"> that </w:t>
      </w:r>
      <w:r w:rsidRPr="005C2CD7">
        <w:rPr>
          <w:highlight w:val="cyan"/>
          <w:u w:val="single"/>
        </w:rPr>
        <w:t>each</w:t>
      </w:r>
      <w:r w:rsidRPr="00E7547B">
        <w:rPr>
          <w:u w:val="single"/>
        </w:rPr>
        <w:t xml:space="preserve"> side’s </w:t>
      </w:r>
      <w:r w:rsidRPr="005C2CD7">
        <w:rPr>
          <w:highlight w:val="cyan"/>
          <w:u w:val="single"/>
        </w:rPr>
        <w:t xml:space="preserve">arsenal </w:t>
      </w:r>
      <w:r w:rsidRPr="005C2CD7">
        <w:rPr>
          <w:b/>
          <w:highlight w:val="cyan"/>
          <w:u w:val="single"/>
          <w:bdr w:val="single" w:sz="4" w:space="0" w:color="auto" w:frame="1"/>
        </w:rPr>
        <w:t>remains invulnerable</w:t>
      </w:r>
      <w:r w:rsidRPr="00E7547B">
        <w:rPr>
          <w:sz w:val="16"/>
        </w:rPr>
        <w:t xml:space="preserve"> to attack, </w:t>
      </w:r>
      <w:r w:rsidRPr="00E7547B">
        <w:rPr>
          <w:u w:val="single"/>
        </w:rPr>
        <w:t xml:space="preserve">or at least that such an attack would be prevented insofar as a potential victim </w:t>
      </w:r>
      <w:r w:rsidRPr="00E7547B">
        <w:rPr>
          <w:b/>
          <w:u w:val="single"/>
          <w:bdr w:val="single" w:sz="4" w:space="0" w:color="auto" w:frame="1"/>
        </w:rPr>
        <w:t>retained a ‘second-strike’ retaliatory capability</w:t>
      </w:r>
      <w:r w:rsidRPr="00E7547B">
        <w:rPr>
          <w:u w:val="single"/>
        </w:rPr>
        <w:t>, sufficient to prevent</w:t>
      </w:r>
      <w:r w:rsidRPr="00E7547B">
        <w:rPr>
          <w:sz w:val="16"/>
        </w:rPr>
        <w:t xml:space="preserve"> such an </w:t>
      </w:r>
      <w:r w:rsidRPr="00E7547B">
        <w:rPr>
          <w:u w:val="single"/>
        </w:rPr>
        <w:t xml:space="preserve">attack </w:t>
      </w:r>
      <w:r w:rsidRPr="00E7547B">
        <w:rPr>
          <w:b/>
          <w:u w:val="single"/>
        </w:rPr>
        <w:t>in the first place</w:t>
      </w:r>
      <w:r w:rsidRPr="00E7547B">
        <w:rPr>
          <w:sz w:val="16"/>
        </w:rPr>
        <w:t xml:space="preserve">. Over time, however, </w:t>
      </w:r>
      <w:r w:rsidRPr="00E7547B">
        <w:rPr>
          <w:u w:val="single"/>
        </w:rPr>
        <w:t>nuclear missiles have become increasingly accurate, raising concerns about</w:t>
      </w:r>
      <w:r w:rsidRPr="00E7547B">
        <w:rPr>
          <w:sz w:val="16"/>
        </w:rPr>
        <w:t xml:space="preserve"> the </w:t>
      </w:r>
      <w:r w:rsidRPr="00E7547B">
        <w:rPr>
          <w:u w:val="single"/>
        </w:rPr>
        <w:t>vulnerability</w:t>
      </w:r>
      <w:r w:rsidRPr="00E7547B">
        <w:rPr>
          <w:sz w:val="16"/>
        </w:rPr>
        <w:t xml:space="preserve"> of these weapons </w:t>
      </w:r>
      <w:r w:rsidRPr="00E7547B">
        <w:rPr>
          <w:u w:val="single"/>
        </w:rPr>
        <w:t>to a ‘counterforce’ strike</w:t>
      </w:r>
      <w:r w:rsidRPr="00E7547B">
        <w:rPr>
          <w:sz w:val="16"/>
        </w:rPr>
        <w:t xml:space="preserve">. In brief, </w:t>
      </w:r>
      <w:r w:rsidRPr="00E7547B">
        <w:rPr>
          <w:u w:val="single"/>
        </w:rPr>
        <w:t xml:space="preserve">nuclear states are </w:t>
      </w:r>
      <w:r w:rsidRPr="00E7547B">
        <w:rPr>
          <w:b/>
          <w:u w:val="single"/>
        </w:rPr>
        <w:t>increasingly able</w:t>
      </w:r>
      <w:r w:rsidRPr="00E7547B">
        <w:rPr>
          <w:u w:val="single"/>
        </w:rPr>
        <w:t xml:space="preserve"> to target their adversary’s</w:t>
      </w:r>
      <w:r w:rsidRPr="00E7547B">
        <w:rPr>
          <w:sz w:val="16"/>
        </w:rPr>
        <w:t xml:space="preserve"> nuclear </w:t>
      </w:r>
      <w:r w:rsidRPr="00E7547B">
        <w:rPr>
          <w:u w:val="single"/>
        </w:rPr>
        <w:t xml:space="preserve">weapons for destruction. In the </w:t>
      </w:r>
      <w:r w:rsidRPr="00E7547B">
        <w:rPr>
          <w:b/>
          <w:u w:val="single"/>
        </w:rPr>
        <w:t>perverse argot</w:t>
      </w:r>
      <w:r w:rsidRPr="00E7547B">
        <w:rPr>
          <w:u w:val="single"/>
        </w:rPr>
        <w:t xml:space="preserve"> of deterrence</w:t>
      </w:r>
      <w:r w:rsidRPr="00E7547B">
        <w:rPr>
          <w:sz w:val="16"/>
        </w:rPr>
        <w:t xml:space="preserve"> theory, </w:t>
      </w:r>
      <w:r w:rsidRPr="00E7547B">
        <w:rPr>
          <w:u w:val="single"/>
        </w:rPr>
        <w:t xml:space="preserve">this is called </w:t>
      </w:r>
      <w:r w:rsidRPr="005C2CD7">
        <w:rPr>
          <w:rStyle w:val="Emphasis"/>
          <w:highlight w:val="cyan"/>
        </w:rPr>
        <w:t>counterforce</w:t>
      </w:r>
      <w:r w:rsidRPr="00E7547B">
        <w:rPr>
          <w:b/>
          <w:u w:val="single"/>
        </w:rPr>
        <w:t xml:space="preserve"> vulnerability</w:t>
      </w:r>
      <w:r w:rsidRPr="00E7547B">
        <w:rPr>
          <w:sz w:val="16"/>
        </w:rPr>
        <w:t xml:space="preserve">, with ‘vulnerability’ </w:t>
      </w:r>
      <w:r w:rsidRPr="00E7547B">
        <w:rPr>
          <w:u w:val="single"/>
        </w:rPr>
        <w:t>referring to the target’s nuclear weapons, not</w:t>
      </w:r>
      <w:r w:rsidRPr="00E7547B">
        <w:rPr>
          <w:sz w:val="16"/>
        </w:rPr>
        <w:t xml:space="preserve"> its </w:t>
      </w:r>
      <w:r w:rsidRPr="00E7547B">
        <w:rPr>
          <w:u w:val="single"/>
        </w:rPr>
        <w:t xml:space="preserve">population. The </w:t>
      </w:r>
      <w:r w:rsidRPr="00E7547B">
        <w:rPr>
          <w:b/>
          <w:u w:val="single"/>
          <w:bdr w:val="single" w:sz="4" w:space="0" w:color="auto" w:frame="1"/>
        </w:rPr>
        <w:t>clearest outcome</w:t>
      </w:r>
      <w:r w:rsidRPr="00E7547B">
        <w:rPr>
          <w:u w:val="single"/>
        </w:rPr>
        <w:t xml:space="preserve"> of</w:t>
      </w:r>
      <w:r w:rsidRPr="00E7547B">
        <w:rPr>
          <w:sz w:val="16"/>
        </w:rPr>
        <w:t xml:space="preserve"> increasingly accurate nuclear weapons and the ‘counterforce vulnerability’ component of deterrence theory </w:t>
      </w:r>
      <w:r w:rsidRPr="00E7547B">
        <w:rPr>
          <w:u w:val="single"/>
        </w:rPr>
        <w:t xml:space="preserve">is to </w:t>
      </w:r>
      <w:r w:rsidRPr="005C2CD7">
        <w:rPr>
          <w:b/>
          <w:highlight w:val="cyan"/>
          <w:u w:val="single"/>
          <w:bdr w:val="single" w:sz="4" w:space="0" w:color="auto" w:frame="1"/>
        </w:rPr>
        <w:t>increase</w:t>
      </w:r>
      <w:r w:rsidRPr="00E7547B">
        <w:rPr>
          <w:b/>
          <w:u w:val="single"/>
          <w:bdr w:val="single" w:sz="4" w:space="0" w:color="auto" w:frame="1"/>
        </w:rPr>
        <w:t xml:space="preserve"> the </w:t>
      </w:r>
      <w:r w:rsidRPr="005C2CD7">
        <w:rPr>
          <w:b/>
          <w:highlight w:val="cyan"/>
          <w:u w:val="single"/>
          <w:bdr w:val="single" w:sz="4" w:space="0" w:color="auto" w:frame="1"/>
        </w:rPr>
        <w:t xml:space="preserve">likelihood of </w:t>
      </w:r>
      <w:r w:rsidRPr="00E7547B">
        <w:rPr>
          <w:b/>
          <w:u w:val="single"/>
          <w:bdr w:val="single" w:sz="4" w:space="0" w:color="auto" w:frame="1"/>
        </w:rPr>
        <w:t xml:space="preserve">a </w:t>
      </w:r>
      <w:r w:rsidRPr="005C2CD7">
        <w:rPr>
          <w:b/>
          <w:highlight w:val="cyan"/>
          <w:u w:val="single"/>
          <w:bdr w:val="single" w:sz="4" w:space="0" w:color="auto" w:frame="1"/>
        </w:rPr>
        <w:t>first strike</w:t>
      </w:r>
      <w:r w:rsidRPr="005C2CD7">
        <w:rPr>
          <w:highlight w:val="cyan"/>
          <w:u w:val="single"/>
        </w:rPr>
        <w:t>, while</w:t>
      </w:r>
      <w:r w:rsidRPr="00E7547B">
        <w:rPr>
          <w:sz w:val="16"/>
        </w:rPr>
        <w:t xml:space="preserve"> also </w:t>
      </w:r>
      <w:r w:rsidRPr="005C2CD7">
        <w:rPr>
          <w:b/>
          <w:highlight w:val="cyan"/>
          <w:u w:val="single"/>
        </w:rPr>
        <w:t>increasing</w:t>
      </w:r>
      <w:r w:rsidRPr="00E7547B">
        <w:rPr>
          <w:b/>
          <w:u w:val="single"/>
        </w:rPr>
        <w:t xml:space="preserve"> </w:t>
      </w:r>
      <w:r w:rsidRPr="005C2CD7">
        <w:rPr>
          <w:b/>
          <w:highlight w:val="cyan"/>
          <w:u w:val="single"/>
        </w:rPr>
        <w:t>the danger</w:t>
      </w:r>
      <w:r w:rsidRPr="005C2CD7">
        <w:rPr>
          <w:highlight w:val="cyan"/>
          <w:u w:val="single"/>
        </w:rPr>
        <w:t xml:space="preserve"> </w:t>
      </w:r>
      <w:r w:rsidRPr="00BD2163">
        <w:rPr>
          <w:u w:val="single"/>
        </w:rPr>
        <w:t>that a potential victim</w:t>
      </w:r>
      <w:r w:rsidRPr="00BD2163">
        <w:rPr>
          <w:sz w:val="16"/>
        </w:rPr>
        <w:t>, fearing such an event</w:t>
      </w:r>
      <w:r w:rsidRPr="00E7547B">
        <w:rPr>
          <w:sz w:val="16"/>
        </w:rPr>
        <w:t xml:space="preserve">, </w:t>
      </w:r>
      <w:r w:rsidRPr="00E7547B">
        <w:rPr>
          <w:u w:val="single"/>
        </w:rPr>
        <w:t xml:space="preserve">might be tempted </w:t>
      </w:r>
      <w:r w:rsidRPr="005C2CD7">
        <w:rPr>
          <w:highlight w:val="cyan"/>
          <w:u w:val="single"/>
        </w:rPr>
        <w:t xml:space="preserve">to </w:t>
      </w:r>
      <w:r w:rsidRPr="005C2CD7">
        <w:rPr>
          <w:b/>
          <w:highlight w:val="cyan"/>
          <w:u w:val="single"/>
          <w:bdr w:val="single" w:sz="4" w:space="0" w:color="auto" w:frame="1"/>
        </w:rPr>
        <w:t xml:space="preserve">pre-empt </w:t>
      </w:r>
      <w:r w:rsidRPr="00E7547B">
        <w:rPr>
          <w:b/>
          <w:u w:val="single"/>
          <w:bdr w:val="single" w:sz="4" w:space="0" w:color="auto" w:frame="1"/>
        </w:rPr>
        <w:t>with its own first strike</w:t>
      </w:r>
      <w:r w:rsidRPr="00E7547B">
        <w:rPr>
          <w:u w:val="single"/>
        </w:rPr>
        <w:t xml:space="preserve">. The resulting situation – in which each side </w:t>
      </w:r>
      <w:r w:rsidRPr="00E7547B">
        <w:rPr>
          <w:b/>
          <w:u w:val="single"/>
        </w:rPr>
        <w:t>perceives</w:t>
      </w:r>
      <w:r w:rsidRPr="00E7547B">
        <w:rPr>
          <w:sz w:val="16"/>
        </w:rPr>
        <w:t xml:space="preserve"> a possible </w:t>
      </w:r>
      <w:r w:rsidRPr="00E7547B">
        <w:rPr>
          <w:b/>
          <w:u w:val="single"/>
        </w:rPr>
        <w:t>advantage</w:t>
      </w:r>
      <w:r w:rsidRPr="00E7547B">
        <w:rPr>
          <w:u w:val="single"/>
        </w:rPr>
        <w:t xml:space="preserve"> in striking first – is </w:t>
      </w:r>
      <w:r w:rsidRPr="00E7547B">
        <w:rPr>
          <w:b/>
          <w:u w:val="single"/>
          <w:bdr w:val="single" w:sz="4" w:space="0" w:color="auto" w:frame="1"/>
        </w:rPr>
        <w:t>dangerously unstable</w:t>
      </w:r>
      <w:r w:rsidRPr="00E7547B">
        <w:rPr>
          <w:sz w:val="16"/>
        </w:rPr>
        <w:t xml:space="preserve">. Third, </w:t>
      </w:r>
      <w:r w:rsidRPr="005C2CD7">
        <w:rPr>
          <w:highlight w:val="cyan"/>
          <w:u w:val="single"/>
        </w:rPr>
        <w:t>deterrence</w:t>
      </w:r>
      <w:r w:rsidRPr="00E7547B">
        <w:rPr>
          <w:u w:val="single"/>
        </w:rPr>
        <w:t xml:space="preserve"> theory </w:t>
      </w:r>
      <w:r w:rsidRPr="005C2CD7">
        <w:rPr>
          <w:b/>
          <w:highlight w:val="cyan"/>
          <w:u w:val="single"/>
          <w:bdr w:val="single" w:sz="4" w:space="0" w:color="auto" w:frame="1"/>
        </w:rPr>
        <w:t>assumes optimal rationality</w:t>
      </w:r>
      <w:r w:rsidRPr="00E7547B">
        <w:rPr>
          <w:u w:val="single"/>
        </w:rPr>
        <w:t xml:space="preserve"> on the part of decision-makers. It presumes</w:t>
      </w:r>
      <w:r w:rsidRPr="00E7547B">
        <w:rPr>
          <w:sz w:val="16"/>
        </w:rPr>
        <w:t xml:space="preserve"> that </w:t>
      </w:r>
      <w:r w:rsidRPr="00E7547B">
        <w:rPr>
          <w:u w:val="single"/>
        </w:rPr>
        <w:t xml:space="preserve">those with their fingers on the </w:t>
      </w:r>
      <w:r w:rsidRPr="00E7547B">
        <w:rPr>
          <w:b/>
          <w:u w:val="single"/>
        </w:rPr>
        <w:t>nuclear triggers</w:t>
      </w:r>
      <w:r w:rsidRPr="00E7547B">
        <w:rPr>
          <w:u w:val="single"/>
        </w:rPr>
        <w:t xml:space="preserve"> are </w:t>
      </w:r>
      <w:r w:rsidRPr="00E7547B">
        <w:rPr>
          <w:b/>
          <w:u w:val="single"/>
          <w:bdr w:val="single" w:sz="4" w:space="0" w:color="auto" w:frame="1"/>
        </w:rPr>
        <w:t>rational actors</w:t>
      </w:r>
      <w:r w:rsidRPr="00E7547B">
        <w:rPr>
          <w:u w:val="single"/>
        </w:rPr>
        <w:t xml:space="preserve"> who will</w:t>
      </w:r>
      <w:r w:rsidRPr="00E7547B">
        <w:rPr>
          <w:sz w:val="16"/>
        </w:rPr>
        <w:t xml:space="preserve"> also </w:t>
      </w:r>
      <w:r w:rsidRPr="00E7547B">
        <w:rPr>
          <w:u w:val="single"/>
        </w:rPr>
        <w:t>remain calm</w:t>
      </w:r>
      <w:r w:rsidRPr="00E7547B">
        <w:rPr>
          <w:sz w:val="16"/>
        </w:rPr>
        <w:t xml:space="preserve"> </w:t>
      </w:r>
      <w:r w:rsidRPr="005C2CD7">
        <w:rPr>
          <w:rStyle w:val="StyleUnderline"/>
          <w:highlight w:val="cyan"/>
        </w:rPr>
        <w:t>and</w:t>
      </w:r>
      <w:r w:rsidRPr="00E7547B">
        <w:rPr>
          <w:sz w:val="16"/>
        </w:rPr>
        <w:t xml:space="preserve"> cognitively unimpaired </w:t>
      </w:r>
      <w:r w:rsidRPr="00E7547B">
        <w:rPr>
          <w:u w:val="single"/>
        </w:rPr>
        <w:t xml:space="preserve">under extremely stressful </w:t>
      </w:r>
      <w:r w:rsidRPr="00BD2163">
        <w:rPr>
          <w:u w:val="single"/>
        </w:rPr>
        <w:t>conditions. It</w:t>
      </w:r>
      <w:r w:rsidRPr="00BD2163">
        <w:rPr>
          <w:sz w:val="16"/>
        </w:rPr>
        <w:t xml:space="preserve"> also </w:t>
      </w:r>
      <w:r w:rsidRPr="00BD2163">
        <w:rPr>
          <w:u w:val="single"/>
        </w:rPr>
        <w:t>presumes</w:t>
      </w:r>
      <w:r w:rsidRPr="00BD2163">
        <w:rPr>
          <w:sz w:val="16"/>
        </w:rPr>
        <w:t xml:space="preserve"> that </w:t>
      </w:r>
      <w:r w:rsidRPr="00BD2163">
        <w:rPr>
          <w:u w:val="single"/>
        </w:rPr>
        <w:t xml:space="preserve">leaders will </w:t>
      </w:r>
      <w:r w:rsidRPr="00BD2163">
        <w:rPr>
          <w:b/>
          <w:u w:val="single"/>
        </w:rPr>
        <w:t>always retain control</w:t>
      </w:r>
      <w:r w:rsidRPr="00BD2163">
        <w:rPr>
          <w:u w:val="single"/>
        </w:rPr>
        <w:t xml:space="preserve"> over their</w:t>
      </w:r>
      <w:r w:rsidRPr="00BD2163">
        <w:rPr>
          <w:sz w:val="16"/>
        </w:rPr>
        <w:t xml:space="preserve"> forces and that, moreover, they will always retain control over their emotions as well, </w:t>
      </w:r>
      <w:r w:rsidRPr="00BD2163">
        <w:rPr>
          <w:u w:val="single"/>
        </w:rPr>
        <w:t xml:space="preserve">making decisions based </w:t>
      </w:r>
      <w:r w:rsidRPr="00BD2163">
        <w:rPr>
          <w:b/>
          <w:u w:val="single"/>
        </w:rPr>
        <w:t>solely on a</w:t>
      </w:r>
      <w:r w:rsidRPr="005C2CD7">
        <w:rPr>
          <w:b/>
          <w:highlight w:val="cyan"/>
          <w:u w:val="single"/>
        </w:rPr>
        <w:t xml:space="preserve"> </w:t>
      </w:r>
      <w:r w:rsidRPr="005C2CD7">
        <w:rPr>
          <w:b/>
          <w:highlight w:val="cyan"/>
          <w:u w:val="single"/>
          <w:bdr w:val="single" w:sz="4" w:space="0" w:color="auto" w:frame="1"/>
        </w:rPr>
        <w:t>cool calculation</w:t>
      </w:r>
      <w:r w:rsidRPr="00E7547B">
        <w:rPr>
          <w:u w:val="single"/>
        </w:rPr>
        <w:t xml:space="preserve"> of </w:t>
      </w:r>
      <w:r w:rsidRPr="00BD2163">
        <w:rPr>
          <w:u w:val="single"/>
        </w:rPr>
        <w:t>strategic costs</w:t>
      </w:r>
      <w:r w:rsidRPr="00BD2163">
        <w:rPr>
          <w:sz w:val="16"/>
        </w:rPr>
        <w:t xml:space="preserve"> and benefits. </w:t>
      </w:r>
      <w:r w:rsidRPr="00BD2163">
        <w:rPr>
          <w:u w:val="single"/>
        </w:rPr>
        <w:t>Deterrence theory maintains</w:t>
      </w:r>
      <w:r w:rsidRPr="00BD2163">
        <w:rPr>
          <w:sz w:val="16"/>
        </w:rPr>
        <w:t xml:space="preserve">, in short, </w:t>
      </w:r>
      <w:r w:rsidRPr="005C2CD7">
        <w:rPr>
          <w:highlight w:val="cyan"/>
          <w:u w:val="single"/>
        </w:rPr>
        <w:t>that each side will</w:t>
      </w:r>
      <w:r w:rsidRPr="00BD2163">
        <w:rPr>
          <w:u w:val="single"/>
        </w:rPr>
        <w:t xml:space="preserve"> </w:t>
      </w:r>
      <w:r w:rsidRPr="005C2CD7">
        <w:rPr>
          <w:b/>
          <w:highlight w:val="cyan"/>
          <w:u w:val="single"/>
          <w:bdr w:val="single" w:sz="4" w:space="0" w:color="auto" w:frame="1"/>
        </w:rPr>
        <w:t>scare the pants off the other</w:t>
      </w:r>
      <w:r w:rsidRPr="00BD2163">
        <w:rPr>
          <w:u w:val="single"/>
        </w:rPr>
        <w:t xml:space="preserve"> with</w:t>
      </w:r>
      <w:r w:rsidRPr="00BD2163">
        <w:rPr>
          <w:sz w:val="16"/>
        </w:rPr>
        <w:t xml:space="preserve"> the prospect of </w:t>
      </w:r>
      <w:r w:rsidRPr="00BD2163">
        <w:rPr>
          <w:u w:val="single"/>
        </w:rPr>
        <w:t xml:space="preserve">the most </w:t>
      </w:r>
      <w:r w:rsidRPr="00BD2163">
        <w:rPr>
          <w:b/>
          <w:u w:val="single"/>
          <w:bdr w:val="single" w:sz="4" w:space="0" w:color="auto" w:frame="1"/>
        </w:rPr>
        <w:t>hideous, unimaginable consequences</w:t>
      </w:r>
      <w:r w:rsidRPr="00BD2163">
        <w:rPr>
          <w:u w:val="single"/>
        </w:rPr>
        <w:t xml:space="preserve">, </w:t>
      </w:r>
      <w:r w:rsidRPr="005C2CD7">
        <w:rPr>
          <w:highlight w:val="cyan"/>
          <w:u w:val="single"/>
        </w:rPr>
        <w:t>and</w:t>
      </w:r>
      <w:r w:rsidRPr="00BD2163">
        <w:rPr>
          <w:sz w:val="16"/>
        </w:rPr>
        <w:t xml:space="preserve"> will </w:t>
      </w:r>
      <w:r w:rsidRPr="005C2CD7">
        <w:rPr>
          <w:highlight w:val="cyan"/>
          <w:u w:val="single"/>
        </w:rPr>
        <w:t>then conduct</w:t>
      </w:r>
      <w:r w:rsidRPr="00BD2163">
        <w:rPr>
          <w:u w:val="single"/>
        </w:rPr>
        <w:t xml:space="preserve"> itself </w:t>
      </w:r>
      <w:r w:rsidRPr="005C2CD7">
        <w:rPr>
          <w:highlight w:val="cyan"/>
          <w:u w:val="single"/>
        </w:rPr>
        <w:t>with</w:t>
      </w:r>
      <w:r w:rsidRPr="00BD2163">
        <w:rPr>
          <w:u w:val="single"/>
        </w:rPr>
        <w:t xml:space="preserve"> the </w:t>
      </w:r>
      <w:r w:rsidRPr="00BD2163">
        <w:rPr>
          <w:b/>
          <w:u w:val="single"/>
        </w:rPr>
        <w:t xml:space="preserve">utmost </w:t>
      </w:r>
      <w:r w:rsidRPr="00BD2163">
        <w:rPr>
          <w:b/>
          <w:u w:val="single"/>
          <w:bdr w:val="single" w:sz="4" w:space="0" w:color="auto" w:frame="1"/>
        </w:rPr>
        <w:t xml:space="preserve">deliberate and </w:t>
      </w:r>
      <w:r w:rsidRPr="005C2CD7">
        <w:rPr>
          <w:b/>
          <w:highlight w:val="cyan"/>
          <w:u w:val="single"/>
          <w:bdr w:val="single" w:sz="4" w:space="0" w:color="auto" w:frame="1"/>
        </w:rPr>
        <w:t>precise rationality</w:t>
      </w:r>
      <w:r w:rsidRPr="005C2CD7">
        <w:rPr>
          <w:sz w:val="16"/>
          <w:highlight w:val="cyan"/>
        </w:rPr>
        <w:t>.</w:t>
      </w:r>
      <w:r w:rsidRPr="00BD2163">
        <w:rPr>
          <w:sz w:val="16"/>
        </w:rPr>
        <w:t xml:space="preserve"> Virtually </w:t>
      </w:r>
      <w:r w:rsidRPr="00BD2163">
        <w:rPr>
          <w:u w:val="single"/>
        </w:rPr>
        <w:t>everythi</w:t>
      </w:r>
      <w:r w:rsidRPr="00E7547B">
        <w:rPr>
          <w:u w:val="single"/>
        </w:rPr>
        <w:t xml:space="preserve">ng known about human </w:t>
      </w:r>
      <w:r w:rsidRPr="005C2CD7">
        <w:rPr>
          <w:rStyle w:val="Emphasis"/>
          <w:highlight w:val="cyan"/>
        </w:rPr>
        <w:t>psychology</w:t>
      </w:r>
      <w:r w:rsidRPr="00E7547B">
        <w:rPr>
          <w:u w:val="single"/>
        </w:rPr>
        <w:t xml:space="preserve"> </w:t>
      </w:r>
      <w:r w:rsidRPr="005C2CD7">
        <w:rPr>
          <w:highlight w:val="cyan"/>
          <w:u w:val="single"/>
        </w:rPr>
        <w:t>suggests</w:t>
      </w:r>
      <w:r w:rsidRPr="00E7547B">
        <w:rPr>
          <w:sz w:val="16"/>
        </w:rPr>
        <w:t xml:space="preserve"> that </w:t>
      </w:r>
      <w:r w:rsidRPr="005C2CD7">
        <w:rPr>
          <w:b/>
          <w:highlight w:val="cyan"/>
          <w:u w:val="single"/>
          <w:bdr w:val="single" w:sz="4" w:space="0" w:color="auto" w:frame="1"/>
        </w:rPr>
        <w:t>this is</w:t>
      </w:r>
      <w:r w:rsidRPr="00E7547B">
        <w:rPr>
          <w:b/>
          <w:u w:val="single"/>
          <w:bdr w:val="single" w:sz="4" w:space="0" w:color="auto" w:frame="1"/>
        </w:rPr>
        <w:t xml:space="preserve"> </w:t>
      </w:r>
      <w:r w:rsidRPr="005C2CD7">
        <w:rPr>
          <w:b/>
          <w:highlight w:val="cyan"/>
          <w:u w:val="single"/>
          <w:bdr w:val="single" w:sz="4" w:space="0" w:color="auto" w:frame="1"/>
        </w:rPr>
        <w:t>absurd</w:t>
      </w:r>
      <w:r w:rsidRPr="00E7547B">
        <w:rPr>
          <w:sz w:val="16"/>
        </w:rPr>
        <w:t>. In Black Lamb and Grey Falcon: A Journey Through Yugoslavia (1941), Rebecca West noted that: ‘Only part of us is sane: only part of us loves pleasure and the longer day of happiness, wants to live to our 90s and die in peace …</w:t>
      </w:r>
      <w:r w:rsidRPr="00E7547B">
        <w:rPr>
          <w:u w:val="single"/>
        </w:rPr>
        <w:t>’ It requires no arcane wisdom to know</w:t>
      </w:r>
      <w:r w:rsidRPr="00E7547B">
        <w:rPr>
          <w:sz w:val="16"/>
        </w:rPr>
        <w:t xml:space="preserve"> that </w:t>
      </w:r>
      <w:r w:rsidRPr="005C2CD7">
        <w:rPr>
          <w:highlight w:val="cyan"/>
          <w:u w:val="single"/>
        </w:rPr>
        <w:t>people</w:t>
      </w:r>
      <w:r w:rsidRPr="00E7547B">
        <w:rPr>
          <w:sz w:val="16"/>
        </w:rPr>
        <w:t xml:space="preserve"> often </w:t>
      </w:r>
      <w:r w:rsidRPr="005C2CD7">
        <w:rPr>
          <w:highlight w:val="cyan"/>
          <w:u w:val="single"/>
        </w:rPr>
        <w:t xml:space="preserve">act out of </w:t>
      </w:r>
      <w:r w:rsidRPr="005C2CD7">
        <w:rPr>
          <w:rStyle w:val="Emphasis"/>
          <w:highlight w:val="cyan"/>
        </w:rPr>
        <w:t>misperceptions</w:t>
      </w:r>
      <w:r w:rsidRPr="00E7547B">
        <w:rPr>
          <w:sz w:val="16"/>
        </w:rPr>
        <w:t>, anger, despair, insanity, stubbornness, revenge, pride and/</w:t>
      </w:r>
      <w:r w:rsidRPr="00E7547B">
        <w:rPr>
          <w:u w:val="single"/>
        </w:rPr>
        <w:t>or dogmatic conviction</w:t>
      </w:r>
      <w:r w:rsidRPr="00E7547B">
        <w:rPr>
          <w:sz w:val="16"/>
        </w:rPr>
        <w:t xml:space="preserve">. Moreover, </w:t>
      </w:r>
      <w:r w:rsidRPr="00E7547B">
        <w:rPr>
          <w:u w:val="single"/>
        </w:rPr>
        <w:t>in certain situations</w:t>
      </w:r>
      <w:r w:rsidRPr="00E7547B">
        <w:rPr>
          <w:sz w:val="16"/>
        </w:rPr>
        <w:t xml:space="preserve"> – </w:t>
      </w:r>
      <w:r w:rsidRPr="00E7547B">
        <w:rPr>
          <w:u w:val="single"/>
        </w:rPr>
        <w:t xml:space="preserve">as when either side is </w:t>
      </w:r>
      <w:r w:rsidRPr="00E7547B">
        <w:rPr>
          <w:b/>
          <w:u w:val="single"/>
          <w:bdr w:val="single" w:sz="4" w:space="0" w:color="auto" w:frame="1"/>
        </w:rPr>
        <w:t>convinced that war is inevitable</w:t>
      </w:r>
      <w:r w:rsidRPr="00E7547B">
        <w:rPr>
          <w:u w:val="single"/>
        </w:rPr>
        <w:t>, or when</w:t>
      </w:r>
      <w:r w:rsidRPr="00E7547B">
        <w:rPr>
          <w:sz w:val="16"/>
        </w:rPr>
        <w:t xml:space="preserve"> the </w:t>
      </w:r>
      <w:r w:rsidRPr="00E7547B">
        <w:rPr>
          <w:u w:val="single"/>
        </w:rPr>
        <w:t>pressures to avoid losing</w:t>
      </w:r>
      <w:r w:rsidRPr="00E7547B">
        <w:rPr>
          <w:sz w:val="16"/>
        </w:rPr>
        <w:t xml:space="preserve"> face </w:t>
      </w:r>
      <w:r w:rsidRPr="00E7547B">
        <w:rPr>
          <w:u w:val="single"/>
        </w:rPr>
        <w:t xml:space="preserve">are </w:t>
      </w:r>
      <w:r w:rsidRPr="00E7547B">
        <w:rPr>
          <w:b/>
          <w:u w:val="single"/>
        </w:rPr>
        <w:t>especially intense</w:t>
      </w:r>
      <w:r w:rsidRPr="00E7547B">
        <w:rPr>
          <w:u w:val="single"/>
        </w:rPr>
        <w:t xml:space="preserve"> – an irrational act, including a </w:t>
      </w:r>
      <w:r w:rsidRPr="00E7547B">
        <w:rPr>
          <w:b/>
          <w:u w:val="single"/>
          <w:bdr w:val="single" w:sz="4" w:space="0" w:color="auto" w:frame="1"/>
        </w:rPr>
        <w:t>lethal one</w:t>
      </w:r>
      <w:r w:rsidRPr="00E7547B">
        <w:rPr>
          <w:u w:val="single"/>
        </w:rPr>
        <w:t>, can appear</w:t>
      </w:r>
      <w:r w:rsidRPr="00E7547B">
        <w:rPr>
          <w:sz w:val="16"/>
        </w:rPr>
        <w:t xml:space="preserve"> appropriate, even </w:t>
      </w:r>
      <w:r w:rsidRPr="00E7547B">
        <w:rPr>
          <w:u w:val="single"/>
        </w:rPr>
        <w:t>unavoidable</w:t>
      </w:r>
      <w:r w:rsidRPr="00E7547B">
        <w:rPr>
          <w:sz w:val="16"/>
        </w:rPr>
        <w:t xml:space="preserve">. When he ordered the attack on Pearl Harbor, the Japanese </w:t>
      </w:r>
      <w:proofErr w:type="spellStart"/>
      <w:r w:rsidRPr="00E7547B">
        <w:rPr>
          <w:sz w:val="16"/>
        </w:rPr>
        <w:t>defence</w:t>
      </w:r>
      <w:proofErr w:type="spellEnd"/>
      <w:r w:rsidRPr="00E7547B">
        <w:rPr>
          <w:sz w:val="16"/>
        </w:rPr>
        <w:t xml:space="preserve"> minister observed that: ‘Sometimes it is necessary to close one’s eyes and jump off the platform of the </w:t>
      </w:r>
      <w:proofErr w:type="spellStart"/>
      <w:r w:rsidRPr="00E7547B">
        <w:rPr>
          <w:sz w:val="16"/>
        </w:rPr>
        <w:t>Kiyomizu</w:t>
      </w:r>
      <w:proofErr w:type="spellEnd"/>
      <w:r w:rsidRPr="00E7547B">
        <w:rPr>
          <w:sz w:val="16"/>
        </w:rPr>
        <w:t xml:space="preserve"> Temple [a renowned suicide spot].’ During the First World War, Kaiser Wilhelm II of Germany wrote in the margin of a government document that: ‘Even if we are destroyed, England at least will lose India.’ While in his bunker, during the final days of the Second World War, Adolf Hitler ordered what he hoped would be the total destruction of Germany, because he felt that Germans had ‘failed’ him. </w:t>
      </w:r>
      <w:r w:rsidRPr="00E7547B">
        <w:rPr>
          <w:u w:val="single"/>
        </w:rPr>
        <w:t>Consider</w:t>
      </w:r>
      <w:r w:rsidRPr="00E7547B">
        <w:rPr>
          <w:sz w:val="16"/>
        </w:rPr>
        <w:t xml:space="preserve">, as well, </w:t>
      </w:r>
      <w:r w:rsidRPr="00E7547B">
        <w:rPr>
          <w:u w:val="single"/>
        </w:rPr>
        <w:t>a US president who shows signs of mental illness, and whose statements</w:t>
      </w:r>
      <w:r w:rsidRPr="00E7547B">
        <w:rPr>
          <w:sz w:val="16"/>
        </w:rPr>
        <w:t xml:space="preserve"> and tweets </w:t>
      </w:r>
      <w:r w:rsidRPr="00E7547B">
        <w:rPr>
          <w:u w:val="single"/>
        </w:rPr>
        <w:t xml:space="preserve">are </w:t>
      </w:r>
      <w:r w:rsidRPr="00E7547B">
        <w:rPr>
          <w:b/>
          <w:u w:val="single"/>
        </w:rPr>
        <w:t>frighteningly consistent</w:t>
      </w:r>
      <w:r w:rsidRPr="00E7547B">
        <w:rPr>
          <w:u w:val="single"/>
        </w:rPr>
        <w:t xml:space="preserve"> with dementia or</w:t>
      </w:r>
      <w:r w:rsidRPr="00E7547B">
        <w:rPr>
          <w:sz w:val="16"/>
        </w:rPr>
        <w:t xml:space="preserve"> genuine </w:t>
      </w:r>
      <w:r w:rsidRPr="00E7547B">
        <w:rPr>
          <w:u w:val="single"/>
        </w:rPr>
        <w:t>psychosis. National leaders</w:t>
      </w:r>
      <w:r w:rsidRPr="00E7547B">
        <w:rPr>
          <w:sz w:val="16"/>
        </w:rPr>
        <w:t xml:space="preserve"> </w:t>
      </w:r>
      <w:r w:rsidRPr="00192BF4">
        <w:rPr>
          <w:sz w:val="16"/>
        </w:rPr>
        <w:t xml:space="preserve">– nuclear-armed or not – </w:t>
      </w:r>
      <w:r w:rsidRPr="00192BF4">
        <w:rPr>
          <w:u w:val="single"/>
        </w:rPr>
        <w:t>aren’t immune to mental illness. Yet, deterrence</w:t>
      </w:r>
      <w:r w:rsidRPr="00192BF4">
        <w:rPr>
          <w:sz w:val="16"/>
        </w:rPr>
        <w:t xml:space="preserve"> theory </w:t>
      </w:r>
      <w:r w:rsidRPr="00192BF4">
        <w:rPr>
          <w:b/>
          <w:u w:val="single"/>
          <w:bdr w:val="single" w:sz="4" w:space="0" w:color="auto" w:frame="1"/>
        </w:rPr>
        <w:t>presumes otherwise</w:t>
      </w:r>
      <w:r w:rsidRPr="00192BF4">
        <w:rPr>
          <w:sz w:val="16"/>
        </w:rPr>
        <w:t xml:space="preserve">. Finally, </w:t>
      </w:r>
      <w:r w:rsidRPr="00192BF4">
        <w:rPr>
          <w:u w:val="single"/>
        </w:rPr>
        <w:t xml:space="preserve">there is </w:t>
      </w:r>
      <w:r w:rsidRPr="00192BF4">
        <w:rPr>
          <w:b/>
          <w:u w:val="single"/>
        </w:rPr>
        <w:t>just no way</w:t>
      </w:r>
      <w:r w:rsidRPr="00192BF4">
        <w:rPr>
          <w:u w:val="single"/>
        </w:rPr>
        <w:t xml:space="preserve"> for</w:t>
      </w:r>
      <w:r w:rsidRPr="00192BF4">
        <w:rPr>
          <w:sz w:val="16"/>
        </w:rPr>
        <w:t xml:space="preserve"> civilian or </w:t>
      </w:r>
      <w:r w:rsidRPr="00192BF4">
        <w:rPr>
          <w:b/>
          <w:u w:val="single"/>
          <w:bdr w:val="single" w:sz="4" w:space="0" w:color="auto" w:frame="1"/>
        </w:rPr>
        <w:t>military leaders to know</w:t>
      </w:r>
      <w:r w:rsidRPr="00192BF4">
        <w:rPr>
          <w:u w:val="single"/>
        </w:rPr>
        <w:t xml:space="preserve"> when their country</w:t>
      </w:r>
      <w:r w:rsidRPr="00192BF4">
        <w:rPr>
          <w:sz w:val="16"/>
        </w:rPr>
        <w:t xml:space="preserve"> has </w:t>
      </w:r>
      <w:r w:rsidRPr="00192BF4">
        <w:rPr>
          <w:b/>
          <w:u w:val="single"/>
          <w:bdr w:val="single" w:sz="4" w:space="0" w:color="auto" w:frame="1"/>
        </w:rPr>
        <w:t>accumulated enough nuclear firepower</w:t>
      </w:r>
      <w:r w:rsidRPr="00192BF4">
        <w:rPr>
          <w:u w:val="single"/>
        </w:rPr>
        <w:t xml:space="preserve"> to </w:t>
      </w:r>
      <w:r w:rsidRPr="00192BF4">
        <w:rPr>
          <w:b/>
          <w:u w:val="single"/>
        </w:rPr>
        <w:t>satisfy the requirement</w:t>
      </w:r>
      <w:r w:rsidRPr="00192BF4">
        <w:rPr>
          <w:u w:val="single"/>
        </w:rPr>
        <w:t xml:space="preserve"> of ha</w:t>
      </w:r>
      <w:r w:rsidRPr="00E7547B">
        <w:rPr>
          <w:u w:val="single"/>
        </w:rPr>
        <w:t>ving an ‘effective deterrent’</w:t>
      </w:r>
      <w:r w:rsidRPr="00E7547B">
        <w:rPr>
          <w:sz w:val="16"/>
        </w:rPr>
        <w:t xml:space="preserve">. For example,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willing to be annihilated</w:t>
      </w:r>
      <w:r w:rsidRPr="00E7547B">
        <w:rPr>
          <w:sz w:val="16"/>
        </w:rPr>
        <w:t xml:space="preserve"> in a counterattack, </w:t>
      </w:r>
      <w:r w:rsidRPr="005C2CD7">
        <w:rPr>
          <w:b/>
          <w:highlight w:val="cyan"/>
          <w:u w:val="single"/>
          <w:bdr w:val="single" w:sz="4" w:space="0" w:color="auto" w:frame="1"/>
        </w:rPr>
        <w:t>it</w:t>
      </w:r>
      <w:r w:rsidRPr="00E7547B">
        <w:rPr>
          <w:b/>
          <w:u w:val="single"/>
          <w:bdr w:val="single" w:sz="4" w:space="0" w:color="auto" w:frame="1"/>
        </w:rPr>
        <w:t xml:space="preserve"> simply </w:t>
      </w:r>
      <w:r w:rsidRPr="005C2CD7">
        <w:rPr>
          <w:b/>
          <w:highlight w:val="cyan"/>
          <w:u w:val="single"/>
          <w:bdr w:val="single" w:sz="4" w:space="0" w:color="auto" w:frame="1"/>
        </w:rPr>
        <w:t>cannot be deterred</w:t>
      </w:r>
      <w:r w:rsidRPr="00E7547B">
        <w:rPr>
          <w:u w:val="single"/>
        </w:rPr>
        <w:t>, no matter the threatened retaliation</w:t>
      </w:r>
      <w:r w:rsidRPr="00E7547B">
        <w:rPr>
          <w:sz w:val="16"/>
        </w:rPr>
        <w:t>. Alternatively</w:t>
      </w:r>
      <w:r w:rsidRPr="005C2CD7">
        <w:rPr>
          <w:sz w:val="16"/>
          <w:highlight w:val="cyan"/>
        </w:rPr>
        <w:t xml:space="preserve">, </w:t>
      </w:r>
      <w:r w:rsidRPr="005C2CD7">
        <w:rPr>
          <w:highlight w:val="cyan"/>
          <w:u w:val="single"/>
        </w:rPr>
        <w:t>if one</w:t>
      </w:r>
      <w:r w:rsidRPr="00E7547B">
        <w:rPr>
          <w:u w:val="single"/>
        </w:rPr>
        <w:t xml:space="preserve"> side </w:t>
      </w:r>
      <w:r w:rsidRPr="005C2CD7">
        <w:rPr>
          <w:highlight w:val="cyan"/>
          <w:u w:val="single"/>
        </w:rPr>
        <w:t xml:space="preserve">is </w:t>
      </w:r>
      <w:r w:rsidRPr="005C2CD7">
        <w:rPr>
          <w:b/>
          <w:highlight w:val="cyan"/>
          <w:u w:val="single"/>
        </w:rPr>
        <w:t>convinced</w:t>
      </w:r>
      <w:r w:rsidRPr="005C2CD7">
        <w:rPr>
          <w:highlight w:val="cyan"/>
          <w:u w:val="single"/>
        </w:rPr>
        <w:t xml:space="preserve"> of the other’s</w:t>
      </w:r>
      <w:r w:rsidRPr="00E7547B">
        <w:rPr>
          <w:sz w:val="16"/>
        </w:rPr>
        <w:t xml:space="preserve"> implacable </w:t>
      </w:r>
      <w:r w:rsidRPr="005C2CD7">
        <w:rPr>
          <w:highlight w:val="cyan"/>
          <w:u w:val="single"/>
        </w:rPr>
        <w:t>hostility</w:t>
      </w:r>
      <w:r w:rsidRPr="00E7547B">
        <w:rPr>
          <w:sz w:val="16"/>
        </w:rPr>
        <w:t xml:space="preserve">, or of its presumed indifference to loss of life, </w:t>
      </w:r>
      <w:r w:rsidRPr="005C2CD7">
        <w:rPr>
          <w:b/>
          <w:highlight w:val="cyan"/>
          <w:u w:val="single"/>
          <w:bdr w:val="single" w:sz="4" w:space="0" w:color="auto" w:frame="1"/>
        </w:rPr>
        <w:t>no amount of weaponry</w:t>
      </w:r>
      <w:r w:rsidRPr="005C2CD7">
        <w:rPr>
          <w:highlight w:val="cyan"/>
          <w:u w:val="single"/>
        </w:rPr>
        <w:t xml:space="preserve"> can suffice</w:t>
      </w:r>
      <w:r w:rsidRPr="00E7547B">
        <w:rPr>
          <w:sz w:val="16"/>
        </w:rPr>
        <w:t xml:space="preserve">. Not only that, but </w:t>
      </w:r>
      <w:r w:rsidRPr="00E7547B">
        <w:rPr>
          <w:u w:val="single"/>
        </w:rPr>
        <w:t xml:space="preserve">so long as accumulating weapons </w:t>
      </w:r>
      <w:r w:rsidRPr="00E7547B">
        <w:rPr>
          <w:b/>
          <w:u w:val="single"/>
        </w:rPr>
        <w:t>makes money</w:t>
      </w:r>
      <w:r w:rsidRPr="00E7547B">
        <w:rPr>
          <w:sz w:val="16"/>
        </w:rPr>
        <w:t xml:space="preserve"> for </w:t>
      </w:r>
      <w:proofErr w:type="spellStart"/>
      <w:r w:rsidRPr="00E7547B">
        <w:rPr>
          <w:sz w:val="16"/>
        </w:rPr>
        <w:t>defence</w:t>
      </w:r>
      <w:proofErr w:type="spellEnd"/>
      <w:r w:rsidRPr="00E7547B">
        <w:rPr>
          <w:sz w:val="16"/>
        </w:rPr>
        <w:t xml:space="preserve"> contractors, </w:t>
      </w:r>
      <w:r w:rsidRPr="00E7547B">
        <w:rPr>
          <w:u w:val="single"/>
        </w:rPr>
        <w:t>and so long as</w:t>
      </w:r>
      <w:r w:rsidRPr="00E7547B">
        <w:rPr>
          <w:sz w:val="16"/>
        </w:rPr>
        <w:t xml:space="preserve"> designing, producing and deploying </w:t>
      </w:r>
      <w:r w:rsidRPr="00E7547B">
        <w:rPr>
          <w:u w:val="single"/>
        </w:rPr>
        <w:t>new ‘generations’ of nuclear stuff advances</w:t>
      </w:r>
      <w:r w:rsidRPr="00E7547B">
        <w:rPr>
          <w:sz w:val="16"/>
        </w:rPr>
        <w:t xml:space="preserve"> careers, the </w:t>
      </w:r>
      <w:r w:rsidRPr="00E7547B">
        <w:rPr>
          <w:u w:val="single"/>
        </w:rPr>
        <w:t xml:space="preserve">truth about deterrence theory will </w:t>
      </w:r>
      <w:r w:rsidRPr="00E7547B">
        <w:rPr>
          <w:b/>
          <w:u w:val="single"/>
        </w:rPr>
        <w:t>remain obscured</w:t>
      </w:r>
      <w:r w:rsidRPr="00E7547B">
        <w:rPr>
          <w:sz w:val="16"/>
        </w:rPr>
        <w:t xml:space="preserve">. Even the sky is not the limit; militarists want to put weapons in outer space. Insofar as nuclear weapons also serve symbolic, psychological needs, </w:t>
      </w:r>
      <w:r w:rsidRPr="00E7547B">
        <w:rPr>
          <w:u w:val="single"/>
        </w:rPr>
        <w:t xml:space="preserve">by demonstrating the </w:t>
      </w:r>
      <w:r w:rsidRPr="00E7547B">
        <w:rPr>
          <w:b/>
          <w:u w:val="single"/>
        </w:rPr>
        <w:t>technological accomplishments</w:t>
      </w:r>
      <w:r w:rsidRPr="00E7547B">
        <w:rPr>
          <w:sz w:val="16"/>
        </w:rPr>
        <w:t xml:space="preserve"> of a nation </w:t>
      </w:r>
      <w:r w:rsidRPr="00E7547B">
        <w:rPr>
          <w:u w:val="single"/>
        </w:rPr>
        <w:t>and</w:t>
      </w:r>
      <w:r w:rsidRPr="00E7547B">
        <w:rPr>
          <w:sz w:val="16"/>
        </w:rPr>
        <w:t xml:space="preserve"> thus </w:t>
      </w:r>
      <w:r w:rsidRPr="00E7547B">
        <w:rPr>
          <w:u w:val="single"/>
        </w:rPr>
        <w:t>conveying legitimacy to</w:t>
      </w:r>
      <w:r w:rsidRPr="00E7547B">
        <w:rPr>
          <w:sz w:val="16"/>
        </w:rPr>
        <w:t xml:space="preserve"> otherwise </w:t>
      </w:r>
      <w:r w:rsidRPr="00E7547B">
        <w:rPr>
          <w:b/>
          <w:u w:val="single"/>
          <w:bdr w:val="single" w:sz="4" w:space="0" w:color="auto" w:frame="1"/>
        </w:rPr>
        <w:t>insecure leaders and countries</w:t>
      </w:r>
      <w:r w:rsidRPr="00E7547B">
        <w:rPr>
          <w:sz w:val="16"/>
        </w:rPr>
        <w:t xml:space="preserve">, then, once again, </w:t>
      </w:r>
      <w:r w:rsidRPr="00E7547B">
        <w:rPr>
          <w:u w:val="single"/>
        </w:rPr>
        <w:t xml:space="preserve">there is no </w:t>
      </w:r>
      <w:r w:rsidRPr="00E7547B">
        <w:rPr>
          <w:b/>
          <w:u w:val="single"/>
          <w:bdr w:val="single" w:sz="4" w:space="0" w:color="auto" w:frame="1"/>
        </w:rPr>
        <w:t>rational way</w:t>
      </w:r>
      <w:r w:rsidRPr="00E7547B">
        <w:rPr>
          <w:u w:val="single"/>
        </w:rPr>
        <w:t xml:space="preserve"> to establish the minimum</w:t>
      </w:r>
      <w:r w:rsidRPr="00E7547B">
        <w:rPr>
          <w:sz w:val="16"/>
        </w:rPr>
        <w:t xml:space="preserve"> (or cap the maximum) </w:t>
      </w:r>
      <w:r w:rsidRPr="00E7547B">
        <w:rPr>
          <w:u w:val="single"/>
        </w:rPr>
        <w:t>size of one’s arsenal</w:t>
      </w:r>
      <w:r w:rsidRPr="00E7547B">
        <w:rPr>
          <w:sz w:val="16"/>
        </w:rPr>
        <w:t xml:space="preserve">. At some point, </w:t>
      </w:r>
      <w:r w:rsidRPr="00E7547B">
        <w:rPr>
          <w:u w:val="single"/>
        </w:rPr>
        <w:t>additional detonations</w:t>
      </w:r>
      <w:r w:rsidRPr="00E7547B">
        <w:rPr>
          <w:sz w:val="16"/>
        </w:rPr>
        <w:t xml:space="preserve"> nonetheless </w:t>
      </w:r>
      <w:r w:rsidRPr="00E7547B">
        <w:rPr>
          <w:u w:val="single"/>
        </w:rPr>
        <w:t xml:space="preserve">come up against the </w:t>
      </w:r>
      <w:r w:rsidRPr="00E7547B">
        <w:rPr>
          <w:b/>
          <w:u w:val="single"/>
        </w:rPr>
        <w:t>law of diminishing returns</w:t>
      </w:r>
      <w:r w:rsidRPr="00E7547B">
        <w:rPr>
          <w:sz w:val="16"/>
        </w:rPr>
        <w:t xml:space="preserve">, or as Winston Churchill pointed out, they simply ‘make the rubble bounce’. In addition, ethical deterrence is an oxymoron. Theologians know that a nuclear war could never meet so-called ‘just war’ criteria. In 1966, the Second Vatican Council concluded: ‘Any act of war aimed indiscriminately at the destruction of entire cities or of extensive areas along with their populations is a crime against God and man itself. It merits unequivocal and unhesitating condemnation.’ And in a pastoral letter in 1983, the US Catholic bishops added: ‘This condemnation, in our judgment, applies even to the retaliatory use of weapons striking enemy cities after our own have already been struck.’ They continued that, if something is immoral to do, then it is also immoral to threaten. In a message to the 2014 Vienna Conference on the Humanitarian Impact of Nuclear Weapons, Pope Francis declared that: </w:t>
      </w:r>
      <w:r w:rsidRPr="00E7547B">
        <w:rPr>
          <w:u w:val="single"/>
        </w:rPr>
        <w:t>‘Nuclear deterrence and</w:t>
      </w:r>
      <w:r w:rsidRPr="00E7547B">
        <w:rPr>
          <w:sz w:val="16"/>
        </w:rPr>
        <w:t xml:space="preserve"> the threat of </w:t>
      </w:r>
      <w:r w:rsidRPr="00E7547B">
        <w:rPr>
          <w:u w:val="single"/>
        </w:rPr>
        <w:t>mutually assured destruction cannot be the basis of</w:t>
      </w:r>
      <w:r w:rsidRPr="00E7547B">
        <w:rPr>
          <w:sz w:val="16"/>
        </w:rPr>
        <w:t xml:space="preserve"> an ethics of fraternity and </w:t>
      </w:r>
      <w:r w:rsidRPr="00E7547B">
        <w:rPr>
          <w:b/>
          <w:u w:val="single"/>
        </w:rPr>
        <w:t>peaceful coexistence</w:t>
      </w:r>
      <w:r w:rsidRPr="00E7547B">
        <w:rPr>
          <w:sz w:val="16"/>
        </w:rPr>
        <w:t xml:space="preserve"> among peoples and states.’ The United Methodist Council of Bishops go further than their Catholic counterparts, concluding in 1986 that: ‘Deterrence must no longer receive the churches’ blessing, even as a temporary warrant for the maintenance of nuclear weapons.’ In The Just War (1968), the Protestant ethicist Paul Ramsey asked his readers to imagine that traffic accidents in a particular city had suddenly been reduced to zero, after which it was found that everyone had been required to strap a newborn infant to the bumper of every car. Perhaps </w:t>
      </w:r>
      <w:r w:rsidRPr="00E7547B">
        <w:rPr>
          <w:u w:val="single"/>
        </w:rPr>
        <w:t xml:space="preserve">the most frightening thing about nuclear deterrence is its </w:t>
      </w:r>
      <w:r w:rsidRPr="00E7547B">
        <w:rPr>
          <w:b/>
          <w:u w:val="single"/>
          <w:bdr w:val="single" w:sz="4" w:space="0" w:color="auto" w:frame="1"/>
        </w:rPr>
        <w:t>many paths to failure</w:t>
      </w:r>
      <w:r w:rsidRPr="00E7547B">
        <w:rPr>
          <w:u w:val="single"/>
        </w:rPr>
        <w:t xml:space="preserve">. Contrary to what is widely assumed, the </w:t>
      </w:r>
      <w:r w:rsidRPr="00E7547B">
        <w:rPr>
          <w:b/>
          <w:u w:val="single"/>
        </w:rPr>
        <w:t>least likely</w:t>
      </w:r>
      <w:r w:rsidRPr="00E7547B">
        <w:rPr>
          <w:u w:val="single"/>
        </w:rPr>
        <w:t xml:space="preserve"> is a </w:t>
      </w:r>
      <w:r w:rsidRPr="00E7547B">
        <w:rPr>
          <w:b/>
          <w:u w:val="single"/>
          <w:bdr w:val="single" w:sz="4" w:space="0" w:color="auto" w:frame="1"/>
        </w:rPr>
        <w:t>‘bolt out of the blue’</w:t>
      </w:r>
      <w:r w:rsidRPr="00E7547B">
        <w:rPr>
          <w:sz w:val="16"/>
        </w:rPr>
        <w:t xml:space="preserve"> (BOOB) attack. Meanwhile, </w:t>
      </w:r>
      <w:r w:rsidRPr="00E7547B">
        <w:rPr>
          <w:u w:val="single"/>
        </w:rPr>
        <w:t xml:space="preserve">there are </w:t>
      </w:r>
      <w:r w:rsidRPr="00E7547B">
        <w:rPr>
          <w:b/>
          <w:u w:val="single"/>
        </w:rPr>
        <w:t>substantial risks</w:t>
      </w:r>
      <w:r w:rsidRPr="00E7547B">
        <w:rPr>
          <w:sz w:val="16"/>
        </w:rPr>
        <w:t xml:space="preserve"> associated </w:t>
      </w:r>
      <w:r w:rsidRPr="00E7547B">
        <w:rPr>
          <w:u w:val="single"/>
        </w:rPr>
        <w:t xml:space="preserve">with </w:t>
      </w:r>
      <w:r w:rsidRPr="005C2CD7">
        <w:rPr>
          <w:b/>
          <w:highlight w:val="cyan"/>
          <w:u w:val="single"/>
          <w:bdr w:val="single" w:sz="4" w:space="0" w:color="auto" w:frame="1"/>
        </w:rPr>
        <w:t>escalated</w:t>
      </w:r>
      <w:r w:rsidRPr="00E7547B">
        <w:rPr>
          <w:b/>
          <w:u w:val="single"/>
          <w:bdr w:val="single" w:sz="4" w:space="0" w:color="auto" w:frame="1"/>
        </w:rPr>
        <w:t xml:space="preserve"> conventional </w:t>
      </w:r>
      <w:r w:rsidRPr="005C2CD7">
        <w:rPr>
          <w:rStyle w:val="Emphasis"/>
          <w:highlight w:val="cyan"/>
        </w:rPr>
        <w:t xml:space="preserve">war, accidental or </w:t>
      </w:r>
      <w:proofErr w:type="spellStart"/>
      <w:r w:rsidRPr="005C2CD7">
        <w:rPr>
          <w:rStyle w:val="Emphasis"/>
          <w:highlight w:val="cyan"/>
        </w:rPr>
        <w:t>unauthorised</w:t>
      </w:r>
      <w:proofErr w:type="spellEnd"/>
      <w:r w:rsidRPr="005C2CD7">
        <w:rPr>
          <w:rStyle w:val="Emphasis"/>
          <w:highlight w:val="cyan"/>
        </w:rPr>
        <w:t xml:space="preserve"> use</w:t>
      </w:r>
      <w:r w:rsidRPr="00E7547B">
        <w:rPr>
          <w:sz w:val="16"/>
        </w:rPr>
        <w:t xml:space="preserve">, irrational use (although it can be argued that any use of nuclear weapons would be irrational) </w:t>
      </w:r>
      <w:r w:rsidRPr="005C2CD7">
        <w:rPr>
          <w:highlight w:val="cyan"/>
          <w:u w:val="single"/>
        </w:rPr>
        <w:t xml:space="preserve">or </w:t>
      </w:r>
      <w:r w:rsidRPr="005C2CD7">
        <w:rPr>
          <w:b/>
          <w:highlight w:val="cyan"/>
          <w:u w:val="single"/>
          <w:bdr w:val="single" w:sz="4" w:space="0" w:color="auto" w:frame="1"/>
        </w:rPr>
        <w:t>false alarms</w:t>
      </w:r>
      <w:r w:rsidRPr="005C2CD7">
        <w:rPr>
          <w:highlight w:val="cyan"/>
          <w:u w:val="single"/>
        </w:rPr>
        <w:t xml:space="preserve">, </w:t>
      </w:r>
      <w:r w:rsidRPr="00E7547B">
        <w:rPr>
          <w:u w:val="single"/>
        </w:rPr>
        <w:t>which</w:t>
      </w:r>
      <w:r w:rsidRPr="00E7547B">
        <w:rPr>
          <w:sz w:val="16"/>
        </w:rPr>
        <w:t xml:space="preserve"> have </w:t>
      </w:r>
      <w:r w:rsidRPr="005C2CD7">
        <w:rPr>
          <w:highlight w:val="cyan"/>
          <w:u w:val="single"/>
        </w:rPr>
        <w:t>happen</w:t>
      </w:r>
      <w:r w:rsidRPr="00E7547B">
        <w:rPr>
          <w:u w:val="single"/>
        </w:rPr>
        <w:t xml:space="preserve">ed </w:t>
      </w:r>
      <w:r w:rsidRPr="005C2CD7">
        <w:rPr>
          <w:highlight w:val="cyan"/>
          <w:u w:val="single"/>
        </w:rPr>
        <w:t xml:space="preserve">with </w:t>
      </w:r>
      <w:r w:rsidRPr="005C2CD7">
        <w:rPr>
          <w:b/>
          <w:highlight w:val="cyan"/>
          <w:u w:val="single"/>
          <w:bdr w:val="single" w:sz="4" w:space="0" w:color="auto" w:frame="1"/>
        </w:rPr>
        <w:t>frightening regularity</w:t>
      </w:r>
      <w:r w:rsidRPr="005C2CD7">
        <w:rPr>
          <w:highlight w:val="cyan"/>
          <w:u w:val="single"/>
        </w:rPr>
        <w:t xml:space="preserve">, and could lead to </w:t>
      </w:r>
      <w:r w:rsidRPr="005C2CD7">
        <w:rPr>
          <w:b/>
          <w:highlight w:val="cyan"/>
          <w:u w:val="single"/>
          <w:bdr w:val="single" w:sz="4" w:space="0" w:color="auto" w:frame="1"/>
        </w:rPr>
        <w:t xml:space="preserve">‘retaliation’ </w:t>
      </w:r>
      <w:r w:rsidRPr="00E7547B">
        <w:rPr>
          <w:b/>
          <w:u w:val="single"/>
          <w:bdr w:val="single" w:sz="4" w:space="0" w:color="auto" w:frame="1"/>
        </w:rPr>
        <w:t>against an attack that hadn’t happened</w:t>
      </w:r>
      <w:r w:rsidRPr="005C2CD7">
        <w:rPr>
          <w:highlight w:val="cyan"/>
          <w:u w:val="single"/>
        </w:rPr>
        <w:t>. There have</w:t>
      </w:r>
      <w:r w:rsidRPr="00E7547B">
        <w:rPr>
          <w:u w:val="single"/>
        </w:rPr>
        <w:t xml:space="preserve"> also </w:t>
      </w:r>
      <w:r w:rsidRPr="005C2CD7">
        <w:rPr>
          <w:highlight w:val="cyan"/>
          <w:u w:val="single"/>
        </w:rPr>
        <w:t>been</w:t>
      </w:r>
      <w:r w:rsidRPr="00E7547B">
        <w:rPr>
          <w:u w:val="single"/>
        </w:rPr>
        <w:t xml:space="preserve"> numerous </w:t>
      </w:r>
      <w:r w:rsidRPr="005C2CD7">
        <w:rPr>
          <w:b/>
          <w:highlight w:val="cyan"/>
          <w:u w:val="single"/>
        </w:rPr>
        <w:t>‘broken arrow’ accidents</w:t>
      </w:r>
      <w:r w:rsidRPr="00E7547B">
        <w:rPr>
          <w:sz w:val="16"/>
        </w:rPr>
        <w:t xml:space="preserve"> – accidental </w:t>
      </w:r>
      <w:r w:rsidRPr="00E7547B">
        <w:rPr>
          <w:u w:val="single"/>
        </w:rPr>
        <w:t>launching, firing, theft or loss of a nuclear</w:t>
      </w:r>
      <w:r w:rsidRPr="00E7547B">
        <w:rPr>
          <w:sz w:val="16"/>
        </w:rPr>
        <w:t xml:space="preserve"> weapon – as well as circumstances in which such </w:t>
      </w:r>
      <w:r w:rsidRPr="00E7547B">
        <w:rPr>
          <w:u w:val="single"/>
        </w:rPr>
        <w:t xml:space="preserve">events as </w:t>
      </w:r>
      <w:r w:rsidRPr="005C2CD7">
        <w:rPr>
          <w:highlight w:val="cyan"/>
          <w:u w:val="single"/>
        </w:rPr>
        <w:t xml:space="preserve">a </w:t>
      </w:r>
      <w:r w:rsidRPr="005C2CD7">
        <w:rPr>
          <w:b/>
          <w:highlight w:val="cyan"/>
          <w:u w:val="single"/>
          <w:bdr w:val="single" w:sz="4" w:space="0" w:color="auto" w:frame="1"/>
        </w:rPr>
        <w:t>flock of geese</w:t>
      </w:r>
      <w:r w:rsidRPr="00192BF4">
        <w:rPr>
          <w:b/>
          <w:u w:val="single"/>
        </w:rPr>
        <w:t xml:space="preserve">, </w:t>
      </w:r>
      <w:r w:rsidRPr="00192BF4">
        <w:rPr>
          <w:b/>
          <w:u w:val="single"/>
          <w:bdr w:val="single" w:sz="4" w:space="0" w:color="auto" w:frame="1"/>
        </w:rPr>
        <w:t>a ruptured gas pipeline</w:t>
      </w:r>
      <w:r w:rsidRPr="00192BF4">
        <w:rPr>
          <w:b/>
          <w:u w:val="single"/>
        </w:rPr>
        <w:t xml:space="preserve"> </w:t>
      </w:r>
      <w:r w:rsidRPr="005C2CD7">
        <w:rPr>
          <w:b/>
          <w:highlight w:val="cyan"/>
          <w:u w:val="single"/>
        </w:rPr>
        <w:t xml:space="preserve">or faulty </w:t>
      </w:r>
      <w:r w:rsidRPr="005C2CD7">
        <w:rPr>
          <w:b/>
          <w:highlight w:val="cyan"/>
          <w:u w:val="single"/>
          <w:bdr w:val="single" w:sz="4" w:space="0" w:color="auto" w:frame="1"/>
        </w:rPr>
        <w:t>computer codes</w:t>
      </w:r>
      <w:r w:rsidRPr="005C2CD7">
        <w:rPr>
          <w:highlight w:val="cyan"/>
          <w:u w:val="single"/>
        </w:rPr>
        <w:t xml:space="preserve"> have been interpreted as</w:t>
      </w:r>
      <w:r w:rsidRPr="00E7547B">
        <w:rPr>
          <w:u w:val="single"/>
        </w:rPr>
        <w:t xml:space="preserve"> a </w:t>
      </w:r>
      <w:r w:rsidRPr="005C2CD7">
        <w:rPr>
          <w:b/>
          <w:highlight w:val="cyan"/>
          <w:u w:val="single"/>
        </w:rPr>
        <w:t>hostile</w:t>
      </w:r>
      <w:r w:rsidRPr="00E7547B">
        <w:rPr>
          <w:b/>
          <w:u w:val="single"/>
        </w:rPr>
        <w:t xml:space="preserve"> missile </w:t>
      </w:r>
      <w:r w:rsidRPr="005C2CD7">
        <w:rPr>
          <w:b/>
          <w:highlight w:val="cyan"/>
          <w:u w:val="single"/>
        </w:rPr>
        <w:t>launch</w:t>
      </w:r>
      <w:r w:rsidRPr="005C2CD7">
        <w:rPr>
          <w:highlight w:val="cyan"/>
          <w:u w:val="single"/>
        </w:rPr>
        <w:t xml:space="preserve">. </w:t>
      </w:r>
      <w:r w:rsidRPr="00E7547B">
        <w:rPr>
          <w:u w:val="single"/>
        </w:rPr>
        <w:t>The above describes</w:t>
      </w:r>
      <w:r w:rsidRPr="00E7547B">
        <w:rPr>
          <w:sz w:val="16"/>
        </w:rPr>
        <w:t xml:space="preserve"> only some of the </w:t>
      </w:r>
      <w:r w:rsidRPr="00E7547B">
        <w:rPr>
          <w:b/>
          <w:u w:val="single"/>
        </w:rPr>
        <w:t>inadequacies</w:t>
      </w:r>
      <w:r w:rsidRPr="00E7547B">
        <w:rPr>
          <w:u w:val="single"/>
        </w:rPr>
        <w:t xml:space="preserve"> and </w:t>
      </w:r>
      <w:r w:rsidRPr="00E7547B">
        <w:rPr>
          <w:b/>
          <w:u w:val="single"/>
          <w:bdr w:val="single" w:sz="4" w:space="0" w:color="auto" w:frame="1"/>
        </w:rPr>
        <w:t>outright dangers</w:t>
      </w:r>
      <w:r w:rsidRPr="00E7547B">
        <w:rPr>
          <w:sz w:val="16"/>
        </w:rPr>
        <w:t xml:space="preserve"> posed </w:t>
      </w:r>
      <w:r w:rsidRPr="00E7547B">
        <w:rPr>
          <w:u w:val="single"/>
        </w:rPr>
        <w:t xml:space="preserve">by deterrence, the </w:t>
      </w:r>
      <w:r w:rsidRPr="00E7547B">
        <w:rPr>
          <w:b/>
          <w:u w:val="single"/>
        </w:rPr>
        <w:t>doctrinal fulcrum</w:t>
      </w:r>
      <w:r w:rsidRPr="00E7547B">
        <w:rPr>
          <w:u w:val="single"/>
        </w:rPr>
        <w:t xml:space="preserve"> that manipulates nuclear</w:t>
      </w:r>
      <w:r w:rsidRPr="00E7547B">
        <w:rPr>
          <w:sz w:val="16"/>
        </w:rPr>
        <w:t xml:space="preserve"> hardware, software, deployments, accumulation and </w:t>
      </w:r>
      <w:r w:rsidRPr="00E7547B">
        <w:rPr>
          <w:u w:val="single"/>
        </w:rPr>
        <w:t>escalation. Undoing the ideology</w:t>
      </w:r>
      <w:r w:rsidRPr="00E7547B">
        <w:rPr>
          <w:sz w:val="16"/>
        </w:rPr>
        <w:t xml:space="preserve"> – verging on theology – of deterrence </w:t>
      </w:r>
      <w:r w:rsidRPr="00E7547B">
        <w:rPr>
          <w:u w:val="single"/>
        </w:rPr>
        <w:t xml:space="preserve">won’t be easy, but neither is living under the </w:t>
      </w:r>
      <w:r w:rsidRPr="00E7547B">
        <w:rPr>
          <w:b/>
          <w:u w:val="single"/>
          <w:bdr w:val="single" w:sz="4" w:space="0" w:color="auto" w:frame="1"/>
        </w:rPr>
        <w:t>threat of worldwide annihilation</w:t>
      </w:r>
      <w:r w:rsidRPr="00E7547B">
        <w:rPr>
          <w:sz w:val="16"/>
        </w:rPr>
        <w:t>. As the poet T S Eliot once wrote, unless you are in over your head, how do you know how tall you are? And when it comes to nuclear deterrence, we’re all in over our heads.</w:t>
      </w:r>
    </w:p>
    <w:p w14:paraId="4DEE564E" w14:textId="77777777" w:rsidR="00E5784F" w:rsidRPr="00635356" w:rsidRDefault="00E5784F" w:rsidP="00E5784F">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B71D729" w14:textId="77777777" w:rsidR="00E5784F" w:rsidRPr="001E0213" w:rsidRDefault="00E5784F" w:rsidP="00E5784F">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7"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8" w:tgtFrame="_blank" w:history="1">
        <w:r w:rsidRPr="001E0213">
          <w:rPr>
            <w:rStyle w:val="Hyperlink"/>
            <w:sz w:val="18"/>
            <w:szCs w:val="18"/>
          </w:rPr>
          <w:t>Nuclear Darkness</w:t>
        </w:r>
      </w:hyperlink>
      <w:r w:rsidRPr="001E0213">
        <w:rPr>
          <w:sz w:val="18"/>
          <w:szCs w:val="18"/>
        </w:rPr>
        <w:t xml:space="preserve">. “Nuclear War: An Unrecognized Mass Extinction Event Waiting To Happen.” </w:t>
      </w:r>
      <w:proofErr w:type="spellStart"/>
      <w:r w:rsidRPr="001E0213">
        <w:rPr>
          <w:sz w:val="18"/>
          <w:szCs w:val="18"/>
        </w:rPr>
        <w:t>Ratical</w:t>
      </w:r>
      <w:proofErr w:type="spellEnd"/>
      <w:r w:rsidRPr="001E0213">
        <w:rPr>
          <w:sz w:val="18"/>
          <w:szCs w:val="18"/>
        </w:rPr>
        <w:t xml:space="preserve">. March 2015. </w:t>
      </w:r>
      <w:hyperlink r:id="rId19"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69581E27" w14:textId="77777777" w:rsidR="00E5784F" w:rsidRDefault="00E5784F" w:rsidP="00E5784F">
      <w:pPr>
        <w:rPr>
          <w:u w:val="single"/>
        </w:rPr>
      </w:pPr>
      <w:bookmarkStart w:id="0" w:name="slide2"/>
      <w:bookmarkEnd w:id="0"/>
      <w:r w:rsidRPr="001E0213">
        <w:rPr>
          <w:sz w:val="16"/>
        </w:rPr>
        <w:t xml:space="preserve">A </w:t>
      </w:r>
      <w:r w:rsidRPr="005C2CD7">
        <w:rPr>
          <w:highlight w:val="cyan"/>
          <w:u w:val="single"/>
        </w:rPr>
        <w:t>war</w:t>
      </w:r>
      <w:r w:rsidRPr="001E0213">
        <w:rPr>
          <w:u w:val="single"/>
        </w:rPr>
        <w:t xml:space="preserve"> fought </w:t>
      </w:r>
      <w:r w:rsidRPr="005C2CD7">
        <w:rPr>
          <w:highlight w:val="cyan"/>
          <w:u w:val="single"/>
        </w:rPr>
        <w:t>with</w:t>
      </w:r>
      <w:r w:rsidRPr="001E0213">
        <w:rPr>
          <w:u w:val="single"/>
        </w:rPr>
        <w:t xml:space="preserve"> 21st century strategic </w:t>
      </w:r>
      <w:r w:rsidRPr="005C2CD7">
        <w:rPr>
          <w:highlight w:val="cya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5C2CD7">
        <w:rPr>
          <w:rStyle w:val="Emphasis"/>
          <w:highlight w:val="cyan"/>
        </w:rPr>
        <w:t>mass extinction event</w:t>
      </w:r>
      <w:r w:rsidRPr="00D969BB">
        <w:rPr>
          <w:u w:val="single"/>
        </w:rPr>
        <w:t xml:space="preserve"> that </w:t>
      </w:r>
      <w:hyperlink r:id="rId20"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5C2CD7">
        <w:rPr>
          <w:highlight w:val="cyan"/>
          <w:u w:val="single"/>
        </w:rPr>
        <w:t>of</w:t>
      </w:r>
      <w:r w:rsidRPr="00D969BB">
        <w:rPr>
          <w:u w:val="single"/>
        </w:rPr>
        <w:t xml:space="preserve"> </w:t>
      </w:r>
      <w:r w:rsidRPr="00D969BB">
        <w:rPr>
          <w:rStyle w:val="Emphasis"/>
        </w:rPr>
        <w:t xml:space="preserve">utter </w:t>
      </w:r>
      <w:r w:rsidRPr="005C2CD7">
        <w:rPr>
          <w:rStyle w:val="Emphasis"/>
          <w:highlight w:val="cya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1" w:history="1">
        <w:r w:rsidRPr="00D969BB">
          <w:rPr>
            <w:u w:val="single"/>
          </w:rPr>
          <w:t xml:space="preserve">a post-war environment in which for many years </w:t>
        </w:r>
        <w:r w:rsidRPr="00D969BB">
          <w:rPr>
            <w:rStyle w:val="StyleUnderline"/>
          </w:rPr>
          <w:t xml:space="preserve">it would be </w:t>
        </w:r>
        <w:r w:rsidRPr="005C2CD7">
          <w:rPr>
            <w:rStyle w:val="Emphasis"/>
            <w:highlight w:val="cyan"/>
          </w:rPr>
          <w:t>too cold and dark to</w:t>
        </w:r>
        <w:r w:rsidRPr="00D969BB">
          <w:rPr>
            <w:rStyle w:val="Emphasis"/>
          </w:rPr>
          <w:t xml:space="preserve"> even </w:t>
        </w:r>
        <w:r w:rsidRPr="005C2CD7">
          <w:rPr>
            <w:rStyle w:val="Emphasis"/>
            <w:highlight w:val="cya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5C2CD7">
        <w:rPr>
          <w:rStyle w:val="Emphasis"/>
          <w:highlight w:val="cyan"/>
        </w:rPr>
        <w:t>complex life</w:t>
      </w:r>
      <w:r w:rsidRPr="00D969BB">
        <w:rPr>
          <w:u w:val="single"/>
        </w:rPr>
        <w:t xml:space="preserve"> would likely </w:t>
      </w:r>
      <w:r w:rsidRPr="005C2CD7">
        <w:rPr>
          <w:rStyle w:val="Emphasis"/>
          <w:highlight w:val="cyan"/>
        </w:rPr>
        <w:t>vanish</w:t>
      </w:r>
      <w:r w:rsidRPr="005C2CD7">
        <w:rPr>
          <w:highlight w:val="cya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r w:rsidRPr="00D969BB">
        <w:rPr>
          <w:rStyle w:val="Emphasis"/>
        </w:rPr>
        <w:t xml:space="preserve">Radioactive </w:t>
      </w:r>
      <w:r w:rsidRPr="005C2CD7">
        <w:rPr>
          <w:rStyle w:val="Emphasis"/>
          <w:highlight w:val="cyan"/>
        </w:rPr>
        <w:t>fallout</w:t>
      </w:r>
      <w:r w:rsidRPr="00D969BB">
        <w:rPr>
          <w:u w:val="single"/>
        </w:rPr>
        <w:t xml:space="preserve">, produced not only by nuclear bombs, but also by the destruction of nuclear power plants and their spent fuel pools, would </w:t>
      </w:r>
      <w:r w:rsidRPr="005C2CD7">
        <w:rPr>
          <w:rStyle w:val="Emphasis"/>
          <w:highlight w:val="cyan"/>
        </w:rPr>
        <w:t>poison</w:t>
      </w:r>
      <w:r w:rsidRPr="005C2CD7">
        <w:rPr>
          <w:highlight w:val="cyan"/>
          <w:u w:val="single"/>
        </w:rPr>
        <w:t xml:space="preserve"> the biosphere</w:t>
      </w:r>
      <w:r w:rsidRPr="00D969BB">
        <w:rPr>
          <w:u w:val="single"/>
        </w:rPr>
        <w:t xml:space="preserve">. Millions of tons of </w:t>
      </w:r>
      <w:r w:rsidRPr="005C2CD7">
        <w:rPr>
          <w:highlight w:val="cyan"/>
          <w:u w:val="single"/>
        </w:rPr>
        <w:t>smoke</w:t>
      </w:r>
      <w:r w:rsidRPr="00D969BB">
        <w:rPr>
          <w:u w:val="single"/>
        </w:rPr>
        <w:t xml:space="preserve"> would act to </w:t>
      </w:r>
      <w:hyperlink r:id="rId22" w:history="1">
        <w:r w:rsidRPr="005C2CD7">
          <w:rPr>
            <w:highlight w:val="cyan"/>
            <w:u w:val="single"/>
          </w:rPr>
          <w:t>destroy</w:t>
        </w:r>
        <w:r w:rsidRPr="00D969BB">
          <w:rPr>
            <w:u w:val="single"/>
          </w:rPr>
          <w:t xml:space="preserve"> Earth’s protective </w:t>
        </w:r>
        <w:r w:rsidRPr="005C2CD7">
          <w:rPr>
            <w:highlight w:val="cyan"/>
            <w:u w:val="single"/>
          </w:rPr>
          <w:t>ozone layer</w:t>
        </w:r>
      </w:hyperlink>
      <w:r w:rsidRPr="00D969BB">
        <w:rPr>
          <w:u w:val="single"/>
        </w:rPr>
        <w:t xml:space="preserve"> and </w:t>
      </w:r>
      <w:r w:rsidRPr="005C2CD7">
        <w:rPr>
          <w:rStyle w:val="Emphasis"/>
          <w:highlight w:val="cyan"/>
        </w:rPr>
        <w:t>block</w:t>
      </w:r>
      <w:r w:rsidRPr="00D969BB">
        <w:rPr>
          <w:rStyle w:val="Emphasis"/>
        </w:rPr>
        <w:t xml:space="preserve"> most </w:t>
      </w:r>
      <w:r w:rsidRPr="005C2CD7">
        <w:rPr>
          <w:rStyle w:val="Emphasis"/>
          <w:highlight w:val="cyan"/>
        </w:rPr>
        <w:t>sunlight</w:t>
      </w:r>
      <w:r w:rsidRPr="00D969BB">
        <w:rPr>
          <w:rStyle w:val="Emphasis"/>
        </w:rPr>
        <w:t xml:space="preserve"> from reaching Earth’s surface, </w:t>
      </w:r>
      <w:r w:rsidRPr="005C2CD7">
        <w:rPr>
          <w:rStyle w:val="Emphasis"/>
          <w:highlight w:val="cya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5C2CD7">
        <w:rPr>
          <w:highlight w:val="cyan"/>
          <w:u w:val="single"/>
        </w:rPr>
        <w:t>any nuclear war</w:t>
      </w:r>
      <w:r w:rsidRPr="001E0213">
        <w:rPr>
          <w:sz w:val="16"/>
        </w:rPr>
        <w:t xml:space="preserve">, fought with even a fraction of the operational and deployed nuclear arsenals, </w:t>
      </w:r>
      <w:r w:rsidRPr="001E0213">
        <w:rPr>
          <w:u w:val="single"/>
        </w:rPr>
        <w:t xml:space="preserve">will </w:t>
      </w:r>
      <w:r w:rsidRPr="005C2CD7">
        <w:rPr>
          <w:highlight w:val="cyan"/>
          <w:u w:val="single"/>
        </w:rPr>
        <w:t>leave the Earth</w:t>
      </w:r>
      <w:r w:rsidRPr="001E0213">
        <w:rPr>
          <w:u w:val="single"/>
        </w:rPr>
        <w:t xml:space="preserve"> </w:t>
      </w:r>
      <w:r w:rsidRPr="001E0213">
        <w:rPr>
          <w:rStyle w:val="Emphasis"/>
        </w:rPr>
        <w:t xml:space="preserve">essentially </w:t>
      </w:r>
      <w:r w:rsidRPr="005C2CD7">
        <w:rPr>
          <w:rStyle w:val="Emphasis"/>
          <w:highlight w:val="cyan"/>
        </w:rPr>
        <w:t>uninhabitable</w:t>
      </w:r>
      <w:r w:rsidRPr="001E0213">
        <w:rPr>
          <w:u w:val="single"/>
        </w:rPr>
        <w:t>.</w:t>
      </w:r>
    </w:p>
    <w:p w14:paraId="7489AB56" w14:textId="77777777" w:rsidR="00E5784F" w:rsidRDefault="00E5784F" w:rsidP="00E5784F">
      <w:pPr>
        <w:pStyle w:val="Heading3"/>
      </w:pPr>
      <w:r>
        <w:t>1AC: Framing</w:t>
      </w:r>
    </w:p>
    <w:p w14:paraId="0976F6F0" w14:textId="77777777" w:rsidR="00574619" w:rsidRPr="003C2C68" w:rsidRDefault="00E5784F" w:rsidP="00574619">
      <w:pPr>
        <w:pStyle w:val="Heading4"/>
        <w:rPr>
          <w:u w:val="single"/>
        </w:rPr>
      </w:pPr>
      <w:r w:rsidRPr="00807451">
        <w:t>1</w:t>
      </w:r>
      <w:r>
        <w:t>]</w:t>
      </w:r>
      <w:r w:rsidRPr="00807451">
        <w:t xml:space="preserve"> </w:t>
      </w:r>
      <w:r w:rsidR="00574619">
        <w:t xml:space="preserve">Moral realism must start by being </w:t>
      </w:r>
      <w:r w:rsidR="00574619" w:rsidRPr="003C2C68">
        <w:rPr>
          <w:u w:val="single"/>
        </w:rPr>
        <w:t>mind-independent</w:t>
      </w:r>
      <w:r w:rsidR="00574619">
        <w:t xml:space="preserve"> –realism wouldn’t make sense if our moral laws were based on an agent’s cognitive thinking because then moral truths wouldn’t exist outside of the ways we cohere them. Thus, </w:t>
      </w:r>
      <w:r w:rsidR="00574619" w:rsidRPr="003C2C68">
        <w:rPr>
          <w:u w:val="single"/>
        </w:rPr>
        <w:t>the meta-ethic is substantive moral naturalism.</w:t>
      </w:r>
    </w:p>
    <w:p w14:paraId="33EC11F5" w14:textId="77777777" w:rsidR="00574619" w:rsidRPr="004D267B" w:rsidRDefault="00574619" w:rsidP="00574619">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0279A366" w14:textId="77777777" w:rsidR="00574619" w:rsidRDefault="00574619" w:rsidP="00574619">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0F7E26CC" w14:textId="77777777" w:rsidR="00574619" w:rsidRDefault="00574619" w:rsidP="00574619">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75A31010" w14:textId="77777777" w:rsidR="00574619" w:rsidRDefault="00574619" w:rsidP="00574619">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0BAC3040" w14:textId="77777777" w:rsidR="00574619" w:rsidRPr="00A65CDB" w:rsidRDefault="00574619" w:rsidP="00574619">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67C3B33B" w14:textId="77777777" w:rsidR="00574619" w:rsidRDefault="00574619" w:rsidP="00574619">
      <w:pPr>
        <w:pStyle w:val="Heading4"/>
      </w:pPr>
      <w:r>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29052E8D" w14:textId="77777777" w:rsidR="00EB27EE" w:rsidRPr="00EB27EE" w:rsidRDefault="00EB27EE" w:rsidP="00EB27EE"/>
    <w:p w14:paraId="1CB564AA"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am Mimou"/>
    <w:docVar w:name="RibbonPointer" w:val="150407768"/>
    <w:docVar w:name="VerbatimVersion" w:val="5.1"/>
  </w:docVars>
  <w:rsids>
    <w:rsidRoot w:val="00E5784F"/>
    <w:rsid w:val="000139A3"/>
    <w:rsid w:val="0002181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32D2"/>
    <w:rsid w:val="00315690"/>
    <w:rsid w:val="00316B75"/>
    <w:rsid w:val="00325646"/>
    <w:rsid w:val="003460F2"/>
    <w:rsid w:val="00371D5D"/>
    <w:rsid w:val="0038158C"/>
    <w:rsid w:val="003902BA"/>
    <w:rsid w:val="003A09E2"/>
    <w:rsid w:val="00407037"/>
    <w:rsid w:val="004239A3"/>
    <w:rsid w:val="004605D6"/>
    <w:rsid w:val="00490FF7"/>
    <w:rsid w:val="004A41B0"/>
    <w:rsid w:val="004C60E8"/>
    <w:rsid w:val="004E3579"/>
    <w:rsid w:val="004E728B"/>
    <w:rsid w:val="004F39E0"/>
    <w:rsid w:val="00537BD5"/>
    <w:rsid w:val="0057268A"/>
    <w:rsid w:val="00574619"/>
    <w:rsid w:val="005D2912"/>
    <w:rsid w:val="006065BD"/>
    <w:rsid w:val="00636808"/>
    <w:rsid w:val="00645FA9"/>
    <w:rsid w:val="00647866"/>
    <w:rsid w:val="00665003"/>
    <w:rsid w:val="006815BA"/>
    <w:rsid w:val="006A2AD0"/>
    <w:rsid w:val="006C2375"/>
    <w:rsid w:val="006D4ECC"/>
    <w:rsid w:val="00722258"/>
    <w:rsid w:val="007243E5"/>
    <w:rsid w:val="00766EA0"/>
    <w:rsid w:val="007A2226"/>
    <w:rsid w:val="007D19AE"/>
    <w:rsid w:val="007F1A21"/>
    <w:rsid w:val="007F5B66"/>
    <w:rsid w:val="00823A1C"/>
    <w:rsid w:val="00845B9D"/>
    <w:rsid w:val="00853DD5"/>
    <w:rsid w:val="00860984"/>
    <w:rsid w:val="008B3ECB"/>
    <w:rsid w:val="008B4E85"/>
    <w:rsid w:val="008C1B2E"/>
    <w:rsid w:val="0091627E"/>
    <w:rsid w:val="0097032B"/>
    <w:rsid w:val="0097451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62B1"/>
    <w:rsid w:val="00C13773"/>
    <w:rsid w:val="00C17CC8"/>
    <w:rsid w:val="00C83417"/>
    <w:rsid w:val="00C9604F"/>
    <w:rsid w:val="00CA19AA"/>
    <w:rsid w:val="00CC5298"/>
    <w:rsid w:val="00CD0BA9"/>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84F"/>
    <w:rsid w:val="00EB27E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EF226"/>
  <w15:chartTrackingRefBased/>
  <w15:docId w15:val="{4AB4B5F4-69B7-4BCC-81C7-5513752C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4517"/>
    <w:rPr>
      <w:rFonts w:ascii="Calibri" w:hAnsi="Calibri" w:cs="Calibri"/>
    </w:rPr>
  </w:style>
  <w:style w:type="paragraph" w:styleId="Heading1">
    <w:name w:val="heading 1"/>
    <w:aliases w:val="Pocket"/>
    <w:basedOn w:val="Normal"/>
    <w:next w:val="Normal"/>
    <w:link w:val="Heading1Char"/>
    <w:qFormat/>
    <w:rsid w:val="009745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45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45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745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45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4517"/>
  </w:style>
  <w:style w:type="character" w:customStyle="1" w:styleId="Heading1Char">
    <w:name w:val="Heading 1 Char"/>
    <w:aliases w:val="Pocket Char"/>
    <w:basedOn w:val="DefaultParagraphFont"/>
    <w:link w:val="Heading1"/>
    <w:rsid w:val="009745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45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451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74517"/>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97451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7451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97451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74517"/>
    <w:rPr>
      <w:color w:val="auto"/>
      <w:u w:val="none"/>
    </w:rPr>
  </w:style>
  <w:style w:type="character" w:styleId="FollowedHyperlink">
    <w:name w:val="FollowedHyperlink"/>
    <w:basedOn w:val="DefaultParagraphFont"/>
    <w:uiPriority w:val="99"/>
    <w:semiHidden/>
    <w:unhideWhenUsed/>
    <w:rsid w:val="00974517"/>
    <w:rPr>
      <w:color w:val="auto"/>
      <w:u w:val="none"/>
    </w:rPr>
  </w:style>
  <w:style w:type="paragraph" w:styleId="DocumentMap">
    <w:name w:val="Document Map"/>
    <w:basedOn w:val="Normal"/>
    <w:link w:val="DocumentMapChar"/>
    <w:uiPriority w:val="99"/>
    <w:semiHidden/>
    <w:unhideWhenUsed/>
    <w:rsid w:val="00E5784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5784F"/>
    <w:rPr>
      <w:rFonts w:ascii="Lucida Grande" w:hAnsi="Lucida Grande" w:cs="Lucida Grande"/>
      <w:sz w:val="24"/>
    </w:rPr>
  </w:style>
  <w:style w:type="paragraph" w:customStyle="1" w:styleId="Emphasis1">
    <w:name w:val="Emphasis1"/>
    <w:basedOn w:val="Normal"/>
    <w:link w:val="Emphasis"/>
    <w:autoRedefine/>
    <w:uiPriority w:val="7"/>
    <w:qFormat/>
    <w:rsid w:val="00E5784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5784F"/>
    <w:rPr>
      <w:color w:val="605E5C"/>
      <w:shd w:val="clear" w:color="auto" w:fill="E1DFDD"/>
    </w:rPr>
  </w:style>
  <w:style w:type="paragraph" w:customStyle="1" w:styleId="textbold">
    <w:name w:val="text bold"/>
    <w:basedOn w:val="Normal"/>
    <w:autoRedefine/>
    <w:uiPriority w:val="7"/>
    <w:qFormat/>
    <w:rsid w:val="00E5784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E578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E5784F"/>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aliases w:val="Cites and Cards,UNDERLINE,Bold Underlined,title,Block Heading,Read This"/>
    <w:basedOn w:val="Normal"/>
    <w:link w:val="TitleChar"/>
    <w:uiPriority w:val="6"/>
    <w:qFormat/>
    <w:rsid w:val="00E5784F"/>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E5784F"/>
    <w:rPr>
      <w:rFonts w:ascii="Calibri" w:hAnsi="Calibri" w:cs="Calibri"/>
      <w:sz w:val="24"/>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E5784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E5784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futuredirections.org.au/publication/global-food-and-water-security-in-2050-demographic-change-and-increased-demand/" TargetMode="External"/><Relationship Id="rId18" Type="http://schemas.openxmlformats.org/officeDocument/2006/relationships/hyperlink" Target="http://www.nucleardarkness.org/" TargetMode="External"/><Relationship Id="rId3" Type="http://schemas.openxmlformats.org/officeDocument/2006/relationships/styles" Target="styles.xml"/><Relationship Id="rId21" Type="http://schemas.openxmlformats.org/officeDocument/2006/relationships/hyperlink" Target="http://climate.envsci.rutgers.edu/pdf/RobockToonSAD.pdf" TargetMode="Externa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www.psr.org/" TargetMode="External"/><Relationship Id="rId2" Type="http://schemas.openxmlformats.org/officeDocument/2006/relationships/numbering" Target="numbering.xml"/><Relationship Id="rId16" Type="http://schemas.openxmlformats.org/officeDocument/2006/relationships/hyperlink" Target="https://www.theguardian.com/world/2018/jan/14/nuclear-deterrence-myth-lethal-david-barash"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23" Type="http://schemas.openxmlformats.org/officeDocument/2006/relationships/fontTable" Target="fontTable.xml"/><Relationship Id="rId10" Type="http://schemas.openxmlformats.org/officeDocument/2006/relationships/hyperlink" Target="https://www.nasa.gov/feature/nasa-outlines-lunar-surface-sustainability-concept"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www.cambridge.org/core/books/abs/food-or-war/hotspots-for-food-conflict-in-the-twentyfirst-century/1CD674412E09B8E6F325C9C0A0A6778A"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76A5-FF8E-4F26-A754-C0647193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32</Pages>
  <Words>31707</Words>
  <Characters>180735</Characters>
  <Application>Microsoft Office Word</Application>
  <DocSecurity>0</DocSecurity>
  <Lines>1506</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srana2004@outlook.com</cp:lastModifiedBy>
  <cp:revision>5</cp:revision>
  <dcterms:created xsi:type="dcterms:W3CDTF">2022-04-23T17:16:00Z</dcterms:created>
  <dcterms:modified xsi:type="dcterms:W3CDTF">2022-04-24T14:19:00Z</dcterms:modified>
</cp:coreProperties>
</file>