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77777777" w:rsidR="00E5784F" w:rsidRDefault="00E5784F" w:rsidP="00E5784F">
      <w:pPr>
        <w:pStyle w:val="Heading2"/>
      </w:pPr>
      <w:r>
        <w:t>1AC Shell v5 – Cal</w:t>
      </w:r>
    </w:p>
    <w:p w14:paraId="04B81E52" w14:textId="77777777" w:rsidR="00E5784F" w:rsidRDefault="00E5784F" w:rsidP="00E5784F">
      <w:pPr>
        <w:pStyle w:val="Heading3"/>
      </w:pPr>
      <w:r>
        <w:lastRenderedPageBreak/>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22BFE640" w14:textId="77777777" w:rsidR="00E5784F" w:rsidRDefault="00E5784F" w:rsidP="00E5784F">
      <w:pPr>
        <w:pStyle w:val="ListParagraph"/>
        <w:numPr>
          <w:ilvl w:val="0"/>
          <w:numId w:val="12"/>
        </w:numPr>
      </w:pPr>
      <w:r>
        <w:t>Solvency Advocate</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rPr>
          <w:sz w:val="24"/>
        </w:rPr>
        <w:fldChar w:fldCharType="begin"/>
      </w:r>
      <w:r w:rsidR="00C062B1">
        <w:instrText xml:space="preserve"> HYPERLINK "https://www.nasa.gov/nesc/academy/ruthan-lewis-bio" \t "_blank" </w:instrText>
      </w:r>
      <w:r w:rsidR="00C062B1">
        <w:rPr>
          <w:sz w:val="24"/>
        </w:rPr>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2AD170C" w14:textId="77777777" w:rsidR="00E5784F" w:rsidRPr="005A7108" w:rsidRDefault="00E5784F" w:rsidP="00E5784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w:t>
      </w:r>
      <w:proofErr w:type="gramStart"/>
      <w:r w:rsidRPr="00B719D8">
        <w:t>size</w:t>
      </w:r>
      <w:proofErr w:type="gramEnd"/>
      <w:r w:rsidRPr="00B719D8">
        <w:t xml:space="preserv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3A102668" w14:textId="77777777" w:rsidR="00E5784F" w:rsidRDefault="00E5784F" w:rsidP="00E5784F">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89E403F" w14:textId="77777777" w:rsidR="00E5784F" w:rsidRPr="00FD7DA6" w:rsidRDefault="00E5784F" w:rsidP="00E5784F">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A1369E9" w14:textId="77777777" w:rsidR="00E5784F" w:rsidRPr="00536760" w:rsidRDefault="00E5784F" w:rsidP="00E5784F">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10FB0FF" w14:textId="77777777" w:rsidR="00853DD5" w:rsidRDefault="00E5784F" w:rsidP="00E5784F">
      <w:pPr>
        <w:spacing w:line="240" w:lineRule="auto"/>
        <w:rPr>
          <w:rStyle w:val="Emphasis"/>
          <w:highlight w:val="cyan"/>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proofErr w:type="gramStart"/>
      <w:r w:rsidRPr="005C2CD7">
        <w:rPr>
          <w:rStyle w:val="Emphasis"/>
          <w:highlight w:val="cyan"/>
        </w:rPr>
        <w:t>loose nukes</w:t>
      </w:r>
      <w:proofErr w:type="gramEnd"/>
    </w:p>
    <w:p w14:paraId="1C6C8D10" w14:textId="77777777" w:rsidR="00853DD5" w:rsidRDefault="00853DD5" w:rsidP="00E5784F">
      <w:pPr>
        <w:spacing w:line="240" w:lineRule="auto"/>
        <w:rPr>
          <w:rStyle w:val="Emphasis"/>
          <w:highlight w:val="cyan"/>
        </w:rPr>
      </w:pPr>
    </w:p>
    <w:p w14:paraId="37AD086C" w14:textId="620607F8" w:rsidR="00E5784F" w:rsidRDefault="00E5784F" w:rsidP="00E5784F">
      <w:pPr>
        <w:spacing w:line="240" w:lineRule="auto"/>
        <w:rPr>
          <w:rStyle w:val="StyleUnderline"/>
        </w:rPr>
      </w:pP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0428EAEF" w14:textId="77777777" w:rsidR="00E5784F" w:rsidRPr="00192BF4" w:rsidRDefault="00E5784F" w:rsidP="00E5784F">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30C9822E" w14:textId="77777777" w:rsidR="00E5784F" w:rsidRPr="00E7547B" w:rsidRDefault="00E5784F" w:rsidP="00E5784F">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7" w:history="1">
        <w:r w:rsidRPr="00E7547B">
          <w:rPr>
            <w:rStyle w:val="Hyperlink"/>
            <w:sz w:val="16"/>
            <w:szCs w:val="16"/>
          </w:rPr>
          <w:t>https://www.theguardian.com/world/2018/jan/14/nuclear-deterrence-myth-lethal-david-barash</w:t>
        </w:r>
      </w:hyperlink>
      <w:r w:rsidRPr="00E7547B">
        <w:rPr>
          <w:sz w:val="16"/>
          <w:szCs w:val="16"/>
        </w:rPr>
        <w:t>)</w:t>
      </w:r>
    </w:p>
    <w:p w14:paraId="3D93F0C2" w14:textId="77777777" w:rsidR="00E5784F" w:rsidRDefault="00E5784F" w:rsidP="00E5784F">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4DEE564E" w14:textId="77777777" w:rsidR="00E5784F" w:rsidRPr="00635356" w:rsidRDefault="00E5784F" w:rsidP="00E578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1"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3"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t>1AC: Framing</w:t>
      </w:r>
    </w:p>
    <w:p w14:paraId="0976F6F0" w14:textId="77777777" w:rsidR="00574619" w:rsidRPr="003C2C68" w:rsidRDefault="00E5784F" w:rsidP="00574619">
      <w:pPr>
        <w:pStyle w:val="Heading4"/>
        <w:rPr>
          <w:u w:val="single"/>
        </w:rPr>
      </w:pPr>
      <w:r w:rsidRPr="00807451">
        <w:t>1</w:t>
      </w:r>
      <w:r>
        <w:t>]</w:t>
      </w:r>
      <w:r w:rsidRPr="00807451">
        <w:t xml:space="preserve"> </w:t>
      </w:r>
      <w:r w:rsidR="00574619">
        <w:t xml:space="preserve">Moral realism must start by being </w:t>
      </w:r>
      <w:r w:rsidR="00574619" w:rsidRPr="003C2C68">
        <w:rPr>
          <w:u w:val="single"/>
        </w:rPr>
        <w:t>mind-independent</w:t>
      </w:r>
      <w:r w:rsidR="00574619">
        <w:t xml:space="preserve"> –realism </w:t>
      </w:r>
      <w:proofErr w:type="gramStart"/>
      <w:r w:rsidR="00574619">
        <w:t>wouldn’t</w:t>
      </w:r>
      <w:proofErr w:type="gramEnd"/>
      <w:r w:rsidR="00574619">
        <w:t xml:space="preserve"> make sense if our moral laws were based on an agent’s cognitive thinking because then moral truths wouldn’t exist outside of the ways we cohere them. Thus, </w:t>
      </w:r>
      <w:r w:rsidR="00574619" w:rsidRPr="003C2C68">
        <w:rPr>
          <w:u w:val="single"/>
        </w:rPr>
        <w:t>the meta-ethic is substantive moral naturalism.</w:t>
      </w:r>
    </w:p>
    <w:p w14:paraId="33EC11F5" w14:textId="77777777" w:rsidR="00574619" w:rsidRPr="004D267B" w:rsidRDefault="00574619" w:rsidP="00574619">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279A366" w14:textId="77777777" w:rsidR="00574619" w:rsidRDefault="00574619" w:rsidP="00574619">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0F7E26CC" w14:textId="77777777" w:rsidR="00574619" w:rsidRDefault="00574619" w:rsidP="00574619">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5A31010" w14:textId="77777777" w:rsidR="00574619" w:rsidRDefault="00574619" w:rsidP="00574619">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0BAC3040" w14:textId="77777777" w:rsidR="00574619" w:rsidRPr="00A65CDB" w:rsidRDefault="00574619" w:rsidP="00574619">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7C3B33B" w14:textId="77777777" w:rsidR="00574619" w:rsidRDefault="00574619" w:rsidP="00574619">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6B436ED0" w14:textId="59BFD02C" w:rsidR="00E5784F" w:rsidRDefault="00E5784F" w:rsidP="00574619">
      <w:pPr>
        <w:pStyle w:val="Heading4"/>
        <w:rPr>
          <w:rFonts w:asciiTheme="minorHAnsi" w:hAnsiTheme="minorHAnsi" w:cstheme="minorHAnsi"/>
          <w:sz w:val="16"/>
        </w:rPr>
      </w:pPr>
    </w:p>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74619"/>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D19AE"/>
    <w:rsid w:val="007F1A21"/>
    <w:rsid w:val="007F5B66"/>
    <w:rsid w:val="00823A1C"/>
    <w:rsid w:val="00845B9D"/>
    <w:rsid w:val="00853DD5"/>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4619"/>
    <w:rPr>
      <w:rFonts w:ascii="Calibri" w:hAnsi="Calibri" w:cs="Calibri"/>
    </w:rPr>
  </w:style>
  <w:style w:type="paragraph" w:styleId="Heading1">
    <w:name w:val="heading 1"/>
    <w:aliases w:val="Pocket"/>
    <w:basedOn w:val="Normal"/>
    <w:next w:val="Normal"/>
    <w:link w:val="Heading1Char"/>
    <w:qFormat/>
    <w:rsid w:val="005746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46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46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746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46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4619"/>
  </w:style>
  <w:style w:type="character" w:customStyle="1" w:styleId="Heading1Char">
    <w:name w:val="Heading 1 Char"/>
    <w:aliases w:val="Pocket Char"/>
    <w:basedOn w:val="DefaultParagraphFont"/>
    <w:link w:val="Heading1"/>
    <w:rsid w:val="005746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46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461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74619"/>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57461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7461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7461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74619"/>
    <w:rPr>
      <w:color w:val="auto"/>
      <w:u w:val="none"/>
    </w:rPr>
  </w:style>
  <w:style w:type="character" w:styleId="FollowedHyperlink">
    <w:name w:val="FollowedHyperlink"/>
    <w:basedOn w:val="DefaultParagraphFont"/>
    <w:uiPriority w:val="99"/>
    <w:semiHidden/>
    <w:unhideWhenUsed/>
    <w:rsid w:val="00574619"/>
    <w:rPr>
      <w:color w:val="auto"/>
      <w:u w:val="none"/>
    </w:rPr>
  </w:style>
  <w:style w:type="paragraph" w:styleId="DocumentMap">
    <w:name w:val="Document Map"/>
    <w:basedOn w:val="Normal"/>
    <w:link w:val="DocumentMapChar"/>
    <w:uiPriority w:val="99"/>
    <w:semiHidden/>
    <w:unhideWhenUsed/>
    <w:rsid w:val="00E578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84F"/>
    <w:rPr>
      <w:rFonts w:ascii="Lucida Grande" w:hAnsi="Lucida Grande" w:cs="Lucida Grande"/>
      <w:sz w:val="24"/>
    </w:rPr>
  </w:style>
  <w:style w:type="paragraph" w:customStyle="1" w:styleId="Emphasis1">
    <w:name w:val="Emphasis1"/>
    <w:basedOn w:val="Normal"/>
    <w:link w:val="Emphasis"/>
    <w:autoRedefine/>
    <w:uiPriority w:val="7"/>
    <w:qFormat/>
    <w:rsid w:val="00E578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psr.org/" TargetMode="Externa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theguardian.com/world/2018/jan/14/nuclear-deterrence-myth-lethal-david-baras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33</Pages>
  <Words>32525</Words>
  <Characters>185394</Characters>
  <Application>Microsoft Office Word</Application>
  <DocSecurity>0</DocSecurity>
  <Lines>1544</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srana2004@outlook.com</cp:lastModifiedBy>
  <cp:revision>3</cp:revision>
  <dcterms:created xsi:type="dcterms:W3CDTF">2022-04-23T17:16:00Z</dcterms:created>
  <dcterms:modified xsi:type="dcterms:W3CDTF">2022-04-23T17:37:00Z</dcterms:modified>
</cp:coreProperties>
</file>