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892BD" w14:textId="1382BC8E" w:rsidR="00A95652" w:rsidRDefault="003A0E77" w:rsidP="00D64DBF">
      <w:pPr>
        <w:pStyle w:val="Heading1"/>
      </w:pPr>
      <w:r>
        <w:t xml:space="preserve">1AC R3 </w:t>
      </w:r>
    </w:p>
    <w:p w14:paraId="1D17F71B" w14:textId="53B171BB" w:rsidR="0001163B" w:rsidRDefault="0001163B" w:rsidP="0001163B">
      <w:pPr>
        <w:pStyle w:val="Heading3"/>
      </w:pPr>
      <w:r>
        <w:lastRenderedPageBreak/>
        <w:t>1AC: FW</w:t>
      </w:r>
    </w:p>
    <w:p w14:paraId="25ADBD96" w14:textId="77777777" w:rsidR="000C0004" w:rsidRPr="003C2C68" w:rsidRDefault="000C0004" w:rsidP="000C0004">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154EDB2B" w14:textId="77777777" w:rsidR="000C0004" w:rsidRPr="004D267B" w:rsidRDefault="000C0004" w:rsidP="000C0004">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0D3AB287" w14:textId="77777777" w:rsidR="000C0004" w:rsidRDefault="000C0004" w:rsidP="000C0004">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1FDF9779" w14:textId="77777777" w:rsidR="000C0004" w:rsidRDefault="000C0004" w:rsidP="000C0004">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5FC2B9CC" w14:textId="77777777" w:rsidR="000C0004" w:rsidRDefault="000C0004" w:rsidP="000C0004">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4C5EB3D4" w14:textId="77777777" w:rsidR="000C0004" w:rsidRPr="00A65CDB" w:rsidRDefault="000C0004" w:rsidP="000C0004">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6825BB5B" w14:textId="77777777" w:rsidR="000C0004" w:rsidRDefault="000C0004" w:rsidP="000C0004">
      <w:pPr>
        <w:pStyle w:val="Heading4"/>
      </w:pPr>
      <w:r>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5964E7AD" w14:textId="0A918F1E" w:rsidR="0001163B" w:rsidRDefault="0001163B" w:rsidP="0001163B"/>
    <w:p w14:paraId="0A92B9A8" w14:textId="77777777" w:rsidR="000C0004" w:rsidRPr="006306B9" w:rsidRDefault="000C0004" w:rsidP="000C0004">
      <w:pPr>
        <w:pStyle w:val="Heading4"/>
      </w:pPr>
      <w:r w:rsidRPr="006306B9">
        <w:t>Value to life is subjective---life is a prerequisite</w:t>
      </w:r>
    </w:p>
    <w:p w14:paraId="39E9258B" w14:textId="77777777" w:rsidR="000C0004" w:rsidRPr="00990588" w:rsidRDefault="000C0004" w:rsidP="000C0004">
      <w:r w:rsidRPr="00990588">
        <w:t xml:space="preserve">Lisa </w:t>
      </w:r>
      <w:r w:rsidRPr="00990588">
        <w:rPr>
          <w:rStyle w:val="Style13ptBold"/>
        </w:rPr>
        <w:t xml:space="preserve">Schwartz </w:t>
      </w:r>
      <w:r>
        <w:rPr>
          <w:rStyle w:val="Style13ptBold"/>
        </w:rPr>
        <w:t>0</w:t>
      </w:r>
      <w:r w:rsidRPr="00990588">
        <w:rPr>
          <w:rStyle w:val="Style13ptBold"/>
        </w:rPr>
        <w:t>2</w:t>
      </w:r>
      <w:r w:rsidRPr="00990588">
        <w:t>, Chair at the Centre for Health Economics and Policy Analysis, 2002</w:t>
      </w:r>
      <w:r>
        <w:t xml:space="preserve">, </w:t>
      </w:r>
      <w:r w:rsidRPr="00990588">
        <w:t>“Medical Ethic: A Case Based Approach</w:t>
      </w:r>
      <w:r>
        <w:t>,</w:t>
      </w:r>
      <w:r w:rsidRPr="00990588">
        <w:t>” Chapter 6, www.fleshandbones.com/readingroom/pdf/399.pdf</w:t>
      </w:r>
    </w:p>
    <w:p w14:paraId="40521239" w14:textId="77777777" w:rsidR="000C0004" w:rsidRPr="005A6EB0" w:rsidRDefault="000C0004" w:rsidP="000C0004">
      <w:pPr>
        <w:rPr>
          <w:sz w:val="16"/>
        </w:rPr>
      </w:pPr>
      <w:r w:rsidRPr="00CC4C53">
        <w:rPr>
          <w:sz w:val="16"/>
        </w:rPr>
        <w:t xml:space="preserve">The second assertion made by supporters of the quality of life as a criterion for </w:t>
      </w:r>
      <w:proofErr w:type="spellStart"/>
      <w:r w:rsidRPr="00CC4C53">
        <w:rPr>
          <w:sz w:val="16"/>
        </w:rPr>
        <w:t>decisionmaking</w:t>
      </w:r>
      <w:proofErr w:type="spellEnd"/>
      <w:r w:rsidRPr="00CC4C53">
        <w:rPr>
          <w:sz w:val="16"/>
        </w:rPr>
        <w:t xml:space="preserve"> is closely related to the first, but with an added dimension. This assertion suggests that </w:t>
      </w:r>
      <w:r w:rsidRPr="00C80102">
        <w:rPr>
          <w:rStyle w:val="StyleUnderline"/>
          <w:highlight w:val="green"/>
        </w:rPr>
        <w:t xml:space="preserve">the determination of the value of </w:t>
      </w:r>
      <w:r w:rsidRPr="00990588">
        <w:rPr>
          <w:rStyle w:val="StyleUnderline"/>
        </w:rPr>
        <w:t xml:space="preserve">the quality of a given </w:t>
      </w:r>
      <w:r w:rsidRPr="00C80102">
        <w:rPr>
          <w:rStyle w:val="StyleUnderline"/>
          <w:highlight w:val="green"/>
        </w:rPr>
        <w:t>life is</w:t>
      </w:r>
      <w:r w:rsidRPr="00990588">
        <w:rPr>
          <w:rStyle w:val="StyleUnderline"/>
        </w:rPr>
        <w:t xml:space="preserve"> a </w:t>
      </w:r>
      <w:r w:rsidRPr="00C80102">
        <w:rPr>
          <w:rStyle w:val="StyleUnderline"/>
          <w:highlight w:val="green"/>
        </w:rPr>
        <w:t>subjective</w:t>
      </w:r>
      <w:r w:rsidRPr="00CC4C53">
        <w:rPr>
          <w:sz w:val="16"/>
        </w:rPr>
        <w:t xml:space="preserve"> </w:t>
      </w:r>
      <w:r w:rsidRPr="00990588">
        <w:rPr>
          <w:rStyle w:val="StyleUnderline"/>
        </w:rPr>
        <w:t>determination</w:t>
      </w:r>
      <w:r w:rsidRPr="00CC4C53">
        <w:rPr>
          <w:sz w:val="16"/>
        </w:rPr>
        <w:t xml:space="preserve"> </w:t>
      </w:r>
      <w:r w:rsidRPr="00C80102">
        <w:rPr>
          <w:rStyle w:val="Emphasis"/>
          <w:highlight w:val="green"/>
        </w:rPr>
        <w:t>to be made by the person experiencing that life</w:t>
      </w:r>
      <w:r w:rsidRPr="00990588">
        <w:rPr>
          <w:rStyle w:val="StyleUnderline"/>
        </w:rPr>
        <w:t>.</w:t>
      </w:r>
      <w:r w:rsidRPr="00CC4C53">
        <w:rPr>
          <w:sz w:val="16"/>
        </w:rPr>
        <w:t xml:space="preserve"> The important addition here is that </w:t>
      </w:r>
      <w:r w:rsidRPr="00C80102">
        <w:rPr>
          <w:rStyle w:val="StyleUnderline"/>
          <w:highlight w:val="green"/>
        </w:rPr>
        <w:t>the decision is a personal one that</w:t>
      </w:r>
      <w:r w:rsidRPr="00CC4C53">
        <w:rPr>
          <w:sz w:val="16"/>
        </w:rPr>
        <w:t xml:space="preserve">, ideally, </w:t>
      </w:r>
      <w:r w:rsidRPr="00C80102">
        <w:rPr>
          <w:rStyle w:val="StyleUnderline"/>
          <w:highlight w:val="green"/>
        </w:rPr>
        <w:t>ought not to be made externally by another person</w:t>
      </w:r>
      <w:r w:rsidRPr="00990588">
        <w:rPr>
          <w:rStyle w:val="StyleUnderline"/>
        </w:rPr>
        <w:t xml:space="preserve"> but internally by </w:t>
      </w:r>
      <w:r w:rsidRPr="00C80102">
        <w:rPr>
          <w:rStyle w:val="StyleUnderline"/>
          <w:highlight w:val="green"/>
        </w:rPr>
        <w:t xml:space="preserve">the individual </w:t>
      </w:r>
      <w:r w:rsidRPr="00990588">
        <w:rPr>
          <w:rStyle w:val="StyleUnderline"/>
        </w:rPr>
        <w:t>involved</w:t>
      </w:r>
      <w:r w:rsidRPr="00CC4C53">
        <w:rPr>
          <w:sz w:val="16"/>
        </w:rPr>
        <w:t xml:space="preserve">. Katherine Lewis made this decision for herself based on a comparison between two stages of her life. So did James Brady. </w:t>
      </w:r>
      <w:r w:rsidRPr="00990588">
        <w:rPr>
          <w:rStyle w:val="StyleUnderline"/>
        </w:rPr>
        <w:t>Without this element</w:t>
      </w:r>
      <w:r w:rsidRPr="00CC4C53">
        <w:rPr>
          <w:sz w:val="16"/>
        </w:rPr>
        <w:t xml:space="preserve">, </w:t>
      </w:r>
      <w:r w:rsidRPr="00990588">
        <w:rPr>
          <w:rStyle w:val="StyleUnderline"/>
        </w:rPr>
        <w:t xml:space="preserve">decisions based on </w:t>
      </w:r>
      <w:proofErr w:type="gramStart"/>
      <w:r w:rsidRPr="00990588">
        <w:rPr>
          <w:rStyle w:val="StyleUnderline"/>
        </w:rPr>
        <w:t>quality of life</w:t>
      </w:r>
      <w:proofErr w:type="gramEnd"/>
      <w:r w:rsidRPr="00990588">
        <w:rPr>
          <w:rStyle w:val="StyleUnderline"/>
        </w:rPr>
        <w:t xml:space="preserve"> criteria lack salient information</w:t>
      </w:r>
      <w:r w:rsidRPr="00CC4C53">
        <w:rPr>
          <w:sz w:val="16"/>
        </w:rPr>
        <w:t xml:space="preserve"> and the patients concerned cannot give informed consent. </w:t>
      </w:r>
      <w:r w:rsidRPr="00305EE8">
        <w:rPr>
          <w:rStyle w:val="StyleUnderline"/>
        </w:rPr>
        <w:t xml:space="preserve">Patients </w:t>
      </w:r>
      <w:r w:rsidRPr="00C80102">
        <w:rPr>
          <w:rStyle w:val="StyleUnderline"/>
          <w:highlight w:val="green"/>
        </w:rPr>
        <w:t>must be given the opportunity to decide</w:t>
      </w:r>
      <w:r w:rsidRPr="00CC4C53">
        <w:rPr>
          <w:sz w:val="16"/>
        </w:rPr>
        <w:t xml:space="preserve"> </w:t>
      </w:r>
      <w:r w:rsidRPr="00C80102">
        <w:rPr>
          <w:rStyle w:val="Emphasis"/>
          <w:highlight w:val="green"/>
        </w:rPr>
        <w:t>for themselves</w:t>
      </w:r>
      <w:r w:rsidRPr="00990588">
        <w:rPr>
          <w:rStyle w:val="Emphasis"/>
        </w:rPr>
        <w:t xml:space="preserve"> </w:t>
      </w:r>
      <w:r w:rsidRPr="00C80102">
        <w:rPr>
          <w:rStyle w:val="StyleUnderline"/>
          <w:highlight w:val="green"/>
        </w:rPr>
        <w:t>whether they think their lives are worth living</w:t>
      </w:r>
      <w:r w:rsidRPr="00C80102">
        <w:rPr>
          <w:sz w:val="16"/>
          <w:highlight w:val="green"/>
        </w:rPr>
        <w:t xml:space="preserve"> </w:t>
      </w:r>
      <w:r w:rsidRPr="00CC4C53">
        <w:rPr>
          <w:sz w:val="16"/>
        </w:rPr>
        <w:t xml:space="preserve">or not. </w:t>
      </w:r>
      <w:r w:rsidRPr="00990588">
        <w:rPr>
          <w:rStyle w:val="StyleUnderline"/>
        </w:rPr>
        <w:t>To ignore or overlook patients’ judgement in this matter is to violate their autonomy and their freedom to decide for themselves</w:t>
      </w:r>
      <w:r w:rsidRPr="00CC4C53">
        <w:rPr>
          <w:sz w:val="16"/>
        </w:rPr>
        <w:t xml:space="preserve"> </w:t>
      </w:r>
      <w:proofErr w:type="gramStart"/>
      <w:r w:rsidRPr="00CC4C53">
        <w:rPr>
          <w:sz w:val="16"/>
        </w:rPr>
        <w:t>on the basis of</w:t>
      </w:r>
      <w:proofErr w:type="gramEnd"/>
      <w:r w:rsidRPr="00CC4C53">
        <w:rPr>
          <w:sz w:val="16"/>
        </w:rPr>
        <w:t xml:space="preserve"> relevant information about their future, and comparative consideration of their past. As the deontological position puts it so well, to do so is to violate the imperative that we must treat persons as rational and as ends in themselves. </w:t>
      </w:r>
    </w:p>
    <w:p w14:paraId="124DD22B" w14:textId="19884DA8" w:rsidR="0001163B" w:rsidRDefault="0001163B" w:rsidP="0001163B">
      <w:pPr>
        <w:pStyle w:val="Heading3"/>
      </w:pPr>
      <w:r>
        <w:t>1AC: Plan</w:t>
      </w:r>
    </w:p>
    <w:p w14:paraId="4E846787" w14:textId="77777777" w:rsidR="0001163B" w:rsidRDefault="0001163B" w:rsidP="0001163B">
      <w:pPr>
        <w:pStyle w:val="Heading4"/>
      </w:pPr>
      <w:r>
        <w:t xml:space="preserve">I Affirm the Whole Resolution – </w:t>
      </w:r>
      <w:r w:rsidRPr="005A48E1">
        <w:t>Resolved: In a democracy, a free press ought to prioritize objectivity over advocacy.</w:t>
      </w:r>
    </w:p>
    <w:p w14:paraId="488490D1" w14:textId="77777777" w:rsidR="0001163B" w:rsidRPr="005A48E1" w:rsidRDefault="0001163B" w:rsidP="0001163B">
      <w:pPr>
        <w:pStyle w:val="Heading4"/>
      </w:pPr>
      <w:r>
        <w:t xml:space="preserve">Objective Journalism lies in Objectivity of its </w:t>
      </w:r>
      <w:r>
        <w:rPr>
          <w:u w:val="single"/>
        </w:rPr>
        <w:t>methodology</w:t>
      </w:r>
      <w:r>
        <w:t xml:space="preserve">. </w:t>
      </w:r>
    </w:p>
    <w:p w14:paraId="20B4758C" w14:textId="77777777" w:rsidR="0001163B" w:rsidRPr="005A48E1" w:rsidRDefault="0001163B" w:rsidP="0001163B">
      <w:r w:rsidRPr="005A48E1">
        <w:rPr>
          <w:rStyle w:val="Style13ptBold"/>
        </w:rPr>
        <w:t>Jones 9</w:t>
      </w:r>
      <w:r w:rsidRPr="005A48E1">
        <w:t xml:space="preserve"> Alex Jones 9-15-2009 "An Argument Why Journalists Should Not Abandon Objectivity"</w:t>
      </w:r>
      <w:r>
        <w:t xml:space="preserve"> </w:t>
      </w:r>
      <w:hyperlink r:id="rId6"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460E4A9C" w14:textId="77777777" w:rsidR="0001163B" w:rsidRDefault="0001163B" w:rsidP="0001163B">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A94AEB">
        <w:rPr>
          <w:rStyle w:val="Emphasis"/>
        </w:rPr>
        <w:t xml:space="preserve">the </w:t>
      </w:r>
      <w:r w:rsidRPr="002B1835">
        <w:rPr>
          <w:rStyle w:val="Emphasis"/>
          <w:highlight w:val="green"/>
        </w:rPr>
        <w:t>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A94AEB">
        <w:rPr>
          <w:rStyle w:val="Emphasis"/>
          <w:bdr w:val="single" w:sz="18" w:space="0" w:color="auto"/>
        </w:rPr>
        <w:t xml:space="preserve">the </w:t>
      </w:r>
      <w:r w:rsidRPr="002B1835">
        <w:rPr>
          <w:rStyle w:val="Emphasis"/>
          <w:highlight w:val="green"/>
          <w:bdr w:val="single" w:sz="18" w:space="0" w:color="auto"/>
        </w:rPr>
        <w:t xml:space="preserve">method </w:t>
      </w:r>
      <w:r w:rsidRPr="00A94AEB">
        <w:rPr>
          <w:rStyle w:val="Emphasis"/>
          <w:bdr w:val="single" w:sz="18" w:space="0" w:color="auto"/>
        </w:rPr>
        <w:t xml:space="preserve">is </w:t>
      </w:r>
      <w:r w:rsidRPr="002B1835">
        <w:rPr>
          <w:rStyle w:val="Emphasis"/>
          <w:highlight w:val="green"/>
          <w:bdr w:val="single" w:sz="18" w:space="0" w:color="auto"/>
        </w:rPr>
        <w:t xml:space="preserve">objective, not </w:t>
      </w:r>
      <w:r w:rsidRPr="00A94AEB">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5D690F">
        <w:rPr>
          <w:rStyle w:val="Emphasis"/>
        </w:rPr>
        <w:t xml:space="preserve">as </w:t>
      </w:r>
      <w:r w:rsidRPr="00A94AEB">
        <w:rPr>
          <w:rStyle w:val="Emphasis"/>
        </w:rPr>
        <w:t>the</w:t>
      </w:r>
      <w:r w:rsidRPr="00A94AEB">
        <w:rPr>
          <w:rStyle w:val="StyleUnderline"/>
        </w:rPr>
        <w:t xml:space="preserve"> </w:t>
      </w:r>
      <w:r w:rsidRPr="002B1835">
        <w:rPr>
          <w:rStyle w:val="StyleUnderline"/>
        </w:rPr>
        <w:t xml:space="preserve">American </w:t>
      </w:r>
      <w:r w:rsidRPr="002B1835">
        <w:rPr>
          <w:rStyle w:val="Emphasis"/>
          <w:highlight w:val="green"/>
        </w:rPr>
        <w:t xml:space="preserve">journalistic standard </w:t>
      </w:r>
      <w:r w:rsidRPr="00A94AEB">
        <w:rPr>
          <w:rStyle w:val="Emphasis"/>
        </w:rPr>
        <w:t xml:space="preserve">was </w:t>
      </w:r>
      <w:r w:rsidRPr="002B1835">
        <w:rPr>
          <w:rStyle w:val="Emphasis"/>
          <w:highlight w:val="green"/>
        </w:rPr>
        <w:t>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A94AEB">
        <w:rPr>
          <w:rStyle w:val="Emphasis"/>
          <w:bdr w:val="single" w:sz="18" w:space="0" w:color="auto"/>
        </w:rPr>
        <w:t xml:space="preserve">a </w:t>
      </w:r>
      <w:r w:rsidRPr="002B1835">
        <w:rPr>
          <w:rStyle w:val="Emphasis"/>
          <w:highlight w:val="green"/>
          <w:bdr w:val="single" w:sz="18" w:space="0" w:color="auto"/>
        </w:rPr>
        <w:t>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4C3EE4">
        <w:rPr>
          <w:rStyle w:val="Emphasis"/>
        </w:rPr>
        <w:t xml:space="preserve">Their </w:t>
      </w:r>
      <w:r w:rsidRPr="002B1835">
        <w:rPr>
          <w:rStyle w:val="Emphasis"/>
          <w:highlight w:val="green"/>
        </w:rPr>
        <w:t xml:space="preserve">objective, </w:t>
      </w:r>
      <w:r w:rsidRPr="00756B08">
        <w:rPr>
          <w:rStyle w:val="Emphasis"/>
        </w:rPr>
        <w:t xml:space="preserve">scientific </w:t>
      </w:r>
      <w:r w:rsidRPr="002B1835">
        <w:rPr>
          <w:rStyle w:val="Emphasis"/>
          <w:highlight w:val="green"/>
        </w:rPr>
        <w:t>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4C3EE4">
        <w:rPr>
          <w:rStyle w:val="Emphasis"/>
        </w:rPr>
        <w:t xml:space="preserve">has </w:t>
      </w:r>
      <w:r w:rsidRPr="00756B08">
        <w:rPr>
          <w:rStyle w:val="Emphasis"/>
        </w:rPr>
        <w:t>to</w:t>
      </w:r>
      <w:proofErr w:type="gramEnd"/>
      <w:r w:rsidRPr="00756B08">
        <w:rPr>
          <w:rStyle w:val="Emphasis"/>
        </w:rPr>
        <w:t xml:space="preserve"> </w:t>
      </w:r>
      <w:r w:rsidRPr="002B1835">
        <w:rPr>
          <w:rStyle w:val="Emphasis"/>
          <w:highlight w:val="green"/>
        </w:rPr>
        <w:t xml:space="preserve">stand up to evidence </w:t>
      </w:r>
      <w:r w:rsidRPr="00756B08">
        <w:rPr>
          <w:rStyle w:val="Emphasis"/>
        </w:rPr>
        <w:t>and results</w:t>
      </w:r>
      <w:r w:rsidRPr="002B1835">
        <w:rPr>
          <w:sz w:val="16"/>
        </w:rPr>
        <w:t xml:space="preserve">. </w:t>
      </w:r>
      <w:r w:rsidRPr="002B1835">
        <w:rPr>
          <w:u w:val="single"/>
        </w:rPr>
        <w:t xml:space="preserve">This is the </w:t>
      </w:r>
      <w:r w:rsidRPr="002B1835">
        <w:rPr>
          <w:rStyle w:val="Emphasis"/>
          <w:highlight w:val="green"/>
        </w:rPr>
        <w:t xml:space="preserve">sensible and realistic </w:t>
      </w:r>
      <w:r w:rsidRPr="00756B08">
        <w:rPr>
          <w:rStyle w:val="Emphasis"/>
        </w:rPr>
        <w:t>approach</w:t>
      </w:r>
      <w:r w:rsidRPr="00756B08">
        <w:rPr>
          <w:u w:val="single"/>
        </w:rPr>
        <w:t xml:space="preserve"> </w:t>
      </w:r>
      <w:r w:rsidRPr="002B1835">
        <w:rPr>
          <w:u w:val="single"/>
        </w:rPr>
        <w:t xml:space="preserve">to objectivity </w:t>
      </w:r>
      <w:r w:rsidRPr="00756B08">
        <w:rPr>
          <w:rStyle w:val="Emphasis"/>
        </w:rPr>
        <w:t xml:space="preserve">that might be </w:t>
      </w:r>
      <w:r w:rsidRPr="002B1835">
        <w:rPr>
          <w:rStyle w:val="Emphasis"/>
          <w:highlight w:val="green"/>
        </w:rPr>
        <w:t xml:space="preserve">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 xml:space="preserve">journalists </w:t>
      </w:r>
      <w:r w:rsidRPr="00003D0A">
        <w:rPr>
          <w:rStyle w:val="Emphasis"/>
        </w:rPr>
        <w:t xml:space="preserve">have </w:t>
      </w:r>
      <w:r w:rsidRPr="002B1835">
        <w:rPr>
          <w:rStyle w:val="Emphasis"/>
          <w:highlight w:val="green"/>
        </w:rPr>
        <w:t>bias</w:t>
      </w:r>
      <w:r w:rsidRPr="002B1835">
        <w:rPr>
          <w:u w:val="single"/>
        </w:rPr>
        <w:t xml:space="preserve">, </w:t>
      </w:r>
      <w:r w:rsidRPr="00756B08">
        <w:rPr>
          <w:rStyle w:val="Emphasis"/>
        </w:rPr>
        <w:t>and</w:t>
      </w:r>
      <w:r w:rsidRPr="00756B08">
        <w:rPr>
          <w:u w:val="single"/>
        </w:rPr>
        <w:t xml:space="preserve"> </w:t>
      </w:r>
      <w:r w:rsidRPr="002B1835">
        <w:rPr>
          <w:u w:val="single"/>
        </w:rPr>
        <w:t xml:space="preserve">that their </w:t>
      </w:r>
      <w:r w:rsidRPr="00756B08">
        <w:rPr>
          <w:rStyle w:val="Emphasis"/>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756B08">
        <w:rPr>
          <w:rStyle w:val="Emphasis"/>
        </w:rPr>
        <w:t xml:space="preserve">and challenged </w:t>
      </w:r>
      <w:r w:rsidRPr="00756B08">
        <w:rPr>
          <w:rStyle w:val="Emphasis"/>
          <w:highlight w:val="green"/>
        </w:rPr>
        <w:t>by</w:t>
      </w:r>
      <w:r w:rsidRPr="00756B08">
        <w:rPr>
          <w:rStyle w:val="Emphasis"/>
        </w:rPr>
        <w:t xml:space="preserve"> gathering </w:t>
      </w:r>
      <w:r w:rsidRPr="002B1835">
        <w:rPr>
          <w:rStyle w:val="Emphasis"/>
          <w:highlight w:val="green"/>
        </w:rPr>
        <w:t xml:space="preserve">facts </w:t>
      </w:r>
      <w:r w:rsidRPr="00756B08">
        <w:rPr>
          <w:rStyle w:val="Emphasis"/>
        </w:rPr>
        <w:t xml:space="preserve">and information </w:t>
      </w:r>
      <w:r w:rsidRPr="002B1835">
        <w:rPr>
          <w:rStyle w:val="Emphasis"/>
          <w:highlight w:val="green"/>
        </w:rPr>
        <w:t xml:space="preserve">that </w:t>
      </w:r>
      <w:r w:rsidRPr="00756B08">
        <w:rPr>
          <w:rStyle w:val="Emphasis"/>
        </w:rPr>
        <w:t xml:space="preserve">will either </w:t>
      </w:r>
      <w:r w:rsidRPr="002B1835">
        <w:rPr>
          <w:rStyle w:val="Emphasis"/>
          <w:highlight w:val="green"/>
        </w:rPr>
        <w:t>support it or knock it down</w:t>
      </w:r>
      <w:r w:rsidRPr="002B1835">
        <w:rPr>
          <w:sz w:val="16"/>
        </w:rPr>
        <w:t xml:space="preserve">. Often, </w:t>
      </w:r>
      <w:r w:rsidRPr="005A1A48">
        <w:rPr>
          <w:rStyle w:val="Emphasis"/>
        </w:rPr>
        <w:t xml:space="preserve">there is </w:t>
      </w:r>
      <w:r w:rsidRPr="002B1835">
        <w:rPr>
          <w:rStyle w:val="Emphasis"/>
          <w:highlight w:val="green"/>
        </w:rPr>
        <w:t xml:space="preserve">information </w:t>
      </w:r>
      <w:r w:rsidRPr="005A1A48">
        <w:rPr>
          <w:rStyle w:val="Emphasis"/>
        </w:rPr>
        <w:t xml:space="preserve">that </w:t>
      </w:r>
      <w:r w:rsidRPr="002B1835">
        <w:rPr>
          <w:rStyle w:val="Emphasis"/>
          <w:highlight w:val="green"/>
        </w:rPr>
        <w:t xml:space="preserve">does both, </w:t>
      </w:r>
      <w:r w:rsidRPr="005A1A48">
        <w:rPr>
          <w:rStyle w:val="Emphasis"/>
        </w:rPr>
        <w:t xml:space="preserve">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 xml:space="preserve">journalistic objectivity </w:t>
      </w:r>
      <w:r w:rsidRPr="0002703C">
        <w:rPr>
          <w:rStyle w:val="Emphasis"/>
          <w:bdr w:val="single" w:sz="18" w:space="0" w:color="auto"/>
        </w:rPr>
        <w:t xml:space="preserve">is an effort to </w:t>
      </w:r>
      <w:r w:rsidRPr="002B1835">
        <w:rPr>
          <w:rStyle w:val="Emphasis"/>
          <w:highlight w:val="green"/>
          <w:bdr w:val="single" w:sz="18" w:space="0" w:color="auto"/>
        </w:rPr>
        <w:t xml:space="preserve">discern </w:t>
      </w:r>
      <w:r w:rsidRPr="0002703C">
        <w:rPr>
          <w:rStyle w:val="Emphasis"/>
          <w:bdr w:val="single" w:sz="18" w:space="0" w:color="auto"/>
        </w:rPr>
        <w:t xml:space="preserve">a </w:t>
      </w:r>
      <w:r w:rsidRPr="002B1835">
        <w:rPr>
          <w:rStyle w:val="Emphasis"/>
          <w:highlight w:val="green"/>
          <w:bdr w:val="single" w:sz="18" w:space="0" w:color="auto"/>
        </w:rPr>
        <w:t xml:space="preserve">practical truth, not </w:t>
      </w:r>
      <w:r w:rsidRPr="0002703C">
        <w:rPr>
          <w:rStyle w:val="Emphasis"/>
          <w:bdr w:val="single" w:sz="18" w:space="0" w:color="auto"/>
        </w:rPr>
        <w:t xml:space="preserve">an </w:t>
      </w:r>
      <w:r w:rsidRPr="002B1835">
        <w:rPr>
          <w:rStyle w:val="Emphasis"/>
          <w:highlight w:val="green"/>
          <w:bdr w:val="single" w:sz="18" w:space="0" w:color="auto"/>
        </w:rPr>
        <w:t xml:space="preserve">abstract, </w:t>
      </w:r>
      <w:r w:rsidRPr="00C010B2">
        <w:rPr>
          <w:rStyle w:val="Emphasis"/>
          <w:highlight w:val="green"/>
          <w:bdr w:val="single" w:sz="18" w:space="0" w:color="auto"/>
        </w:rPr>
        <w:t>perfect</w:t>
      </w:r>
      <w:r w:rsidRPr="007640FC">
        <w:rPr>
          <w:rStyle w:val="Emphasis"/>
          <w:bdr w:val="single" w:sz="18" w:space="0" w:color="auto"/>
        </w:rPr>
        <w:t xml:space="preserve"> </w:t>
      </w:r>
      <w:r w:rsidRPr="002B1835">
        <w:rPr>
          <w:rStyle w:val="Emphasis"/>
          <w:highlight w:val="green"/>
          <w:bdr w:val="single" w:sz="18" w:space="0" w:color="auto"/>
        </w:rPr>
        <w:t>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2D5118D7" w14:textId="77777777" w:rsidR="0001163B" w:rsidRDefault="0001163B" w:rsidP="0001163B">
      <w:pPr>
        <w:pStyle w:val="Heading4"/>
      </w:pPr>
      <w:r>
        <w:t xml:space="preserve">Even if objectivity is not </w:t>
      </w:r>
      <w:r>
        <w:rPr>
          <w:u w:val="single"/>
        </w:rPr>
        <w:t>perfectly achievable</w:t>
      </w:r>
      <w:r>
        <w:t xml:space="preserve">, striving for it is </w:t>
      </w:r>
      <w:r>
        <w:rPr>
          <w:u w:val="single"/>
        </w:rPr>
        <w:t>uniquely valuable</w:t>
      </w:r>
      <w:r>
        <w:t xml:space="preserve"> – </w:t>
      </w:r>
      <w:r w:rsidRPr="0036624E">
        <w:rPr>
          <w:color w:val="FF0000"/>
        </w:rPr>
        <w:t xml:space="preserve">this card is </w:t>
      </w:r>
      <w:r w:rsidRPr="0036624E">
        <w:rPr>
          <w:color w:val="FF0000"/>
          <w:u w:val="single"/>
        </w:rPr>
        <w:t>fantastic</w:t>
      </w:r>
      <w:r w:rsidRPr="0036624E">
        <w:rPr>
          <w:color w:val="FF0000"/>
        </w:rPr>
        <w:t xml:space="preserve"> and answers </w:t>
      </w:r>
      <w:proofErr w:type="gramStart"/>
      <w:r w:rsidRPr="0036624E">
        <w:rPr>
          <w:color w:val="FF0000"/>
          <w:u w:val="single"/>
        </w:rPr>
        <w:t>all of</w:t>
      </w:r>
      <w:proofErr w:type="gramEnd"/>
      <w:r w:rsidRPr="0036624E">
        <w:rPr>
          <w:color w:val="FF0000"/>
          <w:u w:val="single"/>
        </w:rPr>
        <w:t xml:space="preserve"> their turns</w:t>
      </w:r>
      <w:r>
        <w:t>.</w:t>
      </w:r>
    </w:p>
    <w:p w14:paraId="1B32C59A" w14:textId="77777777" w:rsidR="0001163B" w:rsidRPr="00023E93" w:rsidRDefault="0001163B" w:rsidP="0001163B">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7"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05D36217" w14:textId="77777777" w:rsidR="0001163B" w:rsidRDefault="0001163B" w:rsidP="0001163B">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report 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w:t>
      </w:r>
      <w:r w:rsidRPr="00672CD6">
        <w:rPr>
          <w:rStyle w:val="Emphasis"/>
          <w:bdr w:val="single" w:sz="18" w:space="0" w:color="auto"/>
        </w:rPr>
        <w:t xml:space="preserve">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 xml:space="preserve">The news consumer needs faith that there’s somewhere to go quickly for the basic facts that business, </w:t>
      </w:r>
      <w:proofErr w:type="gramStart"/>
      <w:r w:rsidRPr="0070726C">
        <w:rPr>
          <w:rStyle w:val="StyleUnderline"/>
        </w:rPr>
        <w:t>politics</w:t>
      </w:r>
      <w:proofErr w:type="gramEnd"/>
      <w:r w:rsidRPr="0070726C">
        <w:rPr>
          <w:rStyle w:val="StyleUnderline"/>
        </w:rPr>
        <w:t xml:space="preserve">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672CD6">
        <w:rPr>
          <w:rStyle w:val="Emphasis"/>
        </w:rPr>
        <w:t xml:space="preserve">To </w:t>
      </w:r>
      <w:r w:rsidRPr="00672CD6">
        <w:rPr>
          <w:rStyle w:val="Emphasis"/>
          <w:highlight w:val="green"/>
        </w:rPr>
        <w:t>some</w:t>
      </w:r>
      <w:r w:rsidRPr="00672CD6">
        <w:rPr>
          <w:rStyle w:val="Emphasis"/>
        </w:rPr>
        <w:t>, objectivity</w:t>
      </w:r>
      <w:r w:rsidRPr="00672CD6">
        <w:rPr>
          <w:sz w:val="16"/>
        </w:rPr>
        <w:t xml:space="preserve"> </w:t>
      </w:r>
      <w:r w:rsidRPr="00672CD6">
        <w:rPr>
          <w:rStyle w:val="Emphasis"/>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xml:space="preserve">, destined to die with it (a demise </w:t>
      </w:r>
      <w:proofErr w:type="gramStart"/>
      <w:r w:rsidRPr="00192A6C">
        <w:rPr>
          <w:sz w:val="16"/>
        </w:rPr>
        <w:t>as yet</w:t>
      </w:r>
      <w:proofErr w:type="gramEnd"/>
      <w:r w:rsidRPr="00192A6C">
        <w:rPr>
          <w:sz w:val="16"/>
        </w:rPr>
        <w:t xml:space="preserve"> unobserved, if accepted by many as an article of faith). These critics see objectivity as a reactive, stenographic form of journalism, so</w:t>
      </w:r>
      <w:r w:rsidRPr="003F4DFE">
        <w:rPr>
          <w:sz w:val="16"/>
        </w:rPr>
        <w:t xml:space="preserve"> </w:t>
      </w:r>
      <w:r w:rsidRPr="00672CD6">
        <w:rPr>
          <w:rStyle w:val="Emphasis"/>
        </w:rPr>
        <w:t>wedded to “balance</w:t>
      </w:r>
      <w:r w:rsidRPr="0070726C">
        <w:rPr>
          <w:rStyle w:val="StyleUnderline"/>
        </w:rPr>
        <w:t>” that it cannot distinguish between legitimate and lunatic opinion, between scientific truth and trash.</w:t>
      </w:r>
      <w:r w:rsidRPr="003F4DFE">
        <w:rPr>
          <w:sz w:val="16"/>
        </w:rPr>
        <w:t xml:space="preserve"> </w:t>
      </w:r>
      <w:r w:rsidRPr="00672CD6">
        <w:rPr>
          <w:rStyle w:val="Emphasis"/>
        </w:rPr>
        <w:t xml:space="preserve">Others </w:t>
      </w:r>
      <w:r w:rsidRPr="00192A6C">
        <w:rPr>
          <w:rStyle w:val="Emphasis"/>
          <w:highlight w:val="green"/>
        </w:rPr>
        <w:t xml:space="preserve">see objectivity as </w:t>
      </w:r>
      <w:r w:rsidRPr="00192A6C">
        <w:rPr>
          <w:rStyle w:val="Emphasis"/>
        </w:rPr>
        <w:t xml:space="preserve">the calling </w:t>
      </w:r>
      <w:r w:rsidRPr="0070726C">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672CD6">
        <w:rPr>
          <w:rStyle w:val="Emphasis"/>
        </w:rPr>
        <w:t xml:space="preserve">others </w:t>
      </w:r>
      <w:r w:rsidRPr="0070726C">
        <w:rPr>
          <w:rStyle w:val="Emphasis"/>
          <w:highlight w:val="green"/>
        </w:rPr>
        <w:t>believe objectivity</w:t>
      </w:r>
      <w:r w:rsidRPr="003F4DFE">
        <w:rPr>
          <w:sz w:val="16"/>
          <w:highlight w:val="green"/>
        </w:rPr>
        <w:t xml:space="preserve"> </w:t>
      </w:r>
      <w:r w:rsidRPr="0070726C">
        <w:rPr>
          <w:rStyle w:val="StyleUnderline"/>
        </w:rPr>
        <w:t>has never existed at all because perfect objectivity</w:t>
      </w:r>
      <w:r w:rsidRPr="003F4DFE">
        <w:rPr>
          <w:sz w:val="16"/>
        </w:rPr>
        <w:t xml:space="preserve"> </w:t>
      </w:r>
      <w:r w:rsidRPr="0070726C">
        <w:rPr>
          <w:rStyle w:val="Emphasis"/>
          <w:highlight w:val="green"/>
        </w:rPr>
        <w:t>is</w:t>
      </w:r>
      <w:r w:rsidRPr="003F4DFE">
        <w:rPr>
          <w:sz w:val="16"/>
          <w:highlight w:val="green"/>
        </w:rPr>
        <w:t xml:space="preserve"> </w:t>
      </w:r>
      <w:r w:rsidRPr="0070726C">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672CD6">
        <w:rPr>
          <w:rStyle w:val="Emphasis"/>
          <w:highlight w:val="green"/>
        </w:rPr>
        <w:t>Our view is</w:t>
      </w:r>
      <w:r w:rsidRPr="00672CD6">
        <w:rPr>
          <w:rStyle w:val="Emphasis"/>
        </w:rPr>
        <w:t xml:space="preserve"> that </w:t>
      </w:r>
      <w:r w:rsidRPr="00192A6C">
        <w:rPr>
          <w:rStyle w:val="Emphasis"/>
          <w:highlight w:val="green"/>
        </w:rPr>
        <w:t>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3B2F85">
        <w:rPr>
          <w:rStyle w:val="Emphasis"/>
        </w:rPr>
        <w:t>play by the percentages</w:t>
      </w:r>
      <w:r w:rsidRPr="00192A6C">
        <w:rPr>
          <w:rStyle w:val="Emphasis"/>
        </w:rPr>
        <w:t xml:space="preserve"> in everything</w:t>
      </w:r>
      <w:r w:rsidRPr="003F4DFE">
        <w:rPr>
          <w:sz w:val="16"/>
        </w:rPr>
        <w:t xml:space="preserve">. </w:t>
      </w:r>
      <w:r w:rsidRPr="003B2F85">
        <w:rPr>
          <w:rStyle w:val="Emphasis"/>
        </w:rPr>
        <w:t>And</w:t>
      </w:r>
      <w:r w:rsidRPr="003F4DFE">
        <w:rPr>
          <w:sz w:val="16"/>
        </w:rPr>
        <w:t xml:space="preserve"> the </w:t>
      </w:r>
      <w:r w:rsidRPr="00515B4F">
        <w:rPr>
          <w:rStyle w:val="Emphasis"/>
          <w:highlight w:val="green"/>
        </w:rPr>
        <w:t xml:space="preserve">percentages </w:t>
      </w:r>
      <w:r w:rsidRPr="003B2F85">
        <w:rPr>
          <w:rStyle w:val="Emphasis"/>
          <w:highlight w:val="green"/>
        </w:rPr>
        <w:t>favor</w:t>
      </w:r>
      <w:r w:rsidRPr="003B2F85">
        <w:rPr>
          <w:rStyle w:val="Emphasis"/>
        </w:rPr>
        <w:t>ing</w:t>
      </w:r>
      <w:r w:rsidRPr="008B495F">
        <w:rPr>
          <w:rStyle w:val="Emphasis"/>
        </w:rPr>
        <w:t xml:space="preserve"> </w:t>
      </w:r>
      <w:r w:rsidRPr="00515B4F">
        <w:rPr>
          <w:rStyle w:val="Emphasis"/>
          <w:highlight w:val="green"/>
        </w:rPr>
        <w:t xml:space="preserve">objective journalism </w:t>
      </w:r>
      <w:r w:rsidRPr="008B495F">
        <w:rPr>
          <w:rStyle w:val="Emphasis"/>
        </w:rPr>
        <w:t>have</w:t>
      </w:r>
      <w:r w:rsidRPr="008B495F">
        <w:rPr>
          <w:sz w:val="16"/>
        </w:rPr>
        <w:t xml:space="preserve"> </w:t>
      </w:r>
      <w:proofErr w:type="gramStart"/>
      <w:r w:rsidRPr="008B495F">
        <w:rPr>
          <w:sz w:val="16"/>
        </w:rPr>
        <w:t xml:space="preserve">actually </w:t>
      </w:r>
      <w:r w:rsidRPr="008B495F">
        <w:rPr>
          <w:rStyle w:val="Emphasis"/>
        </w:rPr>
        <w:t>increased</w:t>
      </w:r>
      <w:proofErr w:type="gramEnd"/>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28701D">
        <w:rPr>
          <w:rStyle w:val="Emphasis"/>
        </w:rPr>
        <w:t xml:space="preserve">and </w:t>
      </w:r>
      <w:r w:rsidRPr="00515B4F">
        <w:rPr>
          <w:rStyle w:val="Emphasis"/>
          <w:highlight w:val="green"/>
        </w:rPr>
        <w:t>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515B4F">
        <w:rPr>
          <w:rStyle w:val="StyleUnderline"/>
        </w:rPr>
        <w:t>photos</w:t>
      </w:r>
      <w:proofErr w:type="gramEnd"/>
      <w:r w:rsidRPr="00515B4F">
        <w:rPr>
          <w:rStyle w:val="StyleUnderline"/>
        </w:rPr>
        <w:t xml:space="preserve">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515B4F">
        <w:rPr>
          <w:rStyle w:val="Emphasis"/>
          <w:highlight w:val="green"/>
        </w:rPr>
        <w:t>as</w:t>
      </w:r>
      <w:r w:rsidRPr="00515B4F">
        <w:rPr>
          <w:rStyle w:val="StyleUnderline"/>
          <w:highlight w:val="green"/>
        </w:rPr>
        <w:t xml:space="preserve"> </w:t>
      </w:r>
      <w:r w:rsidRPr="00515B4F">
        <w:rPr>
          <w:rStyle w:val="Emphasis"/>
          <w:highlight w:val="green"/>
          <w:bdr w:val="single" w:sz="18" w:space="0" w:color="auto"/>
        </w:rPr>
        <w:t>making sure it’s</w:t>
      </w:r>
      <w:r w:rsidRPr="008B495F">
        <w:rPr>
          <w:rStyle w:val="Emphasis"/>
          <w:bdr w:val="single" w:sz="18" w:space="0" w:color="auto"/>
        </w:rPr>
        <w:t xml:space="preserve"> all </w:t>
      </w:r>
      <w:r w:rsidRPr="00515B4F">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28701D">
        <w:rPr>
          <w:rStyle w:val="Emphasis"/>
        </w:rPr>
        <w:t>Those who see</w:t>
      </w:r>
      <w:r w:rsidRPr="0028701D">
        <w:rPr>
          <w:sz w:val="16"/>
        </w:rPr>
        <w:t xml:space="preserve"> </w:t>
      </w:r>
      <w:r w:rsidRPr="00515B4F">
        <w:rPr>
          <w:rStyle w:val="Emphasis"/>
          <w:highlight w:val="green"/>
        </w:rPr>
        <w:t>journalists as</w:t>
      </w:r>
      <w:r w:rsidRPr="008B495F">
        <w:rPr>
          <w:rStyle w:val="Emphasis"/>
        </w:rPr>
        <w:t xml:space="preserve"> elite of “</w:t>
      </w:r>
      <w:r w:rsidRPr="00515B4F">
        <w:rPr>
          <w:rStyle w:val="Emphasis"/>
          <w:highlight w:val="green"/>
        </w:rPr>
        <w:t>gatekeepers</w:t>
      </w:r>
      <w:r w:rsidRPr="003F4DFE">
        <w:rPr>
          <w:sz w:val="16"/>
        </w:rPr>
        <w:t xml:space="preserve">” under such circumstances </w:t>
      </w:r>
      <w:r w:rsidRPr="0028701D">
        <w:rPr>
          <w:rStyle w:val="Emphasis"/>
        </w:rPr>
        <w:t xml:space="preserve">have the </w:t>
      </w:r>
      <w:r w:rsidRPr="008B495F">
        <w:rPr>
          <w:rStyle w:val="Emphasis"/>
          <w:highlight w:val="green"/>
        </w:rPr>
        <w:t>picture</w:t>
      </w:r>
      <w:r w:rsidRPr="003F4DFE">
        <w:rPr>
          <w:sz w:val="16"/>
        </w:rPr>
        <w:t xml:space="preserve"> precisely </w:t>
      </w:r>
      <w:r w:rsidRPr="00515B4F">
        <w:rPr>
          <w:rStyle w:val="Emphasis"/>
          <w:highlight w:val="green"/>
        </w:rPr>
        <w:t>backward</w:t>
      </w:r>
      <w:r w:rsidRPr="00515B4F">
        <w:rPr>
          <w:rStyle w:val="StyleUnderline"/>
        </w:rPr>
        <w:t xml:space="preserve">. It is a far more elite perspective to think that </w:t>
      </w:r>
      <w:proofErr w:type="gramStart"/>
      <w:r w:rsidRPr="00515B4F">
        <w:rPr>
          <w:rStyle w:val="StyleUnderline"/>
        </w:rPr>
        <w:t>the majority of</w:t>
      </w:r>
      <w:proofErr w:type="gramEnd"/>
      <w:r w:rsidRPr="00515B4F">
        <w:rPr>
          <w:rStyle w:val="StyleUnderline"/>
        </w:rPr>
        <w:t xml:space="preserve">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28701D">
        <w:rPr>
          <w:rStyle w:val="Emphasis"/>
          <w:bdr w:val="single" w:sz="18" w:space="0" w:color="auto"/>
        </w:rPr>
        <w:t xml:space="preserve">fast, </w:t>
      </w:r>
      <w:proofErr w:type="gramStart"/>
      <w:r w:rsidRPr="0028701D">
        <w:rPr>
          <w:rStyle w:val="Emphasis"/>
          <w:bdr w:val="single" w:sz="18" w:space="0" w:color="auto"/>
        </w:rPr>
        <w:t>concise</w:t>
      </w:r>
      <w:proofErr w:type="gramEnd"/>
      <w:r w:rsidRPr="0028701D">
        <w:rPr>
          <w:rStyle w:val="Emphasis"/>
          <w:bdr w:val="single" w:sz="18" w:space="0" w:color="auto"/>
        </w:rPr>
        <w:t xml:space="preserve"> and </w:t>
      </w:r>
      <w:r w:rsidRPr="00515B4F">
        <w:rPr>
          <w:rStyle w:val="Emphasis"/>
          <w:highlight w:val="green"/>
          <w:bdr w:val="single" w:sz="18" w:space="0" w:color="auto"/>
        </w:rPr>
        <w:t>reliable news</w:t>
      </w:r>
      <w:r w:rsidRPr="003F4DFE">
        <w:rPr>
          <w:sz w:val="16"/>
          <w:highlight w:val="green"/>
        </w:rPr>
        <w:t xml:space="preserve"> </w:t>
      </w:r>
      <w:r w:rsidRPr="003F4DFE">
        <w:rPr>
          <w:sz w:val="16"/>
        </w:rPr>
        <w:t xml:space="preserve">when their time permits. Objective media provide a profoundly democratic source of information, offering </w:t>
      </w:r>
      <w:proofErr w:type="gramStart"/>
      <w:r w:rsidRPr="003F4DFE">
        <w:rPr>
          <w:sz w:val="16"/>
        </w:rPr>
        <w:t>the vast majority of</w:t>
      </w:r>
      <w:proofErr w:type="gramEnd"/>
      <w:r w:rsidRPr="003F4DFE">
        <w:rPr>
          <w:sz w:val="16"/>
        </w:rPr>
        <w:t xml:space="preserve">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28701D">
        <w:rPr>
          <w:rStyle w:val="Emphasis"/>
        </w:rPr>
        <w:t>claim that covering both sides</w:t>
      </w:r>
      <w:r w:rsidRPr="0028701D">
        <w:rPr>
          <w:rStyle w:val="StyleUnderline"/>
        </w:rPr>
        <w:t xml:space="preserve"> of the story </w:t>
      </w:r>
      <w:r w:rsidRPr="0028701D">
        <w:rPr>
          <w:rStyle w:val="Emphasis"/>
          <w:bdr w:val="single" w:sz="18" w:space="0" w:color="auto"/>
        </w:rPr>
        <w:t>leads objective journalists to equate truth and nonsense</w:t>
      </w:r>
      <w:r w:rsidRPr="0028701D">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166BCC">
        <w:rPr>
          <w:rStyle w:val="StyleUnderline"/>
        </w:rPr>
        <w:t>in an effort to</w:t>
      </w:r>
      <w:proofErr w:type="gramEnd"/>
      <w:r w:rsidRPr="00166BCC">
        <w:rPr>
          <w:rStyle w:val="StyleUnderline"/>
        </w:rPr>
        <w:t xml:space="preserve">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28701D">
        <w:rPr>
          <w:rStyle w:val="Emphasis"/>
        </w:rPr>
        <w:t>Since the</w:t>
      </w:r>
      <w:r w:rsidRPr="0028701D">
        <w:rPr>
          <w:sz w:val="16"/>
        </w:rPr>
        <w:t xml:space="preserve"> vast </w:t>
      </w:r>
      <w:r w:rsidRPr="0028701D">
        <w:rPr>
          <w:rStyle w:val="Emphasis"/>
        </w:rPr>
        <w:t>majority of the world’s scientists</w:t>
      </w:r>
      <w:r w:rsidRPr="0028701D">
        <w:rPr>
          <w:sz w:val="16"/>
        </w:rPr>
        <w:t xml:space="preserve"> </w:t>
      </w:r>
      <w:r w:rsidRPr="0028701D">
        <w:rPr>
          <w:rStyle w:val="Emphasis"/>
        </w:rPr>
        <w:t xml:space="preserve">believe the globe is heating up, </w:t>
      </w:r>
      <w:r w:rsidRPr="0028701D">
        <w:rPr>
          <w:rStyle w:val="Emphasis"/>
          <w:bdr w:val="single" w:sz="18" w:space="0" w:color="auto"/>
        </w:rPr>
        <w:t>few news stories on the subject devote substantial space to those who 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28701D">
        <w:rPr>
          <w:rStyle w:val="Emphasis"/>
        </w:rPr>
        <w:t>statements</w:t>
      </w:r>
      <w:r w:rsidRPr="0028701D">
        <w:rPr>
          <w:sz w:val="16"/>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28701D">
        <w:rPr>
          <w:rStyle w:val="Emphasis"/>
        </w:rPr>
        <w:t>objectivity</w:t>
      </w:r>
      <w:r w:rsidRPr="0028701D">
        <w:rPr>
          <w:rStyle w:val="StyleUnderline"/>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This is the kind of objectivity that Jay 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 xml:space="preserve">nothing </w:t>
      </w:r>
      <w:r w:rsidRPr="00FD7261">
        <w:rPr>
          <w:rStyle w:val="Emphasis"/>
          <w:highlight w:val="green"/>
        </w:rPr>
        <w:t>robotic</w:t>
      </w:r>
      <w:r w:rsidRPr="00077BE5">
        <w:rPr>
          <w:sz w:val="16"/>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w:t>
      </w:r>
      <w:proofErr w:type="gramStart"/>
      <w:r w:rsidRPr="003F4DFE">
        <w:rPr>
          <w:sz w:val="16"/>
        </w:rPr>
        <w:t>another</w:t>
      </w:r>
      <w:proofErr w:type="gramEnd"/>
      <w:r w:rsidRPr="003F4DFE">
        <w:rPr>
          <w:sz w:val="16"/>
        </w:rPr>
        <w:t xml:space="preserve">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3F4DFE">
        <w:rPr>
          <w:sz w:val="16"/>
        </w:rPr>
        <w:t>propagandist</w:t>
      </w:r>
      <w:proofErr w:type="gramEnd"/>
      <w:r w:rsidRPr="003F4DFE">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3F4DFE">
        <w:rPr>
          <w:sz w:val="16"/>
        </w:rPr>
        <w:t>argument</w:t>
      </w:r>
      <w:proofErr w:type="gramEnd"/>
      <w:r w:rsidRPr="003F4DFE">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3F4DFE">
        <w:rPr>
          <w:rStyle w:val="StyleUnderline"/>
        </w:rPr>
        <w:t>as long as</w:t>
      </w:r>
      <w:proofErr w:type="gramEnd"/>
      <w:r w:rsidRPr="003F4DFE">
        <w:rPr>
          <w:rStyle w:val="StyleUnderline"/>
        </w:rPr>
        <w:t xml:space="preserve"> people speak out in its </w:t>
      </w:r>
      <w:proofErr w:type="spellStart"/>
      <w:r w:rsidRPr="003F4DFE">
        <w:rPr>
          <w:rStyle w:val="StyleUnderline"/>
        </w:rPr>
        <w:t>defence</w:t>
      </w:r>
      <w:proofErr w:type="spellEnd"/>
      <w:r w:rsidRPr="003F4DFE">
        <w:rPr>
          <w:rStyle w:val="StyleUnderline"/>
        </w:rPr>
        <w:t>.</w:t>
      </w:r>
    </w:p>
    <w:p w14:paraId="1966C83A" w14:textId="77777777" w:rsidR="0001163B" w:rsidRDefault="0001163B" w:rsidP="0001163B">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171C1192" w14:textId="77777777" w:rsidR="0001163B" w:rsidRPr="0047477E" w:rsidRDefault="0001163B" w:rsidP="0001163B">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8"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2ADABFDE" w14:textId="77777777" w:rsidR="0001163B" w:rsidRPr="00046167" w:rsidRDefault="0001163B" w:rsidP="0001163B">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36624E">
        <w:rPr>
          <w:rStyle w:val="Emphasis"/>
        </w:rPr>
        <w:t xml:space="preserve">The </w:t>
      </w:r>
      <w:r w:rsidRPr="00046167">
        <w:rPr>
          <w:rStyle w:val="Emphasis"/>
          <w:highlight w:val="green"/>
        </w:rPr>
        <w:t>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36624E">
        <w:rPr>
          <w:rStyle w:val="Emphasis"/>
          <w:bdr w:val="single" w:sz="18" w:space="0" w:color="auto"/>
        </w:rPr>
        <w:t xml:space="preserve">is </w:t>
      </w:r>
      <w:r w:rsidRPr="00046167">
        <w:rPr>
          <w:rStyle w:val="Emphasis"/>
          <w:highlight w:val="green"/>
          <w:bdr w:val="single" w:sz="18" w:space="0" w:color="auto"/>
        </w:rPr>
        <w:t xml:space="preserve">not necessarily </w:t>
      </w:r>
      <w:r w:rsidRPr="0036624E">
        <w:rPr>
          <w:rStyle w:val="Emphasis"/>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36624E">
        <w:rPr>
          <w:rStyle w:val="Emphasis"/>
          <w:bdr w:val="single" w:sz="18" w:space="0" w:color="auto"/>
        </w:rPr>
        <w:t xml:space="preserve">there is </w:t>
      </w:r>
      <w:r w:rsidRPr="00046167">
        <w:rPr>
          <w:rStyle w:val="Emphasis"/>
          <w:highlight w:val="green"/>
          <w:bdr w:val="single" w:sz="18" w:space="0" w:color="auto"/>
        </w:rPr>
        <w:t xml:space="preserve">only one credible side </w:t>
      </w:r>
      <w:r w:rsidRPr="0036624E">
        <w:rPr>
          <w:rStyle w:val="Emphasis"/>
          <w:bdr w:val="single" w:sz="18" w:space="0" w:color="auto"/>
        </w:rPr>
        <w:t>to a debate</w:t>
      </w:r>
      <w:r w:rsidRPr="0036624E">
        <w:rPr>
          <w:sz w:val="16"/>
        </w:rPr>
        <w:t xml:space="preserve">. </w:t>
      </w:r>
      <w:r w:rsidRPr="0036624E">
        <w:rPr>
          <w:rStyle w:val="Emphasis"/>
        </w:rPr>
        <w:t>The earth is getting warmer,</w:t>
      </w:r>
      <w:r w:rsidRPr="0036624E">
        <w:rPr>
          <w:sz w:val="16"/>
        </w:rPr>
        <w:t xml:space="preserve"> </w:t>
      </w:r>
      <w:r w:rsidRPr="0036624E">
        <w:rPr>
          <w:rStyle w:val="StyleUnderline"/>
        </w:rPr>
        <w:t xml:space="preserve">and man-made carbon emissions are causing it. </w:t>
      </w:r>
      <w:r w:rsidRPr="0036624E">
        <w:rPr>
          <w:rStyle w:val="Emphasis"/>
        </w:rPr>
        <w:t>Humans evolved</w:t>
      </w:r>
      <w:r w:rsidRPr="0036624E">
        <w:rPr>
          <w:rStyle w:val="StyleUnderline"/>
        </w:rPr>
        <w:t xml:space="preserve"> from apes. You cannot cut taxes by 20 percent and close enough loopholes to be revenue neutral without raising taxes on the middle class. </w:t>
      </w:r>
      <w:r w:rsidRPr="0036624E">
        <w:rPr>
          <w:rStyle w:val="Emphasis"/>
        </w:rPr>
        <w:t>Study</w:t>
      </w:r>
      <w:r w:rsidRPr="0036624E">
        <w:rPr>
          <w:rStyle w:val="StyleUnderline"/>
        </w:rPr>
        <w:t xml:space="preserve"> </w:t>
      </w:r>
      <w:r w:rsidRPr="0036624E">
        <w:rPr>
          <w:rStyle w:val="Emphasis"/>
        </w:rPr>
        <w:t>after</w:t>
      </w:r>
      <w:r w:rsidRPr="0036624E">
        <w:rPr>
          <w:rStyle w:val="StyleUnderline"/>
        </w:rPr>
        <w:t xml:space="preserve"> reputable </w:t>
      </w:r>
      <w:r w:rsidRPr="0036624E">
        <w:rPr>
          <w:rStyle w:val="Emphasis"/>
        </w:rPr>
        <w:t>study</w:t>
      </w:r>
      <w:r w:rsidRPr="0036624E">
        <w:rPr>
          <w:rStyle w:val="StyleUnderline"/>
        </w:rPr>
        <w:t xml:space="preserve"> </w:t>
      </w:r>
      <w:r w:rsidRPr="0036624E">
        <w:rPr>
          <w:rStyle w:val="Emphasis"/>
        </w:rPr>
        <w:t>has shown</w:t>
      </w:r>
      <w:r w:rsidRPr="0036624E">
        <w:rPr>
          <w:rStyle w:val="StyleUnderline"/>
        </w:rPr>
        <w:t xml:space="preserve"> </w:t>
      </w:r>
      <w:r w:rsidRPr="0036624E">
        <w:rPr>
          <w:rStyle w:val="Emphasis"/>
        </w:rPr>
        <w:t>these</w:t>
      </w:r>
      <w:r w:rsidRPr="0036624E">
        <w:rPr>
          <w:rStyle w:val="StyleUnderline"/>
        </w:rPr>
        <w:t xml:space="preserve"> </w:t>
      </w:r>
      <w:r w:rsidRPr="0036624E">
        <w:rPr>
          <w:rStyle w:val="Emphasis"/>
          <w:bdr w:val="single" w:sz="18" w:space="0" w:color="auto"/>
        </w:rPr>
        <w:t>statements to be true</w:t>
      </w:r>
      <w:r w:rsidRPr="0036624E">
        <w:rPr>
          <w:rStyle w:val="StyleUnderline"/>
        </w:rPr>
        <w:t>.</w:t>
      </w:r>
      <w:r w:rsidRPr="0036624E">
        <w:rPr>
          <w:sz w:val="16"/>
        </w:rPr>
        <w:t xml:space="preserve"> (Admittedly there have</w:t>
      </w:r>
      <w:r w:rsidRPr="00046167">
        <w:rPr>
          <w:sz w:val="16"/>
        </w:rPr>
        <w:t xml:space="preser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9B1DD2">
        <w:rPr>
          <w:rStyle w:val="Emphasis"/>
        </w:rPr>
        <w:t>is</w:t>
      </w:r>
      <w:r w:rsidRPr="009B1DD2">
        <w:rPr>
          <w:rStyle w:val="StyleUnderline"/>
        </w:rPr>
        <w:t xml:space="preserve"> </w:t>
      </w:r>
      <w:r w:rsidRPr="00046167">
        <w:rPr>
          <w:rStyle w:val="StyleUnderline"/>
        </w:rPr>
        <w:t xml:space="preserve">sometimes </w:t>
      </w:r>
      <w:r w:rsidRPr="00046167">
        <w:rPr>
          <w:rStyle w:val="Emphasis"/>
          <w:highlight w:val="green"/>
        </w:rPr>
        <w:t xml:space="preserve">labeled as </w:t>
      </w:r>
      <w:r w:rsidRPr="009B1DD2">
        <w:rPr>
          <w:rStyle w:val="Emphasis"/>
        </w:rPr>
        <w:t xml:space="preserve">a </w:t>
      </w:r>
      <w:r w:rsidRPr="00046167">
        <w:rPr>
          <w:rStyle w:val="Emphasis"/>
          <w:highlight w:val="green"/>
        </w:rPr>
        <w:t>bias towards objectivity</w:t>
      </w:r>
      <w:r w:rsidRPr="00046167">
        <w:rPr>
          <w:sz w:val="16"/>
        </w:rPr>
        <w:t xml:space="preserve">. </w:t>
      </w:r>
      <w:r w:rsidRPr="00046167">
        <w:rPr>
          <w:rStyle w:val="Emphasis"/>
          <w:highlight w:val="green"/>
          <w:bdr w:val="single" w:sz="18" w:space="0" w:color="auto"/>
        </w:rPr>
        <w:t xml:space="preserve">This is </w:t>
      </w:r>
      <w:r w:rsidRPr="009B1DD2">
        <w:rPr>
          <w:rStyle w:val="Emphasis"/>
          <w:bdr w:val="single" w:sz="18" w:space="0" w:color="auto"/>
        </w:rPr>
        <w:t xml:space="preserve">a false and </w:t>
      </w:r>
      <w:r w:rsidRPr="00046167">
        <w:rPr>
          <w:rStyle w:val="Emphasis"/>
          <w:highlight w:val="green"/>
          <w:bdr w:val="single" w:sz="18" w:space="0" w:color="auto"/>
        </w:rPr>
        <w:t xml:space="preserve">misleading </w:t>
      </w:r>
      <w:r w:rsidRPr="009B1DD2">
        <w:rPr>
          <w:rStyle w:val="Emphasis"/>
          <w:bdr w:val="single" w:sz="18" w:space="0" w:color="auto"/>
        </w:rPr>
        <w:t>turn of phrase</w:t>
      </w:r>
      <w:r w:rsidRPr="00046167">
        <w:rPr>
          <w:rStyle w:val="Emphasis"/>
          <w:highlight w:val="green"/>
          <w:bdr w:val="single" w:sz="18" w:space="0" w:color="auto"/>
        </w:rPr>
        <w:t xml:space="preserve">. </w:t>
      </w:r>
      <w:r w:rsidRPr="00046167">
        <w:rPr>
          <w:rStyle w:val="StyleUnderline"/>
        </w:rPr>
        <w:t xml:space="preserve">Journalists should always exhibit a bias towards objectivity. </w:t>
      </w:r>
      <w:r w:rsidRPr="009B1DD2">
        <w:rPr>
          <w:rStyle w:val="Emphasis"/>
        </w:rPr>
        <w:t>Being objective</w:t>
      </w:r>
      <w:r w:rsidRPr="009B1DD2">
        <w:rPr>
          <w:rStyle w:val="StyleUnderline"/>
        </w:rPr>
        <w:t xml:space="preserve"> -- dealing with facts or conditions as perceived without distortion by personal feelings -- </w:t>
      </w:r>
      <w:r w:rsidRPr="009B1DD2">
        <w:rPr>
          <w:rStyle w:val="Emphasis"/>
        </w:rPr>
        <w:t>is always the goal</w:t>
      </w:r>
      <w:r w:rsidRPr="00046167">
        <w:rPr>
          <w:rStyle w:val="StyleUnderline"/>
        </w:rPr>
        <w:t xml:space="preserve">. </w:t>
      </w:r>
      <w:r w:rsidRPr="009B1DD2">
        <w:rPr>
          <w:rStyle w:val="Emphasis"/>
        </w:rPr>
        <w:t xml:space="preserve">The </w:t>
      </w:r>
      <w:r w:rsidRPr="00046167">
        <w:rPr>
          <w:rStyle w:val="Emphasis"/>
          <w:highlight w:val="green"/>
        </w:rPr>
        <w:t xml:space="preserve">trouble </w:t>
      </w:r>
      <w:r w:rsidRPr="009B1DD2">
        <w:rPr>
          <w:rStyle w:val="Emphasis"/>
        </w:rPr>
        <w:t xml:space="preserve">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9B1DD2">
        <w:rPr>
          <w:rStyle w:val="Emphasis"/>
        </w:rPr>
        <w:t xml:space="preserve">It is </w:t>
      </w:r>
      <w:r w:rsidRPr="00046167">
        <w:rPr>
          <w:rStyle w:val="Emphasis"/>
          <w:highlight w:val="green"/>
        </w:rPr>
        <w:t>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9B1DD2">
        <w:rPr>
          <w:rStyle w:val="Emphasis"/>
        </w:rPr>
        <w:t xml:space="preserve">careful </w:t>
      </w:r>
      <w:r w:rsidRPr="00046167">
        <w:rPr>
          <w:rStyle w:val="Emphasis"/>
          <w:highlight w:val="green"/>
        </w:rPr>
        <w:t>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 xml:space="preserve">one concludes that </w:t>
      </w:r>
      <w:r w:rsidRPr="009B1DD2">
        <w:rPr>
          <w:rStyle w:val="Emphasis"/>
          <w:bdr w:val="single" w:sz="18" w:space="0" w:color="auto"/>
        </w:rPr>
        <w:t xml:space="preserve">the </w:t>
      </w:r>
      <w:r w:rsidRPr="00046167">
        <w:rPr>
          <w:rStyle w:val="Emphasis"/>
          <w:highlight w:val="green"/>
          <w:bdr w:val="single" w:sz="18" w:space="0" w:color="auto"/>
        </w:rPr>
        <w:t xml:space="preserve">truth lies on one side </w:t>
      </w:r>
      <w:r w:rsidRPr="009B1DD2">
        <w:rPr>
          <w:rStyle w:val="Emphasis"/>
          <w:bdr w:val="single" w:sz="18" w:space="0" w:color="auto"/>
        </w:rPr>
        <w:t>of the argument</w:t>
      </w:r>
      <w:r w:rsidRPr="00046167">
        <w:rPr>
          <w:rStyle w:val="Emphasis"/>
          <w:highlight w:val="green"/>
          <w:bdr w:val="single" w:sz="18" w:space="0" w:color="auto"/>
        </w:rPr>
        <w: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9B1DD2">
        <w:rPr>
          <w:rStyle w:val="Emphasis"/>
          <w:bdr w:val="single" w:sz="18" w:space="0" w:color="auto"/>
        </w:rPr>
        <w:t xml:space="preserve">The </w:t>
      </w:r>
      <w:r w:rsidRPr="00046167">
        <w:rPr>
          <w:rStyle w:val="Emphasis"/>
          <w:highlight w:val="green"/>
          <w:bdr w:val="single" w:sz="18" w:space="0" w:color="auto"/>
        </w:rPr>
        <w:t xml:space="preserve">truth </w:t>
      </w:r>
      <w:r w:rsidRPr="009B1DD2">
        <w:rPr>
          <w:rStyle w:val="Emphasis"/>
          <w:bdr w:val="single" w:sz="18" w:space="0" w:color="auto"/>
        </w:rPr>
        <w:t xml:space="preserve">does </w:t>
      </w:r>
      <w:r w:rsidRPr="00046167">
        <w:rPr>
          <w:rStyle w:val="Emphasis"/>
          <w:highlight w:val="green"/>
          <w:bdr w:val="single" w:sz="18" w:space="0" w:color="auto"/>
        </w:rPr>
        <w:t xml:space="preserve">not always </w:t>
      </w:r>
      <w:r w:rsidRPr="009B1DD2">
        <w:rPr>
          <w:rStyle w:val="Emphasis"/>
          <w:bdr w:val="single" w:sz="18" w:space="0" w:color="auto"/>
        </w:rPr>
        <w:t xml:space="preserve">lie </w:t>
      </w:r>
      <w:r w:rsidRPr="00046167">
        <w:rPr>
          <w:rStyle w:val="Emphasis"/>
          <w:highlight w:val="green"/>
          <w:bdr w:val="single" w:sz="18" w:space="0" w:color="auto"/>
        </w:rPr>
        <w:t>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24FF7979" w14:textId="77777777" w:rsidR="0001163B" w:rsidRDefault="0001163B" w:rsidP="0001163B">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77E3D7EB" w14:textId="77777777" w:rsidR="0001163B" w:rsidRPr="00274B44" w:rsidRDefault="0001163B" w:rsidP="0001163B">
      <w:r w:rsidRPr="00274B44">
        <w:rPr>
          <w:rStyle w:val="Style13ptBold"/>
        </w:rPr>
        <w:t>Ingram 18</w:t>
      </w:r>
      <w:r w:rsidRPr="00274B44">
        <w:t xml:space="preserve"> Matthew Ingram 6-14-2018 "Advocates are becoming journalists. Is that a good thing?"</w:t>
      </w:r>
      <w:r>
        <w:t xml:space="preserve"> </w:t>
      </w:r>
      <w:hyperlink r:id="rId9"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7ADF3EB7" w14:textId="77777777" w:rsidR="0001163B" w:rsidRPr="006C47CA" w:rsidRDefault="0001163B" w:rsidP="0001163B">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w:t>
      </w:r>
      <w:proofErr w:type="gramStart"/>
      <w:r w:rsidRPr="006C47CA">
        <w:rPr>
          <w:sz w:val="16"/>
        </w:rPr>
        <w:t>So</w:t>
      </w:r>
      <w:proofErr w:type="gramEnd"/>
      <w:r w:rsidRPr="006C47CA">
        <w:rPr>
          <w:sz w:val="16"/>
        </w:rPr>
        <w:t xml:space="preserve">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w:t>
      </w:r>
      <w:proofErr w:type="spellStart"/>
      <w:r w:rsidRPr="006C47CA">
        <w:rPr>
          <w:sz w:val="16"/>
        </w:rPr>
        <w:t>marshall</w:t>
      </w:r>
      <w:proofErr w:type="spellEnd"/>
      <w:r w:rsidRPr="006C47CA">
        <w:rPr>
          <w:sz w:val="16"/>
        </w:rPr>
        <w:t xml:space="preserve">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003DCD">
        <w:rPr>
          <w:rStyle w:val="Emphasis"/>
        </w:rPr>
        <w:t>even those leading</w:t>
      </w:r>
      <w:r w:rsidRPr="00003DCD">
        <w:rPr>
          <w:sz w:val="16"/>
        </w:rPr>
        <w:t xml:space="preserve"> </w:t>
      </w:r>
      <w:r w:rsidRPr="00003DCD">
        <w:rPr>
          <w:rStyle w:val="StyleUnderline"/>
        </w:rPr>
        <w:t>the</w:t>
      </w:r>
      <w:r w:rsidRPr="00003DCD">
        <w:rPr>
          <w:sz w:val="16"/>
        </w:rPr>
        <w:t xml:space="preserve"> </w:t>
      </w:r>
      <w:r w:rsidRPr="00003DCD">
        <w:rPr>
          <w:rStyle w:val="Emphasis"/>
        </w:rPr>
        <w:t>new NGO-as-muckraker efforts</w:t>
      </w:r>
      <w:r w:rsidRPr="00003DCD">
        <w:rPr>
          <w:sz w:val="16"/>
        </w:rPr>
        <w:t xml:space="preserve"> </w:t>
      </w:r>
      <w:r w:rsidRPr="00003DCD">
        <w:rPr>
          <w:rStyle w:val="Emphasis"/>
        </w:rPr>
        <w:t>acknowledge</w:t>
      </w:r>
      <w:r w:rsidRPr="006C47CA">
        <w:rPr>
          <w:sz w:val="16"/>
          <w:highlight w:val="green"/>
        </w:rPr>
        <w:t xml:space="preserve"> </w:t>
      </w:r>
      <w:r w:rsidRPr="00842839">
        <w:rPr>
          <w:rStyle w:val="StyleUnderline"/>
        </w:rPr>
        <w:t>that</w:t>
      </w:r>
      <w:r w:rsidRPr="006C47CA">
        <w:rPr>
          <w:sz w:val="16"/>
        </w:rPr>
        <w:t xml:space="preserve"> </w:t>
      </w:r>
      <w:r w:rsidRPr="00003DCD">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003DCD">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003DCD">
        <w:rPr>
          <w:rStyle w:val="Emphasis"/>
        </w:rPr>
        <w:t xml:space="preserve">we can help </w:t>
      </w:r>
      <w:r w:rsidRPr="00842839">
        <w:rPr>
          <w:rStyle w:val="Emphasis"/>
          <w:highlight w:val="green"/>
        </w:rPr>
        <w:t>supplement</w:t>
      </w:r>
      <w:r w:rsidRPr="006C47CA">
        <w:rPr>
          <w:sz w:val="16"/>
          <w:highlight w:val="green"/>
        </w:rPr>
        <w:t xml:space="preserve"> </w:t>
      </w:r>
      <w:r w:rsidRPr="00003DCD">
        <w:rPr>
          <w:rStyle w:val="Emphasis"/>
        </w:rPr>
        <w:t xml:space="preserve">that work </w:t>
      </w:r>
      <w:r w:rsidRPr="004A7B19">
        <w:rPr>
          <w:rStyle w:val="Emphasis"/>
        </w:rPr>
        <w:t>and</w:t>
      </w:r>
      <w:r w:rsidRPr="004A7B19">
        <w:rPr>
          <w:sz w:val="16"/>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003DCD">
        <w:rPr>
          <w:rStyle w:val="Emphasis"/>
        </w:rPr>
        <w:t xml:space="preserve">these </w:t>
      </w:r>
      <w:r w:rsidRPr="00842839">
        <w:rPr>
          <w:rStyle w:val="Emphasis"/>
          <w:highlight w:val="green"/>
        </w:rPr>
        <w:t xml:space="preserve">groups </w:t>
      </w:r>
      <w:r w:rsidRPr="00003DCD">
        <w:rPr>
          <w:rStyle w:val="Emphasis"/>
        </w:rPr>
        <w:t xml:space="preserve">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003DCD">
        <w:rPr>
          <w:rStyle w:val="Emphasis"/>
        </w:rPr>
        <w:t>they</w:t>
      </w:r>
      <w:r w:rsidRPr="00003DCD">
        <w:rPr>
          <w:sz w:val="16"/>
        </w:rPr>
        <w:t xml:space="preserve"> </w:t>
      </w:r>
      <w:r w:rsidRPr="00003DCD">
        <w:rPr>
          <w:rStyle w:val="Emphasis"/>
        </w:rPr>
        <w:t xml:space="preserve">are </w:t>
      </w:r>
      <w:r w:rsidRPr="00842839">
        <w:rPr>
          <w:rStyle w:val="Emphasis"/>
          <w:highlight w:val="green"/>
        </w:rPr>
        <w:t>advocacy groups</w:t>
      </w:r>
      <w:r w:rsidRPr="006C47CA">
        <w:rPr>
          <w:sz w:val="16"/>
        </w:rPr>
        <w:t xml:space="preserve">, </w:t>
      </w:r>
      <w:r w:rsidRPr="00003DCD">
        <w:rPr>
          <w:rStyle w:val="Emphasis"/>
        </w:rPr>
        <w:t>and</w:t>
      </w:r>
      <w:r w:rsidRPr="00003DCD">
        <w:rPr>
          <w:sz w:val="16"/>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 xml:space="preserve">may coincide with </w:t>
      </w:r>
      <w:r w:rsidRPr="00003DCD">
        <w:rPr>
          <w:rStyle w:val="Emphasis"/>
        </w:rPr>
        <w:t xml:space="preserve">the </w:t>
      </w:r>
      <w:r w:rsidRPr="00842839">
        <w:rPr>
          <w:rStyle w:val="Emphasis"/>
          <w:highlight w:val="green"/>
        </w:rPr>
        <w:t>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003DCD">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w:t>
      </w:r>
      <w:proofErr w:type="gramStart"/>
      <w:r w:rsidRPr="00842839">
        <w:rPr>
          <w:rStyle w:val="StyleUnderline"/>
        </w:rPr>
        <w:t xml:space="preserve">some kind of </w:t>
      </w:r>
      <w:r w:rsidRPr="00842839">
        <w:rPr>
          <w:rStyle w:val="Emphasis"/>
          <w:highlight w:val="green"/>
        </w:rPr>
        <w:t>policy</w:t>
      </w:r>
      <w:proofErr w:type="gramEnd"/>
      <w:r w:rsidRPr="00842839">
        <w:rPr>
          <w:rStyle w:val="Emphasis"/>
          <w:highlight w:val="green"/>
        </w:rPr>
        <w:t xml:space="preserve">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 xml:space="preserve">not information or </w:t>
      </w:r>
      <w:r w:rsidRPr="004A7B19">
        <w:rPr>
          <w:rStyle w:val="Emphasis"/>
          <w:bdr w:val="single" w:sz="18" w:space="0" w:color="auto"/>
        </w:rPr>
        <w:t xml:space="preserve">the </w:t>
      </w:r>
      <w:r w:rsidRPr="00842839">
        <w:rPr>
          <w:rStyle w:val="Emphasis"/>
          <w:highlight w:val="green"/>
          <w:bdr w:val="single" w:sz="18" w:space="0" w:color="auto"/>
        </w:rPr>
        <w:t>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w:t>
      </w:r>
      <w:proofErr w:type="gramStart"/>
      <w:r w:rsidRPr="00842839">
        <w:rPr>
          <w:rStyle w:val="StyleUnderline"/>
        </w:rPr>
        <w:t>time</w:t>
      </w:r>
      <w:proofErr w:type="gramEnd"/>
      <w:r w:rsidRPr="00842839">
        <w:rPr>
          <w:rStyle w:val="StyleUnderline"/>
        </w:rPr>
        <w:t xml:space="preserve"> </w:t>
      </w:r>
      <w:r w:rsidRPr="004A7B19">
        <w:rPr>
          <w:rStyle w:val="Emphasis"/>
        </w:rPr>
        <w:t>it’s</w:t>
      </w:r>
      <w:r w:rsidRPr="004A7B19">
        <w:rPr>
          <w:rStyle w:val="StyleUnderline"/>
        </w:rPr>
        <w:t xml:space="preserve"> also </w:t>
      </w:r>
      <w:r w:rsidRPr="004A7B19">
        <w:rPr>
          <w:rStyle w:val="Emphasis"/>
        </w:rPr>
        <w:t>easy to</w:t>
      </w:r>
      <w:r w:rsidRPr="004A7B19">
        <w:rPr>
          <w:rStyle w:val="StyleUnderline"/>
        </w:rPr>
        <w:t xml:space="preserve"> </w:t>
      </w:r>
      <w:r w:rsidRPr="004A7B19">
        <w:rPr>
          <w:rStyle w:val="Emphasis"/>
        </w:rPr>
        <w:t>imagine</w:t>
      </w:r>
      <w:r w:rsidRPr="004A7B19">
        <w:rPr>
          <w:rStyle w:val="StyleUnderline"/>
        </w:rPr>
        <w:t xml:space="preserve"> a </w:t>
      </w:r>
      <w:r w:rsidRPr="004A7B19">
        <w:rPr>
          <w:rStyle w:val="Emphasis"/>
        </w:rPr>
        <w:t xml:space="preserve">world where </w:t>
      </w:r>
      <w:r w:rsidRPr="00842839">
        <w:rPr>
          <w:rStyle w:val="Emphasis"/>
          <w:highlight w:val="green"/>
        </w:rPr>
        <w:t>this causes problems</w:t>
      </w:r>
      <w:r w:rsidRPr="00842839">
        <w:rPr>
          <w:rStyle w:val="StyleUnderline"/>
        </w:rPr>
        <w:t xml:space="preserve">, </w:t>
      </w:r>
      <w:r w:rsidRPr="004A7B19">
        <w:rPr>
          <w:rStyle w:val="Emphasis"/>
        </w:rPr>
        <w:t xml:space="preserve">where </w:t>
      </w:r>
      <w:r w:rsidRPr="00842839">
        <w:rPr>
          <w:rStyle w:val="Emphasis"/>
          <w:highlight w:val="green"/>
        </w:rPr>
        <w:t xml:space="preserve">journalism </w:t>
      </w:r>
      <w:r w:rsidRPr="004A7B19">
        <w:rPr>
          <w:rStyle w:val="Emphasis"/>
        </w:rPr>
        <w:t xml:space="preserve">could </w:t>
      </w:r>
      <w:r w:rsidRPr="00842839">
        <w:rPr>
          <w:rStyle w:val="Emphasis"/>
          <w:highlight w:val="green"/>
        </w:rPr>
        <w:t xml:space="preserve">become </w:t>
      </w:r>
      <w:r w:rsidRPr="004A7B19">
        <w:rPr>
          <w:rStyle w:val="Emphasis"/>
        </w:rPr>
        <w:t xml:space="preserve">a </w:t>
      </w:r>
      <w:r w:rsidRPr="00842839">
        <w:rPr>
          <w:rStyle w:val="Emphasis"/>
          <w:highlight w:val="green"/>
        </w:rPr>
        <w:t xml:space="preserve">platform </w:t>
      </w:r>
      <w:r w:rsidRPr="00842839">
        <w:rPr>
          <w:rStyle w:val="Emphasis"/>
          <w:highlight w:val="green"/>
          <w:bdr w:val="single" w:sz="18" w:space="0" w:color="auto"/>
        </w:rPr>
        <w:t xml:space="preserve">for advocacy </w:t>
      </w:r>
      <w:r w:rsidRPr="004A7B19">
        <w:rPr>
          <w:rStyle w:val="Emphasis"/>
          <w:bdr w:val="single" w:sz="18" w:space="0" w:color="auto"/>
        </w:rPr>
        <w:t xml:space="preserve">purposes </w:t>
      </w:r>
      <w:r w:rsidRPr="00842839">
        <w:rPr>
          <w:rStyle w:val="Emphasis"/>
          <w:highlight w:val="green"/>
          <w:bdr w:val="single" w:sz="18" w:space="0" w:color="auto"/>
        </w:rPr>
        <w:t xml:space="preserve">and </w:t>
      </w:r>
      <w:r w:rsidRPr="004A7B19">
        <w:rPr>
          <w:rStyle w:val="Emphasis"/>
          <w:bdr w:val="single" w:sz="18" w:space="0" w:color="auto"/>
        </w:rPr>
        <w:t xml:space="preserve">for </w:t>
      </w:r>
      <w:r w:rsidRPr="00842839">
        <w:rPr>
          <w:rStyle w:val="Emphasis"/>
          <w:highlight w:val="green"/>
          <w:bdr w:val="single" w:sz="18" w:space="0" w:color="auto"/>
        </w:rPr>
        <w:t>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w:t>
      </w:r>
      <w:proofErr w:type="gramStart"/>
      <w:r w:rsidRPr="006C47CA">
        <w:rPr>
          <w:sz w:val="16"/>
        </w:rPr>
        <w:t xml:space="preserve">A </w:t>
      </w:r>
      <w:r w:rsidRPr="00842839">
        <w:rPr>
          <w:rStyle w:val="StyleUnderline"/>
        </w:rPr>
        <w:t>number of</w:t>
      </w:r>
      <w:proofErr w:type="gramEnd"/>
      <w:r w:rsidRPr="00842839">
        <w:rPr>
          <w:rStyle w:val="StyleUnderline"/>
        </w:rPr>
        <w:t xml:space="preserve">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w:t>
      </w:r>
      <w:proofErr w:type="gramStart"/>
      <w:r w:rsidRPr="006C47CA">
        <w:rPr>
          <w:sz w:val="16"/>
        </w:rPr>
        <w:t>in order to</w:t>
      </w:r>
      <w:proofErr w:type="gramEnd"/>
      <w:r w:rsidRPr="006C47CA">
        <w:rPr>
          <w:sz w:val="16"/>
        </w:rPr>
        <w:t xml:space="preserve">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w:t>
      </w:r>
      <w:proofErr w:type="gramStart"/>
      <w:r w:rsidRPr="006C47CA">
        <w:rPr>
          <w:sz w:val="16"/>
        </w:rPr>
        <w:t>outlets in their own right, with</w:t>
      </w:r>
      <w:proofErr w:type="gramEnd"/>
      <w:r w:rsidRPr="006C47CA">
        <w:rPr>
          <w:sz w:val="16"/>
        </w:rPr>
        <w:t xml:space="preserve">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w:t>
      </w:r>
      <w:proofErr w:type="gramStart"/>
      <w:r w:rsidRPr="006C47CA">
        <w:rPr>
          <w:sz w:val="16"/>
        </w:rPr>
        <w:t>So</w:t>
      </w:r>
      <w:proofErr w:type="gramEnd"/>
      <w:r w:rsidRPr="006C47CA">
        <w:rPr>
          <w:sz w:val="16"/>
        </w:rPr>
        <w:t xml:space="preserve">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w:t>
      </w:r>
      <w:proofErr w:type="spellStart"/>
      <w:r w:rsidRPr="006C47CA">
        <w:rPr>
          <w:sz w:val="16"/>
        </w:rPr>
        <w:t>longterm</w:t>
      </w:r>
      <w:proofErr w:type="spellEnd"/>
      <w:r w:rsidRPr="006C47CA">
        <w:rPr>
          <w:sz w:val="16"/>
        </w:rPr>
        <w:t xml:space="preserve"> research and coverage with the demand to be on top of the news with something relevant to say, so that it will get picked up by social platforms. In other words, she’s working her way through </w:t>
      </w:r>
      <w:proofErr w:type="gramStart"/>
      <w:r w:rsidRPr="006C47CA">
        <w:rPr>
          <w:sz w:val="16"/>
        </w:rPr>
        <w:t>exactly the same</w:t>
      </w:r>
      <w:proofErr w:type="gramEnd"/>
      <w:r w:rsidRPr="006C47CA">
        <w:rPr>
          <w:sz w:val="16"/>
        </w:rPr>
        <w:t xml:space="preserv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4A7B19">
        <w:rPr>
          <w:rStyle w:val="Emphasis"/>
        </w:rPr>
        <w:t>Greenpeace’s</w:t>
      </w:r>
      <w:r w:rsidRPr="004A7B19">
        <w:rPr>
          <w:rStyle w:val="StyleUnderline"/>
        </w:rPr>
        <w:t xml:space="preserve"> </w:t>
      </w:r>
      <w:r w:rsidRPr="006C47CA">
        <w:rPr>
          <w:rStyle w:val="StyleUnderline"/>
        </w:rPr>
        <w:t xml:space="preserve">Unearthed site </w:t>
      </w:r>
      <w:r w:rsidRPr="004A7B19">
        <w:rPr>
          <w:rStyle w:val="Emphasis"/>
        </w:rPr>
        <w:t xml:space="preserve">did a </w:t>
      </w:r>
      <w:r w:rsidRPr="006C47CA">
        <w:rPr>
          <w:rStyle w:val="Emphasis"/>
          <w:highlight w:val="green"/>
        </w:rPr>
        <w:t>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 xml:space="preserve">advocacy </w:t>
      </w:r>
      <w:r w:rsidRPr="004A7B19">
        <w:rPr>
          <w:rStyle w:val="Emphasis"/>
        </w:rPr>
        <w:t xml:space="preserve">element will </w:t>
      </w:r>
      <w:r w:rsidRPr="006C47CA">
        <w:rPr>
          <w:rStyle w:val="Emphasis"/>
          <w:highlight w:val="green"/>
        </w:rPr>
        <w:t xml:space="preserve">outweigh </w:t>
      </w:r>
      <w:r w:rsidRPr="004A7B19">
        <w:rPr>
          <w:rStyle w:val="Emphasis"/>
        </w:rPr>
        <w:t xml:space="preserve">the </w:t>
      </w:r>
      <w:r w:rsidRPr="006C47CA">
        <w:rPr>
          <w:rStyle w:val="Emphasis"/>
          <w:highlight w:val="green"/>
        </w:rPr>
        <w:t xml:space="preserve">journalistic </w:t>
      </w:r>
      <w:r w:rsidRPr="004A7B19">
        <w:rPr>
          <w:rStyle w:val="Emphasis"/>
        </w:rPr>
        <w:t>aspect</w:t>
      </w:r>
      <w:r w:rsidRPr="006C47CA">
        <w:rPr>
          <w:sz w:val="16"/>
        </w:rPr>
        <w:t xml:space="preserve">. I think in the long run that could actually </w:t>
      </w:r>
      <w:r w:rsidRPr="006C47CA">
        <w:rPr>
          <w:rStyle w:val="Emphasis"/>
          <w:highlight w:val="green"/>
        </w:rPr>
        <w:t xml:space="preserve">work to </w:t>
      </w:r>
      <w:r w:rsidRPr="004A7B19">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w:t>
      </w:r>
      <w:proofErr w:type="spellStart"/>
      <w:r w:rsidRPr="006C47CA">
        <w:rPr>
          <w:sz w:val="16"/>
        </w:rPr>
        <w:t>Kahya</w:t>
      </w:r>
      <w:proofErr w:type="spellEnd"/>
      <w:r w:rsidRPr="006C47CA">
        <w:rPr>
          <w:sz w:val="16"/>
        </w:rPr>
        <w:t xml:space="preserve">,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w:t>
      </w:r>
      <w:proofErr w:type="spellStart"/>
      <w:r w:rsidRPr="006C47CA">
        <w:rPr>
          <w:sz w:val="16"/>
        </w:rPr>
        <w:t>Kahya</w:t>
      </w:r>
      <w:proofErr w:type="spellEnd"/>
      <w:r w:rsidRPr="006C47CA">
        <w:rPr>
          <w:sz w:val="16"/>
        </w:rPr>
        <w:t xml:space="preserve">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4A7B19">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 xml:space="preserve">misstated </w:t>
      </w:r>
      <w:r w:rsidRPr="004A7B19">
        <w:rPr>
          <w:rStyle w:val="Emphasis"/>
          <w:bdr w:val="single" w:sz="18" w:space="0" w:color="auto"/>
        </w:rPr>
        <w:t xml:space="preserve">the </w:t>
      </w:r>
      <w:r w:rsidRPr="006C47CA">
        <w:rPr>
          <w:rStyle w:val="Emphasis"/>
          <w:highlight w:val="green"/>
          <w:bdr w:val="single" w:sz="18" w:space="0" w:color="auto"/>
        </w:rPr>
        <w:t>numbers</w:t>
      </w:r>
      <w:r w:rsidRPr="006C47CA">
        <w:rPr>
          <w:sz w:val="16"/>
          <w:highlight w:val="green"/>
        </w:rPr>
        <w:t xml:space="preserve"> </w:t>
      </w:r>
      <w:proofErr w:type="gramStart"/>
      <w:r w:rsidRPr="006C47CA">
        <w:rPr>
          <w:sz w:val="16"/>
        </w:rPr>
        <w:t>in an attempt to</w:t>
      </w:r>
      <w:proofErr w:type="gramEnd"/>
      <w:r w:rsidRPr="006C47CA">
        <w:rPr>
          <w:sz w:val="16"/>
        </w:rPr>
        <w:t xml:space="preserve"> create a sense of urgency around the issue to help with fundraising. And in 2015, </w:t>
      </w:r>
      <w:proofErr w:type="gramStart"/>
      <w:r w:rsidRPr="006C47CA">
        <w:rPr>
          <w:sz w:val="16"/>
        </w:rPr>
        <w:t>a number of</w:t>
      </w:r>
      <w:proofErr w:type="gramEnd"/>
      <w:r w:rsidRPr="006C47CA">
        <w:rPr>
          <w:sz w:val="16"/>
        </w:rPr>
        <w:t xml:space="preserve">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w:t>
      </w:r>
      <w:proofErr w:type="gramStart"/>
      <w:r w:rsidRPr="006C47CA">
        <w:rPr>
          <w:sz w:val="16"/>
        </w:rPr>
        <w:t>cases</w:t>
      </w:r>
      <w:proofErr w:type="gramEnd"/>
      <w:r w:rsidRPr="006C47CA">
        <w:rPr>
          <w:sz w:val="16"/>
        </w:rPr>
        <w:t xml:space="preserve">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 xml:space="preserve">become intertwined with </w:t>
      </w:r>
      <w:r w:rsidRPr="00B50621">
        <w:rPr>
          <w:rStyle w:val="Emphasis"/>
        </w:rPr>
        <w:t>NGOs</w:t>
      </w:r>
      <w:r w:rsidRPr="00B50621">
        <w:rPr>
          <w:rStyle w:val="StyleUnderline"/>
        </w:rPr>
        <w:t xml:space="preserve"> </w:t>
      </w:r>
      <w:r w:rsidRPr="006C47CA">
        <w:rPr>
          <w:rStyle w:val="StyleUnderline"/>
        </w:rPr>
        <w:t xml:space="preserve">or </w:t>
      </w:r>
      <w:r w:rsidRPr="00B50621">
        <w:rPr>
          <w:rStyle w:val="StyleUnderline"/>
          <w:highlight w:val="green"/>
        </w:rPr>
        <w:t>advocacy groups</w:t>
      </w:r>
      <w:r w:rsidRPr="006C47CA">
        <w:rPr>
          <w:rStyle w:val="StyleUnderline"/>
        </w:rPr>
        <w:t xml:space="preserve"> </w:t>
      </w:r>
      <w:r w:rsidRPr="006C47CA">
        <w:rPr>
          <w:rStyle w:val="Emphasis"/>
          <w:highlight w:val="green"/>
          <w:bdr w:val="single" w:sz="18" w:space="0" w:color="auto"/>
        </w:rPr>
        <w:t xml:space="preserve">won’t devote </w:t>
      </w:r>
      <w:r w:rsidRPr="00B50621">
        <w:rPr>
          <w:rStyle w:val="Emphasis"/>
          <w:bdr w:val="single" w:sz="18" w:space="0" w:color="auto"/>
        </w:rPr>
        <w:t xml:space="preserve">the </w:t>
      </w:r>
      <w:r w:rsidRPr="006C47CA">
        <w:rPr>
          <w:rStyle w:val="Emphasis"/>
          <w:highlight w:val="green"/>
          <w:bdr w:val="single" w:sz="18" w:space="0" w:color="auto"/>
        </w:rPr>
        <w:t xml:space="preserve">same </w:t>
      </w:r>
      <w:r w:rsidRPr="00B50621">
        <w:rPr>
          <w:rStyle w:val="Emphasis"/>
          <w:bdr w:val="single" w:sz="18" w:space="0" w:color="auto"/>
        </w:rPr>
        <w:t xml:space="preserve">kind of </w:t>
      </w:r>
      <w:r w:rsidRPr="006C47CA">
        <w:rPr>
          <w:rStyle w:val="Emphasis"/>
          <w:highlight w:val="green"/>
          <w:bdr w:val="single" w:sz="18" w:space="0" w:color="auto"/>
        </w:rPr>
        <w:t xml:space="preserve">scrutiny to those groups </w:t>
      </w:r>
      <w:r w:rsidRPr="00B50621">
        <w:rPr>
          <w:rStyle w:val="Emphasis"/>
          <w:bdr w:val="single" w:sz="18" w:space="0" w:color="auto"/>
        </w:rPr>
        <w:t>as they would otherwise</w:t>
      </w:r>
      <w:r w:rsidRPr="006C47CA">
        <w:rPr>
          <w:rStyle w:val="StyleUnderline"/>
        </w:rPr>
        <w:t xml:space="preserve">. In the end, the world of journalism and the world </w:t>
      </w:r>
      <w:proofErr w:type="gramStart"/>
      <w:r w:rsidRPr="006C47CA">
        <w:rPr>
          <w:rStyle w:val="StyleUnderline"/>
        </w:rPr>
        <w:t>as a whole are</w:t>
      </w:r>
      <w:proofErr w:type="gramEnd"/>
      <w:r w:rsidRPr="006C47CA">
        <w:rPr>
          <w:rStyle w:val="StyleUnderline"/>
        </w:rPr>
        <w:t xml:space="preserv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6175E57E" w14:textId="77777777" w:rsidR="0001163B" w:rsidRDefault="0001163B" w:rsidP="0001163B">
      <w:pPr>
        <w:pStyle w:val="Heading3"/>
      </w:pPr>
      <w:r>
        <w:t>1AC: Democracy</w:t>
      </w:r>
    </w:p>
    <w:p w14:paraId="02F20C16" w14:textId="77777777" w:rsidR="0001163B" w:rsidRDefault="0001163B" w:rsidP="0001163B">
      <w:pPr>
        <w:pStyle w:val="Heading4"/>
      </w:pPr>
      <w:r>
        <w:t>The advantage is democracy.</w:t>
      </w:r>
    </w:p>
    <w:p w14:paraId="1AC65E65" w14:textId="77777777" w:rsidR="0001163B" w:rsidRDefault="0001163B" w:rsidP="0001163B">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471FF739" w14:textId="77777777" w:rsidR="0001163B" w:rsidRPr="00043E3A" w:rsidRDefault="0001163B" w:rsidP="0001163B">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305C2ED5" w14:textId="77777777" w:rsidR="0001163B" w:rsidRPr="00656601" w:rsidRDefault="0001163B" w:rsidP="0001163B">
      <w:pPr>
        <w:rPr>
          <w:sz w:val="16"/>
        </w:rPr>
      </w:pPr>
      <w:r w:rsidRPr="00EA0BEC">
        <w:rPr>
          <w:rStyle w:val="StyleUnderline"/>
        </w:rPr>
        <w:t xml:space="preserve">What is news commercialization? UNESCO (1980:152) alluded to the commercialization of news when it wrote: </w:t>
      </w:r>
      <w:r w:rsidRPr="001D1543">
        <w:rPr>
          <w:rStyle w:val="Emphasis"/>
        </w:rPr>
        <w:t xml:space="preserve">The </w:t>
      </w:r>
      <w:r w:rsidRPr="00EA0BEC">
        <w:rPr>
          <w:rStyle w:val="Emphasis"/>
          <w:highlight w:val="green"/>
        </w:rPr>
        <w:t xml:space="preserve">news </w:t>
      </w:r>
      <w:r w:rsidRPr="00185602">
        <w:rPr>
          <w:rStyle w:val="Emphasis"/>
        </w:rPr>
        <w:t xml:space="preserve">has become </w:t>
      </w:r>
      <w:r w:rsidRPr="00EA0BEC">
        <w:rPr>
          <w:rStyle w:val="Emphasis"/>
          <w:highlight w:val="green"/>
        </w:rPr>
        <w:t>commercial product</w:t>
      </w:r>
      <w:r w:rsidRPr="00EA0BEC">
        <w:rPr>
          <w:rStyle w:val="StyleUnderline"/>
        </w:rPr>
        <w:t xml:space="preserve">... </w:t>
      </w:r>
      <w:r w:rsidRPr="00EA0BEC">
        <w:rPr>
          <w:rStyle w:val="Emphasis"/>
          <w:highlight w:val="green"/>
        </w:rPr>
        <w:t>important 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 xml:space="preserve">pushed aside by unimportant, </w:t>
      </w:r>
      <w:r w:rsidRPr="00185602">
        <w:rPr>
          <w:rStyle w:val="Emphasis"/>
          <w:bdr w:val="single" w:sz="18" w:space="0" w:color="auto"/>
        </w:rPr>
        <w:t xml:space="preserve">even trivial news </w:t>
      </w:r>
      <w:r w:rsidRPr="00EA0BEC">
        <w:rPr>
          <w:rStyle w:val="Emphasis"/>
          <w:highlight w:val="green"/>
          <w:bdr w:val="single" w:sz="18" w:space="0" w:color="auto"/>
        </w:rPr>
        <w:t>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EA0BEC">
        <w:rPr>
          <w:rStyle w:val="Emphasis"/>
          <w:highlight w:val="green"/>
        </w:rPr>
        <w:t xml:space="preserve">News </w:t>
      </w:r>
      <w:r w:rsidRPr="007C22A0">
        <w:rPr>
          <w:rStyle w:val="Emphasis"/>
        </w:rPr>
        <w:t>is</w:t>
      </w:r>
      <w:r w:rsidRPr="007C22A0">
        <w:rPr>
          <w:rStyle w:val="StyleUnderline"/>
        </w:rPr>
        <w:t xml:space="preserve"> </w:t>
      </w:r>
      <w:r w:rsidRPr="00EA0BEC">
        <w:rPr>
          <w:rStyle w:val="StyleUnderline"/>
        </w:rPr>
        <w:t xml:space="preserve">no longer about reporting timely occurrences or events, it is now about </w:t>
      </w:r>
      <w:r w:rsidRPr="00EA0BEC">
        <w:rPr>
          <w:rStyle w:val="Emphasis"/>
          <w:highlight w:val="green"/>
        </w:rPr>
        <w:t>packaged</w:t>
      </w:r>
      <w:r w:rsidRPr="00EA0BEC">
        <w:rPr>
          <w:rStyle w:val="StyleUnderline"/>
          <w:highlight w:val="green"/>
        </w:rPr>
        <w:t xml:space="preserve"> </w:t>
      </w:r>
      <w:r w:rsidRPr="00EA0BEC">
        <w:rPr>
          <w:rStyle w:val="Emphasis"/>
          <w:highlight w:val="green"/>
          <w:bdr w:val="single" w:sz="18" w:space="0" w:color="auto"/>
        </w:rPr>
        <w:t xml:space="preserve">broadcast </w:t>
      </w:r>
      <w:r w:rsidRPr="007C22A0">
        <w:rPr>
          <w:rStyle w:val="Emphasis"/>
          <w:bdr w:val="single" w:sz="18" w:space="0" w:color="auto"/>
        </w:rPr>
        <w:t>or reports</w:t>
      </w:r>
      <w:r w:rsidRPr="007C22A0">
        <w:rPr>
          <w:rStyle w:val="StyleUnderline"/>
        </w:rPr>
        <w:t xml:space="preserve"> </w:t>
      </w:r>
      <w:r w:rsidRPr="00EA0BEC">
        <w:rPr>
          <w:rStyle w:val="StyleUnderline"/>
        </w:rPr>
        <w:t xml:space="preserve">sponsored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7C22A0">
        <w:rPr>
          <w:rStyle w:val="Emphasis"/>
        </w:rPr>
        <w:t xml:space="preserve">the </w:t>
      </w:r>
      <w:r w:rsidRPr="00656601">
        <w:rPr>
          <w:rStyle w:val="Emphasis"/>
          <w:highlight w:val="green"/>
        </w:rPr>
        <w:t xml:space="preserve">audience </w:t>
      </w:r>
      <w:r w:rsidRPr="007C22A0">
        <w:rPr>
          <w:rStyle w:val="Emphasis"/>
        </w:rPr>
        <w:t xml:space="preserve">the </w:t>
      </w:r>
      <w:r w:rsidRPr="00656601">
        <w:rPr>
          <w:rStyle w:val="Emphasis"/>
          <w:highlight w:val="green"/>
        </w:rPr>
        <w:t xml:space="preserve">impression </w:t>
      </w:r>
      <w:r w:rsidRPr="00656601">
        <w:rPr>
          <w:rStyle w:val="Emphasis"/>
          <w:highlight w:val="green"/>
          <w:bdr w:val="single" w:sz="18" w:space="0" w:color="auto"/>
        </w:rPr>
        <w:t xml:space="preserve">that news is </w:t>
      </w:r>
      <w:r w:rsidRPr="007C22A0">
        <w:rPr>
          <w:rStyle w:val="Emphasis"/>
          <w:bdr w:val="single" w:sz="18" w:space="0" w:color="auto"/>
        </w:rPr>
        <w:t>fair</w:t>
      </w:r>
      <w:r w:rsidRPr="00656601">
        <w:rPr>
          <w:rStyle w:val="Emphasis"/>
          <w:highlight w:val="green"/>
          <w:bdr w:val="single" w:sz="18" w:space="0" w:color="auto"/>
        </w:rPr>
        <w:t xml:space="preserve">, objective </w:t>
      </w:r>
      <w:r w:rsidRPr="007C22A0">
        <w:rPr>
          <w:rStyle w:val="Emphasis"/>
          <w:bdr w:val="single" w:sz="18" w:space="0" w:color="auto"/>
        </w:rPr>
        <w:t>and socially 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5F4EB2">
        <w:rPr>
          <w:rStyle w:val="Emphasis"/>
        </w:rPr>
        <w:t xml:space="preserve">News </w:t>
      </w:r>
      <w:r w:rsidRPr="00EA0BEC">
        <w:rPr>
          <w:rStyle w:val="Emphasis"/>
          <w:highlight w:val="green"/>
        </w:rPr>
        <w:t>commercialization operates at</w:t>
      </w:r>
      <w:r w:rsidRPr="00656601">
        <w:rPr>
          <w:sz w:val="16"/>
          <w:highlight w:val="green"/>
        </w:rPr>
        <w:t xml:space="preserve"> </w:t>
      </w:r>
      <w:r w:rsidRPr="00656601">
        <w:rPr>
          <w:sz w:val="16"/>
        </w:rPr>
        <w:t xml:space="preserve">two levels in Nigeria: At </w:t>
      </w:r>
      <w:r w:rsidRPr="00EA0BEC">
        <w:rPr>
          <w:rStyle w:val="Emphasis"/>
          <w:highlight w:val="green"/>
        </w:rPr>
        <w:t>the institutional level</w:t>
      </w:r>
      <w:r w:rsidRPr="00656601">
        <w:rPr>
          <w:sz w:val="16"/>
        </w:rPr>
        <w:t xml:space="preserve">, </w:t>
      </w:r>
      <w:r w:rsidRPr="005F4EB2">
        <w:rPr>
          <w:rStyle w:val="Emphasis"/>
        </w:rPr>
        <w:t>where</w:t>
      </w:r>
      <w:r w:rsidRPr="005F4EB2">
        <w:rPr>
          <w:rStyle w:val="StyleUnderline"/>
        </w:rPr>
        <w:t xml:space="preserve"> </w:t>
      </w:r>
      <w:r w:rsidRPr="00656601">
        <w:rPr>
          <w:rStyle w:val="Emphasis"/>
          <w:highlight w:val="green"/>
        </w:rPr>
        <w:t xml:space="preserve">charges </w:t>
      </w:r>
      <w:r w:rsidRPr="005F4EB2">
        <w:rPr>
          <w:rStyle w:val="Emphasis"/>
        </w:rPr>
        <w:t xml:space="preserve">are </w:t>
      </w:r>
      <w:r w:rsidRPr="00656601">
        <w:rPr>
          <w:rStyle w:val="Emphasis"/>
          <w:highlight w:val="green"/>
        </w:rPr>
        <w:t xml:space="preserve">`officially' placed </w:t>
      </w:r>
      <w:r w:rsidRPr="00656601">
        <w:rPr>
          <w:rStyle w:val="Emphasis"/>
          <w:highlight w:val="green"/>
          <w:bdr w:val="single" w:sz="18" w:space="0" w:color="auto"/>
        </w:rPr>
        <w:t xml:space="preserve">for sponsored </w:t>
      </w:r>
      <w:r w:rsidRPr="005F4EB2">
        <w:rPr>
          <w:rStyle w:val="Emphasis"/>
          <w:bdr w:val="single" w:sz="18" w:space="0" w:color="auto"/>
        </w:rPr>
        <w:t xml:space="preserve">news </w:t>
      </w:r>
      <w:proofErr w:type="spellStart"/>
      <w:r w:rsidRPr="00656601">
        <w:rPr>
          <w:rStyle w:val="Emphasis"/>
          <w:highlight w:val="green"/>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w:t>
      </w:r>
      <w:r w:rsidRPr="005F4EB2">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 xml:space="preserve">taking </w:t>
      </w:r>
      <w:r w:rsidRPr="005F4EB2">
        <w:rPr>
          <w:rStyle w:val="Emphasis"/>
        </w:rPr>
        <w:t xml:space="preserve">the </w:t>
      </w:r>
      <w:r w:rsidRPr="00656601">
        <w:rPr>
          <w:rStyle w:val="Emphasis"/>
          <w:highlight w:val="green"/>
        </w:rPr>
        <w:t>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 xml:space="preserve">supposed to be concerned </w:t>
      </w:r>
      <w:r w:rsidRPr="005F4EB2">
        <w:rPr>
          <w:rStyle w:val="Emphasis"/>
        </w:rPr>
        <w:t>not with profits but</w:t>
      </w:r>
      <w:r w:rsidRPr="00656601">
        <w:rPr>
          <w:rStyle w:val="StyleUnderline"/>
        </w:rPr>
        <w:t xml:space="preserve"> rather </w:t>
      </w:r>
      <w:r w:rsidRPr="00656601">
        <w:rPr>
          <w:rStyle w:val="Emphasis"/>
          <w:highlight w:val="green"/>
        </w:rPr>
        <w:t xml:space="preserve">with reporting </w:t>
      </w:r>
      <w:r w:rsidRPr="005F4EB2">
        <w:rPr>
          <w:rStyle w:val="Emphasis"/>
        </w:rPr>
        <w:t xml:space="preserve">the </w:t>
      </w:r>
      <w:r w:rsidRPr="00656601">
        <w:rPr>
          <w:rStyle w:val="Emphasis"/>
          <w:highlight w:val="green"/>
        </w:rPr>
        <w:t xml:space="preserve">news </w:t>
      </w:r>
      <w:r w:rsidRPr="005F4EB2">
        <w:rPr>
          <w:rStyle w:val="Emphasis"/>
        </w:rPr>
        <w:t xml:space="preserve">as </w:t>
      </w:r>
      <w:r w:rsidRPr="00656601">
        <w:rPr>
          <w:rStyle w:val="Emphasis"/>
          <w:highlight w:val="green"/>
        </w:rPr>
        <w:t xml:space="preserve">best </w:t>
      </w:r>
      <w:r w:rsidRPr="005F4EB2">
        <w:rPr>
          <w:rStyle w:val="Emphasis"/>
        </w:rPr>
        <w:t>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proofErr w:type="gramStart"/>
      <w:r w:rsidRPr="00656601">
        <w:rPr>
          <w:sz w:val="16"/>
        </w:rPr>
        <w:t>one time</w:t>
      </w:r>
      <w:proofErr w:type="spellEnd"/>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5B7D7526" w14:textId="77777777" w:rsidR="0001163B" w:rsidRPr="00C2725B" w:rsidRDefault="0001163B" w:rsidP="0001163B">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77040F7D" w14:textId="77777777" w:rsidR="0001163B" w:rsidRPr="00D258BD" w:rsidRDefault="0001163B" w:rsidP="0001163B">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71D322B2" w14:textId="77777777" w:rsidR="0001163B" w:rsidRPr="002034E6" w:rsidRDefault="0001163B" w:rsidP="0001163B">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2D57C2">
        <w:rPr>
          <w:rStyle w:val="Emphasis"/>
          <w:bdr w:val="single" w:sz="18" w:space="0" w:color="auto"/>
        </w:rPr>
        <w:t xml:space="preserve">A </w:t>
      </w:r>
      <w:r w:rsidRPr="00656601">
        <w:rPr>
          <w:rStyle w:val="Emphasis"/>
          <w:highlight w:val="green"/>
          <w:bdr w:val="single" w:sz="18" w:space="0" w:color="auto"/>
        </w:rPr>
        <w:t>THREAT TO SUSTAINABLE DEVELOPMENT</w:t>
      </w:r>
      <w:r w:rsidRPr="00656601">
        <w:rPr>
          <w:rStyle w:val="StyleUnderline"/>
          <w:highlight w:val="green"/>
        </w:rPr>
        <w:t xml:space="preserve"> </w:t>
      </w:r>
      <w:r w:rsidRPr="002D57C2">
        <w:rPr>
          <w:rStyle w:val="Emphasis"/>
        </w:rPr>
        <w:t xml:space="preserve">News is </w:t>
      </w:r>
      <w:r w:rsidRPr="00656601">
        <w:rPr>
          <w:rStyle w:val="Emphasis"/>
          <w:highlight w:val="green"/>
        </w:rPr>
        <w:t>no longer news</w:t>
      </w:r>
      <w:r w:rsidRPr="00656601">
        <w:rPr>
          <w:rStyle w:val="StyleUnderline"/>
        </w:rPr>
        <w:t>, as it is only those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be an index of socio - political life of </w:t>
      </w:r>
      <w:r w:rsidRPr="002D57C2">
        <w:rPr>
          <w:rStyle w:val="Emphasis"/>
        </w:rPr>
        <w:t xml:space="preserve">the </w:t>
      </w:r>
      <w:r w:rsidRPr="002034E6">
        <w:rPr>
          <w:rStyle w:val="Emphasis"/>
          <w:highlight w:val="green"/>
        </w:rPr>
        <w:t xml:space="preserve">people, </w:t>
      </w:r>
      <w:r w:rsidRPr="002D57C2">
        <w:rPr>
          <w:rStyle w:val="Emphasis"/>
          <w:bdr w:val="single" w:sz="18" w:space="0" w:color="auto"/>
        </w:rPr>
        <w:t xml:space="preserve">but </w:t>
      </w:r>
      <w:r w:rsidRPr="002034E6">
        <w:rPr>
          <w:rStyle w:val="Emphasis"/>
          <w:highlight w:val="green"/>
          <w:bdr w:val="single" w:sz="18" w:space="0" w:color="auto"/>
        </w:rPr>
        <w:t>reverse is the case</w:t>
      </w:r>
      <w:r w:rsidRPr="002034E6">
        <w:rPr>
          <w:sz w:val="16"/>
        </w:rPr>
        <w:t xml:space="preserve">. </w:t>
      </w:r>
      <w:r w:rsidRPr="00656601">
        <w:rPr>
          <w:rStyle w:val="StyleUnderline"/>
        </w:rPr>
        <w:t xml:space="preserve">News </w:t>
      </w:r>
      <w:proofErr w:type="spellStart"/>
      <w:r w:rsidRPr="00656601">
        <w:rPr>
          <w:rStyle w:val="Emphasis"/>
          <w:highlight w:val="green"/>
        </w:rPr>
        <w:t>commercialisation</w:t>
      </w:r>
      <w:proofErr w:type="spellEnd"/>
      <w:r w:rsidRPr="00656601">
        <w:rPr>
          <w:rStyle w:val="StyleUnderline"/>
          <w:highlight w:val="green"/>
        </w:rPr>
        <w:t xml:space="preserve"> </w:t>
      </w:r>
      <w:r w:rsidRPr="00656601">
        <w:rPr>
          <w:rStyle w:val="StyleUnderline"/>
        </w:rPr>
        <w:t xml:space="preserve">has </w:t>
      </w:r>
      <w:r w:rsidRPr="002D57C2">
        <w:rPr>
          <w:rStyle w:val="Emphasis"/>
        </w:rPr>
        <w:t xml:space="preserve">made the media to </w:t>
      </w:r>
      <w:r w:rsidRPr="009F6013">
        <w:rPr>
          <w:rStyle w:val="Emphasis"/>
          <w:highlight w:val="green"/>
        </w:rPr>
        <w:t>mortgage</w:t>
      </w:r>
      <w:r w:rsidRPr="009F6013">
        <w:rPr>
          <w:rStyle w:val="StyleUnderline"/>
          <w:highlight w:val="green"/>
        </w:rPr>
        <w:t xml:space="preserve"> </w:t>
      </w:r>
      <w:r w:rsidRPr="00656601">
        <w:rPr>
          <w:rStyle w:val="StyleUnderline"/>
        </w:rPr>
        <w:t xml:space="preserve">their consciences and </w:t>
      </w:r>
      <w:r w:rsidRPr="009F6013">
        <w:rPr>
          <w:rStyle w:val="Emphasis"/>
          <w:highlight w:val="green"/>
        </w:rPr>
        <w:t>professional ethics</w:t>
      </w:r>
      <w:r w:rsidRPr="00656601">
        <w:rPr>
          <w:rStyle w:val="StyleUnderline"/>
        </w:rPr>
        <w:t xml:space="preserve">, </w:t>
      </w:r>
      <w:r w:rsidRPr="009F6013">
        <w:rPr>
          <w:rStyle w:val="Emphasis"/>
          <w:highlight w:val="green"/>
          <w:bdr w:val="single" w:sz="18" w:space="0" w:color="auto"/>
        </w:rPr>
        <w:t xml:space="preserve">for political patronage </w:t>
      </w:r>
      <w:r w:rsidRPr="002D57C2">
        <w:rPr>
          <w:rStyle w:val="Emphasis"/>
          <w:bdr w:val="single" w:sz="18" w:space="0" w:color="auto"/>
        </w:rPr>
        <w:t>and appointments</w:t>
      </w:r>
      <w:r w:rsidRPr="00656601">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 xml:space="preserve">false shade to </w:t>
      </w:r>
      <w:r w:rsidRPr="002D57C2">
        <w:rPr>
          <w:rStyle w:val="Emphasis"/>
        </w:rPr>
        <w:t xml:space="preserve">the </w:t>
      </w:r>
      <w:r w:rsidRPr="009F6013">
        <w:rPr>
          <w:rStyle w:val="Emphasis"/>
          <w:highlight w:val="green"/>
        </w:rPr>
        <w:t>truth</w:t>
      </w:r>
      <w:r w:rsidRPr="002034E6">
        <w:rPr>
          <w:sz w:val="16"/>
        </w:rPr>
        <w:t xml:space="preserve">. </w:t>
      </w:r>
      <w:r w:rsidRPr="009F6013">
        <w:rPr>
          <w:rStyle w:val="StyleUnderline"/>
        </w:rPr>
        <w:t xml:space="preserve">The journalist who collects money from his interviewee will </w:t>
      </w:r>
      <w:proofErr w:type="gramStart"/>
      <w:r w:rsidRPr="009F6013">
        <w:rPr>
          <w:rStyle w:val="StyleUnderline"/>
        </w:rPr>
        <w:t>definitely write</w:t>
      </w:r>
      <w:proofErr w:type="gramEnd"/>
      <w:r w:rsidRPr="009F6013">
        <w:rPr>
          <w:rStyle w:val="StyleUnderline"/>
        </w:rPr>
        <w:t xml:space="preserve"> news to </w:t>
      </w:r>
      <w:proofErr w:type="spellStart"/>
      <w:r w:rsidRPr="009F6013">
        <w:rPr>
          <w:rStyle w:val="StyleUnderline"/>
        </w:rPr>
        <w:t>favour</w:t>
      </w:r>
      <w:proofErr w:type="spellEnd"/>
      <w:r w:rsidRPr="009F6013">
        <w:rPr>
          <w:rStyle w:val="StyleUnderline"/>
        </w:rPr>
        <w:t xml:space="preserve">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w:t>
      </w:r>
      <w:proofErr w:type="spellStart"/>
      <w:r w:rsidRPr="00190FF8">
        <w:rPr>
          <w:sz w:val="16"/>
        </w:rPr>
        <w:t>commercialisation</w:t>
      </w:r>
      <w:proofErr w:type="spellEnd"/>
      <w:r w:rsidRPr="00190FF8">
        <w:rPr>
          <w:sz w:val="16"/>
        </w:rPr>
        <w:t xml:space="preserve"> of news as different from advertising in the media, is one of the most recent </w:t>
      </w:r>
      <w:proofErr w:type="gramStart"/>
      <w:r w:rsidRPr="00190FF8">
        <w:rPr>
          <w:sz w:val="16"/>
        </w:rPr>
        <w:t>but,</w:t>
      </w:r>
      <w:proofErr w:type="gramEnd"/>
      <w:r w:rsidRPr="00190FF8">
        <w:rPr>
          <w:sz w:val="16"/>
        </w:rPr>
        <w:t xml:space="preserve"> dangerous developments in Nigeria media industry, dating from 1988. </w:t>
      </w:r>
      <w:proofErr w:type="spellStart"/>
      <w:r w:rsidRPr="00190FF8">
        <w:rPr>
          <w:sz w:val="16"/>
        </w:rPr>
        <w:t>Ekwo’s</w:t>
      </w:r>
      <w:proofErr w:type="spellEnd"/>
      <w:r w:rsidRPr="00190FF8">
        <w:rPr>
          <w:sz w:val="16"/>
        </w:rPr>
        <w:t xml:space="preserve"> assertion shows that what determines news is how much money one </w:t>
      </w:r>
      <w:proofErr w:type="gramStart"/>
      <w:r w:rsidRPr="00190FF8">
        <w:rPr>
          <w:sz w:val="16"/>
        </w:rPr>
        <w:t>is able to</w:t>
      </w:r>
      <w:proofErr w:type="gramEnd"/>
      <w:r w:rsidRPr="00190FF8">
        <w:rPr>
          <w:sz w:val="16"/>
        </w:rPr>
        <w:t xml:space="preserve">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w:t>
      </w:r>
      <w:proofErr w:type="spellStart"/>
      <w:r w:rsidRPr="00190FF8">
        <w:rPr>
          <w:rStyle w:val="StyleUnderline"/>
        </w:rPr>
        <w:t>audiencemembers</w:t>
      </w:r>
      <w:proofErr w:type="spellEnd"/>
      <w:r w:rsidRPr="00190FF8">
        <w:rPr>
          <w:sz w:val="16"/>
        </w:rPr>
        <w:t xml:space="preserve">. This development, which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w:t>
      </w:r>
      <w:proofErr w:type="gramStart"/>
      <w:r w:rsidRPr="00190FF8">
        <w:rPr>
          <w:sz w:val="16"/>
        </w:rPr>
        <w:t>dates back to</w:t>
      </w:r>
      <w:proofErr w:type="gramEnd"/>
      <w:r w:rsidRPr="00190FF8">
        <w:rPr>
          <w:sz w:val="16"/>
        </w:rPr>
        <w:t xml:space="preserve">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2D57C2">
        <w:rPr>
          <w:rStyle w:val="Emphasis"/>
        </w:rPr>
        <w:t xml:space="preserve">it becomes </w:t>
      </w:r>
      <w:r w:rsidRPr="002034E6">
        <w:rPr>
          <w:rStyle w:val="Emphasis"/>
          <w:highlight w:val="green"/>
        </w:rPr>
        <w:t>difficult for</w:t>
      </w:r>
      <w:r w:rsidRPr="002034E6">
        <w:rPr>
          <w:rStyle w:val="StyleUnderline"/>
          <w:highlight w:val="green"/>
        </w:rPr>
        <w:t xml:space="preserve"> </w:t>
      </w:r>
      <w:r w:rsidRPr="002D57C2">
        <w:rPr>
          <w:rStyle w:val="Emphasis"/>
        </w:rPr>
        <w:t>the poor and illiterate</w:t>
      </w:r>
      <w:r w:rsidRPr="002D57C2">
        <w:rPr>
          <w:rStyle w:val="StyleUnderline"/>
        </w:rPr>
        <w:t xml:space="preserve"> </w:t>
      </w:r>
      <w:r w:rsidRPr="002034E6">
        <w:rPr>
          <w:rStyle w:val="Emphasis"/>
          <w:highlight w:val="green"/>
        </w:rPr>
        <w:t>people</w:t>
      </w:r>
      <w:r w:rsidRPr="002034E6">
        <w:rPr>
          <w:rStyle w:val="StyleUnderline"/>
          <w:highlight w:val="green"/>
        </w:rPr>
        <w:t xml:space="preserve"> </w:t>
      </w:r>
      <w:r w:rsidRPr="002D57C2">
        <w:rPr>
          <w:rStyle w:val="Emphasis"/>
        </w:rPr>
        <w:t>who are</w:t>
      </w:r>
      <w:r w:rsidRPr="002D57C2">
        <w:rPr>
          <w:rStyle w:val="StyleUnderline"/>
        </w:rPr>
        <w:t xml:space="preserve"> </w:t>
      </w:r>
      <w:r w:rsidRPr="002034E6">
        <w:rPr>
          <w:rStyle w:val="StyleUnderline"/>
        </w:rPr>
        <w:t xml:space="preserve">constantly </w:t>
      </w:r>
      <w:r w:rsidRPr="002034E6">
        <w:rPr>
          <w:rStyle w:val="Emphasis"/>
          <w:highlight w:val="green"/>
        </w:rPr>
        <w:t>seeking</w:t>
      </w:r>
      <w:r w:rsidRPr="002034E6">
        <w:rPr>
          <w:rStyle w:val="StyleUnderline"/>
          <w:highlight w:val="green"/>
        </w:rPr>
        <w:t xml:space="preserve"> </w:t>
      </w:r>
      <w:r w:rsidRPr="002034E6">
        <w:rPr>
          <w:rStyle w:val="StyleUnderline"/>
        </w:rPr>
        <w:t xml:space="preserve">new </w:t>
      </w:r>
      <w:r w:rsidRPr="002034E6">
        <w:rPr>
          <w:rStyle w:val="Emphasis"/>
          <w:highlight w:val="green"/>
        </w:rPr>
        <w:t>ways to make 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D57C2">
        <w:rPr>
          <w:rStyle w:val="Emphasis"/>
          <w:highlight w:val="green"/>
        </w:rPr>
        <w:t>of</w:t>
      </w:r>
      <w:r w:rsidRPr="002034E6">
        <w:rPr>
          <w:rStyle w:val="StyleUnderline"/>
        </w:rPr>
        <w:t xml:space="preserve"> their opinions, </w:t>
      </w:r>
      <w:r w:rsidRPr="00190FF8">
        <w:rPr>
          <w:rStyle w:val="Emphasis"/>
          <w:highlight w:val="green"/>
        </w:rPr>
        <w:t>needs</w:t>
      </w:r>
      <w:r w:rsidRPr="002034E6">
        <w:rPr>
          <w:rStyle w:val="StyleUnderline"/>
        </w:rPr>
        <w:t xml:space="preserve">, grievances and most importantly, make themselves communicatively interactive, </w:t>
      </w:r>
      <w:r w:rsidRPr="002D57C2">
        <w:rPr>
          <w:rStyle w:val="Emphasis"/>
          <w:bdr w:val="single" w:sz="18" w:space="0" w:color="auto"/>
        </w:rPr>
        <w:t xml:space="preserve">are </w:t>
      </w:r>
      <w:r w:rsidRPr="002034E6">
        <w:rPr>
          <w:rStyle w:val="Emphasis"/>
          <w:highlight w:val="green"/>
          <w:bdr w:val="single" w:sz="18" w:space="0" w:color="auto"/>
        </w:rPr>
        <w:t xml:space="preserve">denied </w:t>
      </w:r>
      <w:r w:rsidRPr="002D57C2">
        <w:rPr>
          <w:rStyle w:val="Emphasis"/>
          <w:bdr w:val="single" w:sz="18" w:space="0" w:color="auto"/>
        </w:rPr>
        <w:t xml:space="preserve">of their </w:t>
      </w:r>
      <w:r w:rsidRPr="002034E6">
        <w:rPr>
          <w:rStyle w:val="Emphasis"/>
          <w:highlight w:val="green"/>
          <w:bdr w:val="single" w:sz="18" w:space="0" w:color="auto"/>
        </w:rPr>
        <w:t>rights</w:t>
      </w:r>
      <w:r w:rsidRPr="002034E6">
        <w:rPr>
          <w:rStyle w:val="StyleUnderline"/>
          <w:highlight w:val="green"/>
        </w:rPr>
        <w:t xml:space="preserve"> </w:t>
      </w:r>
      <w:r w:rsidRPr="00190FF8">
        <w:rPr>
          <w:rStyle w:val="Emphasis"/>
          <w:highlight w:val="green"/>
        </w:rPr>
        <w:t xml:space="preserve">because they cannot afford to pay </w:t>
      </w:r>
      <w:r w:rsidRPr="002D57C2">
        <w:rPr>
          <w:rStyle w:val="Emphasis"/>
        </w:rPr>
        <w:t>what the rich people 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xml:space="preserve">. This explains why MacBride (1980), cited by </w:t>
      </w:r>
      <w:proofErr w:type="spellStart"/>
      <w:r w:rsidRPr="002034E6">
        <w:rPr>
          <w:sz w:val="16"/>
        </w:rPr>
        <w:t>Ekwo</w:t>
      </w:r>
      <w:proofErr w:type="spellEnd"/>
      <w:r w:rsidRPr="002034E6">
        <w:rPr>
          <w:sz w:val="16"/>
        </w:rPr>
        <w:t xml:space="preserve"> in Nwosu and </w:t>
      </w:r>
      <w:proofErr w:type="spellStart"/>
      <w:r w:rsidRPr="002034E6">
        <w:rPr>
          <w:sz w:val="16"/>
        </w:rPr>
        <w:t>Ekw</w:t>
      </w:r>
      <w:proofErr w:type="spellEnd"/>
      <w:r w:rsidRPr="002034E6">
        <w:rPr>
          <w:sz w:val="16"/>
        </w:rPr>
        <w:t xml:space="preserve">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w:t>
      </w:r>
      <w:proofErr w:type="gramStart"/>
      <w:r w:rsidRPr="002034E6">
        <w:rPr>
          <w:sz w:val="16"/>
        </w:rPr>
        <w:t>places</w:t>
      </w:r>
      <w:proofErr w:type="gramEnd"/>
      <w:r w:rsidRPr="002034E6">
        <w:rPr>
          <w:sz w:val="16"/>
        </w:rPr>
        <w:t xml:space="preserve">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xml:space="preserve">. </w:t>
      </w:r>
      <w:proofErr w:type="spellStart"/>
      <w:r w:rsidRPr="002034E6">
        <w:rPr>
          <w:sz w:val="16"/>
        </w:rPr>
        <w:t>Nnorom</w:t>
      </w:r>
      <w:proofErr w:type="spellEnd"/>
      <w:r w:rsidRPr="002034E6">
        <w:rPr>
          <w:sz w:val="16"/>
        </w:rPr>
        <w:t xml:space="preserve"> (1994), cited by </w:t>
      </w:r>
      <w:proofErr w:type="spellStart"/>
      <w:r w:rsidRPr="002034E6">
        <w:rPr>
          <w:sz w:val="16"/>
        </w:rPr>
        <w:t>Ekwo</w:t>
      </w:r>
      <w:proofErr w:type="spellEnd"/>
      <w:r w:rsidRPr="002034E6">
        <w:rPr>
          <w:sz w:val="16"/>
        </w:rPr>
        <w:t xml:space="preserve">, in Nwosu and </w:t>
      </w:r>
      <w:proofErr w:type="spellStart"/>
      <w:r w:rsidRPr="002034E6">
        <w:rPr>
          <w:sz w:val="16"/>
        </w:rPr>
        <w:t>Ekwo</w:t>
      </w:r>
      <w:proofErr w:type="spellEnd"/>
      <w:r w:rsidRPr="002034E6">
        <w:rPr>
          <w:sz w:val="16"/>
        </w:rPr>
        <w:t xml:space="preserve"> (1996</w:t>
      </w:r>
      <w:r w:rsidRPr="002034E6">
        <w:rPr>
          <w:rStyle w:val="StyleUnderline"/>
        </w:rPr>
        <w:t xml:space="preserve">) describes news </w:t>
      </w:r>
      <w:proofErr w:type="spellStart"/>
      <w:r w:rsidRPr="002034E6">
        <w:rPr>
          <w:rStyle w:val="StyleUnderline"/>
        </w:rPr>
        <w:t>commercialisation</w:t>
      </w:r>
      <w:proofErr w:type="spellEnd"/>
      <w:r w:rsidRPr="002034E6">
        <w:rPr>
          <w:rStyle w:val="StyleUnderline"/>
        </w:rPr>
        <w:t xml:space="preserve">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2D57C2">
        <w:rPr>
          <w:rStyle w:val="Emphasis"/>
        </w:rPr>
        <w:t>impacts</w:t>
      </w:r>
      <w:r w:rsidRPr="002D57C2">
        <w:rPr>
          <w:sz w:val="16"/>
        </w:rPr>
        <w:t xml:space="preserve"> </w:t>
      </w:r>
      <w:r w:rsidRPr="002034E6">
        <w:rPr>
          <w:sz w:val="16"/>
        </w:rPr>
        <w:t xml:space="preserve">as noted by </w:t>
      </w:r>
      <w:proofErr w:type="spellStart"/>
      <w:r w:rsidRPr="002034E6">
        <w:rPr>
          <w:sz w:val="16"/>
        </w:rPr>
        <w:t>Asemah</w:t>
      </w:r>
      <w:proofErr w:type="spellEnd"/>
      <w:r w:rsidRPr="002034E6">
        <w:rPr>
          <w:sz w:val="16"/>
        </w:rPr>
        <w:t xml:space="preserve"> (2011, p.34) </w:t>
      </w:r>
      <w:r w:rsidRPr="002034E6">
        <w:rPr>
          <w:rStyle w:val="StyleUnderline"/>
        </w:rPr>
        <w:t>are: a. it has</w:t>
      </w:r>
      <w:r w:rsidRPr="002034E6">
        <w:rPr>
          <w:sz w:val="16"/>
        </w:rPr>
        <w:t xml:space="preserve"> </w:t>
      </w:r>
      <w:r w:rsidRPr="002D57C2">
        <w:rPr>
          <w:rStyle w:val="Emphasis"/>
        </w:rPr>
        <w:t xml:space="preserve">given birth to a situation whereby </w:t>
      </w:r>
      <w:r w:rsidRPr="002034E6">
        <w:rPr>
          <w:rStyle w:val="Emphasis"/>
          <w:highlight w:val="green"/>
        </w:rPr>
        <w:t xml:space="preserve">news </w:t>
      </w:r>
      <w:r w:rsidRPr="002D57C2">
        <w:rPr>
          <w:rStyle w:val="Emphasis"/>
        </w:rPr>
        <w:t xml:space="preserve">is </w:t>
      </w:r>
      <w:r w:rsidRPr="002034E6">
        <w:rPr>
          <w:rStyle w:val="Emphasis"/>
          <w:highlight w:val="green"/>
        </w:rPr>
        <w:t xml:space="preserve">narrowly defined against </w:t>
      </w:r>
      <w:r w:rsidRPr="002D57C2">
        <w:rPr>
          <w:rStyle w:val="Emphasis"/>
        </w:rPr>
        <w:t xml:space="preserve">the </w:t>
      </w:r>
      <w:r w:rsidRPr="002034E6">
        <w:rPr>
          <w:rStyle w:val="Emphasis"/>
          <w:highlight w:val="green"/>
          <w:bdr w:val="single" w:sz="18" w:space="0" w:color="auto"/>
        </w:rPr>
        <w:t xml:space="preserve">weight of the </w:t>
      </w:r>
      <w:r w:rsidRPr="002D57C2">
        <w:rPr>
          <w:rStyle w:val="Emphasis"/>
          <w:bdr w:val="single" w:sz="18" w:space="0" w:color="auto"/>
        </w:rPr>
        <w:t xml:space="preserve">news </w:t>
      </w:r>
      <w:r w:rsidRPr="002034E6">
        <w:rPr>
          <w:rStyle w:val="Emphasis"/>
          <w:highlight w:val="green"/>
          <w:bdr w:val="single" w:sz="18" w:space="0" w:color="auto"/>
        </w:rPr>
        <w:t>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 xml:space="preserve">censorship </w:t>
      </w:r>
      <w:r w:rsidRPr="002D57C2">
        <w:rPr>
          <w:rStyle w:val="Emphasis"/>
          <w:bdr w:val="single" w:sz="18" w:space="0" w:color="auto"/>
        </w:rPr>
        <w:t>and gate keeping</w:t>
      </w:r>
      <w:r w:rsidRPr="002D57C2">
        <w:rPr>
          <w:rStyle w:val="StyleUnderline"/>
        </w:rPr>
        <w:t xml:space="preserve"> </w:t>
      </w:r>
      <w:r w:rsidRPr="002034E6">
        <w:rPr>
          <w:rStyle w:val="StyleUnderline"/>
        </w:rPr>
        <w:t xml:space="preserve">problem, which news </w:t>
      </w:r>
      <w:proofErr w:type="spellStart"/>
      <w:r w:rsidRPr="002034E6">
        <w:rPr>
          <w:rStyle w:val="StyleUnderline"/>
        </w:rPr>
        <w:t>commercialisation</w:t>
      </w:r>
      <w:proofErr w:type="spellEnd"/>
      <w:r w:rsidRPr="002034E6">
        <w:rPr>
          <w:rStyle w:val="StyleUnderline"/>
        </w:rPr>
        <w:t xml:space="preserve"> constitutes for the editor.</w:t>
      </w:r>
      <w:r w:rsidRPr="002034E6">
        <w:rPr>
          <w:sz w:val="16"/>
        </w:rPr>
        <w:t xml:space="preserve"> The editor is handicapped under the </w:t>
      </w:r>
      <w:proofErr w:type="spellStart"/>
      <w:r w:rsidRPr="002034E6">
        <w:rPr>
          <w:sz w:val="16"/>
        </w:rPr>
        <w:t>commercialisation</w:t>
      </w:r>
      <w:proofErr w:type="spellEnd"/>
      <w:r w:rsidRPr="002034E6">
        <w:rPr>
          <w:sz w:val="16"/>
        </w:rPr>
        <w:t xml:space="preserve"> policy. </w:t>
      </w:r>
      <w:r w:rsidRPr="002034E6">
        <w:rPr>
          <w:rStyle w:val="StyleUnderline"/>
        </w:rPr>
        <w:t xml:space="preserve">It is the duty of the editor to always edit stories, but, under the news </w:t>
      </w:r>
      <w:proofErr w:type="spellStart"/>
      <w:r w:rsidRPr="002034E6">
        <w:rPr>
          <w:rStyle w:val="StyleUnderline"/>
        </w:rPr>
        <w:t>commercialisation</w:t>
      </w:r>
      <w:proofErr w:type="spellEnd"/>
      <w:r w:rsidRPr="002034E6">
        <w:rPr>
          <w:rStyle w:val="StyleUnderline"/>
        </w:rPr>
        <w:t xml:space="preserve"> policy, the editor cannot edit stories according to known standards or principles in journalism</w:t>
      </w:r>
      <w:r w:rsidRPr="002034E6">
        <w:rPr>
          <w:sz w:val="16"/>
        </w:rPr>
        <w:t xml:space="preserve">. He </w:t>
      </w:r>
      <w:proofErr w:type="gramStart"/>
      <w:r w:rsidRPr="002034E6">
        <w:rPr>
          <w:sz w:val="16"/>
        </w:rPr>
        <w:t>has to</w:t>
      </w:r>
      <w:proofErr w:type="gramEnd"/>
      <w:r w:rsidRPr="002034E6">
        <w:rPr>
          <w:sz w:val="16"/>
        </w:rPr>
        <w:t xml:space="preserve">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w:t>
      </w:r>
      <w:proofErr w:type="spellStart"/>
      <w:r w:rsidRPr="002034E6">
        <w:rPr>
          <w:sz w:val="16"/>
        </w:rPr>
        <w:t>favour</w:t>
      </w:r>
      <w:proofErr w:type="spellEnd"/>
      <w:r w:rsidRPr="002034E6">
        <w:rPr>
          <w:sz w:val="16"/>
        </w:rPr>
        <w:t xml:space="preserve"> of the media houses. The ability of the editor to judge what is news or not is completely restricted because, money becomes the evaluator and perhaps the </w:t>
      </w:r>
      <w:proofErr w:type="gramStart"/>
      <w:r w:rsidRPr="002034E6">
        <w:rPr>
          <w:sz w:val="16"/>
        </w:rPr>
        <w:t>editor;</w:t>
      </w:r>
      <w:proofErr w:type="gramEnd"/>
      <w:r w:rsidRPr="002034E6">
        <w:rPr>
          <w:sz w:val="16"/>
        </w:rPr>
        <w:t xml:space="preserve">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news </w:t>
      </w:r>
      <w:proofErr w:type="spellStart"/>
      <w:r w:rsidRPr="002034E6">
        <w:rPr>
          <w:rStyle w:val="StyleUnderline"/>
        </w:rPr>
        <w:t>commercialisation</w:t>
      </w:r>
      <w:proofErr w:type="spellEnd"/>
      <w:r w:rsidRPr="002034E6">
        <w:rPr>
          <w:rStyle w:val="StyleUnderline"/>
        </w:rPr>
        <w:t xml:space="preserve"> policy has made journalists to lose credibility because, </w:t>
      </w:r>
      <w:r w:rsidRPr="002D57C2">
        <w:rPr>
          <w:rStyle w:val="Emphasis"/>
        </w:rPr>
        <w:t>it is</w:t>
      </w:r>
      <w:r w:rsidRPr="002D57C2">
        <w:rPr>
          <w:rStyle w:val="StyleUnderline"/>
        </w:rPr>
        <w:t xml:space="preserve"> </w:t>
      </w:r>
      <w:r w:rsidRPr="002034E6">
        <w:rPr>
          <w:rStyle w:val="StyleUnderline"/>
        </w:rPr>
        <w:t xml:space="preserve">now </w:t>
      </w:r>
      <w:r w:rsidRPr="002034E6">
        <w:rPr>
          <w:rStyle w:val="Emphasis"/>
          <w:highlight w:val="green"/>
        </w:rPr>
        <w:t>believed</w:t>
      </w:r>
      <w:r w:rsidRPr="002034E6">
        <w:rPr>
          <w:rStyle w:val="StyleUnderline"/>
          <w:highlight w:val="green"/>
        </w:rPr>
        <w:t xml:space="preserve"> </w:t>
      </w:r>
      <w:r w:rsidRPr="002034E6">
        <w:rPr>
          <w:rStyle w:val="StyleUnderline"/>
        </w:rPr>
        <w:t xml:space="preserve">that </w:t>
      </w:r>
      <w:r w:rsidRPr="002034E6">
        <w:rPr>
          <w:rStyle w:val="Emphasis"/>
          <w:highlight w:val="green"/>
        </w:rPr>
        <w:t xml:space="preserve">they pay attention to </w:t>
      </w:r>
      <w:r w:rsidRPr="002D57C2">
        <w:rPr>
          <w:rStyle w:val="Emphasis"/>
        </w:rPr>
        <w:t xml:space="preserve">the </w:t>
      </w:r>
      <w:r w:rsidRPr="002034E6">
        <w:rPr>
          <w:rStyle w:val="Emphasis"/>
          <w:highlight w:val="green"/>
        </w:rPr>
        <w:t xml:space="preserve">wealthy people </w:t>
      </w:r>
      <w:r w:rsidRPr="008B736E">
        <w:rPr>
          <w:rStyle w:val="Emphasis"/>
          <w:bdr w:val="single" w:sz="18" w:space="0" w:color="auto"/>
        </w:rPr>
        <w:t>who can pay for news</w:t>
      </w:r>
      <w:r w:rsidRPr="002034E6">
        <w:rPr>
          <w:rStyle w:val="StyleUnderline"/>
        </w:rPr>
        <w:t xml:space="preserve"> so that they can suppress, </w:t>
      </w:r>
      <w:proofErr w:type="gramStart"/>
      <w:r w:rsidRPr="002034E6">
        <w:rPr>
          <w:rStyle w:val="StyleUnderline"/>
        </w:rPr>
        <w:t>twist</w:t>
      </w:r>
      <w:proofErr w:type="gramEnd"/>
      <w:r w:rsidRPr="002034E6">
        <w:rPr>
          <w:rStyle w:val="StyleUnderline"/>
        </w:rPr>
        <w:t xml:space="preserve"> and falsify the stories; and d. government of some countries may bribe journalists to write </w:t>
      </w:r>
      <w:proofErr w:type="spellStart"/>
      <w:r w:rsidRPr="002034E6">
        <w:rPr>
          <w:rStyle w:val="StyleUnderline"/>
        </w:rPr>
        <w:t>favourable</w:t>
      </w:r>
      <w:proofErr w:type="spellEnd"/>
      <w:r w:rsidRPr="002034E6">
        <w:rPr>
          <w:rStyle w:val="StyleUnderline"/>
        </w:rPr>
        <w:t xml:space="preserve"> news items about its policies and </w:t>
      </w:r>
      <w:proofErr w:type="spellStart"/>
      <w:r w:rsidRPr="002034E6">
        <w:rPr>
          <w:rStyle w:val="StyleUnderline"/>
        </w:rPr>
        <w:t>programmes</w:t>
      </w:r>
      <w:proofErr w:type="spellEnd"/>
      <w:r w:rsidRPr="002034E6">
        <w:rPr>
          <w:rStyle w:val="StyleUnderline"/>
        </w:rPr>
        <w:t>, even when they are inimical to public interest.</w:t>
      </w:r>
    </w:p>
    <w:p w14:paraId="4BE70345" w14:textId="77777777" w:rsidR="0001163B" w:rsidRDefault="0001163B" w:rsidP="0001163B">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78754A9A" w14:textId="77777777" w:rsidR="0001163B" w:rsidRDefault="0001163B" w:rsidP="0001163B">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46BBDC4C" w14:textId="77777777" w:rsidR="0001163B" w:rsidRPr="00190FF8" w:rsidRDefault="0001163B" w:rsidP="0001163B">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70329C">
        <w:rPr>
          <w:rStyle w:val="Emphasis"/>
        </w:rPr>
        <w:t>Journalism has a lot to 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 xml:space="preserve">journalist </w:t>
      </w:r>
      <w:r w:rsidRPr="0070329C">
        <w:rPr>
          <w:rStyle w:val="Emphasis"/>
        </w:rPr>
        <w:t xml:space="preserve">should </w:t>
      </w:r>
      <w:r w:rsidRPr="00375F1D">
        <w:rPr>
          <w:rStyle w:val="Emphasis"/>
          <w:highlight w:val="green"/>
        </w:rPr>
        <w:t>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833060">
        <w:rPr>
          <w:rStyle w:val="Emphasis"/>
          <w:highlight w:val="green"/>
        </w:rPr>
        <w:t>lead</w:t>
      </w:r>
      <w:proofErr w:type="gramEnd"/>
      <w:r w:rsidRPr="00833060">
        <w:rPr>
          <w:rStyle w:val="Emphasis"/>
          <w:highlight w:val="green"/>
        </w:rPr>
        <w:t xml:space="preserve">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70329C">
        <w:rPr>
          <w:rStyle w:val="Emphasis"/>
          <w:bdr w:val="single" w:sz="18" w:space="0" w:color="auto"/>
        </w:rPr>
        <w:t xml:space="preserve">it </w:t>
      </w:r>
      <w:r w:rsidRPr="00375F1D">
        <w:rPr>
          <w:rStyle w:val="Emphasis"/>
          <w:highlight w:val="green"/>
          <w:bdr w:val="single" w:sz="18" w:space="0" w:color="auto"/>
        </w:rPr>
        <w:t>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and most moral persons in the community.</w:t>
      </w:r>
      <w:r w:rsidRPr="0029146C">
        <w:rPr>
          <w:sz w:val="16"/>
        </w:rPr>
        <w:t xml:space="preserve"> </w:t>
      </w:r>
      <w:r w:rsidRPr="0070329C">
        <w:rPr>
          <w:rStyle w:val="Emphasis"/>
        </w:rPr>
        <w:t xml:space="preserve">If </w:t>
      </w:r>
      <w:r w:rsidRPr="00375F1D">
        <w:rPr>
          <w:rStyle w:val="Emphasis"/>
          <w:highlight w:val="green"/>
        </w:rPr>
        <w:t>journalism</w:t>
      </w:r>
      <w:r w:rsidRPr="00833060">
        <w:rPr>
          <w:rStyle w:val="Emphasis"/>
        </w:rPr>
        <w:t xml:space="preserve"> is to </w:t>
      </w:r>
      <w:r w:rsidRPr="00375F1D">
        <w:rPr>
          <w:rStyle w:val="Emphasis"/>
          <w:highlight w:val="green"/>
        </w:rPr>
        <w:t>serve humanity</w:t>
      </w:r>
      <w:r w:rsidRPr="0029146C">
        <w:rPr>
          <w:sz w:val="16"/>
        </w:rPr>
        <w:t xml:space="preserve">, </w:t>
      </w:r>
      <w:r w:rsidRPr="0070329C">
        <w:rPr>
          <w:rStyle w:val="Emphasis"/>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FA4584">
        <w:rPr>
          <w:rStyle w:val="Emphasis"/>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EB64EB">
        <w:rPr>
          <w:rStyle w:val="Emphasis"/>
          <w:bdr w:val="single" w:sz="18" w:space="0" w:color="auto"/>
        </w:rPr>
        <w:t>values</w:t>
      </w:r>
      <w:proofErr w:type="gramEnd"/>
      <w:r w:rsidRPr="00EB64EB">
        <w:rPr>
          <w:rStyle w:val="Emphasis"/>
          <w:bdr w:val="single" w:sz="18" w:space="0" w:color="auto"/>
        </w:rPr>
        <w:t xml:space="preserve"> and </w:t>
      </w:r>
      <w:r w:rsidRPr="00375F1D">
        <w:rPr>
          <w:rStyle w:val="Emphasis"/>
          <w:highlight w:val="green"/>
          <w:bdr w:val="single" w:sz="18" w:space="0" w:color="auto"/>
        </w:rPr>
        <w:t xml:space="preserve">perspectives </w:t>
      </w:r>
      <w:r w:rsidRPr="00EB64EB">
        <w:rPr>
          <w:rStyle w:val="Emphasis"/>
          <w:bdr w:val="single" w:sz="18" w:space="0" w:color="auto"/>
        </w:rPr>
        <w:t xml:space="preserve">on </w:t>
      </w:r>
      <w:r w:rsidRPr="00833060">
        <w:rPr>
          <w:rStyle w:val="Emphasis"/>
          <w:bdr w:val="single" w:sz="18" w:space="0" w:color="auto"/>
        </w:rPr>
        <w:t xml:space="preserve">public </w:t>
      </w:r>
      <w:r w:rsidRPr="00EB64EB">
        <w:rPr>
          <w:rStyle w:val="Emphasis"/>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w:t>
      </w:r>
      <w:r w:rsidRPr="00571D89">
        <w:rPr>
          <w:rStyle w:val="Emphasis"/>
        </w:rPr>
        <w:t xml:space="preserve">should </w:t>
      </w:r>
      <w:r w:rsidRPr="00C532F5">
        <w:rPr>
          <w:rStyle w:val="Emphasis"/>
          <w:highlight w:val="green"/>
        </w:rPr>
        <w:t xml:space="preserve">enable individuals to re-interpret </w:t>
      </w:r>
      <w:r w:rsidRPr="00833060">
        <w:rPr>
          <w:rStyle w:val="Emphasis"/>
        </w:rPr>
        <w:t>their social experiences</w:t>
      </w:r>
      <w:r w:rsidRPr="00833060">
        <w:rPr>
          <w:rStyle w:val="StyleUnderline"/>
        </w:rPr>
        <w:t xml:space="preserve"> </w:t>
      </w:r>
      <w:r w:rsidRPr="00C532F5">
        <w:rPr>
          <w:rStyle w:val="Emphasis"/>
          <w:highlight w:val="green"/>
        </w:rPr>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571D89">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963E1C">
        <w:rPr>
          <w:rStyle w:val="Emphasis"/>
        </w:rPr>
        <w:t xml:space="preserve">have </w:t>
      </w:r>
      <w:r w:rsidRPr="00327AF7">
        <w:rPr>
          <w:rStyle w:val="Emphasis"/>
        </w:rPr>
        <w:t xml:space="preserve">a </w:t>
      </w:r>
      <w:r w:rsidRPr="00963E1C">
        <w:rPr>
          <w:rStyle w:val="Emphasis"/>
          <w:highlight w:val="green"/>
        </w:rPr>
        <w:t>role</w:t>
      </w:r>
      <w:r w:rsidRPr="00327AF7">
        <w:rPr>
          <w:rStyle w:val="Emphasis"/>
        </w:rPr>
        <w:t xml:space="preserve"> to play </w:t>
      </w:r>
      <w:r w:rsidRPr="00C532F5">
        <w:rPr>
          <w:rStyle w:val="Emphasis"/>
          <w:highlight w:val="green"/>
        </w:rPr>
        <w:t xml:space="preserve">in </w:t>
      </w:r>
      <w:r w:rsidRPr="00963E1C">
        <w:rPr>
          <w:rStyle w:val="Emphasis"/>
        </w:rPr>
        <w:t xml:space="preserve">the </w:t>
      </w:r>
      <w:r w:rsidRPr="00C532F5">
        <w:rPr>
          <w:rStyle w:val="Emphasis"/>
          <w:highlight w:val="green"/>
        </w:rPr>
        <w:t>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963E1C">
        <w:rPr>
          <w:rStyle w:val="Emphasis"/>
        </w:rPr>
        <w:t xml:space="preserve">an </w:t>
      </w:r>
      <w:r w:rsidRPr="00C532F5">
        <w:rPr>
          <w:rStyle w:val="Emphasis"/>
          <w:highlight w:val="green"/>
        </w:rPr>
        <w:t xml:space="preserve">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NBC (2002, p.74) notes that </w:t>
      </w:r>
      <w:r w:rsidRPr="00327AF7">
        <w:rPr>
          <w:rStyle w:val="Emphasis"/>
          <w:highlight w:val="green"/>
        </w:rPr>
        <w:t xml:space="preserve">broadcasting </w:t>
      </w:r>
      <w:r w:rsidRPr="005C07E9">
        <w:rPr>
          <w:rStyle w:val="Emphasis"/>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proofErr w:type="spellStart"/>
      <w:r w:rsidRPr="00327AF7">
        <w:rPr>
          <w:rStyle w:val="StyleUnderline"/>
        </w:rPr>
        <w:t>Ogor</w:t>
      </w:r>
      <w:proofErr w:type="spellEnd"/>
      <w:r w:rsidRPr="00327AF7">
        <w:rPr>
          <w:rStyle w:val="StyleUnderline"/>
        </w:rPr>
        <w:t xml:space="preserve"> further notes that it is the responsibility of the broadcast media to help increase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w:t>
      </w:r>
      <w:proofErr w:type="spellStart"/>
      <w:r w:rsidRPr="0029146C">
        <w:rPr>
          <w:sz w:val="16"/>
        </w:rPr>
        <w:t>Ogor</w:t>
      </w:r>
      <w:proofErr w:type="spellEnd"/>
      <w:r w:rsidRPr="0029146C">
        <w:rPr>
          <w:sz w:val="16"/>
        </w:rPr>
        <w:t xml:space="preserve">,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E95D55">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w:t>
      </w:r>
      <w:r w:rsidRPr="00E95D55">
        <w:rPr>
          <w:rStyle w:val="Emphasis"/>
        </w:rPr>
        <w:t xml:space="preserve">the </w:t>
      </w:r>
      <w:r w:rsidRPr="00C532F5">
        <w:rPr>
          <w:rStyle w:val="Emphasis"/>
          <w:highlight w:val="green"/>
        </w:rPr>
        <w:t xml:space="preserve">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2FFF2E3F" w14:textId="77777777" w:rsidR="0001163B" w:rsidRDefault="0001163B" w:rsidP="0001163B">
      <w:pPr>
        <w:pStyle w:val="Heading4"/>
      </w:pPr>
      <w:r>
        <w:t xml:space="preserve">Studies prove Perception of Corporate-Media Ties </w:t>
      </w:r>
      <w:r>
        <w:rPr>
          <w:u w:val="single"/>
        </w:rPr>
        <w:t>hurts</w:t>
      </w:r>
      <w:r>
        <w:t xml:space="preserve"> News Credibility. </w:t>
      </w:r>
    </w:p>
    <w:p w14:paraId="6B9DEA2C" w14:textId="77777777" w:rsidR="0001163B" w:rsidRPr="00201021" w:rsidRDefault="0001163B" w:rsidP="0001163B">
      <w:proofErr w:type="spellStart"/>
      <w:r w:rsidRPr="00201021">
        <w:rPr>
          <w:rStyle w:val="Style13ptBold"/>
        </w:rPr>
        <w:t>Oberiri</w:t>
      </w:r>
      <w:proofErr w:type="spellEnd"/>
      <w:r>
        <w:rPr>
          <w:rStyle w:val="Style13ptBold"/>
        </w:rPr>
        <w:t xml:space="preserve"> 16</w:t>
      </w:r>
      <w:r w:rsidRPr="00201021">
        <w:t xml:space="preserve">, </w:t>
      </w:r>
      <w:proofErr w:type="spellStart"/>
      <w:r w:rsidRPr="00201021">
        <w:t>Apuke</w:t>
      </w:r>
      <w:proofErr w:type="spellEnd"/>
      <w:r w:rsidRPr="00201021">
        <w:t xml:space="preserv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242D782C" w14:textId="77777777" w:rsidR="0001163B" w:rsidRPr="00D57C4C" w:rsidRDefault="0001163B" w:rsidP="0001163B">
      <w:pPr>
        <w:rPr>
          <w:rStyle w:val="StyleUnderline"/>
        </w:rPr>
      </w:pPr>
      <w:r w:rsidRPr="00D57C4C">
        <w:rPr>
          <w:sz w:val="16"/>
        </w:rPr>
        <w:t xml:space="preserve">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w:t>
      </w:r>
      <w:proofErr w:type="spellStart"/>
      <w:r w:rsidRPr="00D57C4C">
        <w:rPr>
          <w:sz w:val="16"/>
        </w:rPr>
        <w:t>news papers</w:t>
      </w:r>
      <w:proofErr w:type="spellEnd"/>
      <w:r w:rsidRPr="00D57C4C">
        <w:rPr>
          <w:sz w:val="16"/>
        </w:rPr>
        <w:t xml:space="preserve">, magazine, digital TV, face book, you tube, 2 go and other numerous social media to a heterogeneous audience simultaneously or about the same time” </w:t>
      </w:r>
      <w:proofErr w:type="spellStart"/>
      <w:r w:rsidRPr="00D57C4C">
        <w:rPr>
          <w:sz w:val="16"/>
        </w:rPr>
        <w:t>Ogunkwo</w:t>
      </w:r>
      <w:proofErr w:type="spellEnd"/>
      <w:r w:rsidRPr="00D57C4C">
        <w:rPr>
          <w:sz w:val="16"/>
        </w:rPr>
        <w:t xml:space="preserve"> (1999) in </w:t>
      </w:r>
      <w:proofErr w:type="spellStart"/>
      <w:r w:rsidRPr="00D57C4C">
        <w:rPr>
          <w:sz w:val="16"/>
        </w:rPr>
        <w:t>Suntai</w:t>
      </w:r>
      <w:proofErr w:type="spellEnd"/>
      <w:r w:rsidRPr="00D57C4C">
        <w:rPr>
          <w:sz w:val="16"/>
        </w:rPr>
        <w:t xml:space="preserve"> and </w:t>
      </w:r>
      <w:proofErr w:type="spellStart"/>
      <w:r w:rsidRPr="00D57C4C">
        <w:rPr>
          <w:sz w:val="16"/>
        </w:rPr>
        <w:t>Vakkai</w:t>
      </w:r>
      <w:proofErr w:type="spellEnd"/>
      <w:r w:rsidRPr="00D57C4C">
        <w:rPr>
          <w:sz w:val="16"/>
        </w:rPr>
        <w:t xml:space="preserve">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 xml:space="preserve">tilt away from objectivity </w:t>
      </w:r>
      <w:r w:rsidRPr="00411D65">
        <w:rPr>
          <w:rStyle w:val="Emphasis"/>
          <w:bdr w:val="single" w:sz="18" w:space="0" w:color="auto"/>
        </w:rPr>
        <w:t>and balance in reporting</w:t>
      </w:r>
      <w:r w:rsidRPr="0029146C">
        <w:rPr>
          <w:rStyle w:val="StyleUnderline"/>
        </w:rPr>
        <w:t>.</w:t>
      </w:r>
      <w:r w:rsidRPr="00D57C4C">
        <w:rPr>
          <w:sz w:val="16"/>
        </w:rPr>
        <w:t xml:space="preserve"> </w:t>
      </w:r>
      <w:r w:rsidRPr="00D57C4C">
        <w:rPr>
          <w:rStyle w:val="StyleUnderline"/>
        </w:rPr>
        <w:t xml:space="preserve">The </w:t>
      </w:r>
      <w:r w:rsidRPr="00411D65">
        <w:rPr>
          <w:rStyle w:val="Emphasis"/>
        </w:rPr>
        <w:t>media</w:t>
      </w:r>
      <w:r w:rsidRPr="00411D65">
        <w:rPr>
          <w:rStyle w:val="StyleUnderline"/>
        </w:rPr>
        <w:t xml:space="preserve"> </w:t>
      </w:r>
      <w:r w:rsidRPr="00D57C4C">
        <w:rPr>
          <w:rStyle w:val="StyleUnderline"/>
        </w:rPr>
        <w:t xml:space="preserve">be it </w:t>
      </w:r>
      <w:proofErr w:type="gramStart"/>
      <w:r w:rsidRPr="00D57C4C">
        <w:rPr>
          <w:rStyle w:val="StyleUnderline"/>
        </w:rPr>
        <w:t>broadcast</w:t>
      </w:r>
      <w:proofErr w:type="gramEnd"/>
      <w:r w:rsidRPr="00D57C4C">
        <w:rPr>
          <w:rStyle w:val="StyleUnderline"/>
        </w:rPr>
        <w:t xml:space="preserve"> or print </w:t>
      </w:r>
      <w:r w:rsidRPr="00411D65">
        <w:rPr>
          <w:rStyle w:val="Emphasis"/>
        </w:rPr>
        <w:t>have</w:t>
      </w:r>
      <w:r w:rsidRPr="00411D65">
        <w:rPr>
          <w:rStyle w:val="StyleUnderline"/>
        </w:rPr>
        <w:t xml:space="preserve"> </w:t>
      </w:r>
      <w:r w:rsidRPr="00D57C4C">
        <w:rPr>
          <w:rStyle w:val="Emphasis"/>
          <w:highlight w:val="green"/>
          <w:bdr w:val="single" w:sz="18" w:space="0" w:color="auto"/>
        </w:rPr>
        <w:t xml:space="preserve">lost </w:t>
      </w:r>
      <w:r w:rsidRPr="00411D65">
        <w:rPr>
          <w:rStyle w:val="Emphasis"/>
          <w:bdr w:val="single" w:sz="18" w:space="0" w:color="auto"/>
        </w:rPr>
        <w:t xml:space="preserve">their </w:t>
      </w:r>
      <w:r w:rsidRPr="00D57C4C">
        <w:rPr>
          <w:rStyle w:val="Emphasis"/>
          <w:highlight w:val="green"/>
          <w:bdr w:val="single" w:sz="18" w:space="0" w:color="auto"/>
        </w:rPr>
        <w:t>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w:t>
      </w:r>
      <w:proofErr w:type="spellStart"/>
      <w:r w:rsidRPr="00D57C4C">
        <w:rPr>
          <w:sz w:val="16"/>
        </w:rPr>
        <w:t>Asogwa</w:t>
      </w:r>
      <w:proofErr w:type="spellEnd"/>
      <w:r w:rsidRPr="00D57C4C">
        <w:rPr>
          <w:sz w:val="16"/>
        </w:rPr>
        <w:t xml:space="preserve"> &amp; </w:t>
      </w:r>
      <w:proofErr w:type="spellStart"/>
      <w:r w:rsidRPr="00D57C4C">
        <w:rPr>
          <w:sz w:val="16"/>
        </w:rPr>
        <w:t>Asemah</w:t>
      </w:r>
      <w:proofErr w:type="spellEnd"/>
      <w:r w:rsidRPr="00D57C4C">
        <w:rPr>
          <w:sz w:val="16"/>
        </w:rPr>
        <w:t xml:space="preserve">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 xml:space="preserve">integrity of the </w:t>
      </w:r>
      <w:r w:rsidRPr="00411D65">
        <w:rPr>
          <w:rStyle w:val="Emphasis"/>
          <w:bdr w:val="single" w:sz="18" w:space="0" w:color="auto"/>
        </w:rPr>
        <w:t xml:space="preserve">mass </w:t>
      </w:r>
      <w:r w:rsidRPr="00D57C4C">
        <w:rPr>
          <w:rStyle w:val="Emphasis"/>
          <w:highlight w:val="green"/>
          <w:bdr w:val="single" w:sz="18" w:space="0" w:color="auto"/>
        </w:rPr>
        <w:t xml:space="preserve">media </w:t>
      </w:r>
      <w:r w:rsidRPr="00411D65">
        <w:rPr>
          <w:rStyle w:val="Emphasis"/>
          <w:bdr w:val="single" w:sz="18" w:space="0" w:color="auto"/>
        </w:rPr>
        <w:t xml:space="preserve">enterprise </w:t>
      </w:r>
      <w:r w:rsidRPr="00D57C4C">
        <w:rPr>
          <w:rStyle w:val="Emphasis"/>
          <w:highlight w:val="green"/>
          <w:bdr w:val="single" w:sz="18" w:space="0" w:color="auto"/>
        </w:rPr>
        <w:t>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w:t>
      </w:r>
      <w:proofErr w:type="gramStart"/>
      <w:r w:rsidRPr="00D57C4C">
        <w:rPr>
          <w:sz w:val="12"/>
          <w:szCs w:val="12"/>
        </w:rPr>
        <w:t>are able to</w:t>
      </w:r>
      <w:proofErr w:type="gramEnd"/>
      <w:r w:rsidRPr="00D57C4C">
        <w:rPr>
          <w:sz w:val="12"/>
          <w:szCs w:val="12"/>
        </w:rPr>
        <w:t xml:space="preserve">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w:t>
      </w:r>
      <w:proofErr w:type="spellStart"/>
      <w:r w:rsidRPr="00D57C4C">
        <w:rPr>
          <w:sz w:val="12"/>
          <w:szCs w:val="12"/>
        </w:rPr>
        <w:t>Onoja</w:t>
      </w:r>
      <w:proofErr w:type="spellEnd"/>
      <w:r w:rsidRPr="00D57C4C">
        <w:rPr>
          <w:sz w:val="12"/>
          <w:szCs w:val="12"/>
        </w:rPr>
        <w:t xml:space="preserve">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w:t>
      </w:r>
      <w:proofErr w:type="spellStart"/>
      <w:r w:rsidRPr="00D57C4C">
        <w:rPr>
          <w:sz w:val="12"/>
          <w:szCs w:val="12"/>
        </w:rPr>
        <w:t>Chioma</w:t>
      </w:r>
      <w:proofErr w:type="spellEnd"/>
      <w:r w:rsidRPr="00D57C4C">
        <w:rPr>
          <w:sz w:val="12"/>
          <w:szCs w:val="12"/>
        </w:rPr>
        <w:t xml:space="preserve"> (2013) sees news commercialization “as a tactful strategy through which the media relegates its responsibility of surveying the society”. Johnson (2001, p. 2), cited in </w:t>
      </w:r>
      <w:proofErr w:type="spellStart"/>
      <w:r w:rsidRPr="00D57C4C">
        <w:rPr>
          <w:sz w:val="12"/>
          <w:szCs w:val="12"/>
        </w:rPr>
        <w:t>Okigbo</w:t>
      </w:r>
      <w:proofErr w:type="spellEnd"/>
      <w:r w:rsidRPr="00D57C4C">
        <w:rPr>
          <w:sz w:val="12"/>
          <w:szCs w:val="12"/>
        </w:rPr>
        <w:t xml:space="preserve"> (1997) argues that balancing the cost of </w:t>
      </w:r>
      <w:proofErr w:type="gramStart"/>
      <w:r w:rsidRPr="00D57C4C">
        <w:rPr>
          <w:sz w:val="12"/>
          <w:szCs w:val="12"/>
        </w:rPr>
        <w:t>high quality</w:t>
      </w:r>
      <w:proofErr w:type="gramEnd"/>
      <w:r w:rsidRPr="00D57C4C">
        <w:rPr>
          <w:sz w:val="12"/>
          <w:szCs w:val="12"/>
        </w:rPr>
        <w:t xml:space="preserve"> journalism against corporate profit is one of the significant changes in journalism practice today. By implication broadcast media are meant to serve the public by dishing out news and entertainment rather than selling news and entertainment for profit making. As Kenneth and </w:t>
      </w:r>
      <w:proofErr w:type="spellStart"/>
      <w:r w:rsidRPr="00D57C4C">
        <w:rPr>
          <w:sz w:val="12"/>
          <w:szCs w:val="12"/>
        </w:rPr>
        <w:t>Odorume</w:t>
      </w:r>
      <w:proofErr w:type="spellEnd"/>
      <w:r w:rsidRPr="00D57C4C">
        <w:rPr>
          <w:sz w:val="12"/>
          <w:szCs w:val="12"/>
        </w:rPr>
        <w:t xml:space="preserv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w:t>
      </w:r>
      <w:proofErr w:type="gramStart"/>
      <w:r w:rsidRPr="00D57C4C">
        <w:rPr>
          <w:sz w:val="12"/>
          <w:szCs w:val="12"/>
        </w:rPr>
        <w:t>McManus (2009 Pp. 219 &amp; 220),</w:t>
      </w:r>
      <w:proofErr w:type="gramEnd"/>
      <w:r w:rsidRPr="00D57C4C">
        <w:rPr>
          <w:sz w:val="12"/>
          <w:szCs w:val="12"/>
        </w:rPr>
        <w:t xml:space="preserve"> sees news commercialization as ‘any action intended to boost profit that interferes with a journalist’s or news organization’s best effort to maximize public understanding of those issues and events that shape the community they claim to serve’. Also, </w:t>
      </w:r>
      <w:proofErr w:type="spellStart"/>
      <w:r w:rsidRPr="00D57C4C">
        <w:rPr>
          <w:sz w:val="12"/>
          <w:szCs w:val="12"/>
        </w:rPr>
        <w:t>Nwodu</w:t>
      </w:r>
      <w:proofErr w:type="spellEnd"/>
      <w:r w:rsidRPr="00D57C4C">
        <w:rPr>
          <w:sz w:val="12"/>
          <w:szCs w:val="12"/>
        </w:rPr>
        <w:t xml:space="preserve"> (2006) in National Open University of Nigeria (</w:t>
      </w:r>
      <w:proofErr w:type="spellStart"/>
      <w:r w:rsidRPr="00D57C4C">
        <w:rPr>
          <w:sz w:val="12"/>
          <w:szCs w:val="12"/>
        </w:rPr>
        <w:t>nd</w:t>
      </w:r>
      <w:proofErr w:type="spellEnd"/>
      <w:r w:rsidRPr="00D57C4C">
        <w:rPr>
          <w:sz w:val="12"/>
          <w:szCs w:val="12"/>
        </w:rPr>
        <w:t xml:space="preserve"> p.28) describes news commercialization as “the deliberate presentation of sponsored information to unsuspecting media audience who perceive </w:t>
      </w:r>
      <w:proofErr w:type="gramStart"/>
      <w:r w:rsidRPr="00D57C4C">
        <w:rPr>
          <w:sz w:val="12"/>
          <w:szCs w:val="12"/>
        </w:rPr>
        <w:t>these information</w:t>
      </w:r>
      <w:proofErr w:type="gramEnd"/>
      <w:r w:rsidRPr="00D57C4C">
        <w:rPr>
          <w:sz w:val="12"/>
          <w:szCs w:val="12"/>
        </w:rPr>
        <w:t xml:space="preserve"> as conventional public interest-oriented news”. Against this backdrop news commercialization could be a packaged, produced and disseminated information by a sponsor who pays a media organization. It could also be message/information/idea/thoughts </w:t>
      </w:r>
      <w:proofErr w:type="spellStart"/>
      <w:r w:rsidRPr="00D57C4C">
        <w:rPr>
          <w:sz w:val="12"/>
          <w:szCs w:val="12"/>
        </w:rPr>
        <w:t>payed</w:t>
      </w:r>
      <w:proofErr w:type="spellEnd"/>
      <w:r w:rsidRPr="00D57C4C">
        <w:rPr>
          <w:sz w:val="12"/>
          <w:szCs w:val="12"/>
        </w:rPr>
        <w:t xml:space="preserve"> for by an unidentified sponsor whose idea is trumpeted via a media organization to a large heterogeneous audience </w:t>
      </w:r>
      <w:proofErr w:type="gramStart"/>
      <w:r w:rsidRPr="00D57C4C">
        <w:rPr>
          <w:sz w:val="12"/>
          <w:szCs w:val="12"/>
        </w:rPr>
        <w:t>in order to</w:t>
      </w:r>
      <w:proofErr w:type="gramEnd"/>
      <w:r w:rsidRPr="00D57C4C">
        <w:rPr>
          <w:sz w:val="12"/>
          <w:szCs w:val="12"/>
        </w:rPr>
        <w:t xml:space="preserve"> influence or modify their thinking. This act of commercializing news by journalist and media organization, greatly affects the objectivity and balance of reporting as </w:t>
      </w:r>
      <w:proofErr w:type="spellStart"/>
      <w:r w:rsidRPr="00D57C4C">
        <w:rPr>
          <w:sz w:val="12"/>
          <w:szCs w:val="12"/>
        </w:rPr>
        <w:t>Ekeanyanwu</w:t>
      </w:r>
      <w:proofErr w:type="spellEnd"/>
      <w:r w:rsidRPr="00D57C4C">
        <w:rPr>
          <w:sz w:val="12"/>
          <w:szCs w:val="12"/>
        </w:rPr>
        <w:t xml:space="preserve"> and </w:t>
      </w:r>
      <w:proofErr w:type="spellStart"/>
      <w:r w:rsidRPr="00D57C4C">
        <w:rPr>
          <w:sz w:val="12"/>
          <w:szCs w:val="12"/>
        </w:rPr>
        <w:t>Obianigwe</w:t>
      </w:r>
      <w:proofErr w:type="spellEnd"/>
      <w:r w:rsidRPr="00D57C4C">
        <w:rPr>
          <w:sz w:val="12"/>
          <w:szCs w:val="12"/>
        </w:rPr>
        <w:t xml:space="preserv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w:t>
      </w:r>
      <w:proofErr w:type="spellStart"/>
      <w:r w:rsidRPr="00D57C4C">
        <w:rPr>
          <w:sz w:val="12"/>
          <w:szCs w:val="12"/>
        </w:rPr>
        <w:t>Asogwa</w:t>
      </w:r>
      <w:proofErr w:type="spellEnd"/>
      <w:r w:rsidRPr="00D57C4C">
        <w:rPr>
          <w:sz w:val="12"/>
          <w:szCs w:val="12"/>
        </w:rPr>
        <w:t xml:space="preserve"> &amp; </w:t>
      </w:r>
      <w:proofErr w:type="spellStart"/>
      <w:r w:rsidRPr="00D57C4C">
        <w:rPr>
          <w:sz w:val="12"/>
          <w:szCs w:val="12"/>
        </w:rPr>
        <w:t>Asemah</w:t>
      </w:r>
      <w:proofErr w:type="spellEnd"/>
      <w:r w:rsidRPr="00D57C4C">
        <w:rPr>
          <w:sz w:val="12"/>
          <w:szCs w:val="12"/>
        </w:rPr>
        <w:t xml:space="preserve">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w:t>
      </w:r>
      <w:proofErr w:type="gramStart"/>
      <w:r w:rsidRPr="00D57C4C">
        <w:rPr>
          <w:sz w:val="12"/>
          <w:szCs w:val="12"/>
        </w:rPr>
        <w:t>liken</w:t>
      </w:r>
      <w:proofErr w:type="gramEnd"/>
      <w:r w:rsidRPr="00D57C4C">
        <w:rPr>
          <w:sz w:val="12"/>
          <w:szCs w:val="12"/>
        </w:rPr>
        <w:t xml:space="preserve"> to a wheel while brown envelop journalism is the spook that enhances the wheel to thrive on. That is why </w:t>
      </w:r>
      <w:proofErr w:type="spellStart"/>
      <w:r w:rsidRPr="00D57C4C">
        <w:rPr>
          <w:sz w:val="12"/>
          <w:szCs w:val="12"/>
        </w:rPr>
        <w:t>Ekerikevwe</w:t>
      </w:r>
      <w:proofErr w:type="spellEnd"/>
      <w:r w:rsidRPr="00D57C4C">
        <w:rPr>
          <w:sz w:val="12"/>
          <w:szCs w:val="12"/>
        </w:rPr>
        <w:t xml:space="preserv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w:t>
      </w:r>
      <w:proofErr w:type="spellStart"/>
      <w:r w:rsidRPr="00D57C4C">
        <w:rPr>
          <w:sz w:val="12"/>
          <w:szCs w:val="12"/>
        </w:rPr>
        <w:t>Adejola</w:t>
      </w:r>
      <w:proofErr w:type="spellEnd"/>
      <w:r w:rsidRPr="00D57C4C">
        <w:rPr>
          <w:sz w:val="12"/>
          <w:szCs w:val="12"/>
        </w:rPr>
        <w:t xml:space="preserve">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w:t>
      </w:r>
      <w:proofErr w:type="spellStart"/>
      <w:r w:rsidRPr="00D57C4C">
        <w:rPr>
          <w:sz w:val="12"/>
          <w:szCs w:val="12"/>
        </w:rPr>
        <w:t>Chioma</w:t>
      </w:r>
      <w:proofErr w:type="spellEnd"/>
      <w:r w:rsidRPr="00D57C4C">
        <w:rPr>
          <w:sz w:val="12"/>
          <w:szCs w:val="12"/>
        </w:rPr>
        <w:t xml:space="preserve"> 2013). </w:t>
      </w:r>
      <w:proofErr w:type="gramStart"/>
      <w:r w:rsidRPr="00D57C4C">
        <w:rPr>
          <w:sz w:val="12"/>
          <w:szCs w:val="12"/>
        </w:rPr>
        <w:t>Therefore</w:t>
      </w:r>
      <w:proofErr w:type="gramEnd"/>
      <w:r w:rsidRPr="00D57C4C">
        <w:rPr>
          <w:sz w:val="12"/>
          <w:szCs w:val="12"/>
        </w:rPr>
        <w:t xml:space="preserve"> the issue of news commercialization has come to characterize journalism practice in Nigeria. A situation that </w:t>
      </w:r>
      <w:proofErr w:type="gramStart"/>
      <w:r w:rsidRPr="00D57C4C">
        <w:rPr>
          <w:sz w:val="12"/>
          <w:szCs w:val="12"/>
        </w:rPr>
        <w:t>prompt</w:t>
      </w:r>
      <w:proofErr w:type="gramEnd"/>
      <w:r w:rsidRPr="00D57C4C">
        <w:rPr>
          <w:sz w:val="12"/>
          <w:szCs w:val="12"/>
        </w:rPr>
        <w:t xml:space="preserve">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w:t>
      </w:r>
      <w:proofErr w:type="gramStart"/>
      <w:r w:rsidRPr="00D57C4C">
        <w:rPr>
          <w:sz w:val="12"/>
          <w:szCs w:val="12"/>
        </w:rPr>
        <w:t>profit making</w:t>
      </w:r>
      <w:proofErr w:type="gramEnd"/>
      <w:r w:rsidRPr="00D57C4C">
        <w:rPr>
          <w:sz w:val="12"/>
          <w:szCs w:val="12"/>
        </w:rPr>
        <w:t xml:space="preserve">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w:t>
      </w:r>
      <w:proofErr w:type="spellStart"/>
      <w:r w:rsidRPr="00D57C4C">
        <w:rPr>
          <w:sz w:val="12"/>
          <w:szCs w:val="12"/>
        </w:rPr>
        <w:t>i</w:t>
      </w:r>
      <w:proofErr w:type="spellEnd"/>
      <w:r w:rsidRPr="00D57C4C">
        <w:rPr>
          <w:sz w:val="12"/>
          <w:szCs w:val="12"/>
        </w:rPr>
        <w:t xml:space="preserve">. To ascertain the perception of Journalist in </w:t>
      </w:r>
      <w:proofErr w:type="spellStart"/>
      <w:r w:rsidRPr="00D57C4C">
        <w:rPr>
          <w:sz w:val="12"/>
          <w:szCs w:val="12"/>
        </w:rPr>
        <w:t>Jalingo</w:t>
      </w:r>
      <w:proofErr w:type="spellEnd"/>
      <w:r w:rsidRPr="00D57C4C">
        <w:rPr>
          <w:sz w:val="12"/>
          <w:szCs w:val="12"/>
        </w:rPr>
        <w:t xml:space="preserve"> </w:t>
      </w:r>
      <w:proofErr w:type="spellStart"/>
      <w:r w:rsidRPr="00D57C4C">
        <w:rPr>
          <w:sz w:val="12"/>
          <w:szCs w:val="12"/>
        </w:rPr>
        <w:t>metroplois</w:t>
      </w:r>
      <w:proofErr w:type="spellEnd"/>
      <w:r w:rsidRPr="00D57C4C">
        <w:rPr>
          <w:sz w:val="12"/>
          <w:szCs w:val="12"/>
        </w:rPr>
        <w:t xml:space="preserve"> on News commercialization ii. To examine the extent to which news commercialization influences objectivity, fairness, </w:t>
      </w:r>
      <w:proofErr w:type="gramStart"/>
      <w:r w:rsidRPr="00D57C4C">
        <w:rPr>
          <w:sz w:val="12"/>
          <w:szCs w:val="12"/>
        </w:rPr>
        <w:t>balance</w:t>
      </w:r>
      <w:proofErr w:type="gramEnd"/>
      <w:r w:rsidRPr="00D57C4C">
        <w:rPr>
          <w:sz w:val="12"/>
          <w:szCs w:val="12"/>
        </w:rPr>
        <w:t xml:space="preserve"> and truth in reporting. iii. To explore the forms of news commercialization that is manifest among Journalists in </w:t>
      </w:r>
      <w:proofErr w:type="spellStart"/>
      <w:r w:rsidRPr="00D57C4C">
        <w:rPr>
          <w:sz w:val="12"/>
          <w:szCs w:val="12"/>
        </w:rPr>
        <w:t>Jalingo</w:t>
      </w:r>
      <w:proofErr w:type="spellEnd"/>
      <w:r w:rsidRPr="00D57C4C">
        <w:rPr>
          <w:sz w:val="12"/>
          <w:szCs w:val="12"/>
        </w:rPr>
        <w:t xml:space="preserve"> Metropolis. iv. To examine what journalists perceive as reasons responsible for News commercialization. 4. RESEARCH QUESTIONS This study is guided by the following research questions: </w:t>
      </w:r>
      <w:proofErr w:type="spellStart"/>
      <w:r w:rsidRPr="00D57C4C">
        <w:rPr>
          <w:sz w:val="12"/>
          <w:szCs w:val="12"/>
        </w:rPr>
        <w:t>i</w:t>
      </w:r>
      <w:proofErr w:type="spellEnd"/>
      <w:r w:rsidRPr="00D57C4C">
        <w:rPr>
          <w:sz w:val="12"/>
          <w:szCs w:val="12"/>
        </w:rPr>
        <w:t xml:space="preserve">. What is the perception of Journalist in </w:t>
      </w:r>
      <w:proofErr w:type="spellStart"/>
      <w:r w:rsidRPr="00D57C4C">
        <w:rPr>
          <w:sz w:val="12"/>
          <w:szCs w:val="12"/>
        </w:rPr>
        <w:t>Jalingo</w:t>
      </w:r>
      <w:proofErr w:type="spellEnd"/>
      <w:r w:rsidRPr="00D57C4C">
        <w:rPr>
          <w:sz w:val="12"/>
          <w:szCs w:val="12"/>
        </w:rPr>
        <w:t xml:space="preserve"> Metropolis on news commercialization </w:t>
      </w:r>
      <w:proofErr w:type="gramStart"/>
      <w:r w:rsidRPr="00D57C4C">
        <w:rPr>
          <w:sz w:val="12"/>
          <w:szCs w:val="12"/>
        </w:rPr>
        <w:t>ii.</w:t>
      </w:r>
      <w:proofErr w:type="gramEnd"/>
      <w:r w:rsidRPr="00D57C4C">
        <w:rPr>
          <w:sz w:val="12"/>
          <w:szCs w:val="12"/>
        </w:rPr>
        <w:t xml:space="preserve">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iii. What are the forms of news commercialization manifest among Journalist in </w:t>
      </w:r>
      <w:proofErr w:type="spellStart"/>
      <w:r w:rsidRPr="00D57C4C">
        <w:rPr>
          <w:sz w:val="12"/>
          <w:szCs w:val="12"/>
        </w:rPr>
        <w:t>Jalingo</w:t>
      </w:r>
      <w:proofErr w:type="spellEnd"/>
      <w:r w:rsidRPr="00D57C4C">
        <w:rPr>
          <w:sz w:val="12"/>
          <w:szCs w:val="12"/>
        </w:rPr>
        <w:t xml:space="preserve"> </w:t>
      </w:r>
      <w:proofErr w:type="gramStart"/>
      <w:r w:rsidRPr="00D57C4C">
        <w:rPr>
          <w:sz w:val="12"/>
          <w:szCs w:val="12"/>
        </w:rPr>
        <w:t>Metropolis?.</w:t>
      </w:r>
      <w:proofErr w:type="gramEnd"/>
      <w:r w:rsidRPr="00D57C4C">
        <w:rPr>
          <w:sz w:val="12"/>
          <w:szCs w:val="12"/>
        </w:rPr>
        <w:t xml:space="preserve"> iv. What are the possible reasons for the practice of News Commercialization? 5. EMPIRICAL STUDIES Empirical reviews are </w:t>
      </w:r>
      <w:proofErr w:type="gramStart"/>
      <w:r w:rsidRPr="00D57C4C">
        <w:rPr>
          <w:sz w:val="12"/>
          <w:szCs w:val="12"/>
        </w:rPr>
        <w:t>researches</w:t>
      </w:r>
      <w:proofErr w:type="gramEnd"/>
      <w:r w:rsidRPr="00D57C4C">
        <w:rPr>
          <w:sz w:val="12"/>
          <w:szCs w:val="12"/>
        </w:rPr>
        <w:t xml:space="preserve"> carried out by other authors related to a particular study. It reveals findings, opinions postulated by other authors who have carried out similar studies, projecting their standpoint and take on a particular issue. Lwanga (2002) carried out </w:t>
      </w:r>
      <w:proofErr w:type="gramStart"/>
      <w:r w:rsidRPr="00D57C4C">
        <w:rPr>
          <w:sz w:val="12"/>
          <w:szCs w:val="12"/>
        </w:rPr>
        <w:t>a research</w:t>
      </w:r>
      <w:proofErr w:type="gramEnd"/>
      <w:r w:rsidRPr="00D57C4C">
        <w:rPr>
          <w:sz w:val="12"/>
          <w:szCs w:val="12"/>
        </w:rPr>
        <w:t xml:space="preserve">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w:t>
      </w:r>
      <w:proofErr w:type="spellStart"/>
      <w:r w:rsidRPr="00D57C4C">
        <w:rPr>
          <w:sz w:val="12"/>
          <w:szCs w:val="12"/>
        </w:rPr>
        <w:t>programmes</w:t>
      </w:r>
      <w:proofErr w:type="spellEnd"/>
      <w:r w:rsidRPr="00D57C4C">
        <w:rPr>
          <w:sz w:val="12"/>
          <w:szCs w:val="12"/>
        </w:rPr>
        <w:t xml:space="preserve"> and a decline in education and development </w:t>
      </w:r>
      <w:proofErr w:type="spellStart"/>
      <w:r w:rsidRPr="00D57C4C">
        <w:rPr>
          <w:sz w:val="12"/>
          <w:szCs w:val="12"/>
        </w:rPr>
        <w:t>programmes</w:t>
      </w:r>
      <w:proofErr w:type="spellEnd"/>
      <w:r w:rsidRPr="00D57C4C">
        <w:rPr>
          <w:sz w:val="12"/>
          <w:szCs w:val="12"/>
        </w:rPr>
        <w:t xml:space="preserve">.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w:t>
      </w:r>
      <w:proofErr w:type="spellStart"/>
      <w:r w:rsidRPr="00D57C4C">
        <w:rPr>
          <w:sz w:val="12"/>
          <w:szCs w:val="12"/>
        </w:rPr>
        <w:t>Udomisor</w:t>
      </w:r>
      <w:proofErr w:type="spellEnd"/>
      <w:r w:rsidRPr="00D57C4C">
        <w:rPr>
          <w:sz w:val="12"/>
          <w:szCs w:val="12"/>
        </w:rPr>
        <w:t xml:space="preserve"> &amp; Kenneth (2013) carried out </w:t>
      </w:r>
      <w:proofErr w:type="gramStart"/>
      <w:r w:rsidRPr="00D57C4C">
        <w:rPr>
          <w:sz w:val="12"/>
          <w:szCs w:val="12"/>
        </w:rPr>
        <w:t>a research</w:t>
      </w:r>
      <w:proofErr w:type="gramEnd"/>
      <w:r w:rsidRPr="00D57C4C">
        <w:rPr>
          <w:sz w:val="12"/>
          <w:szCs w:val="12"/>
        </w:rPr>
        <w:t xml:space="preserve">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w:t>
      </w:r>
      <w:proofErr w:type="gramStart"/>
      <w:r w:rsidRPr="00D57C4C">
        <w:rPr>
          <w:sz w:val="12"/>
          <w:szCs w:val="12"/>
        </w:rPr>
        <w:t>If</w:t>
      </w:r>
      <w:proofErr w:type="gramEnd"/>
      <w:r w:rsidRPr="00D57C4C">
        <w:rPr>
          <w:sz w:val="12"/>
          <w:szCs w:val="12"/>
        </w:rPr>
        <w:t xml:space="preserve">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w:t>
      </w:r>
      <w:proofErr w:type="gramStart"/>
      <w:r w:rsidRPr="00D57C4C">
        <w:rPr>
          <w:sz w:val="12"/>
          <w:szCs w:val="12"/>
        </w:rPr>
        <w:t>continue</w:t>
      </w:r>
      <w:proofErr w:type="gramEnd"/>
      <w:r w:rsidRPr="00D57C4C">
        <w:rPr>
          <w:sz w:val="12"/>
          <w:szCs w:val="12"/>
        </w:rPr>
        <w:t xml:space="preserv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w:t>
      </w:r>
      <w:proofErr w:type="gramStart"/>
      <w:r w:rsidRPr="00D57C4C">
        <w:rPr>
          <w:sz w:val="12"/>
          <w:szCs w:val="12"/>
        </w:rPr>
        <w:t>unity</w:t>
      </w:r>
      <w:proofErr w:type="gramEnd"/>
      <w:r w:rsidRPr="00D57C4C">
        <w:rPr>
          <w:sz w:val="12"/>
          <w:szCs w:val="12"/>
        </w:rPr>
        <w:t xml:space="preserve"> and development of the country. </w:t>
      </w:r>
      <w:proofErr w:type="spellStart"/>
      <w:r w:rsidRPr="00D57C4C">
        <w:rPr>
          <w:sz w:val="12"/>
          <w:szCs w:val="12"/>
        </w:rPr>
        <w:t>Papathanassopoulos</w:t>
      </w:r>
      <w:proofErr w:type="spellEnd"/>
      <w:r w:rsidRPr="00D57C4C">
        <w:rPr>
          <w:sz w:val="12"/>
          <w:szCs w:val="12"/>
        </w:rPr>
        <w:t xml:space="preserve"> (2001) in Kenneth &amp; </w:t>
      </w:r>
      <w:proofErr w:type="spellStart"/>
      <w:r w:rsidRPr="00D57C4C">
        <w:rPr>
          <w:sz w:val="12"/>
          <w:szCs w:val="12"/>
        </w:rPr>
        <w:t>Odorume</w:t>
      </w:r>
      <w:proofErr w:type="spellEnd"/>
      <w:r w:rsidRPr="00D57C4C">
        <w:rPr>
          <w:sz w:val="12"/>
          <w:szCs w:val="12"/>
        </w:rPr>
        <w:t xml:space="preserv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w:t>
      </w:r>
      <w:proofErr w:type="gramStart"/>
      <w:r w:rsidRPr="00D57C4C">
        <w:rPr>
          <w:sz w:val="12"/>
          <w:szCs w:val="12"/>
        </w:rPr>
        <w:t>as a result of</w:t>
      </w:r>
      <w:proofErr w:type="gramEnd"/>
      <w:r w:rsidRPr="00D57C4C">
        <w:rPr>
          <w:sz w:val="12"/>
          <w:szCs w:val="12"/>
        </w:rPr>
        <w:t xml:space="preserve"> the libertarian theory. The theory came into existence the middle of 20th century. In </w:t>
      </w:r>
      <w:proofErr w:type="spellStart"/>
      <w:r w:rsidRPr="00D57C4C">
        <w:rPr>
          <w:sz w:val="12"/>
          <w:szCs w:val="12"/>
        </w:rPr>
        <w:t>Okunna’s</w:t>
      </w:r>
      <w:proofErr w:type="spellEnd"/>
      <w:r w:rsidRPr="00D57C4C">
        <w:rPr>
          <w:sz w:val="12"/>
          <w:szCs w:val="12"/>
        </w:rPr>
        <w:t xml:space="preserve"> (1999) word, social responsibility is a modern theory because it was promulgated in the twentieth century. The theory came into limelight because the press abused the freedom given to them, which they enjoyed </w:t>
      </w:r>
      <w:proofErr w:type="gramStart"/>
      <w:r w:rsidRPr="00D57C4C">
        <w:rPr>
          <w:sz w:val="12"/>
          <w:szCs w:val="12"/>
        </w:rPr>
        <w:t>as a result of</w:t>
      </w:r>
      <w:proofErr w:type="gramEnd"/>
      <w:r w:rsidRPr="00D57C4C">
        <w:rPr>
          <w:sz w:val="12"/>
          <w:szCs w:val="12"/>
        </w:rPr>
        <w:t xml:space="preserve"> the free press. Under every free press objective flow of information ought to be which gives citizens avenue and opportunity to express themselves well as air their viewpoint. But due to </w:t>
      </w:r>
      <w:proofErr w:type="spellStart"/>
      <w:r w:rsidRPr="00D57C4C">
        <w:rPr>
          <w:sz w:val="12"/>
          <w:szCs w:val="12"/>
        </w:rPr>
        <w:t>sensationalization</w:t>
      </w:r>
      <w:proofErr w:type="spellEnd"/>
      <w:r w:rsidRPr="00D57C4C">
        <w:rPr>
          <w:sz w:val="12"/>
          <w:szCs w:val="12"/>
        </w:rPr>
        <w:t xml:space="preserve">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w:t>
      </w:r>
      <w:proofErr w:type="spellStart"/>
      <w:r w:rsidRPr="00D57C4C">
        <w:rPr>
          <w:sz w:val="12"/>
          <w:szCs w:val="12"/>
        </w:rPr>
        <w:t>Oluagbade</w:t>
      </w:r>
      <w:proofErr w:type="spellEnd"/>
      <w:r w:rsidRPr="00D57C4C">
        <w:rPr>
          <w:sz w:val="12"/>
          <w:szCs w:val="12"/>
        </w:rPr>
        <w:t xml:space="preserve"> (2003), cited in </w:t>
      </w:r>
      <w:proofErr w:type="spellStart"/>
      <w:r w:rsidRPr="00D57C4C">
        <w:rPr>
          <w:sz w:val="12"/>
          <w:szCs w:val="12"/>
        </w:rPr>
        <w:t>Asemah</w:t>
      </w:r>
      <w:proofErr w:type="spellEnd"/>
      <w:r w:rsidRPr="00D57C4C">
        <w:rPr>
          <w:sz w:val="12"/>
          <w:szCs w:val="12"/>
        </w:rPr>
        <w:t xml:space="preserve">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w:t>
      </w:r>
      <w:proofErr w:type="spellStart"/>
      <w:r w:rsidRPr="00D57C4C">
        <w:rPr>
          <w:sz w:val="12"/>
          <w:szCs w:val="12"/>
        </w:rPr>
        <w:t>Jalingo</w:t>
      </w:r>
      <w:proofErr w:type="spellEnd"/>
      <w:r w:rsidRPr="00D57C4C">
        <w:rPr>
          <w:sz w:val="12"/>
          <w:szCs w:val="12"/>
        </w:rPr>
        <w:t xml:space="preserve"> chapter which are about 293 (Source: NUJ </w:t>
      </w:r>
      <w:proofErr w:type="spellStart"/>
      <w:r w:rsidRPr="00D57C4C">
        <w:rPr>
          <w:sz w:val="12"/>
          <w:szCs w:val="12"/>
        </w:rPr>
        <w:t>Jalingo</w:t>
      </w:r>
      <w:proofErr w:type="spellEnd"/>
      <w:r w:rsidRPr="00D57C4C">
        <w:rPr>
          <w:sz w:val="12"/>
          <w:szCs w:val="12"/>
        </w:rPr>
        <w:t xml:space="preserve"> chapter). </w:t>
      </w:r>
      <w:proofErr w:type="gramStart"/>
      <w:r w:rsidRPr="00D57C4C">
        <w:rPr>
          <w:sz w:val="12"/>
          <w:szCs w:val="12"/>
        </w:rPr>
        <w:t>Therefore</w:t>
      </w:r>
      <w:proofErr w:type="gramEnd"/>
      <w:r w:rsidRPr="00D57C4C">
        <w:rPr>
          <w:sz w:val="12"/>
          <w:szCs w:val="12"/>
        </w:rPr>
        <w:t xml:space="preserve"> to ascertain the sample size of the study the Taro Yamane’s formula was used thus: N </w:t>
      </w:r>
      <w:proofErr w:type="spellStart"/>
      <w:r w:rsidRPr="00D57C4C">
        <w:rPr>
          <w:sz w:val="12"/>
          <w:szCs w:val="12"/>
        </w:rPr>
        <w:t>N</w:t>
      </w:r>
      <w:proofErr w:type="spellEnd"/>
      <w:r w:rsidRPr="00D57C4C">
        <w:rPr>
          <w:sz w:val="12"/>
          <w:szCs w:val="12"/>
        </w:rPr>
        <w:t xml:space="preserve">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w:t>
      </w:r>
      <w:proofErr w:type="spellStart"/>
      <w:r w:rsidRPr="00D57C4C">
        <w:rPr>
          <w:sz w:val="12"/>
          <w:szCs w:val="12"/>
        </w:rPr>
        <w:t>Jalingo</w:t>
      </w:r>
      <w:proofErr w:type="spellEnd"/>
      <w:r w:rsidRPr="00D57C4C">
        <w:rPr>
          <w:sz w:val="12"/>
          <w:szCs w:val="12"/>
        </w:rPr>
        <w:t xml:space="preserve">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w:t>
      </w:r>
      <w:proofErr w:type="spellStart"/>
      <w:r w:rsidRPr="00D57C4C">
        <w:rPr>
          <w:sz w:val="12"/>
          <w:szCs w:val="12"/>
        </w:rPr>
        <w:t>Jalingo</w:t>
      </w:r>
      <w:proofErr w:type="spellEnd"/>
      <w:r w:rsidRPr="00D57C4C">
        <w:rPr>
          <w:sz w:val="12"/>
          <w:szCs w:val="12"/>
        </w:rPr>
        <w:t xml:space="preserve">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w:t>
      </w:r>
      <w:proofErr w:type="gramStart"/>
      <w:r w:rsidRPr="00D57C4C">
        <w:rPr>
          <w:sz w:val="12"/>
          <w:szCs w:val="12"/>
        </w:rPr>
        <w:t>have</w:t>
      </w:r>
      <w:proofErr w:type="gramEnd"/>
      <w:r w:rsidRPr="00D57C4C">
        <w:rPr>
          <w:sz w:val="12"/>
          <w:szCs w:val="12"/>
        </w:rPr>
        <w:t xml:space="preserve"> been disguised as advertisement. [Table 2 Omitted] Table 2 above seeks to reveal </w:t>
      </w:r>
      <w:proofErr w:type="gramStart"/>
      <w:r w:rsidRPr="00D57C4C">
        <w:rPr>
          <w:sz w:val="12"/>
          <w:szCs w:val="12"/>
        </w:rPr>
        <w:t>respondents</w:t>
      </w:r>
      <w:proofErr w:type="gramEnd"/>
      <w:r w:rsidRPr="00D57C4C">
        <w:rPr>
          <w:sz w:val="12"/>
          <w:szCs w:val="12"/>
        </w:rPr>
        <w:t xml:space="preserve"> perception of what news commercialization is all about. From the findings, 40 (53.3%) of the respondents see news commercialization as accepting payment for news publication, 20 (26.7%) agreed that news commercialization is generating revenue for stations to enable the management </w:t>
      </w:r>
      <w:proofErr w:type="gramStart"/>
      <w:r w:rsidRPr="00D57C4C">
        <w:rPr>
          <w:sz w:val="12"/>
          <w:szCs w:val="12"/>
        </w:rPr>
        <w:t>run</w:t>
      </w:r>
      <w:proofErr w:type="gramEnd"/>
      <w:r w:rsidRPr="00D57C4C">
        <w:rPr>
          <w:sz w:val="12"/>
          <w:szCs w:val="12"/>
        </w:rPr>
        <w:t xml:space="preserve"> them on a day to day basis and even beyond. </w:t>
      </w:r>
      <w:proofErr w:type="gramStart"/>
      <w:r w:rsidRPr="00D57C4C">
        <w:rPr>
          <w:sz w:val="12"/>
          <w:szCs w:val="12"/>
        </w:rPr>
        <w:t>Whereas,</w:t>
      </w:r>
      <w:proofErr w:type="gramEnd"/>
      <w:r w:rsidRPr="00D57C4C">
        <w:rPr>
          <w:sz w:val="12"/>
          <w:szCs w:val="12"/>
        </w:rPr>
        <w:t xml:space="preserve"> 10 (13.3%) respondents out of the 75 opine that news commercialization is soliciting for gratification in order to suppress the truth, while 5 (6.7%) are with the opinion that news commercialization is the deliberate presentation of sponsored information to unsuspecting media audience. </w:t>
      </w:r>
      <w:proofErr w:type="gramStart"/>
      <w:r w:rsidRPr="00D57C4C">
        <w:rPr>
          <w:sz w:val="12"/>
          <w:szCs w:val="12"/>
        </w:rPr>
        <w:t>This findings</w:t>
      </w:r>
      <w:proofErr w:type="gramEnd"/>
      <w:r w:rsidRPr="00D57C4C">
        <w:rPr>
          <w:sz w:val="12"/>
          <w:szCs w:val="12"/>
        </w:rPr>
        <w:t xml:space="preserve">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t>
      </w:r>
      <w:proofErr w:type="gramStart"/>
      <w:r w:rsidRPr="00D57C4C">
        <w:rPr>
          <w:sz w:val="12"/>
          <w:szCs w:val="12"/>
        </w:rPr>
        <w:t>whereas,</w:t>
      </w:r>
      <w:proofErr w:type="gramEnd"/>
      <w:r w:rsidRPr="00D57C4C">
        <w:rPr>
          <w:sz w:val="12"/>
          <w:szCs w:val="12"/>
        </w:rPr>
        <w:t xml:space="preserve">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w:t>
      </w:r>
      <w:r w:rsidRPr="0020261E">
        <w:rPr>
          <w:rStyle w:val="Emphasis"/>
        </w:rPr>
        <w:t>6.</w:t>
      </w:r>
      <w:r w:rsidRPr="00D57C4C">
        <w:rPr>
          <w:rStyle w:val="Emphasis"/>
          <w:highlight w:val="green"/>
        </w:rPr>
        <w:t>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7F67EFE5" w14:textId="77777777" w:rsidR="0001163B" w:rsidRDefault="0001163B" w:rsidP="0001163B">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516B2212" w14:textId="77777777" w:rsidR="0001163B" w:rsidRPr="00A0602A" w:rsidRDefault="0001163B" w:rsidP="0001163B">
      <w:r w:rsidRPr="00A0602A">
        <w:rPr>
          <w:rStyle w:val="Style13ptBold"/>
        </w:rPr>
        <w:t>Sands 20</w:t>
      </w:r>
      <w:r w:rsidRPr="00A0602A">
        <w:t xml:space="preserve"> John Sands 8-4-2020 "Americans are losing faith in an objective media. A new Gallup/Knight study explores why."</w:t>
      </w:r>
      <w:r>
        <w:t xml:space="preserve"> </w:t>
      </w:r>
      <w:hyperlink r:id="rId10" w:history="1">
        <w:r w:rsidRPr="00466FC1">
          <w:rPr>
            <w:rStyle w:val="Hyperlink"/>
          </w:rPr>
          <w:t>https://knightfoundation.org/articles/americans-are-losing-faith-in-an-objective-media-a-new-gallup-knight-study-explores-why/</w:t>
        </w:r>
      </w:hyperlink>
      <w:r>
        <w:t xml:space="preserve"> (Researcher at the Knights Foundation)//Elmer </w:t>
      </w:r>
    </w:p>
    <w:p w14:paraId="1606EC60" w14:textId="77777777" w:rsidR="0001163B" w:rsidRPr="00705AC6" w:rsidRDefault="0001163B" w:rsidP="0001163B">
      <w:pPr>
        <w:rPr>
          <w:rStyle w:val="StyleUnderline"/>
        </w:rPr>
      </w:pPr>
      <w:r w:rsidRPr="00A90D71">
        <w:rPr>
          <w:rStyle w:val="Emphasis"/>
        </w:rPr>
        <w:t xml:space="preserve">Americans have high </w:t>
      </w:r>
      <w:r w:rsidRPr="002B1835">
        <w:rPr>
          <w:rStyle w:val="Emphasis"/>
          <w:highlight w:val="green"/>
        </w:rPr>
        <w:t xml:space="preserve">aspirations for the </w:t>
      </w:r>
      <w:r w:rsidRPr="00A90D71">
        <w:rPr>
          <w:rStyle w:val="Emphasis"/>
        </w:rPr>
        <w:t xml:space="preserve">news </w:t>
      </w:r>
      <w:r w:rsidRPr="002B1835">
        <w:rPr>
          <w:rStyle w:val="Emphasis"/>
          <w:highlight w:val="green"/>
        </w:rPr>
        <w:t xml:space="preserve">media to </w:t>
      </w:r>
      <w:r w:rsidRPr="002B1835">
        <w:rPr>
          <w:rStyle w:val="Emphasis"/>
          <w:highlight w:val="green"/>
          <w:bdr w:val="single" w:sz="18" w:space="0" w:color="auto"/>
        </w:rPr>
        <w:t xml:space="preserve">be a trusted, independent </w:t>
      </w:r>
      <w:r w:rsidRPr="00A90D71">
        <w:rPr>
          <w:rStyle w:val="Emphasis"/>
          <w:bdr w:val="single" w:sz="18" w:space="0" w:color="auto"/>
        </w:rPr>
        <w:t>watchdog</w:t>
      </w:r>
      <w:r w:rsidRPr="00A90D71">
        <w:rPr>
          <w:sz w:val="16"/>
        </w:rPr>
        <w:t xml:space="preserve"> </w:t>
      </w:r>
      <w:r w:rsidRPr="00A90D71">
        <w:rPr>
          <w:rStyle w:val="Emphasis"/>
        </w:rPr>
        <w:t xml:space="preserve">that </w:t>
      </w:r>
      <w:r w:rsidRPr="00A90D71">
        <w:rPr>
          <w:rStyle w:val="Emphasis"/>
          <w:highlight w:val="green"/>
        </w:rPr>
        <w:t>holds</w:t>
      </w:r>
      <w:r w:rsidRPr="00A90D71">
        <w:rPr>
          <w:rStyle w:val="Emphasis"/>
        </w:rPr>
        <w:t xml:space="preserve"> the </w:t>
      </w:r>
      <w:r w:rsidRPr="00A90D71">
        <w:rPr>
          <w:rStyle w:val="Emphasis"/>
          <w:highlight w:val="green"/>
        </w:rPr>
        <w:t>powerful</w:t>
      </w:r>
      <w:r w:rsidRPr="00A90D71">
        <w:rPr>
          <w:rStyle w:val="Emphasis"/>
        </w:rPr>
        <w:t xml:space="preserve"> to </w:t>
      </w:r>
      <w:r w:rsidRPr="00A90D71">
        <w:rPr>
          <w:rStyle w:val="Emphasis"/>
          <w:highlight w:val="green"/>
        </w:rPr>
        <w:t>account</w:t>
      </w:r>
      <w:r w:rsidRPr="00705AC6">
        <w:rPr>
          <w:sz w:val="16"/>
        </w:rPr>
        <w:t xml:space="preserve">. </w:t>
      </w:r>
      <w:r w:rsidRPr="009E3A54">
        <w:rPr>
          <w:u w:val="single"/>
        </w:rPr>
        <w:t xml:space="preserve">But </w:t>
      </w:r>
      <w:r w:rsidRPr="00A90D71">
        <w:rPr>
          <w:rStyle w:val="Emphasis"/>
        </w:rPr>
        <w:t xml:space="preserve">in a </w:t>
      </w:r>
      <w:r w:rsidRPr="009E3A54">
        <w:rPr>
          <w:rStyle w:val="Emphasis"/>
          <w:highlight w:val="green"/>
        </w:rPr>
        <w:t>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A90D71">
        <w:rPr>
          <w:rStyle w:val="Emphasis"/>
        </w:rPr>
        <w:t xml:space="preserve">the </w:t>
      </w:r>
      <w:r w:rsidRPr="009E3A54">
        <w:rPr>
          <w:rStyle w:val="Emphasis"/>
          <w:highlight w:val="green"/>
        </w:rPr>
        <w:t xml:space="preserve">gap </w:t>
      </w:r>
      <w:r w:rsidRPr="00A90D71">
        <w:rPr>
          <w:rStyle w:val="Emphasis"/>
        </w:rPr>
        <w:t xml:space="preserve">is </w:t>
      </w:r>
      <w:r w:rsidRPr="009E3A54">
        <w:rPr>
          <w:rStyle w:val="Emphasis"/>
          <w:highlight w:val="green"/>
        </w:rPr>
        <w:t>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 xml:space="preserve">what Americans expect </w:t>
      </w:r>
      <w:r w:rsidRPr="00FD0AA8">
        <w:rPr>
          <w:rStyle w:val="Emphasis"/>
        </w:rPr>
        <w:t>from</w:t>
      </w:r>
      <w:r w:rsidRPr="00FD0AA8">
        <w:rPr>
          <w:u w:val="single"/>
        </w:rPr>
        <w:t xml:space="preserve"> the </w:t>
      </w:r>
      <w:r w:rsidRPr="00FD0AA8">
        <w:rPr>
          <w:rStyle w:val="Emphasis"/>
        </w:rPr>
        <w:t>news</w:t>
      </w:r>
      <w:r w:rsidRPr="00FD0AA8">
        <w:rPr>
          <w:u w:val="single"/>
        </w:rPr>
        <w:t xml:space="preserve"> </w:t>
      </w:r>
      <w:r w:rsidRPr="009E3A54">
        <w:rPr>
          <w:rStyle w:val="Emphasis"/>
          <w:highlight w:val="green"/>
        </w:rPr>
        <w:t xml:space="preserve">and what they </w:t>
      </w:r>
      <w:r w:rsidRPr="00FD0AA8">
        <w:rPr>
          <w:rStyle w:val="Emphasis"/>
        </w:rPr>
        <w:t xml:space="preserve">think they </w:t>
      </w:r>
      <w:r w:rsidRPr="009E3A54">
        <w:rPr>
          <w:rStyle w:val="Emphasis"/>
          <w:highlight w:val="green"/>
        </w:rPr>
        <w:t>are getting</w:t>
      </w:r>
      <w:r w:rsidRPr="009E3A54">
        <w:rPr>
          <w:u w:val="single"/>
        </w:rPr>
        <w:t xml:space="preserve">. </w:t>
      </w:r>
      <w:r w:rsidRPr="009E3A54">
        <w:rPr>
          <w:rStyle w:val="Emphasis"/>
          <w:highlight w:val="green"/>
          <w:bdr w:val="single" w:sz="18" w:space="0" w:color="auto"/>
        </w:rPr>
        <w:t xml:space="preserve">Perceptions of bias </w:t>
      </w:r>
      <w:r w:rsidRPr="00FD0AA8">
        <w:rPr>
          <w:rStyle w:val="Emphasis"/>
          <w:bdr w:val="single" w:sz="18" w:space="0" w:color="auto"/>
        </w:rPr>
        <w:t xml:space="preserve">are </w:t>
      </w:r>
      <w:r w:rsidRPr="009E3A54">
        <w:rPr>
          <w:rStyle w:val="Emphasis"/>
          <w:highlight w:val="green"/>
          <w:bdr w:val="single" w:sz="18" w:space="0" w:color="auto"/>
        </w:rPr>
        <w:t>increasing</w:t>
      </w:r>
      <w:r w:rsidRPr="009E3A54">
        <w:rPr>
          <w:highlight w:val="green"/>
          <w:u w:val="single"/>
        </w:rPr>
        <w:t xml:space="preserve"> </w:t>
      </w:r>
      <w:r w:rsidRPr="009E3A54">
        <w:rPr>
          <w:u w:val="single"/>
        </w:rPr>
        <w:t xml:space="preserve">too, </w:t>
      </w:r>
      <w:r w:rsidRPr="00FD0AA8">
        <w:rPr>
          <w:rStyle w:val="Emphasis"/>
        </w:rPr>
        <w:t>which</w:t>
      </w:r>
      <w:r w:rsidRPr="00FD0AA8">
        <w:rPr>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 xml:space="preserve">media’s ability to deliver </w:t>
      </w:r>
      <w:r w:rsidRPr="00FD0AA8">
        <w:rPr>
          <w:rStyle w:val="Emphasis"/>
          <w:bdr w:val="single" w:sz="18" w:space="0" w:color="auto"/>
        </w:rPr>
        <w:t xml:space="preserve">on its promise to our </w:t>
      </w:r>
      <w:r w:rsidRPr="009E3A54">
        <w:rPr>
          <w:rStyle w:val="Emphasis"/>
          <w:highlight w:val="green"/>
          <w:bdr w:val="single" w:sz="18" w:space="0" w:color="auto"/>
        </w:rPr>
        <w:t>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335427">
        <w:rPr>
          <w:rStyle w:val="Emphasis"/>
        </w:rPr>
        <w:t xml:space="preserve">Americans’ </w:t>
      </w:r>
      <w:r w:rsidRPr="009E3A54">
        <w:rPr>
          <w:rStyle w:val="Emphasis"/>
          <w:highlight w:val="green"/>
        </w:rPr>
        <w:t xml:space="preserve">hope for </w:t>
      </w:r>
      <w:r w:rsidRPr="00335427">
        <w:rPr>
          <w:rStyle w:val="Emphasis"/>
        </w:rPr>
        <w:t xml:space="preserve">an </w:t>
      </w:r>
      <w:r w:rsidRPr="009E3A54">
        <w:rPr>
          <w:rStyle w:val="Emphasis"/>
          <w:highlight w:val="green"/>
        </w:rPr>
        <w:t>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335427">
        <w:rPr>
          <w:rStyle w:val="Emphasis"/>
        </w:rPr>
        <w:t>they see an</w:t>
      </w:r>
      <w:r w:rsidRPr="00335427">
        <w:rPr>
          <w:sz w:val="16"/>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335427">
        <w:rPr>
          <w:rStyle w:val="Emphasis"/>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1C483E">
        <w:rPr>
          <w:rStyle w:val="Emphasis"/>
        </w:rPr>
        <w:t>One</w:t>
      </w:r>
      <w:r w:rsidRPr="001C483E">
        <w:rPr>
          <w:rStyle w:val="StyleUnderline"/>
        </w:rPr>
        <w:t xml:space="preserve"> of the primary </w:t>
      </w:r>
      <w:r w:rsidRPr="001C483E">
        <w:rPr>
          <w:rStyle w:val="Emphasis"/>
        </w:rPr>
        <w:t>reasons</w:t>
      </w:r>
      <w:r w:rsidRPr="001C483E">
        <w:rPr>
          <w:rStyle w:val="StyleUnderline"/>
        </w:rPr>
        <w:t xml:space="preserve"> </w:t>
      </w:r>
      <w:r w:rsidRPr="001C483E">
        <w:rPr>
          <w:rStyle w:val="Emphasis"/>
        </w:rPr>
        <w:t>Americans</w:t>
      </w:r>
      <w:r w:rsidRPr="001C483E">
        <w:rPr>
          <w:rStyle w:val="StyleUnderline"/>
        </w:rPr>
        <w:t xml:space="preserve"> </w:t>
      </w:r>
      <w:r w:rsidRPr="001C483E">
        <w:rPr>
          <w:rStyle w:val="Emphasis"/>
        </w:rPr>
        <w:t>don’t think the media works</w:t>
      </w:r>
      <w:r w:rsidRPr="001C483E">
        <w:rPr>
          <w:rStyle w:val="StyleUnderline"/>
        </w:rPr>
        <w:t xml:space="preserve"> for </w:t>
      </w:r>
      <w:r w:rsidRPr="001C483E">
        <w:rPr>
          <w:rStyle w:val="Emphasis"/>
        </w:rPr>
        <w:t>them is because of</w:t>
      </w:r>
      <w:r w:rsidRPr="001C483E">
        <w:rPr>
          <w:rStyle w:val="StyleUnderline"/>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 xml:space="preserve">7 in 10 </w:t>
      </w:r>
      <w:r w:rsidRPr="001C483E">
        <w:rPr>
          <w:rStyle w:val="Emphasis"/>
        </w:rPr>
        <w:t>Americans</w:t>
      </w:r>
      <w:r w:rsidRPr="001C483E">
        <w:rPr>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 xml:space="preserve">trying to persuade </w:t>
      </w:r>
      <w:r w:rsidRPr="001C483E">
        <w:rPr>
          <w:rStyle w:val="Emphasis"/>
          <w:bdr w:val="single" w:sz="18" w:space="0" w:color="auto"/>
        </w:rPr>
        <w:t xml:space="preserve">people to adopt a </w:t>
      </w:r>
      <w:r w:rsidRPr="00705AC6">
        <w:rPr>
          <w:rStyle w:val="Emphasis"/>
          <w:highlight w:val="green"/>
          <w:bdr w:val="single" w:sz="18" w:space="0" w:color="auto"/>
        </w:rPr>
        <w:t>certain opinion</w:t>
      </w:r>
      <w:r w:rsidRPr="00705AC6">
        <w:rPr>
          <w:rStyle w:val="StyleUnderline"/>
        </w:rPr>
        <w:t>.</w:t>
      </w:r>
    </w:p>
    <w:p w14:paraId="22A6DE91" w14:textId="77777777" w:rsidR="0001163B" w:rsidRDefault="0001163B" w:rsidP="0001163B">
      <w:pPr>
        <w:pStyle w:val="Heading4"/>
      </w:pPr>
      <w:r>
        <w:t xml:space="preserve">Accountability is critical to a </w:t>
      </w:r>
      <w:r>
        <w:rPr>
          <w:u w:val="single"/>
        </w:rPr>
        <w:t>functioning democracy</w:t>
      </w:r>
      <w:r>
        <w:t xml:space="preserve"> – specifically by an Objective Press.</w:t>
      </w:r>
    </w:p>
    <w:p w14:paraId="76B52349" w14:textId="77777777" w:rsidR="0001163B" w:rsidRPr="000905E1" w:rsidRDefault="0001163B" w:rsidP="0001163B">
      <w:r w:rsidRPr="000905E1">
        <w:rPr>
          <w:rStyle w:val="Style13ptBold"/>
        </w:rPr>
        <w:t>Hamilton and Krosnick 20</w:t>
      </w:r>
      <w:r>
        <w:t xml:space="preserve"> </w:t>
      </w:r>
      <w:hyperlink r:id="rId11" w:history="1">
        <w:r w:rsidRPr="000905E1">
          <w:rPr>
            <w:rStyle w:val="Hyperlink"/>
          </w:rPr>
          <w:t>James Hamilton</w:t>
        </w:r>
      </w:hyperlink>
      <w:r w:rsidRPr="000905E1">
        <w:t> and </w:t>
      </w:r>
      <w:hyperlink r:id="rId12" w:history="1">
        <w:r w:rsidRPr="000905E1">
          <w:rPr>
            <w:rStyle w:val="Hyperlink"/>
          </w:rPr>
          <w:t>Jon Krosnick</w:t>
        </w:r>
      </w:hyperlink>
      <w:r>
        <w:t xml:space="preserve"> </w:t>
      </w:r>
      <w:r w:rsidRPr="000905E1">
        <w:t xml:space="preserve">2-27-2020 "Stanford researchers discuss journalism and democracy in lead up to Super Tuesday" </w:t>
      </w:r>
      <w:hyperlink r:id="rId13"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1E1793B8" w14:textId="77777777" w:rsidR="0001163B" w:rsidRPr="00705AC6" w:rsidRDefault="0001163B" w:rsidP="0001163B">
      <w:pPr>
        <w:rPr>
          <w:rStyle w:val="StyleUnderline"/>
        </w:rPr>
      </w:pPr>
      <w:r w:rsidRPr="009C1182">
        <w:rPr>
          <w:rStyle w:val="Emphasis"/>
        </w:rPr>
        <w:t xml:space="preserve">How important is an </w:t>
      </w:r>
      <w:r w:rsidRPr="009C1182">
        <w:rPr>
          <w:rStyle w:val="Emphasis"/>
          <w:highlight w:val="green"/>
        </w:rPr>
        <w:t>objective media for</w:t>
      </w:r>
      <w:r w:rsidRPr="009C1182">
        <w:rPr>
          <w:rStyle w:val="Emphasis"/>
        </w:rPr>
        <w:t xml:space="preserve"> a </w:t>
      </w:r>
      <w:r w:rsidRPr="009C1182">
        <w:rPr>
          <w:rStyle w:val="Emphasis"/>
          <w:highlight w:val="green"/>
        </w:rPr>
        <w:t>functioning 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 xml:space="preserve">attacks </w:t>
      </w:r>
      <w:r w:rsidRPr="00C321B5">
        <w:rPr>
          <w:rStyle w:val="Emphasis"/>
        </w:rPr>
        <w:t xml:space="preserve">by politicians </w:t>
      </w:r>
      <w:r w:rsidRPr="00705AC6">
        <w:rPr>
          <w:rStyle w:val="Emphasis"/>
          <w:highlight w:val="green"/>
        </w:rPr>
        <w:t xml:space="preserve">on </w:t>
      </w:r>
      <w:r w:rsidRPr="00C321B5">
        <w:rPr>
          <w:rStyle w:val="Emphasis"/>
        </w:rPr>
        <w:t xml:space="preserve">the </w:t>
      </w:r>
      <w:r w:rsidRPr="00705AC6">
        <w:rPr>
          <w:rStyle w:val="Emphasis"/>
          <w:highlight w:val="green"/>
        </w:rPr>
        <w:t xml:space="preserve">credibility </w:t>
      </w:r>
      <w:r w:rsidRPr="00F36261">
        <w:rPr>
          <w:rStyle w:val="Emphasis"/>
          <w:highlight w:val="green"/>
        </w:rPr>
        <w:t>of</w:t>
      </w:r>
      <w:r w:rsidRPr="00C321B5">
        <w:rPr>
          <w:sz w:val="16"/>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C321B5">
        <w:rPr>
          <w:rStyle w:val="Emphasis"/>
        </w:rPr>
        <w:t xml:space="preserve">have been </w:t>
      </w:r>
      <w:r w:rsidRPr="00705AC6">
        <w:rPr>
          <w:rStyle w:val="Emphasis"/>
          <w:highlight w:val="green"/>
        </w:rPr>
        <w:t>part</w:t>
      </w:r>
      <w:r w:rsidRPr="00705AC6">
        <w:rPr>
          <w:sz w:val="16"/>
          <w:highlight w:val="green"/>
        </w:rPr>
        <w:t xml:space="preserve"> </w:t>
      </w:r>
      <w:r w:rsidRPr="00705AC6">
        <w:rPr>
          <w:rStyle w:val="Emphasis"/>
          <w:highlight w:val="green"/>
        </w:rPr>
        <w:t xml:space="preserve">of </w:t>
      </w:r>
      <w:r w:rsidRPr="00420CBC">
        <w:rPr>
          <w:rStyle w:val="Emphasis"/>
        </w:rPr>
        <w:t>a</w:t>
      </w:r>
      <w:r w:rsidRPr="00705AC6">
        <w:rPr>
          <w:sz w:val="16"/>
        </w:rPr>
        <w:t xml:space="preserve"> conscious </w:t>
      </w:r>
      <w:r w:rsidRPr="00705AC6">
        <w:rPr>
          <w:rStyle w:val="Emphasis"/>
          <w:highlight w:val="green"/>
        </w:rPr>
        <w:t xml:space="preserve">strategy to weaken </w:t>
      </w:r>
      <w:r w:rsidRPr="00C321B5">
        <w:rPr>
          <w:rStyle w:val="Emphasis"/>
          <w:bdr w:val="single" w:sz="18" w:space="0" w:color="auto"/>
        </w:rPr>
        <w:t xml:space="preserve">the </w:t>
      </w:r>
      <w:r w:rsidRPr="00705AC6">
        <w:rPr>
          <w:rStyle w:val="Emphasis"/>
          <w:highlight w:val="green"/>
          <w:bdr w:val="single" w:sz="18" w:space="0" w:color="auto"/>
        </w:rPr>
        <w:t>accountability function of reporters</w:t>
      </w:r>
      <w:r w:rsidRPr="00705AC6">
        <w:rPr>
          <w:sz w:val="16"/>
        </w:rPr>
        <w:t xml:space="preserve">. For example, </w:t>
      </w:r>
      <w:r w:rsidRPr="00705AC6">
        <w:rPr>
          <w:rStyle w:val="StyleUnderline"/>
        </w:rPr>
        <w:t xml:space="preserve">attacks on the media as biased </w:t>
      </w:r>
      <w:r w:rsidRPr="00C321B5">
        <w:rPr>
          <w:rStyle w:val="Emphasis"/>
        </w:rPr>
        <w:t>during</w:t>
      </w:r>
      <w:r w:rsidRPr="00C321B5">
        <w:rPr>
          <w:rStyle w:val="StyleUnderline"/>
        </w:rPr>
        <w:t xml:space="preserve"> President Richard </w:t>
      </w:r>
      <w:r w:rsidRPr="00C321B5">
        <w:rPr>
          <w:rStyle w:val="Emphasis"/>
        </w:rPr>
        <w:t>Nixon’s administration</w:t>
      </w:r>
      <w:r w:rsidRPr="00705AC6">
        <w:rPr>
          <w:rStyle w:val="StyleUnderline"/>
        </w:rPr>
        <w:t>, especially by Vice President Spiro Agnew, were frequent and virulent</w:t>
      </w:r>
      <w:r w:rsidRPr="00705AC6">
        <w:rPr>
          <w:sz w:val="16"/>
        </w:rPr>
        <w:t xml:space="preserve">. Krosnick: </w:t>
      </w:r>
      <w:r w:rsidRPr="00ED5FCB">
        <w:rPr>
          <w:rStyle w:val="Emphasis"/>
        </w:rPr>
        <w:t xml:space="preserve">In recent years, </w:t>
      </w:r>
      <w:r w:rsidRPr="00164D1D">
        <w:rPr>
          <w:rStyle w:val="Emphasis"/>
        </w:rPr>
        <w:t>we have seen</w:t>
      </w:r>
      <w:r w:rsidRPr="00164D1D">
        <w:rPr>
          <w:sz w:val="16"/>
        </w:rPr>
        <w:t xml:space="preserve"> </w:t>
      </w:r>
      <w:r w:rsidRPr="00705AC6">
        <w:rPr>
          <w:sz w:val="16"/>
        </w:rPr>
        <w:t xml:space="preserve">a </w:t>
      </w:r>
      <w:r w:rsidRPr="00164D1D">
        <w:rPr>
          <w:rStyle w:val="Emphasis"/>
        </w:rPr>
        <w:t>collapse of</w:t>
      </w:r>
      <w:r w:rsidRPr="00164D1D">
        <w:rPr>
          <w:sz w:val="16"/>
        </w:rPr>
        <w:t xml:space="preserve"> the </w:t>
      </w:r>
      <w:r w:rsidRPr="00164D1D">
        <w:rPr>
          <w:rStyle w:val="Emphasis"/>
        </w:rPr>
        <w:t>notion that</w:t>
      </w:r>
      <w:r w:rsidRPr="00164D1D">
        <w:rPr>
          <w:sz w:val="16"/>
        </w:rPr>
        <w:t xml:space="preserve"> </w:t>
      </w:r>
      <w:r w:rsidRPr="00164D1D">
        <w:rPr>
          <w:rStyle w:val="Emphasis"/>
        </w:rPr>
        <w:t>politically relevant facts can be discerned by news professionals</w:t>
      </w:r>
      <w:r w:rsidRPr="00164D1D">
        <w:rPr>
          <w:sz w:val="16"/>
        </w:rPr>
        <w:t>,</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 xml:space="preserve">voters uncertain about </w:t>
      </w:r>
      <w:r w:rsidRPr="00164D1D">
        <w:rPr>
          <w:rStyle w:val="Emphasis"/>
        </w:rPr>
        <w:t>whether</w:t>
      </w:r>
      <w:r w:rsidRPr="00164D1D">
        <w:rPr>
          <w:sz w:val="16"/>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 xml:space="preserve">Social media </w:t>
      </w:r>
      <w:r w:rsidRPr="00164D1D">
        <w:rPr>
          <w:rStyle w:val="Emphasis"/>
        </w:rPr>
        <w:t xml:space="preserve">has </w:t>
      </w:r>
      <w:r w:rsidRPr="00705AC6">
        <w:rPr>
          <w:rStyle w:val="Emphasis"/>
          <w:highlight w:val="green"/>
        </w:rPr>
        <w:t>allowed</w:t>
      </w:r>
      <w:r w:rsidRPr="00705AC6">
        <w:rPr>
          <w:sz w:val="16"/>
          <w:highlight w:val="green"/>
        </w:rPr>
        <w:t xml:space="preserve"> </w:t>
      </w:r>
      <w:r w:rsidRPr="00164D1D">
        <w:rPr>
          <w:rStyle w:val="Emphasis"/>
        </w:rPr>
        <w:t>individuals</w:t>
      </w:r>
      <w:r w:rsidRPr="00164D1D">
        <w:rPr>
          <w:sz w:val="16"/>
        </w:rPr>
        <w:t xml:space="preserve"> </w:t>
      </w:r>
      <w:r w:rsidRPr="00705AC6">
        <w:rPr>
          <w:sz w:val="16"/>
        </w:rPr>
        <w:t xml:space="preserve">and small organizations </w:t>
      </w:r>
      <w:r w:rsidRPr="00164D1D">
        <w:rPr>
          <w:rStyle w:val="Emphasis"/>
        </w:rPr>
        <w:t xml:space="preserve">to </w:t>
      </w:r>
      <w:r w:rsidRPr="00705AC6">
        <w:rPr>
          <w:rStyle w:val="Emphasis"/>
          <w:highlight w:val="green"/>
        </w:rPr>
        <w:t>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 xml:space="preserve">directly to voters, unmediated by </w:t>
      </w:r>
      <w:r w:rsidRPr="00164D1D">
        <w:rPr>
          <w:rStyle w:val="Emphasis"/>
          <w:bdr w:val="single" w:sz="18" w:space="0" w:color="auto"/>
        </w:rPr>
        <w:t xml:space="preserve">major </w:t>
      </w:r>
      <w:r w:rsidRPr="00705AC6">
        <w:rPr>
          <w:rStyle w:val="Emphasis"/>
          <w:highlight w:val="green"/>
          <w:bdr w:val="single" w:sz="18" w:space="0" w:color="auto"/>
        </w:rPr>
        <w:t>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164D1D">
        <w:rPr>
          <w:rStyle w:val="Emphasis"/>
        </w:rPr>
        <w:t xml:space="preserve">because </w:t>
      </w:r>
      <w:r w:rsidRPr="00705AC6">
        <w:rPr>
          <w:rStyle w:val="Emphasis"/>
          <w:highlight w:val="green"/>
        </w:rPr>
        <w:t xml:space="preserve">different news sources </w:t>
      </w:r>
      <w:r w:rsidRPr="00164D1D">
        <w:rPr>
          <w:rStyle w:val="Emphasis"/>
        </w:rPr>
        <w:t xml:space="preserve">are </w:t>
      </w:r>
      <w:r w:rsidRPr="00705AC6">
        <w:rPr>
          <w:rStyle w:val="Emphasis"/>
          <w:highlight w:val="green"/>
        </w:rPr>
        <w:t>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t>
      </w:r>
      <w:r w:rsidRPr="00164D1D">
        <w:rPr>
          <w:rStyle w:val="Emphasis"/>
        </w:rPr>
        <w:t xml:space="preserve">will </w:t>
      </w:r>
      <w:r w:rsidRPr="00705AC6">
        <w:rPr>
          <w:rStyle w:val="StyleUnderline"/>
        </w:rPr>
        <w:t xml:space="preserve">now </w:t>
      </w:r>
      <w:r w:rsidRPr="00705AC6">
        <w:rPr>
          <w:rStyle w:val="Emphasis"/>
          <w:highlight w:val="green"/>
          <w:bdr w:val="single" w:sz="18" w:space="0" w:color="auto"/>
        </w:rPr>
        <w:t xml:space="preserve">end up with </w:t>
      </w:r>
      <w:r w:rsidRPr="00164D1D">
        <w:rPr>
          <w:rStyle w:val="Emphasis"/>
          <w:bdr w:val="single" w:sz="18" w:space="0" w:color="auto"/>
        </w:rPr>
        <w:t xml:space="preserve">more </w:t>
      </w:r>
      <w:r w:rsidRPr="00705AC6">
        <w:rPr>
          <w:rStyle w:val="Emphasis"/>
          <w:highlight w:val="green"/>
          <w:bdr w:val="single" w:sz="18" w:space="0" w:color="auto"/>
        </w:rPr>
        <w:t>disparate views of reality</w:t>
      </w:r>
      <w:r w:rsidRPr="00705AC6">
        <w:rPr>
          <w:rStyle w:val="StyleUnderline"/>
          <w:highlight w:val="green"/>
        </w:rPr>
        <w:t xml:space="preserve"> </w:t>
      </w:r>
      <w:r w:rsidRPr="00705AC6">
        <w:rPr>
          <w:rStyle w:val="StyleUnderline"/>
        </w:rPr>
        <w:t>than was the case decades ago.</w:t>
      </w:r>
    </w:p>
    <w:p w14:paraId="098AB86A" w14:textId="77777777" w:rsidR="0001163B" w:rsidRDefault="0001163B" w:rsidP="0001163B">
      <w:pPr>
        <w:pStyle w:val="Heading4"/>
      </w:pPr>
      <w:r>
        <w:t xml:space="preserve">Democracy solves </w:t>
      </w:r>
      <w:r>
        <w:rPr>
          <w:u w:val="single"/>
        </w:rPr>
        <w:t>Nuclear War</w:t>
      </w:r>
      <w:r>
        <w:t>.</w:t>
      </w:r>
    </w:p>
    <w:p w14:paraId="29D16153" w14:textId="77777777" w:rsidR="0001163B" w:rsidRPr="00970852" w:rsidRDefault="0001163B" w:rsidP="0001163B">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608F6413" w14:textId="77777777" w:rsidR="0001163B" w:rsidRDefault="0001163B" w:rsidP="0001163B">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5F72AF">
        <w:rPr>
          <w:rStyle w:val="Emphasis"/>
        </w:rPr>
        <w:t xml:space="preserve">and </w:t>
      </w:r>
      <w:r w:rsidRPr="00FF2566">
        <w:rPr>
          <w:rStyle w:val="Emphasis"/>
          <w:highlight w:val="green"/>
        </w:rPr>
        <w:t>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 xml:space="preserve">Moscow and Beijing </w:t>
      </w:r>
      <w:r w:rsidRPr="005F72AF">
        <w:rPr>
          <w:rStyle w:val="Emphasis"/>
        </w:rPr>
        <w:t xml:space="preserve">are </w:t>
      </w:r>
      <w:r w:rsidRPr="00FF2566">
        <w:rPr>
          <w:rStyle w:val="Emphasis"/>
          <w:highlight w:val="green"/>
        </w:rPr>
        <w:t>on the wrong side of history</w:t>
      </w:r>
      <w:r w:rsidRPr="00970852">
        <w:rPr>
          <w:rStyle w:val="StyleUnderline"/>
        </w:rPr>
        <w:t xml:space="preserve">; </w:t>
      </w:r>
      <w:r w:rsidRPr="005F72AF">
        <w:rPr>
          <w:rStyle w:val="Emphasis"/>
        </w:rPr>
        <w:t>that</w:t>
      </w:r>
      <w:r w:rsidRPr="005F72AF">
        <w:rPr>
          <w:rStyle w:val="StyleUnderline"/>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 xml:space="preserve">In </w:t>
      </w:r>
      <w:r w:rsidRPr="005F72AF">
        <w:rPr>
          <w:rStyle w:val="Emphasis"/>
        </w:rPr>
        <w:t xml:space="preserve">our </w:t>
      </w:r>
      <w:r w:rsidRPr="00FF2566">
        <w:rPr>
          <w:rStyle w:val="Emphasis"/>
          <w:highlight w:val="green"/>
        </w:rPr>
        <w:t>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77FF0C35" w14:textId="77777777" w:rsidR="0001163B" w:rsidRDefault="0001163B" w:rsidP="0001163B">
      <w:pPr>
        <w:pStyle w:val="Heading4"/>
      </w:pPr>
      <w:r>
        <w:t xml:space="preserve">Nuke war causes extinction AND outweighs </w:t>
      </w:r>
      <w:r w:rsidRPr="00C339DB">
        <w:rPr>
          <w:u w:val="single"/>
        </w:rPr>
        <w:t>other</w:t>
      </w:r>
      <w:r>
        <w:t xml:space="preserve"> existential risks</w:t>
      </w:r>
    </w:p>
    <w:p w14:paraId="0E844F42" w14:textId="77777777" w:rsidR="0001163B" w:rsidRPr="00E530E8" w:rsidRDefault="0001163B" w:rsidP="0001163B">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04E15027" w14:textId="77777777" w:rsidR="0001163B" w:rsidRDefault="0001163B" w:rsidP="0001163B">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 xml:space="preserve">threatens human survival with </w:t>
      </w:r>
      <w:r w:rsidRPr="001D3464">
        <w:rPr>
          <w:rStyle w:val="Emphasis"/>
        </w:rPr>
        <w:t xml:space="preserve">an </w:t>
      </w:r>
      <w:r w:rsidRPr="003C713A">
        <w:rPr>
          <w:rStyle w:val="Emphasis"/>
          <w:highlight w:val="green"/>
        </w:rPr>
        <w:t xml:space="preserve">immediacy that </w:t>
      </w:r>
      <w:r w:rsidRPr="001D3464">
        <w:rPr>
          <w:rStyle w:val="Emphasis"/>
        </w:rPr>
        <w:t xml:space="preserve">even </w:t>
      </w:r>
      <w:r w:rsidRPr="003C713A">
        <w:rPr>
          <w:rStyle w:val="Emphasis"/>
          <w:highlight w:val="green"/>
        </w:rPr>
        <w:t>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2CC8BFC" w14:textId="77777777" w:rsidR="0001163B" w:rsidRPr="0019145B" w:rsidRDefault="0001163B" w:rsidP="0001163B">
      <w:pPr>
        <w:pStyle w:val="Heading4"/>
      </w:pPr>
      <w:r>
        <w:t xml:space="preserve">Democratic Peace Theory is </w:t>
      </w:r>
      <w:r>
        <w:rPr>
          <w:u w:val="single"/>
        </w:rPr>
        <w:t>robustly valid</w:t>
      </w:r>
      <w:r>
        <w:t>.</w:t>
      </w:r>
    </w:p>
    <w:p w14:paraId="0C2315A5" w14:textId="77777777" w:rsidR="0001163B" w:rsidRPr="00464409" w:rsidRDefault="0001163B" w:rsidP="0001163B">
      <w:r w:rsidRPr="00464409">
        <w:rPr>
          <w:rStyle w:val="Style13ptBold"/>
        </w:rPr>
        <w:t>Bingham 12</w:t>
      </w:r>
      <w:r>
        <w:t xml:space="preserve"> </w:t>
      </w:r>
      <w:r w:rsidRPr="00464409">
        <w:t>James Bingham. Jun 1</w:t>
      </w:r>
      <w:proofErr w:type="gramStart"/>
      <w:r w:rsidRPr="00464409">
        <w:t xml:space="preserve"> 2012</w:t>
      </w:r>
      <w:proofErr w:type="gramEnd"/>
      <w:r w:rsidRPr="00464409">
        <w:t>. How Accurate is Democratic Peace Theory? https://www.e-ir.info/2012/06/01/how-accurate-is-democratic-peace-theory/?fbclid=IwAR1-4lj6dJSRGPYsKrJq6Jv_2TY_NjrmxYHfP93Y2Lq1JX_ipfByeGOQ3aE</w:t>
      </w:r>
    </w:p>
    <w:p w14:paraId="39021F47" w14:textId="77777777" w:rsidR="0001163B" w:rsidRPr="00E403C3" w:rsidRDefault="0001163B" w:rsidP="0001163B">
      <w:pPr>
        <w:rPr>
          <w:sz w:val="16"/>
        </w:rPr>
      </w:pPr>
      <w:r w:rsidRPr="00007C02">
        <w:rPr>
          <w:sz w:val="16"/>
        </w:rPr>
        <w:t xml:space="preserve">Democratic peace theory is reliant on the ideology of liberalism. The liberal ideology of civil liberties such as personal and political freedoms, </w:t>
      </w:r>
      <w:proofErr w:type="gramStart"/>
      <w:r w:rsidRPr="00007C02">
        <w:rPr>
          <w:sz w:val="16"/>
        </w:rPr>
        <w:t>democracy</w:t>
      </w:r>
      <w:proofErr w:type="gramEnd"/>
      <w:r w:rsidRPr="00007C02">
        <w:rPr>
          <w:sz w:val="16"/>
        </w:rPr>
        <w:t xml:space="preserve"> and economic growth, are paired with the concepts of democratic institutions and fairly elected governments that have been selected from a choice of political groups. A liberal democracy can therefore be defined as ‘a state that instantiates liberal ideas, one where liberalism is the dominant ideology and citizens have leverage over war decisions.’</w:t>
      </w:r>
      <w:hyperlink r:id="rId15" w:anchor="_ftn9" w:history="1">
        <w:r w:rsidRPr="00007C02">
          <w:rPr>
            <w:rStyle w:val="Hyperlink"/>
            <w:sz w:val="16"/>
          </w:rPr>
          <w:t>[9]</w:t>
        </w:r>
      </w:hyperlink>
      <w:r w:rsidRPr="00007C02">
        <w:rPr>
          <w:sz w:val="16"/>
        </w:rPr>
        <w:t xml:space="preserve"> </w:t>
      </w:r>
      <w:r w:rsidRPr="00007C02">
        <w:rPr>
          <w:rStyle w:val="StyleUnderline"/>
        </w:rPr>
        <w:t xml:space="preserve">Democratic peace is the theory that liberal </w:t>
      </w:r>
      <w:r w:rsidRPr="00007C02">
        <w:rPr>
          <w:rStyle w:val="StyleUnderline"/>
          <w:highlight w:val="green"/>
        </w:rPr>
        <w:t xml:space="preserve">democracies </w:t>
      </w:r>
      <w:r w:rsidRPr="001D3464">
        <w:rPr>
          <w:rStyle w:val="StyleUnderline"/>
        </w:rPr>
        <w:t xml:space="preserve">are </w:t>
      </w:r>
      <w:r w:rsidRPr="00007C02">
        <w:rPr>
          <w:rStyle w:val="StyleUnderline"/>
          <w:highlight w:val="green"/>
        </w:rPr>
        <w:t>less likely to go to war</w:t>
      </w:r>
      <w:r w:rsidRPr="00007C02">
        <w:rPr>
          <w:rStyle w:val="StyleUnderline"/>
        </w:rPr>
        <w:t xml:space="preserve"> with one another as with other forms of government, specifically </w:t>
      </w:r>
      <w:r w:rsidRPr="00383C5B">
        <w:rPr>
          <w:rStyle w:val="Emphasis"/>
        </w:rPr>
        <w:t>due to</w:t>
      </w:r>
      <w:r w:rsidRPr="00383C5B">
        <w:rPr>
          <w:rStyle w:val="StyleUnderline"/>
        </w:rPr>
        <w:t xml:space="preserve"> </w:t>
      </w:r>
      <w:r w:rsidRPr="00007C02">
        <w:rPr>
          <w:rStyle w:val="StyleUnderline"/>
        </w:rPr>
        <w:t xml:space="preserve">the </w:t>
      </w:r>
      <w:r w:rsidRPr="00464409">
        <w:rPr>
          <w:rStyle w:val="Emphasis"/>
          <w:highlight w:val="green"/>
          <w:bdr w:val="single" w:sz="18" w:space="0" w:color="auto"/>
        </w:rPr>
        <w:t>nature of liberal political ideology</w:t>
      </w:r>
      <w:r w:rsidRPr="00464409">
        <w:rPr>
          <w:rStyle w:val="StyleUnderline"/>
          <w:highlight w:val="green"/>
        </w:rPr>
        <w:t xml:space="preserve"> </w:t>
      </w:r>
      <w:r w:rsidRPr="00464409">
        <w:rPr>
          <w:rStyle w:val="Emphasis"/>
          <w:highlight w:val="green"/>
        </w:rPr>
        <w:t>and</w:t>
      </w:r>
      <w:r w:rsidRPr="00464409">
        <w:rPr>
          <w:rStyle w:val="StyleUnderline"/>
          <w:highlight w:val="green"/>
        </w:rPr>
        <w:t xml:space="preserve"> </w:t>
      </w:r>
      <w:r w:rsidRPr="00464409">
        <w:rPr>
          <w:rStyle w:val="StyleUnderline"/>
        </w:rPr>
        <w:t xml:space="preserve">the </w:t>
      </w:r>
      <w:r w:rsidRPr="00464409">
        <w:rPr>
          <w:rStyle w:val="Emphasis"/>
          <w:highlight w:val="green"/>
        </w:rPr>
        <w:t>pacifying influence of democracy</w:t>
      </w:r>
      <w:r w:rsidRPr="00464409">
        <w:rPr>
          <w:rStyle w:val="StyleUnderline"/>
        </w:rPr>
        <w:t xml:space="preserve">. </w:t>
      </w:r>
      <w:r w:rsidRPr="00464409">
        <w:rPr>
          <w:sz w:val="16"/>
        </w:rPr>
        <w:t xml:space="preserve">The premise of the theory is that liberals believe that individuals, regardless of government, are fundamentally the same; that going to war against a </w:t>
      </w:r>
      <w:r w:rsidRPr="00464409">
        <w:rPr>
          <w:rStyle w:val="StyleUnderline"/>
        </w:rPr>
        <w:t>fellow liberal democracy would be harmful to one’s own well-being due to the damage to the peace necessary for liberal democracies to economically exist in</w:t>
      </w:r>
      <w:r w:rsidRPr="00464409">
        <w:rPr>
          <w:sz w:val="16"/>
        </w:rPr>
        <w:t xml:space="preserve">. Peace is to be maintained through political negotiation and war only used against illiberal and undemocratic states </w:t>
      </w:r>
      <w:proofErr w:type="gramStart"/>
      <w:r w:rsidRPr="00464409">
        <w:rPr>
          <w:sz w:val="16"/>
        </w:rPr>
        <w:t>in order to</w:t>
      </w:r>
      <w:proofErr w:type="gramEnd"/>
      <w:r w:rsidRPr="00464409">
        <w:rPr>
          <w:sz w:val="16"/>
        </w:rPr>
        <w:t xml:space="preserve"> maintain the peaceful status quo. </w:t>
      </w:r>
      <w:r w:rsidRPr="00464409">
        <w:rPr>
          <w:rStyle w:val="StyleUnderline"/>
        </w:rPr>
        <w:t>Peace is a prerequisite for self-determination and material gain, key liberal concepts, and hence it is argued, by proponents of the theory, that liberal democracies are less likely to break this peace unless to restore their own liberal status – war against another liberal</w:t>
      </w:r>
      <w:r w:rsidRPr="00464409">
        <w:rPr>
          <w:sz w:val="16"/>
        </w:rPr>
        <w:t xml:space="preserve"> democracy therefore would unnecessarily break the peace necessary for liberalism to exist. </w:t>
      </w:r>
      <w:r w:rsidRPr="00464409">
        <w:rPr>
          <w:rStyle w:val="StyleUnderline"/>
        </w:rPr>
        <w:t>Relations between liberal and illiberal states may be less stable, but the</w:t>
      </w:r>
      <w:r w:rsidRPr="00007C02">
        <w:rPr>
          <w:rStyle w:val="StyleUnderline"/>
        </w:rPr>
        <w:t xml:space="preserve"> democratic peace theory argues that </w:t>
      </w:r>
      <w:proofErr w:type="gramStart"/>
      <w:r w:rsidRPr="00007C02">
        <w:rPr>
          <w:rStyle w:val="StyleUnderline"/>
        </w:rPr>
        <w:t>as long as</w:t>
      </w:r>
      <w:proofErr w:type="gramEnd"/>
      <w:r w:rsidRPr="00007C02">
        <w:rPr>
          <w:rStyle w:val="StyleUnderline"/>
        </w:rPr>
        <w:t xml:space="preserve"> both are free democracies, then war is more likely to be avoided than when a liberal democracy is confronted with a non-democratic state.</w:t>
      </w:r>
      <w:r>
        <w:rPr>
          <w:rStyle w:val="StyleUnderline"/>
        </w:rPr>
        <w:t xml:space="preserve"> </w:t>
      </w:r>
      <w:r w:rsidRPr="00007C02">
        <w:rPr>
          <w:sz w:val="16"/>
        </w:rPr>
        <w:t xml:space="preserve">Two strands of thought surrounding the theory exist in </w:t>
      </w:r>
      <w:proofErr w:type="gramStart"/>
      <w:r w:rsidRPr="00007C02">
        <w:rPr>
          <w:sz w:val="16"/>
        </w:rPr>
        <w:t>parallel;</w:t>
      </w:r>
      <w:proofErr w:type="gramEnd"/>
      <w:r w:rsidRPr="00007C02">
        <w:rPr>
          <w:sz w:val="16"/>
        </w:rPr>
        <w:t xml:space="preserve"> structural and normative theories. The structural side of the democratic peace theory is concerned with how liberal institutions within a state encourage and participate in free debate, in theory removing the capacity of leaders to follow ambitions outside of the public interest. </w:t>
      </w:r>
      <w:r w:rsidRPr="00007C02">
        <w:rPr>
          <w:rStyle w:val="StyleUnderline"/>
        </w:rPr>
        <w:t xml:space="preserve">The </w:t>
      </w:r>
      <w:r w:rsidRPr="00007C02">
        <w:rPr>
          <w:rStyle w:val="StyleUnderline"/>
          <w:highlight w:val="green"/>
        </w:rPr>
        <w:t>decision to</w:t>
      </w:r>
      <w:r w:rsidRPr="00007C02">
        <w:rPr>
          <w:rStyle w:val="StyleUnderline"/>
        </w:rPr>
        <w:t xml:space="preserve"> </w:t>
      </w:r>
      <w:r w:rsidRPr="00383C5B">
        <w:rPr>
          <w:rStyle w:val="StyleUnderline"/>
          <w:highlight w:val="green"/>
        </w:rPr>
        <w:t>go to war</w:t>
      </w:r>
      <w:r w:rsidRPr="00007C02">
        <w:rPr>
          <w:rStyle w:val="StyleUnderline"/>
        </w:rPr>
        <w:t xml:space="preserve"> taken within a liberal democracy </w:t>
      </w:r>
      <w:r w:rsidRPr="00007C02">
        <w:rPr>
          <w:rStyle w:val="StyleUnderline"/>
          <w:highlight w:val="green"/>
        </w:rPr>
        <w:t>must</w:t>
      </w:r>
      <w:r w:rsidRPr="00007C02">
        <w:rPr>
          <w:rStyle w:val="StyleUnderline"/>
        </w:rPr>
        <w:t xml:space="preserve"> first </w:t>
      </w:r>
      <w:r w:rsidRPr="00C414B6">
        <w:rPr>
          <w:rStyle w:val="Emphasis"/>
          <w:highlight w:val="green"/>
          <w:bdr w:val="single" w:sz="18" w:space="0" w:color="auto"/>
        </w:rPr>
        <w:t>pass through several constitutional institutions</w:t>
      </w:r>
      <w:r w:rsidRPr="00C414B6">
        <w:rPr>
          <w:rStyle w:val="Emphasis"/>
          <w:bdr w:val="single" w:sz="18" w:space="0" w:color="auto"/>
        </w:rPr>
        <w:t xml:space="preserve"> </w:t>
      </w:r>
      <w:r w:rsidRPr="00007C02">
        <w:rPr>
          <w:rStyle w:val="StyleUnderline"/>
        </w:rPr>
        <w:t>that place constraints on the ability to take quick, single-minded decisions. Hence, the liberal democracy is deemed rational and (in theory) allows the public to effectively control the decision to go to war.</w:t>
      </w:r>
      <w:r>
        <w:rPr>
          <w:rStyle w:val="StyleUnderline"/>
        </w:rPr>
        <w:t xml:space="preserve"> </w:t>
      </w:r>
      <w:r w:rsidRPr="00007C02">
        <w:rPr>
          <w:sz w:val="16"/>
        </w:rPr>
        <w:t>The second strand is more abstract; – the normative side of the democratic peace theory argues that it is the liberal ideology that prevents wars between liberal democratic states. Wars against fellow liberal states would be unjust and disrupt the peace that liberal democracies regard as essential to individual development. The importance of perception in highlighted here; states may not regard another state as either liberal or democratic and hence their attitude towards such a state is altered, often towards a more aggressive stance. An example of this is the War of 1812, fought when ‘almost no Americans considered England a democracy.’</w:t>
      </w:r>
      <w:hyperlink r:id="rId16" w:anchor="_ftn10" w:history="1">
        <w:r w:rsidRPr="00007C02">
          <w:rPr>
            <w:rStyle w:val="Hyperlink"/>
            <w:sz w:val="16"/>
          </w:rPr>
          <w:t>[10]</w:t>
        </w:r>
      </w:hyperlink>
      <w:r w:rsidRPr="00007C02">
        <w:rPr>
          <w:sz w:val="16"/>
        </w:rPr>
        <w:t xml:space="preserve"> These two strands of the democratic peace theory work in tandem (a ‘synergy’</w:t>
      </w:r>
      <w:hyperlink r:id="rId17" w:anchor="_ftn11" w:history="1">
        <w:r w:rsidRPr="00007C02">
          <w:rPr>
            <w:rStyle w:val="Hyperlink"/>
            <w:sz w:val="16"/>
          </w:rPr>
          <w:t>[11]</w:t>
        </w:r>
      </w:hyperlink>
      <w:r w:rsidRPr="00007C02">
        <w:rPr>
          <w:sz w:val="16"/>
        </w:rPr>
        <w:t xml:space="preserve">) to influence foreign policy decisions; – it is the democratic constraints and ideological pressures that contribute to leaders’ unwillingness to go to war with fellow liberal democracies. There are many supporting arguments in </w:t>
      </w:r>
      <w:proofErr w:type="spellStart"/>
      <w:r w:rsidRPr="00007C02">
        <w:rPr>
          <w:sz w:val="16"/>
        </w:rPr>
        <w:t>favour</w:t>
      </w:r>
      <w:proofErr w:type="spellEnd"/>
      <w:r w:rsidRPr="00007C02">
        <w:rPr>
          <w:sz w:val="16"/>
        </w:rPr>
        <w:t xml:space="preserve"> of the democratic peace theory, drawing from multiple academic areas. </w:t>
      </w:r>
      <w:r w:rsidRPr="00007C02">
        <w:rPr>
          <w:rStyle w:val="StyleUnderline"/>
        </w:rPr>
        <w:t xml:space="preserve">The use of </w:t>
      </w:r>
      <w:r w:rsidRPr="00007C02">
        <w:rPr>
          <w:rStyle w:val="Emphasis"/>
          <w:highlight w:val="green"/>
        </w:rPr>
        <w:t>statistical analysis</w:t>
      </w:r>
      <w:r w:rsidRPr="00007C02">
        <w:rPr>
          <w:rStyle w:val="StyleUnderline"/>
        </w:rPr>
        <w:t xml:space="preserve"> by proponents of the theory has </w:t>
      </w:r>
      <w:r w:rsidRPr="00007C02">
        <w:rPr>
          <w:rStyle w:val="StyleUnderline"/>
          <w:highlight w:val="green"/>
        </w:rPr>
        <w:t>indicated</w:t>
      </w:r>
      <w:r w:rsidRPr="00007C02">
        <w:rPr>
          <w:rStyle w:val="StyleUnderline"/>
        </w:rPr>
        <w:t xml:space="preserve"> that </w:t>
      </w:r>
      <w:r w:rsidRPr="00383C5B">
        <w:rPr>
          <w:rStyle w:val="StyleUnderline"/>
        </w:rPr>
        <w:t>historically</w:t>
      </w:r>
      <w:r w:rsidRPr="00007C02">
        <w:rPr>
          <w:rStyle w:val="StyleUnderline"/>
        </w:rPr>
        <w:t xml:space="preserve">, </w:t>
      </w:r>
      <w:r w:rsidRPr="00383C5B">
        <w:rPr>
          <w:rStyle w:val="Emphasis"/>
        </w:rPr>
        <w:t xml:space="preserve">there have been </w:t>
      </w:r>
      <w:r w:rsidRPr="00007C02">
        <w:rPr>
          <w:rStyle w:val="Emphasis"/>
          <w:highlight w:val="green"/>
        </w:rPr>
        <w:t>fewer wars between liberal democracies</w:t>
      </w:r>
      <w:r w:rsidRPr="00007C02">
        <w:rPr>
          <w:rStyle w:val="StyleUnderline"/>
        </w:rPr>
        <w:t xml:space="preserve"> than between different types of governments</w:t>
      </w:r>
      <w:r w:rsidRPr="00007C02">
        <w:rPr>
          <w:sz w:val="16"/>
        </w:rPr>
        <w:t>. The academic Bremer states; ‘</w:t>
      </w:r>
      <w:r w:rsidRPr="00007C02">
        <w:rPr>
          <w:rStyle w:val="StyleUnderline"/>
          <w:highlight w:val="green"/>
        </w:rPr>
        <w:t xml:space="preserve">even after </w:t>
      </w:r>
      <w:r w:rsidRPr="00C414B6">
        <w:rPr>
          <w:rStyle w:val="Emphasis"/>
          <w:highlight w:val="green"/>
          <w:bdr w:val="single" w:sz="18" w:space="0" w:color="auto"/>
        </w:rPr>
        <w:t>controlling for a large number of factors</w:t>
      </w:r>
      <w:r w:rsidRPr="00007C02">
        <w:rPr>
          <w:rStyle w:val="StyleUnderline"/>
        </w:rPr>
        <w:t>… democracy’s conflict-reducing effect remains strong</w:t>
      </w:r>
      <w:r w:rsidRPr="00007C02">
        <w:rPr>
          <w:sz w:val="16"/>
        </w:rPr>
        <w:t>.’</w:t>
      </w:r>
      <w:hyperlink r:id="rId18" w:anchor="_ftn12" w:history="1">
        <w:r w:rsidRPr="00007C02">
          <w:rPr>
            <w:rStyle w:val="Hyperlink"/>
            <w:sz w:val="16"/>
          </w:rPr>
          <w:t>[12]</w:t>
        </w:r>
      </w:hyperlink>
      <w:r w:rsidRPr="00007C02">
        <w:rPr>
          <w:sz w:val="16"/>
        </w:rPr>
        <w:t xml:space="preserve"> This statistical analysis took into account the possible influences of factors such as </w:t>
      </w:r>
      <w:r w:rsidRPr="00007C02">
        <w:rPr>
          <w:rStyle w:val="StyleUnderline"/>
          <w:highlight w:val="green"/>
        </w:rPr>
        <w:t>alliance structures</w:t>
      </w:r>
      <w:r w:rsidRPr="00007C02">
        <w:rPr>
          <w:rStyle w:val="StyleUnderline"/>
        </w:rPr>
        <w:t xml:space="preserve">, economic </w:t>
      </w:r>
      <w:r w:rsidRPr="00007C02">
        <w:rPr>
          <w:rStyle w:val="StyleUnderline"/>
          <w:highlight w:val="green"/>
        </w:rPr>
        <w:t>wealth</w:t>
      </w:r>
      <w:r w:rsidRPr="00007C02">
        <w:rPr>
          <w:rStyle w:val="StyleUnderline"/>
        </w:rPr>
        <w:t xml:space="preserve"> and political </w:t>
      </w:r>
      <w:r w:rsidRPr="00007C02">
        <w:rPr>
          <w:rStyle w:val="StyleUnderline"/>
          <w:highlight w:val="green"/>
        </w:rPr>
        <w:t>stability</w:t>
      </w:r>
      <w:r w:rsidRPr="00007C02">
        <w:rPr>
          <w:sz w:val="16"/>
        </w:rPr>
        <w:t xml:space="preserve"> to produce a </w:t>
      </w:r>
      <w:r w:rsidRPr="00007C02">
        <w:rPr>
          <w:rStyle w:val="Emphasis"/>
        </w:rPr>
        <w:t>comprehensive statistical analysis</w:t>
      </w:r>
      <w:r w:rsidRPr="00007C02">
        <w:rPr>
          <w:sz w:val="16"/>
        </w:rPr>
        <w:t xml:space="preserve"> of the ‘conflict-proneness’</w:t>
      </w:r>
      <w:hyperlink r:id="rId19" w:anchor="_ftn13" w:history="1">
        <w:r w:rsidRPr="00007C02">
          <w:rPr>
            <w:rStyle w:val="Hyperlink"/>
            <w:sz w:val="16"/>
          </w:rPr>
          <w:t>[13]</w:t>
        </w:r>
      </w:hyperlink>
      <w:r w:rsidRPr="00007C02">
        <w:rPr>
          <w:sz w:val="16"/>
        </w:rPr>
        <w:t xml:space="preserve"> of democratic governments. Democracies have made up a small percentage of the total number of state powers on the world stage until relatively recently, hence although the total number of military engagements between democratic state has increased, this </w:t>
      </w:r>
      <w:proofErr w:type="gramStart"/>
      <w:r w:rsidRPr="00007C02">
        <w:rPr>
          <w:sz w:val="16"/>
        </w:rPr>
        <w:t>has to</w:t>
      </w:r>
      <w:proofErr w:type="gramEnd"/>
      <w:r w:rsidRPr="00007C02">
        <w:rPr>
          <w:sz w:val="16"/>
        </w:rPr>
        <w:t xml:space="preserve"> be tempered with the knowledge that as the number of engagements has increased, the frequency of such engagements has not kept up to speed with the increasing number of democracies. Hence, it is argued that this disparity between the expected number of inter-democratic engagements and the rising number of democratic states is accounted for by the democratic peace theory. Arguments against this research have focused on the argument that much of the evidence used to support the statistical analyses was taken from the Cold-War era. As argued by opponents to the theory such as Farber &amp; </w:t>
      </w:r>
      <w:proofErr w:type="spellStart"/>
      <w:r w:rsidRPr="00007C02">
        <w:rPr>
          <w:sz w:val="16"/>
        </w:rPr>
        <w:t>Gowa</w:t>
      </w:r>
      <w:proofErr w:type="spellEnd"/>
      <w:r>
        <w:fldChar w:fldCharType="begin"/>
      </w:r>
      <w:r>
        <w:instrText xml:space="preserve"> HYPERLINK "https://www.e-ir.info/wp-admin/post-new.php" \l "_ftn14" </w:instrText>
      </w:r>
      <w:r>
        <w:fldChar w:fldCharType="separate"/>
      </w:r>
      <w:r w:rsidRPr="00007C02">
        <w:rPr>
          <w:rStyle w:val="Hyperlink"/>
          <w:sz w:val="16"/>
        </w:rPr>
        <w:t>[14]</w:t>
      </w:r>
      <w:r>
        <w:rPr>
          <w:rStyle w:val="Hyperlink"/>
          <w:sz w:val="16"/>
        </w:rPr>
        <w:fldChar w:fldCharType="end"/>
      </w:r>
      <w:r w:rsidRPr="00007C02">
        <w:rPr>
          <w:sz w:val="16"/>
        </w:rPr>
        <w:t xml:space="preserve">, democracies only avoided confrontation in order to oppose the larger threat of the Soviet Union and the spread of authoritarianism, hence skewing the data in </w:t>
      </w:r>
      <w:proofErr w:type="spellStart"/>
      <w:r w:rsidRPr="00007C02">
        <w:rPr>
          <w:sz w:val="16"/>
        </w:rPr>
        <w:t>favour</w:t>
      </w:r>
      <w:proofErr w:type="spellEnd"/>
      <w:r w:rsidRPr="00007C02">
        <w:rPr>
          <w:sz w:val="16"/>
        </w:rPr>
        <w:t xml:space="preserve"> of the democratic peace theory. The counter-argument made is that through multi-variable analysis of historical statistical data</w:t>
      </w:r>
      <w:hyperlink r:id="rId20" w:anchor="_ftn15" w:history="1">
        <w:r w:rsidRPr="00007C02">
          <w:rPr>
            <w:rStyle w:val="Hyperlink"/>
            <w:sz w:val="16"/>
          </w:rPr>
          <w:t>[15]</w:t>
        </w:r>
      </w:hyperlink>
      <w:r w:rsidRPr="00007C02">
        <w:rPr>
          <w:sz w:val="16"/>
        </w:rPr>
        <w:t xml:space="preserve">, this can be ruled out as an influencing factor as the political environment has been accommodated for in research; this is problematic, as translating complex political context into quantitative measurements is inherently open to different interpretations. </w:t>
      </w:r>
      <w:r w:rsidRPr="00007C02">
        <w:rPr>
          <w:rStyle w:val="StyleUnderline"/>
        </w:rPr>
        <w:t>However, the work of Bremer</w:t>
      </w:r>
      <w:hyperlink r:id="rId21" w:anchor="_ftn16" w:history="1">
        <w:r w:rsidRPr="00007C02">
          <w:rPr>
            <w:rStyle w:val="StyleUnderline"/>
          </w:rPr>
          <w:t>[16]</w:t>
        </w:r>
      </w:hyperlink>
      <w:r>
        <w:rPr>
          <w:rStyle w:val="StyleUnderline"/>
        </w:rPr>
        <w:t xml:space="preserve"> </w:t>
      </w:r>
      <w:r w:rsidRPr="00007C02">
        <w:rPr>
          <w:rStyle w:val="StyleUnderline"/>
        </w:rPr>
        <w:t xml:space="preserve">and Maoz &amp; </w:t>
      </w:r>
      <w:proofErr w:type="spellStart"/>
      <w:r w:rsidRPr="00007C02">
        <w:rPr>
          <w:rStyle w:val="StyleUnderline"/>
        </w:rPr>
        <w:t>Russett</w:t>
      </w:r>
      <w:proofErr w:type="spellEnd"/>
      <w:r>
        <w:fldChar w:fldCharType="begin"/>
      </w:r>
      <w:r>
        <w:instrText xml:space="preserve"> HYPERLINK "https://www.e-ir.info/wp-admin/post-new.php" \l "_ftn17" </w:instrText>
      </w:r>
      <w:r>
        <w:fldChar w:fldCharType="separate"/>
      </w:r>
      <w:r w:rsidRPr="00007C02">
        <w:rPr>
          <w:rStyle w:val="StyleUnderline"/>
        </w:rPr>
        <w:t>[17]</w:t>
      </w:r>
      <w:r>
        <w:rPr>
          <w:rStyle w:val="StyleUnderline"/>
        </w:rPr>
        <w:fldChar w:fldCharType="end"/>
      </w:r>
      <w:r>
        <w:rPr>
          <w:rStyle w:val="StyleUnderline"/>
        </w:rPr>
        <w:t xml:space="preserve"> </w:t>
      </w:r>
      <w:r w:rsidRPr="00007C02">
        <w:rPr>
          <w:rStyle w:val="StyleUnderline"/>
        </w:rPr>
        <w:t>‘convincingly demonstrates’</w:t>
      </w:r>
      <w:hyperlink r:id="rId22" w:anchor="_ftn18" w:history="1">
        <w:r w:rsidRPr="00007C02">
          <w:rPr>
            <w:rStyle w:val="StyleUnderline"/>
          </w:rPr>
          <w:t>[18]</w:t>
        </w:r>
      </w:hyperlink>
      <w:r>
        <w:rPr>
          <w:rStyle w:val="StyleUnderline"/>
        </w:rPr>
        <w:t xml:space="preserve"> </w:t>
      </w:r>
      <w:r w:rsidRPr="00007C02">
        <w:rPr>
          <w:rStyle w:val="StyleUnderline"/>
        </w:rPr>
        <w:t>the ‘</w:t>
      </w:r>
      <w:r w:rsidRPr="00C414B6">
        <w:rPr>
          <w:rStyle w:val="StyleUnderline"/>
        </w:rPr>
        <w:t xml:space="preserve">tendency for democratic pairs of states to be less likely than other pairs to become involved in serious, </w:t>
      </w:r>
      <w:proofErr w:type="spellStart"/>
      <w:r w:rsidRPr="00C414B6">
        <w:rPr>
          <w:rStyle w:val="StyleUnderline"/>
        </w:rPr>
        <w:t>militarised</w:t>
      </w:r>
      <w:proofErr w:type="spellEnd"/>
      <w:r w:rsidRPr="00C414B6">
        <w:rPr>
          <w:rStyle w:val="StyleUnderline"/>
        </w:rPr>
        <w:t xml:space="preserve"> disputes.’</w:t>
      </w:r>
      <w:hyperlink r:id="rId23" w:anchor="_ftn19" w:history="1">
        <w:r w:rsidRPr="00C414B6">
          <w:rPr>
            <w:rStyle w:val="StyleUnderline"/>
          </w:rPr>
          <w:t>[19]</w:t>
        </w:r>
      </w:hyperlink>
      <w:r w:rsidRPr="00C414B6">
        <w:rPr>
          <w:rStyle w:val="StyleUnderline"/>
        </w:rPr>
        <w:t xml:space="preserve"> </w:t>
      </w:r>
      <w:r w:rsidRPr="00C414B6">
        <w:rPr>
          <w:sz w:val="16"/>
        </w:rPr>
        <w:t xml:space="preserve">Another source of support for the democratic peace theory has come from the theoretical base argued for by Bueno de </w:t>
      </w:r>
      <w:proofErr w:type="spellStart"/>
      <w:r w:rsidRPr="00C414B6">
        <w:rPr>
          <w:sz w:val="16"/>
        </w:rPr>
        <w:t>Mequita</w:t>
      </w:r>
      <w:proofErr w:type="spellEnd"/>
      <w:r w:rsidRPr="00C414B6">
        <w:rPr>
          <w:sz w:val="16"/>
        </w:rPr>
        <w:t xml:space="preserve">; that going to war affects the chances of a democratic government’s leader being re-elected. </w:t>
      </w:r>
      <w:r w:rsidRPr="00C414B6">
        <w:rPr>
          <w:rStyle w:val="Emphasis"/>
        </w:rPr>
        <w:t>The premise of this argument</w:t>
      </w:r>
      <w:r w:rsidRPr="00007C02">
        <w:rPr>
          <w:rStyle w:val="Emphasis"/>
        </w:rPr>
        <w:t xml:space="preserve"> is that the </w:t>
      </w:r>
      <w:r w:rsidRPr="00007C02">
        <w:rPr>
          <w:rStyle w:val="Emphasis"/>
          <w:highlight w:val="green"/>
        </w:rPr>
        <w:t>probability of</w:t>
      </w:r>
      <w:r w:rsidRPr="00007C02">
        <w:rPr>
          <w:rStyle w:val="Emphasis"/>
        </w:rPr>
        <w:t xml:space="preserve"> a liberal </w:t>
      </w:r>
      <w:r w:rsidRPr="00007C02">
        <w:rPr>
          <w:rStyle w:val="Emphasis"/>
          <w:highlight w:val="green"/>
        </w:rPr>
        <w:t>democratic leader</w:t>
      </w:r>
      <w:r w:rsidRPr="00007C02">
        <w:rPr>
          <w:rStyle w:val="Emphasis"/>
        </w:rPr>
        <w:t xml:space="preserve"> </w:t>
      </w:r>
      <w:r w:rsidRPr="00007C02">
        <w:rPr>
          <w:rStyle w:val="Emphasis"/>
          <w:highlight w:val="green"/>
        </w:rPr>
        <w:t>falling from power</w:t>
      </w:r>
      <w:r w:rsidRPr="00007C02">
        <w:rPr>
          <w:rStyle w:val="Emphasis"/>
        </w:rPr>
        <w:t xml:space="preserve"> </w:t>
      </w:r>
      <w:r w:rsidRPr="00007C02">
        <w:rPr>
          <w:rStyle w:val="Emphasis"/>
          <w:highlight w:val="green"/>
        </w:rPr>
        <w:t>in the wake of a war</w:t>
      </w:r>
      <w:r w:rsidRPr="00007C02">
        <w:rPr>
          <w:rStyle w:val="Emphasis"/>
        </w:rPr>
        <w:t xml:space="preserve"> is </w:t>
      </w:r>
      <w:r w:rsidRPr="00007C02">
        <w:rPr>
          <w:rStyle w:val="Emphasis"/>
          <w:highlight w:val="green"/>
        </w:rPr>
        <w:t>significantly higher</w:t>
      </w:r>
      <w:r w:rsidRPr="00007C02">
        <w:rPr>
          <w:rStyle w:val="Emphasis"/>
        </w:rPr>
        <w:t xml:space="preserve"> than in other forms of government, namely authoritarian or single-party states</w:t>
      </w:r>
      <w:r w:rsidRPr="00007C02">
        <w:rPr>
          <w:sz w:val="16"/>
        </w:rPr>
        <w:t xml:space="preserve">. As Bueno de </w:t>
      </w:r>
      <w:proofErr w:type="spellStart"/>
      <w:r w:rsidRPr="00007C02">
        <w:rPr>
          <w:sz w:val="16"/>
        </w:rPr>
        <w:t>Mequita</w:t>
      </w:r>
      <w:proofErr w:type="spellEnd"/>
      <w:r w:rsidRPr="00007C02">
        <w:rPr>
          <w:sz w:val="16"/>
        </w:rPr>
        <w:t xml:space="preserve"> puts it, leaders ‘desire to remain in office.’</w:t>
      </w:r>
      <w:hyperlink r:id="rId24" w:anchor="_ftn20" w:history="1">
        <w:r w:rsidRPr="00007C02">
          <w:rPr>
            <w:rStyle w:val="Hyperlink"/>
            <w:sz w:val="16"/>
          </w:rPr>
          <w:t>[20]</w:t>
        </w:r>
      </w:hyperlink>
      <w:r w:rsidRPr="00007C02">
        <w:rPr>
          <w:sz w:val="16"/>
        </w:rPr>
        <w:t xml:space="preserve"> The related argument </w:t>
      </w:r>
      <w:r w:rsidRPr="00C414B6">
        <w:rPr>
          <w:sz w:val="16"/>
        </w:rPr>
        <w:t>made by Lake</w:t>
      </w:r>
      <w:hyperlink r:id="rId25" w:anchor="_ftn21" w:history="1">
        <w:r w:rsidRPr="00C414B6">
          <w:rPr>
            <w:rStyle w:val="Hyperlink"/>
            <w:sz w:val="16"/>
          </w:rPr>
          <w:t>[21]</w:t>
        </w:r>
      </w:hyperlink>
      <w:r w:rsidRPr="00C414B6">
        <w:rPr>
          <w:sz w:val="16"/>
        </w:rPr>
        <w:t xml:space="preserve"> is that due to the relative economic wealth and </w:t>
      </w:r>
      <w:r w:rsidRPr="00C414B6">
        <w:rPr>
          <w:rStyle w:val="StyleUnderline"/>
        </w:rPr>
        <w:t>political stability in most democracies, such states are able to allocate more resources to national security;</w:t>
      </w:r>
      <w:r w:rsidRPr="00C414B6">
        <w:rPr>
          <w:sz w:val="16"/>
        </w:rPr>
        <w:t xml:space="preserve"> hence most democracies form ‘formidable targets’</w:t>
      </w:r>
      <w:hyperlink r:id="rId26" w:anchor="_ftn22" w:history="1">
        <w:r w:rsidRPr="00C414B6">
          <w:rPr>
            <w:rStyle w:val="Hyperlink"/>
            <w:sz w:val="16"/>
          </w:rPr>
          <w:t>[22]</w:t>
        </w:r>
      </w:hyperlink>
      <w:r w:rsidRPr="00C414B6">
        <w:rPr>
          <w:sz w:val="16"/>
        </w:rPr>
        <w:t xml:space="preserve"> in the eyes of democratic leaders, targets viewed as too strong to go to war against for fear of a costly military engagement and the associated negative impact on the personal political success of the state’s leaders. Hence, as </w:t>
      </w:r>
      <w:proofErr w:type="spellStart"/>
      <w:r w:rsidRPr="00C414B6">
        <w:rPr>
          <w:sz w:val="16"/>
        </w:rPr>
        <w:t>Silverson</w:t>
      </w:r>
      <w:proofErr w:type="spellEnd"/>
      <w:r>
        <w:fldChar w:fldCharType="begin"/>
      </w:r>
      <w:r>
        <w:instrText xml:space="preserve"> HYPERLINK "https://www.e-ir.info/wp-admin/post-new.php" \l "_ftn23" </w:instrText>
      </w:r>
      <w:r>
        <w:fldChar w:fldCharType="separate"/>
      </w:r>
      <w:r w:rsidRPr="00C414B6">
        <w:rPr>
          <w:rStyle w:val="Hyperlink"/>
          <w:sz w:val="16"/>
        </w:rPr>
        <w:t>[23]</w:t>
      </w:r>
      <w:r>
        <w:rPr>
          <w:rStyle w:val="Hyperlink"/>
          <w:sz w:val="16"/>
        </w:rPr>
        <w:fldChar w:fldCharType="end"/>
      </w:r>
      <w:r w:rsidRPr="00C414B6">
        <w:rPr>
          <w:sz w:val="16"/>
        </w:rPr>
        <w:t xml:space="preserve"> argues, democracies have tended to go to war against states that they have a high probability of beating militarily; such states tend to be an alternative form of government. A recent example would be the 2003 US/British invasion of Iraq. Opponents to the theory state that although this may be theoretically true, the theory fails to </w:t>
      </w:r>
      <w:proofErr w:type="gramStart"/>
      <w:r w:rsidRPr="00C414B6">
        <w:rPr>
          <w:sz w:val="16"/>
        </w:rPr>
        <w:t>take into account</w:t>
      </w:r>
      <w:proofErr w:type="gramEnd"/>
      <w:r w:rsidRPr="00C414B6">
        <w:rPr>
          <w:sz w:val="16"/>
        </w:rPr>
        <w:t xml:space="preserve"> intra-state influences, such as religious divisions. An example of this is the 2006 conflict between Israel and the </w:t>
      </w:r>
      <w:proofErr w:type="gramStart"/>
      <w:r w:rsidRPr="00C414B6">
        <w:rPr>
          <w:sz w:val="16"/>
        </w:rPr>
        <w:t>democratically-elected</w:t>
      </w:r>
      <w:proofErr w:type="gramEnd"/>
      <w:r w:rsidRPr="00C414B6">
        <w:rPr>
          <w:sz w:val="16"/>
        </w:rPr>
        <w:t xml:space="preserve"> (but by no means liberal) Hamas government of Gaza; the Palestinian-Israeli conflict’s religious undertones were a key factor in determining the outbreak of conflict, despite the fact that both governments were democratically elected. Therefore, it must be </w:t>
      </w:r>
      <w:proofErr w:type="gramStart"/>
      <w:r w:rsidRPr="00C414B6">
        <w:rPr>
          <w:sz w:val="16"/>
        </w:rPr>
        <w:t>remember</w:t>
      </w:r>
      <w:proofErr w:type="gramEnd"/>
      <w:r w:rsidRPr="00C414B6">
        <w:rPr>
          <w:sz w:val="16"/>
        </w:rPr>
        <w:t xml:space="preserve"> that the leaders of democracies are elected by the people of that state; this may mean that a particularly hawkish and war-mongering electorate may install a leader that is more likely to use military force to pursue policy aims in order to satisfy their voter base. The democratic peace theory cannot be viewed as a template for guiding political action; simply because two states are lib</w:t>
      </w:r>
      <w:r w:rsidRPr="00007C02">
        <w:rPr>
          <w:sz w:val="16"/>
        </w:rPr>
        <w:t xml:space="preserve">eral democracies by no means rules out the possibility of war between them. </w:t>
      </w:r>
      <w:r w:rsidRPr="00007C02">
        <w:rPr>
          <w:rStyle w:val="StyleUnderline"/>
        </w:rPr>
        <w:t xml:space="preserve">However, due to the </w:t>
      </w:r>
      <w:r w:rsidRPr="00007C02">
        <w:rPr>
          <w:rStyle w:val="StyleUnderline"/>
          <w:highlight w:val="green"/>
        </w:rPr>
        <w:t xml:space="preserve">normative </w:t>
      </w:r>
      <w:r w:rsidRPr="00C414B6">
        <w:rPr>
          <w:rStyle w:val="StyleUnderline"/>
        </w:rPr>
        <w:t>influence on liberal democracies (the</w:t>
      </w:r>
      <w:r w:rsidRPr="00007C02">
        <w:rPr>
          <w:rStyle w:val="StyleUnderline"/>
        </w:rPr>
        <w:t xml:space="preserve"> </w:t>
      </w:r>
      <w:r w:rsidRPr="00007C02">
        <w:rPr>
          <w:rStyle w:val="StyleUnderline"/>
          <w:highlight w:val="green"/>
        </w:rPr>
        <w:t>liberal ideologie</w:t>
      </w:r>
      <w:r w:rsidRPr="00007C02">
        <w:rPr>
          <w:rStyle w:val="StyleUnderline"/>
        </w:rPr>
        <w:t xml:space="preserve">s, as stated previously, that </w:t>
      </w:r>
      <w:r w:rsidRPr="00007C02">
        <w:rPr>
          <w:rStyle w:val="StyleUnderline"/>
          <w:highlight w:val="green"/>
        </w:rPr>
        <w:t>guide and shape both foreign policy</w:t>
      </w:r>
      <w:r w:rsidRPr="00007C02">
        <w:rPr>
          <w:rStyle w:val="StyleUnderline"/>
        </w:rPr>
        <w:t xml:space="preserve"> and the state’s outlook towards the rest of the world), liberal democracies are theoretically </w:t>
      </w:r>
      <w:r w:rsidRPr="00007C02">
        <w:rPr>
          <w:rStyle w:val="StyleUnderline"/>
          <w:highlight w:val="green"/>
        </w:rPr>
        <w:t>less likely to</w:t>
      </w:r>
      <w:r w:rsidRPr="00007C02">
        <w:rPr>
          <w:rStyle w:val="StyleUnderline"/>
        </w:rPr>
        <w:t xml:space="preserve"> go to </w:t>
      </w:r>
      <w:r w:rsidRPr="00007C02">
        <w:rPr>
          <w:rStyle w:val="StyleUnderline"/>
          <w:highlight w:val="green"/>
        </w:rPr>
        <w:t>war</w:t>
      </w:r>
      <w:r w:rsidRPr="00007C02">
        <w:rPr>
          <w:rStyle w:val="StyleUnderline"/>
        </w:rPr>
        <w:t xml:space="preserve"> with one another</w:t>
      </w:r>
      <w:r w:rsidRPr="00007C02">
        <w:rPr>
          <w:sz w:val="16"/>
        </w:rPr>
        <w:t xml:space="preserve">. </w:t>
      </w:r>
      <w:proofErr w:type="gramStart"/>
      <w:r w:rsidRPr="00007C02">
        <w:rPr>
          <w:sz w:val="16"/>
        </w:rPr>
        <w:t>Indeed</w:t>
      </w:r>
      <w:proofErr w:type="gramEnd"/>
      <w:r w:rsidRPr="00007C02">
        <w:rPr>
          <w:sz w:val="16"/>
        </w:rPr>
        <w:t xml:space="preserve"> it is this normative theory, rooted in the idea that liberals are not inclined to go to war with fellow liberals, that has become the focal point of many researchers. Chan, for example, states; ‘normative explanations of the democratic peace theory have been shown to be persuasive than structural ones.’</w:t>
      </w:r>
      <w:hyperlink r:id="rId27" w:anchor="_ftn24" w:history="1">
        <w:r w:rsidRPr="00007C02">
          <w:rPr>
            <w:rStyle w:val="Hyperlink"/>
            <w:sz w:val="16"/>
          </w:rPr>
          <w:t>[24]</w:t>
        </w:r>
      </w:hyperlink>
      <w:r w:rsidRPr="00007C02">
        <w:rPr>
          <w:sz w:val="16"/>
        </w:rPr>
        <w:t xml:space="preserve"> The theory can be falsified; the focus of many supporters of the theory has been the ability to classify conflicts and states, (although there has been debate over the dividing lines of terminology), into conflicts between democracies and conflicts not between democracies. ‘…well developed theoretical bases reinforce a lengthy list of systematic empirical analyses in support of that proposition [democratic peace theory]’</w:t>
      </w:r>
      <w:hyperlink r:id="rId28" w:anchor="_ftn25" w:history="1">
        <w:r w:rsidRPr="00007C02">
          <w:rPr>
            <w:rStyle w:val="Hyperlink"/>
            <w:sz w:val="16"/>
          </w:rPr>
          <w:t>[25]</w:t>
        </w:r>
      </w:hyperlink>
      <w:r w:rsidRPr="00007C02">
        <w:rPr>
          <w:sz w:val="16"/>
        </w:rPr>
        <w:t xml:space="preserve">; </w:t>
      </w:r>
      <w:r w:rsidRPr="00007C02">
        <w:rPr>
          <w:rStyle w:val="Emphasis"/>
        </w:rPr>
        <w:t xml:space="preserve">Ray, having formulated an </w:t>
      </w:r>
      <w:r w:rsidRPr="00007C02">
        <w:rPr>
          <w:rStyle w:val="Emphasis"/>
          <w:highlight w:val="green"/>
        </w:rPr>
        <w:t>extensive and thorough analysis</w:t>
      </w:r>
      <w:r w:rsidRPr="00007C02">
        <w:rPr>
          <w:rStyle w:val="Emphasis"/>
        </w:rPr>
        <w:t xml:space="preserve"> of the democratic peace theory, states that when viewed holistically the </w:t>
      </w:r>
      <w:r w:rsidRPr="00C414B6">
        <w:rPr>
          <w:rStyle w:val="Emphasis"/>
          <w:highlight w:val="green"/>
        </w:rPr>
        <w:t xml:space="preserve">balance </w:t>
      </w:r>
      <w:r w:rsidRPr="00007C02">
        <w:rPr>
          <w:rStyle w:val="Emphasis"/>
          <w:highlight w:val="green"/>
        </w:rPr>
        <w:t xml:space="preserve">tips in </w:t>
      </w:r>
      <w:proofErr w:type="spellStart"/>
      <w:r w:rsidRPr="00007C02">
        <w:rPr>
          <w:rStyle w:val="Emphasis"/>
          <w:highlight w:val="green"/>
        </w:rPr>
        <w:t>favour</w:t>
      </w:r>
      <w:proofErr w:type="spellEnd"/>
      <w:r w:rsidRPr="00007C02">
        <w:rPr>
          <w:rStyle w:val="Emphasis"/>
          <w:highlight w:val="green"/>
        </w:rPr>
        <w:t xml:space="preserve"> of support for the theory.</w:t>
      </w:r>
      <w:r w:rsidRPr="00007C02">
        <w:rPr>
          <w:rStyle w:val="Emphasis"/>
        </w:rPr>
        <w:t xml:space="preserve"> </w:t>
      </w:r>
      <w:r w:rsidRPr="00007C02">
        <w:rPr>
          <w:sz w:val="16"/>
        </w:rPr>
        <w:t xml:space="preserve">Indeed, when </w:t>
      </w:r>
      <w:proofErr w:type="spellStart"/>
      <w:r w:rsidRPr="00007C02">
        <w:rPr>
          <w:sz w:val="16"/>
        </w:rPr>
        <w:t>analysed</w:t>
      </w:r>
      <w:proofErr w:type="spellEnd"/>
      <w:r w:rsidRPr="00007C02">
        <w:rPr>
          <w:sz w:val="16"/>
        </w:rPr>
        <w:t xml:space="preserve"> through the multiple analytical lenses that Ray cites, credible </w:t>
      </w:r>
      <w:proofErr w:type="gramStart"/>
      <w:r w:rsidRPr="00007C02">
        <w:rPr>
          <w:sz w:val="16"/>
        </w:rPr>
        <w:t>counter-arguments</w:t>
      </w:r>
      <w:proofErr w:type="gramEnd"/>
      <w:r w:rsidRPr="00007C02">
        <w:rPr>
          <w:sz w:val="16"/>
        </w:rPr>
        <w:t xml:space="preserve"> emerge to the democratic peace theory. However, despite the relative strength of these arguments, proponents of the theory have sufficiently defended their academic position; the democratic peace theory is far from a clear-cut scientific theory, however when asked ‘is peace between democracies more likely than peace between differing political leaderships?’ the answer must be given as a conditional yes. </w:t>
      </w:r>
    </w:p>
    <w:p w14:paraId="2176B372" w14:textId="77777777" w:rsidR="0001163B" w:rsidRDefault="0001163B" w:rsidP="0001163B">
      <w:pPr>
        <w:pStyle w:val="Heading4"/>
      </w:pPr>
      <w:r>
        <w:t xml:space="preserve">The Alternatives to Democracy are </w:t>
      </w:r>
      <w:r>
        <w:rPr>
          <w:u w:val="single"/>
        </w:rPr>
        <w:t>far-worse</w:t>
      </w:r>
      <w:r>
        <w:t xml:space="preserve"> – back-sliding causes </w:t>
      </w:r>
      <w:r>
        <w:rPr>
          <w:u w:val="single"/>
        </w:rPr>
        <w:t>authoritative</w:t>
      </w:r>
      <w:r>
        <w:t xml:space="preserve"> governance to fill-in. </w:t>
      </w:r>
    </w:p>
    <w:p w14:paraId="61CEEF48" w14:textId="77777777" w:rsidR="0001163B" w:rsidRPr="000905E1" w:rsidRDefault="0001163B" w:rsidP="0001163B">
      <w:r w:rsidRPr="000905E1">
        <w:rPr>
          <w:rStyle w:val="Style13ptBold"/>
        </w:rPr>
        <w:t>Gat</w:t>
      </w:r>
      <w:r>
        <w:rPr>
          <w:rStyle w:val="Style13ptBold"/>
        </w:rPr>
        <w:t xml:space="preserve"> 11</w:t>
      </w:r>
      <w:r w:rsidRPr="000905E1">
        <w:t>, Azar. "The changing character of war." (2011).</w:t>
      </w:r>
      <w:r>
        <w:t xml:space="preserve"> (</w:t>
      </w:r>
      <w:r w:rsidRPr="003D52AB">
        <w:t xml:space="preserve">Professor at Tel Aviv University, </w:t>
      </w:r>
      <w:proofErr w:type="spellStart"/>
      <w:r w:rsidRPr="003D52AB">
        <w:t>Ezer</w:t>
      </w:r>
      <w:proofErr w:type="spellEnd"/>
      <w:r w:rsidRPr="003D52AB">
        <w:t xml:space="preserve"> </w:t>
      </w:r>
      <w:proofErr w:type="spellStart"/>
      <w:r w:rsidRPr="003D52AB">
        <w:t>Weizman</w:t>
      </w:r>
      <w:proofErr w:type="spellEnd"/>
      <w:r w:rsidRPr="003D52AB">
        <w:t xml:space="preserve"> Professor of National Security at Tel Aviv University</w:t>
      </w:r>
      <w:r>
        <w:t xml:space="preserve">)//Elmer </w:t>
      </w:r>
    </w:p>
    <w:p w14:paraId="5ABE9950" w14:textId="77777777" w:rsidR="0001163B" w:rsidRDefault="0001163B" w:rsidP="0001163B">
      <w:pPr>
        <w:ind w:right="288"/>
        <w:rPr>
          <w:color w:val="000000" w:themeColor="text1"/>
          <w:sz w:val="12"/>
        </w:rPr>
      </w:pPr>
      <w:r w:rsidRPr="003D52AB">
        <w:rPr>
          <w:color w:val="000000" w:themeColor="text1"/>
          <w:sz w:val="12"/>
        </w:rPr>
        <w:t xml:space="preserve">Since 1945, </w:t>
      </w:r>
      <w:r w:rsidRPr="003D52AB">
        <w:rPr>
          <w:b/>
          <w:bCs/>
          <w:color w:val="000000" w:themeColor="text1"/>
          <w:u w:val="single"/>
        </w:rPr>
        <w:t xml:space="preserve">the </w:t>
      </w:r>
      <w:r w:rsidRPr="00FF2566">
        <w:rPr>
          <w:b/>
          <w:bCs/>
          <w:color w:val="000000" w:themeColor="text1"/>
          <w:highlight w:val="green"/>
          <w:u w:val="single"/>
        </w:rPr>
        <w:t xml:space="preserve">decline of </w:t>
      </w:r>
      <w:r w:rsidRPr="003D52AB">
        <w:rPr>
          <w:b/>
          <w:bCs/>
          <w:color w:val="000000" w:themeColor="text1"/>
          <w:u w:val="single"/>
        </w:rPr>
        <w:t xml:space="preserve">major </w:t>
      </w:r>
      <w:r w:rsidRPr="00FF2566">
        <w:rPr>
          <w:b/>
          <w:bCs/>
          <w:color w:val="000000" w:themeColor="text1"/>
          <w:highlight w:val="green"/>
          <w:u w:val="single"/>
        </w:rPr>
        <w:t xml:space="preserve">great power war </w:t>
      </w:r>
      <w:r w:rsidRPr="003D52AB">
        <w:rPr>
          <w:b/>
          <w:bCs/>
          <w:color w:val="000000" w:themeColor="text1"/>
          <w:u w:val="single"/>
        </w:rPr>
        <w:t xml:space="preserve">has </w:t>
      </w:r>
      <w:r w:rsidRPr="00FF2566">
        <w:rPr>
          <w:b/>
          <w:bCs/>
          <w:color w:val="000000" w:themeColor="text1"/>
          <w:highlight w:val="green"/>
          <w:u w:val="single"/>
        </w:rPr>
        <w:t>deepened</w:t>
      </w:r>
      <w:r w:rsidRPr="003D52AB">
        <w:rPr>
          <w:color w:val="000000" w:themeColor="text1"/>
          <w:sz w:val="12"/>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w:t>
      </w:r>
      <w:proofErr w:type="spellStart"/>
      <w:r w:rsidRPr="003D52AB">
        <w:rPr>
          <w:color w:val="000000" w:themeColor="text1"/>
          <w:sz w:val="12"/>
        </w:rPr>
        <w:t>centre</w:t>
      </w:r>
      <w:proofErr w:type="spellEnd"/>
      <w:r w:rsidRPr="003D52AB">
        <w:rPr>
          <w:color w:val="000000" w:themeColor="text1"/>
          <w:sz w:val="12"/>
        </w:rPr>
        <w:t xml:space="preserve"> of gravity has shifted radically. The modernized, economically developed parts of the world constitute a ‘zone of peace’. </w:t>
      </w:r>
      <w:r w:rsidRPr="003D52AB">
        <w:rPr>
          <w:b/>
          <w:bCs/>
          <w:color w:val="000000" w:themeColor="text1"/>
          <w:u w:val="single"/>
        </w:rPr>
        <w:t>War now seems to be conﬁned to the less-developed parts of the globe, the world’s ‘zone of war’,</w:t>
      </w:r>
      <w:r w:rsidRPr="003D52AB">
        <w:rPr>
          <w:color w:val="000000" w:themeColor="text1"/>
          <w:sz w:val="12"/>
        </w:rPr>
        <w:t xml:space="preserve"> </w:t>
      </w:r>
      <w:r w:rsidRPr="003D52AB">
        <w:rPr>
          <w:b/>
          <w:bCs/>
          <w:color w:val="000000" w:themeColor="text1"/>
          <w:u w:val="single"/>
        </w:rPr>
        <w:t>where countries that have</w:t>
      </w:r>
      <w:r w:rsidRPr="003D52AB">
        <w:rPr>
          <w:color w:val="000000" w:themeColor="text1"/>
          <w:sz w:val="12"/>
        </w:rPr>
        <w:t xml:space="preserve"> so far </w:t>
      </w:r>
      <w:r w:rsidRPr="003D52AB">
        <w:rPr>
          <w:b/>
          <w:bCs/>
          <w:color w:val="000000" w:themeColor="text1"/>
          <w:u w:val="single"/>
        </w:rPr>
        <w:t>failed to embrace modernization and its pacifying spin-off effects continue to be engaged in wars</w:t>
      </w:r>
      <w:r w:rsidRPr="003D52AB">
        <w:rPr>
          <w:color w:val="000000" w:themeColor="text1"/>
          <w:sz w:val="12"/>
        </w:rPr>
        <w:t xml:space="preserve"> among themselves, as well as with developed countries. While the trend is very real, </w:t>
      </w:r>
      <w:r w:rsidRPr="003D52AB">
        <w:rPr>
          <w:b/>
          <w:bCs/>
          <w:color w:val="000000" w:themeColor="text1"/>
          <w:u w:val="single"/>
        </w:rPr>
        <w:t>one wonders if the</w:t>
      </w:r>
      <w:r w:rsidRPr="003D52AB">
        <w:rPr>
          <w:color w:val="000000" w:themeColor="text1"/>
          <w:sz w:val="12"/>
        </w:rPr>
        <w:t xml:space="preserve"> near </w:t>
      </w:r>
      <w:r w:rsidRPr="003D52AB">
        <w:rPr>
          <w:b/>
          <w:bCs/>
          <w:color w:val="000000" w:themeColor="text1"/>
          <w:u w:val="single"/>
        </w:rPr>
        <w:t>disappearance of armed conﬂict within the developed world is likely to</w:t>
      </w:r>
      <w:r w:rsidRPr="003D52AB">
        <w:rPr>
          <w:color w:val="000000" w:themeColor="text1"/>
          <w:sz w:val="12"/>
        </w:rPr>
        <w:t xml:space="preserve"> </w:t>
      </w:r>
      <w:r w:rsidRPr="003D52AB">
        <w:rPr>
          <w:b/>
          <w:iCs/>
          <w:color w:val="000000" w:themeColor="text1"/>
          <w:u w:val="single"/>
          <w:bdr w:val="single" w:sz="18" w:space="0" w:color="auto"/>
        </w:rPr>
        <w:t>remain as stark</w:t>
      </w:r>
      <w:r w:rsidRPr="003D52AB">
        <w:rPr>
          <w:color w:val="000000" w:themeColor="text1"/>
          <w:sz w:val="12"/>
        </w:rPr>
        <w:t xml:space="preserve"> </w:t>
      </w:r>
      <w:r w:rsidRPr="003D52AB">
        <w:rPr>
          <w:b/>
          <w:bCs/>
          <w:color w:val="000000" w:themeColor="text1"/>
          <w:u w:val="single"/>
        </w:rPr>
        <w:t>as it has been since the collapse of communism</w:t>
      </w:r>
      <w:r w:rsidRPr="003D52AB">
        <w:rPr>
          <w:color w:val="000000" w:themeColor="text1"/>
          <w:sz w:val="12"/>
        </w:rPr>
        <w:t xml:space="preserve">. </w:t>
      </w:r>
      <w:r w:rsidRPr="003D52AB">
        <w:rPr>
          <w:b/>
          <w:bCs/>
          <w:color w:val="000000" w:themeColor="text1"/>
          <w:u w:val="single"/>
        </w:rPr>
        <w:t>The post-Cold War moment</w:t>
      </w:r>
      <w:r w:rsidRPr="003D52AB">
        <w:rPr>
          <w:color w:val="000000" w:themeColor="text1"/>
          <w:sz w:val="12"/>
        </w:rPr>
        <w:t xml:space="preserve"> may turn out to </w:t>
      </w:r>
      <w:r w:rsidRPr="003D52AB">
        <w:rPr>
          <w:b/>
          <w:bCs/>
          <w:color w:val="000000" w:themeColor="text1"/>
          <w:u w:val="single"/>
        </w:rPr>
        <w:t>be</w:t>
      </w:r>
      <w:r w:rsidRPr="003D52AB">
        <w:rPr>
          <w:color w:val="000000" w:themeColor="text1"/>
          <w:sz w:val="12"/>
        </w:rPr>
        <w:t xml:space="preserve"> a </w:t>
      </w:r>
      <w:r w:rsidRPr="003D52AB">
        <w:rPr>
          <w:b/>
          <w:iCs/>
          <w:color w:val="000000" w:themeColor="text1"/>
          <w:u w:val="single"/>
          <w:bdr w:val="single" w:sz="18" w:space="0" w:color="auto"/>
        </w:rPr>
        <w:t>ﬂeeting</w:t>
      </w:r>
      <w:r w:rsidRPr="003D52AB">
        <w:rPr>
          <w:color w:val="000000" w:themeColor="text1"/>
          <w:sz w:val="12"/>
        </w:rPr>
        <w:t xml:space="preserve"> one. </w:t>
      </w:r>
      <w:r w:rsidRPr="003D52AB">
        <w:rPr>
          <w:b/>
          <w:bCs/>
          <w:color w:val="000000" w:themeColor="text1"/>
          <w:u w:val="single"/>
        </w:rPr>
        <w:t xml:space="preserve">The </w:t>
      </w:r>
      <w:r w:rsidRPr="00FF2566">
        <w:rPr>
          <w:b/>
          <w:bCs/>
          <w:color w:val="000000" w:themeColor="text1"/>
          <w:highlight w:val="green"/>
          <w:u w:val="single"/>
        </w:rPr>
        <w:t xml:space="preserve">probability of major wars </w:t>
      </w:r>
      <w:r w:rsidRPr="003D52AB">
        <w:rPr>
          <w:b/>
          <w:bCs/>
          <w:color w:val="000000" w:themeColor="text1"/>
          <w:u w:val="single"/>
        </w:rPr>
        <w:t xml:space="preserve">within the developed world </w:t>
      </w:r>
      <w:r w:rsidRPr="00FF2566">
        <w:rPr>
          <w:b/>
          <w:bCs/>
          <w:color w:val="000000" w:themeColor="text1"/>
          <w:highlight w:val="green"/>
          <w:u w:val="single"/>
        </w:rPr>
        <w:t>remains low</w:t>
      </w:r>
      <w:r w:rsidRPr="003D52AB">
        <w:rPr>
          <w:color w:val="000000" w:themeColor="text1"/>
          <w:sz w:val="12"/>
        </w:rPr>
        <w:t xml:space="preserve">—because of the factors already mentioned: increasing wealth, economic openness and interdependence, and nuclear deterrence. </w:t>
      </w:r>
      <w:r w:rsidRPr="003D52AB">
        <w:rPr>
          <w:b/>
          <w:bCs/>
          <w:color w:val="000000" w:themeColor="text1"/>
          <w:u w:val="single"/>
        </w:rPr>
        <w:t>But the deep sense of change</w:t>
      </w:r>
      <w:r w:rsidRPr="003D52AB">
        <w:rPr>
          <w:color w:val="000000" w:themeColor="text1"/>
          <w:sz w:val="12"/>
        </w:rPr>
        <w:t xml:space="preserve"> prevailing since 1989 </w:t>
      </w:r>
      <w:r w:rsidRPr="003D52AB">
        <w:rPr>
          <w:b/>
          <w:bCs/>
          <w:color w:val="000000" w:themeColor="text1"/>
          <w:u w:val="single"/>
        </w:rPr>
        <w:t>has been based on the far more radical notion that the triumph of capitalism</w:t>
      </w:r>
      <w:r w:rsidRPr="003D52AB">
        <w:rPr>
          <w:color w:val="000000" w:themeColor="text1"/>
          <w:sz w:val="12"/>
        </w:rPr>
        <w:t xml:space="preserve"> also </w:t>
      </w:r>
      <w:r w:rsidRPr="003D52AB">
        <w:rPr>
          <w:b/>
          <w:bCs/>
          <w:color w:val="000000" w:themeColor="text1"/>
          <w:u w:val="single"/>
        </w:rPr>
        <w:t xml:space="preserve">spelled </w:t>
      </w:r>
      <w:r w:rsidRPr="00FF2566">
        <w:rPr>
          <w:b/>
          <w:bCs/>
          <w:color w:val="000000" w:themeColor="text1"/>
          <w:highlight w:val="green"/>
          <w:u w:val="single"/>
        </w:rPr>
        <w:t xml:space="preserve">the </w:t>
      </w:r>
      <w:r w:rsidRPr="003D52AB">
        <w:rPr>
          <w:b/>
          <w:bCs/>
          <w:color w:val="000000" w:themeColor="text1"/>
          <w:u w:val="single"/>
        </w:rPr>
        <w:t xml:space="preserve">irresistible ultimate </w:t>
      </w:r>
      <w:r w:rsidRPr="00FF2566">
        <w:rPr>
          <w:b/>
          <w:bCs/>
          <w:color w:val="000000" w:themeColor="text1"/>
          <w:highlight w:val="green"/>
          <w:u w:val="single"/>
        </w:rPr>
        <w:t>victory of democracy</w:t>
      </w:r>
      <w:r w:rsidRPr="003D52AB">
        <w:rPr>
          <w:color w:val="000000" w:themeColor="text1"/>
          <w:sz w:val="12"/>
        </w:rPr>
        <w:t xml:space="preserve">; and that in an afﬂuent and democratic world, major conﬂict no longer needs to be feared or seriously prepared for. </w:t>
      </w:r>
      <w:r w:rsidRPr="003D52AB">
        <w:rPr>
          <w:b/>
          <w:bCs/>
          <w:color w:val="000000" w:themeColor="text1"/>
          <w:u w:val="single"/>
        </w:rPr>
        <w:t>This notion</w:t>
      </w:r>
      <w:r w:rsidRPr="003D52AB">
        <w:rPr>
          <w:color w:val="000000" w:themeColor="text1"/>
          <w:sz w:val="12"/>
        </w:rPr>
        <w:t xml:space="preserve">, however, </w:t>
      </w:r>
      <w:r w:rsidRPr="00FF2566">
        <w:rPr>
          <w:b/>
          <w:bCs/>
          <w:color w:val="000000" w:themeColor="text1"/>
          <w:highlight w:val="green"/>
          <w:u w:val="single"/>
        </w:rPr>
        <w:t>is</w:t>
      </w:r>
      <w:r w:rsidRPr="00FF2566">
        <w:rPr>
          <w:color w:val="000000" w:themeColor="text1"/>
          <w:sz w:val="12"/>
          <w:highlight w:val="green"/>
        </w:rPr>
        <w:t xml:space="preserve"> </w:t>
      </w:r>
      <w:r w:rsidRPr="00FF2566">
        <w:rPr>
          <w:b/>
          <w:iCs/>
          <w:color w:val="000000" w:themeColor="text1"/>
          <w:highlight w:val="green"/>
          <w:u w:val="single"/>
          <w:bdr w:val="single" w:sz="18" w:space="0" w:color="auto"/>
        </w:rPr>
        <w:t>fast eroding</w:t>
      </w:r>
      <w:r w:rsidRPr="00FF2566">
        <w:rPr>
          <w:color w:val="000000" w:themeColor="text1"/>
          <w:sz w:val="12"/>
          <w:highlight w:val="green"/>
        </w:rPr>
        <w:t xml:space="preserve"> </w:t>
      </w:r>
      <w:r w:rsidRPr="00FF2566">
        <w:rPr>
          <w:b/>
          <w:bCs/>
          <w:color w:val="000000" w:themeColor="text1"/>
          <w:highlight w:val="green"/>
          <w:u w:val="single"/>
        </w:rPr>
        <w:t xml:space="preserve">with </w:t>
      </w:r>
      <w:r w:rsidRPr="003D52AB">
        <w:rPr>
          <w:b/>
          <w:bCs/>
          <w:color w:val="000000" w:themeColor="text1"/>
          <w:u w:val="single"/>
        </w:rPr>
        <w:t xml:space="preserve">the </w:t>
      </w:r>
      <w:r w:rsidRPr="00FF2566">
        <w:rPr>
          <w:b/>
          <w:bCs/>
          <w:color w:val="000000" w:themeColor="text1"/>
          <w:highlight w:val="green"/>
          <w:u w:val="single"/>
        </w:rPr>
        <w:t xml:space="preserve">return of </w:t>
      </w:r>
      <w:r w:rsidRPr="003D52AB">
        <w:rPr>
          <w:b/>
          <w:bCs/>
          <w:color w:val="000000" w:themeColor="text1"/>
          <w:u w:val="single"/>
        </w:rPr>
        <w:t xml:space="preserve">capitalist </w:t>
      </w:r>
      <w:r w:rsidRPr="00FF2566">
        <w:rPr>
          <w:b/>
          <w:bCs/>
          <w:color w:val="000000" w:themeColor="text1"/>
          <w:highlight w:val="green"/>
          <w:u w:val="single"/>
        </w:rPr>
        <w:t xml:space="preserve">non-democratic </w:t>
      </w:r>
      <w:r w:rsidRPr="003D52AB">
        <w:rPr>
          <w:b/>
          <w:bCs/>
          <w:color w:val="000000" w:themeColor="text1"/>
          <w:u w:val="single"/>
        </w:rPr>
        <w:t xml:space="preserve">great </w:t>
      </w:r>
      <w:r w:rsidRPr="00FF2566">
        <w:rPr>
          <w:b/>
          <w:bCs/>
          <w:color w:val="000000" w:themeColor="text1"/>
          <w:highlight w:val="green"/>
          <w:u w:val="single"/>
        </w:rPr>
        <w:t xml:space="preserve">powers </w:t>
      </w:r>
      <w:r w:rsidRPr="003D52AB">
        <w:rPr>
          <w:b/>
          <w:bCs/>
          <w:color w:val="000000" w:themeColor="text1"/>
          <w:u w:val="single"/>
        </w:rPr>
        <w:t>that have been absent from the international system since 1945</w:t>
      </w:r>
      <w:r w:rsidRPr="003D52AB">
        <w:rPr>
          <w:color w:val="000000" w:themeColor="text1"/>
          <w:sz w:val="12"/>
        </w:rPr>
        <w:t xml:space="preserve">. Above all, there is the formerly communist and fast industrializing authoritarian-capitalist </w:t>
      </w:r>
      <w:r w:rsidRPr="00FF2566">
        <w:rPr>
          <w:b/>
          <w:bCs/>
          <w:color w:val="000000" w:themeColor="text1"/>
          <w:highlight w:val="green"/>
          <w:u w:val="single"/>
        </w:rPr>
        <w:t>China</w:t>
      </w:r>
      <w:r w:rsidRPr="003D52AB">
        <w:rPr>
          <w:color w:val="000000" w:themeColor="text1"/>
          <w:sz w:val="12"/>
        </w:rPr>
        <w:t xml:space="preserve">, whose massive growth </w:t>
      </w:r>
      <w:r w:rsidRPr="00FF2566">
        <w:rPr>
          <w:b/>
          <w:bCs/>
          <w:color w:val="000000" w:themeColor="text1"/>
          <w:highlight w:val="green"/>
          <w:u w:val="single"/>
        </w:rPr>
        <w:t>represents the greatest change in</w:t>
      </w:r>
      <w:r w:rsidRPr="003D52AB">
        <w:rPr>
          <w:b/>
          <w:bCs/>
          <w:color w:val="000000" w:themeColor="text1"/>
          <w:u w:val="single"/>
        </w:rPr>
        <w:t xml:space="preserve"> the global balance of power. </w:t>
      </w:r>
      <w:r w:rsidRPr="00FF2566">
        <w:rPr>
          <w:b/>
          <w:bCs/>
          <w:color w:val="000000" w:themeColor="text1"/>
          <w:highlight w:val="green"/>
          <w:u w:val="single"/>
        </w:rPr>
        <w:t>Russia</w:t>
      </w:r>
      <w:r w:rsidRPr="00FF2566">
        <w:rPr>
          <w:color w:val="000000" w:themeColor="text1"/>
          <w:sz w:val="12"/>
          <w:highlight w:val="green"/>
        </w:rPr>
        <w:t xml:space="preserve">, </w:t>
      </w:r>
      <w:r w:rsidRPr="003D52AB">
        <w:rPr>
          <w:color w:val="000000" w:themeColor="text1"/>
          <w:sz w:val="12"/>
        </w:rPr>
        <w:t xml:space="preserve">too, </w:t>
      </w:r>
      <w:r w:rsidRPr="00FF2566">
        <w:rPr>
          <w:b/>
          <w:bCs/>
          <w:color w:val="000000" w:themeColor="text1"/>
          <w:highlight w:val="green"/>
          <w:u w:val="single"/>
        </w:rPr>
        <w:t>is retreating</w:t>
      </w:r>
      <w:r w:rsidRPr="003D52AB">
        <w:rPr>
          <w:b/>
          <w:bCs/>
          <w:color w:val="000000" w:themeColor="text1"/>
          <w:u w:val="single"/>
        </w:rPr>
        <w:t xml:space="preserve"> from its </w:t>
      </w:r>
      <w:proofErr w:type="spellStart"/>
      <w:r w:rsidRPr="003D52AB">
        <w:rPr>
          <w:b/>
          <w:bCs/>
          <w:color w:val="000000" w:themeColor="text1"/>
          <w:u w:val="single"/>
        </w:rPr>
        <w:t>postcommunist</w:t>
      </w:r>
      <w:proofErr w:type="spellEnd"/>
      <w:r w:rsidRPr="003D52AB">
        <w:rPr>
          <w:b/>
          <w:bCs/>
          <w:color w:val="000000" w:themeColor="text1"/>
          <w:u w:val="single"/>
        </w:rPr>
        <w:t xml:space="preserve"> liberalism and assuming an increasingly authoritarian </w:t>
      </w:r>
      <w:proofErr w:type="gramStart"/>
      <w:r w:rsidRPr="003D52AB">
        <w:rPr>
          <w:b/>
          <w:bCs/>
          <w:color w:val="000000" w:themeColor="text1"/>
          <w:u w:val="single"/>
        </w:rPr>
        <w:t>character</w:t>
      </w:r>
      <w:r w:rsidRPr="003D52AB">
        <w:rPr>
          <w:color w:val="000000" w:themeColor="text1"/>
          <w:sz w:val="12"/>
        </w:rPr>
        <w:t>.¶</w:t>
      </w:r>
      <w:proofErr w:type="gramEnd"/>
      <w:r w:rsidRPr="003D52AB">
        <w:rPr>
          <w:color w:val="000000" w:themeColor="text1"/>
          <w:sz w:val="12"/>
        </w:rPr>
        <w:t xml:space="preserve"> </w:t>
      </w:r>
      <w:r w:rsidRPr="00FF2566">
        <w:rPr>
          <w:b/>
          <w:bCs/>
          <w:color w:val="000000" w:themeColor="text1"/>
          <w:highlight w:val="green"/>
          <w:u w:val="single"/>
        </w:rPr>
        <w:t xml:space="preserve">Authoritarian capitalism </w:t>
      </w:r>
      <w:r w:rsidRPr="006017DE">
        <w:rPr>
          <w:b/>
          <w:bCs/>
          <w:color w:val="000000" w:themeColor="text1"/>
          <w:u w:val="single"/>
        </w:rPr>
        <w:t xml:space="preserve">may be </w:t>
      </w:r>
      <w:r w:rsidRPr="00FF2566">
        <w:rPr>
          <w:b/>
          <w:iCs/>
          <w:color w:val="000000" w:themeColor="text1"/>
          <w:highlight w:val="green"/>
          <w:u w:val="single"/>
          <w:bdr w:val="single" w:sz="18" w:space="0" w:color="auto"/>
        </w:rPr>
        <w:t xml:space="preserve">more viable </w:t>
      </w:r>
      <w:r w:rsidRPr="003D52AB">
        <w:rPr>
          <w:b/>
          <w:iCs/>
          <w:color w:val="000000" w:themeColor="text1"/>
          <w:u w:val="single"/>
          <w:bdr w:val="single" w:sz="18" w:space="0" w:color="auto"/>
        </w:rPr>
        <w:t>than people tend to assume</w:t>
      </w:r>
      <w:r w:rsidRPr="003D52AB">
        <w:rPr>
          <w:color w:val="000000" w:themeColor="text1"/>
          <w:sz w:val="12"/>
        </w:rPr>
        <w:t xml:space="preserve">. 8 The communist great powers failed even though they were potentially larger than the democracies, because their economic systems failed them. By contrast, the </w:t>
      </w:r>
      <w:r w:rsidRPr="003D52AB">
        <w:rPr>
          <w:b/>
          <w:bCs/>
          <w:color w:val="000000" w:themeColor="text1"/>
          <w:u w:val="single"/>
        </w:rPr>
        <w:t>capitalist authoritarian/totalitarian powers during the ﬁrst half of the twentieth century, Germany and Japan</w:t>
      </w:r>
      <w:r w:rsidRPr="003D52AB">
        <w:rPr>
          <w:color w:val="000000" w:themeColor="text1"/>
          <w:sz w:val="12"/>
        </w:rPr>
        <w:t xml:space="preserve">, particularly the former, </w:t>
      </w:r>
      <w:r w:rsidRPr="003D52AB">
        <w:rPr>
          <w:b/>
          <w:bCs/>
          <w:color w:val="000000" w:themeColor="text1"/>
          <w:u w:val="single"/>
        </w:rPr>
        <w:t>were as efﬁcient economically as</w:t>
      </w:r>
      <w:r w:rsidRPr="003D52AB">
        <w:rPr>
          <w:color w:val="000000" w:themeColor="text1"/>
          <w:sz w:val="12"/>
        </w:rPr>
        <w:t xml:space="preserve">, </w:t>
      </w:r>
      <w:r w:rsidRPr="003D52AB">
        <w:rPr>
          <w:b/>
          <w:bCs/>
          <w:color w:val="000000" w:themeColor="text1"/>
          <w:u w:val="single"/>
        </w:rPr>
        <w:t>and</w:t>
      </w:r>
      <w:r w:rsidRPr="003D52AB">
        <w:rPr>
          <w:color w:val="000000" w:themeColor="text1"/>
          <w:sz w:val="12"/>
        </w:rPr>
        <w:t xml:space="preserve"> if </w:t>
      </w:r>
      <w:proofErr w:type="gramStart"/>
      <w:r w:rsidRPr="003D52AB">
        <w:rPr>
          <w:color w:val="000000" w:themeColor="text1"/>
          <w:sz w:val="12"/>
        </w:rPr>
        <w:t>anything</w:t>
      </w:r>
      <w:proofErr w:type="gramEnd"/>
      <w:r w:rsidRPr="003D52AB">
        <w:rPr>
          <w:color w:val="000000" w:themeColor="text1"/>
          <w:sz w:val="12"/>
        </w:rPr>
        <w:t xml:space="preserve"> </w:t>
      </w:r>
      <w:r w:rsidRPr="003D52AB">
        <w:rPr>
          <w:b/>
          <w:bCs/>
          <w:color w:val="000000" w:themeColor="text1"/>
          <w:u w:val="single"/>
        </w:rPr>
        <w:t>more successful militarily than,</w:t>
      </w:r>
      <w:r w:rsidRPr="003D52AB">
        <w:rPr>
          <w:color w:val="000000" w:themeColor="text1"/>
          <w:sz w:val="12"/>
        </w:rPr>
        <w:t xml:space="preserve"> </w:t>
      </w:r>
      <w:r w:rsidRPr="003D52AB">
        <w:rPr>
          <w:b/>
          <w:bCs/>
          <w:color w:val="000000" w:themeColor="text1"/>
          <w:u w:val="single"/>
        </w:rPr>
        <w:t>their democratic counterparts</w:t>
      </w:r>
      <w:r w:rsidRPr="003D52AB">
        <w:rPr>
          <w:color w:val="000000" w:themeColor="text1"/>
          <w:sz w:val="12"/>
        </w:rPr>
        <w:t xml:space="preserve">. They were defeated in war mainly because they were too small and ultimately succumbed to the exceptional continental size of the United States (in alliance with the communist Soviet Union during the Second World War). However, the </w:t>
      </w:r>
      <w:r w:rsidRPr="003D52AB">
        <w:rPr>
          <w:b/>
          <w:bCs/>
          <w:color w:val="000000" w:themeColor="text1"/>
          <w:u w:val="single"/>
        </w:rPr>
        <w:t>new non-democratic powers are both</w:t>
      </w:r>
      <w:r w:rsidRPr="003D52AB">
        <w:rPr>
          <w:color w:val="000000" w:themeColor="text1"/>
          <w:sz w:val="12"/>
        </w:rPr>
        <w:t xml:space="preserve"> </w:t>
      </w:r>
      <w:r w:rsidRPr="003D52AB">
        <w:rPr>
          <w:b/>
          <w:bCs/>
          <w:color w:val="000000" w:themeColor="text1"/>
          <w:u w:val="single"/>
        </w:rPr>
        <w:t>large and capitalist.</w:t>
      </w:r>
      <w:r w:rsidRPr="003D52AB">
        <w:rPr>
          <w:color w:val="000000" w:themeColor="text1"/>
          <w:sz w:val="12"/>
        </w:rPr>
        <w:t xml:space="preserve"> </w:t>
      </w:r>
      <w:r w:rsidRPr="003D52AB">
        <w:rPr>
          <w:b/>
          <w:bCs/>
          <w:color w:val="000000" w:themeColor="text1"/>
          <w:u w:val="single"/>
        </w:rPr>
        <w:t>China</w:t>
      </w:r>
      <w:r w:rsidRPr="003D52AB">
        <w:rPr>
          <w:color w:val="000000" w:themeColor="text1"/>
          <w:sz w:val="12"/>
        </w:rPr>
        <w:t xml:space="preserve"> </w:t>
      </w:r>
      <w:proofErr w:type="gramStart"/>
      <w:r w:rsidRPr="003D52AB">
        <w:rPr>
          <w:color w:val="000000" w:themeColor="text1"/>
          <w:sz w:val="12"/>
        </w:rPr>
        <w:t xml:space="preserve">in particular </w:t>
      </w:r>
      <w:r w:rsidRPr="003D52AB">
        <w:rPr>
          <w:b/>
          <w:bCs/>
          <w:color w:val="000000" w:themeColor="text1"/>
          <w:u w:val="single"/>
        </w:rPr>
        <w:t>is</w:t>
      </w:r>
      <w:proofErr w:type="gramEnd"/>
      <w:r w:rsidRPr="003D52AB">
        <w:rPr>
          <w:b/>
          <w:bCs/>
          <w:color w:val="000000" w:themeColor="text1"/>
          <w:u w:val="single"/>
        </w:rPr>
        <w:t xml:space="preserve"> the largest player in the international system in terms of population and is showing spectacular economic growth</w:t>
      </w:r>
      <w:r w:rsidRPr="003D52AB">
        <w:rPr>
          <w:color w:val="000000" w:themeColor="text1"/>
          <w:sz w:val="12"/>
        </w:rPr>
        <w:t xml:space="preserve"> that within a generation or two is likely to make it a true non-democratic superpower.</w:t>
      </w:r>
      <w:r>
        <w:rPr>
          <w:color w:val="000000" w:themeColor="text1"/>
          <w:sz w:val="12"/>
        </w:rPr>
        <w:t xml:space="preserve"> </w:t>
      </w:r>
      <w:r w:rsidRPr="003D52AB">
        <w:rPr>
          <w:color w:val="000000" w:themeColor="text1"/>
          <w:sz w:val="12"/>
        </w:rPr>
        <w:t xml:space="preserve">Although </w:t>
      </w:r>
      <w:r w:rsidRPr="003D52AB">
        <w:rPr>
          <w:b/>
          <w:bCs/>
          <w:color w:val="000000" w:themeColor="text1"/>
          <w:u w:val="single"/>
        </w:rPr>
        <w:t>the return of capitalist non-democratic great powers</w:t>
      </w:r>
      <w:r w:rsidRPr="003D52AB">
        <w:rPr>
          <w:color w:val="000000" w:themeColor="text1"/>
          <w:sz w:val="12"/>
        </w:rPr>
        <w:t xml:space="preserve"> does not necessarily imply open conﬂict or war, it </w:t>
      </w:r>
      <w:r w:rsidRPr="003D52AB">
        <w:rPr>
          <w:b/>
          <w:bCs/>
          <w:color w:val="000000" w:themeColor="text1"/>
          <w:u w:val="single"/>
        </w:rPr>
        <w:t xml:space="preserve">might indicate that the </w:t>
      </w:r>
      <w:r w:rsidRPr="00FF2566">
        <w:rPr>
          <w:b/>
          <w:bCs/>
          <w:color w:val="000000" w:themeColor="text1"/>
          <w:highlight w:val="green"/>
          <w:u w:val="single"/>
        </w:rPr>
        <w:t>democratic hegemony</w:t>
      </w:r>
      <w:r w:rsidRPr="003D52AB">
        <w:rPr>
          <w:b/>
          <w:bCs/>
          <w:color w:val="000000" w:themeColor="text1"/>
          <w:u w:val="single"/>
        </w:rPr>
        <w:t xml:space="preserve"> since the Soviet Union’s collapse </w:t>
      </w:r>
      <w:r w:rsidRPr="004A6FE7">
        <w:rPr>
          <w:b/>
          <w:bCs/>
          <w:color w:val="000000" w:themeColor="text1"/>
          <w:u w:val="single"/>
        </w:rPr>
        <w:t>could be</w:t>
      </w:r>
      <w:r w:rsidRPr="004A6FE7">
        <w:rPr>
          <w:color w:val="000000" w:themeColor="text1"/>
          <w:sz w:val="12"/>
        </w:rPr>
        <w:t xml:space="preserve"> </w:t>
      </w:r>
      <w:r w:rsidRPr="00FF2566">
        <w:rPr>
          <w:b/>
          <w:iCs/>
          <w:color w:val="000000" w:themeColor="text1"/>
          <w:highlight w:val="green"/>
          <w:u w:val="single"/>
          <w:bdr w:val="single" w:sz="18" w:space="0" w:color="auto"/>
        </w:rPr>
        <w:t>short-lived</w:t>
      </w:r>
      <w:r w:rsidRPr="00FF2566">
        <w:rPr>
          <w:color w:val="000000" w:themeColor="text1"/>
          <w:sz w:val="12"/>
          <w:highlight w:val="green"/>
        </w:rPr>
        <w:t xml:space="preserve"> </w:t>
      </w:r>
      <w:r w:rsidRPr="00FF2566">
        <w:rPr>
          <w:b/>
          <w:bCs/>
          <w:color w:val="000000" w:themeColor="text1"/>
          <w:highlight w:val="green"/>
          <w:u w:val="single"/>
        </w:rPr>
        <w:t>and</w:t>
      </w:r>
      <w:r w:rsidRPr="003D52AB">
        <w:rPr>
          <w:b/>
          <w:bCs/>
          <w:color w:val="000000" w:themeColor="text1"/>
          <w:u w:val="single"/>
        </w:rPr>
        <w:t xml:space="preserve"> that</w:t>
      </w:r>
      <w:r w:rsidRPr="003D52AB">
        <w:rPr>
          <w:color w:val="000000" w:themeColor="text1"/>
          <w:sz w:val="12"/>
        </w:rPr>
        <w:t xml:space="preserve"> </w:t>
      </w:r>
      <w:r w:rsidRPr="003D52AB">
        <w:rPr>
          <w:b/>
          <w:iCs/>
          <w:color w:val="000000" w:themeColor="text1"/>
          <w:u w:val="single"/>
          <w:bdr w:val="single" w:sz="18" w:space="0" w:color="auto"/>
        </w:rPr>
        <w:t xml:space="preserve">a </w:t>
      </w:r>
      <w:r w:rsidRPr="00FF2566">
        <w:rPr>
          <w:b/>
          <w:iCs/>
          <w:color w:val="000000" w:themeColor="text1"/>
          <w:highlight w:val="green"/>
          <w:u w:val="single"/>
          <w:bdr w:val="single" w:sz="18" w:space="0" w:color="auto"/>
        </w:rPr>
        <w:t xml:space="preserve">universal ‘democratic peace’ </w:t>
      </w:r>
      <w:r w:rsidRPr="003D52AB">
        <w:rPr>
          <w:b/>
          <w:iCs/>
          <w:color w:val="000000" w:themeColor="text1"/>
          <w:u w:val="single"/>
          <w:bdr w:val="single" w:sz="18" w:space="0" w:color="auto"/>
        </w:rPr>
        <w:t xml:space="preserve">may still be </w:t>
      </w:r>
      <w:r w:rsidRPr="00FF2566">
        <w:rPr>
          <w:b/>
          <w:iCs/>
          <w:color w:val="000000" w:themeColor="text1"/>
          <w:highlight w:val="green"/>
          <w:u w:val="single"/>
          <w:bdr w:val="single" w:sz="18" w:space="0" w:color="auto"/>
        </w:rPr>
        <w:t>far off</w:t>
      </w:r>
      <w:r w:rsidRPr="003D52AB">
        <w:rPr>
          <w:color w:val="000000" w:themeColor="text1"/>
          <w:sz w:val="12"/>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w:t>
      </w:r>
      <w:proofErr w:type="gramStart"/>
      <w:r w:rsidRPr="003D52AB">
        <w:rPr>
          <w:color w:val="000000" w:themeColor="text1"/>
          <w:sz w:val="12"/>
        </w:rPr>
        <w:t>so as to</w:t>
      </w:r>
      <w:proofErr w:type="gramEnd"/>
      <w:r w:rsidRPr="003D52AB">
        <w:rPr>
          <w:color w:val="000000" w:themeColor="text1"/>
          <w:sz w:val="12"/>
        </w:rPr>
        <w:t xml:space="preserve">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w:t>
      </w:r>
      <w:proofErr w:type="spellStart"/>
      <w:r w:rsidRPr="003D52AB">
        <w:rPr>
          <w:color w:val="000000" w:themeColor="text1"/>
          <w:sz w:val="12"/>
        </w:rPr>
        <w:t>labour</w:t>
      </w:r>
      <w:proofErr w:type="spellEnd"/>
      <w:r w:rsidRPr="003D52AB">
        <w:rPr>
          <w:color w:val="000000" w:themeColor="text1"/>
          <w:sz w:val="12"/>
        </w:rPr>
        <w:t xml:space="preserve"> costs rise, and its current competitive edge diminishes.</w:t>
      </w:r>
      <w:r>
        <w:rPr>
          <w:color w:val="000000" w:themeColor="text1"/>
          <w:sz w:val="12"/>
        </w:rPr>
        <w:t xml:space="preserve"> </w:t>
      </w:r>
      <w:proofErr w:type="gramStart"/>
      <w:r w:rsidRPr="003D52AB">
        <w:rPr>
          <w:color w:val="000000" w:themeColor="text1"/>
          <w:sz w:val="12"/>
        </w:rPr>
        <w:t>With the possible exception of</w:t>
      </w:r>
      <w:proofErr w:type="gramEnd"/>
      <w:r w:rsidRPr="003D52AB">
        <w:rPr>
          <w:color w:val="000000" w:themeColor="text1"/>
          <w:sz w:val="12"/>
        </w:rPr>
        <w:t xml:space="preserve"> the sore Taiwan problem, China is likely to be less restless and revisionist than the territorially conﬁned Germany and Japan were. Russia, which is still reeling from having lost an empire, may be more problematic. However, </w:t>
      </w:r>
      <w:r w:rsidRPr="00FF2566">
        <w:rPr>
          <w:b/>
          <w:bCs/>
          <w:color w:val="000000" w:themeColor="text1"/>
          <w:highlight w:val="green"/>
          <w:u w:val="single"/>
        </w:rPr>
        <w:t>as China grows</w:t>
      </w:r>
      <w:r w:rsidRPr="003D52AB">
        <w:rPr>
          <w:b/>
          <w:bCs/>
          <w:color w:val="000000" w:themeColor="text1"/>
          <w:u w:val="single"/>
        </w:rPr>
        <w:t xml:space="preserve"> in power, it is likely to become more assertive,</w:t>
      </w:r>
      <w:r w:rsidRPr="003D52AB">
        <w:rPr>
          <w:color w:val="000000" w:themeColor="text1"/>
          <w:sz w:val="12"/>
        </w:rPr>
        <w:t xml:space="preserve"> </w:t>
      </w:r>
      <w:r w:rsidRPr="003D52AB">
        <w:rPr>
          <w:b/>
          <w:bCs/>
          <w:color w:val="000000" w:themeColor="text1"/>
          <w:u w:val="single"/>
        </w:rPr>
        <w:t>ﬂex its muscles, and behave like a superpower</w:t>
      </w:r>
      <w:r w:rsidRPr="003D52AB">
        <w:rPr>
          <w:color w:val="000000" w:themeColor="text1"/>
          <w:sz w:val="12"/>
        </w:rPr>
        <w:t xml:space="preserve">, even if it does not become particularly aggressive. The </w:t>
      </w:r>
      <w:r w:rsidRPr="003D52AB">
        <w:rPr>
          <w:b/>
          <w:bCs/>
          <w:color w:val="000000" w:themeColor="text1"/>
          <w:u w:val="single"/>
        </w:rPr>
        <w:t xml:space="preserve">democratic and non-democratic powers may coexist </w:t>
      </w:r>
      <w:proofErr w:type="gramStart"/>
      <w:r w:rsidRPr="003D52AB">
        <w:rPr>
          <w:b/>
          <w:bCs/>
          <w:color w:val="000000" w:themeColor="text1"/>
          <w:u w:val="single"/>
        </w:rPr>
        <w:t>more or less peacefully</w:t>
      </w:r>
      <w:proofErr w:type="gramEnd"/>
      <w:r w:rsidRPr="003D52AB">
        <w:rPr>
          <w:color w:val="000000" w:themeColor="text1"/>
          <w:sz w:val="12"/>
        </w:rPr>
        <w:t xml:space="preserve">, albeit warily, side by side, armed because of mutual fear and suspicion, as a result of the so-called ‘security dilemma’, and against worst-case scenarios. </w:t>
      </w:r>
      <w:r w:rsidRPr="003D52AB">
        <w:rPr>
          <w:b/>
          <w:bCs/>
          <w:color w:val="000000" w:themeColor="text1"/>
          <w:u w:val="single"/>
        </w:rPr>
        <w:t xml:space="preserve">But </w:t>
      </w:r>
      <w:r w:rsidRPr="00FF2566">
        <w:rPr>
          <w:b/>
          <w:bCs/>
          <w:color w:val="000000" w:themeColor="text1"/>
          <w:highlight w:val="green"/>
          <w:u w:val="single"/>
        </w:rPr>
        <w:t>there is</w:t>
      </w:r>
      <w:r w:rsidRPr="00FF2566">
        <w:rPr>
          <w:color w:val="000000" w:themeColor="text1"/>
          <w:sz w:val="12"/>
          <w:highlight w:val="green"/>
        </w:rPr>
        <w:t xml:space="preserve"> </w:t>
      </w:r>
      <w:r w:rsidRPr="003D52AB">
        <w:rPr>
          <w:color w:val="000000" w:themeColor="text1"/>
          <w:sz w:val="12"/>
        </w:rPr>
        <w:t xml:space="preserve">also </w:t>
      </w:r>
      <w:r w:rsidRPr="00FF2566">
        <w:rPr>
          <w:b/>
          <w:bCs/>
          <w:color w:val="000000" w:themeColor="text1"/>
          <w:highlight w:val="green"/>
          <w:u w:val="single"/>
        </w:rPr>
        <w:t>the prospect of</w:t>
      </w:r>
      <w:r w:rsidRPr="00FF2566">
        <w:rPr>
          <w:color w:val="000000" w:themeColor="text1"/>
          <w:sz w:val="12"/>
          <w:highlight w:val="green"/>
        </w:rPr>
        <w:t xml:space="preserve"> </w:t>
      </w:r>
      <w:r w:rsidRPr="00FF2566">
        <w:rPr>
          <w:b/>
          <w:bCs/>
          <w:color w:val="000000" w:themeColor="text1"/>
          <w:highlight w:val="green"/>
          <w:u w:val="single"/>
        </w:rPr>
        <w:t>more antagonistic relations</w:t>
      </w:r>
      <w:r w:rsidRPr="00FF2566">
        <w:rPr>
          <w:color w:val="000000" w:themeColor="text1"/>
          <w:sz w:val="12"/>
          <w:highlight w:val="green"/>
        </w:rPr>
        <w:t xml:space="preserve">, </w:t>
      </w:r>
      <w:r w:rsidRPr="00FF2566">
        <w:rPr>
          <w:b/>
          <w:bCs/>
          <w:color w:val="000000" w:themeColor="text1"/>
          <w:highlight w:val="green"/>
          <w:u w:val="single"/>
        </w:rPr>
        <w:t>accentuated ideological rivalry</w:t>
      </w:r>
      <w:r w:rsidRPr="00FF2566">
        <w:rPr>
          <w:color w:val="000000" w:themeColor="text1"/>
          <w:sz w:val="12"/>
          <w:highlight w:val="green"/>
        </w:rPr>
        <w:t>,</w:t>
      </w:r>
      <w:r w:rsidRPr="003D52AB">
        <w:rPr>
          <w:color w:val="000000" w:themeColor="text1"/>
          <w:sz w:val="12"/>
        </w:rPr>
        <w:t xml:space="preserve"> </w:t>
      </w:r>
      <w:r w:rsidRPr="003D52AB">
        <w:rPr>
          <w:b/>
          <w:iCs/>
          <w:color w:val="000000" w:themeColor="text1"/>
          <w:u w:val="single"/>
          <w:bdr w:val="single" w:sz="18" w:space="0" w:color="auto"/>
        </w:rPr>
        <w:t xml:space="preserve">potential and actual </w:t>
      </w:r>
      <w:r w:rsidRPr="00FF2566">
        <w:rPr>
          <w:b/>
          <w:iCs/>
          <w:color w:val="000000" w:themeColor="text1"/>
          <w:highlight w:val="green"/>
          <w:u w:val="single"/>
          <w:bdr w:val="single" w:sz="18" w:space="0" w:color="auto"/>
        </w:rPr>
        <w:t>conﬂict,</w:t>
      </w:r>
      <w:r w:rsidRPr="00FF2566">
        <w:rPr>
          <w:color w:val="000000" w:themeColor="text1"/>
          <w:sz w:val="12"/>
          <w:highlight w:val="green"/>
        </w:rPr>
        <w:t xml:space="preserve"> </w:t>
      </w:r>
      <w:r w:rsidRPr="00FF2566">
        <w:rPr>
          <w:b/>
          <w:bCs/>
          <w:color w:val="000000" w:themeColor="text1"/>
          <w:highlight w:val="green"/>
          <w:u w:val="single"/>
        </w:rPr>
        <w:t>intensiﬁed arms races</w:t>
      </w:r>
      <w:r w:rsidRPr="003D52AB">
        <w:rPr>
          <w:color w:val="000000" w:themeColor="text1"/>
          <w:sz w:val="12"/>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5D0C6B13" w14:textId="77777777" w:rsidR="0001163B" w:rsidRDefault="0001163B" w:rsidP="0001163B">
      <w:pPr>
        <w:pStyle w:val="Heading4"/>
      </w:pPr>
      <w:r>
        <w:t xml:space="preserve">Fact-focused Journalism is necessary to </w:t>
      </w:r>
      <w:r>
        <w:rPr>
          <w:u w:val="single"/>
        </w:rPr>
        <w:t>disseminate</w:t>
      </w:r>
      <w:r>
        <w:t xml:space="preserve"> the </w:t>
      </w:r>
      <w:r>
        <w:rPr>
          <w:u w:val="single"/>
        </w:rPr>
        <w:t>truth</w:t>
      </w:r>
      <w:r>
        <w:t xml:space="preserve"> and combat </w:t>
      </w:r>
      <w:r>
        <w:rPr>
          <w:u w:val="single"/>
        </w:rPr>
        <w:t>misinformation</w:t>
      </w:r>
      <w:r>
        <w:t xml:space="preserve"> and </w:t>
      </w:r>
      <w:r>
        <w:rPr>
          <w:u w:val="single"/>
        </w:rPr>
        <w:t>fake news</w:t>
      </w:r>
      <w:r>
        <w:t>.</w:t>
      </w:r>
    </w:p>
    <w:p w14:paraId="4074B003" w14:textId="77777777" w:rsidR="0001163B" w:rsidRPr="00A0602A" w:rsidRDefault="0001163B" w:rsidP="0001163B">
      <w:r w:rsidRPr="00A0602A">
        <w:rPr>
          <w:rStyle w:val="Style13ptBold"/>
        </w:rPr>
        <w:t>Beckerman 21</w:t>
      </w:r>
      <w:r w:rsidRPr="00A0602A">
        <w:t xml:space="preserve"> Jim Beckerman 2-18-2021 "Fair and balanced press? When do newspapers cross the line? | Matters of Fact"</w:t>
      </w:r>
      <w:r>
        <w:t xml:space="preserve"> </w:t>
      </w:r>
      <w:hyperlink r:id="rId29" w:history="1">
        <w:r w:rsidRPr="00466FC1">
          <w:rPr>
            <w:rStyle w:val="Hyperlink"/>
          </w:rPr>
          <w:t>https://www.northjersey.com/story/entertainment/columnists/jim-beckerman/2021/02/18/media-bias-newspapers-objective-press-fake-news/4094763001/</w:t>
        </w:r>
      </w:hyperlink>
      <w:r>
        <w:t xml:space="preserve"> //Elmer </w:t>
      </w:r>
    </w:p>
    <w:p w14:paraId="57914372" w14:textId="77777777" w:rsidR="0001163B" w:rsidRPr="00705AC6" w:rsidRDefault="0001163B" w:rsidP="0001163B">
      <w:pPr>
        <w:rPr>
          <w:rStyle w:val="StyleUnderline"/>
        </w:rPr>
      </w:pPr>
      <w:r w:rsidRPr="00705AC6">
        <w:rPr>
          <w:rStyle w:val="StyleUnderline"/>
        </w:rPr>
        <w:t>Many of us, watching the storming of the Capitol building, would probably consider that headline none too strong</w:t>
      </w:r>
      <w:r w:rsidRPr="00705AC6">
        <w:rPr>
          <w:sz w:val="16"/>
        </w:rPr>
        <w:t xml:space="preserve">. But the matter-of-fact blaming of the president, the loaded words like "mob," are things an editor of an earlier day might have avoided. </w:t>
      </w:r>
      <w:r w:rsidRPr="00705AC6">
        <w:rPr>
          <w:rStyle w:val="StyleUnderline"/>
        </w:rPr>
        <w:t xml:space="preserve">Such </w:t>
      </w:r>
      <w:r w:rsidRPr="00705AC6">
        <w:rPr>
          <w:rStyle w:val="Emphasis"/>
          <w:highlight w:val="green"/>
        </w:rPr>
        <w:t>word choices</w:t>
      </w:r>
      <w:r w:rsidRPr="00705AC6">
        <w:rPr>
          <w:rStyle w:val="StyleUnderline"/>
          <w:highlight w:val="green"/>
        </w:rPr>
        <w:t xml:space="preserve"> </w:t>
      </w:r>
      <w:r w:rsidRPr="00705AC6">
        <w:rPr>
          <w:rStyle w:val="StyleUnderline"/>
        </w:rPr>
        <w:t xml:space="preserve">are emblematic of the issues newspapers have faced, throughout the Trump era. They </w:t>
      </w:r>
      <w:r w:rsidRPr="00705AC6">
        <w:rPr>
          <w:rStyle w:val="Emphasis"/>
          <w:highlight w:val="green"/>
        </w:rPr>
        <w:t>get to the heart of what</w:t>
      </w:r>
      <w:r w:rsidRPr="00705AC6">
        <w:rPr>
          <w:rStyle w:val="StyleUnderline"/>
          <w:highlight w:val="green"/>
        </w:rPr>
        <w:t xml:space="preserve"> </w:t>
      </w:r>
      <w:r w:rsidRPr="00705AC6">
        <w:rPr>
          <w:rStyle w:val="StyleUnderline"/>
        </w:rPr>
        <w:t>a newspaper is, what "</w:t>
      </w:r>
      <w:r w:rsidRPr="00705AC6">
        <w:rPr>
          <w:rStyle w:val="Emphasis"/>
          <w:highlight w:val="green"/>
        </w:rPr>
        <w:t>objective" journalism is,</w:t>
      </w:r>
      <w:r w:rsidRPr="00705AC6">
        <w:rPr>
          <w:rStyle w:val="StyleUnderline"/>
          <w:highlight w:val="green"/>
        </w:rPr>
        <w:t xml:space="preserve"> </w:t>
      </w:r>
      <w:r w:rsidRPr="00705AC6">
        <w:rPr>
          <w:rStyle w:val="StyleUnderline"/>
        </w:rPr>
        <w:t xml:space="preserve">and especially </w:t>
      </w:r>
      <w:r w:rsidRPr="00705AC6">
        <w:rPr>
          <w:rStyle w:val="Emphasis"/>
        </w:rPr>
        <w:t>how the media should respond to</w:t>
      </w:r>
      <w:r w:rsidRPr="00705AC6">
        <w:rPr>
          <w:rStyle w:val="StyleUnderline"/>
        </w:rPr>
        <w:t xml:space="preserve"> the firehose of </w:t>
      </w:r>
      <w:r w:rsidRPr="00705AC6">
        <w:rPr>
          <w:rStyle w:val="Emphasis"/>
        </w:rPr>
        <w:t>misinformation, disinformation</w:t>
      </w:r>
      <w:r w:rsidRPr="00705AC6">
        <w:rPr>
          <w:rStyle w:val="StyleUnderline"/>
        </w:rPr>
        <w:t>, and distortion that has gushed into the news cycle over the last four years.</w:t>
      </w:r>
      <w:r w:rsidRPr="00705AC6">
        <w:rPr>
          <w:sz w:val="16"/>
        </w:rPr>
        <w:t xml:space="preserve"> "</w:t>
      </w:r>
      <w:r w:rsidRPr="00705AC6">
        <w:rPr>
          <w:rStyle w:val="StyleUnderline"/>
        </w:rPr>
        <w:t xml:space="preserve">I </w:t>
      </w:r>
      <w:r w:rsidRPr="00705AC6">
        <w:rPr>
          <w:rStyle w:val="Emphasis"/>
          <w:highlight w:val="green"/>
        </w:rPr>
        <w:t>look for</w:t>
      </w:r>
      <w:r w:rsidRPr="00705AC6">
        <w:rPr>
          <w:rStyle w:val="StyleUnderline"/>
          <w:highlight w:val="green"/>
        </w:rPr>
        <w:t xml:space="preserve"> </w:t>
      </w:r>
      <w:r w:rsidRPr="00705AC6">
        <w:rPr>
          <w:rStyle w:val="StyleUnderline"/>
        </w:rPr>
        <w:t xml:space="preserve">my </w:t>
      </w:r>
      <w:r w:rsidRPr="00705AC6">
        <w:rPr>
          <w:rStyle w:val="Emphasis"/>
          <w:highlight w:val="green"/>
        </w:rPr>
        <w:t>reporters</w:t>
      </w:r>
      <w:r w:rsidRPr="00705AC6">
        <w:rPr>
          <w:rStyle w:val="StyleUnderline"/>
          <w:highlight w:val="green"/>
        </w:rPr>
        <w:t xml:space="preserve"> </w:t>
      </w:r>
      <w:r w:rsidRPr="00705AC6">
        <w:rPr>
          <w:rStyle w:val="StyleUnderline"/>
        </w:rPr>
        <w:t xml:space="preserve">and editors — we don't always get it right — </w:t>
      </w:r>
      <w:r w:rsidRPr="00705AC6">
        <w:rPr>
          <w:rStyle w:val="Emphasis"/>
          <w:highlight w:val="green"/>
          <w:bdr w:val="single" w:sz="18" w:space="0" w:color="auto"/>
        </w:rPr>
        <w:t>to find the truth</w:t>
      </w:r>
      <w:r w:rsidRPr="00705AC6">
        <w:rPr>
          <w:rStyle w:val="StyleUnderline"/>
          <w:highlight w:val="green"/>
        </w:rPr>
        <w:t xml:space="preserve"> </w:t>
      </w:r>
      <w:r w:rsidRPr="00705AC6">
        <w:rPr>
          <w:rStyle w:val="StyleUnderline"/>
        </w:rPr>
        <w:t xml:space="preserve">in stories and explain that truth to readers," said Daniel Sforza, executive editor of The Record. Not easy, when readers themselves are so polarized. "That's </w:t>
      </w:r>
      <w:r w:rsidRPr="00705AC6">
        <w:rPr>
          <w:rStyle w:val="Emphasis"/>
          <w:highlight w:val="green"/>
        </w:rPr>
        <w:t>important</w:t>
      </w:r>
      <w:r w:rsidRPr="00705AC6">
        <w:rPr>
          <w:rStyle w:val="StyleUnderline"/>
          <w:highlight w:val="green"/>
        </w:rPr>
        <w:t xml:space="preserve"> </w:t>
      </w:r>
      <w:r w:rsidRPr="00705AC6">
        <w:rPr>
          <w:rStyle w:val="StyleUnderline"/>
        </w:rPr>
        <w:t xml:space="preserve">now, </w:t>
      </w:r>
      <w:r w:rsidRPr="00705AC6">
        <w:rPr>
          <w:rStyle w:val="Emphasis"/>
          <w:highlight w:val="green"/>
          <w:bdr w:val="single" w:sz="18" w:space="0" w:color="auto"/>
        </w:rPr>
        <w:t xml:space="preserve">because of </w:t>
      </w:r>
      <w:r w:rsidRPr="0094676D">
        <w:rPr>
          <w:rStyle w:val="Emphasis"/>
          <w:bdr w:val="single" w:sz="18" w:space="0" w:color="auto"/>
        </w:rPr>
        <w:t xml:space="preserve">the </w:t>
      </w:r>
      <w:r w:rsidRPr="00705AC6">
        <w:rPr>
          <w:rStyle w:val="Emphasis"/>
          <w:highlight w:val="green"/>
          <w:bdr w:val="single" w:sz="18" w:space="0" w:color="auto"/>
        </w:rPr>
        <w:t xml:space="preserve">amount of misinformation </w:t>
      </w:r>
      <w:r w:rsidRPr="0094676D">
        <w:rPr>
          <w:rStyle w:val="Emphasis"/>
          <w:bdr w:val="single" w:sz="18" w:space="0" w:color="auto"/>
        </w:rPr>
        <w:t xml:space="preserve">and disinformation that is </w:t>
      </w:r>
      <w:r w:rsidRPr="00705AC6">
        <w:rPr>
          <w:rStyle w:val="Emphasis"/>
          <w:highlight w:val="green"/>
          <w:bdr w:val="single" w:sz="18" w:space="0" w:color="auto"/>
        </w:rPr>
        <w:t>out there</w:t>
      </w:r>
      <w:r w:rsidRPr="00705AC6">
        <w:rPr>
          <w:rStyle w:val="StyleUnderline"/>
        </w:rPr>
        <w:t xml:space="preserve">," said Sforza, who has been here 27 years and worn many hats. "We've seen that, </w:t>
      </w:r>
      <w:r w:rsidRPr="0094676D">
        <w:rPr>
          <w:rStyle w:val="Emphasis"/>
        </w:rPr>
        <w:t xml:space="preserve">with the </w:t>
      </w:r>
      <w:r w:rsidRPr="00705AC6">
        <w:rPr>
          <w:rStyle w:val="Emphasis"/>
          <w:highlight w:val="green"/>
        </w:rPr>
        <w:t xml:space="preserve">aftermath of </w:t>
      </w:r>
      <w:r w:rsidRPr="0094676D">
        <w:rPr>
          <w:rStyle w:val="Emphasis"/>
        </w:rPr>
        <w:t xml:space="preserve">the </w:t>
      </w:r>
      <w:r w:rsidRPr="00705AC6">
        <w:rPr>
          <w:rStyle w:val="Emphasis"/>
          <w:highlight w:val="green"/>
        </w:rPr>
        <w:t>election</w:t>
      </w:r>
      <w:r w:rsidRPr="00705AC6">
        <w:rPr>
          <w:rStyle w:val="StyleUnderline"/>
        </w:rPr>
        <w:t xml:space="preserve">, and the </w:t>
      </w:r>
      <w:r w:rsidRPr="00705AC6">
        <w:rPr>
          <w:rStyle w:val="Emphasis"/>
          <w:highlight w:val="green"/>
        </w:rPr>
        <w:t xml:space="preserve">growth of conspiracy </w:t>
      </w:r>
      <w:r w:rsidRPr="0094676D">
        <w:rPr>
          <w:rStyle w:val="Emphasis"/>
        </w:rPr>
        <w:t>th</w:t>
      </w:r>
      <w:r w:rsidRPr="0094676D">
        <w:rPr>
          <w:rStyle w:val="StyleUnderline"/>
        </w:rPr>
        <w:t>eories</w:t>
      </w:r>
      <w:r w:rsidRPr="00705AC6">
        <w:rPr>
          <w:rStyle w:val="StyleUnderline"/>
        </w:rPr>
        <w:t xml:space="preserve">, and groups that push conspiracy theories. </w:t>
      </w:r>
      <w:r w:rsidRPr="00705AC6">
        <w:rPr>
          <w:rStyle w:val="Emphasis"/>
          <w:highlight w:val="green"/>
        </w:rPr>
        <w:t>Truth is</w:t>
      </w:r>
      <w:r w:rsidRPr="00705AC6">
        <w:rPr>
          <w:rStyle w:val="StyleUnderline"/>
          <w:highlight w:val="green"/>
        </w:rPr>
        <w:t xml:space="preserve"> </w:t>
      </w:r>
      <w:r w:rsidRPr="00705AC6">
        <w:rPr>
          <w:rStyle w:val="StyleUnderline"/>
        </w:rPr>
        <w:t xml:space="preserve">hard. But it's </w:t>
      </w:r>
      <w:r w:rsidRPr="00705AC6">
        <w:rPr>
          <w:rStyle w:val="Emphasis"/>
          <w:highlight w:val="green"/>
        </w:rPr>
        <w:t>important</w:t>
      </w:r>
      <w:r w:rsidRPr="00705AC6">
        <w:rPr>
          <w:rStyle w:val="StyleUnderline"/>
        </w:rPr>
        <w:t xml:space="preserve">, not only </w:t>
      </w:r>
      <w:r w:rsidRPr="00705AC6">
        <w:rPr>
          <w:rStyle w:val="Emphasis"/>
          <w:highlight w:val="green"/>
        </w:rPr>
        <w:t xml:space="preserve">to </w:t>
      </w:r>
      <w:r w:rsidRPr="0094676D">
        <w:rPr>
          <w:rStyle w:val="Emphasis"/>
        </w:rPr>
        <w:t xml:space="preserve">the field of </w:t>
      </w:r>
      <w:r w:rsidRPr="00705AC6">
        <w:rPr>
          <w:rStyle w:val="Emphasis"/>
          <w:highlight w:val="green"/>
        </w:rPr>
        <w:t>journalism</w:t>
      </w:r>
      <w:r w:rsidRPr="00705AC6">
        <w:rPr>
          <w:rStyle w:val="StyleUnderline"/>
        </w:rPr>
        <w:t xml:space="preserve">, but </w:t>
      </w:r>
      <w:r w:rsidRPr="0094676D">
        <w:rPr>
          <w:rStyle w:val="Emphasis"/>
        </w:rPr>
        <w:t xml:space="preserve">to our </w:t>
      </w:r>
      <w:r w:rsidRPr="00705AC6">
        <w:rPr>
          <w:rStyle w:val="Emphasis"/>
          <w:highlight w:val="green"/>
        </w:rPr>
        <w:t>democracy</w:t>
      </w:r>
      <w:r w:rsidRPr="00705AC6">
        <w:rPr>
          <w:rStyle w:val="StyleUnderline"/>
        </w:rPr>
        <w:t>."</w:t>
      </w:r>
      <w:r w:rsidRPr="00705AC6">
        <w:rPr>
          <w:sz w:val="16"/>
        </w:rPr>
        <w:t xml:space="preserve"> Words matter Back in 2016</w:t>
      </w:r>
      <w:r w:rsidRPr="00705AC6">
        <w:rPr>
          <w:rStyle w:val="StyleUnderline"/>
        </w:rPr>
        <w:t xml:space="preserve">, </w:t>
      </w:r>
      <w:r w:rsidRPr="0094676D">
        <w:rPr>
          <w:rStyle w:val="Emphasis"/>
        </w:rPr>
        <w:t>when the Times published</w:t>
      </w:r>
      <w:r w:rsidRPr="0094676D">
        <w:rPr>
          <w:rStyle w:val="StyleUnderline"/>
        </w:rPr>
        <w:t xml:space="preserve"> its "</w:t>
      </w:r>
      <w:r w:rsidRPr="0094676D">
        <w:rPr>
          <w:rStyle w:val="Emphasis"/>
        </w:rPr>
        <w:t>Trump Gives Up a Lie</w:t>
      </w:r>
      <w:r w:rsidRPr="0094676D">
        <w:rPr>
          <w:rStyle w:val="StyleUnderline"/>
        </w:rPr>
        <w:t xml:space="preserve">" headline, some readers were outraged. "[It] </w:t>
      </w:r>
      <w:r w:rsidRPr="0094676D">
        <w:rPr>
          <w:rStyle w:val="Emphasis"/>
        </w:rPr>
        <w:t>lessens</w:t>
      </w:r>
      <w:r w:rsidRPr="0094676D">
        <w:rPr>
          <w:rStyle w:val="StyleUnderline"/>
        </w:rPr>
        <w:t xml:space="preserve"> the </w:t>
      </w:r>
      <w:r w:rsidRPr="0094676D">
        <w:rPr>
          <w:rStyle w:val="Emphasis"/>
          <w:bdr w:val="single" w:sz="18" w:space="0" w:color="auto"/>
        </w:rPr>
        <w:t>Times credibility</w:t>
      </w:r>
      <w:r w:rsidRPr="0094676D">
        <w:rPr>
          <w:rStyle w:val="StyleUnderline"/>
        </w:rPr>
        <w:t xml:space="preserve"> </w:t>
      </w:r>
      <w:r w:rsidRPr="00705AC6">
        <w:rPr>
          <w:rStyle w:val="StyleUnderline"/>
        </w:rPr>
        <w:t>as an objective, fact-based messenger of the news," one wrote.</w:t>
      </w:r>
      <w:r w:rsidRPr="00705AC6">
        <w:rPr>
          <w:sz w:val="16"/>
        </w:rPr>
        <w:t xml:space="preserve"> Others thought it was past time. “</w:t>
      </w:r>
      <w:r w:rsidRPr="00705AC6">
        <w:rPr>
          <w:rStyle w:val="StyleUnderline"/>
        </w:rPr>
        <w:t>I want the NYT to tell me in plain language and not use a euphemism like ‘stretches the truth’ when the truth has not been ‘stretched’ but has been totally and clearly broken,” was another response. "To me, that was an important moment, and certainly they [the Times] have referred to lies subsequently,</w:t>
      </w:r>
      <w:r w:rsidRPr="00705AC6">
        <w:rPr>
          <w:sz w:val="16"/>
        </w:rPr>
        <w:t xml:space="preserve">" said Matthew Pressman, assistant professor of journalism at Seton Hall University and author of "On Press: The Liberal Values that Shaped the News." </w:t>
      </w:r>
      <w:r w:rsidRPr="00705AC6">
        <w:rPr>
          <w:rStyle w:val="StyleUnderline"/>
        </w:rPr>
        <w:t xml:space="preserve">With that headline, </w:t>
      </w:r>
      <w:r w:rsidRPr="00705AC6">
        <w:rPr>
          <w:rStyle w:val="Emphasis"/>
          <w:highlight w:val="green"/>
        </w:rPr>
        <w:t>there was no</w:t>
      </w:r>
      <w:r w:rsidRPr="00705AC6">
        <w:rPr>
          <w:rStyle w:val="StyleUnderline"/>
          <w:highlight w:val="green"/>
        </w:rPr>
        <w:t xml:space="preserve"> </w:t>
      </w:r>
      <w:r w:rsidRPr="00705AC6">
        <w:rPr>
          <w:rStyle w:val="StyleUnderline"/>
        </w:rPr>
        <w:t xml:space="preserve">equivocating, no show of </w:t>
      </w:r>
      <w:r w:rsidRPr="00705AC6">
        <w:rPr>
          <w:rStyle w:val="Emphasis"/>
          <w:highlight w:val="green"/>
        </w:rPr>
        <w:t>balance</w:t>
      </w:r>
      <w:r w:rsidRPr="00705AC6">
        <w:rPr>
          <w:rStyle w:val="StyleUnderline"/>
        </w:rPr>
        <w:t>, no "on the other hand." "On the other hand," says Tevye in "Fiddler on the Roof," "there is no other hand."</w:t>
      </w:r>
      <w:r w:rsidRPr="00705AC6">
        <w:rPr>
          <w:sz w:val="16"/>
        </w:rPr>
        <w:t xml:space="preserve"> Candidate Donald Trump, by spreading the "birther" conspiracy — without evidence — and then abruptly announcing that he no longer believed it — without explanation or apology — had been lying, said the </w:t>
      </w:r>
      <w:r w:rsidRPr="00705AC6">
        <w:rPr>
          <w:rStyle w:val="StyleUnderline"/>
        </w:rPr>
        <w:t xml:space="preserve">Times. Full stop. But "lie," as </w:t>
      </w:r>
      <w:proofErr w:type="spellStart"/>
      <w:r w:rsidRPr="00705AC6">
        <w:rPr>
          <w:rStyle w:val="StyleUnderline"/>
        </w:rPr>
        <w:t>Spayd</w:t>
      </w:r>
      <w:proofErr w:type="spellEnd"/>
      <w:r w:rsidRPr="00705AC6">
        <w:rPr>
          <w:rStyle w:val="StyleUnderline"/>
        </w:rPr>
        <w:t xml:space="preserve"> observed, is a loaded word. It suggests deliberate, malicious intent, based on a full knowledge of the mental state of the speaker. Which of course doesn't </w:t>
      </w:r>
      <w:proofErr w:type="gramStart"/>
      <w:r w:rsidRPr="00705AC6">
        <w:rPr>
          <w:rStyle w:val="StyleUnderline"/>
        </w:rPr>
        <w:t>exist, and</w:t>
      </w:r>
      <w:proofErr w:type="gramEnd"/>
      <w:r w:rsidRPr="00705AC6">
        <w:rPr>
          <w:rStyle w:val="StyleUnderline"/>
        </w:rPr>
        <w:t xml:space="preserve"> could never exist.</w:t>
      </w:r>
      <w:r w:rsidRPr="00705AC6">
        <w:rPr>
          <w:sz w:val="16"/>
        </w:rPr>
        <w:t xml:space="preserve"> "It might even be the case that he isn't a liar," said Michael S. </w:t>
      </w:r>
      <w:proofErr w:type="spellStart"/>
      <w:r w:rsidRPr="00705AC6">
        <w:rPr>
          <w:sz w:val="16"/>
        </w:rPr>
        <w:t>Schudson</w:t>
      </w:r>
      <w:proofErr w:type="spellEnd"/>
      <w:r w:rsidRPr="00705AC6">
        <w:rPr>
          <w:sz w:val="16"/>
        </w:rPr>
        <w:t xml:space="preserve">, professor of journalism in the graduate school of journalism of Columbia University, and author of "Why Democracies Need an Unlovable Press" and "The Sociology of News." "He's a [BS-er], for sure," </w:t>
      </w:r>
      <w:proofErr w:type="spellStart"/>
      <w:r w:rsidRPr="00705AC6">
        <w:rPr>
          <w:sz w:val="16"/>
        </w:rPr>
        <w:t>Schudson</w:t>
      </w:r>
      <w:proofErr w:type="spellEnd"/>
      <w:r w:rsidRPr="00705AC6">
        <w:rPr>
          <w:sz w:val="16"/>
        </w:rPr>
        <w:t xml:space="preserve">. "But he also is so far from reality that he doesn't have a primary simply understanding of what counts as true and what counts as falsehood. He's a fabulist. He doesn't know reality from unreality. That's different from being a liar." </w:t>
      </w:r>
      <w:proofErr w:type="gramStart"/>
      <w:r w:rsidRPr="00705AC6">
        <w:rPr>
          <w:sz w:val="16"/>
        </w:rPr>
        <w:t>So</w:t>
      </w:r>
      <w:proofErr w:type="gramEnd"/>
      <w:r w:rsidRPr="00705AC6">
        <w:rPr>
          <w:sz w:val="16"/>
        </w:rPr>
        <w:t xml:space="preserve"> what word do you use? "Falsehood"? That's scarcely less harsh than lie. "Unproven allegation"? That suggests that there is something to prove — and risks lending credibility to banana oil. "Unproven allegations" are what send journalists — in the name of </w:t>
      </w:r>
      <w:proofErr w:type="gramStart"/>
      <w:r w:rsidRPr="00705AC6">
        <w:rPr>
          <w:sz w:val="16"/>
        </w:rPr>
        <w:t>fairness  —</w:t>
      </w:r>
      <w:proofErr w:type="gramEnd"/>
      <w:r w:rsidRPr="00705AC6">
        <w:rPr>
          <w:sz w:val="16"/>
        </w:rPr>
        <w:t xml:space="preserve"> scurrying to Washington D.C. pizza parlors to discover evidence of nonsensical sex trafficking rings, or to Hawaii to investigate birth certificates. It's because journalists do take the job of reporting seriously, do feel bound to investigate unlikely claims, and do become sidetracked by such investigations, that bad-faith actors fling "unproven allegations" left and right, like fleeing criminals tossing chairs behind them. So just what is objective journalism</w:t>
      </w:r>
      <w:r w:rsidRPr="00705AC6">
        <w:rPr>
          <w:rStyle w:val="StyleUnderline"/>
        </w:rPr>
        <w:t>? Can it still exist, in the post-Trump era? Did it ever exist? Either way, the idea exerts a powerful spell.</w:t>
      </w:r>
      <w:r w:rsidRPr="00705AC6">
        <w:rPr>
          <w:sz w:val="16"/>
        </w:rPr>
        <w:t xml:space="preserve"> "Fair &amp; balanced," "We report, you decide" were long the </w:t>
      </w:r>
      <w:proofErr w:type="gramStart"/>
      <w:r w:rsidRPr="00705AC6">
        <w:rPr>
          <w:sz w:val="16"/>
        </w:rPr>
        <w:t>tag-lines</w:t>
      </w:r>
      <w:proofErr w:type="gramEnd"/>
      <w:r w:rsidRPr="00705AC6">
        <w:rPr>
          <w:sz w:val="16"/>
        </w:rPr>
        <w:t xml:space="preserve"> of Fox News — one of the more biased news sources on the dial. Fox News doesn't even make a pretense of airing a liberal perspective, any more than its liberal cousin MSNBC — note our balance! — airs a conservative one. But the idea of </w:t>
      </w:r>
      <w:proofErr w:type="spellStart"/>
      <w:r w:rsidRPr="00705AC6">
        <w:rPr>
          <w:sz w:val="16"/>
        </w:rPr>
        <w:t>of</w:t>
      </w:r>
      <w:proofErr w:type="spellEnd"/>
      <w:r w:rsidRPr="00705AC6">
        <w:rPr>
          <w:sz w:val="16"/>
        </w:rPr>
        <w:t xml:space="preserve"> objective journalism was still a big selling point. </w:t>
      </w:r>
      <w:r w:rsidRPr="00705AC6">
        <w:rPr>
          <w:rStyle w:val="StyleUnderline"/>
        </w:rPr>
        <w:t xml:space="preserve">"I think there are a lot of people who want to be able to open a newspaper and not think of it as a liberal paper or a conservative paper, but as a place to get their news," said David Greenberg, a professor of History and of Journalism &amp; Media Studies at Rutgers New Brunswick, author of "Republic of Spin: An Inside History of the American Presidency." "I think that's still a strong feeling in America." </w:t>
      </w:r>
    </w:p>
    <w:p w14:paraId="7AD55CE1" w14:textId="77777777" w:rsidR="0001163B" w:rsidRDefault="0001163B" w:rsidP="0001163B">
      <w:pPr>
        <w:pStyle w:val="Heading4"/>
      </w:pPr>
      <w:r>
        <w:t xml:space="preserve">Declining faith causes shift to </w:t>
      </w:r>
      <w:r>
        <w:rPr>
          <w:u w:val="single"/>
        </w:rPr>
        <w:t>echo-chamber social media</w:t>
      </w:r>
      <w:r>
        <w:t xml:space="preserve"> – which both </w:t>
      </w:r>
      <w:r>
        <w:rPr>
          <w:u w:val="single"/>
        </w:rPr>
        <w:t>causes</w:t>
      </w:r>
      <w:r>
        <w:t xml:space="preserve"> and </w:t>
      </w:r>
      <w:r>
        <w:rPr>
          <w:u w:val="single"/>
        </w:rPr>
        <w:t>locks-in</w:t>
      </w:r>
      <w:r>
        <w:t xml:space="preserve"> disinformation.</w:t>
      </w:r>
    </w:p>
    <w:p w14:paraId="6659163A" w14:textId="77777777" w:rsidR="0001163B" w:rsidRDefault="0001163B" w:rsidP="0001163B">
      <w:r w:rsidRPr="00FF2566">
        <w:rPr>
          <w:rStyle w:val="Style13ptBold"/>
        </w:rPr>
        <w:t>Klein</w:t>
      </w:r>
      <w:r>
        <w:rPr>
          <w:rStyle w:val="Style13ptBold"/>
        </w:rPr>
        <w:t xml:space="preserve"> 20</w:t>
      </w:r>
      <w:r w:rsidRPr="00FF2566">
        <w:t>, Ian. "Enemy of the people: The ghost of the FCC Fairness Doctrine in the age of alternative facts." Hastings Comm. &amp; Ent. LJ 42 (2020): 45.</w:t>
      </w:r>
      <w:r>
        <w:t xml:space="preserve"> (</w:t>
      </w:r>
      <w:r w:rsidRPr="00FF2566">
        <w:t>J.D. Candidate at the Texas A&amp;M University School of Law</w:t>
      </w:r>
      <w:r>
        <w:t xml:space="preserve">)//Elmer </w:t>
      </w:r>
    </w:p>
    <w:p w14:paraId="02B69DE5" w14:textId="77777777" w:rsidR="0001163B" w:rsidRPr="00E403C3" w:rsidRDefault="0001163B" w:rsidP="0001163B">
      <w:pPr>
        <w:rPr>
          <w:sz w:val="16"/>
        </w:rPr>
      </w:pPr>
      <w:r w:rsidRPr="00E403C3">
        <w:rPr>
          <w:sz w:val="16"/>
        </w:rPr>
        <w:t xml:space="preserve">The “Filter Bubble” and Confirmation Bias Problems The problem is that despite there being a plethora of media outlets between television, the Internet, radio, and print, many </w:t>
      </w:r>
      <w:r w:rsidRPr="003401C3">
        <w:rPr>
          <w:rStyle w:val="Emphasis"/>
        </w:rPr>
        <w:t>Americans</w:t>
      </w:r>
      <w:r w:rsidRPr="003401C3">
        <w:rPr>
          <w:sz w:val="16"/>
        </w:rPr>
        <w:t xml:space="preserve"> </w:t>
      </w:r>
      <w:r w:rsidRPr="003401C3">
        <w:rPr>
          <w:rStyle w:val="Emphasis"/>
        </w:rPr>
        <w:t xml:space="preserve">genuinely </w:t>
      </w:r>
      <w:r w:rsidRPr="00705AC6">
        <w:rPr>
          <w:rStyle w:val="Emphasis"/>
          <w:highlight w:val="green"/>
        </w:rPr>
        <w:t>believe</w:t>
      </w:r>
      <w:r w:rsidRPr="00E403C3">
        <w:rPr>
          <w:sz w:val="16"/>
          <w:highlight w:val="green"/>
        </w:rPr>
        <w:t xml:space="preserve"> </w:t>
      </w:r>
      <w:r w:rsidRPr="00E403C3">
        <w:rPr>
          <w:sz w:val="16"/>
        </w:rPr>
        <w:t xml:space="preserve">that </w:t>
      </w:r>
      <w:r w:rsidRPr="00705AC6">
        <w:rPr>
          <w:rStyle w:val="Emphasis"/>
          <w:highlight w:val="green"/>
        </w:rPr>
        <w:t xml:space="preserve">there </w:t>
      </w:r>
      <w:r w:rsidRPr="003401C3">
        <w:rPr>
          <w:rStyle w:val="Emphasis"/>
        </w:rPr>
        <w:t xml:space="preserve">simply </w:t>
      </w:r>
      <w:r w:rsidRPr="00705AC6">
        <w:rPr>
          <w:rStyle w:val="Emphasis"/>
          <w:highlight w:val="green"/>
          <w:bdr w:val="single" w:sz="18" w:space="0" w:color="auto"/>
        </w:rPr>
        <w:t>is no source of unbiased news</w:t>
      </w:r>
      <w:r w:rsidRPr="00E403C3">
        <w:rPr>
          <w:sz w:val="16"/>
        </w:rPr>
        <w:t xml:space="preserve">; per Gallup, </w:t>
      </w:r>
      <w:r w:rsidRPr="00705AC6">
        <w:rPr>
          <w:rStyle w:val="Emphasis"/>
          <w:highlight w:val="green"/>
        </w:rPr>
        <w:t>51% of</w:t>
      </w:r>
      <w:r w:rsidRPr="00E403C3">
        <w:rPr>
          <w:sz w:val="16"/>
          <w:highlight w:val="green"/>
        </w:rPr>
        <w:t xml:space="preserve"> </w:t>
      </w:r>
      <w:r w:rsidRPr="00705AC6">
        <w:rPr>
          <w:rStyle w:val="StyleUnderline"/>
        </w:rPr>
        <w:t>American</w:t>
      </w:r>
      <w:r w:rsidRPr="00E403C3">
        <w:rPr>
          <w:sz w:val="16"/>
        </w:rPr>
        <w:t xml:space="preserve"> </w:t>
      </w:r>
      <w:r w:rsidRPr="00705AC6">
        <w:rPr>
          <w:rStyle w:val="Emphasis"/>
          <w:highlight w:val="green"/>
        </w:rPr>
        <w:t>adults</w:t>
      </w:r>
      <w:r w:rsidRPr="00E403C3">
        <w:rPr>
          <w:sz w:val="16"/>
          <w:highlight w:val="green"/>
        </w:rPr>
        <w:t xml:space="preserve"> </w:t>
      </w:r>
      <w:r w:rsidRPr="00705AC6">
        <w:rPr>
          <w:rStyle w:val="Emphasis"/>
          <w:highlight w:val="green"/>
        </w:rPr>
        <w:t>cannot name a</w:t>
      </w:r>
      <w:r w:rsidRPr="00705AC6">
        <w:rPr>
          <w:rStyle w:val="StyleUnderline"/>
          <w:highlight w:val="green"/>
        </w:rPr>
        <w:t xml:space="preserve"> </w:t>
      </w:r>
      <w:r w:rsidRPr="00705AC6">
        <w:rPr>
          <w:rStyle w:val="StyleUnderline"/>
        </w:rPr>
        <w:t xml:space="preserve">news </w:t>
      </w:r>
      <w:r w:rsidRPr="00705AC6">
        <w:rPr>
          <w:rStyle w:val="Emphasis"/>
          <w:highlight w:val="green"/>
        </w:rPr>
        <w:t>source</w:t>
      </w:r>
      <w:r w:rsidRPr="00705AC6">
        <w:rPr>
          <w:rStyle w:val="StyleUnderline"/>
          <w:highlight w:val="green"/>
        </w:rPr>
        <w:t xml:space="preserve"> </w:t>
      </w:r>
      <w:r w:rsidRPr="003401C3">
        <w:rPr>
          <w:rStyle w:val="Emphasis"/>
        </w:rPr>
        <w:t xml:space="preserve">that </w:t>
      </w:r>
      <w:r w:rsidRPr="00705AC6">
        <w:rPr>
          <w:rStyle w:val="Emphasis"/>
          <w:highlight w:val="green"/>
        </w:rPr>
        <w:t>they believe reports</w:t>
      </w:r>
      <w:r w:rsidRPr="00705AC6">
        <w:rPr>
          <w:rStyle w:val="StyleUnderline"/>
          <w:highlight w:val="green"/>
        </w:rPr>
        <w:t xml:space="preserve"> </w:t>
      </w:r>
      <w:r w:rsidRPr="00705AC6">
        <w:rPr>
          <w:rStyle w:val="StyleUnderline"/>
        </w:rPr>
        <w:t xml:space="preserve">neutrally and </w:t>
      </w:r>
      <w:r w:rsidRPr="00705AC6">
        <w:rPr>
          <w:rStyle w:val="Emphasis"/>
          <w:highlight w:val="green"/>
        </w:rPr>
        <w:t>objectively</w:t>
      </w:r>
      <w:r w:rsidRPr="00705AC6">
        <w:rPr>
          <w:rStyle w:val="StyleUnderline"/>
        </w:rPr>
        <w:t>.</w:t>
      </w:r>
      <w:r w:rsidRPr="00E403C3">
        <w:rPr>
          <w:sz w:val="16"/>
        </w:rPr>
        <w:t xml:space="preserve">175 While some outlets such as the Associated Press and Reuters are generally seen as less biased than the likes of MSNBC and Fox News, </w:t>
      </w:r>
      <w:r w:rsidRPr="00705AC6">
        <w:rPr>
          <w:rStyle w:val="StyleUnderline"/>
        </w:rPr>
        <w:t xml:space="preserve">the fact remains that a majority of Americans do not even </w:t>
      </w:r>
      <w:proofErr w:type="spellStart"/>
      <w:r w:rsidRPr="00705AC6">
        <w:rPr>
          <w:rStyle w:val="StyleUnderline"/>
        </w:rPr>
        <w:t>considerthese</w:t>
      </w:r>
      <w:proofErr w:type="spellEnd"/>
      <w:r w:rsidRPr="00705AC6">
        <w:rPr>
          <w:rStyle w:val="StyleUnderline"/>
        </w:rPr>
        <w:t xml:space="preserve"> sources free from partisan bias.</w:t>
      </w:r>
      <w:r w:rsidRPr="00E403C3">
        <w:rPr>
          <w:sz w:val="16"/>
        </w:rPr>
        <w:t xml:space="preserve"> One option is for people to self-police—get their news from </w:t>
      </w:r>
      <w:proofErr w:type="spellStart"/>
      <w:r w:rsidRPr="00E403C3">
        <w:rPr>
          <w:sz w:val="16"/>
        </w:rPr>
        <w:t>leftleaning</w:t>
      </w:r>
      <w:proofErr w:type="spellEnd"/>
      <w:r w:rsidRPr="00E403C3">
        <w:rPr>
          <w:sz w:val="16"/>
        </w:rPr>
        <w:t xml:space="preserve"> sources, right-leaning sources, and as neutral of a source as they perceive to exist. Not only are most people unlikely to do this, as it requires effort, but the nature of the evolving Internet makes it extremely difficult.176 </w:t>
      </w:r>
      <w:r w:rsidRPr="00705AC6">
        <w:rPr>
          <w:rStyle w:val="StyleUnderline"/>
        </w:rPr>
        <w:t xml:space="preserve">Online outlets like Google and Facebook have </w:t>
      </w:r>
      <w:r w:rsidRPr="00705AC6">
        <w:rPr>
          <w:rStyle w:val="Emphasis"/>
          <w:highlight w:val="green"/>
        </w:rPr>
        <w:t>algorithms</w:t>
      </w:r>
      <w:r w:rsidRPr="00705AC6">
        <w:rPr>
          <w:rStyle w:val="StyleUnderline"/>
          <w:highlight w:val="green"/>
        </w:rPr>
        <w:t xml:space="preserve"> </w:t>
      </w:r>
      <w:r w:rsidRPr="00705AC6">
        <w:rPr>
          <w:rStyle w:val="StyleUnderline"/>
        </w:rPr>
        <w:t xml:space="preserve">that </w:t>
      </w:r>
      <w:r w:rsidRPr="00705AC6">
        <w:rPr>
          <w:rStyle w:val="Emphasis"/>
          <w:highlight w:val="green"/>
        </w:rPr>
        <w:t>present</w:t>
      </w:r>
      <w:r w:rsidRPr="00705AC6">
        <w:rPr>
          <w:rStyle w:val="StyleUnderline"/>
          <w:highlight w:val="green"/>
        </w:rPr>
        <w:t xml:space="preserve"> </w:t>
      </w:r>
      <w:r w:rsidRPr="00705AC6">
        <w:rPr>
          <w:rStyle w:val="Emphasis"/>
          <w:highlight w:val="green"/>
        </w:rPr>
        <w:t>news</w:t>
      </w:r>
      <w:r w:rsidRPr="00705AC6">
        <w:rPr>
          <w:rStyle w:val="StyleUnderline"/>
          <w:highlight w:val="green"/>
        </w:rPr>
        <w:t xml:space="preserve"> </w:t>
      </w:r>
      <w:r w:rsidRPr="00705AC6">
        <w:rPr>
          <w:rStyle w:val="StyleUnderline"/>
        </w:rPr>
        <w:t xml:space="preserve">and other content </w:t>
      </w:r>
      <w:r w:rsidRPr="00705AC6">
        <w:rPr>
          <w:rStyle w:val="Emphasis"/>
          <w:highlight w:val="green"/>
        </w:rPr>
        <w:t>based on what a user</w:t>
      </w:r>
      <w:r w:rsidRPr="00705AC6">
        <w:rPr>
          <w:rStyle w:val="StyleUnderline"/>
          <w:highlight w:val="green"/>
        </w:rPr>
        <w:t xml:space="preserve"> </w:t>
      </w:r>
      <w:r w:rsidRPr="00705AC6">
        <w:rPr>
          <w:rStyle w:val="StyleUnderline"/>
        </w:rPr>
        <w:t xml:space="preserve">has </w:t>
      </w:r>
      <w:r w:rsidRPr="00705AC6">
        <w:rPr>
          <w:rStyle w:val="Emphasis"/>
          <w:highlight w:val="green"/>
        </w:rPr>
        <w:t>previously viewed</w:t>
      </w:r>
      <w:r w:rsidRPr="00705AC6">
        <w:rPr>
          <w:rStyle w:val="StyleUnderline"/>
        </w:rPr>
        <w:t xml:space="preserve">, </w:t>
      </w:r>
      <w:r w:rsidRPr="00705AC6">
        <w:rPr>
          <w:rStyle w:val="Emphasis"/>
          <w:highlight w:val="green"/>
        </w:rPr>
        <w:t>creating</w:t>
      </w:r>
      <w:r w:rsidRPr="00705AC6">
        <w:rPr>
          <w:rStyle w:val="StyleUnderline"/>
          <w:highlight w:val="green"/>
        </w:rPr>
        <w:t xml:space="preserve"> </w:t>
      </w:r>
      <w:r w:rsidRPr="00705AC6">
        <w:rPr>
          <w:rStyle w:val="StyleUnderline"/>
        </w:rPr>
        <w:t xml:space="preserve">a veritable treadmill of </w:t>
      </w:r>
      <w:r w:rsidRPr="00705AC6">
        <w:rPr>
          <w:rStyle w:val="Emphasis"/>
          <w:highlight w:val="green"/>
          <w:bdr w:val="single" w:sz="18" w:space="0" w:color="auto"/>
        </w:rPr>
        <w:t>one-sided sources.</w:t>
      </w:r>
      <w:r w:rsidRPr="00E403C3">
        <w:rPr>
          <w:sz w:val="16"/>
        </w:rPr>
        <w:t xml:space="preserve">177 Eli </w:t>
      </w:r>
      <w:proofErr w:type="spellStart"/>
      <w:r w:rsidRPr="00E403C3">
        <w:rPr>
          <w:sz w:val="16"/>
        </w:rPr>
        <w:t>Pariser</w:t>
      </w:r>
      <w:proofErr w:type="spellEnd"/>
      <w:r w:rsidRPr="00E403C3">
        <w:rPr>
          <w:sz w:val="16"/>
        </w:rPr>
        <w:t xml:space="preserve"> explores this phenomenon in his 2011 book The Filter Bubble. 178 </w:t>
      </w:r>
      <w:r w:rsidRPr="00705AC6">
        <w:rPr>
          <w:rStyle w:val="StyleUnderline"/>
        </w:rPr>
        <w:t xml:space="preserve">These algorithms essentially learn an individual user’s biases and preferences and agendas based on the user’s frequent search terms, social media posts, preferences, and those of that user’s friends, and tailor the search results, ads, and news feeds that this user sees to conform with those ideas.179 </w:t>
      </w:r>
      <w:r w:rsidRPr="00E403C3">
        <w:rPr>
          <w:sz w:val="16"/>
        </w:rPr>
        <w:t xml:space="preserve">The result is that this user will see content that mostly conforms to their political ideologies, and over time, exclusively such content.180 The user is then left in </w:t>
      </w:r>
      <w:r w:rsidRPr="003401C3">
        <w:rPr>
          <w:rStyle w:val="Emphasis"/>
          <w:bdr w:val="single" w:sz="18" w:space="0" w:color="auto"/>
        </w:rPr>
        <w:t xml:space="preserve">a </w:t>
      </w:r>
      <w:r w:rsidRPr="00705AC6">
        <w:rPr>
          <w:rStyle w:val="Emphasis"/>
          <w:highlight w:val="green"/>
          <w:bdr w:val="single" w:sz="18" w:space="0" w:color="auto"/>
        </w:rPr>
        <w:t>“filter bubble</w:t>
      </w:r>
      <w:r w:rsidRPr="00705AC6">
        <w:rPr>
          <w:rStyle w:val="StyleUnderline"/>
        </w:rPr>
        <w:t>,” seeing—through no fault or even awareness of their own—only information online that that conforms to their pre-existing beliefs</w:t>
      </w:r>
      <w:r w:rsidRPr="00E403C3">
        <w:rPr>
          <w:sz w:val="16"/>
        </w:rPr>
        <w:t xml:space="preserve">.181 As </w:t>
      </w:r>
      <w:proofErr w:type="spellStart"/>
      <w:r w:rsidRPr="00E403C3">
        <w:rPr>
          <w:sz w:val="16"/>
        </w:rPr>
        <w:t>Pariser</w:t>
      </w:r>
      <w:proofErr w:type="spellEnd"/>
      <w:r w:rsidRPr="00E403C3">
        <w:rPr>
          <w:sz w:val="16"/>
        </w:rPr>
        <w:t xml:space="preserve"> phrased it, “[a] world constructed from the familiar is a world in which there’s nothing to learn . . . [since there is] </w:t>
      </w:r>
      <w:r w:rsidRPr="00E403C3">
        <w:rPr>
          <w:rStyle w:val="Emphasis"/>
          <w:highlight w:val="green"/>
        </w:rPr>
        <w:t xml:space="preserve">invisible </w:t>
      </w:r>
      <w:proofErr w:type="spellStart"/>
      <w:r w:rsidRPr="00E403C3">
        <w:rPr>
          <w:rStyle w:val="Emphasis"/>
          <w:highlight w:val="green"/>
        </w:rPr>
        <w:t>autopropaganda</w:t>
      </w:r>
      <w:proofErr w:type="spellEnd"/>
      <w:r w:rsidRPr="00E403C3">
        <w:rPr>
          <w:sz w:val="16"/>
        </w:rPr>
        <w:t xml:space="preserve">, indoctrinating us with our own ideas.”182 </w:t>
      </w:r>
      <w:r w:rsidRPr="00E403C3">
        <w:rPr>
          <w:rStyle w:val="StyleUnderline"/>
        </w:rPr>
        <w:t xml:space="preserve">In other words, people truly have to go out of their way if (and that is a big “if”) they want to see news that challenges their way of thinking. This seems </w:t>
      </w:r>
      <w:r w:rsidRPr="00E403C3">
        <w:rPr>
          <w:rStyle w:val="StyleUnderline"/>
          <w:highlight w:val="green"/>
        </w:rPr>
        <w:t xml:space="preserve">unlikely to </w:t>
      </w:r>
      <w:r w:rsidRPr="00E403C3">
        <w:rPr>
          <w:rStyle w:val="StyleUnderline"/>
        </w:rPr>
        <w:t xml:space="preserve">occur on a large enough scale to </w:t>
      </w:r>
      <w:r w:rsidRPr="00E403C3">
        <w:rPr>
          <w:rStyle w:val="StyleUnderline"/>
          <w:highlight w:val="green"/>
        </w:rPr>
        <w:t xml:space="preserve">combat </w:t>
      </w:r>
      <w:r w:rsidRPr="003401C3">
        <w:rPr>
          <w:rStyle w:val="StyleUnderline"/>
        </w:rPr>
        <w:t xml:space="preserve">the </w:t>
      </w:r>
      <w:r w:rsidRPr="00E403C3">
        <w:rPr>
          <w:rStyle w:val="StyleUnderline"/>
          <w:highlight w:val="green"/>
        </w:rPr>
        <w:t xml:space="preserve">fake news </w:t>
      </w:r>
      <w:r w:rsidRPr="003401C3">
        <w:rPr>
          <w:rStyle w:val="StyleUnderline"/>
        </w:rPr>
        <w:t>epidemic</w:t>
      </w:r>
      <w:r w:rsidRPr="00E403C3">
        <w:rPr>
          <w:sz w:val="16"/>
        </w:rPr>
        <w:t xml:space="preserve">. Even if people went out of their way to find news sources that challenge their points of view, the human mind is loath to accept ideas that it does not already agree with.183 This phenomenon is called confirmation bias—the notion that people tend to give more credence to ideas and stories that reinforce their preexisting beliefs than to ideas that contradict them.184 </w:t>
      </w:r>
      <w:r w:rsidRPr="00E403C3">
        <w:rPr>
          <w:rStyle w:val="StyleUnderline"/>
        </w:rPr>
        <w:t>In other words, people naturally believe what they want to—we are obstinate by design.</w:t>
      </w:r>
      <w:r w:rsidRPr="00E403C3">
        <w:rPr>
          <w:sz w:val="16"/>
        </w:rPr>
        <w:t xml:space="preserve"> Any solution grounded in self-policing or reliance on the private sector rather than a regulatory solution would have to overcome the massive hurdles of the filter bubble and confirmation bias. For </w:t>
      </w:r>
      <w:r w:rsidRPr="00E403C3">
        <w:rPr>
          <w:rStyle w:val="StyleUnderline"/>
        </w:rPr>
        <w:t xml:space="preserve">a nation like the United </w:t>
      </w:r>
      <w:proofErr w:type="spellStart"/>
      <w:r w:rsidRPr="00E403C3">
        <w:rPr>
          <w:rStyle w:val="StyleUnderline"/>
        </w:rPr>
        <w:t>Statesthat</w:t>
      </w:r>
      <w:proofErr w:type="spellEnd"/>
      <w:r w:rsidRPr="00E403C3">
        <w:rPr>
          <w:rStyle w:val="StyleUnderline"/>
        </w:rPr>
        <w:t xml:space="preserve"> was founded—and prides itself—upon steadfastness and sticking to one’s convictions, these solutions would therefore likely be unsuccessful. Social Networks Self-Policing</w:t>
      </w:r>
      <w:proofErr w:type="gramStart"/>
      <w:r w:rsidRPr="00E403C3">
        <w:rPr>
          <w:rStyle w:val="StyleUnderline"/>
        </w:rPr>
        <w:t>—“</w:t>
      </w:r>
      <w:proofErr w:type="gramEnd"/>
      <w:r w:rsidRPr="00E403C3">
        <w:rPr>
          <w:rStyle w:val="StyleUnderline"/>
        </w:rPr>
        <w:t>The Market Will Regulate Itself” As discussed above, the bulk of online</w:t>
      </w:r>
      <w:r w:rsidRPr="00E403C3">
        <w:rPr>
          <w:sz w:val="16"/>
        </w:rPr>
        <w:t xml:space="preserve"> fake news is distributed and consumed through links on social media sites like Facebook and Twitter.185 Ordinarily, </w:t>
      </w:r>
      <w:proofErr w:type="spellStart"/>
      <w:r w:rsidRPr="00E403C3">
        <w:rPr>
          <w:sz w:val="16"/>
        </w:rPr>
        <w:t>thisis</w:t>
      </w:r>
      <w:proofErr w:type="spellEnd"/>
      <w:r w:rsidRPr="00E403C3">
        <w:rPr>
          <w:sz w:val="16"/>
        </w:rPr>
        <w:t xml:space="preserve"> the type of thing that can be regulated by market forces rather than by government intervention. Theoretically, if a product is bad or a business provides poor services, consumers will simply switch to an alternative. Businesses seek to fix bad </w:t>
      </w:r>
      <w:proofErr w:type="spellStart"/>
      <w:r w:rsidRPr="00E403C3">
        <w:rPr>
          <w:sz w:val="16"/>
        </w:rPr>
        <w:t>practicesin</w:t>
      </w:r>
      <w:proofErr w:type="spellEnd"/>
      <w:r w:rsidRPr="00E403C3">
        <w:rPr>
          <w:sz w:val="16"/>
        </w:rPr>
        <w:t xml:space="preserve"> order to keep existing customers and attract new ones. American history is replete with instances of market forces purging counterproductive and harmful business practices without the need for government intervention; slavery,186 unsanitary food production,187 child labor,188 segregation,189 and the use of asbestos190 are prime examples of this.</w:t>
      </w:r>
      <w:r w:rsidRPr="00E403C3">
        <w:rPr>
          <w:rStyle w:val="StyleUnderline"/>
        </w:rPr>
        <w:t>191 In the context of social media, if one platform becomes notorious for fake news, users will theoretically switch to a different platform, incentivizing the original platform to crack down on that fake new</w:t>
      </w:r>
      <w:r w:rsidRPr="00E403C3">
        <w:rPr>
          <w:sz w:val="16"/>
        </w:rPr>
        <w:t xml:space="preserve">s. However, this presupposes </w:t>
      </w:r>
      <w:proofErr w:type="gramStart"/>
      <w:r w:rsidRPr="00E403C3">
        <w:rPr>
          <w:sz w:val="16"/>
        </w:rPr>
        <w:t>that alternatives</w:t>
      </w:r>
      <w:proofErr w:type="gramEnd"/>
      <w:r w:rsidRPr="00E403C3">
        <w:rPr>
          <w:sz w:val="16"/>
        </w:rPr>
        <w:t xml:space="preserve"> exist. Facebook and Twitter combine for the overwhelming market share of social media192 (surprisingly, Pinterest accounts for over 16% of the social media market, but the same statistics indicate that Pinterest users do not get news there).193 Because there are so few major social media platforms, users have few real alternatives to switch to. Facebook and Twitter therefore have no economic incentive to take sweeping measures to remove fake news from their platforms. Admittedly, in recent years, these sites have taken moderate steps to reduce the amount of fake news shared on their sites, such as deleting accounts that routinely share fake news articles.194 Facebook has also put public service ads on users’ feeds decrying fake news and the use of fake accounts.195 In June 2018, Twitter announced that it would take efforts to increase transparency by disclosing who pays for political ads on its site, and how much those parties spend on those ads.196 Facebook has implemented several journalistic efforts, including its partnership with fact-checking organizations, the Facebook Journalism Project—which is aimed at helping newsrooms get more digitally savvy— and the News Integrity Initiative, which Facebook helped in part to fund.197 However, as Matthew Ingram notes, these seem to be more public relations stunts than anything else.</w:t>
      </w:r>
      <w:r w:rsidRPr="00E403C3">
        <w:rPr>
          <w:rStyle w:val="StyleUnderline"/>
        </w:rPr>
        <w:t>198 As Ingram points out, “Facebook focuses on engagement—time spent, clicks, and sharing—rather than quality or value.”199 This is because, like most other social media sites, Facebook’s revenue come predominately from advertising,200 which, online, is predicated around gathering views and clicks; the more pageviews or clicks a site gets, the more valuable its ad space is, and the more revenue it can generate through ad sales.</w:t>
      </w:r>
      <w:r w:rsidRPr="00E403C3">
        <w:rPr>
          <w:sz w:val="16"/>
        </w:rPr>
        <w:t xml:space="preserve">201 In other words, Facebook and other social media sites gets paid based on their site’s traffic, regardless of the authenticity of the content they host.202 Because </w:t>
      </w:r>
      <w:r w:rsidRPr="003401C3">
        <w:rPr>
          <w:rStyle w:val="Emphasis"/>
        </w:rPr>
        <w:t xml:space="preserve">there is </w:t>
      </w:r>
      <w:r w:rsidRPr="00E403C3">
        <w:rPr>
          <w:rStyle w:val="Emphasis"/>
          <w:highlight w:val="green"/>
        </w:rPr>
        <w:t xml:space="preserve">no economic incentive for </w:t>
      </w:r>
      <w:r w:rsidRPr="003401C3">
        <w:rPr>
          <w:rStyle w:val="Emphasis"/>
        </w:rPr>
        <w:t xml:space="preserve">social </w:t>
      </w:r>
      <w:r w:rsidRPr="00E403C3">
        <w:rPr>
          <w:rStyle w:val="Emphasis"/>
          <w:highlight w:val="green"/>
        </w:rPr>
        <w:t xml:space="preserve">media sites to take </w:t>
      </w:r>
      <w:r w:rsidRPr="003401C3">
        <w:rPr>
          <w:rStyle w:val="Emphasis"/>
        </w:rPr>
        <w:t xml:space="preserve">major </w:t>
      </w:r>
      <w:r w:rsidRPr="00E403C3">
        <w:rPr>
          <w:rStyle w:val="Emphasis"/>
          <w:highlight w:val="green"/>
        </w:rPr>
        <w:t>steps towards purging fake news</w:t>
      </w:r>
      <w:r w:rsidRPr="00E403C3">
        <w:rPr>
          <w:sz w:val="16"/>
        </w:rPr>
        <w:t xml:space="preserve">, it is very </w:t>
      </w:r>
      <w:r w:rsidRPr="00E403C3">
        <w:rPr>
          <w:rStyle w:val="Emphasis"/>
          <w:highlight w:val="green"/>
        </w:rPr>
        <w:t>doubtful</w:t>
      </w:r>
      <w:r w:rsidRPr="00E403C3">
        <w:rPr>
          <w:sz w:val="16"/>
          <w:highlight w:val="green"/>
        </w:rPr>
        <w:t xml:space="preserve"> </w:t>
      </w:r>
      <w:r w:rsidRPr="00E403C3">
        <w:rPr>
          <w:sz w:val="16"/>
        </w:rPr>
        <w:t xml:space="preserve">that </w:t>
      </w:r>
      <w:r w:rsidRPr="00E403C3">
        <w:rPr>
          <w:rStyle w:val="Emphasis"/>
          <w:highlight w:val="green"/>
        </w:rPr>
        <w:t>the</w:t>
      </w:r>
      <w:r w:rsidRPr="00E403C3">
        <w:rPr>
          <w:sz w:val="16"/>
          <w:highlight w:val="green"/>
        </w:rPr>
        <w:t xml:space="preserve"> </w:t>
      </w:r>
      <w:r w:rsidRPr="00E403C3">
        <w:rPr>
          <w:sz w:val="16"/>
        </w:rPr>
        <w:t xml:space="preserve">Social Media </w:t>
      </w:r>
      <w:r w:rsidRPr="00E403C3">
        <w:rPr>
          <w:rStyle w:val="Emphasis"/>
          <w:highlight w:val="green"/>
          <w:bdr w:val="single" w:sz="18" w:space="0" w:color="auto"/>
        </w:rPr>
        <w:t>market will regulate away fake news</w:t>
      </w:r>
      <w:r w:rsidRPr="00E403C3">
        <w:rPr>
          <w:sz w:val="16"/>
        </w:rPr>
        <w:t>.</w:t>
      </w:r>
    </w:p>
    <w:p w14:paraId="32D4001B" w14:textId="77777777" w:rsidR="0001163B" w:rsidRPr="009F2F93" w:rsidRDefault="0001163B" w:rsidP="0001163B">
      <w:pPr>
        <w:pStyle w:val="Heading4"/>
      </w:pPr>
      <w:r>
        <w:t xml:space="preserve">Fake News is an </w:t>
      </w:r>
      <w:r>
        <w:rPr>
          <w:u w:val="single"/>
        </w:rPr>
        <w:t>independent</w:t>
      </w:r>
      <w:r>
        <w:t xml:space="preserve"> Existential Threat - hurts global cooperation on </w:t>
      </w:r>
      <w:r>
        <w:rPr>
          <w:u w:val="single"/>
        </w:rPr>
        <w:t>every significant issue</w:t>
      </w:r>
      <w:r>
        <w:t xml:space="preserve"> and results in </w:t>
      </w:r>
      <w:r>
        <w:rPr>
          <w:u w:val="single"/>
        </w:rPr>
        <w:t>geopolitical conflict spirals</w:t>
      </w:r>
      <w:r>
        <w:t>.</w:t>
      </w:r>
    </w:p>
    <w:p w14:paraId="0A14E235" w14:textId="77777777" w:rsidR="0001163B" w:rsidRPr="00ED643C" w:rsidRDefault="0001163B" w:rsidP="0001163B">
      <w:r w:rsidRPr="00ED643C">
        <w:rPr>
          <w:rStyle w:val="Style13ptBold"/>
        </w:rPr>
        <w:t>Al-</w:t>
      </w:r>
      <w:proofErr w:type="spellStart"/>
      <w:r w:rsidRPr="00ED643C">
        <w:rPr>
          <w:rStyle w:val="Style13ptBold"/>
        </w:rPr>
        <w:t>Rodhan</w:t>
      </w:r>
      <w:proofErr w:type="spellEnd"/>
      <w:r w:rsidRPr="00ED643C">
        <w:rPr>
          <w:rStyle w:val="Style13ptBold"/>
        </w:rPr>
        <w:t xml:space="preserve"> 17</w:t>
      </w:r>
      <w:r>
        <w:t xml:space="preserve"> </w:t>
      </w:r>
      <w:r w:rsidRPr="00ED643C">
        <w:t>Nayef Al-</w:t>
      </w:r>
      <w:proofErr w:type="spellStart"/>
      <w:r w:rsidRPr="00ED643C">
        <w:t>Rodhan</w:t>
      </w:r>
      <w:proofErr w:type="spellEnd"/>
      <w:r w:rsidRPr="00ED643C">
        <w:t xml:space="preserve"> 6-7-2017 "Post-Truth Politics, the Fifth Estate and the Securitization of Fake News"</w:t>
      </w:r>
      <w:r>
        <w:t xml:space="preserve"> </w:t>
      </w:r>
      <w:hyperlink r:id="rId30" w:history="1">
        <w:r w:rsidRPr="005C484B">
          <w:rPr>
            <w:rStyle w:val="Hyperlink"/>
          </w:rPr>
          <w:t>https://www.globalpolicyjournal.com/blog/07/06/2017/post-truth-politics-fifth-estate-and-securitization-fake-news</w:t>
        </w:r>
      </w:hyperlink>
      <w:r>
        <w:t xml:space="preserve"> </w:t>
      </w:r>
      <w:r w:rsidRPr="00ED643C">
        <w:t>(Prof Nayef Al-</w:t>
      </w:r>
      <w:proofErr w:type="spellStart"/>
      <w:r w:rsidRPr="00ED643C">
        <w:t>Rodhan</w:t>
      </w:r>
      <w:proofErr w:type="spellEnd"/>
      <w:r w:rsidRPr="00ED643C">
        <w:t xml:space="preserve"> is an Honorary Fellow at St Antony’s College, University of Oxford, and Senior Fellow and Head of the Geopolitics and Global Futures </w:t>
      </w:r>
      <w:proofErr w:type="spellStart"/>
      <w:r w:rsidRPr="00ED643C">
        <w:t>Programme</w:t>
      </w:r>
      <w:proofErr w:type="spellEnd"/>
      <w:r w:rsidRPr="00ED643C">
        <w:t xml:space="preserve"> at the Geneva Centre for Security Policy</w:t>
      </w:r>
      <w:r>
        <w:t xml:space="preserve">)//Elmer </w:t>
      </w:r>
    </w:p>
    <w:p w14:paraId="5E36BFED" w14:textId="427A81F5" w:rsidR="0001163B" w:rsidRDefault="0001163B" w:rsidP="0001163B">
      <w:pPr>
        <w:rPr>
          <w:sz w:val="16"/>
        </w:rPr>
      </w:pPr>
      <w:r w:rsidRPr="00FF2566">
        <w:rPr>
          <w:sz w:val="16"/>
        </w:rPr>
        <w:t xml:space="preserve">Even so, </w:t>
      </w:r>
      <w:r w:rsidRPr="000206B3">
        <w:rPr>
          <w:rStyle w:val="StyleUnderline"/>
        </w:rPr>
        <w:t xml:space="preserve">what we are witnessing today, in </w:t>
      </w:r>
      <w:r w:rsidRPr="00752448">
        <w:rPr>
          <w:rStyle w:val="Emphasis"/>
        </w:rPr>
        <w:t xml:space="preserve">the </w:t>
      </w:r>
      <w:r w:rsidRPr="00FF2566">
        <w:rPr>
          <w:rStyle w:val="Emphasis"/>
          <w:highlight w:val="green"/>
        </w:rPr>
        <w:t>“post-truth” era</w:t>
      </w:r>
      <w:r w:rsidRPr="00FF2566">
        <w:rPr>
          <w:rStyle w:val="StyleUnderline"/>
          <w:highlight w:val="green"/>
        </w:rPr>
        <w:t xml:space="preserve"> </w:t>
      </w:r>
      <w:r w:rsidRPr="000206B3">
        <w:rPr>
          <w:rStyle w:val="StyleUnderline"/>
        </w:rPr>
        <w:t>is more menacing because of the multiplication of channels of communication</w:t>
      </w:r>
      <w:r w:rsidRPr="00FF2566">
        <w:rPr>
          <w:sz w:val="16"/>
        </w:rPr>
        <w:t xml:space="preserve">. Information now can circulate freely and unverified on the Internet, providing possibilities of misinformation and propaganda on a scale that was previously virtually impossible. </w:t>
      </w:r>
      <w:r w:rsidRPr="000206B3">
        <w:rPr>
          <w:rStyle w:val="StyleUnderline"/>
        </w:rPr>
        <w:t xml:space="preserve">In effect, it is now possible to share fake news more frequently than verified news, also </w:t>
      </w:r>
      <w:proofErr w:type="gramStart"/>
      <w:r w:rsidRPr="000206B3">
        <w:rPr>
          <w:rStyle w:val="StyleUnderline"/>
        </w:rPr>
        <w:t>due to the fact that</w:t>
      </w:r>
      <w:proofErr w:type="gramEnd"/>
      <w:r w:rsidRPr="000206B3">
        <w:rPr>
          <w:rStyle w:val="StyleUnderline"/>
        </w:rPr>
        <w:t xml:space="preserve"> social media has enabled the proliferation of authentic-looking or misleading fake accounts that help spread lies, most often directed against the liberal public</w:t>
      </w:r>
      <w:r w:rsidRPr="00FF2566">
        <w:rPr>
          <w:sz w:val="16"/>
        </w:rPr>
        <w:t xml:space="preserve">. What is truth anyway? The Oxford Dictionaries dates the first use of the term to a 1992 essay by Steve </w:t>
      </w:r>
      <w:proofErr w:type="spellStart"/>
      <w:r w:rsidRPr="00FF2566">
        <w:rPr>
          <w:sz w:val="16"/>
        </w:rPr>
        <w:t>Tesich</w:t>
      </w:r>
      <w:proofErr w:type="spellEnd"/>
      <w:r w:rsidRPr="00FF2566">
        <w:rPr>
          <w:sz w:val="16"/>
        </w:rPr>
        <w:t xml:space="preserve">, a </w:t>
      </w:r>
      <w:proofErr w:type="gramStart"/>
      <w:r w:rsidRPr="00FF2566">
        <w:rPr>
          <w:sz w:val="16"/>
        </w:rPr>
        <w:t>Serbian-American</w:t>
      </w:r>
      <w:proofErr w:type="gramEnd"/>
      <w:r w:rsidRPr="00FF2566">
        <w:rPr>
          <w:sz w:val="16"/>
        </w:rPr>
        <w:t xml:space="preserve"> playwright writing in The Nation following the Iran/Contra scandal. </w:t>
      </w:r>
      <w:proofErr w:type="spellStart"/>
      <w:r w:rsidRPr="00FF2566">
        <w:rPr>
          <w:sz w:val="16"/>
        </w:rPr>
        <w:t>Tesich</w:t>
      </w:r>
      <w:proofErr w:type="spellEnd"/>
      <w:r w:rsidRPr="00FF2566">
        <w:rPr>
          <w:sz w:val="16"/>
        </w:rPr>
        <w:t xml:space="preserve"> reflected that after the Watergate revelations and reporting of atrocities from Vietnam, Americans had become contemptuous of uncomfortable truths. He noted: “we came to equate the truth with bad news (…). We looked to our government to protect us from the truth”. </w:t>
      </w:r>
      <w:r w:rsidRPr="000206B3">
        <w:rPr>
          <w:rStyle w:val="StyleUnderline"/>
        </w:rPr>
        <w:t>Journalist David Roberts also used the term “post-truth” more than two decades ago to refer to the response of some US politicians refuting scientific claims about climate change</w:t>
      </w:r>
      <w:r w:rsidRPr="00FF2566">
        <w:rPr>
          <w:sz w:val="16"/>
        </w:rPr>
        <w:t xml:space="preserve">. 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 The common theme running across the history of the term is that post-truth is defined by lies spread routinely by politicians, with little or no significant consequences for their legitimacy and reputation. </w:t>
      </w:r>
      <w:r w:rsidRPr="000206B3">
        <w:rPr>
          <w:rStyle w:val="StyleUnderline"/>
        </w:rPr>
        <w:t xml:space="preserve">But there are </w:t>
      </w:r>
      <w:r w:rsidRPr="00FF2566">
        <w:rPr>
          <w:rStyle w:val="Emphasis"/>
          <w:highlight w:val="green"/>
        </w:rPr>
        <w:t>inevitable consequences for</w:t>
      </w:r>
      <w:r w:rsidRPr="00FF2566">
        <w:rPr>
          <w:rStyle w:val="StyleUnderline"/>
          <w:highlight w:val="green"/>
        </w:rPr>
        <w:t xml:space="preserve"> </w:t>
      </w:r>
      <w:r w:rsidRPr="000206B3">
        <w:rPr>
          <w:rStyle w:val="StyleUnderline"/>
        </w:rPr>
        <w:t xml:space="preserve">the future of </w:t>
      </w:r>
      <w:r w:rsidRPr="00FF2566">
        <w:rPr>
          <w:rStyle w:val="Emphasis"/>
          <w:highlight w:val="green"/>
        </w:rPr>
        <w:t xml:space="preserve">democracy </w:t>
      </w:r>
      <w:r w:rsidRPr="00752448">
        <w:rPr>
          <w:rStyle w:val="Emphasis"/>
        </w:rPr>
        <w:t>and</w:t>
      </w:r>
      <w:r w:rsidRPr="00752448">
        <w:rPr>
          <w:rStyle w:val="StyleUnderline"/>
        </w:rPr>
        <w:t xml:space="preserve"> </w:t>
      </w:r>
      <w:r w:rsidRPr="00752448">
        <w:rPr>
          <w:rStyle w:val="Emphasis"/>
          <w:bdr w:val="single" w:sz="18" w:space="0" w:color="auto"/>
        </w:rPr>
        <w:t xml:space="preserve">the </w:t>
      </w:r>
      <w:r w:rsidRPr="00752448">
        <w:rPr>
          <w:rStyle w:val="Emphasis"/>
          <w:highlight w:val="green"/>
          <w:bdr w:val="single" w:sz="18" w:space="0" w:color="auto"/>
        </w:rPr>
        <w:t>future of humanity</w:t>
      </w:r>
      <w:r w:rsidRPr="000206B3">
        <w:rPr>
          <w:rStyle w:val="StyleUnderline"/>
        </w:rPr>
        <w:t xml:space="preserve">: a future in </w:t>
      </w:r>
      <w:r w:rsidRPr="00752448">
        <w:rPr>
          <w:rStyle w:val="Emphasis"/>
        </w:rPr>
        <w:t>which</w:t>
      </w:r>
      <w:r w:rsidRPr="00752448">
        <w:rPr>
          <w:rStyle w:val="StyleUnderline"/>
        </w:rPr>
        <w:t xml:space="preserve"> </w:t>
      </w:r>
      <w:r w:rsidRPr="000206B3">
        <w:rPr>
          <w:rStyle w:val="StyleUnderline"/>
        </w:rPr>
        <w:t xml:space="preserve">scientific </w:t>
      </w:r>
      <w:r w:rsidRPr="00FF2566">
        <w:rPr>
          <w:rStyle w:val="Emphasis"/>
          <w:highlight w:val="green"/>
        </w:rPr>
        <w:t xml:space="preserve">facts </w:t>
      </w:r>
      <w:r w:rsidRPr="00752448">
        <w:rPr>
          <w:rStyle w:val="Emphasis"/>
        </w:rPr>
        <w:t xml:space="preserve">are </w:t>
      </w:r>
      <w:r w:rsidRPr="00FF2566">
        <w:rPr>
          <w:rStyle w:val="Emphasis"/>
          <w:highlight w:val="green"/>
        </w:rPr>
        <w:t>repudiated</w:t>
      </w:r>
      <w:r w:rsidRPr="00FF2566">
        <w:rPr>
          <w:rStyle w:val="StyleUnderline"/>
          <w:highlight w:val="green"/>
        </w:rPr>
        <w:t xml:space="preserve"> </w:t>
      </w:r>
      <w:r w:rsidRPr="000206B3">
        <w:rPr>
          <w:rStyle w:val="StyleUnderline"/>
        </w:rPr>
        <w:t>cannot be anything but insecure</w:t>
      </w:r>
      <w:r w:rsidRPr="00FF2566">
        <w:rPr>
          <w:sz w:val="16"/>
        </w:rPr>
        <w:t xml:space="preserve">. </w:t>
      </w:r>
      <w:r w:rsidRPr="000206B3">
        <w:rPr>
          <w:rStyle w:val="StyleUnderline"/>
        </w:rPr>
        <w:t xml:space="preserve">Veritas, or </w:t>
      </w:r>
      <w:r w:rsidRPr="00FF2566">
        <w:rPr>
          <w:rStyle w:val="Emphasis"/>
          <w:highlight w:val="green"/>
        </w:rPr>
        <w:t>truth</w:t>
      </w:r>
      <w:r w:rsidRPr="000206B3">
        <w:rPr>
          <w:rStyle w:val="StyleUnderline"/>
        </w:rPr>
        <w:t xml:space="preserve">, and facts are crucial for humanity, and </w:t>
      </w:r>
      <w:proofErr w:type="spellStart"/>
      <w:r w:rsidRPr="00FF2566">
        <w:rPr>
          <w:rStyle w:val="Emphasis"/>
          <w:highlight w:val="green"/>
        </w:rPr>
        <w:t>indispensible</w:t>
      </w:r>
      <w:proofErr w:type="spellEnd"/>
      <w:r w:rsidRPr="00FF2566">
        <w:rPr>
          <w:rStyle w:val="StyleUnderline"/>
          <w:highlight w:val="green"/>
        </w:rPr>
        <w:t xml:space="preserve"> </w:t>
      </w:r>
      <w:r w:rsidRPr="00FF2566">
        <w:rPr>
          <w:rStyle w:val="Emphasis"/>
          <w:highlight w:val="green"/>
        </w:rPr>
        <w:t>for effective decision-making and</w:t>
      </w:r>
      <w:r w:rsidRPr="00FF2566">
        <w:rPr>
          <w:rStyle w:val="StyleUnderline"/>
          <w:highlight w:val="green"/>
        </w:rPr>
        <w:t xml:space="preserve"> </w:t>
      </w:r>
      <w:r w:rsidRPr="000206B3">
        <w:rPr>
          <w:rStyle w:val="StyleUnderline"/>
        </w:rPr>
        <w:t xml:space="preserve">ultimately, for </w:t>
      </w:r>
      <w:r w:rsidRPr="00FF2566">
        <w:rPr>
          <w:rStyle w:val="Emphasis"/>
          <w:highlight w:val="green"/>
        </w:rPr>
        <w:t>human progress</w:t>
      </w:r>
      <w:r w:rsidRPr="000206B3">
        <w:rPr>
          <w:rStyle w:val="StyleUnderline"/>
        </w:rPr>
        <w:t xml:space="preserve">. Moreover, facts-based policies are also important in an existential sense and </w:t>
      </w:r>
      <w:proofErr w:type="spellStart"/>
      <w:r w:rsidRPr="003E14E0">
        <w:rPr>
          <w:rStyle w:val="Emphasis"/>
        </w:rPr>
        <w:t>indispensible</w:t>
      </w:r>
      <w:proofErr w:type="spellEnd"/>
      <w:r w:rsidRPr="003E14E0">
        <w:rPr>
          <w:rStyle w:val="Emphasis"/>
        </w:rPr>
        <w:t xml:space="preserve"> to our own survival</w:t>
      </w:r>
      <w:r w:rsidRPr="000206B3">
        <w:rPr>
          <w:rStyle w:val="StyleUnderline"/>
        </w:rPr>
        <w:t xml:space="preserve"> – the case of the debate on climate change being a prime example</w:t>
      </w:r>
      <w:r w:rsidRPr="00FF2566">
        <w:rPr>
          <w:sz w:val="16"/>
        </w:rPr>
        <w:t xml:space="preserve">. Geopolitics and Fake News </w:t>
      </w:r>
      <w:r w:rsidRPr="00FF2566">
        <w:rPr>
          <w:rStyle w:val="Emphasis"/>
          <w:highlight w:val="green"/>
        </w:rPr>
        <w:t>Geopolitics</w:t>
      </w:r>
      <w:r w:rsidRPr="00FF2566">
        <w:rPr>
          <w:rStyle w:val="StyleUnderline"/>
          <w:highlight w:val="green"/>
        </w:rPr>
        <w:t xml:space="preserve"> </w:t>
      </w:r>
      <w:r w:rsidRPr="00FF2566">
        <w:rPr>
          <w:rStyle w:val="Emphasis"/>
          <w:highlight w:val="green"/>
        </w:rPr>
        <w:t>in</w:t>
      </w:r>
      <w:r w:rsidRPr="00FF2566">
        <w:rPr>
          <w:rStyle w:val="StyleUnderline"/>
          <w:highlight w:val="green"/>
        </w:rPr>
        <w:t xml:space="preserve"> </w:t>
      </w:r>
      <w:r w:rsidRPr="000206B3">
        <w:rPr>
          <w:rStyle w:val="StyleUnderline"/>
        </w:rPr>
        <w:t xml:space="preserve">the </w:t>
      </w:r>
      <w:r w:rsidRPr="00FF2566">
        <w:rPr>
          <w:rStyle w:val="Emphasis"/>
          <w:highlight w:val="green"/>
        </w:rPr>
        <w:t>era of fake-news</w:t>
      </w:r>
      <w:r w:rsidRPr="00FF2566">
        <w:rPr>
          <w:rStyle w:val="StyleUnderline"/>
          <w:highlight w:val="green"/>
        </w:rPr>
        <w:t xml:space="preserve"> </w:t>
      </w:r>
      <w:r w:rsidRPr="000206B3">
        <w:rPr>
          <w:rStyle w:val="StyleUnderline"/>
        </w:rPr>
        <w:t xml:space="preserve">is also </w:t>
      </w:r>
      <w:r w:rsidRPr="00FF2566">
        <w:rPr>
          <w:rStyle w:val="Emphasis"/>
          <w:highlight w:val="green"/>
        </w:rPr>
        <w:t>complicated</w:t>
      </w:r>
      <w:r w:rsidRPr="00FF2566">
        <w:rPr>
          <w:rStyle w:val="StyleUnderline"/>
          <w:highlight w:val="green"/>
        </w:rPr>
        <w:t xml:space="preserve"> </w:t>
      </w:r>
      <w:r w:rsidRPr="000206B3">
        <w:rPr>
          <w:rStyle w:val="StyleUnderline"/>
        </w:rPr>
        <w:t xml:space="preserve">because post-truth </w:t>
      </w:r>
      <w:r w:rsidRPr="00FF2566">
        <w:rPr>
          <w:rStyle w:val="Emphasis"/>
          <w:highlight w:val="green"/>
        </w:rPr>
        <w:t>disrupts</w:t>
      </w:r>
      <w:r w:rsidRPr="00FF2566">
        <w:rPr>
          <w:rStyle w:val="StyleUnderline"/>
          <w:highlight w:val="green"/>
        </w:rPr>
        <w:t xml:space="preserve"> </w:t>
      </w:r>
      <w:r w:rsidRPr="000206B3">
        <w:rPr>
          <w:rStyle w:val="StyleUnderline"/>
        </w:rPr>
        <w:t xml:space="preserve">a fundamental element of </w:t>
      </w:r>
      <w:r w:rsidRPr="00FF2566">
        <w:rPr>
          <w:rStyle w:val="Emphasis"/>
          <w:highlight w:val="green"/>
        </w:rPr>
        <w:t>diplomacy and</w:t>
      </w:r>
      <w:r w:rsidRPr="00FF2566">
        <w:rPr>
          <w:rStyle w:val="StyleUnderline"/>
          <w:highlight w:val="green"/>
        </w:rPr>
        <w:t xml:space="preserve"> </w:t>
      </w:r>
      <w:r w:rsidRPr="000206B3">
        <w:rPr>
          <w:rStyle w:val="StyleUnderline"/>
        </w:rPr>
        <w:t xml:space="preserve">international politics, namely </w:t>
      </w:r>
      <w:r w:rsidRPr="00FF2566">
        <w:rPr>
          <w:rStyle w:val="Emphasis"/>
          <w:highlight w:val="green"/>
        </w:rPr>
        <w:t>communication</w:t>
      </w:r>
      <w:r w:rsidRPr="00FF2566">
        <w:rPr>
          <w:sz w:val="16"/>
        </w:rPr>
        <w:t xml:space="preserve">. </w:t>
      </w:r>
      <w:r w:rsidRPr="000206B3">
        <w:rPr>
          <w:rStyle w:val="StyleUnderline"/>
        </w:rPr>
        <w:t xml:space="preserve">Unsubstantiated allegations and groundless claims will distort diplomatic relations and lead political and military processes astray. </w:t>
      </w:r>
      <w:r w:rsidRPr="00FF2566">
        <w:rPr>
          <w:rStyle w:val="Emphasis"/>
          <w:highlight w:val="green"/>
        </w:rPr>
        <w:t>False claims about</w:t>
      </w:r>
      <w:r w:rsidRPr="00FF2566">
        <w:rPr>
          <w:rStyle w:val="StyleUnderline"/>
          <w:highlight w:val="green"/>
        </w:rPr>
        <w:t xml:space="preserve"> </w:t>
      </w:r>
      <w:r w:rsidRPr="000206B3">
        <w:rPr>
          <w:rStyle w:val="StyleUnderline"/>
        </w:rPr>
        <w:t xml:space="preserve">the </w:t>
      </w:r>
      <w:r w:rsidRPr="00FF2566">
        <w:rPr>
          <w:rStyle w:val="Emphasis"/>
          <w:highlight w:val="green"/>
        </w:rPr>
        <w:t>money</w:t>
      </w:r>
      <w:r w:rsidRPr="00FF2566">
        <w:rPr>
          <w:rStyle w:val="StyleUnderline"/>
          <w:highlight w:val="green"/>
        </w:rPr>
        <w:t xml:space="preserve"> </w:t>
      </w:r>
      <w:r w:rsidRPr="000206B3">
        <w:rPr>
          <w:rStyle w:val="StyleUnderline"/>
        </w:rPr>
        <w:t xml:space="preserve">‘extorted’ from the UK by the European Union helped </w:t>
      </w:r>
      <w:r w:rsidRPr="00FF2566">
        <w:rPr>
          <w:rStyle w:val="Emphasis"/>
          <w:highlight w:val="green"/>
        </w:rPr>
        <w:t>build</w:t>
      </w:r>
      <w:r w:rsidRPr="00FF2566">
        <w:rPr>
          <w:rStyle w:val="StyleUnderline"/>
          <w:highlight w:val="green"/>
        </w:rPr>
        <w:t xml:space="preserve"> </w:t>
      </w:r>
      <w:r w:rsidRPr="000206B3">
        <w:rPr>
          <w:rStyle w:val="StyleUnderline"/>
        </w:rPr>
        <w:t xml:space="preserve">the </w:t>
      </w:r>
      <w:r w:rsidRPr="00FF2566">
        <w:rPr>
          <w:rStyle w:val="Emphasis"/>
          <w:highlight w:val="green"/>
        </w:rPr>
        <w:t>case for Brexit</w:t>
      </w:r>
      <w:r w:rsidRPr="000206B3">
        <w:rPr>
          <w:rStyle w:val="StyleUnderline"/>
        </w:rPr>
        <w:t xml:space="preserve">, </w:t>
      </w:r>
      <w:r w:rsidRPr="00FF2566">
        <w:rPr>
          <w:rStyle w:val="Emphasis"/>
          <w:highlight w:val="green"/>
        </w:rPr>
        <w:t>with</w:t>
      </w:r>
      <w:r w:rsidRPr="00FF2566">
        <w:rPr>
          <w:rStyle w:val="StyleUnderline"/>
          <w:highlight w:val="green"/>
        </w:rPr>
        <w:t xml:space="preserve"> </w:t>
      </w:r>
      <w:r w:rsidRPr="000206B3">
        <w:rPr>
          <w:rStyle w:val="StyleUnderline"/>
        </w:rPr>
        <w:t xml:space="preserve">its ensuing </w:t>
      </w:r>
      <w:r w:rsidRPr="00FF2566">
        <w:rPr>
          <w:rStyle w:val="Emphasis"/>
          <w:highlight w:val="green"/>
          <w:bdr w:val="single" w:sz="18" w:space="0" w:color="auto"/>
        </w:rPr>
        <w:t>implications for stability</w:t>
      </w:r>
      <w:r w:rsidRPr="00FF2566">
        <w:rPr>
          <w:rStyle w:val="StyleUnderline"/>
          <w:highlight w:val="green"/>
        </w:rPr>
        <w:t xml:space="preserve"> </w:t>
      </w:r>
      <w:r w:rsidRPr="000206B3">
        <w:rPr>
          <w:rStyle w:val="StyleUnderline"/>
        </w:rPr>
        <w:t xml:space="preserve">in Europe and elsewhere. The Russian state used social media to spread allegations that the </w:t>
      </w:r>
      <w:proofErr w:type="spellStart"/>
      <w:r w:rsidRPr="000206B3">
        <w:rPr>
          <w:rStyle w:val="StyleUnderline"/>
        </w:rPr>
        <w:t>Ukranian</w:t>
      </w:r>
      <w:proofErr w:type="spellEnd"/>
      <w:r w:rsidRPr="000206B3">
        <w:rPr>
          <w:rStyle w:val="StyleUnderline"/>
        </w:rPr>
        <w:t xml:space="preserve"> government crucified a child – a claim later </w:t>
      </w:r>
      <w:proofErr w:type="gramStart"/>
      <w:r w:rsidRPr="000206B3">
        <w:rPr>
          <w:rStyle w:val="StyleUnderline"/>
        </w:rPr>
        <w:t>debunked, yet</w:t>
      </w:r>
      <w:proofErr w:type="gramEnd"/>
      <w:r w:rsidRPr="000206B3">
        <w:rPr>
          <w:rStyle w:val="StyleUnderline"/>
        </w:rPr>
        <w:t xml:space="preserve"> telling of how </w:t>
      </w:r>
      <w:r w:rsidRPr="00FF2566">
        <w:rPr>
          <w:rStyle w:val="Emphasis"/>
          <w:highlight w:val="green"/>
          <w:bdr w:val="single" w:sz="18" w:space="0" w:color="auto"/>
        </w:rPr>
        <w:t>fake news can help fuel wars</w:t>
      </w:r>
      <w:r w:rsidRPr="000206B3">
        <w:rPr>
          <w:rStyle w:val="StyleUnderline"/>
        </w:rPr>
        <w:t>.</w:t>
      </w:r>
      <w:r w:rsidRPr="00FF2566">
        <w:rPr>
          <w:sz w:val="16"/>
        </w:rPr>
        <w:t xml:space="preserve"> Similarly, </w:t>
      </w:r>
      <w:r w:rsidRPr="000206B3">
        <w:rPr>
          <w:rStyle w:val="StyleUnderline"/>
        </w:rPr>
        <w:t>populist rhetoric about NATO’s inadequacy and misinformation about its funding mask ignorance about the real benefits of the alliance for its members’ common security</w:t>
      </w:r>
      <w:r w:rsidRPr="00FF2566">
        <w:rPr>
          <w:sz w:val="16"/>
        </w:rPr>
        <w:t xml:space="preserve">. Although unsubstantiated, </w:t>
      </w:r>
      <w:r w:rsidRPr="000206B3">
        <w:rPr>
          <w:rStyle w:val="StyleUnderline"/>
        </w:rPr>
        <w:t xml:space="preserve">such comments are enough to </w:t>
      </w:r>
      <w:r w:rsidRPr="00FF2566">
        <w:rPr>
          <w:rStyle w:val="Emphasis"/>
          <w:highlight w:val="green"/>
        </w:rPr>
        <w:t>create anxiety in political quarters</w:t>
      </w:r>
      <w:r w:rsidRPr="00FF2566">
        <w:rPr>
          <w:rStyle w:val="StyleUnderline"/>
          <w:highlight w:val="green"/>
        </w:rPr>
        <w:t xml:space="preserve"> </w:t>
      </w:r>
      <w:r w:rsidRPr="000206B3">
        <w:rPr>
          <w:rStyle w:val="StyleUnderline"/>
        </w:rPr>
        <w:t xml:space="preserve">and </w:t>
      </w:r>
      <w:r w:rsidRPr="00FF2566">
        <w:rPr>
          <w:rStyle w:val="Emphasis"/>
          <w:highlight w:val="green"/>
        </w:rPr>
        <w:t>prompt</w:t>
      </w:r>
      <w:r w:rsidRPr="00FF2566">
        <w:rPr>
          <w:rStyle w:val="StyleUnderline"/>
          <w:highlight w:val="green"/>
        </w:rPr>
        <w:t xml:space="preserve"> </w:t>
      </w:r>
      <w:r w:rsidRPr="000206B3">
        <w:rPr>
          <w:rStyle w:val="StyleUnderline"/>
        </w:rPr>
        <w:t xml:space="preserve">some Eastern European nations to see their state security in a wholly different geopolitical light. In the post-truth era, a complete lack of understanding of military strategy and the intricacies of warfare will be less relevant in devising policies, and this comes at the risk of </w:t>
      </w:r>
      <w:r w:rsidRPr="00FF2566">
        <w:rPr>
          <w:rStyle w:val="Emphasis"/>
          <w:highlight w:val="green"/>
          <w:bdr w:val="single" w:sz="18" w:space="0" w:color="auto"/>
        </w:rPr>
        <w:t>dismantling security communities</w:t>
      </w:r>
      <w:r w:rsidRPr="00FF2566">
        <w:rPr>
          <w:rStyle w:val="StyleUnderline"/>
          <w:highlight w:val="green"/>
        </w:rPr>
        <w:t xml:space="preserve"> </w:t>
      </w:r>
      <w:r w:rsidRPr="000206B3">
        <w:rPr>
          <w:rStyle w:val="StyleUnderline"/>
        </w:rPr>
        <w:t>and the foundations of the liberal ord</w:t>
      </w:r>
      <w:r w:rsidRPr="00FF2566">
        <w:rPr>
          <w:sz w:val="16"/>
        </w:rPr>
        <w:t>er. 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p>
    <w:p w14:paraId="536807DA" w14:textId="77777777" w:rsidR="00DA5F8F" w:rsidRPr="00F6082D" w:rsidRDefault="00DA5F8F" w:rsidP="00DA5F8F">
      <w:pPr>
        <w:pStyle w:val="Heading4"/>
      </w:pPr>
      <w:r w:rsidRPr="00F6082D">
        <w:t>Vague gestures away from stable reality, empiricism, and communication legitimize global authoritarian movements</w:t>
      </w:r>
    </w:p>
    <w:p w14:paraId="590210B5" w14:textId="77777777" w:rsidR="00DA5F8F" w:rsidRDefault="00DA5F8F" w:rsidP="00DA5F8F">
      <w:pPr>
        <w:rPr>
          <w:sz w:val="15"/>
          <w:szCs w:val="16"/>
        </w:rPr>
      </w:pPr>
      <w:proofErr w:type="spellStart"/>
      <w:r w:rsidRPr="00F6082D">
        <w:rPr>
          <w:rStyle w:val="Style13ptBold"/>
        </w:rPr>
        <w:t>Pluckrose</w:t>
      </w:r>
      <w:proofErr w:type="spellEnd"/>
      <w:r w:rsidRPr="00F6082D">
        <w:rPr>
          <w:rStyle w:val="Style13ptBold"/>
        </w:rPr>
        <w:t xml:space="preserve"> 17.</w:t>
      </w:r>
      <w:r w:rsidRPr="00F6082D">
        <w:rPr>
          <w:sz w:val="15"/>
          <w:szCs w:val="16"/>
        </w:rPr>
        <w:t xml:space="preserve"> (Helen </w:t>
      </w:r>
      <w:proofErr w:type="spellStart"/>
      <w:r w:rsidRPr="00F6082D">
        <w:rPr>
          <w:sz w:val="15"/>
          <w:szCs w:val="16"/>
        </w:rPr>
        <w:t>Pluckrose</w:t>
      </w:r>
      <w:proofErr w:type="spellEnd"/>
      <w:r w:rsidRPr="00F6082D">
        <w:rPr>
          <w:sz w:val="15"/>
          <w:szCs w:val="16"/>
        </w:rPr>
        <w:t xml:space="preserve"> is a researcher in the humanities who focuses on late medieval/early modern religious writing for and about women. How French “Intellectuals” Ruined the West: Postmodernism and Its Impact, Explained. March 27, 2017. https://areomagazine.com/2017/03/27/how-french-intellectuals-ruined-the-west-postmodernism-and-its-impact-explained/)</w:t>
      </w:r>
    </w:p>
    <w:p w14:paraId="3F47D9C7" w14:textId="77777777" w:rsidR="00DA5F8F" w:rsidRPr="00995326" w:rsidRDefault="00DA5F8F" w:rsidP="00DA5F8F">
      <w:pPr>
        <w:rPr>
          <w:sz w:val="8"/>
          <w:szCs w:val="32"/>
        </w:rPr>
      </w:pPr>
      <w:r w:rsidRPr="00F6082D">
        <w:rPr>
          <w:sz w:val="8"/>
          <w:szCs w:val="16"/>
        </w:rPr>
        <w:t xml:space="preserve">Postmodernism presents a threat not only to liberal democracy but to modernity itself. That may sound like a bold or even hyperbolic claim, but the reality is that the cluster of ideas and values at the root of postmodernism have broken the bounds of academia and gained great cultural power in western society. The irrational and </w:t>
      </w:r>
      <w:proofErr w:type="spellStart"/>
      <w:r w:rsidRPr="00F6082D">
        <w:rPr>
          <w:sz w:val="8"/>
          <w:szCs w:val="16"/>
        </w:rPr>
        <w:t>identitarian</w:t>
      </w:r>
      <w:proofErr w:type="spellEnd"/>
      <w:r w:rsidRPr="00F6082D">
        <w:rPr>
          <w:sz w:val="8"/>
          <w:szCs w:val="16"/>
        </w:rPr>
        <w:t xml:space="preserve"> “symptoms” of postmodernism are easily recognizable and much criticized, but the ethos underlying them is not well understood. This is partly because postmodernists rarely explain themselves clearly and partly because of the inherent contradictions and inconsistencies of a way of thought which denies a stable reality or reliable knowledge to exist. However, there are consistent ideas at the root of postmodernism and understanding them is essential if we intend to counter them. They underlie the problems we see today in Social Justice Activism, undermine the credibility of the Left and threaten to return us to an irrational and tribal “pre-modern” culture. Postmodernism, most simply, is an artistic and philosophical movement which began in France in the 1960s and produced bewildering art and even more bewildering “theory.” It drew on avant-garde and surrealist art and earlier philosophical ideas, particularly those of Nietzsche and Heidegger, for its anti-realism and rejection of the concept of the unified and coherent individual. It reacted against the liberal humanism of the modernist artistic and intellectual movements, which its proponents saw as naïvely universalizing a western, </w:t>
      </w:r>
      <w:proofErr w:type="gramStart"/>
      <w:r w:rsidRPr="00F6082D">
        <w:rPr>
          <w:sz w:val="8"/>
          <w:szCs w:val="16"/>
        </w:rPr>
        <w:t>middle-class</w:t>
      </w:r>
      <w:proofErr w:type="gramEnd"/>
      <w:r w:rsidRPr="00F6082D">
        <w:rPr>
          <w:sz w:val="8"/>
          <w:szCs w:val="16"/>
        </w:rPr>
        <w:t xml:space="preserve"> and male experience. It rejected philosophy which valued ethics, </w:t>
      </w:r>
      <w:proofErr w:type="gramStart"/>
      <w:r w:rsidRPr="00F6082D">
        <w:rPr>
          <w:sz w:val="8"/>
          <w:szCs w:val="16"/>
        </w:rPr>
        <w:t>reason</w:t>
      </w:r>
      <w:proofErr w:type="gramEnd"/>
      <w:r w:rsidRPr="00F6082D">
        <w:rPr>
          <w:sz w:val="8"/>
          <w:szCs w:val="16"/>
        </w:rPr>
        <w:t xml:space="preserve"> and clarity with the same accusation. Structuralism, a movement which (often over-confidently) attempted to analyze human culture and psychology according to consistent structures of relationships, came under attack. Marxism, with its understanding of society through class and economic structures was regarded as equally rigid and simplistic. </w:t>
      </w:r>
      <w:r w:rsidRPr="008B550B">
        <w:rPr>
          <w:rStyle w:val="Emphasis"/>
        </w:rPr>
        <w:t xml:space="preserve">Above all, </w:t>
      </w:r>
      <w:r w:rsidRPr="00F6082D">
        <w:rPr>
          <w:rStyle w:val="Emphasis"/>
          <w:highlight w:val="green"/>
        </w:rPr>
        <w:t>postmodernists attacked science and</w:t>
      </w:r>
      <w:r w:rsidRPr="008B550B">
        <w:rPr>
          <w:rStyle w:val="Emphasis"/>
        </w:rPr>
        <w:t xml:space="preserve"> its goal of attaining </w:t>
      </w:r>
      <w:r w:rsidRPr="00F6082D">
        <w:rPr>
          <w:rStyle w:val="Emphasis"/>
          <w:highlight w:val="green"/>
        </w:rPr>
        <w:t>objective knowledge</w:t>
      </w:r>
      <w:r w:rsidRPr="008B550B">
        <w:rPr>
          <w:rStyle w:val="Emphasis"/>
        </w:rPr>
        <w:t xml:space="preserve"> about a reality which exists independently of human perceptions which they saw as merely another form of constructed ideology dominated by bourgeois, western assumptions.</w:t>
      </w:r>
      <w:r w:rsidRPr="00F6082D">
        <w:rPr>
          <w:sz w:val="8"/>
          <w:szCs w:val="16"/>
        </w:rPr>
        <w:t xml:space="preserve"> Decidedly left-wing, postmodernism had both a nihilistic and a revolutionary ethos which resonated with a post-war, post-empire zeitgeist in the West. </w:t>
      </w:r>
      <w:r w:rsidRPr="008B550B">
        <w:rPr>
          <w:rStyle w:val="Emphasis"/>
        </w:rPr>
        <w:t xml:space="preserve">As postmodernism continued to develop and diversify, its </w:t>
      </w:r>
      <w:r w:rsidRPr="00F6082D">
        <w:rPr>
          <w:rStyle w:val="Emphasis"/>
        </w:rPr>
        <w:t>initially stronger nihilistic deconstructive phase</w:t>
      </w:r>
      <w:r w:rsidRPr="008B550B">
        <w:rPr>
          <w:rStyle w:val="Emphasis"/>
        </w:rPr>
        <w:t xml:space="preserve"> became secondary (but still fundamental) to its revolutionary “identity politics” phase</w:t>
      </w:r>
      <w:r w:rsidRPr="00F6082D">
        <w:rPr>
          <w:sz w:val="8"/>
          <w:szCs w:val="16"/>
        </w:rPr>
        <w:t xml:space="preserve">. It has been a matter of contention whether postmodernism is a reaction against modernity. The modern era is the period of history which saw Renaissance Humanism, the Enlightenment, the Scientific Revolution and the development of liberal values and human rights; the period when Western societies gradually came to value reason and science over faith and superstition as routes to knowledge, and developed a concept of the person as an individual member of the human race deserving of rights and freedoms rather than as part of various collectives subject to rigid hierarchical roles in society. The </w:t>
      </w:r>
      <w:proofErr w:type="spellStart"/>
      <w:r w:rsidRPr="00F6082D">
        <w:rPr>
          <w:sz w:val="8"/>
          <w:szCs w:val="16"/>
        </w:rPr>
        <w:t>Encyclopaedia</w:t>
      </w:r>
      <w:proofErr w:type="spellEnd"/>
      <w:r w:rsidRPr="00F6082D">
        <w:rPr>
          <w:sz w:val="8"/>
          <w:szCs w:val="16"/>
        </w:rPr>
        <w:t xml:space="preserve"> Britannica says postmodernism “is largely a reaction against the philosophical assumptions and values of the modern period of Western (specifically European) history” whilst the Stanford </w:t>
      </w:r>
      <w:proofErr w:type="spellStart"/>
      <w:r w:rsidRPr="00F6082D">
        <w:rPr>
          <w:sz w:val="8"/>
          <w:szCs w:val="16"/>
        </w:rPr>
        <w:t>Encyclopaedia</w:t>
      </w:r>
      <w:proofErr w:type="spellEnd"/>
      <w:r w:rsidRPr="00F6082D">
        <w:rPr>
          <w:sz w:val="8"/>
          <w:szCs w:val="16"/>
        </w:rPr>
        <w:t xml:space="preserve"> of Philosophy denies this and says “Rather, its differences lie within modernity itself, and postmodernism is a continuation of modern thinking in another mode.” </w:t>
      </w:r>
      <w:r w:rsidRPr="009028C5">
        <w:rPr>
          <w:rStyle w:val="Emphasis"/>
        </w:rPr>
        <w:t xml:space="preserve">I’d suggest the difference lies in whether we see modernity in terms of what was produced or what was destroyed. If we see the essence of </w:t>
      </w:r>
      <w:r w:rsidRPr="00F6082D">
        <w:rPr>
          <w:rStyle w:val="Emphasis"/>
          <w:highlight w:val="green"/>
        </w:rPr>
        <w:t>modernity</w:t>
      </w:r>
      <w:r w:rsidRPr="009028C5">
        <w:rPr>
          <w:rStyle w:val="Emphasis"/>
        </w:rPr>
        <w:t xml:space="preserve"> as the </w:t>
      </w:r>
      <w:r w:rsidRPr="00F6082D">
        <w:rPr>
          <w:rStyle w:val="Emphasis"/>
          <w:highlight w:val="green"/>
        </w:rPr>
        <w:t>development of science and</w:t>
      </w:r>
      <w:r w:rsidRPr="009028C5">
        <w:rPr>
          <w:rStyle w:val="Emphasis"/>
        </w:rPr>
        <w:t xml:space="preserve"> reason as well as humanism and universal </w:t>
      </w:r>
      <w:r w:rsidRPr="00F6082D">
        <w:rPr>
          <w:rStyle w:val="Emphasis"/>
          <w:highlight w:val="green"/>
        </w:rPr>
        <w:t>liberalism</w:t>
      </w:r>
      <w:r w:rsidRPr="009028C5">
        <w:rPr>
          <w:rStyle w:val="Emphasis"/>
        </w:rPr>
        <w:t xml:space="preserve">, </w:t>
      </w:r>
      <w:r w:rsidRPr="00F6082D">
        <w:rPr>
          <w:rStyle w:val="Emphasis"/>
          <w:highlight w:val="green"/>
        </w:rPr>
        <w:t>postmodernists are opposed to</w:t>
      </w:r>
      <w:r w:rsidRPr="00F6082D">
        <w:rPr>
          <w:rStyle w:val="Emphasis"/>
        </w:rPr>
        <w:t xml:space="preserve"> it</w:t>
      </w:r>
      <w:r w:rsidRPr="009028C5">
        <w:rPr>
          <w:rStyle w:val="Emphasis"/>
        </w:rPr>
        <w:t xml:space="preserve">. If we see modernity as the tearing down of structures of power including </w:t>
      </w:r>
      <w:r w:rsidRPr="00F6082D">
        <w:rPr>
          <w:rStyle w:val="Emphasis"/>
          <w:highlight w:val="green"/>
        </w:rPr>
        <w:t>feudalism</w:t>
      </w:r>
      <w:r w:rsidRPr="009028C5">
        <w:rPr>
          <w:rStyle w:val="Emphasis"/>
        </w:rPr>
        <w:t xml:space="preserve">, the Church, </w:t>
      </w:r>
      <w:r w:rsidRPr="00F6082D">
        <w:rPr>
          <w:rStyle w:val="Emphasis"/>
          <w:highlight w:val="green"/>
        </w:rPr>
        <w:t>patriarchy</w:t>
      </w:r>
      <w:r w:rsidRPr="009028C5">
        <w:rPr>
          <w:rStyle w:val="Emphasis"/>
        </w:rPr>
        <w:t xml:space="preserve">, and Empire, </w:t>
      </w:r>
      <w:r w:rsidRPr="00F6082D">
        <w:rPr>
          <w:rStyle w:val="Emphasis"/>
          <w:highlight w:val="green"/>
        </w:rPr>
        <w:t>postmodernists are attempting to continue</w:t>
      </w:r>
      <w:r w:rsidRPr="009028C5">
        <w:rPr>
          <w:rStyle w:val="Emphasis"/>
        </w:rPr>
        <w:t xml:space="preserve"> it, but their </w:t>
      </w:r>
      <w:r w:rsidRPr="00F6082D">
        <w:rPr>
          <w:rStyle w:val="Emphasis"/>
          <w:highlight w:val="green"/>
        </w:rPr>
        <w:t>targets are now science</w:t>
      </w:r>
      <w:r w:rsidRPr="009028C5">
        <w:rPr>
          <w:rStyle w:val="Emphasis"/>
        </w:rPr>
        <w:t xml:space="preserve">, reason, </w:t>
      </w:r>
      <w:proofErr w:type="gramStart"/>
      <w:r w:rsidRPr="009028C5">
        <w:rPr>
          <w:rStyle w:val="Emphasis"/>
        </w:rPr>
        <w:t>humanism</w:t>
      </w:r>
      <w:proofErr w:type="gramEnd"/>
      <w:r w:rsidRPr="009028C5">
        <w:rPr>
          <w:rStyle w:val="Emphasis"/>
        </w:rPr>
        <w:t xml:space="preserve"> </w:t>
      </w:r>
      <w:r w:rsidRPr="00F6082D">
        <w:rPr>
          <w:rStyle w:val="Emphasis"/>
          <w:highlight w:val="green"/>
        </w:rPr>
        <w:t>and liberalism.</w:t>
      </w:r>
      <w:r w:rsidRPr="009028C5">
        <w:rPr>
          <w:rStyle w:val="Emphasis"/>
        </w:rPr>
        <w:t xml:space="preserve"> </w:t>
      </w:r>
      <w:r w:rsidRPr="00F6082D">
        <w:rPr>
          <w:sz w:val="8"/>
          <w:szCs w:val="16"/>
        </w:rPr>
        <w:t>Consequently, the roots of postmodernism are inherently political and revolutionary, albeit in a destructive or, as they would term it, deconstructive way. The term “postmodern” was coined by Jean-François Lyotard in his 1979 book, The Postmodern Condition. He defined the postmodern condition as “an incredulity towards metanarratives.” A metanarrative is a wide-ranging and cohesive explanation for large phenomena. Religions and other totalizing ideologies are metanarratives in their attempts to explain the meaning of life or all of society’s ills. Lyotard advocated replacing these with “</w:t>
      </w:r>
      <w:proofErr w:type="spellStart"/>
      <w:r w:rsidRPr="00F6082D">
        <w:rPr>
          <w:sz w:val="8"/>
          <w:szCs w:val="16"/>
        </w:rPr>
        <w:t>mininarratives</w:t>
      </w:r>
      <w:proofErr w:type="spellEnd"/>
      <w:r w:rsidRPr="00F6082D">
        <w:rPr>
          <w:sz w:val="8"/>
          <w:szCs w:val="16"/>
        </w:rPr>
        <w:t xml:space="preserve">” to get at smaller and more personal “truths.” He addressed Christianity and Marxism in this way but also science. In his view, “there is a strict interlinkage between the kind of language called science and the kind called ethics and politics” (p8). By tying science and the knowledge it produces to government and power he rejects its claim to objectivity. Lyotard describes this incredulous postmodern condition as a general </w:t>
      </w:r>
      <w:proofErr w:type="gramStart"/>
      <w:r w:rsidRPr="00F6082D">
        <w:rPr>
          <w:sz w:val="8"/>
          <w:szCs w:val="16"/>
        </w:rPr>
        <w:t>one, and</w:t>
      </w:r>
      <w:proofErr w:type="gramEnd"/>
      <w:r w:rsidRPr="00F6082D">
        <w:rPr>
          <w:sz w:val="8"/>
          <w:szCs w:val="16"/>
        </w:rPr>
        <w:t xml:space="preserve"> argues that from the end of the 19th century, “an internal erosion of the legitimacy principle of knowledge” began to cause a change in the status of knowledge (p39). By the 1960s, the resulting “doubt” and “demoralization” of scientists had made “an impact on the central problem of legitimization” (p8). No number of scientists telling him they are not demoralized nor any more doubtful than befits the practitioners of a method whose results are always provisional and whose hypotheses are never “proven” could sway him from this. We see in Lyotard an explicit epistemic relativism (belief in personal or culturally specific truths or facts) and the advocacy of privileging “lived experience” over empirical evidence. We see too the promotion of a version of pluralism which privileges the views of minority groups over the </w:t>
      </w:r>
      <w:proofErr w:type="gramStart"/>
      <w:r w:rsidRPr="00F6082D">
        <w:rPr>
          <w:sz w:val="8"/>
          <w:szCs w:val="16"/>
        </w:rPr>
        <w:t>general consensus</w:t>
      </w:r>
      <w:proofErr w:type="gramEnd"/>
      <w:r w:rsidRPr="00F6082D">
        <w:rPr>
          <w:sz w:val="8"/>
          <w:szCs w:val="16"/>
        </w:rPr>
        <w:t xml:space="preserve"> of scientists or liberal democratic ethics which are presented as authoritarian and dogmatic. This is consistent in postmodern thought. 19860415_Lyotard_8263_35.jpg Jean-François Lyotard Michel Foucault’s work is also centered on language and relativism although he applied this to history and culture. He called this approach “archeology” because he saw himself as “uncovering” aspects of historical culture through recorded discourses (speech which promotes or assumes a particular view). For Foucault, discourses control what can be “known” and in different periods and places, different systems of institutional power control discourses. Therefore, knowledge is a direct product of power. “In any given culture and at any given moment, there is always only one ‘episteme’ that defines the conditions of possibility of all knowledge, whether expressed in theory or silently invested in a practice</w:t>
      </w:r>
      <w:proofErr w:type="gramStart"/>
      <w:r w:rsidRPr="00F6082D">
        <w:rPr>
          <w:sz w:val="8"/>
          <w:szCs w:val="16"/>
        </w:rPr>
        <w:t>.”[</w:t>
      </w:r>
      <w:proofErr w:type="gramEnd"/>
      <w:r w:rsidRPr="00F6082D">
        <w:rPr>
          <w:sz w:val="8"/>
          <w:szCs w:val="16"/>
        </w:rPr>
        <w:t>1] Furthermore, people themselves were culturally constructed. “The individual, with his identity and characteristics, is the product of a relation of power exercised over bodies, multiplicities, movements, desires, forces</w:t>
      </w:r>
      <w:proofErr w:type="gramStart"/>
      <w:r w:rsidRPr="00F6082D">
        <w:rPr>
          <w:sz w:val="8"/>
          <w:szCs w:val="16"/>
        </w:rPr>
        <w:t>.”[</w:t>
      </w:r>
      <w:proofErr w:type="gramEnd"/>
      <w:r w:rsidRPr="00F6082D">
        <w:rPr>
          <w:sz w:val="8"/>
          <w:szCs w:val="16"/>
        </w:rPr>
        <w:t>2] He leaves almost no room for individual agency or autonomy. As Christopher Butler says, Foucault “relies on beliefs about the inherent evil of the individual’s class position, or professional position, seen as ‘discourse’, regardless of the morality of his or her individual conduct</w:t>
      </w:r>
      <w:proofErr w:type="gramStart"/>
      <w:r w:rsidRPr="00F6082D">
        <w:rPr>
          <w:sz w:val="8"/>
          <w:szCs w:val="16"/>
        </w:rPr>
        <w:t>.”[</w:t>
      </w:r>
      <w:proofErr w:type="gramEnd"/>
      <w:r w:rsidRPr="00F6082D">
        <w:rPr>
          <w:sz w:val="8"/>
          <w:szCs w:val="16"/>
        </w:rPr>
        <w:t xml:space="preserve">3] He presents medieval feudalism and modern liberal democracy as equally oppressive, and advocates criticizing and attacking institutions to unmask the “political violence that has always exercised itself obscurely through them.” [4] We see in Foucault the most extreme expression of cultural relativism read through structures of power in which shared humanity and individuality are almost entirely absent. Instead, people are constructed by their position in relation to dominant cultural ideas either as oppressors or oppressed. Judith Butler drew on Foucault for her foundational role in queer theory focusing on the culturally constructed nature of gender, as did Edward Said in his similar role in post-colonialism and “Orientalism” and </w:t>
      </w:r>
      <w:proofErr w:type="spellStart"/>
      <w:r w:rsidRPr="00F6082D">
        <w:rPr>
          <w:sz w:val="8"/>
          <w:szCs w:val="16"/>
        </w:rPr>
        <w:t>Kimberlé</w:t>
      </w:r>
      <w:proofErr w:type="spellEnd"/>
      <w:r w:rsidRPr="00F6082D">
        <w:rPr>
          <w:sz w:val="8"/>
          <w:szCs w:val="16"/>
        </w:rPr>
        <w:t xml:space="preserve"> Crenshaw in her development of “intersectionality” and advocacy of identity politics. We see too the equation of language with violence and coercion and the equation of reason and universal liberalism with oppression. It was Jacques Derrida who introduced the concept of “deconstruction,” and he too argued for cultural constructivism and cultural and personal relativism. He focused even more explicitly on language. Derrida’s best-known pronouncement “There is no outside-text” relates to his rejection of the idea that words refer to anything straightforwardly. Rather, “there are only contexts without any center of absolute anchoring.” [5] Therefore the author of a text is not the authority on its meaning. The reader or listener makes their own equally valid meaning and every text “engenders infinitely new contexts in an absolutely </w:t>
      </w:r>
      <w:proofErr w:type="spellStart"/>
      <w:r w:rsidRPr="00F6082D">
        <w:rPr>
          <w:sz w:val="8"/>
          <w:szCs w:val="16"/>
        </w:rPr>
        <w:t>nonsaturable</w:t>
      </w:r>
      <w:proofErr w:type="spellEnd"/>
      <w:r w:rsidRPr="00F6082D">
        <w:rPr>
          <w:sz w:val="8"/>
          <w:szCs w:val="16"/>
        </w:rPr>
        <w:t xml:space="preserve"> fashion.” Derrida coined the term </w:t>
      </w:r>
      <w:proofErr w:type="spellStart"/>
      <w:r w:rsidRPr="00F6082D">
        <w:rPr>
          <w:sz w:val="8"/>
          <w:szCs w:val="16"/>
        </w:rPr>
        <w:t>différance</w:t>
      </w:r>
      <w:proofErr w:type="spellEnd"/>
      <w:r w:rsidRPr="00F6082D">
        <w:rPr>
          <w:sz w:val="8"/>
          <w:szCs w:val="16"/>
        </w:rPr>
        <w:t xml:space="preserve"> which he derived from the verb “</w:t>
      </w:r>
      <w:proofErr w:type="spellStart"/>
      <w:r w:rsidRPr="00F6082D">
        <w:rPr>
          <w:sz w:val="8"/>
          <w:szCs w:val="16"/>
        </w:rPr>
        <w:t>differer</w:t>
      </w:r>
      <w:proofErr w:type="spellEnd"/>
      <w:r w:rsidRPr="00F6082D">
        <w:rPr>
          <w:sz w:val="8"/>
          <w:szCs w:val="16"/>
        </w:rPr>
        <w:t xml:space="preserve">” which means both “to defer” and “to differ.” This was to indicate that not only is meaning never </w:t>
      </w:r>
      <w:proofErr w:type="gramStart"/>
      <w:r w:rsidRPr="00F6082D">
        <w:rPr>
          <w:sz w:val="8"/>
          <w:szCs w:val="16"/>
        </w:rPr>
        <w:t>final</w:t>
      </w:r>
      <w:proofErr w:type="gramEnd"/>
      <w:r w:rsidRPr="00F6082D">
        <w:rPr>
          <w:sz w:val="8"/>
          <w:szCs w:val="16"/>
        </w:rPr>
        <w:t xml:space="preserve"> but it is constructed by differences, specifically by oppositions. The word “young” only makes sense in its relationship with the word “old” and he argued, following Saussure, that meaning is constructed by the conflict of these elemental oppositions which, to him, always form a positive and negative. “Man” is positive and “woman” negative. “Occident” is positive and “Orient” negative. He insisted that “We are not dealing with the peaceful co-existence of a vis-a-vis, but rather with a violent hierarchy. One of the two terms governs the other (axiologically, logically, etc.), or has the upper hand. To deconstruct the opposition, first of all, is to overturn the hierarchy at a given moment</w:t>
      </w:r>
      <w:proofErr w:type="gramStart"/>
      <w:r w:rsidRPr="00F6082D">
        <w:rPr>
          <w:sz w:val="8"/>
          <w:szCs w:val="16"/>
        </w:rPr>
        <w:t>.”[</w:t>
      </w:r>
      <w:proofErr w:type="gramEnd"/>
      <w:r w:rsidRPr="00F6082D">
        <w:rPr>
          <w:sz w:val="8"/>
          <w:szCs w:val="16"/>
        </w:rPr>
        <w:t xml:space="preserve">6] Deconstruction, therefore, involves inverting these perceived hierarchies, making “woman” and “Orient” positive and “man” and “Occident” negative. This is to be done ironically to reveal the culturally constructed and arbitrary nature of these perceived oppositions in unequal conflict. We see in Derrida further relativism, both cultural and epistemic, and further justification for identity politics. There is an explicit denial that differences can be other than oppositional and therefore a rejection of Enlightenment liberalism’s values of overcoming differences and focusing on universal human rights and individual freedom and empowerment. We see here the basis of “ironic misandry” and the mantra “reverse racism isn’t real” and the idea that identity dictates what can be understood. We see too a rejection of the need for clarity in speech and argument and to understand the other’s point of view and avoid </w:t>
      </w:r>
      <w:proofErr w:type="spellStart"/>
      <w:r w:rsidRPr="00F6082D">
        <w:rPr>
          <w:sz w:val="8"/>
          <w:szCs w:val="16"/>
        </w:rPr>
        <w:t>minterpretation</w:t>
      </w:r>
      <w:proofErr w:type="spellEnd"/>
      <w:r w:rsidRPr="00F6082D">
        <w:rPr>
          <w:sz w:val="8"/>
          <w:szCs w:val="16"/>
        </w:rPr>
        <w:t xml:space="preserve">. The intention of the speaker is irrelevant. What matters is the impact of speech. This, along with Foucauldian ideas, underlies the current belief in the deeply damaging nature of “microaggressions” and misuse of terminology related to gender, </w:t>
      </w:r>
      <w:proofErr w:type="gramStart"/>
      <w:r w:rsidRPr="00F6082D">
        <w:rPr>
          <w:sz w:val="8"/>
          <w:szCs w:val="16"/>
        </w:rPr>
        <w:t>race</w:t>
      </w:r>
      <w:proofErr w:type="gramEnd"/>
      <w:r w:rsidRPr="00F6082D">
        <w:rPr>
          <w:sz w:val="8"/>
          <w:szCs w:val="16"/>
        </w:rPr>
        <w:t xml:space="preserve"> or sexuality. دريدا5.jpg Jacques Derrida Lyotard, Foucault, and Derrida are just three of the “founding fathers” of postmodernism but their ideas share common themes with other influential “theorists” and were taken up by later postmodernists who applied them to an increasingly diverse range of disciplines within the social sciences and humanities. We’ve seen that this includes an intense sensitivity to language on the level of the word and a feeling that what the speaker means is less important than how it is received, no matter how radical the interpretation. Shared humanity and individuality are essentially illusions and people are propagators or victims of discourses depending on their social position; a position which is dependent on identity far more than their individual engagement with society. Morality is culturally relative, as is reality itself. Empirical evidence is suspect and so are any culturally dominant ideas including science, reason, and universal liberalism. These are Enlightenment values which are naïve, </w:t>
      </w:r>
      <w:proofErr w:type="gramStart"/>
      <w:r w:rsidRPr="00F6082D">
        <w:rPr>
          <w:sz w:val="8"/>
          <w:szCs w:val="16"/>
        </w:rPr>
        <w:t>totalizing</w:t>
      </w:r>
      <w:proofErr w:type="gramEnd"/>
      <w:r w:rsidRPr="00F6082D">
        <w:rPr>
          <w:sz w:val="8"/>
          <w:szCs w:val="16"/>
        </w:rPr>
        <w:t xml:space="preserve"> and oppressive, and there is a moral necessity to smash them. Far more important is the lived experience, </w:t>
      </w:r>
      <w:proofErr w:type="gramStart"/>
      <w:r w:rsidRPr="00F6082D">
        <w:rPr>
          <w:sz w:val="8"/>
          <w:szCs w:val="16"/>
        </w:rPr>
        <w:t>narratives</w:t>
      </w:r>
      <w:proofErr w:type="gramEnd"/>
      <w:r w:rsidRPr="00F6082D">
        <w:rPr>
          <w:sz w:val="8"/>
          <w:szCs w:val="16"/>
        </w:rPr>
        <w:t xml:space="preserve"> and beliefs of “marginalized” groups all of which are equally “true” but must now be privileged over Enlightenment values to reverse an oppressive, unjust and entirely arbitrary social construction of reality, morality and knowledge. </w:t>
      </w:r>
      <w:r w:rsidRPr="009028C5">
        <w:rPr>
          <w:rStyle w:val="Emphasis"/>
        </w:rPr>
        <w:t xml:space="preserve">The </w:t>
      </w:r>
      <w:r w:rsidRPr="00F6082D">
        <w:rPr>
          <w:rStyle w:val="Emphasis"/>
          <w:highlight w:val="green"/>
        </w:rPr>
        <w:t>desire to “smash” the status quo</w:t>
      </w:r>
      <w:r w:rsidRPr="009028C5">
        <w:rPr>
          <w:rStyle w:val="Emphasis"/>
        </w:rPr>
        <w:t xml:space="preserve">, challenge widely held values and institutions and champion the marginalized </w:t>
      </w:r>
      <w:r w:rsidRPr="00F6082D">
        <w:rPr>
          <w:rStyle w:val="Emphasis"/>
          <w:highlight w:val="green"/>
        </w:rPr>
        <w:t xml:space="preserve">is </w:t>
      </w:r>
      <w:proofErr w:type="gramStart"/>
      <w:r w:rsidRPr="00F6082D">
        <w:rPr>
          <w:rStyle w:val="Emphasis"/>
          <w:highlight w:val="green"/>
        </w:rPr>
        <w:t>absolutely liberal</w:t>
      </w:r>
      <w:proofErr w:type="gramEnd"/>
      <w:r w:rsidRPr="009028C5">
        <w:rPr>
          <w:rStyle w:val="Emphasis"/>
        </w:rPr>
        <w:t xml:space="preserve"> in ethos</w:t>
      </w:r>
      <w:r w:rsidRPr="00F6082D">
        <w:rPr>
          <w:sz w:val="8"/>
          <w:szCs w:val="16"/>
        </w:rPr>
        <w:t xml:space="preserve">. Opposing it is resolutely conservative. This is the historical reality, but we are at a unique point in history where the status quo is </w:t>
      </w:r>
      <w:proofErr w:type="gramStart"/>
      <w:r w:rsidRPr="00F6082D">
        <w:rPr>
          <w:sz w:val="8"/>
          <w:szCs w:val="16"/>
        </w:rPr>
        <w:t>fairly consistently</w:t>
      </w:r>
      <w:proofErr w:type="gramEnd"/>
      <w:r w:rsidRPr="00F6082D">
        <w:rPr>
          <w:sz w:val="8"/>
          <w:szCs w:val="16"/>
        </w:rPr>
        <w:t xml:space="preserve"> liberal, with a liberalism that upholds the values of freedom, equal rights and opportunities for everyone regardless of gender, race and sexuality. The result is confusion in which life-long liberals wishing to conserve this kind of liberal status quo find themselves considered conservative and those wishing to avoid conservatism at all costs find themselves defending irrationalism and illiberalism. Whilst the first postmodernists mostly challenged discourse with discourse, the activists motivated by their ideas are becoming more authoritarian and following those ideas to their logical conclusion. Freedom of speech is under threat because speech is now dangerous. So dangerous that people considering themselves liberal can now justify responding to it with violence. The need to argue a case persuasively using reasoned argument is now often replaced with references to identity and pure rage. Despite all the evidence that racism, sexism, homophobia, </w:t>
      </w:r>
      <w:proofErr w:type="gramStart"/>
      <w:r w:rsidRPr="00F6082D">
        <w:rPr>
          <w:sz w:val="8"/>
          <w:szCs w:val="16"/>
        </w:rPr>
        <w:t>transphobia</w:t>
      </w:r>
      <w:proofErr w:type="gramEnd"/>
      <w:r w:rsidRPr="00F6082D">
        <w:rPr>
          <w:sz w:val="8"/>
          <w:szCs w:val="16"/>
        </w:rPr>
        <w:t xml:space="preserve"> and xenophobia are at an all-time low in Western societies, Leftist academics and </w:t>
      </w:r>
      <w:proofErr w:type="spellStart"/>
      <w:r w:rsidRPr="00F6082D">
        <w:rPr>
          <w:sz w:val="8"/>
          <w:szCs w:val="16"/>
        </w:rPr>
        <w:t>SocJus</w:t>
      </w:r>
      <w:proofErr w:type="spellEnd"/>
      <w:r w:rsidRPr="00F6082D">
        <w:rPr>
          <w:sz w:val="8"/>
          <w:szCs w:val="16"/>
        </w:rPr>
        <w:t xml:space="preserve"> activists display a fatalistic pessimism, enabled by postmodern interpretative “reading” practices which valorize confirmation bias. The authoritarian power of the postmodern academics and activists seems to be invisible to them whilst being apparent to everyone else. As Andrew Sullivan says of intersectionality: “It posits a classic orthodoxy through which all of human experience is explained — and through which all speech must be filtered. … Like the Puritanism once familiar in New England, intersectionality controls language and the very terms of discourse.” [7] Postmodernism has become a Lyotardian metanarrative, a Foucauldian system of discursive power, and a Derridean oppressive hierarchy. The logical problem of self-referentiality has been pointed out to postmodernists by philosophers </w:t>
      </w:r>
      <w:proofErr w:type="gramStart"/>
      <w:r w:rsidRPr="00F6082D">
        <w:rPr>
          <w:sz w:val="8"/>
          <w:szCs w:val="16"/>
        </w:rPr>
        <w:t>fairly constantly</w:t>
      </w:r>
      <w:proofErr w:type="gramEnd"/>
      <w:r w:rsidRPr="00F6082D">
        <w:rPr>
          <w:sz w:val="8"/>
          <w:szCs w:val="16"/>
        </w:rPr>
        <w:t xml:space="preserve"> but it is one they have yet to address convincingly. As Christopher Butler points out, “the plausibility of Lyotard’s claim for the decline of metanarratives in the late 20th century ultimately depends upon an appeal to the cultural condition of an intellectual minority.” In other words, Lyotard’s claim comes directly from the discourses surrounding him in his bourgeois academic bubble and is, in fact, a metanarrative towards which he is not remotely incredulous. Equally, Foucault’s argument that knowledge is historically contingent must itself be historically contingent, and one wonders why Derrida bothered to explain the infinite malleability of texts at such length if I could read his entire body of work and claim it to be a story about bunny rabbits with the same degree of authority. This is, of course, not the only criticism commonly made of postmodernism. The most glaring problem of epistemic cultural relativism has been addressed by philosophers and scientists. The philosopher, David </w:t>
      </w:r>
      <w:proofErr w:type="spellStart"/>
      <w:r w:rsidRPr="00F6082D">
        <w:rPr>
          <w:sz w:val="8"/>
          <w:szCs w:val="16"/>
        </w:rPr>
        <w:t>Detmer</w:t>
      </w:r>
      <w:proofErr w:type="spellEnd"/>
      <w:r w:rsidRPr="00F6082D">
        <w:rPr>
          <w:sz w:val="8"/>
          <w:szCs w:val="16"/>
        </w:rPr>
        <w:t xml:space="preserve">, in Challenging Postmodernism, says “Consider this example, provided by </w:t>
      </w:r>
      <w:proofErr w:type="spellStart"/>
      <w:r w:rsidRPr="00F6082D">
        <w:rPr>
          <w:sz w:val="8"/>
          <w:szCs w:val="16"/>
        </w:rPr>
        <w:t>Erazim</w:t>
      </w:r>
      <w:proofErr w:type="spellEnd"/>
      <w:r w:rsidRPr="00F6082D">
        <w:rPr>
          <w:sz w:val="8"/>
          <w:szCs w:val="16"/>
        </w:rPr>
        <w:t xml:space="preserve"> </w:t>
      </w:r>
      <w:proofErr w:type="spellStart"/>
      <w:r w:rsidRPr="00F6082D">
        <w:rPr>
          <w:sz w:val="8"/>
          <w:szCs w:val="16"/>
        </w:rPr>
        <w:t>Kohak</w:t>
      </w:r>
      <w:proofErr w:type="spellEnd"/>
      <w:r w:rsidRPr="00F6082D">
        <w:rPr>
          <w:sz w:val="8"/>
          <w:szCs w:val="16"/>
        </w:rPr>
        <w:t xml:space="preserve">, ‘When I try, unsuccessfully, to squeeze a tennis ball into a wine bottle, I need not try several wine bottles and several tennis balls before, using Mill’s canons of induction, I arrive inductively at the hypothesis that tennis balls do not fit into wine bottles’… We are now </w:t>
      </w:r>
      <w:proofErr w:type="gramStart"/>
      <w:r w:rsidRPr="00F6082D">
        <w:rPr>
          <w:sz w:val="8"/>
          <w:szCs w:val="16"/>
        </w:rPr>
        <w:t>in a position</w:t>
      </w:r>
      <w:proofErr w:type="gramEnd"/>
      <w:r w:rsidRPr="00F6082D">
        <w:rPr>
          <w:sz w:val="8"/>
          <w:szCs w:val="16"/>
        </w:rPr>
        <w:t xml:space="preserve"> to turn the tables on [postmodernist claims of cultural relativism] and ask, ‘If I judge that tennis balls do not fit into wine bottles, can you show precisely how it is that my gender, historical and spatial location, class, ethnicity, etc., undermine the objectivity of this judgement?” [8] However, he has not found postmodernists committed to explaining their reasoning and describes a bewildering conversation with postmodern philosopher, Laurie Calhoun, “When I had occasion to ask her whether or not it was a fact that giraffes are taller than ants, she replied that it was not a fact, but rather an article of religious faith in our culture.” Physicists Alan </w:t>
      </w:r>
      <w:proofErr w:type="spellStart"/>
      <w:r w:rsidRPr="00F6082D">
        <w:rPr>
          <w:sz w:val="8"/>
          <w:szCs w:val="16"/>
        </w:rPr>
        <w:t>Sokal</w:t>
      </w:r>
      <w:proofErr w:type="spellEnd"/>
      <w:r w:rsidRPr="00F6082D">
        <w:rPr>
          <w:sz w:val="8"/>
          <w:szCs w:val="16"/>
        </w:rPr>
        <w:t xml:space="preserve"> and Jean </w:t>
      </w:r>
      <w:proofErr w:type="spellStart"/>
      <w:r w:rsidRPr="00F6082D">
        <w:rPr>
          <w:sz w:val="8"/>
          <w:szCs w:val="16"/>
        </w:rPr>
        <w:t>Bricmont</w:t>
      </w:r>
      <w:proofErr w:type="spellEnd"/>
      <w:r w:rsidRPr="00F6082D">
        <w:rPr>
          <w:sz w:val="8"/>
          <w:szCs w:val="16"/>
        </w:rPr>
        <w:t xml:space="preserve"> address the same problem from the perspective of science in Fashionable Nonsense: Postmodern Intellectuals’ Abuse of Science: “Who could now seriously deny the ‘grand narrative’ of evolution, except someone in the grip of a far less plausible master narrative such as Creationism? And who would wish to deny the truth of basic physics? The answer was, ‘some postmodernists.’” and “There is something very odd indeed in the belief that in looking, say, for causal laws or a unified theory, or in asking whether atoms really do obey the laws of quantum mechanics, the activities of scientists are somehow inherently ‘bourgeois’ or ‘Eurocentric’ or ‘masculinist’, or even ‘militarist.'” How much of a threat is postmodernism to science? There are certainly some external attacks. In the recent </w:t>
      </w:r>
      <w:proofErr w:type="gramStart"/>
      <w:r w:rsidRPr="00F6082D">
        <w:rPr>
          <w:sz w:val="8"/>
          <w:szCs w:val="16"/>
        </w:rPr>
        <w:t>protests against</w:t>
      </w:r>
      <w:proofErr w:type="gramEnd"/>
      <w:r w:rsidRPr="00F6082D">
        <w:rPr>
          <w:sz w:val="8"/>
          <w:szCs w:val="16"/>
        </w:rPr>
        <w:t xml:space="preserve"> a talk given by Charles Murray at Middlebury, the protesters chanted, as one, “Science has always been used to legitimize racism, sexism, classism, transphobia, ableism, and homophobia, all veiled as rational and fact, and supported by the government and state. In this world today, there is little that is true ‘fact.</w:t>
      </w:r>
      <w:proofErr w:type="gramStart"/>
      <w:r w:rsidRPr="00F6082D">
        <w:rPr>
          <w:sz w:val="8"/>
          <w:szCs w:val="16"/>
        </w:rPr>
        <w:t>'”[</w:t>
      </w:r>
      <w:proofErr w:type="gramEnd"/>
      <w:r w:rsidRPr="00F6082D">
        <w:rPr>
          <w:sz w:val="8"/>
          <w:szCs w:val="16"/>
        </w:rPr>
        <w:t xml:space="preserve">9] When the organizers of the March for Science tweeted: “colonization, racism, immigration, native rights, sexism, ableism, queer-, trans-, intersex-phobia, &amp; econ justice are scientific issues,”[10] many scientists immediately criticized this politicization of science and derailment of the focus on preservation of science to intersectional ideology. In South Africa, the #ScienceMustFall and #DecolonizeScience progressive student movement announced that science was only one way of knowing that people had been taught to accept. They suggested witchcraft as one alternative. [11] Screen Shot 2017-03-27 at 9.57.46 AM.png Photo by Drew Hayes Despite this, </w:t>
      </w:r>
      <w:r w:rsidRPr="00F6082D">
        <w:rPr>
          <w:rStyle w:val="Emphasis"/>
          <w:highlight w:val="green"/>
        </w:rPr>
        <w:t>science</w:t>
      </w:r>
      <w:r w:rsidRPr="009028C5">
        <w:rPr>
          <w:rStyle w:val="Emphasis"/>
        </w:rPr>
        <w:t xml:space="preserve"> as a methodology is not going anywhere. It cannot be “adapted” to include epistemic relativism and “alternative ways of knowing.” It </w:t>
      </w:r>
      <w:r w:rsidRPr="00F6082D">
        <w:rPr>
          <w:rStyle w:val="Emphasis"/>
          <w:highlight w:val="green"/>
        </w:rPr>
        <w:t>can</w:t>
      </w:r>
      <w:r w:rsidRPr="009028C5">
        <w:rPr>
          <w:rStyle w:val="Emphasis"/>
        </w:rPr>
        <w:t>, however</w:t>
      </w:r>
      <w:r w:rsidRPr="00F6082D">
        <w:rPr>
          <w:rStyle w:val="Emphasis"/>
          <w:highlight w:val="green"/>
        </w:rPr>
        <w:t>, lose</w:t>
      </w:r>
      <w:r w:rsidRPr="009028C5">
        <w:rPr>
          <w:rStyle w:val="Emphasis"/>
        </w:rPr>
        <w:t xml:space="preserve"> public </w:t>
      </w:r>
      <w:r w:rsidRPr="00F6082D">
        <w:rPr>
          <w:rStyle w:val="Emphasis"/>
          <w:highlight w:val="green"/>
        </w:rPr>
        <w:t>confidence</w:t>
      </w:r>
      <w:r w:rsidRPr="009028C5">
        <w:rPr>
          <w:rStyle w:val="Emphasis"/>
        </w:rPr>
        <w:t xml:space="preserve"> and thereby, state funding, and this is a threat not to be underestimated. Also, </w:t>
      </w:r>
      <w:r w:rsidRPr="00F6082D">
        <w:rPr>
          <w:rStyle w:val="Emphasis"/>
          <w:highlight w:val="green"/>
        </w:rPr>
        <w:t>at a time</w:t>
      </w:r>
      <w:r w:rsidRPr="009028C5">
        <w:rPr>
          <w:rStyle w:val="Emphasis"/>
        </w:rPr>
        <w:t xml:space="preserve"> in </w:t>
      </w:r>
      <w:r w:rsidRPr="00F6082D">
        <w:rPr>
          <w:rStyle w:val="Emphasis"/>
          <w:highlight w:val="green"/>
        </w:rPr>
        <w:t>which</w:t>
      </w:r>
      <w:r w:rsidRPr="009028C5">
        <w:rPr>
          <w:rStyle w:val="Emphasis"/>
        </w:rPr>
        <w:t xml:space="preserve"> world </w:t>
      </w:r>
      <w:r w:rsidRPr="00F6082D">
        <w:rPr>
          <w:rStyle w:val="Emphasis"/>
          <w:highlight w:val="green"/>
        </w:rPr>
        <w:t>rulers doubt climate change</w:t>
      </w:r>
      <w:r w:rsidRPr="009028C5">
        <w:rPr>
          <w:rStyle w:val="Emphasis"/>
        </w:rPr>
        <w:t xml:space="preserve">, </w:t>
      </w:r>
      <w:r w:rsidRPr="00F6082D">
        <w:rPr>
          <w:rStyle w:val="Emphasis"/>
          <w:highlight w:val="green"/>
        </w:rPr>
        <w:t>parents believe</w:t>
      </w:r>
      <w:r w:rsidRPr="009028C5">
        <w:rPr>
          <w:rStyle w:val="Emphasis"/>
        </w:rPr>
        <w:t xml:space="preserve"> false claims that </w:t>
      </w:r>
      <w:r w:rsidRPr="00F6082D">
        <w:rPr>
          <w:rStyle w:val="Emphasis"/>
          <w:highlight w:val="green"/>
        </w:rPr>
        <w:t>vaccines cause autism and</w:t>
      </w:r>
      <w:r w:rsidRPr="009028C5">
        <w:rPr>
          <w:rStyle w:val="Emphasis"/>
        </w:rPr>
        <w:t xml:space="preserve"> people turn to </w:t>
      </w:r>
      <w:r w:rsidRPr="00F6082D">
        <w:rPr>
          <w:rStyle w:val="Emphasis"/>
          <w:highlight w:val="green"/>
        </w:rPr>
        <w:t>homeopaths</w:t>
      </w:r>
      <w:r w:rsidRPr="009028C5">
        <w:rPr>
          <w:rStyle w:val="Emphasis"/>
        </w:rPr>
        <w:t xml:space="preserve"> and naturopaths for </w:t>
      </w:r>
      <w:r w:rsidRPr="00F6082D">
        <w:rPr>
          <w:rStyle w:val="Emphasis"/>
          <w:highlight w:val="green"/>
        </w:rPr>
        <w:t>solutions</w:t>
      </w:r>
      <w:r w:rsidRPr="009028C5">
        <w:rPr>
          <w:rStyle w:val="Emphasis"/>
        </w:rPr>
        <w:t xml:space="preserve"> to serious medical conditions, </w:t>
      </w:r>
      <w:r w:rsidRPr="00F6082D">
        <w:rPr>
          <w:rStyle w:val="Emphasis"/>
          <w:highlight w:val="green"/>
        </w:rPr>
        <w:t>it is dangerous to</w:t>
      </w:r>
      <w:r w:rsidRPr="009028C5">
        <w:rPr>
          <w:rStyle w:val="Emphasis"/>
        </w:rPr>
        <w:t xml:space="preserve"> the degree of </w:t>
      </w:r>
      <w:r w:rsidRPr="00F6082D">
        <w:rPr>
          <w:rStyle w:val="Emphasis"/>
          <w:highlight w:val="green"/>
        </w:rPr>
        <w:t>an existential threat</w:t>
      </w:r>
      <w:r w:rsidRPr="009028C5">
        <w:rPr>
          <w:rStyle w:val="Emphasis"/>
        </w:rPr>
        <w:t xml:space="preserve"> to further damage people’s confidence in the empirical sciences. </w:t>
      </w:r>
      <w:r w:rsidRPr="00F6082D">
        <w:rPr>
          <w:sz w:val="8"/>
          <w:szCs w:val="16"/>
        </w:rPr>
        <w:t xml:space="preserve">The social sciences and humanities, however, are in danger of changing out of all recognition. Some disciplines within the social sciences already have. Cultural anthropology, sociology, cultural </w:t>
      </w:r>
      <w:proofErr w:type="gramStart"/>
      <w:r w:rsidRPr="00F6082D">
        <w:rPr>
          <w:sz w:val="8"/>
          <w:szCs w:val="16"/>
        </w:rPr>
        <w:t>studies</w:t>
      </w:r>
      <w:proofErr w:type="gramEnd"/>
      <w:r w:rsidRPr="00F6082D">
        <w:rPr>
          <w:sz w:val="8"/>
          <w:szCs w:val="16"/>
        </w:rPr>
        <w:t xml:space="preserve"> and gender studies, for example, have succumbed almost entirely not only to moral relativism but epistemic relativism. English (literature) too, in my experience, is teaching a thoroughly postmodern orthodoxy. Philosophy, as we have seen, is divided. So is history. Empirical historians are often criticized by the postmodernists among us for claiming to know what really happened in the past. Christopher Butler recalls Diane </w:t>
      </w:r>
      <w:proofErr w:type="spellStart"/>
      <w:r w:rsidRPr="00F6082D">
        <w:rPr>
          <w:sz w:val="8"/>
          <w:szCs w:val="16"/>
        </w:rPr>
        <w:t>Purkiss</w:t>
      </w:r>
      <w:proofErr w:type="spellEnd"/>
      <w:r w:rsidRPr="00F6082D">
        <w:rPr>
          <w:sz w:val="8"/>
          <w:szCs w:val="16"/>
        </w:rPr>
        <w:t xml:space="preserve">’ accusation that Keith Thomas was enabling a myth that grounded men’s historical identity in “the powerlessness and speechlessness of women” when he provided evidence that accused witches were usually powerless beggar women. Presumably, he should have claimed, against the evidence, that they were wealthy women or better still, men. As Butler says, “It seems as though Thomas’s empirical claims here have simply run </w:t>
      </w:r>
      <w:proofErr w:type="spellStart"/>
      <w:r w:rsidRPr="00F6082D">
        <w:rPr>
          <w:sz w:val="8"/>
          <w:szCs w:val="16"/>
        </w:rPr>
        <w:t>foul</w:t>
      </w:r>
      <w:proofErr w:type="spellEnd"/>
      <w:r w:rsidRPr="00F6082D">
        <w:rPr>
          <w:sz w:val="8"/>
          <w:szCs w:val="16"/>
        </w:rPr>
        <w:t xml:space="preserve"> of </w:t>
      </w:r>
      <w:proofErr w:type="spellStart"/>
      <w:r w:rsidRPr="00F6082D">
        <w:rPr>
          <w:sz w:val="8"/>
          <w:szCs w:val="16"/>
        </w:rPr>
        <w:t>Purkiss’s</w:t>
      </w:r>
      <w:proofErr w:type="spellEnd"/>
      <w:r w:rsidRPr="00F6082D">
        <w:rPr>
          <w:sz w:val="8"/>
          <w:szCs w:val="16"/>
        </w:rPr>
        <w:t xml:space="preserve"> rival organizing principle for historical narrative – that it should be used to support contemporary notions of female empowerment” (p36) I encountered the same problem when trying to write about race and gender at the turn of the seventeenth century. I’d argued that Shakespeare’s </w:t>
      </w:r>
      <w:proofErr w:type="gramStart"/>
      <w:r w:rsidRPr="00F6082D">
        <w:rPr>
          <w:sz w:val="8"/>
          <w:szCs w:val="16"/>
        </w:rPr>
        <w:t>audience’s</w:t>
      </w:r>
      <w:proofErr w:type="gramEnd"/>
      <w:r w:rsidRPr="00F6082D">
        <w:rPr>
          <w:sz w:val="8"/>
          <w:szCs w:val="16"/>
        </w:rPr>
        <w:t xml:space="preserve"> would not have found Desdemona’s attraction to Black Othello, who was Christian and a soldier for Venice, so difficult to understand because prejudice against skin color did not become prevalent until a little later in the seventeenth century when the Atlantic Slave Trade gained steam, and that religious and national differences were far more profound before that. I was told this was problematic by an eminent professor and asked how Black communities in contemporary America would feel about my claim. If today’s African Americans felt badly about it, it was implied, it either could not have been true in the seventeenth century or it is morally wrong to mention it. As Christopher Butler says, “Postmodernist thought sees the culture as containing a number of perpetually competing stories, whose effectiveness depends not so much on an appeal to an independent standard of judgement, as upon their appeal to the communities in which they circulate.” I fear for the future of the humanities. The dangers of postmodernism are not limited to pockets of society which center around academia and Social Justice, however. Relativist ideas, sensitivity to language and focus on identity over humanity or individuality have gained dominance in wider society. It is much easier to say what you feel than rigorously examine the evidence. The freedom to “interpret” reality according to one’s own values feeds into the very human tendency towards confirmation bias and motivated reasoning. It has become commonplace to note that the far-Right is now using identity politics and epistemic relativism in a very similar way to the postmodern-Left. </w:t>
      </w:r>
      <w:r w:rsidRPr="009028C5">
        <w:rPr>
          <w:rStyle w:val="Emphasis"/>
        </w:rPr>
        <w:t xml:space="preserve">Of course, elements of </w:t>
      </w:r>
      <w:r w:rsidRPr="00F6082D">
        <w:rPr>
          <w:rStyle w:val="Emphasis"/>
          <w:highlight w:val="green"/>
        </w:rPr>
        <w:t>the far-Right have always been divisive</w:t>
      </w:r>
      <w:r w:rsidRPr="009028C5">
        <w:rPr>
          <w:rStyle w:val="Emphasis"/>
        </w:rPr>
        <w:t xml:space="preserve"> on the grounds of race, </w:t>
      </w:r>
      <w:proofErr w:type="gramStart"/>
      <w:r w:rsidRPr="009028C5">
        <w:rPr>
          <w:rStyle w:val="Emphasis"/>
        </w:rPr>
        <w:t>gender</w:t>
      </w:r>
      <w:proofErr w:type="gramEnd"/>
      <w:r w:rsidRPr="009028C5">
        <w:rPr>
          <w:rStyle w:val="Emphasis"/>
        </w:rPr>
        <w:t xml:space="preserve"> and sexuality and prone to irrational and anti-science views </w:t>
      </w:r>
      <w:r w:rsidRPr="00F6082D">
        <w:rPr>
          <w:rStyle w:val="Emphasis"/>
          <w:highlight w:val="green"/>
        </w:rPr>
        <w:t>but postmodernism has produced a culture more widely receptive to this.</w:t>
      </w:r>
      <w:r w:rsidRPr="00F6082D">
        <w:rPr>
          <w:sz w:val="8"/>
          <w:szCs w:val="16"/>
        </w:rPr>
        <w:t xml:space="preserve"> Kenan Malik describes this shift, “When I suggested earlier that the idea of ‘alternative facts’ draws upon ‘a set of concepts that in recent decades have been used by radicals’, I was not suggesting that Kellyanne Conway, or Steve Bannon, still less Donald Trump, have been reading up on Foucault or Baudrillard… </w:t>
      </w:r>
      <w:r w:rsidRPr="009028C5">
        <w:rPr>
          <w:rStyle w:val="Emphasis"/>
        </w:rPr>
        <w:t xml:space="preserve">It is rather that sections of academia and of the left have in recent decades helped </w:t>
      </w:r>
      <w:r w:rsidRPr="00F6082D">
        <w:rPr>
          <w:rStyle w:val="Emphasis"/>
          <w:highlight w:val="green"/>
        </w:rPr>
        <w:t>create a culture in which relativized views of facts</w:t>
      </w:r>
      <w:r w:rsidRPr="009028C5">
        <w:rPr>
          <w:rStyle w:val="Emphasis"/>
        </w:rPr>
        <w:t xml:space="preserve"> and knowledge </w:t>
      </w:r>
      <w:r w:rsidRPr="00F6082D">
        <w:rPr>
          <w:rStyle w:val="Emphasis"/>
          <w:highlight w:val="green"/>
        </w:rPr>
        <w:t>seem untroubling</w:t>
      </w:r>
      <w:r w:rsidRPr="009028C5">
        <w:rPr>
          <w:rStyle w:val="Emphasis"/>
        </w:rPr>
        <w:t xml:space="preserve">, and </w:t>
      </w:r>
      <w:r w:rsidRPr="00F6082D">
        <w:rPr>
          <w:rStyle w:val="Emphasis"/>
          <w:highlight w:val="green"/>
        </w:rPr>
        <w:t>hence</w:t>
      </w:r>
      <w:r w:rsidRPr="009028C5">
        <w:rPr>
          <w:rStyle w:val="Emphasis"/>
        </w:rPr>
        <w:t xml:space="preserve"> made it </w:t>
      </w:r>
      <w:r w:rsidRPr="00F6082D">
        <w:rPr>
          <w:rStyle w:val="Emphasis"/>
          <w:highlight w:val="green"/>
        </w:rPr>
        <w:t>easier for the reactionary right</w:t>
      </w:r>
      <w:r w:rsidRPr="009028C5">
        <w:rPr>
          <w:rStyle w:val="Emphasis"/>
        </w:rPr>
        <w:t xml:space="preserve"> not just to re-appropriate but also to promote reactionary ideas.”</w:t>
      </w:r>
      <w:r w:rsidRPr="00F6082D">
        <w:rPr>
          <w:sz w:val="8"/>
          <w:szCs w:val="16"/>
        </w:rPr>
        <w:t xml:space="preserve">[12] This “set of concepts” threaten to take us back to a time before the Enlightenment, when “reason” was regarded as not only inferior to faith but as a sin. James K. A. Smith, Reformed </w:t>
      </w:r>
      <w:proofErr w:type="gramStart"/>
      <w:r w:rsidRPr="00F6082D">
        <w:rPr>
          <w:sz w:val="8"/>
          <w:szCs w:val="16"/>
        </w:rPr>
        <w:t>theologian</w:t>
      </w:r>
      <w:proofErr w:type="gramEnd"/>
      <w:r w:rsidRPr="00F6082D">
        <w:rPr>
          <w:sz w:val="8"/>
          <w:szCs w:val="16"/>
        </w:rPr>
        <w:t xml:space="preserve"> and professor of philosophy, has been quick to see the advantages for Christianity and regards postmodernism as “a fresh wind of the Spirit sent to revitalize the dry bones of the church” (p18). In Who’s Afraid of </w:t>
      </w:r>
      <w:proofErr w:type="gramStart"/>
      <w:r w:rsidRPr="00F6082D">
        <w:rPr>
          <w:sz w:val="8"/>
          <w:szCs w:val="16"/>
        </w:rPr>
        <w:t>Postmodernism?:</w:t>
      </w:r>
      <w:proofErr w:type="gramEnd"/>
      <w:r w:rsidRPr="00F6082D">
        <w:rPr>
          <w:sz w:val="8"/>
          <w:szCs w:val="16"/>
        </w:rPr>
        <w:t xml:space="preserve"> Taking Derrida, Lyotard, and Foucault to Church, he says, “A thoughtful engagement with postmodernism will encourage us to look backward. We will see that much that goes under the banner of postmodern philosophy has one eye on ancient and medieval sources and constitutes a significant recovery of premodern ways of knowing, being, and doing.” (p25) and “Postmodernism can be a catalyst for the church to reclaim its faith not as a system of truth dictated by a neutral reason but rather as a story that requires ‘eyes to see and ears to hear.” (p125) We on the Left should be very afraid of what “our side” has produced. Of course, not every problem in society today is the fault of postmodern thinking, and it is not helpful to suggest that it is. The rise of populism and nationalism in the US and across Europe are also due to a strong existing </w:t>
      </w:r>
      <w:proofErr w:type="gramStart"/>
      <w:r w:rsidRPr="00F6082D">
        <w:rPr>
          <w:sz w:val="8"/>
          <w:szCs w:val="16"/>
        </w:rPr>
        <w:t>far-Right</w:t>
      </w:r>
      <w:proofErr w:type="gramEnd"/>
      <w:r w:rsidRPr="00F6082D">
        <w:rPr>
          <w:sz w:val="8"/>
          <w:szCs w:val="16"/>
        </w:rPr>
        <w:t xml:space="preserve"> and the fear of Islamism produced by the refugee crisis. Taking a rigidly “anti-SJW” stance and blaming everything on this element of the Left is itself rife with motivated reasoning and confirmation bias. </w:t>
      </w:r>
      <w:r w:rsidRPr="009028C5">
        <w:rPr>
          <w:rStyle w:val="Emphasis"/>
        </w:rPr>
        <w:t xml:space="preserve">The Left is not responsible for the far-Right or the religious-Right or secular nationalism, but it is responsible for not engaging with reasonable concerns reasonably and thereby making itself harder for reasonable people to support. It is responsible for its own </w:t>
      </w:r>
      <w:proofErr w:type="gramStart"/>
      <w:r w:rsidRPr="009028C5">
        <w:rPr>
          <w:rStyle w:val="Emphasis"/>
        </w:rPr>
        <w:t>fragmentation,</w:t>
      </w:r>
      <w:proofErr w:type="gramEnd"/>
      <w:r w:rsidRPr="009028C5">
        <w:rPr>
          <w:rStyle w:val="Emphasis"/>
        </w:rPr>
        <w:t xml:space="preserve"> purity demands and divisiveness which make even the far-Right appear comparatively coherent and cohesive. </w:t>
      </w:r>
      <w:proofErr w:type="gramStart"/>
      <w:r w:rsidRPr="009028C5">
        <w:rPr>
          <w:rStyle w:val="Emphasis"/>
        </w:rPr>
        <w:t>In order to</w:t>
      </w:r>
      <w:proofErr w:type="gramEnd"/>
      <w:r w:rsidRPr="009028C5">
        <w:rPr>
          <w:rStyle w:val="Emphasis"/>
        </w:rPr>
        <w:t xml:space="preserve"> regain credibility, the Left needs to recover a strong, coherent and reasonable liberalism. To do this, we need to out-discourse the postmodern-Left.</w:t>
      </w:r>
      <w:r w:rsidRPr="00F6082D">
        <w:rPr>
          <w:sz w:val="8"/>
          <w:szCs w:val="16"/>
        </w:rPr>
        <w:t xml:space="preserve"> We need to meet their oppositions, </w:t>
      </w:r>
      <w:proofErr w:type="gramStart"/>
      <w:r w:rsidRPr="00F6082D">
        <w:rPr>
          <w:sz w:val="8"/>
          <w:szCs w:val="16"/>
        </w:rPr>
        <w:t>divisions</w:t>
      </w:r>
      <w:proofErr w:type="gramEnd"/>
      <w:r w:rsidRPr="00F6082D">
        <w:rPr>
          <w:sz w:val="8"/>
          <w:szCs w:val="16"/>
        </w:rPr>
        <w:t xml:space="preserve"> and hierarchies with universal principles of freedom, equality and justice. There must be a consistency of liberal principles in opposition to all attempts to evaluate or limit people by race, </w:t>
      </w:r>
      <w:proofErr w:type="gramStart"/>
      <w:r w:rsidRPr="00F6082D">
        <w:rPr>
          <w:sz w:val="8"/>
          <w:szCs w:val="16"/>
        </w:rPr>
        <w:t>gender</w:t>
      </w:r>
      <w:proofErr w:type="gramEnd"/>
      <w:r w:rsidRPr="00F6082D">
        <w:rPr>
          <w:sz w:val="8"/>
          <w:szCs w:val="16"/>
        </w:rPr>
        <w:t xml:space="preserve"> or sexuality. We must address concerns about immigration, globalism and authoritarian identity politics currently empowering the far- Right rather than calling people who express them “racist,” “sexist” or “homophobic” and accusing them of wanting to commit verbal violence. We can do this whilst continuing to oppose authoritarian factions of the Right who genuinely are racist, sexist and homophobic, but can now hide behind a façade of reasonable opposition to the </w:t>
      </w:r>
      <w:proofErr w:type="gramStart"/>
      <w:r w:rsidRPr="00F6082D">
        <w:rPr>
          <w:sz w:val="8"/>
          <w:szCs w:val="16"/>
        </w:rPr>
        <w:t>postmodern-Left</w:t>
      </w:r>
      <w:proofErr w:type="gramEnd"/>
      <w:r w:rsidRPr="00F6082D">
        <w:rPr>
          <w:sz w:val="8"/>
          <w:szCs w:val="16"/>
        </w:rPr>
        <w:t xml:space="preserve">. Our current crisis is not one of Left versus Right but of consistency, reason, humility and universal liberalism versus inconsistency, irrationalism, zealous </w:t>
      </w:r>
      <w:proofErr w:type="gramStart"/>
      <w:r w:rsidRPr="00F6082D">
        <w:rPr>
          <w:sz w:val="8"/>
          <w:szCs w:val="16"/>
        </w:rPr>
        <w:t>certainty</w:t>
      </w:r>
      <w:proofErr w:type="gramEnd"/>
      <w:r w:rsidRPr="00F6082D">
        <w:rPr>
          <w:sz w:val="8"/>
          <w:szCs w:val="16"/>
        </w:rPr>
        <w:t xml:space="preserve"> and tribal authoritarianism. The future of freedom, equality and justice looks equally bleak whether the postmodern Left or the post-truth Right wins this current war. Those of us who value liberal democracy and the fruits of the Enlightenment and Scientific Revolution and modernity itself must provide a better option.</w:t>
      </w:r>
    </w:p>
    <w:p w14:paraId="5E75AA83" w14:textId="77777777" w:rsidR="00DA5F8F" w:rsidRDefault="00DA5F8F" w:rsidP="00DA5F8F">
      <w:pPr>
        <w:pStyle w:val="Heading4"/>
      </w:pPr>
      <w:r>
        <w:t xml:space="preserve">Authoritarianism is unsustainable, yes war </w:t>
      </w:r>
    </w:p>
    <w:p w14:paraId="631B5974" w14:textId="77777777" w:rsidR="00DA5F8F" w:rsidRDefault="00DA5F8F" w:rsidP="00DA5F8F">
      <w:r w:rsidRPr="00C63FC5">
        <w:rPr>
          <w:rStyle w:val="Style13ptBold"/>
        </w:rPr>
        <w:t xml:space="preserve">Day and </w:t>
      </w:r>
      <w:proofErr w:type="spellStart"/>
      <w:r w:rsidRPr="00C63FC5">
        <w:rPr>
          <w:rStyle w:val="Style13ptBold"/>
        </w:rPr>
        <w:t>Druet</w:t>
      </w:r>
      <w:proofErr w:type="spellEnd"/>
      <w:r w:rsidRPr="00C63FC5">
        <w:rPr>
          <w:rStyle w:val="Style13ptBold"/>
        </w:rPr>
        <w:t xml:space="preserve"> 20</w:t>
      </w:r>
      <w:r>
        <w:t xml:space="preserve">. ADAM DAY AND DIRK DRUET. 06/08/20COVID-19 could lead to new wars in authoritarian countries. </w:t>
      </w:r>
      <w:hyperlink r:id="rId31" w:history="1">
        <w:r w:rsidRPr="00CE6E3B">
          <w:rPr>
            <w:rStyle w:val="Hyperlink"/>
          </w:rPr>
          <w:t>https://thehill.com/opinion/international/501739-covid-19-could-lead-to-new-wars-in-authoritarian-countries</w:t>
        </w:r>
      </w:hyperlink>
      <w:r>
        <w:t xml:space="preserve"> [Adam Day is head of </w:t>
      </w:r>
      <w:proofErr w:type="spellStart"/>
      <w:r>
        <w:t>Programmes</w:t>
      </w:r>
      <w:proofErr w:type="spellEnd"/>
      <w:r>
        <w:t xml:space="preserve"> at United Nations University Centre for Policy Research. Dirk </w:t>
      </w:r>
      <w:proofErr w:type="spellStart"/>
      <w:r>
        <w:t>Druet</w:t>
      </w:r>
      <w:proofErr w:type="spellEnd"/>
      <w:r>
        <w:t xml:space="preserve"> is a former official in the UN's Department of Political and Peacebuilding Affairs and is a visiting researcher at McGill University's Centre for International Peace and Security Studies.]</w:t>
      </w:r>
    </w:p>
    <w:p w14:paraId="29C2B931" w14:textId="77777777" w:rsidR="0081376A" w:rsidRDefault="00DA5F8F" w:rsidP="00DA5F8F">
      <w:r w:rsidRPr="00C63FC5">
        <w:rPr>
          <w:rStyle w:val="StyleUnderline"/>
        </w:rPr>
        <w:t xml:space="preserve">However, in a new report, which we helped author, on how authoritarian regimes fall, we point to a troubling prospect: Many countries with </w:t>
      </w:r>
      <w:r w:rsidRPr="00C63FC5">
        <w:rPr>
          <w:rStyle w:val="Emphasis"/>
          <w:highlight w:val="green"/>
        </w:rPr>
        <w:t>strong authoritarian government</w:t>
      </w:r>
      <w:r w:rsidRPr="00C63FC5">
        <w:rPr>
          <w:rStyle w:val="StyleUnderline"/>
          <w:highlight w:val="green"/>
        </w:rPr>
        <w:t>s</w:t>
      </w:r>
      <w:r w:rsidRPr="00C63FC5">
        <w:rPr>
          <w:rStyle w:val="StyleUnderline"/>
        </w:rPr>
        <w:t xml:space="preserve"> are more </w:t>
      </w:r>
      <w:r w:rsidRPr="00C63FC5">
        <w:rPr>
          <w:rStyle w:val="Emphasis"/>
          <w:highlight w:val="green"/>
        </w:rPr>
        <w:t>susceptible</w:t>
      </w:r>
      <w:r w:rsidRPr="00C63FC5">
        <w:rPr>
          <w:rStyle w:val="StyleUnderline"/>
        </w:rPr>
        <w:t xml:space="preserve"> </w:t>
      </w:r>
      <w:r w:rsidRPr="00C63FC5">
        <w:rPr>
          <w:rStyle w:val="Emphasis"/>
          <w:highlight w:val="green"/>
        </w:rPr>
        <w:t>to</w:t>
      </w:r>
      <w:r w:rsidRPr="00C63FC5">
        <w:rPr>
          <w:rStyle w:val="StyleUnderline"/>
        </w:rPr>
        <w:t xml:space="preserve"> </w:t>
      </w:r>
      <w:r w:rsidRPr="00C63FC5">
        <w:rPr>
          <w:rStyle w:val="Emphasis"/>
          <w:highlight w:val="green"/>
        </w:rPr>
        <w:t>econ</w:t>
      </w:r>
      <w:r w:rsidRPr="00C63FC5">
        <w:rPr>
          <w:rStyle w:val="Emphasis"/>
        </w:rPr>
        <w:t>omic</w:t>
      </w:r>
      <w:r w:rsidRPr="00C63FC5">
        <w:rPr>
          <w:rStyle w:val="Emphasis"/>
          <w:highlight w:val="green"/>
        </w:rPr>
        <w:t xml:space="preserve"> shocks</w:t>
      </w:r>
      <w:r w:rsidRPr="00C63FC5">
        <w:rPr>
          <w:rStyle w:val="StyleUnderline"/>
        </w:rPr>
        <w:t xml:space="preserve">, much more </w:t>
      </w:r>
      <w:r w:rsidRPr="00C63FC5">
        <w:rPr>
          <w:rStyle w:val="Emphasis"/>
          <w:highlight w:val="green"/>
        </w:rPr>
        <w:t>likely to experience a collapse</w:t>
      </w:r>
      <w:r w:rsidRPr="00C63FC5">
        <w:rPr>
          <w:rStyle w:val="StyleUnderline"/>
        </w:rPr>
        <w:t xml:space="preserve"> in regime </w:t>
      </w:r>
      <w:r w:rsidRPr="00C63FC5">
        <w:rPr>
          <w:rStyle w:val="Emphasis"/>
          <w:highlight w:val="green"/>
        </w:rPr>
        <w:t>when</w:t>
      </w:r>
      <w:r w:rsidRPr="00C63FC5">
        <w:rPr>
          <w:rStyle w:val="StyleUnderline"/>
        </w:rPr>
        <w:t xml:space="preserve"> a </w:t>
      </w:r>
      <w:r w:rsidRPr="00C63FC5">
        <w:rPr>
          <w:rStyle w:val="Emphasis"/>
          <w:highlight w:val="green"/>
        </w:rPr>
        <w:t>strong downturn occurs</w:t>
      </w:r>
      <w:r w:rsidRPr="00C63FC5">
        <w:rPr>
          <w:rStyle w:val="StyleUnderline"/>
        </w:rPr>
        <w:t xml:space="preserve"> and more at risk of descending into violent conflict than are more conventional democracies</w:t>
      </w:r>
      <w:r>
        <w:t xml:space="preserve">. This research suggests that </w:t>
      </w:r>
      <w:r w:rsidRPr="00C63FC5">
        <w:rPr>
          <w:rStyle w:val="StyleUnderline"/>
          <w:highlight w:val="green"/>
        </w:rPr>
        <w:t>governments</w:t>
      </w:r>
      <w:r>
        <w:t xml:space="preserve"> (and financial markets) </w:t>
      </w:r>
      <w:r w:rsidRPr="00C63FC5">
        <w:rPr>
          <w:rStyle w:val="StyleUnderline"/>
        </w:rPr>
        <w:t xml:space="preserve">should be </w:t>
      </w:r>
      <w:r w:rsidRPr="00C63FC5">
        <w:rPr>
          <w:rStyle w:val="StyleUnderline"/>
          <w:highlight w:val="green"/>
        </w:rPr>
        <w:t>worried about</w:t>
      </w:r>
      <w:r w:rsidRPr="00C63FC5">
        <w:rPr>
          <w:rStyle w:val="StyleUnderline"/>
        </w:rPr>
        <w:t xml:space="preserve"> a </w:t>
      </w:r>
      <w:r w:rsidRPr="00C63FC5">
        <w:rPr>
          <w:rStyle w:val="StyleUnderline"/>
          <w:highlight w:val="green"/>
        </w:rPr>
        <w:t>rise in violence as</w:t>
      </w:r>
      <w:r w:rsidRPr="00C63FC5">
        <w:rPr>
          <w:rStyle w:val="StyleUnderline"/>
        </w:rPr>
        <w:t xml:space="preserve"> the </w:t>
      </w:r>
      <w:r w:rsidRPr="00C63FC5">
        <w:rPr>
          <w:rStyle w:val="Emphasis"/>
          <w:highlight w:val="green"/>
        </w:rPr>
        <w:t>pandemic takes hold</w:t>
      </w:r>
      <w:r w:rsidRPr="00C63FC5">
        <w:rPr>
          <w:rStyle w:val="StyleUnderline"/>
        </w:rPr>
        <w:t xml:space="preserve"> in these economies, given that those very governments have often failed to deal effectively with systemic inequalities</w:t>
      </w:r>
      <w:r>
        <w:t xml:space="preserve">. A shock to the system Authoritarian regimes </w:t>
      </w:r>
      <w:proofErr w:type="gramStart"/>
      <w:r>
        <w:t>are</w:t>
      </w:r>
      <w:proofErr w:type="gramEnd"/>
      <w:r>
        <w:t xml:space="preserve"> not alone in being susceptible to economic shocks; all systems become more fragile during downturns. Our study, however, found many of them to be especially sensitive to bad economic performance. </w:t>
      </w:r>
      <w:r w:rsidRPr="00C63FC5">
        <w:rPr>
          <w:rStyle w:val="Emphasis"/>
          <w:highlight w:val="green"/>
        </w:rPr>
        <w:t>Without the ballot box</w:t>
      </w:r>
      <w:r w:rsidRPr="00C63FC5">
        <w:rPr>
          <w:rStyle w:val="Emphasis"/>
        </w:rPr>
        <w:t xml:space="preserve">, </w:t>
      </w:r>
      <w:r w:rsidRPr="00C63FC5">
        <w:rPr>
          <w:rStyle w:val="Emphasis"/>
          <w:highlight w:val="green"/>
        </w:rPr>
        <w:t>authoritarian</w:t>
      </w:r>
      <w:r w:rsidRPr="00C63FC5">
        <w:rPr>
          <w:rStyle w:val="Emphasis"/>
        </w:rPr>
        <w:t xml:space="preserve"> leaders </w:t>
      </w:r>
      <w:r w:rsidRPr="00C63FC5">
        <w:rPr>
          <w:rStyle w:val="Emphasis"/>
          <w:highlight w:val="green"/>
        </w:rPr>
        <w:t>under pressure</w:t>
      </w:r>
      <w:r w:rsidRPr="00C63FC5">
        <w:rPr>
          <w:rStyle w:val="Emphasis"/>
        </w:rPr>
        <w:t xml:space="preserve"> </w:t>
      </w:r>
      <w:r w:rsidRPr="00C63FC5">
        <w:rPr>
          <w:rStyle w:val="Emphasis"/>
          <w:highlight w:val="green"/>
        </w:rPr>
        <w:t>tend to impose heavy-handed crackdowns</w:t>
      </w:r>
      <w:r w:rsidRPr="00C63FC5">
        <w:rPr>
          <w:rStyle w:val="Emphasis"/>
        </w:rPr>
        <w:t xml:space="preserve"> on political freedoms, inflaming public resentment and </w:t>
      </w:r>
      <w:r w:rsidRPr="00C63FC5">
        <w:rPr>
          <w:rStyle w:val="Emphasis"/>
          <w:highlight w:val="green"/>
        </w:rPr>
        <w:t>higher chances of uprising</w:t>
      </w:r>
      <w:r>
        <w:t xml:space="preserve">. </w:t>
      </w:r>
      <w:r w:rsidRPr="00C63FC5">
        <w:rPr>
          <w:rStyle w:val="StyleUnderline"/>
        </w:rPr>
        <w:t xml:space="preserve">Nearly </w:t>
      </w:r>
      <w:r w:rsidRPr="00C63FC5">
        <w:rPr>
          <w:rStyle w:val="StyleUnderline"/>
          <w:highlight w:val="green"/>
        </w:rPr>
        <w:t>every</w:t>
      </w:r>
      <w:r w:rsidRPr="00C63FC5">
        <w:rPr>
          <w:rStyle w:val="StyleUnderline"/>
        </w:rPr>
        <w:t xml:space="preserve"> </w:t>
      </w:r>
      <w:r w:rsidRPr="00C63FC5">
        <w:rPr>
          <w:rStyle w:val="StyleUnderline"/>
          <w:highlight w:val="green"/>
        </w:rPr>
        <w:t>overthrow</w:t>
      </w:r>
      <w:r w:rsidRPr="00C63FC5">
        <w:rPr>
          <w:rStyle w:val="StyleUnderline"/>
        </w:rPr>
        <w:t xml:space="preserve"> of an authoritarian ruler over the past 30 years was </w:t>
      </w:r>
      <w:r w:rsidRPr="00C63FC5">
        <w:rPr>
          <w:rStyle w:val="StyleUnderline"/>
          <w:highlight w:val="green"/>
        </w:rPr>
        <w:t>preceded by</w:t>
      </w:r>
      <w:r w:rsidRPr="00C63FC5">
        <w:rPr>
          <w:rStyle w:val="StyleUnderline"/>
        </w:rPr>
        <w:t xml:space="preserve"> a significant economic </w:t>
      </w:r>
      <w:r w:rsidRPr="00C63FC5">
        <w:rPr>
          <w:rStyle w:val="StyleUnderline"/>
          <w:highlight w:val="green"/>
        </w:rPr>
        <w:t>crisis</w:t>
      </w:r>
      <w:r w:rsidRPr="00C63FC5">
        <w:rPr>
          <w:rStyle w:val="StyleUnderline"/>
        </w:rPr>
        <w:t>.</w:t>
      </w:r>
      <w:r>
        <w:t xml:space="preserve"> </w:t>
      </w:r>
    </w:p>
    <w:p w14:paraId="02C6A3F0" w14:textId="77777777" w:rsidR="0081376A" w:rsidRDefault="0081376A" w:rsidP="00DA5F8F"/>
    <w:p w14:paraId="2579F2A7" w14:textId="77777777" w:rsidR="0081376A" w:rsidRDefault="0081376A" w:rsidP="00DA5F8F"/>
    <w:p w14:paraId="14392C34" w14:textId="77777777" w:rsidR="0081376A" w:rsidRDefault="0081376A" w:rsidP="00DA5F8F"/>
    <w:p w14:paraId="66164007" w14:textId="77777777" w:rsidR="0081376A" w:rsidRDefault="0081376A" w:rsidP="00DA5F8F"/>
    <w:p w14:paraId="2B439D45" w14:textId="706176C4" w:rsidR="00DA5F8F" w:rsidRPr="00B55AD5" w:rsidRDefault="00DA5F8F" w:rsidP="00DA5F8F">
      <w:r>
        <w:t xml:space="preserve">Recent examples include the popular protests that toppled Zine El Abidine Ben Ali in Tunisia amidst an economic crisis; the large-scale popular </w:t>
      </w:r>
      <w:r w:rsidRPr="00C63FC5">
        <w:rPr>
          <w:rStyle w:val="StyleUnderline"/>
        </w:rPr>
        <w:t>uprising in Yemen in 2011 during a severe oil shortage</w:t>
      </w:r>
      <w:r>
        <w:t xml:space="preserve">; and the coup that ousted Zimbabwe’s President </w:t>
      </w:r>
      <w:r w:rsidRPr="00C63FC5">
        <w:rPr>
          <w:rStyle w:val="StyleUnderline"/>
        </w:rPr>
        <w:t xml:space="preserve">Mugabe during the long downward economic trajectory of the country. </w:t>
      </w:r>
      <w:r>
        <w:t xml:space="preserve">The 2019 coup against </w:t>
      </w:r>
      <w:r w:rsidRPr="00C63FC5">
        <w:rPr>
          <w:rStyle w:val="StyleUnderline"/>
        </w:rPr>
        <w:t>President Bashir in Sudan was also driven in large part by disastrous economic performance generating a popular uprising</w:t>
      </w:r>
      <w:r>
        <w:t xml:space="preserve">. As the pandemic begins to drive global economies down, highly authoritarian regimes may appear to be in control of their populations in terms of enforcing social distancing. However, many of these measures result in reduced civil liberties and strengthened ruling party control, very often controlled by a single person and their family or immediate entourage. </w:t>
      </w:r>
      <w:r w:rsidRPr="00C63FC5">
        <w:rPr>
          <w:rStyle w:val="StyleUnderline"/>
        </w:rPr>
        <w:t xml:space="preserve">What may in the </w:t>
      </w:r>
      <w:r w:rsidRPr="00C63FC5">
        <w:rPr>
          <w:rStyle w:val="Emphasis"/>
          <w:highlight w:val="green"/>
        </w:rPr>
        <w:t>short term prevent</w:t>
      </w:r>
      <w:r w:rsidRPr="00C63FC5">
        <w:rPr>
          <w:rStyle w:val="StyleUnderline"/>
        </w:rPr>
        <w:t xml:space="preserve"> the spread of the </w:t>
      </w:r>
      <w:r w:rsidRPr="00C63FC5">
        <w:rPr>
          <w:rStyle w:val="StyleUnderline"/>
          <w:highlight w:val="green"/>
        </w:rPr>
        <w:t>virus</w:t>
      </w:r>
      <w:r w:rsidRPr="00C63FC5">
        <w:rPr>
          <w:rStyle w:val="StyleUnderline"/>
        </w:rPr>
        <w:t xml:space="preserve"> is likely to </w:t>
      </w:r>
      <w:r w:rsidRPr="00C63FC5">
        <w:rPr>
          <w:rStyle w:val="StyleUnderline"/>
          <w:highlight w:val="green"/>
        </w:rPr>
        <w:t>bring political and economic resentment</w:t>
      </w:r>
      <w:r w:rsidRPr="00C63FC5">
        <w:rPr>
          <w:rStyle w:val="StyleUnderline"/>
        </w:rPr>
        <w:t xml:space="preserve"> to the boiling point in many fragile systems.</w:t>
      </w:r>
      <w:r>
        <w:t xml:space="preserve"> In Brazil, for example, President Bolsonaro’s antagonistic approach to the press, combined with the country’s poor COVID-19 response, has some experts predicting his government might fall. As authoritarian regimes become more desperate to limit the socio-political fallout of the COVID-19 crisis, we can anticipate a higher risk of social uprisings in many parts of the world soon. A greater risk of violence </w:t>
      </w:r>
      <w:r w:rsidRPr="00C63FC5">
        <w:rPr>
          <w:rStyle w:val="Emphasis"/>
        </w:rPr>
        <w:t xml:space="preserve">This points to a worrying trend when authoritarian regimes </w:t>
      </w:r>
      <w:proofErr w:type="gramStart"/>
      <w:r w:rsidRPr="00C63FC5">
        <w:rPr>
          <w:rStyle w:val="Emphasis"/>
        </w:rPr>
        <w:t>fall:</w:t>
      </w:r>
      <w:proofErr w:type="gramEnd"/>
      <w:r w:rsidRPr="00C63FC5">
        <w:rPr>
          <w:rStyle w:val="Emphasis"/>
        </w:rPr>
        <w:t xml:space="preserve"> </w:t>
      </w:r>
      <w:r w:rsidRPr="00C63FC5">
        <w:rPr>
          <w:rStyle w:val="Emphasis"/>
          <w:highlight w:val="green"/>
        </w:rPr>
        <w:t>transitions out of authoritarian rule</w:t>
      </w:r>
      <w:r w:rsidRPr="00C63FC5">
        <w:rPr>
          <w:rStyle w:val="Emphasis"/>
        </w:rPr>
        <w:t xml:space="preserve"> </w:t>
      </w:r>
      <w:r w:rsidRPr="00C63FC5">
        <w:rPr>
          <w:rStyle w:val="Emphasis"/>
          <w:highlight w:val="green"/>
        </w:rPr>
        <w:t>appear</w:t>
      </w:r>
      <w:r w:rsidRPr="00C63FC5">
        <w:rPr>
          <w:rStyle w:val="Emphasis"/>
        </w:rPr>
        <w:t xml:space="preserve"> to be getting more </w:t>
      </w:r>
      <w:r w:rsidRPr="00C63FC5">
        <w:rPr>
          <w:rStyle w:val="Emphasis"/>
          <w:highlight w:val="green"/>
        </w:rPr>
        <w:t>violent</w:t>
      </w:r>
      <w:r>
        <w:t xml:space="preserve">. In the 1990s, one of the most common ways to </w:t>
      </w:r>
      <w:r w:rsidRPr="00C63FC5">
        <w:rPr>
          <w:rStyle w:val="StyleUnderline"/>
          <w:highlight w:val="green"/>
        </w:rPr>
        <w:t>depose</w:t>
      </w:r>
      <w:r w:rsidRPr="00C63FC5">
        <w:rPr>
          <w:rStyle w:val="StyleUnderline"/>
        </w:rPr>
        <w:t xml:space="preserve"> of </w:t>
      </w:r>
      <w:r w:rsidRPr="00C63FC5">
        <w:rPr>
          <w:rStyle w:val="StyleUnderline"/>
          <w:highlight w:val="green"/>
        </w:rPr>
        <w:t>dictators</w:t>
      </w:r>
      <w:r w:rsidRPr="00C63FC5">
        <w:rPr>
          <w:rStyle w:val="StyleUnderline"/>
        </w:rPr>
        <w:t xml:space="preserve"> was </w:t>
      </w:r>
      <w:r w:rsidRPr="00C63FC5">
        <w:rPr>
          <w:rStyle w:val="StyleUnderline"/>
          <w:highlight w:val="green"/>
        </w:rPr>
        <w:t>through military coups</w:t>
      </w:r>
      <w:r w:rsidRPr="00C63FC5">
        <w:rPr>
          <w:highlight w:val="green"/>
        </w:rPr>
        <w:t>,</w:t>
      </w:r>
      <w:r>
        <w:t xml:space="preserve"> particularly in Latin America — an efficient, often quite brutal, process that had a relatively low likelihood of sparking widespread violence. Today, however, by far the most prevalent cause of collapse in authoritarian rule is popular uprising, which can, in turn, provoke a coup (such as in Sudan) and historically has tended to be the most violent form of transition. </w:t>
      </w:r>
      <w:r w:rsidRPr="00C63FC5">
        <w:rPr>
          <w:rStyle w:val="StyleUnderline"/>
          <w:highlight w:val="green"/>
        </w:rPr>
        <w:t>Authoritarian</w:t>
      </w:r>
      <w:r w:rsidRPr="00C63FC5">
        <w:rPr>
          <w:rStyle w:val="StyleUnderline"/>
        </w:rPr>
        <w:t xml:space="preserve"> rulers often respond to peaceful protests by repressive, violent crackdowns, which then </w:t>
      </w:r>
      <w:r w:rsidRPr="00C63FC5">
        <w:rPr>
          <w:rStyle w:val="StyleUnderline"/>
          <w:highlight w:val="green"/>
        </w:rPr>
        <w:t>risk escalating into broader</w:t>
      </w:r>
      <w:r w:rsidRPr="00C63FC5">
        <w:rPr>
          <w:rStyle w:val="StyleUnderline"/>
        </w:rPr>
        <w:t xml:space="preserve"> </w:t>
      </w:r>
      <w:r w:rsidRPr="00C63FC5">
        <w:rPr>
          <w:rStyle w:val="StyleUnderline"/>
          <w:highlight w:val="green"/>
        </w:rPr>
        <w:t>conflict</w:t>
      </w:r>
      <w:r>
        <w:t xml:space="preserve">. </w:t>
      </w:r>
      <w:r w:rsidRPr="00C63FC5">
        <w:rPr>
          <w:rStyle w:val="Emphasis"/>
        </w:rPr>
        <w:t xml:space="preserve">This is in part because popular uprisings pose a direct threat to rulers: </w:t>
      </w:r>
      <w:r w:rsidRPr="00C63FC5">
        <w:rPr>
          <w:rStyle w:val="Emphasis"/>
          <w:highlight w:val="green"/>
        </w:rPr>
        <w:t>roughly 85 percent</w:t>
      </w:r>
      <w:r w:rsidRPr="00C63FC5">
        <w:rPr>
          <w:rStyle w:val="Emphasis"/>
        </w:rPr>
        <w:t xml:space="preserve"> of successful uprisings against authoritarian systems result in the </w:t>
      </w:r>
      <w:r w:rsidRPr="00C63FC5">
        <w:rPr>
          <w:rStyle w:val="Emphasis"/>
          <w:highlight w:val="green"/>
        </w:rPr>
        <w:t>installation of a new leader</w:t>
      </w:r>
      <w:r w:rsidRPr="00C63FC5">
        <w:rPr>
          <w:rStyle w:val="Emphasis"/>
        </w:rPr>
        <w:t>.</w:t>
      </w:r>
      <w:r>
        <w:t xml:space="preserve"> As opposition groups around the world develop strategies during the pandemic, they may be more inclined to mobilize directly against autocrats who have held power for long spells. And these men (they are all men) rarely relinquish power without a fight. </w:t>
      </w:r>
    </w:p>
    <w:p w14:paraId="185C8A43" w14:textId="77777777" w:rsidR="000C0004" w:rsidRPr="000C0004" w:rsidRDefault="000C0004" w:rsidP="000C0004"/>
    <w:sectPr w:rsidR="000C0004" w:rsidRPr="000C00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D64DBF"/>
    <w:rsid w:val="0001163B"/>
    <w:rsid w:val="000139A3"/>
    <w:rsid w:val="000C0004"/>
    <w:rsid w:val="00100833"/>
    <w:rsid w:val="00104529"/>
    <w:rsid w:val="00105942"/>
    <w:rsid w:val="00107396"/>
    <w:rsid w:val="00144A4C"/>
    <w:rsid w:val="00176AB0"/>
    <w:rsid w:val="00177B7D"/>
    <w:rsid w:val="0018322D"/>
    <w:rsid w:val="001B5776"/>
    <w:rsid w:val="001D7602"/>
    <w:rsid w:val="001E527A"/>
    <w:rsid w:val="001F78CE"/>
    <w:rsid w:val="00251FC7"/>
    <w:rsid w:val="00270437"/>
    <w:rsid w:val="002855A7"/>
    <w:rsid w:val="00292BAF"/>
    <w:rsid w:val="002B146A"/>
    <w:rsid w:val="002B5E17"/>
    <w:rsid w:val="00315690"/>
    <w:rsid w:val="00316B75"/>
    <w:rsid w:val="00325646"/>
    <w:rsid w:val="003460F2"/>
    <w:rsid w:val="0038158C"/>
    <w:rsid w:val="003902BA"/>
    <w:rsid w:val="003A09E2"/>
    <w:rsid w:val="003A0E77"/>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1376A"/>
    <w:rsid w:val="00823A1C"/>
    <w:rsid w:val="00845B9D"/>
    <w:rsid w:val="008605BC"/>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4DBF"/>
    <w:rsid w:val="00D6691E"/>
    <w:rsid w:val="00D71170"/>
    <w:rsid w:val="00DA1C92"/>
    <w:rsid w:val="00DA25D4"/>
    <w:rsid w:val="00DA5F8F"/>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F8B8C"/>
  <w15:chartTrackingRefBased/>
  <w15:docId w15:val="{440C9221-9103-41B0-AD09-5792C4061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376A"/>
    <w:rPr>
      <w:rFonts w:ascii="Calibri" w:hAnsi="Calibri" w:cs="Calibri"/>
    </w:rPr>
  </w:style>
  <w:style w:type="paragraph" w:styleId="Heading1">
    <w:name w:val="heading 1"/>
    <w:aliases w:val="Pocket"/>
    <w:basedOn w:val="Normal"/>
    <w:next w:val="Normal"/>
    <w:link w:val="Heading1Char"/>
    <w:qFormat/>
    <w:rsid w:val="008137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37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37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8137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37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376A"/>
  </w:style>
  <w:style w:type="character" w:customStyle="1" w:styleId="Heading1Char">
    <w:name w:val="Heading 1 Char"/>
    <w:aliases w:val="Pocket Char"/>
    <w:basedOn w:val="DefaultParagraphFont"/>
    <w:link w:val="Heading1"/>
    <w:rsid w:val="008137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376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376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81376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81376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1376A"/>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6"/>
    <w:qFormat/>
    <w:rsid w:val="0081376A"/>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81376A"/>
    <w:rPr>
      <w:color w:val="auto"/>
      <w:u w:val="none"/>
    </w:rPr>
  </w:style>
  <w:style w:type="character" w:styleId="FollowedHyperlink">
    <w:name w:val="FollowedHyperlink"/>
    <w:basedOn w:val="DefaultParagraphFont"/>
    <w:uiPriority w:val="99"/>
    <w:semiHidden/>
    <w:unhideWhenUsed/>
    <w:rsid w:val="0081376A"/>
    <w:rPr>
      <w:color w:val="auto"/>
      <w:u w:val="none"/>
    </w:rPr>
  </w:style>
  <w:style w:type="paragraph" w:styleId="DocumentMap">
    <w:name w:val="Document Map"/>
    <w:basedOn w:val="Normal"/>
    <w:link w:val="DocumentMapChar"/>
    <w:uiPriority w:val="99"/>
    <w:semiHidden/>
    <w:unhideWhenUsed/>
    <w:rsid w:val="000116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163B"/>
    <w:rPr>
      <w:rFonts w:ascii="Lucida Grande" w:hAnsi="Lucida Grande" w:cs="Lucida Grande"/>
      <w:sz w:val="24"/>
    </w:rPr>
  </w:style>
  <w:style w:type="character" w:styleId="UnresolvedMention">
    <w:name w:val="Unresolved Mention"/>
    <w:basedOn w:val="DefaultParagraphFont"/>
    <w:uiPriority w:val="99"/>
    <w:semiHidden/>
    <w:unhideWhenUsed/>
    <w:rsid w:val="0001163B"/>
    <w:rPr>
      <w:color w:val="605E5C"/>
      <w:shd w:val="clear" w:color="auto" w:fill="E1DFDD"/>
    </w:rPr>
  </w:style>
  <w:style w:type="paragraph" w:customStyle="1" w:styleId="textbold">
    <w:name w:val="text bold"/>
    <w:basedOn w:val="Normal"/>
    <w:link w:val="Emphasis"/>
    <w:uiPriority w:val="7"/>
    <w:qFormat/>
    <w:rsid w:val="0001163B"/>
    <w:pPr>
      <w:widowControl w:val="0"/>
      <w:spacing w:after="0" w:line="240" w:lineRule="auto"/>
      <w:ind w:left="720"/>
      <w:jc w:val="both"/>
    </w:pPr>
    <w:rPr>
      <w:b/>
      <w:iCs/>
      <w:u w:val="single"/>
    </w:rPr>
  </w:style>
  <w:style w:type="paragraph" w:customStyle="1" w:styleId="Emphasis1">
    <w:name w:val="Emphasis1"/>
    <w:basedOn w:val="Normal"/>
    <w:autoRedefine/>
    <w:uiPriority w:val="7"/>
    <w:qFormat/>
    <w:rsid w:val="0001163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1163B"/>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01163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ews.stanford.edu/2020/02/27/journalism-and-democracy/" TargetMode="External"/><Relationship Id="rId18" Type="http://schemas.openxmlformats.org/officeDocument/2006/relationships/hyperlink" Target="https://www.e-ir.info/wp-admin/post-new.php" TargetMode="External"/><Relationship Id="rId26" Type="http://schemas.openxmlformats.org/officeDocument/2006/relationships/hyperlink" Target="https://www.e-ir.info/wp-admin/post-new.php" TargetMode="External"/><Relationship Id="rId3" Type="http://schemas.openxmlformats.org/officeDocument/2006/relationships/styles" Target="styles.xml"/><Relationship Id="rId21" Type="http://schemas.openxmlformats.org/officeDocument/2006/relationships/hyperlink" Target="https://www.e-ir.info/wp-admin/post-new.php" TargetMode="External"/><Relationship Id="rId7" Type="http://schemas.openxmlformats.org/officeDocument/2006/relationships/hyperlink" Target="https://web.archive.org/web/20130129094105/http://www.ethicaljournalismnetwork.org/2013/journalism%E2%80%99s-era-of-change-but-objectivity-still-plays-a-critical-role/" TargetMode="External"/><Relationship Id="rId12" Type="http://schemas.openxmlformats.org/officeDocument/2006/relationships/hyperlink" Target="https://profiles.stanford.edu/jon-krosnick" TargetMode="External"/><Relationship Id="rId17" Type="http://schemas.openxmlformats.org/officeDocument/2006/relationships/hyperlink" Target="https://www.e-ir.info/wp-admin/post-new.php" TargetMode="External"/><Relationship Id="rId25" Type="http://schemas.openxmlformats.org/officeDocument/2006/relationships/hyperlink" Target="https://www.e-ir.info/wp-admin/post-new.ph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ir.info/wp-admin/post-new.php" TargetMode="External"/><Relationship Id="rId20" Type="http://schemas.openxmlformats.org/officeDocument/2006/relationships/hyperlink" Target="https://www.e-ir.info/wp-admin/post-new.php" TargetMode="External"/><Relationship Id="rId29" Type="http://schemas.openxmlformats.org/officeDocument/2006/relationships/hyperlink" Target="https://www.northjersey.com/story/entertainment/columnists/jim-beckerman/2021/02/18/media-bias-newspapers-objective-press-fake-news/4094763001/" TargetMode="External"/><Relationship Id="rId1" Type="http://schemas.openxmlformats.org/officeDocument/2006/relationships/customXml" Target="../customXml/item1.xml"/><Relationship Id="rId6" Type="http://schemas.openxmlformats.org/officeDocument/2006/relationships/hyperlink" Target="https://niemanreports.org/articles/an-argument-why-journalists-should-not-abandon-objectivity/" TargetMode="External"/><Relationship Id="rId11" Type="http://schemas.openxmlformats.org/officeDocument/2006/relationships/hyperlink" Target="https://profiles.stanford.edu/james-hamilton" TargetMode="External"/><Relationship Id="rId24" Type="http://schemas.openxmlformats.org/officeDocument/2006/relationships/hyperlink" Target="https://www.e-ir.info/wp-admin/post-new.php"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ir.info/wp-admin/post-new.php" TargetMode="External"/><Relationship Id="rId23" Type="http://schemas.openxmlformats.org/officeDocument/2006/relationships/hyperlink" Target="https://www.e-ir.info/wp-admin/post-new.php" TargetMode="External"/><Relationship Id="rId28" Type="http://schemas.openxmlformats.org/officeDocument/2006/relationships/hyperlink" Target="https://www.e-ir.info/wp-admin/post-new.php" TargetMode="External"/><Relationship Id="rId10" Type="http://schemas.openxmlformats.org/officeDocument/2006/relationships/hyperlink" Target="https://knightfoundation.org/articles/americans-are-losing-faith-in-an-objective-media-a-new-gallup-knight-study-explores-why/" TargetMode="External"/><Relationship Id="rId19" Type="http://schemas.openxmlformats.org/officeDocument/2006/relationships/hyperlink" Target="https://www.e-ir.info/wp-admin/post-new.php" TargetMode="External"/><Relationship Id="rId31" Type="http://schemas.openxmlformats.org/officeDocument/2006/relationships/hyperlink" Target="https://thehill.com/opinion/international/501739-covid-19-could-lead-to-new-wars-in-authoritarian-countries" TargetMode="External"/><Relationship Id="rId4" Type="http://schemas.openxmlformats.org/officeDocument/2006/relationships/settings" Target="settings.xml"/><Relationship Id="rId9" Type="http://schemas.openxmlformats.org/officeDocument/2006/relationships/hyperlink" Target="https://www.cjr.org/analysis/advocates-journalism.php" TargetMode="External"/><Relationship Id="rId14"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s://www.e-ir.info/wp-admin/post-new.php" TargetMode="External"/><Relationship Id="rId27" Type="http://schemas.openxmlformats.org/officeDocument/2006/relationships/hyperlink" Target="https://www.e-ir.info/wp-admin/post-new.php" TargetMode="External"/><Relationship Id="rId30" Type="http://schemas.openxmlformats.org/officeDocument/2006/relationships/hyperlink" Target="https://www.globalpolicyjournal.com/blog/07/06/2017/post-truth-politics-fifth-estate-and-securitization-fake-news" TargetMode="External"/><Relationship Id="rId8" Type="http://schemas.openxmlformats.org/officeDocument/2006/relationships/hyperlink" Target="https://www.commondreams.org/views/2012/10/25/objectivity-does-not-mean-neutrality-danger-false-equivalency-med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28</Pages>
  <Words>23128</Words>
  <Characters>131836</Characters>
  <Application>Microsoft Office Word</Application>
  <DocSecurity>0</DocSecurity>
  <Lines>1098</Lines>
  <Paragraphs>309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1AC R3 </vt:lpstr>
      <vt:lpstr>        1AC: FW</vt:lpstr>
      <vt:lpstr>        1AC: Plan</vt:lpstr>
      <vt:lpstr>        1AC: Democracy</vt:lpstr>
    </vt:vector>
  </TitlesOfParts>
  <Company/>
  <LinksUpToDate>false</LinksUpToDate>
  <CharactersWithSpaces>154655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5</cp:revision>
  <dcterms:created xsi:type="dcterms:W3CDTF">2022-03-10T20:34:00Z</dcterms:created>
  <dcterms:modified xsi:type="dcterms:W3CDTF">2022-03-11T19:04:00Z</dcterms:modified>
</cp:coreProperties>
</file>