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275065" w14:textId="77777777" w:rsidR="007048FD" w:rsidRDefault="007048FD" w:rsidP="007048FD">
      <w:pPr>
        <w:pStyle w:val="Heading4"/>
      </w:pPr>
      <w:r w:rsidRPr="004322BE">
        <w:t xml:space="preserve">The Meta-Ethic is </w:t>
      </w:r>
      <w:r w:rsidRPr="004322BE">
        <w:rPr>
          <w:u w:val="single"/>
        </w:rPr>
        <w:t>Moral Pluralism</w:t>
      </w:r>
      <w:r w:rsidRPr="004322BE">
        <w:t>; C</w:t>
      </w:r>
      <w:r>
        <w:t>lashing</w:t>
      </w:r>
      <w:r w:rsidRPr="004322BE">
        <w:t xml:space="preserve"> viewpoints does not require the </w:t>
      </w:r>
    </w:p>
    <w:p w14:paraId="0743E99E" w14:textId="77777777" w:rsidR="007048FD" w:rsidRDefault="007048FD" w:rsidP="007048FD">
      <w:pPr>
        <w:pStyle w:val="Heading4"/>
      </w:pPr>
      <w:r w:rsidRPr="004322BE">
        <w:t xml:space="preserve">exclusion of one over another but </w:t>
      </w:r>
      <w:r>
        <w:t>instead</w:t>
      </w:r>
      <w:r w:rsidRPr="004322BE">
        <w:t xml:space="preserve"> the acceptance that both c</w:t>
      </w:r>
      <w:r>
        <w:t>an</w:t>
      </w:r>
      <w:r w:rsidRPr="004322BE">
        <w:t xml:space="preserve"> </w:t>
      </w:r>
      <w:r>
        <w:t xml:space="preserve">be </w:t>
      </w:r>
      <w:r w:rsidRPr="004322BE">
        <w:t>valuable ethical tools. Prefer</w:t>
      </w:r>
    </w:p>
    <w:p w14:paraId="53660B58" w14:textId="77777777" w:rsidR="007048FD" w:rsidRPr="00E1331E" w:rsidRDefault="007048FD" w:rsidP="007048FD">
      <w:pPr>
        <w:pStyle w:val="Heading4"/>
        <w:rPr>
          <w:rFonts w:cs="Calibri"/>
          <w:shd w:val="clear" w:color="auto" w:fill="FFFFFF"/>
          <w:lang w:eastAsia="zh-CN"/>
        </w:rPr>
      </w:pPr>
      <w:r>
        <w:t xml:space="preserve">1] </w:t>
      </w:r>
      <w:r>
        <w:rPr>
          <w:rFonts w:cs="Calibri"/>
          <w:shd w:val="clear" w:color="auto" w:fill="FFFFFF"/>
          <w:lang w:eastAsia="zh-CN"/>
        </w:rPr>
        <w:t>T</w:t>
      </w:r>
      <w:r w:rsidRPr="00E1331E">
        <w:rPr>
          <w:rFonts w:cs="Calibri"/>
          <w:shd w:val="clear" w:color="auto" w:fill="FFFFFF"/>
          <w:lang w:eastAsia="zh-CN"/>
        </w:rPr>
        <w:t xml:space="preserve">here are infinite worlds, the </w:t>
      </w:r>
      <w:proofErr w:type="spellStart"/>
      <w:r w:rsidRPr="00E1331E">
        <w:rPr>
          <w:rFonts w:cs="Calibri"/>
          <w:shd w:val="clear" w:color="auto" w:fill="FFFFFF"/>
          <w:lang w:eastAsia="zh-CN"/>
        </w:rPr>
        <w:t>aff</w:t>
      </w:r>
      <w:proofErr w:type="spellEnd"/>
      <w:r w:rsidRPr="00E1331E">
        <w:rPr>
          <w:rFonts w:cs="Calibri"/>
          <w:shd w:val="clear" w:color="auto" w:fill="FFFFFF"/>
          <w:lang w:eastAsia="zh-CN"/>
        </w:rPr>
        <w:t xml:space="preserve"> is logical in one which is sufficient. </w:t>
      </w:r>
    </w:p>
    <w:p w14:paraId="0CCE0A9C" w14:textId="77777777" w:rsidR="007048FD" w:rsidRDefault="007048FD" w:rsidP="007048FD">
      <w:pPr>
        <w:rPr>
          <w:sz w:val="16"/>
          <w:szCs w:val="16"/>
        </w:rPr>
      </w:pPr>
      <w:proofErr w:type="spellStart"/>
      <w:r w:rsidRPr="00E1331E">
        <w:rPr>
          <w:rFonts w:eastAsiaTheme="majorEastAsia"/>
          <w:b/>
          <w:bCs/>
          <w:sz w:val="26"/>
          <w:szCs w:val="26"/>
        </w:rPr>
        <w:t>Vaidman</w:t>
      </w:r>
      <w:proofErr w:type="spellEnd"/>
      <w:r w:rsidRPr="00E1331E">
        <w:rPr>
          <w:rFonts w:eastAsiaTheme="majorEastAsia"/>
          <w:b/>
          <w:bCs/>
          <w:sz w:val="26"/>
          <w:szCs w:val="26"/>
        </w:rPr>
        <w:t xml:space="preserve"> 2</w:t>
      </w:r>
      <w:r w:rsidRPr="00E1331E">
        <w:t xml:space="preserve"> </w:t>
      </w:r>
      <w:proofErr w:type="spellStart"/>
      <w:r w:rsidRPr="00E1331E">
        <w:rPr>
          <w:sz w:val="16"/>
          <w:szCs w:val="16"/>
        </w:rPr>
        <w:t>Vaidman</w:t>
      </w:r>
      <w:proofErr w:type="spellEnd"/>
      <w:r w:rsidRPr="00E1331E">
        <w:rPr>
          <w:sz w:val="16"/>
          <w:szCs w:val="16"/>
        </w:rPr>
        <w:t xml:space="preserve">, Lev, 3-24-2002, "Many-Worlds Interpretation of Quantum Mechanics (Stanford Encyclopedia of Philosophy)," No Publication, </w:t>
      </w:r>
      <w:hyperlink r:id="rId8" w:history="1">
        <w:r w:rsidRPr="00DA0018">
          <w:rPr>
            <w:rStyle w:val="Hyperlink"/>
            <w:sz w:val="16"/>
            <w:szCs w:val="16"/>
          </w:rPr>
          <w:t>https://plato.stanford.edu/entries/qm-manyworlds/</w:t>
        </w:r>
      </w:hyperlink>
    </w:p>
    <w:p w14:paraId="5779BBC4" w14:textId="77777777" w:rsidR="007048FD" w:rsidRPr="00E1331E" w:rsidRDefault="007048FD" w:rsidP="007048FD">
      <w:pPr>
        <w:rPr>
          <w:sz w:val="16"/>
          <w:szCs w:val="16"/>
        </w:rPr>
      </w:pPr>
      <w:r>
        <w:rPr>
          <w:sz w:val="16"/>
          <w:szCs w:val="16"/>
        </w:rPr>
        <w:t>-MWI: Multiple Worlds Interpretation</w:t>
      </w:r>
    </w:p>
    <w:p w14:paraId="742537C6" w14:textId="77777777" w:rsidR="007048FD" w:rsidRDefault="007048FD" w:rsidP="007048FD">
      <w:pPr>
        <w:spacing w:after="0" w:line="240" w:lineRule="auto"/>
        <w:rPr>
          <w:rFonts w:eastAsia="Times New Roman"/>
          <w:b/>
          <w:color w:val="000000" w:themeColor="text1"/>
          <w:sz w:val="26"/>
          <w:szCs w:val="26"/>
          <w:u w:val="single"/>
          <w:shd w:val="clear" w:color="auto" w:fill="FFFFFF"/>
          <w:lang w:eastAsia="zh-CN"/>
        </w:rPr>
      </w:pPr>
      <w:r w:rsidRPr="00534B9D">
        <w:rPr>
          <w:rFonts w:eastAsia="Times New Roman"/>
          <w:b/>
          <w:color w:val="000000" w:themeColor="text1"/>
          <w:sz w:val="26"/>
          <w:szCs w:val="26"/>
          <w:u w:val="single"/>
          <w:shd w:val="clear" w:color="auto" w:fill="FFFFFF"/>
          <w:lang w:eastAsia="zh-CN"/>
        </w:rPr>
        <w:t xml:space="preserve">The reason for </w:t>
      </w:r>
      <w:r w:rsidRPr="00F3167B">
        <w:rPr>
          <w:rFonts w:eastAsia="Times New Roman"/>
          <w:b/>
          <w:color w:val="000000" w:themeColor="text1"/>
          <w:sz w:val="26"/>
          <w:szCs w:val="26"/>
          <w:highlight w:val="green"/>
          <w:u w:val="single"/>
          <w:shd w:val="clear" w:color="auto" w:fill="FFFFFF"/>
          <w:lang w:eastAsia="zh-CN"/>
        </w:rPr>
        <w:t xml:space="preserve">adopting the MWI </w:t>
      </w:r>
      <w:r w:rsidRPr="00534B9D">
        <w:rPr>
          <w:rFonts w:eastAsia="Times New Roman"/>
          <w:b/>
          <w:color w:val="000000" w:themeColor="text1"/>
          <w:sz w:val="26"/>
          <w:szCs w:val="26"/>
          <w:u w:val="single"/>
          <w:shd w:val="clear" w:color="auto" w:fill="FFFFFF"/>
          <w:lang w:eastAsia="zh-CN"/>
        </w:rPr>
        <w:t xml:space="preserve">is that it </w:t>
      </w:r>
      <w:r w:rsidRPr="00F3167B">
        <w:rPr>
          <w:rFonts w:eastAsia="Times New Roman"/>
          <w:b/>
          <w:color w:val="000000" w:themeColor="text1"/>
          <w:sz w:val="26"/>
          <w:szCs w:val="26"/>
          <w:highlight w:val="green"/>
          <w:u w:val="single"/>
          <w:shd w:val="clear" w:color="auto" w:fill="FFFFFF"/>
          <w:lang w:eastAsia="zh-CN"/>
        </w:rPr>
        <w:t>avoids the collapse of the quantum wave</w:t>
      </w:r>
      <w:r w:rsidRPr="00E1331E">
        <w:rPr>
          <w:rFonts w:eastAsia="Times New Roman"/>
          <w:b/>
          <w:color w:val="000000" w:themeColor="text1"/>
          <w:sz w:val="26"/>
          <w:szCs w:val="26"/>
          <w:u w:val="single"/>
          <w:shd w:val="clear" w:color="auto" w:fill="FFFFFF"/>
          <w:lang w:eastAsia="zh-CN"/>
        </w:rPr>
        <w:t>.</w:t>
      </w:r>
      <w:r w:rsidRPr="00E1331E">
        <w:rPr>
          <w:rFonts w:eastAsia="Times New Roman"/>
          <w:color w:val="000000" w:themeColor="text1"/>
          <w:sz w:val="14"/>
          <w:szCs w:val="26"/>
          <w:shd w:val="clear" w:color="auto" w:fill="FFFFFF"/>
          <w:lang w:eastAsia="zh-CN"/>
        </w:rPr>
        <w:t xml:space="preserve"> (Other non-collapse theories are not better than MWI for various reasons, e.g., nonlocality of </w:t>
      </w:r>
      <w:proofErr w:type="spellStart"/>
      <w:r w:rsidRPr="00E1331E">
        <w:rPr>
          <w:rFonts w:eastAsia="Times New Roman"/>
          <w:color w:val="000000" w:themeColor="text1"/>
          <w:sz w:val="14"/>
          <w:szCs w:val="26"/>
          <w:shd w:val="clear" w:color="auto" w:fill="FFFFFF"/>
          <w:lang w:eastAsia="zh-CN"/>
        </w:rPr>
        <w:t>Bohmian</w:t>
      </w:r>
      <w:proofErr w:type="spellEnd"/>
      <w:r w:rsidRPr="00E1331E">
        <w:rPr>
          <w:rFonts w:eastAsia="Times New Roman"/>
          <w:color w:val="000000" w:themeColor="text1"/>
          <w:sz w:val="14"/>
          <w:szCs w:val="26"/>
          <w:shd w:val="clear" w:color="auto" w:fill="FFFFFF"/>
          <w:lang w:eastAsia="zh-CN"/>
        </w:rPr>
        <w:t xml:space="preserve"> mechanics; and the disadvantage of all of them is that they have some additional structure.) </w:t>
      </w:r>
      <w:r w:rsidRPr="00E1331E">
        <w:rPr>
          <w:rFonts w:eastAsia="Times New Roman"/>
          <w:b/>
          <w:color w:val="000000" w:themeColor="text1"/>
          <w:sz w:val="26"/>
          <w:szCs w:val="26"/>
          <w:u w:val="single"/>
          <w:shd w:val="clear" w:color="auto" w:fill="FFFFFF"/>
          <w:lang w:eastAsia="zh-CN"/>
        </w:rPr>
        <w:t xml:space="preserve">The collapse postulate is a physical law that differs from all known physics in two aspects: it is genuinely </w:t>
      </w:r>
      <w:proofErr w:type="gramStart"/>
      <w:r w:rsidRPr="00E1331E">
        <w:rPr>
          <w:rFonts w:eastAsia="Times New Roman"/>
          <w:b/>
          <w:color w:val="000000" w:themeColor="text1"/>
          <w:sz w:val="26"/>
          <w:szCs w:val="26"/>
          <w:u w:val="single"/>
          <w:shd w:val="clear" w:color="auto" w:fill="FFFFFF"/>
          <w:lang w:eastAsia="zh-CN"/>
        </w:rPr>
        <w:t>random</w:t>
      </w:r>
      <w:proofErr w:type="gramEnd"/>
      <w:r w:rsidRPr="00E1331E">
        <w:rPr>
          <w:rFonts w:eastAsia="Times New Roman"/>
          <w:b/>
          <w:color w:val="000000" w:themeColor="text1"/>
          <w:sz w:val="26"/>
          <w:szCs w:val="26"/>
          <w:u w:val="single"/>
          <w:shd w:val="clear" w:color="auto" w:fill="FFFFFF"/>
          <w:lang w:eastAsia="zh-CN"/>
        </w:rPr>
        <w:t xml:space="preserve"> and it involves some kind of action at a distance</w:t>
      </w:r>
      <w:r w:rsidRPr="00E1331E">
        <w:rPr>
          <w:rFonts w:eastAsia="Times New Roman"/>
          <w:color w:val="000000" w:themeColor="text1"/>
          <w:sz w:val="14"/>
          <w:szCs w:val="26"/>
          <w:shd w:val="clear" w:color="auto" w:fill="FFFFFF"/>
          <w:lang w:eastAsia="zh-CN"/>
        </w:rPr>
        <w:t xml:space="preserve">. According to the collapse postulate the outcome of a </w:t>
      </w:r>
      <w:r w:rsidRPr="00F3167B">
        <w:rPr>
          <w:rFonts w:eastAsia="Times New Roman"/>
          <w:b/>
          <w:color w:val="000000" w:themeColor="text1"/>
          <w:sz w:val="26"/>
          <w:szCs w:val="26"/>
          <w:highlight w:val="green"/>
          <w:u w:val="single"/>
          <w:shd w:val="clear" w:color="auto" w:fill="FFFFFF"/>
          <w:lang w:eastAsia="zh-CN"/>
        </w:rPr>
        <w:t>quantum experiment is not determined by the initial conditions</w:t>
      </w:r>
      <w:r w:rsidRPr="00E1331E">
        <w:rPr>
          <w:rFonts w:eastAsia="Times New Roman"/>
          <w:color w:val="000000" w:themeColor="text1"/>
          <w:sz w:val="14"/>
          <w:szCs w:val="26"/>
          <w:shd w:val="clear" w:color="auto" w:fill="FFFFFF"/>
          <w:lang w:eastAsia="zh-CN"/>
        </w:rPr>
        <w:t xml:space="preserve"> of the Universe prior to the experiment: </w:t>
      </w:r>
      <w:r w:rsidRPr="00F3167B">
        <w:rPr>
          <w:rFonts w:eastAsia="Times New Roman"/>
          <w:b/>
          <w:color w:val="000000" w:themeColor="text1"/>
          <w:sz w:val="26"/>
          <w:szCs w:val="26"/>
          <w:highlight w:val="green"/>
          <w:u w:val="single"/>
          <w:shd w:val="clear" w:color="auto" w:fill="FFFFFF"/>
          <w:lang w:eastAsia="zh-CN"/>
        </w:rPr>
        <w:t>only the probabilities are governed by the initial state</w:t>
      </w:r>
      <w:r w:rsidRPr="00E1331E">
        <w:rPr>
          <w:rFonts w:eastAsia="Times New Roman"/>
          <w:color w:val="000000" w:themeColor="text1"/>
          <w:sz w:val="14"/>
          <w:szCs w:val="26"/>
          <w:shd w:val="clear" w:color="auto" w:fill="FFFFFF"/>
          <w:lang w:eastAsia="zh-CN"/>
        </w:rPr>
        <w:t>. Moreover, Bell 1964 has shown that there cannot be a compatible local-variables theory that will make deterministic predictions</w:t>
      </w:r>
      <w:r w:rsidRPr="00F3167B">
        <w:rPr>
          <w:rFonts w:eastAsia="Times New Roman"/>
          <w:b/>
          <w:color w:val="000000" w:themeColor="text1"/>
          <w:sz w:val="26"/>
          <w:szCs w:val="26"/>
          <w:highlight w:val="green"/>
          <w:u w:val="single"/>
          <w:shd w:val="clear" w:color="auto" w:fill="FFFFFF"/>
          <w:lang w:eastAsia="zh-CN"/>
        </w:rPr>
        <w:t xml:space="preserve">. There is no experimental evidence </w:t>
      </w:r>
      <w:r w:rsidRPr="00534B9D">
        <w:rPr>
          <w:rFonts w:eastAsia="Times New Roman"/>
          <w:b/>
          <w:color w:val="000000" w:themeColor="text1"/>
          <w:sz w:val="26"/>
          <w:szCs w:val="26"/>
          <w:u w:val="single"/>
          <w:shd w:val="clear" w:color="auto" w:fill="FFFFFF"/>
          <w:lang w:eastAsia="zh-CN"/>
        </w:rPr>
        <w:t xml:space="preserve">in favor of collapse and </w:t>
      </w:r>
      <w:r w:rsidRPr="00F3167B">
        <w:rPr>
          <w:rFonts w:eastAsia="Times New Roman"/>
          <w:b/>
          <w:color w:val="000000" w:themeColor="text1"/>
          <w:sz w:val="26"/>
          <w:szCs w:val="26"/>
          <w:highlight w:val="green"/>
          <w:u w:val="single"/>
          <w:shd w:val="clear" w:color="auto" w:fill="FFFFFF"/>
          <w:lang w:eastAsia="zh-CN"/>
        </w:rPr>
        <w:t>against the MWI.</w:t>
      </w:r>
    </w:p>
    <w:p w14:paraId="52D9A482" w14:textId="77777777" w:rsidR="007048FD" w:rsidRDefault="007048FD" w:rsidP="007048FD">
      <w:pPr>
        <w:spacing w:after="0" w:line="240" w:lineRule="auto"/>
        <w:rPr>
          <w:rFonts w:eastAsia="Times New Roman"/>
          <w:b/>
          <w:color w:val="000000" w:themeColor="text1"/>
          <w:sz w:val="26"/>
          <w:szCs w:val="26"/>
          <w:u w:val="single"/>
          <w:shd w:val="clear" w:color="auto" w:fill="FFFFFF"/>
          <w:lang w:eastAsia="zh-CN"/>
        </w:rPr>
      </w:pPr>
    </w:p>
    <w:p w14:paraId="0288F98E" w14:textId="77777777" w:rsidR="007048FD" w:rsidRPr="007A1F10" w:rsidRDefault="007048FD" w:rsidP="007048FD">
      <w:pPr>
        <w:pStyle w:val="Heading4"/>
      </w:pPr>
      <w:r>
        <w:t>2</w:t>
      </w:r>
      <w:r w:rsidRPr="007A1F10">
        <w:t xml:space="preserve">] </w:t>
      </w:r>
      <w:r>
        <w:t>Dogmatism Paradox</w:t>
      </w:r>
    </w:p>
    <w:p w14:paraId="5BDA6665" w14:textId="77777777" w:rsidR="007048FD" w:rsidRDefault="007048FD" w:rsidP="007048FD">
      <w:r w:rsidRPr="00D010E3">
        <w:rPr>
          <w:rStyle w:val="Style13ptBold"/>
        </w:rPr>
        <w:t>Sorensen</w:t>
      </w:r>
      <w:r>
        <w:t xml:space="preserve"> </w:t>
      </w:r>
      <w:proofErr w:type="spellStart"/>
      <w:r>
        <w:t>Sorensen</w:t>
      </w:r>
      <w:proofErr w:type="spellEnd"/>
      <w:r>
        <w:t xml:space="preserve">, Roy, </w:t>
      </w:r>
      <w:r w:rsidRPr="00F61760">
        <w:t>Professor of Philosophy at Washington University in St. Louis</w:t>
      </w:r>
      <w:r>
        <w:t xml:space="preserve">. "Epistemic Paradoxes.” Stanford Encyclopedia of Philosophy. 21 June 2006. </w:t>
      </w:r>
      <w:hyperlink r:id="rId9" w:history="1">
        <w:r w:rsidRPr="00D20E15">
          <w:rPr>
            <w:rStyle w:val="Hyperlink"/>
          </w:rPr>
          <w:t>https://plato.stanford.edu/entries/epistemic-paradoxes/</w:t>
        </w:r>
      </w:hyperlink>
      <w:r>
        <w:t xml:space="preserve">. </w:t>
      </w:r>
      <w:proofErr w:type="spellStart"/>
      <w:r>
        <w:t>PeteZ</w:t>
      </w:r>
      <w:proofErr w:type="spellEnd"/>
    </w:p>
    <w:p w14:paraId="6497182B" w14:textId="77777777" w:rsidR="007048FD" w:rsidRDefault="007048FD" w:rsidP="007048FD">
      <w:pPr>
        <w:rPr>
          <w:sz w:val="16"/>
        </w:rPr>
      </w:pPr>
      <w:r w:rsidRPr="00D010E3">
        <w:rPr>
          <w:sz w:val="16"/>
        </w:rPr>
        <w:t xml:space="preserve">Saul </w:t>
      </w:r>
      <w:proofErr w:type="spellStart"/>
      <w:r w:rsidRPr="00D010E3">
        <w:rPr>
          <w:sz w:val="16"/>
        </w:rPr>
        <w:t>Kripke’s</w:t>
      </w:r>
      <w:proofErr w:type="spellEnd"/>
      <w:r w:rsidRPr="00D010E3">
        <w:rPr>
          <w:sz w:val="16"/>
        </w:rPr>
        <w:t xml:space="preserve"> ruminations on the surprise test paradox led him to a paradox about dogmatism. He lectured on both paradoxes at Cambridge University to the Moral Sciences Club in 1972. (A descendent of this lecture now appears as </w:t>
      </w:r>
      <w:proofErr w:type="spellStart"/>
      <w:r w:rsidRPr="00D010E3">
        <w:rPr>
          <w:sz w:val="16"/>
        </w:rPr>
        <w:t>Kripke</w:t>
      </w:r>
      <w:proofErr w:type="spellEnd"/>
      <w:r w:rsidRPr="00D010E3">
        <w:rPr>
          <w:sz w:val="16"/>
        </w:rPr>
        <w:t xml:space="preserve"> 2011). Gilbert Harman transmitted </w:t>
      </w:r>
      <w:proofErr w:type="spellStart"/>
      <w:r w:rsidRPr="00D010E3">
        <w:rPr>
          <w:sz w:val="16"/>
        </w:rPr>
        <w:t>Kripke’s</w:t>
      </w:r>
      <w:proofErr w:type="spellEnd"/>
      <w:r w:rsidRPr="00D010E3">
        <w:rPr>
          <w:sz w:val="16"/>
        </w:rPr>
        <w:t xml:space="preserve"> new paradox as follows:</w:t>
      </w:r>
    </w:p>
    <w:p w14:paraId="1387148C" w14:textId="77777777" w:rsidR="007048FD" w:rsidRDefault="007048FD" w:rsidP="007048FD">
      <w:pPr>
        <w:ind w:left="720"/>
        <w:rPr>
          <w:sz w:val="14"/>
        </w:rPr>
      </w:pPr>
      <w:r w:rsidRPr="005F09B7">
        <w:rPr>
          <w:rStyle w:val="StyleUnderline"/>
          <w:highlight w:val="cyan"/>
        </w:rPr>
        <w:t>If I know</w:t>
      </w:r>
      <w:r w:rsidRPr="00D010E3">
        <w:rPr>
          <w:rStyle w:val="StyleUnderline"/>
        </w:rPr>
        <w:t xml:space="preserve"> </w:t>
      </w:r>
      <w:r w:rsidRPr="007A1F10">
        <w:rPr>
          <w:sz w:val="14"/>
        </w:rPr>
        <w:t>that</w:t>
      </w:r>
      <w:r w:rsidRPr="00D010E3">
        <w:rPr>
          <w:rStyle w:val="StyleUnderline"/>
        </w:rPr>
        <w:t xml:space="preserve"> </w:t>
      </w:r>
      <w:r w:rsidRPr="005F09B7">
        <w:rPr>
          <w:rStyle w:val="StyleUnderline"/>
          <w:highlight w:val="cyan"/>
        </w:rPr>
        <w:t>h</w:t>
      </w:r>
      <w:r w:rsidRPr="00D010E3">
        <w:rPr>
          <w:rStyle w:val="StyleUnderline"/>
        </w:rPr>
        <w:t xml:space="preserve"> is true</w:t>
      </w:r>
      <w:r w:rsidRPr="007A1F10">
        <w:rPr>
          <w:rStyle w:val="StyleUnderline"/>
        </w:rPr>
        <w:t>, I know that</w:t>
      </w:r>
      <w:r w:rsidRPr="00D010E3">
        <w:rPr>
          <w:rStyle w:val="StyleUnderline"/>
        </w:rPr>
        <w:t xml:space="preserve"> any </w:t>
      </w:r>
      <w:r w:rsidRPr="005F09B7">
        <w:rPr>
          <w:rStyle w:val="StyleUnderline"/>
          <w:highlight w:val="cyan"/>
        </w:rPr>
        <w:t xml:space="preserve">evidence against h is evidence against something </w:t>
      </w:r>
      <w:r w:rsidRPr="007A1F10">
        <w:rPr>
          <w:rStyle w:val="StyleUnderline"/>
        </w:rPr>
        <w:t>that is</w:t>
      </w:r>
      <w:r w:rsidRPr="005F09B7">
        <w:rPr>
          <w:rStyle w:val="StyleUnderline"/>
          <w:highlight w:val="cyan"/>
        </w:rPr>
        <w:t xml:space="preserve"> true; </w:t>
      </w:r>
      <w:r w:rsidRPr="007A1F10">
        <w:rPr>
          <w:sz w:val="14"/>
        </w:rPr>
        <w:t xml:space="preserve">I know that such evidence is misleading. But </w:t>
      </w:r>
      <w:r w:rsidRPr="005F09B7">
        <w:rPr>
          <w:rStyle w:val="StyleUnderline"/>
          <w:highlight w:val="cyan"/>
        </w:rPr>
        <w:t xml:space="preserve">I should disregard evidence that </w:t>
      </w:r>
      <w:r w:rsidRPr="007A1F10">
        <w:rPr>
          <w:rStyle w:val="StyleUnderline"/>
        </w:rPr>
        <w:t xml:space="preserve">I know </w:t>
      </w:r>
      <w:r w:rsidRPr="005F09B7">
        <w:rPr>
          <w:rStyle w:val="StyleUnderline"/>
          <w:highlight w:val="cyan"/>
        </w:rPr>
        <w:t>is misleading.</w:t>
      </w:r>
      <w:r w:rsidRPr="00D010E3">
        <w:rPr>
          <w:rStyle w:val="StyleUnderline"/>
        </w:rPr>
        <w:t xml:space="preserve"> So, </w:t>
      </w:r>
      <w:r w:rsidRPr="005F09B7">
        <w:rPr>
          <w:rStyle w:val="StyleUnderline"/>
          <w:highlight w:val="cyan"/>
        </w:rPr>
        <w:t xml:space="preserve">once </w:t>
      </w:r>
      <w:r w:rsidRPr="007A1F10">
        <w:rPr>
          <w:rStyle w:val="StyleUnderline"/>
        </w:rPr>
        <w:t>I know that</w:t>
      </w:r>
      <w:r w:rsidRPr="005F09B7">
        <w:rPr>
          <w:rStyle w:val="StyleUnderline"/>
          <w:highlight w:val="cyan"/>
        </w:rPr>
        <w:t xml:space="preserve"> h is true, I</w:t>
      </w:r>
      <w:r w:rsidRPr="00D010E3">
        <w:rPr>
          <w:rStyle w:val="StyleUnderline"/>
        </w:rPr>
        <w:t xml:space="preserve"> am </w:t>
      </w:r>
      <w:proofErr w:type="gramStart"/>
      <w:r w:rsidRPr="00D010E3">
        <w:rPr>
          <w:rStyle w:val="StyleUnderline"/>
        </w:rPr>
        <w:t>in a position</w:t>
      </w:r>
      <w:proofErr w:type="gramEnd"/>
      <w:r w:rsidRPr="00D010E3">
        <w:rPr>
          <w:rStyle w:val="StyleUnderline"/>
        </w:rPr>
        <w:t xml:space="preserve"> to </w:t>
      </w:r>
      <w:r w:rsidRPr="005F09B7">
        <w:rPr>
          <w:rStyle w:val="StyleUnderline"/>
          <w:highlight w:val="cyan"/>
        </w:rPr>
        <w:t xml:space="preserve">disregard any future evidence </w:t>
      </w:r>
      <w:r w:rsidRPr="007A1F10">
        <w:rPr>
          <w:rStyle w:val="StyleUnderline"/>
        </w:rPr>
        <w:t xml:space="preserve">that seems to tell </w:t>
      </w:r>
      <w:r w:rsidRPr="005F09B7">
        <w:rPr>
          <w:rStyle w:val="StyleUnderline"/>
          <w:highlight w:val="cyan"/>
        </w:rPr>
        <w:t>against h.</w:t>
      </w:r>
      <w:r w:rsidRPr="007A1F10">
        <w:rPr>
          <w:sz w:val="14"/>
        </w:rPr>
        <w:t xml:space="preserve"> (1973, 148)</w:t>
      </w:r>
    </w:p>
    <w:p w14:paraId="402BFA0E" w14:textId="77777777" w:rsidR="007048FD" w:rsidRDefault="007048FD" w:rsidP="007048FD">
      <w:pPr>
        <w:ind w:left="720"/>
        <w:rPr>
          <w:sz w:val="14"/>
        </w:rPr>
      </w:pPr>
    </w:p>
    <w:p w14:paraId="7224B197" w14:textId="77777777" w:rsidR="007048FD" w:rsidRDefault="007048FD" w:rsidP="007048FD">
      <w:pPr>
        <w:pStyle w:val="Heading4"/>
      </w:pPr>
      <w:r w:rsidRPr="000E44FE">
        <w:t xml:space="preserve">Negative arguments presuppose the </w:t>
      </w:r>
      <w:proofErr w:type="spellStart"/>
      <w:r w:rsidRPr="000E44FE">
        <w:t>aff</w:t>
      </w:r>
      <w:proofErr w:type="spellEnd"/>
      <w:r w:rsidRPr="000E44FE">
        <w:t xml:space="preserve"> being true since they begin with a descriptive premise about the affirmative such as the </w:t>
      </w:r>
      <w:proofErr w:type="spellStart"/>
      <w:r w:rsidRPr="000E44FE">
        <w:t>aff</w:t>
      </w:r>
      <w:proofErr w:type="spellEnd"/>
      <w:r w:rsidRPr="000E44FE">
        <w:t xml:space="preserve"> does x, and then justify why x is bad. However, if the </w:t>
      </w:r>
      <w:proofErr w:type="spellStart"/>
      <w:r w:rsidRPr="000E44FE">
        <w:t>aff</w:t>
      </w:r>
      <w:proofErr w:type="spellEnd"/>
      <w:r w:rsidRPr="000E44FE">
        <w:t xml:space="preserve"> does not have truth value, that entails the descriptive premise would also not have truth value, which is contradictory.</w:t>
      </w:r>
    </w:p>
    <w:p w14:paraId="04BDEB24" w14:textId="77777777" w:rsidR="007048FD" w:rsidRPr="004D59E4" w:rsidRDefault="007048FD" w:rsidP="007048FD"/>
    <w:p w14:paraId="04F26C2B" w14:textId="77777777" w:rsidR="007048FD" w:rsidRDefault="007048FD" w:rsidP="007048FD">
      <w:pPr>
        <w:pStyle w:val="Heading4"/>
      </w:pPr>
      <w:r>
        <w:t>3</w:t>
      </w:r>
      <w:r w:rsidRPr="00D24A24">
        <w:t xml:space="preserve">] </w:t>
      </w:r>
      <w:r>
        <w:t xml:space="preserve">Vote </w:t>
      </w:r>
      <w:proofErr w:type="spellStart"/>
      <w:r>
        <w:t>aff</w:t>
      </w:r>
      <w:proofErr w:type="spellEnd"/>
      <w:r>
        <w:t xml:space="preserve"> because it’s simple – evaluating responses to this is complicated so don’t</w:t>
      </w:r>
    </w:p>
    <w:p w14:paraId="632C67EA" w14:textId="77777777" w:rsidR="007048FD" w:rsidRDefault="007048FD" w:rsidP="007048FD">
      <w:r w:rsidRPr="00D24A24">
        <w:rPr>
          <w:rStyle w:val="Style13ptBold"/>
        </w:rPr>
        <w:t>Baker 04’</w:t>
      </w:r>
      <w:r>
        <w:t xml:space="preserve"> [</w:t>
      </w:r>
      <w:r w:rsidRPr="00D24A24">
        <w:t xml:space="preserve">Baker, Alan, 10-29-2004, "Simplicity (Stanford Encyclopedia of Philosophy)," </w:t>
      </w:r>
      <w:hyperlink r:id="rId10" w:history="1">
        <w:r w:rsidRPr="009B606B">
          <w:rPr>
            <w:rStyle w:val="Hyperlink"/>
          </w:rPr>
          <w:t>https://plato.stanford.edu/entries/simplicity/</w:t>
        </w:r>
      </w:hyperlink>
      <w:r>
        <w:t>]</w:t>
      </w:r>
    </w:p>
    <w:p w14:paraId="399B61FC" w14:textId="77777777" w:rsidR="007048FD" w:rsidRDefault="007048FD" w:rsidP="007048FD">
      <w:pPr>
        <w:rPr>
          <w:sz w:val="8"/>
        </w:rPr>
      </w:pPr>
      <w:r w:rsidRPr="00D24A24">
        <w:rPr>
          <w:sz w:val="8"/>
        </w:rPr>
        <w:t xml:space="preserve">With respect to question (ii), there is an important distinction to be made between two sorts of simplicity principle. </w:t>
      </w:r>
      <w:r w:rsidRPr="00D24A24">
        <w:rPr>
          <w:rStyle w:val="StyleUnderline"/>
          <w:highlight w:val="green"/>
        </w:rPr>
        <w:t>Occam's Razor</w:t>
      </w:r>
      <w:r w:rsidRPr="00D24A24">
        <w:rPr>
          <w:sz w:val="8"/>
        </w:rPr>
        <w:t xml:space="preserve"> may be formulated </w:t>
      </w:r>
      <w:r w:rsidRPr="00D24A24">
        <w:rPr>
          <w:rStyle w:val="StyleUnderline"/>
          <w:highlight w:val="green"/>
        </w:rPr>
        <w:t>as an epistemic principle: if theory T is simpler than theory T*, then it is rational (other things being equal) to believe T rather than T*.</w:t>
      </w:r>
      <w:r w:rsidRPr="00D24A24">
        <w:rPr>
          <w:sz w:val="8"/>
        </w:rPr>
        <w:t xml:space="preserve"> Or it may be formulated as a methodological principle: if T is simpler than T* then it is rational to adopt T as one's working theory for scientific purposes. These two conceptions of Occam's Razor require different sorts of justification in answer to question (iii). In analyzing simplicity, it can be difficult to keep its </w:t>
      </w:r>
      <w:r w:rsidRPr="00D24A24">
        <w:rPr>
          <w:sz w:val="8"/>
        </w:rPr>
        <w:lastRenderedPageBreak/>
        <w:t xml:space="preserve">two facets—elegance and parsimony—apart. Principles such as Occam's Razor are frequently stated in a way which is ambiguous between the two notions, for example, </w:t>
      </w:r>
      <w:r w:rsidRPr="00D24A24">
        <w:rPr>
          <w:rStyle w:val="StyleUnderline"/>
          <w:highlight w:val="green"/>
        </w:rPr>
        <w:t>“Don't multiply postulations beyond necessity</w:t>
      </w:r>
      <w:r w:rsidRPr="00D24A24">
        <w:rPr>
          <w:sz w:val="8"/>
        </w:rPr>
        <w:t>.” Here it is unclear whether ‘postulation’ refers to the entities being postulated, or the hypotheses which are doing the postulating, or both. The first reading corresponds to parsimony, the second to elegance. Examples of both sorts of simplicity principle can be found in the quotations given earlier in this section.</w:t>
      </w:r>
    </w:p>
    <w:p w14:paraId="190AE28E" w14:textId="77777777" w:rsidR="007048FD" w:rsidRDefault="007048FD" w:rsidP="007048FD">
      <w:pPr>
        <w:pStyle w:val="Heading4"/>
      </w:pPr>
      <w:r>
        <w:t xml:space="preserve">8] </w:t>
      </w:r>
      <w:r w:rsidRPr="001B30FD">
        <w:rPr>
          <w:u w:val="single"/>
        </w:rPr>
        <w:t>Decision Making Paradox</w:t>
      </w:r>
      <w:r>
        <w:t xml:space="preserve">- </w:t>
      </w:r>
      <w:proofErr w:type="gramStart"/>
      <w:r>
        <w:t>in order to</w:t>
      </w:r>
      <w:proofErr w:type="gramEnd"/>
      <w:r>
        <w:t xml:space="preserve"> judge we need a decision-making procedure to determine it is a good decision. But to </w:t>
      </w:r>
      <w:proofErr w:type="spellStart"/>
      <w:proofErr w:type="gramStart"/>
      <w:r>
        <w:t>chose</w:t>
      </w:r>
      <w:proofErr w:type="spellEnd"/>
      <w:proofErr w:type="gramEnd"/>
      <w:r>
        <w:t xml:space="preserve"> a decision-making procedure requires another meta level decision making procedure leading to infinite regress so just vote </w:t>
      </w:r>
      <w:proofErr w:type="spellStart"/>
      <w:r>
        <w:t>aff</w:t>
      </w:r>
      <w:proofErr w:type="spellEnd"/>
      <w:r>
        <w:t xml:space="preserve"> to break the paradox.</w:t>
      </w:r>
    </w:p>
    <w:p w14:paraId="51A22B8A" w14:textId="77777777" w:rsidR="007048FD" w:rsidRDefault="007048FD" w:rsidP="007048FD"/>
    <w:p w14:paraId="556D31B0" w14:textId="77777777" w:rsidR="007048FD" w:rsidRPr="005A2539" w:rsidRDefault="007048FD" w:rsidP="007048FD">
      <w:pPr>
        <w:pStyle w:val="Heading4"/>
      </w:pPr>
      <w:r>
        <w:t xml:space="preserve">9] </w:t>
      </w:r>
      <w:r w:rsidRPr="005A2539">
        <w:t xml:space="preserve">Liar’s Paradox – </w:t>
      </w:r>
      <w:r>
        <w:t>the resolution is always true</w:t>
      </w:r>
    </w:p>
    <w:p w14:paraId="5917FDA2" w14:textId="77777777" w:rsidR="007048FD" w:rsidRPr="005A2539" w:rsidRDefault="007048FD" w:rsidP="007048FD">
      <w:pPr>
        <w:spacing w:after="0" w:line="276" w:lineRule="auto"/>
        <w:rPr>
          <w:rFonts w:asciiTheme="minorHAnsi" w:hAnsiTheme="minorHAnsi" w:cstheme="minorHAnsi"/>
          <w:sz w:val="16"/>
          <w:szCs w:val="16"/>
        </w:rPr>
      </w:pPr>
      <w:r w:rsidRPr="005A2539">
        <w:rPr>
          <w:rFonts w:asciiTheme="minorHAnsi" w:hAnsiTheme="minorHAnsi" w:cstheme="minorHAnsi"/>
          <w:b/>
          <w:bCs/>
        </w:rPr>
        <w:t xml:space="preserve">Camus </w:t>
      </w:r>
      <w:r w:rsidRPr="005A2539">
        <w:rPr>
          <w:rFonts w:asciiTheme="minorHAnsi" w:hAnsiTheme="minorHAnsi" w:cstheme="minorHAnsi"/>
          <w:sz w:val="16"/>
          <w:szCs w:val="16"/>
        </w:rPr>
        <w:t xml:space="preserve">[Albert Camus (existentialist). “The Myth of Sisyphus.” Penguin Books. 1975(originally published 1942). Accessed 12/11/19. </w:t>
      </w:r>
      <w:proofErr w:type="spellStart"/>
      <w:r w:rsidRPr="005A2539">
        <w:rPr>
          <w:rFonts w:asciiTheme="minorHAnsi" w:hAnsiTheme="minorHAnsi" w:cstheme="minorHAnsi"/>
          <w:sz w:val="16"/>
          <w:szCs w:val="16"/>
        </w:rPr>
        <w:t>Pg</w:t>
      </w:r>
      <w:proofErr w:type="spellEnd"/>
      <w:r w:rsidRPr="005A2539">
        <w:rPr>
          <w:rFonts w:asciiTheme="minorHAnsi" w:hAnsiTheme="minorHAnsi" w:cstheme="minorHAnsi"/>
          <w:sz w:val="16"/>
          <w:szCs w:val="16"/>
        </w:rPr>
        <w:t xml:space="preserve"> 22. Copy on hand. Houston Memorial DX]</w:t>
      </w:r>
    </w:p>
    <w:p w14:paraId="086A21BF" w14:textId="77777777" w:rsidR="007048FD" w:rsidRPr="007D563F" w:rsidRDefault="007048FD" w:rsidP="007048FD">
      <w:pPr>
        <w:spacing w:after="0" w:line="276" w:lineRule="auto"/>
        <w:rPr>
          <w:rFonts w:asciiTheme="minorHAnsi" w:hAnsiTheme="minorHAnsi" w:cstheme="minorHAnsi"/>
          <w:sz w:val="14"/>
        </w:rPr>
      </w:pPr>
      <w:r w:rsidRPr="005A2539">
        <w:rPr>
          <w:rStyle w:val="Emphasis"/>
          <w:rFonts w:asciiTheme="minorHAnsi" w:hAnsiTheme="minorHAnsi" w:cstheme="minorHAnsi"/>
          <w:highlight w:val="green"/>
        </w:rPr>
        <w:t>The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mind’s </w:t>
      </w:r>
      <w:r w:rsidRPr="005A2539">
        <w:rPr>
          <w:rStyle w:val="Emphasis"/>
          <w:rFonts w:asciiTheme="minorHAnsi" w:hAnsiTheme="minorHAnsi" w:cstheme="minorHAnsi"/>
        </w:rPr>
        <w:t xml:space="preserve">first step is to distinguish what is true from what is false. However, as soon as thought reflects on itself, what it first </w:t>
      </w:r>
      <w:r w:rsidRPr="005A2539">
        <w:rPr>
          <w:rStyle w:val="Emphasis"/>
          <w:rFonts w:asciiTheme="minorHAnsi" w:hAnsiTheme="minorHAnsi" w:cstheme="minorHAnsi"/>
          <w:highlight w:val="green"/>
        </w:rPr>
        <w:t xml:space="preserve">discovers </w:t>
      </w:r>
      <w:r w:rsidRPr="005A2539">
        <w:rPr>
          <w:rStyle w:val="Emphasis"/>
          <w:rFonts w:asciiTheme="minorHAnsi" w:hAnsiTheme="minorHAnsi" w:cstheme="minorHAnsi"/>
        </w:rPr>
        <w:t xml:space="preserve">is a </w:t>
      </w:r>
      <w:r w:rsidRPr="005A2539">
        <w:rPr>
          <w:rStyle w:val="Emphasis"/>
          <w:rFonts w:asciiTheme="minorHAnsi" w:hAnsiTheme="minorHAnsi" w:cstheme="minorHAnsi"/>
          <w:highlight w:val="green"/>
        </w:rPr>
        <w:t>contradiction.</w:t>
      </w:r>
      <w:r w:rsidRPr="005A2539">
        <w:rPr>
          <w:rStyle w:val="Emphasis"/>
          <w:rFonts w:asciiTheme="minorHAnsi" w:hAnsiTheme="minorHAnsi" w:cstheme="minorHAnsi"/>
        </w:rPr>
        <w:t xml:space="preserve"> </w:t>
      </w:r>
      <w:r w:rsidRPr="005A2539">
        <w:rPr>
          <w:rFonts w:asciiTheme="minorHAnsi" w:hAnsiTheme="minorHAnsi" w:cstheme="minorHAnsi"/>
          <w:sz w:val="14"/>
        </w:rPr>
        <w:t xml:space="preserve">Useless to strive to be convincing in this case. Over the centuries no one has furnished a clearer and more elegant demonstration of the business than Aristotle: “The </w:t>
      </w:r>
      <w:proofErr w:type="gramStart"/>
      <w:r w:rsidRPr="005A2539">
        <w:rPr>
          <w:rFonts w:asciiTheme="minorHAnsi" w:hAnsiTheme="minorHAnsi" w:cstheme="minorHAnsi"/>
          <w:sz w:val="14"/>
        </w:rPr>
        <w:t>often ridiculed</w:t>
      </w:r>
      <w:proofErr w:type="gramEnd"/>
      <w:r w:rsidRPr="005A2539">
        <w:rPr>
          <w:rFonts w:asciiTheme="minorHAnsi" w:hAnsiTheme="minorHAnsi" w:cstheme="minorHAnsi"/>
          <w:sz w:val="14"/>
        </w:rPr>
        <w:t xml:space="preserve"> consequence of these opinions is that they destroy themselves.</w:t>
      </w:r>
      <w:r w:rsidRPr="005A2539">
        <w:rPr>
          <w:rStyle w:val="Emphasis"/>
          <w:rFonts w:asciiTheme="minorHAnsi" w:hAnsiTheme="minorHAnsi" w:cstheme="minorHAnsi"/>
        </w:rPr>
        <w:t xml:space="preserve"> For </w:t>
      </w:r>
      <w:r w:rsidRPr="005A2539">
        <w:rPr>
          <w:rStyle w:val="Emphasis"/>
          <w:rFonts w:asciiTheme="minorHAnsi" w:hAnsiTheme="minorHAnsi" w:cstheme="minorHAnsi"/>
          <w:highlight w:val="green"/>
        </w:rPr>
        <w:t xml:space="preserve">by asserting that all is true we assert </w:t>
      </w:r>
      <w:r w:rsidRPr="005A2539">
        <w:rPr>
          <w:rStyle w:val="Emphasis"/>
          <w:rFonts w:asciiTheme="minorHAnsi" w:hAnsiTheme="minorHAnsi" w:cstheme="minorHAnsi"/>
        </w:rPr>
        <w:t xml:space="preserve">the truth of the </w:t>
      </w:r>
      <w:r w:rsidRPr="005A2539">
        <w:rPr>
          <w:rStyle w:val="Emphasis"/>
          <w:rFonts w:asciiTheme="minorHAnsi" w:hAnsiTheme="minorHAnsi" w:cstheme="minorHAnsi"/>
          <w:highlight w:val="green"/>
        </w:rPr>
        <w:t>contrary</w:t>
      </w:r>
      <w:r w:rsidRPr="005A2539">
        <w:rPr>
          <w:rStyle w:val="Emphasis"/>
          <w:rFonts w:asciiTheme="minorHAnsi" w:hAnsiTheme="minorHAnsi" w:cstheme="minorHAnsi"/>
        </w:rPr>
        <w:t xml:space="preserve"> assertion and consequently </w:t>
      </w:r>
      <w:r w:rsidRPr="005A2539">
        <w:rPr>
          <w:rFonts w:asciiTheme="minorHAnsi" w:hAnsiTheme="minorHAnsi" w:cstheme="minorHAnsi"/>
          <w:sz w:val="14"/>
        </w:rPr>
        <w:t>the falsity of our own thesis (for the contrary assertion does not admit that it can be true).</w:t>
      </w:r>
      <w:r w:rsidRPr="005A2539">
        <w:rPr>
          <w:rStyle w:val="Emphasis"/>
          <w:rFonts w:asciiTheme="minorHAnsi" w:hAnsiTheme="minorHAnsi" w:cstheme="minorHAnsi"/>
        </w:rPr>
        <w:t xml:space="preserve"> And </w:t>
      </w:r>
      <w:r w:rsidRPr="005A2539">
        <w:rPr>
          <w:rStyle w:val="Emphasis"/>
          <w:rFonts w:asciiTheme="minorHAnsi" w:hAnsiTheme="minorHAnsi" w:cstheme="minorHAnsi"/>
          <w:highlight w:val="green"/>
        </w:rPr>
        <w:t xml:space="preserve">if one says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all is false, that assertion is </w:t>
      </w:r>
      <w:r w:rsidRPr="005A2539">
        <w:rPr>
          <w:rStyle w:val="Emphasis"/>
          <w:rFonts w:asciiTheme="minorHAnsi" w:hAnsiTheme="minorHAnsi" w:cstheme="minorHAnsi"/>
        </w:rPr>
        <w:t xml:space="preserve">itself </w:t>
      </w:r>
      <w:r w:rsidRPr="005A2539">
        <w:rPr>
          <w:rStyle w:val="Emphasis"/>
          <w:rFonts w:asciiTheme="minorHAnsi" w:hAnsiTheme="minorHAnsi" w:cstheme="minorHAnsi"/>
          <w:highlight w:val="green"/>
        </w:rPr>
        <w:t>false.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If we declare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solely the assertion </w:t>
      </w:r>
      <w:r w:rsidRPr="005A2539">
        <w:rPr>
          <w:rStyle w:val="Emphasis"/>
          <w:rFonts w:asciiTheme="minorHAnsi" w:hAnsiTheme="minorHAnsi" w:cstheme="minorHAnsi"/>
        </w:rPr>
        <w:t xml:space="preserve">opposed to ours </w:t>
      </w:r>
      <w:r w:rsidRPr="005A2539">
        <w:rPr>
          <w:rStyle w:val="Emphasis"/>
          <w:rFonts w:asciiTheme="minorHAnsi" w:hAnsiTheme="minorHAnsi" w:cstheme="minorHAnsi"/>
          <w:highlight w:val="green"/>
        </w:rPr>
        <w:t xml:space="preserve">is false or </w:t>
      </w:r>
      <w:r w:rsidRPr="005A2539">
        <w:rPr>
          <w:rStyle w:val="Emphasis"/>
          <w:rFonts w:asciiTheme="minorHAnsi" w:hAnsiTheme="minorHAnsi" w:cstheme="minorHAnsi"/>
        </w:rPr>
        <w:t xml:space="preserve">else </w:t>
      </w:r>
      <w:r w:rsidRPr="005A2539">
        <w:rPr>
          <w:rStyle w:val="Emphasis"/>
          <w:rFonts w:asciiTheme="minorHAnsi" w:hAnsiTheme="minorHAnsi" w:cstheme="minorHAnsi"/>
          <w:highlight w:val="green"/>
        </w:rPr>
        <w:t xml:space="preserve">that </w:t>
      </w:r>
      <w:r w:rsidRPr="005A2539">
        <w:rPr>
          <w:rStyle w:val="Emphasis"/>
          <w:rFonts w:asciiTheme="minorHAnsi" w:hAnsiTheme="minorHAnsi" w:cstheme="minorHAnsi"/>
        </w:rPr>
        <w:t xml:space="preserve">solely </w:t>
      </w:r>
      <w:r w:rsidRPr="005A2539">
        <w:rPr>
          <w:rStyle w:val="Emphasis"/>
          <w:rFonts w:asciiTheme="minorHAnsi" w:hAnsiTheme="minorHAnsi" w:cstheme="minorHAnsi"/>
          <w:highlight w:val="green"/>
        </w:rPr>
        <w:t xml:space="preserve">ours is not false, we </w:t>
      </w:r>
      <w:r w:rsidRPr="005A2539">
        <w:rPr>
          <w:rStyle w:val="Emphasis"/>
          <w:rFonts w:asciiTheme="minorHAnsi" w:hAnsiTheme="minorHAnsi" w:cstheme="minorHAnsi"/>
        </w:rPr>
        <w:t xml:space="preserve">are nevertheless forced to </w:t>
      </w:r>
      <w:r w:rsidRPr="005A2539">
        <w:rPr>
          <w:rStyle w:val="Emphasis"/>
          <w:rFonts w:asciiTheme="minorHAnsi" w:hAnsiTheme="minorHAnsi" w:cstheme="minorHAnsi"/>
          <w:highlight w:val="green"/>
        </w:rPr>
        <w:t xml:space="preserve">admit </w:t>
      </w:r>
      <w:r w:rsidRPr="005A2539">
        <w:rPr>
          <w:rStyle w:val="Emphasis"/>
          <w:rFonts w:asciiTheme="minorHAnsi" w:hAnsiTheme="minorHAnsi" w:cstheme="minorHAnsi"/>
        </w:rPr>
        <w:t xml:space="preserve">an </w:t>
      </w:r>
      <w:r w:rsidRPr="005A2539">
        <w:rPr>
          <w:rStyle w:val="Emphasis"/>
          <w:rFonts w:asciiTheme="minorHAnsi" w:hAnsiTheme="minorHAnsi" w:cstheme="minorHAnsi"/>
          <w:highlight w:val="green"/>
        </w:rPr>
        <w:t>infinite number</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of true or false judgments</w:t>
      </w:r>
      <w:r w:rsidRPr="005A2539">
        <w:rPr>
          <w:rStyle w:val="Emphasis"/>
          <w:rFonts w:asciiTheme="minorHAnsi" w:hAnsiTheme="minorHAnsi" w:cstheme="minorHAnsi"/>
        </w:rPr>
        <w:t>.</w:t>
      </w:r>
      <w:r w:rsidRPr="005A2539">
        <w:rPr>
          <w:rFonts w:asciiTheme="minorHAnsi" w:hAnsiTheme="minorHAnsi" w:cstheme="minorHAnsi"/>
          <w:sz w:val="14"/>
        </w:rPr>
        <w:t xml:space="preserve"> For the one who expresses a true assertion proclaims simultaneously that it is true, and so on ad infinitum.”</w:t>
      </w:r>
    </w:p>
    <w:p w14:paraId="6A9D5375" w14:textId="77777777" w:rsidR="007048FD" w:rsidRPr="007D563F" w:rsidRDefault="007048FD" w:rsidP="007048FD"/>
    <w:p w14:paraId="30979CC0" w14:textId="77777777" w:rsidR="007048FD" w:rsidRDefault="007048FD" w:rsidP="007048FD">
      <w:pPr>
        <w:pStyle w:val="Heading4"/>
      </w:pPr>
      <w:r>
        <w:rPr>
          <w:rStyle w:val="Style13ptBold"/>
          <w:b/>
        </w:rPr>
        <w:t xml:space="preserve">Only an agonistic deliberative model accepts ongoing confrontation as </w:t>
      </w:r>
      <w:r w:rsidRPr="00B90511">
        <w:rPr>
          <w:rStyle w:val="Style13ptBold"/>
          <w:b/>
        </w:rPr>
        <w:t>legitimate</w:t>
      </w:r>
      <w:r>
        <w:rPr>
          <w:rStyle w:val="Style13ptBold"/>
          <w:b/>
        </w:rPr>
        <w:t xml:space="preserve"> rather than </w:t>
      </w:r>
      <w:r w:rsidRPr="00B90511">
        <w:rPr>
          <w:rStyle w:val="Style13ptBold"/>
          <w:b/>
        </w:rPr>
        <w:t>oppositional</w:t>
      </w:r>
      <w:r>
        <w:rPr>
          <w:rStyle w:val="Style13ptBold"/>
          <w:b/>
        </w:rPr>
        <w:t>.</w:t>
      </w:r>
      <w:r w:rsidRPr="00A309E6">
        <w:t xml:space="preserve"> </w:t>
      </w:r>
      <w:r>
        <w:t xml:space="preserve">Thus, the standard is </w:t>
      </w:r>
      <w:r w:rsidRPr="00384A33">
        <w:t xml:space="preserve">promoting </w:t>
      </w:r>
      <w:r>
        <w:rPr>
          <w:u w:val="single"/>
        </w:rPr>
        <w:t xml:space="preserve">agonistic </w:t>
      </w:r>
      <w:r w:rsidRPr="00937B53">
        <w:rPr>
          <w:u w:val="single"/>
        </w:rPr>
        <w:t>deliberation</w:t>
      </w:r>
      <w:r w:rsidRPr="00384A33">
        <w:t>.</w:t>
      </w:r>
    </w:p>
    <w:p w14:paraId="43654525" w14:textId="77777777" w:rsidR="007048FD" w:rsidRPr="003B6D8E" w:rsidRDefault="007048FD" w:rsidP="007048FD"/>
    <w:p w14:paraId="1F1A7CA7" w14:textId="77777777" w:rsidR="007048FD" w:rsidRDefault="007048FD" w:rsidP="007048FD">
      <w:pPr>
        <w:pStyle w:val="Heading4"/>
      </w:pPr>
      <w:r>
        <w:t>Additionally prefer</w:t>
      </w:r>
    </w:p>
    <w:p w14:paraId="562CCED6" w14:textId="77777777" w:rsidR="007048FD" w:rsidRDefault="007048FD" w:rsidP="007048FD">
      <w:pPr>
        <w:pStyle w:val="Heading4"/>
      </w:pPr>
      <w:r>
        <w:t xml:space="preserve">1] </w:t>
      </w:r>
      <w:r w:rsidRPr="00A309E6">
        <w:rPr>
          <w:u w:val="single"/>
        </w:rPr>
        <w:t>Performativity</w:t>
      </w:r>
      <w:r>
        <w:t>- Responding to our framework concedes the validity of agonism since that in and of itself is a process of contestation that agonism would say is valuable and necessary for spaces like debate to function.</w:t>
      </w:r>
    </w:p>
    <w:p w14:paraId="1007BC1D" w14:textId="77777777" w:rsidR="007048FD" w:rsidRDefault="007048FD" w:rsidP="007048FD"/>
    <w:p w14:paraId="13C86C3F" w14:textId="77777777" w:rsidR="007048FD" w:rsidRPr="004D59E4" w:rsidRDefault="007048FD" w:rsidP="007048FD"/>
    <w:p w14:paraId="0AED59D9" w14:textId="77777777" w:rsidR="007048FD" w:rsidRDefault="007048FD" w:rsidP="007048FD">
      <w:pPr>
        <w:pStyle w:val="Heading4"/>
      </w:pPr>
      <w:r>
        <w:t xml:space="preserve">2] </w:t>
      </w:r>
      <w:r w:rsidRPr="00310BAC">
        <w:rPr>
          <w:u w:val="single"/>
        </w:rPr>
        <w:t>TJFS</w:t>
      </w:r>
      <w:r>
        <w:t>- A</w:t>
      </w:r>
      <w:r w:rsidRPr="00310BAC">
        <w:t xml:space="preserve">] </w:t>
      </w:r>
      <w:r w:rsidRPr="00310BAC">
        <w:rPr>
          <w:u w:val="single"/>
        </w:rPr>
        <w:t>Inclusion</w:t>
      </w:r>
      <w:r w:rsidRPr="00310BAC">
        <w:t xml:space="preserve"> – </w:t>
      </w:r>
      <w:r>
        <w:t>Agonism</w:t>
      </w:r>
      <w:r w:rsidRPr="00310BAC">
        <w:t xml:space="preserve"> definitionally is a procedural for allowing </w:t>
      </w:r>
      <w:r>
        <w:t xml:space="preserve">almost </w:t>
      </w:r>
      <w:r w:rsidRPr="00310BAC">
        <w:t>any argumentation in the debate space which controls the internal link to inclusion which is an impact multiplier</w:t>
      </w:r>
      <w:r>
        <w:t xml:space="preserve"> B] </w:t>
      </w:r>
      <w:r>
        <w:rPr>
          <w:u w:val="single"/>
        </w:rPr>
        <w:t>Resource Disparities</w:t>
      </w:r>
      <w:r>
        <w:t>- Discursive frameworks ensure big squads don’t have a comparative advantage since debates become about quality of arguments rather than quantity and require a higher level of analytic thinking that small schools have.</w:t>
      </w:r>
    </w:p>
    <w:p w14:paraId="4E9C8CB5" w14:textId="77777777" w:rsidR="007048FD" w:rsidRDefault="007048FD" w:rsidP="007048FD"/>
    <w:p w14:paraId="66CEE267" w14:textId="77777777" w:rsidR="007048FD" w:rsidRPr="004D59E4" w:rsidRDefault="007048FD" w:rsidP="007048FD"/>
    <w:p w14:paraId="29D083C7" w14:textId="77777777" w:rsidR="007048FD" w:rsidRDefault="007048FD" w:rsidP="007048FD">
      <w:pPr>
        <w:pStyle w:val="Heading4"/>
      </w:pPr>
      <w:r>
        <w:t>3</w:t>
      </w:r>
      <w:r w:rsidRPr="00173B38">
        <w:t>] Value – procedural</w:t>
      </w:r>
      <w:r>
        <w:t xml:space="preserve"> decisions have infinite value because they allow agents to take steps to reduce harms under any index. To shut down an avenue for pragmatic discourse necessitates foreclosing all possible decisions in that situation except a static theory we can’t change. Kills the net most value – alternative theories with massive impacts can’t be considered.</w:t>
      </w:r>
    </w:p>
    <w:p w14:paraId="3F5C3485" w14:textId="77777777" w:rsidR="007048FD" w:rsidRDefault="007048FD" w:rsidP="007048FD"/>
    <w:p w14:paraId="4F57BA3E" w14:textId="77777777" w:rsidR="007048FD" w:rsidRPr="004D59E4" w:rsidRDefault="007048FD" w:rsidP="007048FD"/>
    <w:p w14:paraId="7390B3E3" w14:textId="77777777" w:rsidR="007048FD" w:rsidRDefault="007048FD" w:rsidP="007048FD">
      <w:pPr>
        <w:pStyle w:val="Heading4"/>
        <w:rPr>
          <w:rFonts w:cs="Calibri"/>
        </w:rPr>
      </w:pPr>
      <w:r>
        <w:t>4</w:t>
      </w:r>
      <w:r w:rsidRPr="003069FE">
        <w:t>]</w:t>
      </w:r>
      <w:r w:rsidRPr="003069FE">
        <w:rPr>
          <w:rFonts w:cs="Calibri"/>
        </w:rPr>
        <w:t xml:space="preserve"> </w:t>
      </w:r>
      <w:r w:rsidRPr="00F97916">
        <w:rPr>
          <w:rFonts w:cs="Calibri"/>
          <w:u w:val="single"/>
        </w:rPr>
        <w:t>Value Pluralism</w:t>
      </w:r>
      <w:r>
        <w:rPr>
          <w:rFonts w:cs="Calibri"/>
        </w:rPr>
        <w:t xml:space="preserve">- </w:t>
      </w:r>
      <w:r w:rsidRPr="00AD4023">
        <w:rPr>
          <w:rFonts w:cs="Calibri"/>
        </w:rPr>
        <w:t xml:space="preserve">Other ethical theories rely on minimalistic criteria as their foundation, our framework resolves this by using these criteria to better inform our judgments </w:t>
      </w:r>
    </w:p>
    <w:p w14:paraId="115203BA" w14:textId="77777777" w:rsidR="007048FD" w:rsidRPr="004D59E4" w:rsidRDefault="007048FD" w:rsidP="007048FD"/>
    <w:p w14:paraId="1265BE94" w14:textId="77777777" w:rsidR="007048FD" w:rsidRDefault="007048FD" w:rsidP="007048FD">
      <w:pPr>
        <w:pStyle w:val="Heading4"/>
      </w:pPr>
      <w:r>
        <w:t>5</w:t>
      </w:r>
      <w:r w:rsidRPr="002A3492">
        <w:t>]</w:t>
      </w:r>
      <w:r>
        <w:t xml:space="preserve"> </w:t>
      </w:r>
      <w:r w:rsidRPr="00164C60">
        <w:rPr>
          <w:u w:val="single"/>
        </w:rPr>
        <w:t>Rule Following Paradox</w:t>
      </w:r>
      <w:r w:rsidRPr="00A73536">
        <w:t>-</w:t>
      </w:r>
      <w:r w:rsidRPr="00651C2B">
        <w:t xml:space="preserve"> </w:t>
      </w:r>
      <w:r w:rsidRPr="00651C2B">
        <w:rPr>
          <w:lang w:eastAsia="zh-CN"/>
        </w:rPr>
        <w:t xml:space="preserve">There is nothing inherent to a rule that tells us how we ought to follow it, regardless of how correct the rule is. </w:t>
      </w:r>
      <w:r w:rsidRPr="00651C2B">
        <w:t xml:space="preserve">Only </w:t>
      </w:r>
      <w:r>
        <w:t>deliberation</w:t>
      </w:r>
      <w:r w:rsidRPr="00651C2B">
        <w:t xml:space="preserve"> accounts for the diversity of interpretations of our norms. </w:t>
      </w:r>
    </w:p>
    <w:p w14:paraId="644CFC98" w14:textId="77777777" w:rsidR="007048FD" w:rsidRDefault="007048FD" w:rsidP="007048FD">
      <w:pPr>
        <w:rPr>
          <w:lang w:eastAsia="zh-CN"/>
        </w:rPr>
      </w:pPr>
    </w:p>
    <w:p w14:paraId="78834256" w14:textId="77777777" w:rsidR="007048FD" w:rsidRPr="004D59E4" w:rsidRDefault="007048FD" w:rsidP="007048FD">
      <w:pPr>
        <w:rPr>
          <w:lang w:eastAsia="zh-CN"/>
        </w:rPr>
      </w:pPr>
    </w:p>
    <w:p w14:paraId="5E94C564" w14:textId="77777777" w:rsidR="007048FD" w:rsidRDefault="007048FD" w:rsidP="007048FD">
      <w:pPr>
        <w:pStyle w:val="Heading4"/>
      </w:pPr>
      <w:r>
        <w:rPr>
          <w:rStyle w:val="Style13ptBold"/>
          <w:b/>
        </w:rPr>
        <w:t>6</w:t>
      </w:r>
      <w:r w:rsidRPr="003A1043">
        <w:rPr>
          <w:rStyle w:val="Style13ptBold"/>
          <w:b/>
        </w:rPr>
        <w:t>]</w:t>
      </w:r>
      <w:r>
        <w:rPr>
          <w:u w:val="single"/>
        </w:rPr>
        <w:t xml:space="preserve"> </w:t>
      </w:r>
      <w:r w:rsidRPr="00356950">
        <w:rPr>
          <w:u w:val="single"/>
        </w:rPr>
        <w:t>Resolves Skepticism</w:t>
      </w:r>
      <w:r>
        <w:t xml:space="preserve">- a) Discussion between many bodies means that moral uncertainty can be deliberated and resolved. </w:t>
      </w:r>
    </w:p>
    <w:p w14:paraId="0C6579C1" w14:textId="77777777" w:rsidR="007048FD" w:rsidRDefault="007048FD" w:rsidP="007048FD">
      <w:pPr>
        <w:pStyle w:val="Heading4"/>
      </w:pPr>
    </w:p>
    <w:p w14:paraId="2BFC8E39" w14:textId="77777777" w:rsidR="007048FD" w:rsidRDefault="007048FD" w:rsidP="007048FD">
      <w:pPr>
        <w:pStyle w:val="Heading4"/>
      </w:pPr>
      <w:r>
        <w:t xml:space="preserve">b) Truth only makes sense in groups of people so only they can prescribe action </w:t>
      </w:r>
    </w:p>
    <w:p w14:paraId="12E8E186" w14:textId="77777777" w:rsidR="007048FD" w:rsidRDefault="007048FD" w:rsidP="007048FD"/>
    <w:p w14:paraId="0B2089BB" w14:textId="77777777" w:rsidR="007048FD" w:rsidRPr="004D59E4" w:rsidRDefault="007048FD" w:rsidP="007048FD"/>
    <w:p w14:paraId="7A507950" w14:textId="77777777" w:rsidR="007048FD" w:rsidRPr="007D563F" w:rsidRDefault="007048FD" w:rsidP="007048FD">
      <w:pPr>
        <w:pStyle w:val="Heading4"/>
      </w:pPr>
      <w:r>
        <w:t>7]</w:t>
      </w:r>
      <w:r w:rsidRPr="00D75B1C">
        <w:t xml:space="preserve"> Negating affirms because it assumes that the 1ac is a statement that is worthy of contestation which means are arguments are legitimate. </w:t>
      </w:r>
    </w:p>
    <w:p w14:paraId="7C4ADC9B" w14:textId="77777777" w:rsidR="007048FD" w:rsidRDefault="007048FD" w:rsidP="007048FD">
      <w:pPr>
        <w:pStyle w:val="Heading3"/>
      </w:pPr>
      <w:r w:rsidRPr="003F1001">
        <w:t xml:space="preserve">1AC </w:t>
      </w:r>
      <w:r>
        <w:t>–</w:t>
      </w:r>
      <w:r w:rsidRPr="003F1001">
        <w:t xml:space="preserve"> Offense</w:t>
      </w:r>
    </w:p>
    <w:p w14:paraId="5EFE31E6" w14:textId="77777777" w:rsidR="007048FD" w:rsidRDefault="007048FD" w:rsidP="007048FD">
      <w:pPr>
        <w:pStyle w:val="Heading4"/>
      </w:pPr>
      <w:r>
        <w:t xml:space="preserve">The negative and I affirm the resolution Resolved: The appropriation of outer space by private entities is unjust. CX checks all spec </w:t>
      </w:r>
      <w:proofErr w:type="spellStart"/>
      <w:r>
        <w:t>interps</w:t>
      </w:r>
      <w:proofErr w:type="spellEnd"/>
      <w:r>
        <w:t xml:space="preserve">. </w:t>
      </w:r>
    </w:p>
    <w:p w14:paraId="58CD2DAE" w14:textId="77777777" w:rsidR="007048FD" w:rsidRDefault="007048FD" w:rsidP="007048FD"/>
    <w:p w14:paraId="525E3FFB" w14:textId="77777777" w:rsidR="007048FD" w:rsidRDefault="007048FD" w:rsidP="007048FD">
      <w:pPr>
        <w:pStyle w:val="Heading4"/>
        <w:rPr>
          <w:shd w:val="clear" w:color="auto" w:fill="FFFFFF"/>
        </w:rPr>
      </w:pPr>
      <w:r w:rsidRPr="00F72822">
        <w:t>Resolved is defined as</w:t>
      </w:r>
      <w:r w:rsidRPr="00F72822">
        <w:rPr>
          <w:rStyle w:val="FootnoteReference"/>
          <w:rFonts w:cs="Calibri"/>
        </w:rPr>
        <w:footnoteReference w:id="1"/>
      </w:r>
      <w:r w:rsidRPr="00F72822">
        <w:t xml:space="preserve"> </w:t>
      </w:r>
      <w:r w:rsidRPr="00F72822">
        <w:rPr>
          <w:u w:val="single"/>
          <w:shd w:val="clear" w:color="auto" w:fill="FFFFFF"/>
        </w:rPr>
        <w:t>firm in</w:t>
      </w:r>
      <w:r w:rsidRPr="00F72822">
        <w:rPr>
          <w:shd w:val="clear" w:color="auto" w:fill="FFFFFF"/>
        </w:rPr>
        <w:t xml:space="preserve"> </w:t>
      </w:r>
      <w:r w:rsidRPr="00F72822">
        <w:rPr>
          <w:sz w:val="12"/>
          <w:szCs w:val="12"/>
          <w:shd w:val="clear" w:color="auto" w:fill="FFFFFF"/>
        </w:rPr>
        <w:t>purpose or</w:t>
      </w:r>
      <w:r w:rsidRPr="00F72822">
        <w:rPr>
          <w:shd w:val="clear" w:color="auto" w:fill="FFFFFF"/>
        </w:rPr>
        <w:t xml:space="preserve"> </w:t>
      </w:r>
      <w:r w:rsidRPr="00F72822">
        <w:rPr>
          <w:u w:val="single"/>
          <w:shd w:val="clear" w:color="auto" w:fill="FFFFFF"/>
        </w:rPr>
        <w:t xml:space="preserve">intent; determined </w:t>
      </w:r>
      <w:r w:rsidRPr="00F72822">
        <w:rPr>
          <w:shd w:val="clear" w:color="auto" w:fill="FFFFFF"/>
        </w:rPr>
        <w:t>and I’m determined</w:t>
      </w:r>
      <w:r>
        <w:rPr>
          <w:shd w:val="clear" w:color="auto" w:fill="FFFFFF"/>
        </w:rPr>
        <w:t xml:space="preserve">. </w:t>
      </w:r>
    </w:p>
    <w:p w14:paraId="04C95CE0" w14:textId="77777777" w:rsidR="007048FD" w:rsidRDefault="007048FD" w:rsidP="007048FD"/>
    <w:p w14:paraId="3BFCA4F0" w14:textId="77777777" w:rsidR="007048FD" w:rsidRDefault="007048FD" w:rsidP="007048FD">
      <w:pPr>
        <w:pStyle w:val="Heading4"/>
      </w:pPr>
      <w:r>
        <w:t>A</w:t>
      </w:r>
      <w:r w:rsidRPr="00F72822">
        <w:t xml:space="preserve">ffirm means </w:t>
      </w:r>
      <w:r w:rsidRPr="00F72822">
        <w:rPr>
          <w:u w:val="single"/>
        </w:rPr>
        <w:t>to express agreement</w:t>
      </w:r>
      <w:r w:rsidRPr="00F72822">
        <w:rPr>
          <w:vertAlign w:val="superscript"/>
        </w:rPr>
        <w:footnoteReference w:id="2"/>
      </w:r>
      <w:r w:rsidRPr="00F72822">
        <w:t xml:space="preserve"> and you already know I do</w:t>
      </w:r>
      <w:r>
        <w:t>.</w:t>
      </w:r>
    </w:p>
    <w:p w14:paraId="6650616E" w14:textId="77777777" w:rsidR="007048FD" w:rsidRPr="007A49F5" w:rsidRDefault="007048FD" w:rsidP="007048FD"/>
    <w:p w14:paraId="34B6956C" w14:textId="77777777" w:rsidR="007048FD" w:rsidRPr="007D7BB6" w:rsidRDefault="007048FD" w:rsidP="007048FD">
      <w:pPr>
        <w:pStyle w:val="Heading4"/>
      </w:pPr>
      <w:r>
        <w:t xml:space="preserve">1] The appropriation of space by private entities isn’t value neutral but is sutured in a discourse of the </w:t>
      </w:r>
      <w:r w:rsidRPr="009236C5">
        <w:rPr>
          <w:u w:val="single"/>
        </w:rPr>
        <w:t>cosmic</w:t>
      </w:r>
      <w:r w:rsidRPr="005F2333">
        <w:rPr>
          <w:u w:val="single"/>
        </w:rPr>
        <w:t xml:space="preserve"> elite</w:t>
      </w:r>
      <w:r>
        <w:t xml:space="preserve"> and </w:t>
      </w:r>
      <w:r w:rsidRPr="005F2333">
        <w:rPr>
          <w:u w:val="single"/>
        </w:rPr>
        <w:t>unequal IR</w:t>
      </w:r>
      <w:r>
        <w:t xml:space="preserve">. </w:t>
      </w:r>
    </w:p>
    <w:p w14:paraId="5B8F2F9E" w14:textId="77777777" w:rsidR="007048FD" w:rsidRDefault="007048FD" w:rsidP="007048FD">
      <w:proofErr w:type="spellStart"/>
      <w:r w:rsidRPr="00A27210">
        <w:rPr>
          <w:rStyle w:val="Style13ptBold"/>
        </w:rPr>
        <w:t>Stockwell</w:t>
      </w:r>
      <w:proofErr w:type="spellEnd"/>
      <w:r w:rsidRPr="00A27210">
        <w:rPr>
          <w:rStyle w:val="Style13ptBold"/>
        </w:rPr>
        <w:t xml:space="preserve"> 20</w:t>
      </w:r>
      <w:r>
        <w:t xml:space="preserve"> [Samuel </w:t>
      </w:r>
      <w:proofErr w:type="spellStart"/>
      <w:r>
        <w:t>Stockwell</w:t>
      </w:r>
      <w:proofErr w:type="spellEnd"/>
      <w:r>
        <w:t xml:space="preserve"> (</w:t>
      </w:r>
      <w:r w:rsidRPr="00236B01">
        <w:t>Research Project Manager, the Annenberg Institute at Brown University</w:t>
      </w:r>
      <w:r>
        <w:t xml:space="preserve">). “Legal ‘Black Holes’ in Outer Space: The Regulation of Private Space Companies”. E-International Relations. </w:t>
      </w:r>
      <w:r w:rsidRPr="004B6F33">
        <w:t>Jul 20</w:t>
      </w:r>
      <w:proofErr w:type="gramStart"/>
      <w:r w:rsidRPr="004B6F33">
        <w:t xml:space="preserve"> 2020</w:t>
      </w:r>
      <w:proofErr w:type="gramEnd"/>
      <w:r>
        <w:t xml:space="preserve">. Accessed 12/7/21. </w:t>
      </w:r>
      <w:hyperlink r:id="rId11" w:history="1">
        <w:r w:rsidRPr="001A710E">
          <w:rPr>
            <w:rStyle w:val="Hyperlink"/>
          </w:rPr>
          <w:t>https://www.e-ir.info/2020/07/20/legal-black-holes-in-outer-space-the-regulation-of-private-space-companies/</w:t>
        </w:r>
      </w:hyperlink>
      <w:r>
        <w:rPr>
          <w:rStyle w:val="Hyperlink"/>
        </w:rPr>
        <w:t xml:space="preserve"> //Xu]</w:t>
      </w:r>
    </w:p>
    <w:p w14:paraId="1F22A302" w14:textId="77777777" w:rsidR="007048FD" w:rsidRPr="008A0360" w:rsidRDefault="007048FD" w:rsidP="007048FD">
      <w:pPr>
        <w:rPr>
          <w:sz w:val="16"/>
        </w:rPr>
      </w:pPr>
      <w:r w:rsidRPr="00167FAC">
        <w:rPr>
          <w:rStyle w:val="Emphasis"/>
        </w:rPr>
        <w:t xml:space="preserve">The US government’s support for </w:t>
      </w:r>
      <w:r w:rsidRPr="00167FAC">
        <w:rPr>
          <w:rStyle w:val="Emphasis"/>
          <w:highlight w:val="green"/>
        </w:rPr>
        <w:t>private space companies</w:t>
      </w:r>
      <w:r w:rsidRPr="00167FAC">
        <w:rPr>
          <w:rStyle w:val="Emphasis"/>
        </w:rPr>
        <w:t xml:space="preserve"> is also likely to lead to the </w:t>
      </w:r>
      <w:r w:rsidRPr="00167FAC">
        <w:rPr>
          <w:rStyle w:val="Emphasis"/>
          <w:highlight w:val="green"/>
        </w:rPr>
        <w:t>reinforce</w:t>
      </w:r>
      <w:r w:rsidRPr="00167FAC">
        <w:rPr>
          <w:rStyle w:val="Emphasis"/>
        </w:rPr>
        <w:t xml:space="preserve">ment of Earth-bound wealth </w:t>
      </w:r>
      <w:r w:rsidRPr="00167FAC">
        <w:rPr>
          <w:rStyle w:val="Emphasis"/>
          <w:highlight w:val="green"/>
        </w:rPr>
        <w:t>inequalities in space</w:t>
      </w:r>
      <w:r w:rsidRPr="00167FAC">
        <w:rPr>
          <w:rStyle w:val="Emphasis"/>
        </w:rPr>
        <w:t>.</w:t>
      </w:r>
      <w:r w:rsidRPr="00AB1AE8">
        <w:rPr>
          <w:sz w:val="16"/>
        </w:rPr>
        <w:t xml:space="preserve"> Many </w:t>
      </w:r>
      <w:proofErr w:type="spellStart"/>
      <w:r w:rsidRPr="00AB1AE8">
        <w:rPr>
          <w:sz w:val="16"/>
        </w:rPr>
        <w:t>NewSpace</w:t>
      </w:r>
      <w:proofErr w:type="spellEnd"/>
      <w:r w:rsidRPr="00AB1AE8">
        <w:rPr>
          <w:sz w:val="16"/>
        </w:rPr>
        <w:t xml:space="preserve"> actors frame their long-term ambitions in space with strong anthropogenic undertones, by offering the salvation of </w:t>
      </w:r>
      <w:proofErr w:type="gramStart"/>
      <w:r w:rsidRPr="00AB1AE8">
        <w:rPr>
          <w:sz w:val="16"/>
        </w:rPr>
        <w:t>the human race</w:t>
      </w:r>
      <w:proofErr w:type="gramEnd"/>
      <w:r w:rsidRPr="00AB1AE8">
        <w:rPr>
          <w:sz w:val="16"/>
        </w:rPr>
        <w:t xml:space="preserve"> from impending extinction through off-world colonial developments (</w:t>
      </w:r>
      <w:proofErr w:type="spellStart"/>
      <w:r w:rsidRPr="00AB1AE8">
        <w:rPr>
          <w:sz w:val="16"/>
        </w:rPr>
        <w:t>Kearnes</w:t>
      </w:r>
      <w:proofErr w:type="spellEnd"/>
      <w:r w:rsidRPr="00AB1AE8">
        <w:rPr>
          <w:sz w:val="16"/>
        </w:rPr>
        <w:t xml:space="preserve"> &amp; </w:t>
      </w:r>
      <w:proofErr w:type="spellStart"/>
      <w:r w:rsidRPr="00AB1AE8">
        <w:rPr>
          <w:sz w:val="16"/>
        </w:rPr>
        <w:t>Dooren</w:t>
      </w:r>
      <w:proofErr w:type="spellEnd"/>
      <w:r w:rsidRPr="00AB1AE8">
        <w:rPr>
          <w:sz w:val="16"/>
        </w:rPr>
        <w:t xml:space="preserve">: 2017: 182). </w:t>
      </w:r>
      <w:r w:rsidRPr="005C789B">
        <w:rPr>
          <w:rStyle w:val="Emphasis"/>
        </w:rPr>
        <w:t xml:space="preserve">Yet, this type of </w:t>
      </w:r>
      <w:r w:rsidRPr="005C789B">
        <w:rPr>
          <w:rStyle w:val="Emphasis"/>
          <w:highlight w:val="green"/>
        </w:rPr>
        <w:t>discourse disguises</w:t>
      </w:r>
      <w:r w:rsidRPr="005C789B">
        <w:rPr>
          <w:rStyle w:val="Emphasis"/>
        </w:rPr>
        <w:t xml:space="preserve"> the highly </w:t>
      </w:r>
      <w:r w:rsidRPr="005C789B">
        <w:rPr>
          <w:rStyle w:val="Emphasis"/>
          <w:highlight w:val="green"/>
        </w:rPr>
        <w:t>exclusive nature</w:t>
      </w:r>
      <w:r w:rsidRPr="005C789B">
        <w:rPr>
          <w:rStyle w:val="Emphasis"/>
        </w:rPr>
        <w:t xml:space="preserve"> of these missions. Whilst they seem to suggest that there is a stake for ordinary citizens in the vast space frontier, the reality is that these </w:t>
      </w:r>
      <w:r w:rsidRPr="005C789B">
        <w:rPr>
          <w:rStyle w:val="Emphasis"/>
          <w:highlight w:val="green"/>
        </w:rPr>
        <w:t>self-described space pioneers are</w:t>
      </w:r>
      <w:r w:rsidRPr="005C789B">
        <w:rPr>
          <w:rStyle w:val="Emphasis"/>
        </w:rPr>
        <w:t xml:space="preserve"> a member of </w:t>
      </w:r>
      <w:r w:rsidRPr="005C789B">
        <w:rPr>
          <w:rStyle w:val="Emphasis"/>
          <w:highlight w:val="green"/>
        </w:rPr>
        <w:t>a narrow ‘cosmic elite’</w:t>
      </w:r>
      <w:r w:rsidRPr="005C789B">
        <w:rPr>
          <w:rStyle w:val="Emphasis"/>
        </w:rPr>
        <w:t xml:space="preserve"> – “founders of Amazon.com, Microsoft, Pay Pal… and a smattering of games designers and hotel magnates”</w:t>
      </w:r>
      <w:r w:rsidRPr="00AB1AE8">
        <w:rPr>
          <w:sz w:val="16"/>
        </w:rPr>
        <w:t xml:space="preserve"> (Parker, 2009: 91). </w:t>
      </w:r>
      <w:r w:rsidRPr="000E1DC7">
        <w:rPr>
          <w:rStyle w:val="Emphasis"/>
        </w:rPr>
        <w:t xml:space="preserve">Indeed, </w:t>
      </w:r>
      <w:r w:rsidRPr="000E1DC7">
        <w:rPr>
          <w:rStyle w:val="Emphasis"/>
          <w:highlight w:val="green"/>
        </w:rPr>
        <w:t>private</w:t>
      </w:r>
      <w:r w:rsidRPr="000E1DC7">
        <w:rPr>
          <w:rStyle w:val="Emphasis"/>
        </w:rPr>
        <w:t xml:space="preserve"> space </w:t>
      </w:r>
      <w:r w:rsidRPr="000E1DC7">
        <w:rPr>
          <w:rStyle w:val="Emphasis"/>
          <w:highlight w:val="green"/>
        </w:rPr>
        <w:t>enterprises</w:t>
      </w:r>
      <w:r w:rsidRPr="000E1DC7">
        <w:rPr>
          <w:rStyle w:val="Emphasis"/>
        </w:rPr>
        <w:t xml:space="preserve"> have themselves </w:t>
      </w:r>
      <w:r w:rsidRPr="000E1DC7">
        <w:rPr>
          <w:rStyle w:val="Emphasis"/>
          <w:highlight w:val="green"/>
        </w:rPr>
        <w:t>suggest</w:t>
      </w:r>
      <w:r w:rsidRPr="000E1DC7">
        <w:rPr>
          <w:rStyle w:val="Emphasis"/>
        </w:rPr>
        <w:t xml:space="preserve">ed that </w:t>
      </w:r>
      <w:r w:rsidRPr="000E1DC7">
        <w:rPr>
          <w:rStyle w:val="Emphasis"/>
          <w:highlight w:val="green"/>
        </w:rPr>
        <w:t>they have no obligation to share</w:t>
      </w:r>
      <w:r w:rsidRPr="000E1DC7">
        <w:rPr>
          <w:rStyle w:val="Emphasis"/>
        </w:rPr>
        <w:t xml:space="preserve"> mineral </w:t>
      </w:r>
      <w:r w:rsidRPr="000E1DC7">
        <w:rPr>
          <w:rStyle w:val="Emphasis"/>
          <w:highlight w:val="green"/>
        </w:rPr>
        <w:t>resources</w:t>
      </w:r>
      <w:r w:rsidRPr="000E1DC7">
        <w:rPr>
          <w:rStyle w:val="Emphasis"/>
        </w:rPr>
        <w:t xml:space="preserve"> extracted in space </w:t>
      </w:r>
      <w:r w:rsidRPr="000E1DC7">
        <w:rPr>
          <w:rStyle w:val="Emphasis"/>
          <w:highlight w:val="green"/>
        </w:rPr>
        <w:t>with the global community</w:t>
      </w:r>
      <w:r w:rsidRPr="000E1DC7">
        <w:rPr>
          <w:rStyle w:val="Emphasis"/>
        </w:rPr>
        <w:t xml:space="preserve"> (Klinger, 2017: 208).</w:t>
      </w:r>
      <w:r w:rsidRPr="00AB1AE8">
        <w:rPr>
          <w:sz w:val="16"/>
        </w:rPr>
        <w:t xml:space="preserve"> This is reflected in the speeches of individuals such as Nathan Ingraham, a senior editor at the tech site </w:t>
      </w:r>
      <w:proofErr w:type="spellStart"/>
      <w:r w:rsidRPr="00AB1AE8">
        <w:rPr>
          <w:sz w:val="16"/>
        </w:rPr>
        <w:t>EngadAsteroid</w:t>
      </w:r>
      <w:proofErr w:type="spellEnd"/>
      <w:r w:rsidRPr="00AB1AE8">
        <w:rPr>
          <w:sz w:val="16"/>
        </w:rPr>
        <w:t xml:space="preserve"> mining, who claimed that asteroid mining was “how [America is] going to move into space and develop the next Vegas Strip” (</w:t>
      </w:r>
      <w:proofErr w:type="spellStart"/>
      <w:r w:rsidRPr="00AB1AE8">
        <w:rPr>
          <w:sz w:val="16"/>
        </w:rPr>
        <w:t>Shaer</w:t>
      </w:r>
      <w:proofErr w:type="spellEnd"/>
      <w:r w:rsidRPr="00AB1AE8">
        <w:rPr>
          <w:sz w:val="16"/>
        </w:rPr>
        <w:t xml:space="preserve">, 2016: 50). Such comments highlight a form of what Beery (2016) defines as ‘scalar </w:t>
      </w:r>
      <w:proofErr w:type="gramStart"/>
      <w:r w:rsidRPr="00AB1AE8">
        <w:rPr>
          <w:sz w:val="16"/>
        </w:rPr>
        <w:t>politics’</w:t>
      </w:r>
      <w:proofErr w:type="gramEnd"/>
      <w:r w:rsidRPr="00AB1AE8">
        <w:rPr>
          <w:sz w:val="16"/>
        </w:rPr>
        <w:t xml:space="preserve">. </w:t>
      </w:r>
      <w:r w:rsidRPr="000E1DC7">
        <w:rPr>
          <w:rStyle w:val="Emphasis"/>
        </w:rPr>
        <w:t xml:space="preserve">In similar ways to </w:t>
      </w:r>
      <w:r w:rsidRPr="00E36545">
        <w:rPr>
          <w:rStyle w:val="Emphasis"/>
          <w:highlight w:val="green"/>
        </w:rPr>
        <w:t>the ‘scaling’ of unequal international relations</w:t>
      </w:r>
      <w:r w:rsidRPr="000E1DC7">
        <w:rPr>
          <w:rStyle w:val="Emphasis"/>
        </w:rPr>
        <w:t xml:space="preserve"> that has </w:t>
      </w:r>
      <w:r w:rsidRPr="00E36545">
        <w:rPr>
          <w:rStyle w:val="Emphasis"/>
          <w:highlight w:val="green"/>
        </w:rPr>
        <w:t>constituted</w:t>
      </w:r>
      <w:r w:rsidRPr="000E1DC7">
        <w:rPr>
          <w:rStyle w:val="Emphasis"/>
        </w:rPr>
        <w:t xml:space="preserve"> our </w:t>
      </w:r>
      <w:r w:rsidRPr="00E36545">
        <w:rPr>
          <w:rStyle w:val="Emphasis"/>
          <w:highlight w:val="green"/>
        </w:rPr>
        <w:t>relationship with outer space</w:t>
      </w:r>
      <w:r w:rsidRPr="000E1DC7">
        <w:rPr>
          <w:rStyle w:val="Emphasis"/>
        </w:rPr>
        <w:t xml:space="preserve"> </w:t>
      </w:r>
      <w:r w:rsidRPr="00E36545">
        <w:rPr>
          <w:rStyle w:val="Emphasis"/>
          <w:highlight w:val="green"/>
        </w:rPr>
        <w:t>under</w:t>
      </w:r>
      <w:r w:rsidRPr="000E1DC7">
        <w:rPr>
          <w:rStyle w:val="Emphasis"/>
        </w:rPr>
        <w:t xml:space="preserve"> the </w:t>
      </w:r>
      <w:r w:rsidRPr="00E36545">
        <w:rPr>
          <w:rStyle w:val="Emphasis"/>
          <w:highlight w:val="green"/>
        </w:rPr>
        <w:t>guise of the ‘global commons’</w:t>
      </w:r>
      <w:r w:rsidRPr="000E1DC7">
        <w:rPr>
          <w:rStyle w:val="Emphasis"/>
        </w:rPr>
        <w:t xml:space="preserve"> (Beery, 2016: 99), private companies – through their anthropogenic discourse – are </w:t>
      </w:r>
      <w:r w:rsidRPr="00AB1AE8">
        <w:rPr>
          <w:rStyle w:val="Emphasis"/>
          <w:highlight w:val="green"/>
        </w:rPr>
        <w:t>scaling</w:t>
      </w:r>
      <w:r w:rsidRPr="000E1DC7">
        <w:rPr>
          <w:rStyle w:val="Emphasis"/>
        </w:rPr>
        <w:t xml:space="preserve"> </w:t>
      </w:r>
      <w:r w:rsidRPr="00AB1AE8">
        <w:rPr>
          <w:rStyle w:val="Emphasis"/>
          <w:highlight w:val="green"/>
        </w:rPr>
        <w:t>existing</w:t>
      </w:r>
      <w:r w:rsidRPr="000E1DC7">
        <w:rPr>
          <w:rStyle w:val="Emphasis"/>
        </w:rPr>
        <w:t xml:space="preserve"> Earth-bound wealth </w:t>
      </w:r>
      <w:r w:rsidRPr="00AB1AE8">
        <w:rPr>
          <w:rStyle w:val="Emphasis"/>
          <w:highlight w:val="green"/>
        </w:rPr>
        <w:t>inequalities</w:t>
      </w:r>
      <w:r w:rsidRPr="000E1DC7">
        <w:rPr>
          <w:rStyle w:val="Emphasis"/>
        </w:rPr>
        <w:t xml:space="preserve"> and social relations into space </w:t>
      </w:r>
      <w:r w:rsidRPr="00AB1AE8">
        <w:rPr>
          <w:rStyle w:val="Emphasis"/>
          <w:highlight w:val="green"/>
        </w:rPr>
        <w:t>by siphoning off</w:t>
      </w:r>
      <w:r w:rsidRPr="000E1DC7">
        <w:rPr>
          <w:rStyle w:val="Emphasis"/>
        </w:rPr>
        <w:t xml:space="preserve"> extra-terrestrial </w:t>
      </w:r>
      <w:r w:rsidRPr="00AB1AE8">
        <w:rPr>
          <w:rStyle w:val="Emphasis"/>
          <w:highlight w:val="green"/>
        </w:rPr>
        <w:t>resources</w:t>
      </w:r>
      <w:r w:rsidRPr="000E1DC7">
        <w:rPr>
          <w:rStyle w:val="Emphasis"/>
        </w:rPr>
        <w:t>.</w:t>
      </w:r>
      <w:r w:rsidRPr="00AB1AE8">
        <w:rPr>
          <w:sz w:val="16"/>
        </w:rPr>
        <w:t xml:space="preserve"> By constructing their </w:t>
      </w:r>
      <w:proofErr w:type="spellStart"/>
      <w:r w:rsidRPr="00AB1AE8">
        <w:rPr>
          <w:sz w:val="16"/>
        </w:rPr>
        <w:t>endeavours</w:t>
      </w:r>
      <w:proofErr w:type="spellEnd"/>
      <w:r w:rsidRPr="00AB1AE8">
        <w:rPr>
          <w:sz w:val="16"/>
        </w:rPr>
        <w:t xml:space="preserve"> in ways that appeal to the common good, </w:t>
      </w:r>
      <w:proofErr w:type="spellStart"/>
      <w:r w:rsidRPr="00AB1AE8">
        <w:rPr>
          <w:sz w:val="16"/>
        </w:rPr>
        <w:t>NewSpace</w:t>
      </w:r>
      <w:proofErr w:type="spellEnd"/>
      <w:r w:rsidRPr="00AB1AE8">
        <w:rPr>
          <w:sz w:val="16"/>
        </w:rPr>
        <w:t xml:space="preserve"> actors are therefore concealing the reality of how commercial resource extraction serves the exclusive interests of their private shareholders at the expense of </w:t>
      </w:r>
      <w:proofErr w:type="gramStart"/>
      <w:r w:rsidRPr="00AB1AE8">
        <w:rPr>
          <w:sz w:val="16"/>
        </w:rPr>
        <w:t>the vast majority of</w:t>
      </w:r>
      <w:proofErr w:type="gramEnd"/>
      <w:r w:rsidRPr="00AB1AE8">
        <w:rPr>
          <w:sz w:val="16"/>
        </w:rPr>
        <w:t xml:space="preserve"> the global population.</w:t>
      </w:r>
    </w:p>
    <w:p w14:paraId="0ED438B4" w14:textId="77777777" w:rsidR="007048FD" w:rsidRDefault="007048FD" w:rsidP="007048FD">
      <w:pPr>
        <w:pStyle w:val="Heading4"/>
      </w:pPr>
      <w:r>
        <w:t xml:space="preserve">2] </w:t>
      </w:r>
      <w:r w:rsidRPr="0084794B">
        <w:t>Appropriation intrinsically guts deliberative procedures since it denies the owner’s permission for property rights, blocking one possible experience/form of communication from other groups</w:t>
      </w:r>
      <w:r>
        <w:t xml:space="preserve"> since it guts communal approaches</w:t>
      </w:r>
    </w:p>
    <w:p w14:paraId="7E9014F9" w14:textId="77777777" w:rsidR="007048FD" w:rsidRDefault="007048FD" w:rsidP="007048FD">
      <w:r>
        <w:t xml:space="preserve">Oxford. </w:t>
      </w:r>
      <w:proofErr w:type="spellStart"/>
      <w:r w:rsidRPr="007A49F5">
        <w:rPr>
          <w:rStyle w:val="Style13ptBold"/>
        </w:rPr>
        <w:t>Lexico</w:t>
      </w:r>
      <w:proofErr w:type="spellEnd"/>
      <w:r>
        <w:t>. Appropriation. https://www.lexico.com/en/definition/appropriation</w:t>
      </w:r>
    </w:p>
    <w:p w14:paraId="78818E83" w14:textId="77777777" w:rsidR="007048FD" w:rsidRDefault="007048FD" w:rsidP="007048FD">
      <w:pPr>
        <w:rPr>
          <w:rStyle w:val="StyleUnderline"/>
        </w:rPr>
      </w:pPr>
      <w:r w:rsidRPr="007A49F5">
        <w:rPr>
          <w:rStyle w:val="StyleUnderline"/>
        </w:rPr>
        <w:t xml:space="preserve">the </w:t>
      </w:r>
      <w:r w:rsidRPr="007A49F5">
        <w:rPr>
          <w:rStyle w:val="StyleUnderline"/>
          <w:highlight w:val="green"/>
        </w:rPr>
        <w:t>action of taking something for one's own use, typically without the owner's permission.</w:t>
      </w:r>
    </w:p>
    <w:p w14:paraId="52C06BC1" w14:textId="77777777" w:rsidR="007048FD" w:rsidRDefault="007048FD" w:rsidP="007048FD">
      <w:pPr>
        <w:pStyle w:val="Heading3"/>
      </w:pPr>
      <w:r>
        <w:t>1</w:t>
      </w:r>
    </w:p>
    <w:p w14:paraId="3AF2A0C2" w14:textId="77777777" w:rsidR="007048FD" w:rsidRDefault="007048FD" w:rsidP="007048FD">
      <w:pPr>
        <w:pStyle w:val="Heading4"/>
      </w:pPr>
      <w:r w:rsidRPr="00BB4AA7">
        <w:t xml:space="preserve">Interpretation: </w:t>
      </w:r>
      <w:r>
        <w:t>D</w:t>
      </w:r>
      <w:r w:rsidRPr="00BB4AA7">
        <w:t xml:space="preserve">ebaters must disclose all constructive speech docs open source with highlighting on the NDCA LD wiki within an hour after debating. </w:t>
      </w:r>
    </w:p>
    <w:p w14:paraId="090DFD8F" w14:textId="77777777" w:rsidR="007048FD" w:rsidRPr="00064030" w:rsidRDefault="007048FD" w:rsidP="007048FD">
      <w:r w:rsidRPr="00064030">
        <w:rPr>
          <w:noProof/>
        </w:rPr>
        <w:drawing>
          <wp:inline distT="0" distB="0" distL="0" distR="0" wp14:anchorId="03B934AA" wp14:editId="7326053E">
            <wp:extent cx="5943600" cy="3026410"/>
            <wp:effectExtent l="0" t="0" r="0" b="254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12"/>
                    <a:stretch>
                      <a:fillRect/>
                    </a:stretch>
                  </pic:blipFill>
                  <pic:spPr>
                    <a:xfrm>
                      <a:off x="0" y="0"/>
                      <a:ext cx="5943600" cy="3026410"/>
                    </a:xfrm>
                    <a:prstGeom prst="rect">
                      <a:avLst/>
                    </a:prstGeom>
                  </pic:spPr>
                </pic:pic>
              </a:graphicData>
            </a:graphic>
          </wp:inline>
        </w:drawing>
      </w:r>
    </w:p>
    <w:p w14:paraId="78C50A92" w14:textId="77777777" w:rsidR="007048FD" w:rsidRDefault="007048FD" w:rsidP="007048FD">
      <w:pPr>
        <w:pStyle w:val="Heading4"/>
      </w:pPr>
      <w:r w:rsidRPr="00BB4AA7">
        <w:t>Violation – you didn’t – I have screenshots</w:t>
      </w:r>
      <w:r>
        <w:t xml:space="preserve">. To clarify </w:t>
      </w:r>
      <w:proofErr w:type="spellStart"/>
      <w:r>
        <w:t>im</w:t>
      </w:r>
      <w:proofErr w:type="spellEnd"/>
      <w:r>
        <w:t xml:space="preserve"> not saying you </w:t>
      </w:r>
      <w:proofErr w:type="gramStart"/>
      <w:r>
        <w:t>have to</w:t>
      </w:r>
      <w:proofErr w:type="gramEnd"/>
      <w:r>
        <w:t xml:space="preserve"> </w:t>
      </w:r>
    </w:p>
    <w:p w14:paraId="3A338903" w14:textId="77777777" w:rsidR="007048FD" w:rsidRDefault="007048FD" w:rsidP="007048FD">
      <w:pPr>
        <w:pStyle w:val="Heading4"/>
      </w:pPr>
      <w:r>
        <w:t>opensource all analytics or narratives. Just cards with highlighting and tags.</w:t>
      </w:r>
    </w:p>
    <w:p w14:paraId="661C093C" w14:textId="77777777" w:rsidR="007048FD" w:rsidRPr="00C3703E" w:rsidRDefault="007048FD" w:rsidP="007048FD"/>
    <w:p w14:paraId="5C9B3822" w14:textId="77777777" w:rsidR="007048FD" w:rsidRPr="00BB4AA7" w:rsidRDefault="007048FD" w:rsidP="007048FD">
      <w:pPr>
        <w:pStyle w:val="Heading4"/>
      </w:pPr>
      <w:r>
        <w:t xml:space="preserve">A. </w:t>
      </w:r>
      <w:r w:rsidRPr="00BB4AA7">
        <w:rPr>
          <w:u w:val="single"/>
        </w:rPr>
        <w:t>Debate resource inequities</w:t>
      </w:r>
      <w:r w:rsidRPr="00BB4AA7">
        <w:t>—you’ll say people will steal cards, but that’s good—it’s the only way to truly level the playing field for students such as novices in under-privileged programs.</w:t>
      </w:r>
    </w:p>
    <w:p w14:paraId="49C55B6C" w14:textId="77777777" w:rsidR="007048FD" w:rsidRDefault="007048FD" w:rsidP="007048FD">
      <w:pPr>
        <w:pStyle w:val="Heading4"/>
      </w:pPr>
      <w:r w:rsidRPr="00BB4AA7">
        <w:t xml:space="preserve">B. Evidence ethics – open source is the only way to verify before </w:t>
      </w:r>
      <w:proofErr w:type="gramStart"/>
      <w:r w:rsidRPr="00BB4AA7">
        <w:t>round</w:t>
      </w:r>
      <w:proofErr w:type="gramEnd"/>
      <w:r w:rsidRPr="00BB4AA7">
        <w:t xml:space="preserve"> that cards aren’t miscut – </w:t>
      </w:r>
      <w:r>
        <w:t>otherwise</w:t>
      </w:r>
      <w:r w:rsidRPr="00BB4AA7">
        <w:t xml:space="preserve"> you could have highlighted unethically.  That’s a voter – maintaining ethical </w:t>
      </w:r>
      <w:proofErr w:type="spellStart"/>
      <w:r w:rsidRPr="00BB4AA7">
        <w:t>ev</w:t>
      </w:r>
      <w:proofErr w:type="spellEnd"/>
      <w:r w:rsidRPr="00BB4AA7">
        <w:t xml:space="preserve"> practices is key to being good academics and we should be able to verify you didn’t cheat</w:t>
      </w:r>
      <w:r>
        <w:t xml:space="preserve"> </w:t>
      </w:r>
    </w:p>
    <w:p w14:paraId="33512DBB" w14:textId="77777777" w:rsidR="007048FD" w:rsidRDefault="007048FD" w:rsidP="007048FD">
      <w:pPr>
        <w:pStyle w:val="Heading4"/>
      </w:pPr>
      <w:r>
        <w:t xml:space="preserve">C. Depth of clash – open source allows debaters to come up with more nuanced researched objections to their </w:t>
      </w:r>
      <w:proofErr w:type="gramStart"/>
      <w:r>
        <w:t>opponents</w:t>
      </w:r>
      <w:proofErr w:type="gramEnd"/>
      <w:r>
        <w:t xml:space="preserve"> evidence before the round at a much faster rate, which leads to the highest quality evidence comparison instead of guessing what was highlighted</w:t>
      </w:r>
    </w:p>
    <w:p w14:paraId="4C541D33" w14:textId="77777777" w:rsidR="007048FD" w:rsidRPr="00064030" w:rsidRDefault="007048FD" w:rsidP="007048FD"/>
    <w:p w14:paraId="51F10531" w14:textId="77777777" w:rsidR="007048FD" w:rsidRDefault="007048FD" w:rsidP="007048FD">
      <w:pPr>
        <w:pStyle w:val="Heading3"/>
      </w:pPr>
      <w:r>
        <w:t>2</w:t>
      </w:r>
    </w:p>
    <w:p w14:paraId="26611693" w14:textId="77777777" w:rsidR="007048FD" w:rsidRDefault="007048FD" w:rsidP="007048FD">
      <w:pPr>
        <w:pStyle w:val="Heading4"/>
      </w:pPr>
      <w:r>
        <w:t>Interpretation: If debaters wikis are not working then they must contact their opponent and let them know. To clarify, if a debater claims that their wiki is down/can’t disclose it is their obligation to send speech docs from previous rounds to the other debater</w:t>
      </w:r>
    </w:p>
    <w:p w14:paraId="75ABBCD9" w14:textId="77777777" w:rsidR="007048FD" w:rsidRDefault="007048FD" w:rsidP="007048FD">
      <w:pPr>
        <w:pStyle w:val="Heading4"/>
      </w:pPr>
      <w:r>
        <w:t xml:space="preserve">Violation – It’s pre- </w:t>
      </w:r>
      <w:proofErr w:type="spellStart"/>
      <w:r>
        <w:t>emptive</w:t>
      </w:r>
      <w:proofErr w:type="spellEnd"/>
    </w:p>
    <w:p w14:paraId="5878BA8E" w14:textId="77777777" w:rsidR="007048FD" w:rsidRDefault="007048FD" w:rsidP="007048FD">
      <w:pPr>
        <w:pStyle w:val="Heading4"/>
      </w:pPr>
      <w:r>
        <w:t xml:space="preserve">A] Time skew </w:t>
      </w:r>
    </w:p>
    <w:p w14:paraId="2A99BED1" w14:textId="77777777" w:rsidR="007048FD" w:rsidRDefault="007048FD" w:rsidP="007048FD">
      <w:pPr>
        <w:pStyle w:val="Heading4"/>
      </w:pPr>
      <w:r>
        <w:t>B] Accessibility</w:t>
      </w:r>
    </w:p>
    <w:p w14:paraId="673A1A9C" w14:textId="77777777" w:rsidR="007048FD" w:rsidRDefault="007048FD" w:rsidP="007048FD">
      <w:pPr>
        <w:pStyle w:val="Heading3"/>
      </w:pPr>
      <w:r>
        <w:t>3</w:t>
      </w:r>
    </w:p>
    <w:p w14:paraId="3B1BC5D6" w14:textId="77777777" w:rsidR="007048FD" w:rsidRDefault="007048FD" w:rsidP="007048FD">
      <w:pPr>
        <w:pStyle w:val="Heading4"/>
      </w:pPr>
      <w:r w:rsidRPr="004922EC">
        <w:t xml:space="preserve">Interpretation: the neg must not contest the </w:t>
      </w:r>
      <w:proofErr w:type="spellStart"/>
      <w:r w:rsidRPr="004922EC">
        <w:t>aff</w:t>
      </w:r>
      <w:proofErr w:type="spellEnd"/>
      <w:r w:rsidRPr="004922EC">
        <w:t xml:space="preserve"> framework, read arguments that contest the ethical validity of the </w:t>
      </w:r>
      <w:proofErr w:type="spellStart"/>
      <w:r w:rsidRPr="004922EC">
        <w:t>aff</w:t>
      </w:r>
      <w:proofErr w:type="spellEnd"/>
      <w:r w:rsidRPr="004922EC">
        <w:t xml:space="preserve"> standard, or read an alternative framework </w:t>
      </w:r>
    </w:p>
    <w:p w14:paraId="3381838D" w14:textId="77777777" w:rsidR="007048FD" w:rsidRPr="00064030" w:rsidRDefault="007048FD" w:rsidP="007048FD">
      <w:pPr>
        <w:pStyle w:val="Heading4"/>
      </w:pPr>
      <w:r>
        <w:t xml:space="preserve">Violation – It’s pre </w:t>
      </w:r>
      <w:proofErr w:type="spellStart"/>
      <w:r>
        <w:t>emptive</w:t>
      </w:r>
      <w:proofErr w:type="spellEnd"/>
      <w:r>
        <w:t xml:space="preserve">, reading FW hijacks, LBL on the FW, arguments that disprove our FW all violate. This does not include </w:t>
      </w:r>
      <w:proofErr w:type="gramStart"/>
      <w:r>
        <w:t>reps based</w:t>
      </w:r>
      <w:proofErr w:type="gramEnd"/>
      <w:r>
        <w:t xml:space="preserve"> arguments and those should be DTD</w:t>
      </w:r>
    </w:p>
    <w:p w14:paraId="0AA085C7" w14:textId="77777777" w:rsidR="007048FD" w:rsidRDefault="007048FD" w:rsidP="007048FD">
      <w:pPr>
        <w:pStyle w:val="Heading4"/>
      </w:pPr>
      <w:r w:rsidRPr="004922EC">
        <w:br/>
        <w:t>B</w:t>
      </w:r>
      <w:r>
        <w:t>]</w:t>
      </w:r>
      <w:r w:rsidRPr="004922EC">
        <w:t xml:space="preserve"> Strat skew – neg is reactive and can up-layer the </w:t>
      </w:r>
      <w:proofErr w:type="spellStart"/>
      <w:r w:rsidRPr="004922EC">
        <w:t>aff</w:t>
      </w:r>
      <w:proofErr w:type="spellEnd"/>
      <w:r w:rsidRPr="004922EC">
        <w:t xml:space="preserve"> on moral frameworks, procedurals, and discursive arguments – AFC levels the playing field by forcing the neg to commit to the </w:t>
      </w:r>
      <w:proofErr w:type="spellStart"/>
      <w:r w:rsidRPr="004922EC">
        <w:t>aff</w:t>
      </w:r>
      <w:proofErr w:type="spellEnd"/>
      <w:r w:rsidRPr="004922EC">
        <w:t xml:space="preserve"> on substance, which ensures the</w:t>
      </w:r>
      <w:r>
        <w:t xml:space="preserve"> 6 minutes of the</w:t>
      </w:r>
      <w:r w:rsidRPr="004922EC">
        <w:t xml:space="preserve"> AC matters</w:t>
      </w:r>
    </w:p>
    <w:p w14:paraId="4B38D6B2" w14:textId="77777777" w:rsidR="007048FD" w:rsidRDefault="007048FD" w:rsidP="007048FD">
      <w:pPr>
        <w:pStyle w:val="Heading4"/>
      </w:pPr>
      <w:r>
        <w:t xml:space="preserve">No RVI, violations are </w:t>
      </w:r>
      <w:proofErr w:type="gramStart"/>
      <w:r>
        <w:t>pre-emptive</w:t>
      </w:r>
      <w:proofErr w:type="gramEnd"/>
      <w:r>
        <w:t xml:space="preserve"> and you can just choose not to violate, the alternative would be 6 minutes on AFC and the neg wins every round</w:t>
      </w:r>
    </w:p>
    <w:p w14:paraId="5E91355E" w14:textId="77777777" w:rsidR="007048FD" w:rsidRPr="00064030" w:rsidRDefault="007048FD" w:rsidP="007048FD">
      <w:pPr>
        <w:pStyle w:val="Heading4"/>
      </w:pPr>
    </w:p>
    <w:p w14:paraId="5330E00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AB79D" w14:textId="77777777" w:rsidR="00CD32D3" w:rsidRDefault="00CD32D3" w:rsidP="007048FD">
      <w:pPr>
        <w:spacing w:after="0" w:line="240" w:lineRule="auto"/>
      </w:pPr>
      <w:r>
        <w:separator/>
      </w:r>
    </w:p>
  </w:endnote>
  <w:endnote w:type="continuationSeparator" w:id="0">
    <w:p w14:paraId="0175F22A" w14:textId="77777777" w:rsidR="00CD32D3" w:rsidRDefault="00CD32D3" w:rsidP="00704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E7781" w14:textId="77777777" w:rsidR="00CD32D3" w:rsidRDefault="00CD32D3" w:rsidP="007048FD">
      <w:pPr>
        <w:spacing w:after="0" w:line="240" w:lineRule="auto"/>
      </w:pPr>
      <w:r>
        <w:separator/>
      </w:r>
    </w:p>
  </w:footnote>
  <w:footnote w:type="continuationSeparator" w:id="0">
    <w:p w14:paraId="11541015" w14:textId="77777777" w:rsidR="00CD32D3" w:rsidRDefault="00CD32D3" w:rsidP="007048FD">
      <w:pPr>
        <w:spacing w:after="0" w:line="240" w:lineRule="auto"/>
      </w:pPr>
      <w:r>
        <w:continuationSeparator/>
      </w:r>
    </w:p>
  </w:footnote>
  <w:footnote w:id="1">
    <w:p w14:paraId="14A4112A" w14:textId="77777777" w:rsidR="007048FD" w:rsidRDefault="007048FD" w:rsidP="007048FD">
      <w:pPr>
        <w:pStyle w:val="FootnoteText"/>
      </w:pPr>
      <w:r>
        <w:rPr>
          <w:rStyle w:val="FootnoteReference"/>
        </w:rPr>
        <w:footnoteRef/>
      </w:r>
      <w:r>
        <w:t xml:space="preserve"> </w:t>
      </w:r>
      <w:r w:rsidRPr="007B47BE">
        <w:t>http://www.dictionary.com/browse/resolved</w:t>
      </w:r>
    </w:p>
  </w:footnote>
  <w:footnote w:id="2">
    <w:p w14:paraId="753332A0" w14:textId="77777777" w:rsidR="007048FD" w:rsidRDefault="007048FD" w:rsidP="007048FD">
      <w:pPr>
        <w:pStyle w:val="FootnoteText"/>
      </w:pPr>
      <w:r>
        <w:rPr>
          <w:rStyle w:val="FootnoteReference"/>
        </w:rPr>
        <w:footnoteRef/>
      </w:r>
      <w:r>
        <w:t xml:space="preserve"> </w:t>
      </w:r>
      <w:r w:rsidRPr="00992ECB">
        <w:t>http://www.dictionary.com/browse/affirm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7048FD"/>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048FD"/>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32D3"/>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2B1B8"/>
  <w15:chartTrackingRefBased/>
  <w15:docId w15:val="{2506E7C2-3371-4448-8BA3-36F5BAC0E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048FD"/>
    <w:rPr>
      <w:rFonts w:ascii="Calibri" w:hAnsi="Calibri" w:cs="Calibri"/>
    </w:rPr>
  </w:style>
  <w:style w:type="paragraph" w:styleId="Heading1">
    <w:name w:val="heading 1"/>
    <w:aliases w:val="Pocket"/>
    <w:basedOn w:val="Normal"/>
    <w:next w:val="Normal"/>
    <w:link w:val="Heading1Char"/>
    <w:qFormat/>
    <w:rsid w:val="007048F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048F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048F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Heading 2 Char2 Char,Heading 2 Char1 Char Char,Ch,small space,nonunderlined,no read,No Spacing211,No Spacing12,No Spacing2111,No Spacing5,tag,T, Ch,TAG,tags,ta,No Spacing1,No Spacing111111,Ch1"/>
    <w:basedOn w:val="Normal"/>
    <w:next w:val="Normal"/>
    <w:link w:val="Heading4Char"/>
    <w:uiPriority w:val="3"/>
    <w:unhideWhenUsed/>
    <w:qFormat/>
    <w:rsid w:val="007048F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048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48FD"/>
  </w:style>
  <w:style w:type="character" w:customStyle="1" w:styleId="Heading1Char">
    <w:name w:val="Heading 1 Char"/>
    <w:aliases w:val="Pocket Char"/>
    <w:basedOn w:val="DefaultParagraphFont"/>
    <w:link w:val="Heading1"/>
    <w:rsid w:val="007048F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048F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048FD"/>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Heading 2 Char2 Char Char,Heading 2 Char1 Char Char Char,Ch Char,small space Char,nonunderlined Char,no read Char,No Spacing211 Char,No Spacing12 Char,T Char"/>
    <w:basedOn w:val="DefaultParagraphFont"/>
    <w:link w:val="Heading4"/>
    <w:uiPriority w:val="3"/>
    <w:rsid w:val="007048F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7048F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048FD"/>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cite,8."/>
    <w:basedOn w:val="DefaultParagraphFont"/>
    <w:uiPriority w:val="6"/>
    <w:qFormat/>
    <w:rsid w:val="007048FD"/>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7048FD"/>
    <w:rPr>
      <w:color w:val="auto"/>
      <w:u w:val="none"/>
    </w:rPr>
  </w:style>
  <w:style w:type="character" w:styleId="FollowedHyperlink">
    <w:name w:val="FollowedHyperlink"/>
    <w:basedOn w:val="DefaultParagraphFont"/>
    <w:uiPriority w:val="99"/>
    <w:semiHidden/>
    <w:unhideWhenUsed/>
    <w:rsid w:val="007048FD"/>
    <w:rPr>
      <w:color w:val="auto"/>
      <w:u w:val="none"/>
    </w:rPr>
  </w:style>
  <w:style w:type="paragraph" w:customStyle="1" w:styleId="textbold">
    <w:name w:val="text bold"/>
    <w:basedOn w:val="Normal"/>
    <w:link w:val="Emphasis"/>
    <w:uiPriority w:val="7"/>
    <w:qFormat/>
    <w:rsid w:val="007048FD"/>
    <w:pP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7048FD"/>
    <w:rPr>
      <w:vertAlign w:val="superscript"/>
    </w:rPr>
  </w:style>
  <w:style w:type="paragraph" w:styleId="FootnoteText">
    <w:name w:val="footnote text"/>
    <w:basedOn w:val="Normal"/>
    <w:link w:val="FootnoteTextChar"/>
    <w:uiPriority w:val="99"/>
    <w:unhideWhenUsed/>
    <w:qFormat/>
    <w:rsid w:val="007048FD"/>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7048FD"/>
    <w:rPr>
      <w:rFonts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qm-manyworld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ir.info/2020/07/20/legal-black-holes-in-outer-space-the-regulation-of-private-space-companies/" TargetMode="External"/><Relationship Id="rId5" Type="http://schemas.openxmlformats.org/officeDocument/2006/relationships/webSettings" Target="webSettings.xml"/><Relationship Id="rId10" Type="http://schemas.openxmlformats.org/officeDocument/2006/relationships/hyperlink" Target="https://plato.stanford.edu/entries/simplicity/" TargetMode="External"/><Relationship Id="rId4" Type="http://schemas.openxmlformats.org/officeDocument/2006/relationships/settings" Target="settings.xml"/><Relationship Id="rId9" Type="http://schemas.openxmlformats.org/officeDocument/2006/relationships/hyperlink" Target="https://plato.stanford.edu/entries/epistemic-paradoxe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8</Pages>
  <Words>1936</Words>
  <Characters>11041</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2021-12-18T19:03:00Z</dcterms:created>
  <dcterms:modified xsi:type="dcterms:W3CDTF">2021-12-18T19:03:00Z</dcterms:modified>
</cp:coreProperties>
</file>