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064DF" w14:textId="77777777" w:rsidR="002C6087" w:rsidRDefault="002C6087" w:rsidP="002C6087">
      <w:pPr>
        <w:pStyle w:val="Heading4"/>
      </w:pPr>
      <w:r w:rsidRPr="004322BE">
        <w:t xml:space="preserve">The Meta-Ethic is </w:t>
      </w:r>
      <w:r w:rsidRPr="004322BE">
        <w:rPr>
          <w:u w:val="single"/>
        </w:rPr>
        <w:t>Moral Pluralism</w:t>
      </w:r>
      <w:r w:rsidRPr="004322BE">
        <w:t>; C</w:t>
      </w:r>
      <w:r>
        <w:t>lashing</w:t>
      </w:r>
      <w:r w:rsidRPr="004322BE">
        <w:t xml:space="preserve"> viewpoints does not require the </w:t>
      </w:r>
    </w:p>
    <w:p w14:paraId="0D0A7B7C" w14:textId="77777777" w:rsidR="002C6087" w:rsidRDefault="002C6087" w:rsidP="002C6087">
      <w:pPr>
        <w:pStyle w:val="Heading4"/>
      </w:pPr>
      <w:r w:rsidRPr="004322BE">
        <w:t xml:space="preserve">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662FFE8F" w14:textId="77777777" w:rsidR="002C6087" w:rsidRPr="00E1331E" w:rsidRDefault="002C6087" w:rsidP="002C6087">
      <w:pPr>
        <w:pStyle w:val="Heading4"/>
        <w:rPr>
          <w:rFonts w:cs="Calibri"/>
          <w:shd w:val="clear" w:color="auto" w:fill="FFFFFF"/>
          <w:lang w:eastAsia="zh-CN"/>
        </w:rPr>
      </w:pPr>
      <w:r>
        <w:t xml:space="preserve">1]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5A459E95" w14:textId="77777777" w:rsidR="002C6087" w:rsidRDefault="002C6087" w:rsidP="002C6087">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8" w:history="1">
        <w:r w:rsidRPr="00DA0018">
          <w:rPr>
            <w:rStyle w:val="Hyperlink"/>
            <w:sz w:val="16"/>
            <w:szCs w:val="16"/>
          </w:rPr>
          <w:t>https://plato.stanford.edu/entries/qm-manyworlds/</w:t>
        </w:r>
      </w:hyperlink>
    </w:p>
    <w:p w14:paraId="3BE18F19" w14:textId="77777777" w:rsidR="002C6087" w:rsidRPr="00E1331E" w:rsidRDefault="002C6087" w:rsidP="002C6087">
      <w:pPr>
        <w:rPr>
          <w:sz w:val="16"/>
          <w:szCs w:val="16"/>
        </w:rPr>
      </w:pPr>
      <w:r>
        <w:rPr>
          <w:sz w:val="16"/>
          <w:szCs w:val="16"/>
        </w:rPr>
        <w:t>-MWI: Multiple Worlds Interpretation</w:t>
      </w:r>
    </w:p>
    <w:p w14:paraId="573B8B2C" w14:textId="77777777" w:rsidR="002C6087" w:rsidRDefault="002C6087" w:rsidP="002C6087">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2256EFB4" w14:textId="77777777" w:rsidR="002C6087" w:rsidRDefault="002C6087" w:rsidP="002C6087">
      <w:pPr>
        <w:spacing w:after="0" w:line="240" w:lineRule="auto"/>
        <w:rPr>
          <w:rFonts w:eastAsia="Times New Roman"/>
          <w:b/>
          <w:color w:val="000000" w:themeColor="text1"/>
          <w:sz w:val="26"/>
          <w:szCs w:val="26"/>
          <w:u w:val="single"/>
          <w:shd w:val="clear" w:color="auto" w:fill="FFFFFF"/>
          <w:lang w:eastAsia="zh-CN"/>
        </w:rPr>
      </w:pPr>
    </w:p>
    <w:p w14:paraId="7C368243" w14:textId="77777777" w:rsidR="002C6087" w:rsidRPr="007A1F10" w:rsidRDefault="002C6087" w:rsidP="002C6087">
      <w:pPr>
        <w:pStyle w:val="Heading4"/>
      </w:pPr>
      <w:r>
        <w:t>2</w:t>
      </w:r>
      <w:r w:rsidRPr="007A1F10">
        <w:t xml:space="preserve">] </w:t>
      </w:r>
      <w:r>
        <w:t>Dogmatism Paradox</w:t>
      </w:r>
    </w:p>
    <w:p w14:paraId="5230352E" w14:textId="77777777" w:rsidR="002C6087" w:rsidRDefault="002C6087" w:rsidP="002C6087">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9" w:history="1">
        <w:r w:rsidRPr="00D20E15">
          <w:rPr>
            <w:rStyle w:val="Hyperlink"/>
          </w:rPr>
          <w:t>https://plato.stanford.edu/entries/epistemic-paradoxes/</w:t>
        </w:r>
      </w:hyperlink>
      <w:r>
        <w:t xml:space="preserve">. </w:t>
      </w:r>
      <w:proofErr w:type="spellStart"/>
      <w:r>
        <w:t>PeteZ</w:t>
      </w:r>
      <w:proofErr w:type="spellEnd"/>
    </w:p>
    <w:p w14:paraId="1E7514D5" w14:textId="77777777" w:rsidR="002C6087" w:rsidRDefault="002C6087" w:rsidP="002C6087">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0CACF12B" w14:textId="77777777" w:rsidR="002C6087" w:rsidRDefault="002C6087" w:rsidP="002C6087">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61ACC487" w14:textId="77777777" w:rsidR="002C6087" w:rsidRDefault="002C6087" w:rsidP="002C6087">
      <w:pPr>
        <w:ind w:left="720"/>
        <w:rPr>
          <w:sz w:val="14"/>
        </w:rPr>
      </w:pPr>
    </w:p>
    <w:p w14:paraId="3BFC5AF1" w14:textId="77777777" w:rsidR="002C6087" w:rsidRDefault="002C6087" w:rsidP="002C6087">
      <w:pPr>
        <w:ind w:left="720"/>
        <w:rPr>
          <w:sz w:val="14"/>
        </w:rPr>
      </w:pPr>
    </w:p>
    <w:p w14:paraId="5B39989B" w14:textId="77777777" w:rsidR="002C6087" w:rsidRDefault="002C6087" w:rsidP="002C6087">
      <w:pPr>
        <w:pStyle w:val="Heading4"/>
      </w:pPr>
      <w:r w:rsidRPr="000E44FE">
        <w:t xml:space="preserve">Negative arguments presuppose the </w:t>
      </w:r>
      <w:proofErr w:type="spellStart"/>
      <w:r w:rsidRPr="000E44FE">
        <w:t>aff</w:t>
      </w:r>
      <w:proofErr w:type="spellEnd"/>
      <w:r w:rsidRPr="000E44FE">
        <w:t xml:space="preserve"> being true since they begin with a descriptive premise about the affirmative such as the </w:t>
      </w:r>
      <w:proofErr w:type="spellStart"/>
      <w:r w:rsidRPr="000E44FE">
        <w:t>aff</w:t>
      </w:r>
      <w:proofErr w:type="spellEnd"/>
      <w:r w:rsidRPr="000E44FE">
        <w:t xml:space="preserve"> does x, and then justify why x is bad. However, if the </w:t>
      </w:r>
      <w:proofErr w:type="spellStart"/>
      <w:r w:rsidRPr="000E44FE">
        <w:t>aff</w:t>
      </w:r>
      <w:proofErr w:type="spellEnd"/>
      <w:r w:rsidRPr="000E44FE">
        <w:t xml:space="preserve"> does not have truth value, that entails the descriptive premise would also not have truth value, which is contradictory.</w:t>
      </w:r>
    </w:p>
    <w:p w14:paraId="4BA04FF8" w14:textId="77777777" w:rsidR="002C6087" w:rsidRDefault="002C6087" w:rsidP="002C6087"/>
    <w:p w14:paraId="6028B8E1" w14:textId="77777777" w:rsidR="002C6087" w:rsidRPr="004D59E4" w:rsidRDefault="002C6087" w:rsidP="002C6087"/>
    <w:p w14:paraId="15497D23" w14:textId="77777777" w:rsidR="002C6087" w:rsidRDefault="002C6087" w:rsidP="002C6087">
      <w:pPr>
        <w:pStyle w:val="Heading4"/>
      </w:pPr>
      <w:r>
        <w:t>3</w:t>
      </w:r>
      <w:r w:rsidRPr="00D24A24">
        <w:t xml:space="preserve">] </w:t>
      </w:r>
      <w:r>
        <w:t xml:space="preserve">Vote </w:t>
      </w:r>
      <w:proofErr w:type="spellStart"/>
      <w:r>
        <w:t>aff</w:t>
      </w:r>
      <w:proofErr w:type="spellEnd"/>
      <w:r>
        <w:t xml:space="preserve"> because it’s simple – evaluating responses to this is complicated so don’t</w:t>
      </w:r>
    </w:p>
    <w:p w14:paraId="3F5262AF" w14:textId="77777777" w:rsidR="002C6087" w:rsidRDefault="002C6087" w:rsidP="002C6087">
      <w:r w:rsidRPr="00D24A24">
        <w:rPr>
          <w:rStyle w:val="Style13ptBold"/>
        </w:rPr>
        <w:t>Baker 04’</w:t>
      </w:r>
      <w:r>
        <w:t xml:space="preserve"> [</w:t>
      </w:r>
      <w:r w:rsidRPr="00D24A24">
        <w:t xml:space="preserve">Baker, Alan, 10-29-2004, "Simplicity (Stanford Encyclopedia of Philosophy)," </w:t>
      </w:r>
      <w:hyperlink r:id="rId10" w:history="1">
        <w:r w:rsidRPr="009B606B">
          <w:rPr>
            <w:rStyle w:val="Hyperlink"/>
          </w:rPr>
          <w:t>https://plato.stanford.edu/entries/simplicity/</w:t>
        </w:r>
      </w:hyperlink>
      <w:r>
        <w:t>]</w:t>
      </w:r>
    </w:p>
    <w:p w14:paraId="56A0AB8A" w14:textId="77777777" w:rsidR="002C6087" w:rsidRDefault="002C6087" w:rsidP="002C6087">
      <w:pPr>
        <w:rPr>
          <w:sz w:val="8"/>
        </w:rPr>
      </w:pPr>
      <w:r w:rsidRPr="00D24A24">
        <w:rPr>
          <w:sz w:val="8"/>
        </w:rPr>
        <w:lastRenderedPageBreak/>
        <w:t xml:space="preserve">With respect to question (ii), there is an important distinction to be made between two sorts of simplicity principle. </w:t>
      </w:r>
      <w:r w:rsidRPr="00D24A24">
        <w:rPr>
          <w:rStyle w:val="StyleUnderline"/>
          <w:highlight w:val="green"/>
        </w:rPr>
        <w:t>Occam's Razor</w:t>
      </w:r>
      <w:r w:rsidRPr="00D24A24">
        <w:rPr>
          <w:sz w:val="8"/>
        </w:rPr>
        <w:t xml:space="preserve"> may be formulated </w:t>
      </w:r>
      <w:r w:rsidRPr="00D24A24">
        <w:rPr>
          <w:rStyle w:val="StyleUnderline"/>
          <w:highlight w:val="green"/>
        </w:rPr>
        <w:t>as an epistemic principle: if theory T is simpler than theory T*, then it is rational (other things being equal) to believe T rather than T*.</w:t>
      </w:r>
      <w:r w:rsidRPr="00D24A24">
        <w:rPr>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D24A24">
        <w:rPr>
          <w:rStyle w:val="StyleUnderline"/>
          <w:highlight w:val="green"/>
        </w:rPr>
        <w:t>“Don't multiply postulations beyond necessity</w:t>
      </w:r>
      <w:r w:rsidRPr="00D24A24">
        <w:rPr>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6CE1B069" w14:textId="77777777" w:rsidR="002C6087" w:rsidRDefault="002C6087" w:rsidP="002C6087">
      <w:pPr>
        <w:rPr>
          <w:sz w:val="8"/>
        </w:rPr>
      </w:pPr>
    </w:p>
    <w:p w14:paraId="29399FD6" w14:textId="77777777" w:rsidR="002C6087" w:rsidRPr="00516CCF" w:rsidRDefault="002C6087" w:rsidP="002C6087">
      <w:pPr>
        <w:rPr>
          <w:sz w:val="8"/>
        </w:rPr>
      </w:pPr>
    </w:p>
    <w:p w14:paraId="22B5999A" w14:textId="77777777" w:rsidR="002C6087" w:rsidRPr="00DE12F0" w:rsidRDefault="002C6087" w:rsidP="002C6087">
      <w:pPr>
        <w:pStyle w:val="Heading4"/>
        <w:rPr>
          <w:rFonts w:asciiTheme="minorHAnsi" w:hAnsiTheme="minorHAnsi" w:cstheme="minorHAnsi"/>
        </w:rPr>
      </w:pPr>
      <w:r>
        <w:rPr>
          <w:rFonts w:asciiTheme="majorHAnsi" w:hAnsiTheme="majorHAnsi" w:cstheme="majorHAnsi"/>
        </w:rPr>
        <w:t xml:space="preserve">4] </w:t>
      </w:r>
      <w:r w:rsidRPr="00DE12F0">
        <w:rPr>
          <w:rFonts w:asciiTheme="minorHAnsi" w:hAnsiTheme="minorHAnsi" w:cstheme="minorHAnsi"/>
          <w:u w:val="single"/>
        </w:rPr>
        <w:t>Empirics</w:t>
      </w:r>
      <w:r w:rsidRPr="00DE12F0">
        <w:rPr>
          <w:rFonts w:asciiTheme="minorHAnsi" w:hAnsiTheme="minorHAnsi" w:cstheme="minorHAnsi"/>
        </w:rPr>
        <w:t>- Quantum superposition proves different ethics can exist simultaneously.</w:t>
      </w:r>
    </w:p>
    <w:p w14:paraId="2BD28003" w14:textId="77777777" w:rsidR="002C6087" w:rsidRPr="00DE12F0" w:rsidRDefault="002C6087" w:rsidP="002C6087">
      <w:pPr>
        <w:rPr>
          <w:rFonts w:asciiTheme="minorHAnsi" w:hAnsiTheme="minorHAnsi" w:cstheme="minorHAnsi"/>
        </w:rPr>
      </w:pPr>
      <w:r w:rsidRPr="00DE12F0">
        <w:rPr>
          <w:rStyle w:val="Style13ptBold"/>
          <w:rFonts w:asciiTheme="minorHAnsi" w:hAnsiTheme="minorHAnsi" w:cstheme="minorHAnsi"/>
        </w:rPr>
        <w:t>MIT ’19</w:t>
      </w:r>
      <w:r w:rsidRPr="00DE12F0">
        <w:rPr>
          <w:rFonts w:asciiTheme="minorHAnsi" w:hAnsiTheme="minorHAnsi" w:cstheme="minorHAnsi"/>
        </w:rPr>
        <w:t xml:space="preserve"> (Emerging Technology from the </w:t>
      </w:r>
      <w:proofErr w:type="spellStart"/>
      <w:r w:rsidRPr="00DE12F0">
        <w:rPr>
          <w:rFonts w:asciiTheme="minorHAnsi" w:hAnsiTheme="minorHAnsi" w:cstheme="minorHAnsi"/>
        </w:rPr>
        <w:t>arXiv</w:t>
      </w:r>
      <w:proofErr w:type="spellEnd"/>
      <w:r w:rsidRPr="00DE12F0">
        <w:rPr>
          <w:rFonts w:asciiTheme="minorHAnsi" w:hAnsiTheme="minorHAnsi" w:cstheme="minorHAnsi"/>
        </w:rPr>
        <w:t xml:space="preserve"> archive page; Covers latest ideas from blog post about </w:t>
      </w:r>
      <w:proofErr w:type="spellStart"/>
      <w:r w:rsidRPr="00DE12F0">
        <w:rPr>
          <w:rFonts w:asciiTheme="minorHAnsi" w:hAnsiTheme="minorHAnsi" w:cstheme="minorHAnsi"/>
        </w:rPr>
        <w:t>arXiv</w:t>
      </w:r>
      <w:proofErr w:type="spellEnd"/>
      <w:r w:rsidRPr="00DE12F0">
        <w:rPr>
          <w:rFonts w:asciiTheme="minorHAnsi" w:hAnsiTheme="minorHAnsi" w:cstheme="minorHAnsi"/>
        </w:rPr>
        <w:t xml:space="preserve">; 03/12/2019; “Emerging Technology from the </w:t>
      </w:r>
      <w:proofErr w:type="spellStart"/>
      <w:r w:rsidRPr="00DE12F0">
        <w:rPr>
          <w:rFonts w:asciiTheme="minorHAnsi" w:hAnsiTheme="minorHAnsi" w:cstheme="minorHAnsi"/>
        </w:rPr>
        <w:t>arXiv</w:t>
      </w:r>
      <w:proofErr w:type="spellEnd"/>
      <w:r w:rsidRPr="00DE12F0">
        <w:rPr>
          <w:rFonts w:asciiTheme="minorHAnsi" w:hAnsiTheme="minorHAnsi" w:cstheme="minorHAnsi"/>
        </w:rPr>
        <w:t xml:space="preserve"> archive page”; </w:t>
      </w:r>
      <w:hyperlink r:id="rId11" w:history="1">
        <w:r w:rsidRPr="00DE12F0">
          <w:rPr>
            <w:rStyle w:val="Hyperlink"/>
            <w:rFonts w:asciiTheme="minorHAnsi" w:hAnsiTheme="minorHAnsi" w:cstheme="minorHAnsi"/>
          </w:rPr>
          <w:t>https://www.technologyreview.com/2019/03/12/136684/a-quantum-experiment-suggests-theres-no-such-thing-as-objective-reality/</w:t>
        </w:r>
      </w:hyperlink>
      <w:r w:rsidRPr="00DE12F0">
        <w:rPr>
          <w:rFonts w:asciiTheme="minorHAnsi" w:hAnsiTheme="minorHAnsi" w:cstheme="minorHAnsi"/>
        </w:rPr>
        <w:t xml:space="preserve">; </w:t>
      </w:r>
      <w:r w:rsidRPr="00DE12F0">
        <w:rPr>
          <w:rFonts w:asciiTheme="minorHAnsi" w:hAnsiTheme="minorHAnsi" w:cstheme="minorHAnsi"/>
          <w:i/>
        </w:rPr>
        <w:t>MIT Technology Review</w:t>
      </w:r>
      <w:r w:rsidRPr="00DE12F0">
        <w:rPr>
          <w:rFonts w:asciiTheme="minorHAnsi" w:hAnsiTheme="minorHAnsi" w:cstheme="minorHAnsi"/>
        </w:rPr>
        <w:t xml:space="preserve">; accessed: 11/19/2020; </w:t>
      </w:r>
      <w:proofErr w:type="spellStart"/>
      <w:r w:rsidRPr="00DE12F0">
        <w:rPr>
          <w:rFonts w:asciiTheme="minorHAnsi" w:hAnsiTheme="minorHAnsi" w:cstheme="minorHAnsi"/>
        </w:rPr>
        <w:t>MohulA</w:t>
      </w:r>
      <w:proofErr w:type="spellEnd"/>
      <w:r w:rsidRPr="00DE12F0">
        <w:rPr>
          <w:rFonts w:asciiTheme="minorHAnsi" w:hAnsiTheme="minorHAnsi" w:cstheme="minorHAnsi"/>
        </w:rPr>
        <w:t>)</w:t>
      </w:r>
    </w:p>
    <w:p w14:paraId="4585CF7A" w14:textId="77777777" w:rsidR="002C6087" w:rsidRDefault="002C6087" w:rsidP="002C6087">
      <w:pPr>
        <w:rPr>
          <w:rFonts w:asciiTheme="minorHAnsi" w:hAnsiTheme="minorHAnsi" w:cstheme="minorHAnsi"/>
          <w:sz w:val="16"/>
        </w:rPr>
      </w:pPr>
      <w:r w:rsidRPr="00DE12F0">
        <w:rPr>
          <w:rFonts w:asciiTheme="minorHAnsi" w:hAnsiTheme="minorHAnsi" w:cstheme="minorHAnsi"/>
          <w:sz w:val="16"/>
        </w:rPr>
        <w:t xml:space="preserve">Back </w:t>
      </w:r>
      <w:r w:rsidRPr="00DE12F0">
        <w:rPr>
          <w:rStyle w:val="StyleUnderline"/>
          <w:rFonts w:asciiTheme="minorHAnsi" w:hAnsiTheme="minorHAnsi" w:cstheme="minorHAnsi"/>
        </w:rPr>
        <w:t>in 1961, the Nobel Prize–winning physicist Eugene Wigner outlined a thought experiment that demonstrated</w:t>
      </w:r>
      <w:r w:rsidRPr="00DE12F0">
        <w:rPr>
          <w:rFonts w:asciiTheme="minorHAnsi" w:hAnsiTheme="minorHAnsi" w:cstheme="minorHAnsi"/>
          <w:sz w:val="16"/>
        </w:rPr>
        <w:t xml:space="preserve"> one of the </w:t>
      </w:r>
      <w:r w:rsidRPr="00DE12F0">
        <w:rPr>
          <w:rStyle w:val="StyleUnderline"/>
          <w:rFonts w:asciiTheme="minorHAnsi" w:hAnsiTheme="minorHAnsi" w:cstheme="minorHAnsi"/>
        </w:rPr>
        <w:t xml:space="preserve">lesser-known </w:t>
      </w:r>
      <w:r w:rsidRPr="00DE12F0">
        <w:rPr>
          <w:rStyle w:val="Emphasis"/>
          <w:rFonts w:asciiTheme="minorHAnsi" w:hAnsiTheme="minorHAnsi" w:cstheme="minorHAnsi"/>
        </w:rPr>
        <w:t>paradoxes of quantum mechanics</w:t>
      </w:r>
      <w:r w:rsidRPr="00DE12F0">
        <w:rPr>
          <w:rFonts w:asciiTheme="minorHAnsi" w:hAnsiTheme="minorHAnsi" w:cstheme="minorHAnsi"/>
          <w:sz w:val="16"/>
        </w:rPr>
        <w:t xml:space="preserve">. The experiment shows how </w:t>
      </w:r>
      <w:r w:rsidRPr="00DE12F0">
        <w:rPr>
          <w:rStyle w:val="StyleUnderline"/>
          <w:rFonts w:asciiTheme="minorHAnsi" w:hAnsiTheme="minorHAnsi" w:cstheme="minorHAnsi"/>
        </w:rPr>
        <w:t xml:space="preserve">the strange nature of the </w:t>
      </w:r>
      <w:r w:rsidRPr="00DE12F0">
        <w:rPr>
          <w:rStyle w:val="StyleUnderline"/>
          <w:rFonts w:asciiTheme="minorHAnsi" w:hAnsiTheme="minorHAnsi" w:cstheme="minorHAnsi"/>
          <w:highlight w:val="green"/>
        </w:rPr>
        <w:t>universe allows</w:t>
      </w:r>
      <w:r w:rsidRPr="00DE12F0">
        <w:rPr>
          <w:rFonts w:asciiTheme="minorHAnsi" w:hAnsiTheme="minorHAnsi" w:cstheme="minorHAnsi"/>
          <w:sz w:val="16"/>
        </w:rPr>
        <w:t xml:space="preserve"> two </w:t>
      </w:r>
      <w:r w:rsidRPr="00DE12F0">
        <w:rPr>
          <w:rStyle w:val="Emphasis"/>
          <w:rFonts w:asciiTheme="minorHAnsi" w:hAnsiTheme="minorHAnsi" w:cstheme="minorHAnsi"/>
          <w:highlight w:val="green"/>
        </w:rPr>
        <w:t>observers</w:t>
      </w:r>
      <w:r w:rsidRPr="00DE12F0">
        <w:rPr>
          <w:rFonts w:asciiTheme="minorHAnsi" w:hAnsiTheme="minorHAnsi" w:cstheme="minorHAnsi"/>
          <w:sz w:val="16"/>
        </w:rPr>
        <w:t>—say, Wigner and Wigner’s friend—</w:t>
      </w:r>
      <w:r w:rsidRPr="00DE12F0">
        <w:rPr>
          <w:rStyle w:val="Emphasis"/>
          <w:rFonts w:asciiTheme="minorHAnsi" w:hAnsiTheme="minorHAnsi" w:cstheme="minorHAnsi"/>
          <w:highlight w:val="green"/>
        </w:rPr>
        <w:t>to experience</w:t>
      </w:r>
      <w:r w:rsidRPr="00DE12F0">
        <w:rPr>
          <w:rStyle w:val="StyleUnderline"/>
          <w:rFonts w:asciiTheme="minorHAnsi" w:hAnsiTheme="minorHAnsi" w:cstheme="minorHAnsi"/>
          <w:highlight w:val="green"/>
        </w:rPr>
        <w:t xml:space="preserve"> </w:t>
      </w:r>
      <w:r w:rsidRPr="00DE12F0">
        <w:rPr>
          <w:rStyle w:val="Emphasis"/>
          <w:rFonts w:asciiTheme="minorHAnsi" w:hAnsiTheme="minorHAnsi" w:cstheme="minorHAnsi"/>
          <w:highlight w:val="green"/>
        </w:rPr>
        <w:t>different realities</w:t>
      </w:r>
      <w:r w:rsidRPr="00DE12F0">
        <w:rPr>
          <w:rStyle w:val="StyleUnderline"/>
          <w:rFonts w:asciiTheme="minorHAnsi" w:hAnsiTheme="minorHAnsi" w:cstheme="minorHAnsi"/>
        </w:rPr>
        <w:t xml:space="preserve">. </w:t>
      </w:r>
      <w:r w:rsidRPr="00DE12F0">
        <w:rPr>
          <w:rFonts w:asciiTheme="minorHAnsi" w:hAnsiTheme="minorHAnsi" w:cstheme="minorHAnsi"/>
          <w:sz w:val="16"/>
        </w:rPr>
        <w:t xml:space="preserve">Since then, physicists have used </w:t>
      </w:r>
      <w:r w:rsidRPr="00DE12F0">
        <w:rPr>
          <w:rStyle w:val="StyleUnderline"/>
          <w:rFonts w:asciiTheme="minorHAnsi" w:hAnsiTheme="minorHAnsi" w:cstheme="minorHAnsi"/>
        </w:rPr>
        <w:t>the</w:t>
      </w:r>
      <w:r w:rsidRPr="00DE12F0">
        <w:rPr>
          <w:rFonts w:asciiTheme="minorHAnsi" w:hAnsiTheme="minorHAnsi" w:cstheme="minorHAnsi"/>
          <w:sz w:val="16"/>
        </w:rPr>
        <w:t xml:space="preserve"> “Wigner’s Friend”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to </w:t>
      </w:r>
      <w:r w:rsidRPr="00DE12F0">
        <w:rPr>
          <w:rStyle w:val="StyleUnderline"/>
          <w:rFonts w:asciiTheme="minorHAnsi" w:hAnsiTheme="minorHAnsi" w:cstheme="minorHAnsi"/>
        </w:rPr>
        <w:t>explore the nature of measurement</w:t>
      </w:r>
      <w:r w:rsidRPr="00DE12F0">
        <w:rPr>
          <w:rFonts w:asciiTheme="minorHAnsi" w:hAnsiTheme="minorHAnsi" w:cstheme="minorHAnsi"/>
          <w:sz w:val="16"/>
        </w:rPr>
        <w:t xml:space="preserve"> and to argue over whether objective facts can exist. That’s important because </w:t>
      </w:r>
      <w:r w:rsidRPr="00DE12F0">
        <w:rPr>
          <w:rStyle w:val="StyleUnderline"/>
          <w:rFonts w:asciiTheme="minorHAnsi" w:hAnsiTheme="minorHAnsi" w:cstheme="minorHAnsi"/>
        </w:rPr>
        <w:t xml:space="preserve">scientists carry out experiments to establish objective facts. But if they experience different realities, the argument goes, </w:t>
      </w:r>
      <w:r w:rsidRPr="00DE12F0">
        <w:rPr>
          <w:rStyle w:val="Emphasis"/>
          <w:rFonts w:asciiTheme="minorHAnsi" w:hAnsiTheme="minorHAnsi" w:cstheme="minorHAnsi"/>
        </w:rPr>
        <w:t xml:space="preserve">how can they agree on what these facts might be? </w:t>
      </w:r>
      <w:r w:rsidRPr="00DE12F0">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DE12F0">
        <w:rPr>
          <w:rStyle w:val="StyleUnderline"/>
          <w:rFonts w:asciiTheme="minorHAnsi" w:hAnsiTheme="minorHAnsi" w:cstheme="minorHAnsi"/>
        </w:rPr>
        <w:t>recent advances in quantum technologies</w:t>
      </w:r>
      <w:r w:rsidRPr="00DE12F0">
        <w:rPr>
          <w:rFonts w:asciiTheme="minorHAnsi" w:hAnsiTheme="minorHAnsi" w:cstheme="minorHAnsi"/>
          <w:sz w:val="16"/>
        </w:rPr>
        <w:t xml:space="preserve"> have </w:t>
      </w:r>
      <w:r w:rsidRPr="00DE12F0">
        <w:rPr>
          <w:rStyle w:val="StyleUnderline"/>
          <w:rFonts w:asciiTheme="minorHAnsi" w:hAnsiTheme="minorHAnsi" w:cstheme="minorHAnsi"/>
        </w:rPr>
        <w:t>made it possible to reproduce</w:t>
      </w:r>
      <w:r w:rsidRPr="00DE12F0">
        <w:rPr>
          <w:rFonts w:asciiTheme="minorHAnsi" w:hAnsiTheme="minorHAnsi" w:cstheme="minorHAnsi"/>
          <w:sz w:val="16"/>
        </w:rPr>
        <w:t xml:space="preserve"> the Wigner’s Friend test in a </w:t>
      </w:r>
      <w:r w:rsidRPr="00DE12F0">
        <w:rPr>
          <w:rStyle w:val="StyleUnderline"/>
          <w:rFonts w:asciiTheme="minorHAnsi" w:hAnsiTheme="minorHAnsi" w:cstheme="minorHAnsi"/>
        </w:rPr>
        <w:t>real experiment</w:t>
      </w:r>
      <w:r w:rsidRPr="00DE12F0">
        <w:rPr>
          <w:rFonts w:asciiTheme="minorHAnsi" w:hAnsiTheme="minorHAnsi" w:cstheme="minorHAnsi"/>
          <w:sz w:val="16"/>
        </w:rPr>
        <w:t xml:space="preserve">. In other words, </w:t>
      </w:r>
      <w:r w:rsidRPr="00DE12F0">
        <w:rPr>
          <w:rStyle w:val="Emphasis"/>
          <w:rFonts w:asciiTheme="minorHAnsi" w:hAnsiTheme="minorHAnsi" w:cstheme="minorHAnsi"/>
        </w:rPr>
        <w:t>it ought to be possible to create different realities and compare them</w:t>
      </w:r>
      <w:r w:rsidRPr="00DE12F0">
        <w:rPr>
          <w:rFonts w:asciiTheme="minorHAnsi" w:hAnsiTheme="minorHAnsi" w:cstheme="minorHAnsi"/>
          <w:sz w:val="16"/>
        </w:rPr>
        <w:t xml:space="preserve"> in the lab to find out whether they can be reconciled. And today, Massimiliano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at Heriot-Watt University in Edinburgh and a few colleagues say they have performed </w:t>
      </w:r>
      <w:r w:rsidRPr="00DE12F0">
        <w:rPr>
          <w:rStyle w:val="StyleUnderline"/>
          <w:rFonts w:asciiTheme="minorHAnsi" w:hAnsiTheme="minorHAnsi" w:cstheme="minorHAnsi"/>
        </w:rPr>
        <w:t>this experiment</w:t>
      </w:r>
      <w:r w:rsidRPr="00DE12F0">
        <w:rPr>
          <w:rFonts w:asciiTheme="minorHAnsi" w:hAnsiTheme="minorHAnsi" w:cstheme="minorHAnsi"/>
          <w:sz w:val="16"/>
        </w:rPr>
        <w:t xml:space="preserve"> for the first time: they have </w:t>
      </w:r>
      <w:r w:rsidRPr="00DE12F0">
        <w:rPr>
          <w:rStyle w:val="StyleUnderline"/>
          <w:rFonts w:asciiTheme="minorHAnsi" w:hAnsiTheme="minorHAnsi" w:cstheme="minorHAnsi"/>
        </w:rPr>
        <w:t>created different realities and compared them</w:t>
      </w:r>
      <w:r w:rsidRPr="00DE12F0">
        <w:rPr>
          <w:rFonts w:asciiTheme="minorHAnsi" w:hAnsiTheme="minorHAnsi" w:cstheme="minorHAnsi"/>
          <w:sz w:val="16"/>
        </w:rPr>
        <w:t>. Their conclusion is that Wigner was correct—</w:t>
      </w:r>
      <w:r w:rsidRPr="00DE12F0">
        <w:rPr>
          <w:rStyle w:val="StyleUnderline"/>
          <w:rFonts w:asciiTheme="minorHAnsi" w:hAnsiTheme="minorHAnsi" w:cstheme="minorHAnsi"/>
        </w:rPr>
        <w:t xml:space="preserve">these realities can be made irreconcilable so that </w:t>
      </w:r>
      <w:r w:rsidRPr="00DE12F0">
        <w:rPr>
          <w:rStyle w:val="Emphasis"/>
          <w:rFonts w:asciiTheme="minorHAnsi" w:hAnsiTheme="minorHAnsi" w:cstheme="minorHAnsi"/>
        </w:rPr>
        <w:t>it is impossible to agree on objective facts</w:t>
      </w:r>
      <w:r w:rsidRPr="00DE12F0">
        <w:rPr>
          <w:rStyle w:val="StyleUnderline"/>
          <w:rFonts w:asciiTheme="minorHAnsi" w:hAnsiTheme="minorHAnsi" w:cstheme="minorHAnsi"/>
        </w:rPr>
        <w:t xml:space="preserve"> about an experiment. </w:t>
      </w:r>
      <w:r w:rsidRPr="00DE12F0">
        <w:rPr>
          <w:rFonts w:asciiTheme="minorHAnsi" w:hAnsiTheme="minorHAnsi" w:cstheme="minorHAnsi"/>
          <w:sz w:val="16"/>
        </w:rPr>
        <w:t xml:space="preserve">Wigner’s original </w:t>
      </w:r>
      <w:r w:rsidRPr="00DE12F0">
        <w:rPr>
          <w:rStyle w:val="StyleUnderline"/>
          <w:rFonts w:asciiTheme="minorHAnsi" w:hAnsiTheme="minorHAnsi" w:cstheme="minorHAnsi"/>
        </w:rPr>
        <w:t>thought experiment</w:t>
      </w:r>
      <w:r w:rsidRPr="00DE12F0">
        <w:rPr>
          <w:rFonts w:asciiTheme="minorHAnsi" w:hAnsiTheme="minorHAnsi" w:cstheme="minorHAnsi"/>
          <w:sz w:val="16"/>
        </w:rPr>
        <w:t xml:space="preserve"> is straightforward in principle. It begins with a single polarized photon that, when measured, </w:t>
      </w:r>
      <w:r w:rsidRPr="00DE12F0">
        <w:rPr>
          <w:rStyle w:val="StyleUnderline"/>
          <w:rFonts w:asciiTheme="minorHAnsi" w:hAnsiTheme="minorHAnsi" w:cstheme="minorHAnsi"/>
        </w:rPr>
        <w:t>can have either a horizontal polarization or a vertical polarization</w:t>
      </w:r>
      <w:r w:rsidRPr="00DE12F0">
        <w:rPr>
          <w:rFonts w:asciiTheme="minorHAnsi" w:hAnsiTheme="minorHAnsi" w:cstheme="minorHAnsi"/>
          <w:sz w:val="16"/>
        </w:rPr>
        <w:t xml:space="preserve">. But before the measurement, </w:t>
      </w:r>
      <w:r w:rsidRPr="00DE12F0">
        <w:rPr>
          <w:rStyle w:val="StyleUnderline"/>
          <w:rFonts w:asciiTheme="minorHAnsi" w:hAnsiTheme="minorHAnsi" w:cstheme="minorHAnsi"/>
          <w:highlight w:val="green"/>
        </w:rPr>
        <w:t>according to</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laws of quantum mechanics</w:t>
      </w:r>
      <w:r w:rsidRPr="00DE12F0">
        <w:rPr>
          <w:rStyle w:val="StyleUnderline"/>
          <w:rFonts w:asciiTheme="minorHAnsi" w:hAnsiTheme="minorHAnsi" w:cstheme="minorHAnsi"/>
        </w:rPr>
        <w:t xml:space="preserve">, the </w:t>
      </w:r>
      <w:r w:rsidRPr="00DE12F0">
        <w:rPr>
          <w:rStyle w:val="StyleUnderline"/>
          <w:rFonts w:asciiTheme="minorHAnsi" w:hAnsiTheme="minorHAnsi" w:cstheme="minorHAnsi"/>
          <w:highlight w:val="green"/>
        </w:rPr>
        <w:t xml:space="preserve">photon exists in both </w:t>
      </w:r>
      <w:r w:rsidRPr="00DE12F0">
        <w:rPr>
          <w:rStyle w:val="Emphasis"/>
          <w:rFonts w:asciiTheme="minorHAnsi" w:hAnsiTheme="minorHAnsi" w:cstheme="minorHAnsi"/>
          <w:highlight w:val="green"/>
        </w:rPr>
        <w:t>polarization states at the same time</w:t>
      </w:r>
      <w:r w:rsidRPr="00DE12F0">
        <w:rPr>
          <w:rFonts w:asciiTheme="minorHAnsi" w:hAnsiTheme="minorHAnsi" w:cstheme="minorHAnsi"/>
          <w:sz w:val="16"/>
        </w:rPr>
        <w:t>—</w:t>
      </w:r>
      <w:r w:rsidRPr="00DE12F0">
        <w:rPr>
          <w:rStyle w:val="Emphasis"/>
          <w:rFonts w:asciiTheme="minorHAnsi" w:hAnsiTheme="minorHAnsi" w:cstheme="minorHAnsi"/>
        </w:rPr>
        <w:t xml:space="preserve">a so-called </w:t>
      </w:r>
      <w:r w:rsidRPr="00DE12F0">
        <w:rPr>
          <w:rStyle w:val="Emphasis"/>
          <w:rFonts w:asciiTheme="minorHAnsi" w:hAnsiTheme="minorHAnsi" w:cstheme="minorHAnsi"/>
          <w:highlight w:val="green"/>
        </w:rPr>
        <w:t>superposition</w:t>
      </w:r>
      <w:r w:rsidRPr="00DE12F0">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DE12F0">
        <w:rPr>
          <w:rStyle w:val="StyleUnderline"/>
          <w:rFonts w:asciiTheme="minorHAnsi" w:hAnsiTheme="minorHAnsi" w:cstheme="minorHAnsi"/>
        </w:rPr>
        <w:t>Wigner can even perform an experiment to determine whether this superposition exists or not</w:t>
      </w:r>
      <w:r w:rsidRPr="00DE12F0">
        <w:rPr>
          <w:rFonts w:asciiTheme="minorHAnsi" w:hAnsiTheme="minorHAnsi" w:cstheme="minorHAnsi"/>
          <w:sz w:val="16"/>
        </w:rPr>
        <w:t xml:space="preserve">. </w:t>
      </w:r>
      <w:r w:rsidRPr="00DE12F0">
        <w:rPr>
          <w:rStyle w:val="StyleUnderline"/>
          <w:rFonts w:asciiTheme="minorHAnsi" w:hAnsiTheme="minorHAnsi" w:cstheme="minorHAnsi"/>
        </w:rPr>
        <w:t>This</w:t>
      </w:r>
      <w:r w:rsidRPr="00DE12F0">
        <w:rPr>
          <w:rFonts w:asciiTheme="minorHAnsi" w:hAnsiTheme="minorHAnsi" w:cstheme="minorHAnsi"/>
          <w:sz w:val="16"/>
        </w:rPr>
        <w:t xml:space="preserve"> is a kind of </w:t>
      </w:r>
      <w:r w:rsidRPr="00DE12F0">
        <w:rPr>
          <w:rStyle w:val="StyleUnderline"/>
          <w:rFonts w:asciiTheme="minorHAnsi" w:hAnsiTheme="minorHAnsi" w:cstheme="minorHAnsi"/>
        </w:rPr>
        <w:t xml:space="preserve">interference experiment showing that the photon and the measurement are indeed in a superposition. </w:t>
      </w:r>
      <w:r w:rsidRPr="00DE12F0">
        <w:rPr>
          <w:rFonts w:asciiTheme="minorHAnsi" w:hAnsiTheme="minorHAnsi" w:cstheme="minorHAnsi"/>
          <w:sz w:val="16"/>
        </w:rPr>
        <w:t xml:space="preserve">From Wigner’s point of view, </w:t>
      </w:r>
      <w:r w:rsidRPr="00DE12F0">
        <w:rPr>
          <w:rStyle w:val="Emphasis"/>
          <w:rFonts w:asciiTheme="minorHAnsi" w:hAnsiTheme="minorHAnsi" w:cstheme="minorHAnsi"/>
        </w:rPr>
        <w:t>this is a “fact”—the superposition exists</w:t>
      </w:r>
      <w:r w:rsidRPr="00DE12F0">
        <w:rPr>
          <w:rFonts w:asciiTheme="minorHAnsi" w:hAnsiTheme="minorHAnsi" w:cstheme="minorHAnsi"/>
          <w:sz w:val="16"/>
        </w:rPr>
        <w:t xml:space="preserve">. And this fact suggests that a </w:t>
      </w:r>
      <w:r w:rsidRPr="00DE12F0">
        <w:rPr>
          <w:rStyle w:val="StyleUnderline"/>
          <w:rFonts w:asciiTheme="minorHAnsi" w:hAnsiTheme="minorHAnsi" w:cstheme="minorHAnsi"/>
        </w:rPr>
        <w:t>measurement cannot have taken place</w:t>
      </w:r>
      <w:r w:rsidRPr="00DE12F0">
        <w:rPr>
          <w:rFonts w:asciiTheme="minorHAnsi" w:hAnsiTheme="minorHAnsi" w:cstheme="minorHAnsi"/>
          <w:sz w:val="16"/>
        </w:rPr>
        <w:t xml:space="preserve">. But this is in stark contrast to the point of view of </w:t>
      </w:r>
      <w:r w:rsidRPr="00DE12F0">
        <w:rPr>
          <w:rStyle w:val="StyleUnderline"/>
          <w:rFonts w:asciiTheme="minorHAnsi" w:hAnsiTheme="minorHAnsi" w:cstheme="minorHAnsi"/>
        </w:rPr>
        <w:t>the friend, who has indeed measured the photon’s polarization and recorded it.</w:t>
      </w:r>
      <w:r w:rsidRPr="00DE12F0">
        <w:rPr>
          <w:rFonts w:asciiTheme="minorHAnsi" w:hAnsiTheme="minorHAnsi" w:cstheme="minorHAnsi"/>
          <w:sz w:val="16"/>
        </w:rPr>
        <w:t xml:space="preserve"> The friend </w:t>
      </w:r>
      <w:r w:rsidRPr="00DE12F0">
        <w:rPr>
          <w:rStyle w:val="StyleUnderline"/>
          <w:rFonts w:asciiTheme="minorHAnsi" w:hAnsiTheme="minorHAnsi" w:cstheme="minorHAnsi"/>
        </w:rPr>
        <w:t>can</w:t>
      </w:r>
      <w:r w:rsidRPr="00DE12F0">
        <w:rPr>
          <w:rFonts w:asciiTheme="minorHAnsi" w:hAnsiTheme="minorHAnsi" w:cstheme="minorHAnsi"/>
          <w:sz w:val="16"/>
        </w:rPr>
        <w:t xml:space="preserve"> even </w:t>
      </w:r>
      <w:r w:rsidRPr="00DE12F0">
        <w:rPr>
          <w:rStyle w:val="StyleUnderline"/>
          <w:rFonts w:asciiTheme="minorHAnsi" w:hAnsiTheme="minorHAnsi" w:cstheme="minorHAnsi"/>
        </w:rPr>
        <w:t>call</w:t>
      </w:r>
      <w:r w:rsidRPr="00DE12F0">
        <w:rPr>
          <w:rFonts w:asciiTheme="minorHAnsi" w:hAnsiTheme="minorHAnsi" w:cstheme="minorHAnsi"/>
          <w:sz w:val="16"/>
        </w:rPr>
        <w:t xml:space="preserve"> Wigner </w:t>
      </w:r>
      <w:r w:rsidRPr="00DE12F0">
        <w:rPr>
          <w:rStyle w:val="StyleUnderline"/>
          <w:rFonts w:asciiTheme="minorHAnsi" w:hAnsiTheme="minorHAnsi" w:cstheme="minorHAnsi"/>
        </w:rPr>
        <w:t>and say the measurement has been done</w:t>
      </w:r>
      <w:r w:rsidRPr="00DE12F0">
        <w:rPr>
          <w:rFonts w:asciiTheme="minorHAnsi" w:hAnsiTheme="minorHAnsi" w:cstheme="minorHAnsi"/>
          <w:sz w:val="16"/>
        </w:rPr>
        <w:t xml:space="preserve"> (provided the outcome is not revealed). </w:t>
      </w:r>
      <w:proofErr w:type="gramStart"/>
      <w:r w:rsidRPr="00DE12F0">
        <w:rPr>
          <w:rFonts w:asciiTheme="minorHAnsi" w:hAnsiTheme="minorHAnsi" w:cstheme="minorHAnsi"/>
          <w:sz w:val="16"/>
        </w:rPr>
        <w:t>So</w:t>
      </w:r>
      <w:proofErr w:type="gramEnd"/>
      <w:r w:rsidRPr="00DE12F0">
        <w:rPr>
          <w:rFonts w:asciiTheme="minorHAnsi" w:hAnsiTheme="minorHAnsi" w:cstheme="minorHAnsi"/>
          <w:sz w:val="16"/>
        </w:rPr>
        <w:t xml:space="preserve"> </w:t>
      </w:r>
      <w:r w:rsidRPr="00DE12F0">
        <w:rPr>
          <w:rStyle w:val="Emphasis"/>
          <w:rFonts w:asciiTheme="minorHAnsi" w:hAnsiTheme="minorHAnsi" w:cstheme="minorHAnsi"/>
        </w:rPr>
        <w:t xml:space="preserve">the </w:t>
      </w:r>
      <w:r w:rsidRPr="00DE12F0">
        <w:rPr>
          <w:rStyle w:val="Emphasis"/>
          <w:rFonts w:asciiTheme="minorHAnsi" w:hAnsiTheme="minorHAnsi" w:cstheme="minorHAnsi"/>
          <w:highlight w:val="green"/>
        </w:rPr>
        <w:t>two realities are at odds</w:t>
      </w:r>
      <w:r w:rsidRPr="00DE12F0">
        <w:rPr>
          <w:rFonts w:asciiTheme="minorHAnsi" w:hAnsiTheme="minorHAnsi" w:cstheme="minorHAnsi"/>
          <w:sz w:val="16"/>
        </w:rPr>
        <w:t xml:space="preserve"> with each other. “</w:t>
      </w:r>
      <w:r w:rsidRPr="00DE12F0">
        <w:rPr>
          <w:rStyle w:val="Emphasis"/>
          <w:rFonts w:asciiTheme="minorHAnsi" w:hAnsiTheme="minorHAnsi" w:cstheme="minorHAnsi"/>
        </w:rPr>
        <w:t>This calls into question the objective status</w:t>
      </w:r>
      <w:r w:rsidRPr="00DE12F0">
        <w:rPr>
          <w:rFonts w:asciiTheme="minorHAnsi" w:hAnsiTheme="minorHAnsi" w:cstheme="minorHAnsi"/>
          <w:sz w:val="16"/>
        </w:rPr>
        <w:t xml:space="preserve"> of the facts established by the two observers,” say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co. That’s the theory, but last year </w:t>
      </w:r>
      <w:proofErr w:type="spellStart"/>
      <w:r w:rsidRPr="00DE12F0">
        <w:rPr>
          <w:rFonts w:asciiTheme="minorHAnsi" w:hAnsiTheme="minorHAnsi" w:cstheme="minorHAnsi"/>
          <w:sz w:val="16"/>
        </w:rPr>
        <w:t>Caslav</w:t>
      </w:r>
      <w:proofErr w:type="spellEnd"/>
      <w:r w:rsidRPr="00DE12F0">
        <w:rPr>
          <w:rFonts w:asciiTheme="minorHAnsi" w:hAnsiTheme="minorHAnsi" w:cstheme="minorHAnsi"/>
          <w:sz w:val="16"/>
        </w:rPr>
        <w:t xml:space="preserve"> </w:t>
      </w:r>
      <w:proofErr w:type="spellStart"/>
      <w:r w:rsidRPr="00DE12F0">
        <w:rPr>
          <w:rFonts w:asciiTheme="minorHAnsi" w:hAnsiTheme="minorHAnsi" w:cstheme="minorHAnsi"/>
          <w:sz w:val="16"/>
        </w:rPr>
        <w:t>Brukner</w:t>
      </w:r>
      <w:proofErr w:type="spellEnd"/>
      <w:r w:rsidRPr="00DE12F0">
        <w:rPr>
          <w:rFonts w:asciiTheme="minorHAnsi" w:hAnsiTheme="minorHAnsi" w:cstheme="min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DE12F0">
        <w:rPr>
          <w:rStyle w:val="Emphasis"/>
          <w:rFonts w:asciiTheme="minorHAnsi" w:hAnsiTheme="minorHAnsi" w:cstheme="minorHAnsi"/>
        </w:rPr>
        <w:t>both realities can coexist even though they produce irreconcilable outcomes</w:t>
      </w:r>
      <w:r w:rsidRPr="00DE12F0">
        <w:rPr>
          <w:rFonts w:asciiTheme="minorHAnsi" w:hAnsiTheme="minorHAnsi" w:cstheme="minorHAnsi"/>
          <w:sz w:val="16"/>
        </w:rPr>
        <w:t xml:space="preserve">, just as Wigner predicted. </w:t>
      </w:r>
      <w:r w:rsidRPr="00DE12F0">
        <w:rPr>
          <w:rStyle w:val="StyleUnderline"/>
          <w:rFonts w:asciiTheme="minorHAnsi" w:hAnsiTheme="minorHAnsi" w:cstheme="minorHAnsi"/>
        </w:rPr>
        <w:t xml:space="preserve">That raises some fascinating questions that are forcing physicists to reconsider the nature of reality. The idea that observers can ultimately reconcile their measurements of </w:t>
      </w:r>
      <w:proofErr w:type="gramStart"/>
      <w:r w:rsidRPr="00DE12F0">
        <w:rPr>
          <w:rStyle w:val="StyleUnderline"/>
          <w:rFonts w:asciiTheme="minorHAnsi" w:hAnsiTheme="minorHAnsi" w:cstheme="minorHAnsi"/>
        </w:rPr>
        <w:t>some kind of fundamental</w:t>
      </w:r>
      <w:proofErr w:type="gramEnd"/>
      <w:r w:rsidRPr="00DE12F0">
        <w:rPr>
          <w:rStyle w:val="StyleUnderline"/>
          <w:rFonts w:asciiTheme="minorHAnsi" w:hAnsiTheme="minorHAnsi" w:cstheme="minorHAnsi"/>
        </w:rPr>
        <w:t xml:space="preserve"> reality is based on several assumptions</w:t>
      </w:r>
      <w:r w:rsidRPr="00DE12F0">
        <w:rPr>
          <w:rFonts w:asciiTheme="minorHAnsi" w:hAnsiTheme="minorHAnsi" w:cstheme="minorHAnsi"/>
          <w:sz w:val="16"/>
        </w:rPr>
        <w:t xml:space="preserve">. </w:t>
      </w:r>
      <w:r w:rsidRPr="00DE12F0">
        <w:rPr>
          <w:rStyle w:val="StyleUnderline"/>
          <w:rFonts w:asciiTheme="minorHAnsi" w:hAnsiTheme="minorHAnsi" w:cstheme="minorHAnsi"/>
        </w:rPr>
        <w:t xml:space="preserve">The first is that universal facts </w:t>
      </w:r>
      <w:proofErr w:type="gramStart"/>
      <w:r w:rsidRPr="00DE12F0">
        <w:rPr>
          <w:rStyle w:val="StyleUnderline"/>
          <w:rFonts w:asciiTheme="minorHAnsi" w:hAnsiTheme="minorHAnsi" w:cstheme="minorHAnsi"/>
        </w:rPr>
        <w:t>actually exist</w:t>
      </w:r>
      <w:proofErr w:type="gramEnd"/>
      <w:r w:rsidRPr="00DE12F0">
        <w:rPr>
          <w:rStyle w:val="StyleUnderline"/>
          <w:rFonts w:asciiTheme="minorHAnsi" w:hAnsiTheme="minorHAnsi" w:cstheme="minorHAnsi"/>
        </w:rPr>
        <w:t xml:space="preserve"> and that observers can agree on them. </w:t>
      </w:r>
      <w:r w:rsidRPr="00DE12F0">
        <w:rPr>
          <w:rFonts w:asciiTheme="minorHAnsi" w:hAnsiTheme="minorHAnsi" w:cstheme="minorHAnsi"/>
          <w:sz w:val="16"/>
        </w:rPr>
        <w:t xml:space="preserve">But </w:t>
      </w:r>
      <w:r w:rsidRPr="00DE12F0">
        <w:rPr>
          <w:rStyle w:val="Emphasis"/>
          <w:rFonts w:asciiTheme="minorHAnsi" w:hAnsiTheme="minorHAnsi" w:cstheme="minorHAnsi"/>
        </w:rPr>
        <w:t>there are other assumptions too</w:t>
      </w:r>
      <w:r w:rsidRPr="00DE12F0">
        <w:rPr>
          <w:rFonts w:asciiTheme="minorHAnsi" w:hAnsiTheme="minorHAnsi" w:cstheme="minorHAnsi"/>
          <w:sz w:val="16"/>
        </w:rPr>
        <w:t xml:space="preserve">. </w:t>
      </w:r>
      <w:r w:rsidRPr="00DE12F0">
        <w:rPr>
          <w:rStyle w:val="StyleUnderline"/>
          <w:rFonts w:asciiTheme="minorHAnsi" w:hAnsiTheme="minorHAnsi" w:cstheme="minorHAnsi"/>
        </w:rPr>
        <w:t>One is that observers have the freedom to make whatever observations they want</w:t>
      </w:r>
      <w:r w:rsidRPr="00DE12F0">
        <w:rPr>
          <w:rFonts w:asciiTheme="minorHAnsi" w:hAnsiTheme="minorHAnsi" w:cstheme="minorHAnsi"/>
          <w:sz w:val="16"/>
        </w:rPr>
        <w:t xml:space="preserve">. </w:t>
      </w:r>
      <w:r w:rsidRPr="00DE12F0">
        <w:rPr>
          <w:rStyle w:val="StyleUnderline"/>
          <w:rFonts w:asciiTheme="minorHAnsi" w:hAnsiTheme="minorHAnsi" w:cstheme="minorHAnsi"/>
        </w:rPr>
        <w:t>And another is that the choices one observer makes do not influence the choices other observers make</w:t>
      </w:r>
      <w:r w:rsidRPr="00DE12F0">
        <w:rPr>
          <w:rFonts w:asciiTheme="minorHAnsi" w:hAnsiTheme="minorHAnsi" w:cstheme="minorHAnsi"/>
          <w:sz w:val="16"/>
        </w:rPr>
        <w:t xml:space="preserve">—an assumption that physicists call locality. If there is an objective reality that everyone can agree on, then these assumptions all hold. But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w:t>
      </w:r>
      <w:proofErr w:type="spellStart"/>
      <w:r w:rsidRPr="00DE12F0">
        <w:rPr>
          <w:rFonts w:asciiTheme="minorHAnsi" w:hAnsiTheme="minorHAnsi" w:cstheme="minorHAnsi"/>
          <w:sz w:val="16"/>
        </w:rPr>
        <w:t>co’s</w:t>
      </w:r>
      <w:proofErr w:type="spellEnd"/>
      <w:r w:rsidRPr="00DE12F0">
        <w:rPr>
          <w:rFonts w:asciiTheme="minorHAnsi" w:hAnsiTheme="minorHAnsi" w:cstheme="minorHAnsi"/>
          <w:sz w:val="16"/>
        </w:rPr>
        <w:t xml:space="preserve"> result suggests that </w:t>
      </w:r>
      <w:r w:rsidRPr="00DE12F0">
        <w:rPr>
          <w:rStyle w:val="Emphasis"/>
          <w:rFonts w:asciiTheme="minorHAnsi" w:hAnsiTheme="minorHAnsi" w:cstheme="minorHAnsi"/>
          <w:highlight w:val="green"/>
        </w:rPr>
        <w:t>objective reality does not exist</w:t>
      </w:r>
      <w:r w:rsidRPr="00DE12F0">
        <w:rPr>
          <w:rFonts w:asciiTheme="minorHAnsi" w:hAnsiTheme="minorHAnsi" w:cstheme="minorHAnsi"/>
          <w:sz w:val="16"/>
        </w:rPr>
        <w:t xml:space="preserve">. In other words, the experiment suggests that </w:t>
      </w:r>
      <w:r w:rsidRPr="00DE12F0">
        <w:rPr>
          <w:rStyle w:val="StyleUnderline"/>
          <w:rFonts w:asciiTheme="minorHAnsi" w:hAnsiTheme="minorHAnsi" w:cstheme="minorHAnsi"/>
        </w:rPr>
        <w:t>one or more of the assumptions—</w:t>
      </w:r>
      <w:r w:rsidRPr="00DE12F0">
        <w:rPr>
          <w:rStyle w:val="Emphasis"/>
          <w:rFonts w:asciiTheme="minorHAnsi" w:hAnsiTheme="minorHAnsi" w:cstheme="minorHAnsi"/>
        </w:rPr>
        <w:t>the idea that there is a reality we can agree on</w:t>
      </w:r>
      <w:r w:rsidRPr="00DE12F0">
        <w:rPr>
          <w:rStyle w:val="StyleUnderline"/>
          <w:rFonts w:asciiTheme="minorHAnsi" w:hAnsiTheme="minorHAnsi" w:cstheme="minorHAnsi"/>
        </w:rPr>
        <w:t xml:space="preserve">, the idea that we have </w:t>
      </w:r>
      <w:r w:rsidRPr="00DE12F0">
        <w:rPr>
          <w:rStyle w:val="Emphasis"/>
          <w:rFonts w:asciiTheme="minorHAnsi" w:hAnsiTheme="minorHAnsi" w:cstheme="minorHAnsi"/>
        </w:rPr>
        <w:t>freedom of choice</w:t>
      </w:r>
      <w:r w:rsidRPr="00DE12F0">
        <w:rPr>
          <w:rStyle w:val="StyleUnderline"/>
          <w:rFonts w:asciiTheme="minorHAnsi" w:hAnsiTheme="minorHAnsi" w:cstheme="minorHAnsi"/>
        </w:rPr>
        <w:t xml:space="preserve">, or the idea of locality—must be </w:t>
      </w:r>
      <w:r w:rsidRPr="00DE12F0">
        <w:rPr>
          <w:rStyle w:val="Emphasis"/>
          <w:rFonts w:asciiTheme="minorHAnsi" w:hAnsiTheme="minorHAnsi" w:cstheme="minorHAnsi"/>
        </w:rPr>
        <w:t>wrong</w:t>
      </w:r>
      <w:r w:rsidRPr="00DE12F0">
        <w:rPr>
          <w:rStyle w:val="StyleUnderline"/>
          <w:rFonts w:asciiTheme="minorHAnsi" w:hAnsiTheme="minorHAnsi" w:cstheme="minorHAnsi"/>
        </w:rPr>
        <w:t xml:space="preserve">. </w:t>
      </w:r>
      <w:r w:rsidRPr="00DE12F0">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DE12F0">
        <w:rPr>
          <w:rStyle w:val="StyleUnderline"/>
          <w:rFonts w:asciiTheme="minorHAnsi" w:hAnsiTheme="minorHAnsi" w:cstheme="minorHAnsi"/>
        </w:rPr>
        <w:t>The scientific method relies on facts, established through repeated measurements</w:t>
      </w:r>
      <w:r w:rsidRPr="00DE12F0">
        <w:rPr>
          <w:rFonts w:asciiTheme="minorHAnsi" w:hAnsiTheme="minorHAnsi" w:cstheme="minorHAnsi"/>
          <w:sz w:val="16"/>
        </w:rPr>
        <w:t xml:space="preserve"> </w:t>
      </w:r>
      <w:r w:rsidRPr="00DE12F0">
        <w:rPr>
          <w:rStyle w:val="StyleUnderline"/>
          <w:rFonts w:asciiTheme="minorHAnsi" w:hAnsiTheme="minorHAnsi" w:cstheme="minorHAnsi"/>
        </w:rPr>
        <w:t>and agreed upon universally,</w:t>
      </w:r>
      <w:r w:rsidRPr="00DE12F0">
        <w:rPr>
          <w:rFonts w:asciiTheme="minorHAnsi" w:hAnsiTheme="minorHAnsi" w:cstheme="minorHAnsi"/>
          <w:sz w:val="16"/>
        </w:rPr>
        <w:t xml:space="preserve"> independently of who observed them,” say </w:t>
      </w:r>
      <w:proofErr w:type="spellStart"/>
      <w:r w:rsidRPr="00DE12F0">
        <w:rPr>
          <w:rFonts w:asciiTheme="minorHAnsi" w:hAnsiTheme="minorHAnsi" w:cstheme="minorHAnsi"/>
          <w:sz w:val="16"/>
        </w:rPr>
        <w:t>Proietti</w:t>
      </w:r>
      <w:proofErr w:type="spellEnd"/>
      <w:r w:rsidRPr="00DE12F0">
        <w:rPr>
          <w:rFonts w:asciiTheme="minorHAnsi" w:hAnsiTheme="minorHAnsi" w:cstheme="minorHAnsi"/>
          <w:sz w:val="16"/>
        </w:rPr>
        <w:t xml:space="preserve"> and co. And yet </w:t>
      </w:r>
      <w:r w:rsidRPr="00DE12F0">
        <w:rPr>
          <w:rStyle w:val="StyleUnderline"/>
          <w:rFonts w:asciiTheme="minorHAnsi" w:hAnsiTheme="minorHAnsi" w:cstheme="minorHAnsi"/>
        </w:rPr>
        <w:t xml:space="preserve">in the same paper, they undermine this idea, perhaps fatally. </w:t>
      </w:r>
      <w:r w:rsidRPr="00DE12F0">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397553BD" w14:textId="77777777" w:rsidR="002C6087" w:rsidRDefault="002C6087" w:rsidP="002C6087">
      <w:pPr>
        <w:rPr>
          <w:rFonts w:asciiTheme="minorHAnsi" w:hAnsiTheme="minorHAnsi" w:cstheme="minorHAnsi"/>
          <w:sz w:val="16"/>
        </w:rPr>
      </w:pPr>
    </w:p>
    <w:p w14:paraId="651A3A06" w14:textId="77777777" w:rsidR="002C6087" w:rsidRPr="00DE12F0" w:rsidRDefault="002C6087" w:rsidP="002C6087">
      <w:pPr>
        <w:rPr>
          <w:rFonts w:asciiTheme="minorHAnsi" w:hAnsiTheme="minorHAnsi" w:cstheme="minorHAnsi"/>
          <w:sz w:val="16"/>
        </w:rPr>
      </w:pPr>
    </w:p>
    <w:p w14:paraId="3A30D325" w14:textId="77777777" w:rsidR="002C6087" w:rsidRPr="000E6813" w:rsidRDefault="002C6087" w:rsidP="002C6087">
      <w:pPr>
        <w:pStyle w:val="Heading4"/>
        <w:rPr>
          <w:rFonts w:eastAsia="Times New Roman"/>
          <w:color w:val="000000"/>
          <w:u w:val="single"/>
        </w:rPr>
      </w:pPr>
      <w:r>
        <w:t>5] A trivial entity exists</w:t>
      </w:r>
    </w:p>
    <w:p w14:paraId="7E20F98B" w14:textId="77777777" w:rsidR="002C6087" w:rsidRDefault="002C6087" w:rsidP="002C6087">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52125829" w14:textId="77777777" w:rsidR="002C6087" w:rsidRDefault="002C6087" w:rsidP="002C6087">
      <w:pPr>
        <w:autoSpaceDE w:val="0"/>
        <w:autoSpaceDN w:val="0"/>
        <w:adjustRightInd w:val="0"/>
        <w:spacing w:line="254" w:lineRule="auto"/>
        <w:rPr>
          <w:b/>
          <w:bCs/>
          <w:u w:val="single"/>
          <w:shd w:val="clear" w:color="auto" w:fill="00FFFF"/>
          <w:lang w:val="x-none"/>
        </w:rPr>
      </w:pPr>
      <w:r w:rsidRPr="002E7AD3">
        <w:rPr>
          <w:sz w:val="14"/>
        </w:rPr>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24CCF0BE" w14:textId="77777777" w:rsidR="002C6087" w:rsidRDefault="002C6087" w:rsidP="002C6087">
      <w:pPr>
        <w:autoSpaceDE w:val="0"/>
        <w:autoSpaceDN w:val="0"/>
        <w:adjustRightInd w:val="0"/>
        <w:spacing w:line="254" w:lineRule="auto"/>
        <w:rPr>
          <w:b/>
          <w:bCs/>
          <w:u w:val="single"/>
          <w:shd w:val="clear" w:color="auto" w:fill="00FFFF"/>
          <w:lang w:val="x-none"/>
        </w:rPr>
      </w:pPr>
    </w:p>
    <w:p w14:paraId="653C6650" w14:textId="77777777" w:rsidR="002C6087" w:rsidRDefault="002C6087" w:rsidP="002C6087">
      <w:pPr>
        <w:autoSpaceDE w:val="0"/>
        <w:autoSpaceDN w:val="0"/>
        <w:adjustRightInd w:val="0"/>
        <w:spacing w:line="254" w:lineRule="auto"/>
        <w:rPr>
          <w:b/>
          <w:bCs/>
          <w:u w:val="single"/>
          <w:shd w:val="clear" w:color="auto" w:fill="00FFFF"/>
          <w:lang w:val="x-none"/>
        </w:rPr>
      </w:pPr>
    </w:p>
    <w:p w14:paraId="592DFB3B" w14:textId="77777777" w:rsidR="002C6087" w:rsidRDefault="002C6087" w:rsidP="002C6087">
      <w:pPr>
        <w:pStyle w:val="Heading4"/>
      </w:pPr>
      <w:r>
        <w:t>7] Affirm because either the neg is true meaning its bad for us to clash w/ it because it turns us into Fake News people OR it’s not meaning it’s a lie that you can’t vote on for ethics</w:t>
      </w:r>
    </w:p>
    <w:p w14:paraId="540BDD0D" w14:textId="77777777" w:rsidR="002C6087" w:rsidRDefault="002C6087" w:rsidP="002C6087"/>
    <w:p w14:paraId="662C14A9" w14:textId="77777777" w:rsidR="002C6087" w:rsidRPr="004D59E4" w:rsidRDefault="002C6087" w:rsidP="002C6087"/>
    <w:p w14:paraId="44218889" w14:textId="77777777" w:rsidR="002C6087" w:rsidRDefault="002C6087" w:rsidP="002C6087">
      <w:pPr>
        <w:pStyle w:val="Heading4"/>
      </w:pPr>
      <w:r>
        <w:t xml:space="preserve">8]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557FD43F" w14:textId="77777777" w:rsidR="002C6087" w:rsidRDefault="002C6087" w:rsidP="002C6087"/>
    <w:p w14:paraId="23FE64FB" w14:textId="77777777" w:rsidR="002C6087" w:rsidRPr="004D59E4" w:rsidRDefault="002C6087" w:rsidP="002C6087"/>
    <w:p w14:paraId="7174C0D4" w14:textId="77777777" w:rsidR="002C6087" w:rsidRPr="005A2539" w:rsidRDefault="002C6087" w:rsidP="002C6087">
      <w:pPr>
        <w:pStyle w:val="Heading4"/>
      </w:pPr>
      <w:r>
        <w:t xml:space="preserve">9] </w:t>
      </w:r>
      <w:r w:rsidRPr="005A2539">
        <w:t xml:space="preserve">Liar’s Paradox – </w:t>
      </w:r>
      <w:r>
        <w:t>the resolution is always true</w:t>
      </w:r>
    </w:p>
    <w:p w14:paraId="27168871" w14:textId="77777777" w:rsidR="002C6087" w:rsidRPr="005A2539" w:rsidRDefault="002C6087" w:rsidP="002C6087">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 xml:space="preserve">[Albert Camus (existentialist). “The Myth of Sisyphus.” Penguin Books. 1975(originally published 1942). Accessed 12/11/19. </w:t>
      </w:r>
      <w:proofErr w:type="spellStart"/>
      <w:r w:rsidRPr="005A2539">
        <w:rPr>
          <w:rFonts w:asciiTheme="minorHAnsi" w:hAnsiTheme="minorHAnsi" w:cstheme="minorHAnsi"/>
          <w:sz w:val="16"/>
          <w:szCs w:val="16"/>
        </w:rPr>
        <w:t>Pg</w:t>
      </w:r>
      <w:proofErr w:type="spellEnd"/>
      <w:r w:rsidRPr="005A2539">
        <w:rPr>
          <w:rFonts w:asciiTheme="minorHAnsi" w:hAnsiTheme="minorHAnsi" w:cstheme="minorHAnsi"/>
          <w:sz w:val="16"/>
          <w:szCs w:val="16"/>
        </w:rPr>
        <w:t xml:space="preserve"> 22. Copy on hand. Houston Memorial DX]</w:t>
      </w:r>
    </w:p>
    <w:p w14:paraId="267D219B" w14:textId="77777777" w:rsidR="002C6087" w:rsidRPr="007D563F" w:rsidRDefault="002C6087" w:rsidP="002C6087">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297F06E2" w14:textId="77777777" w:rsidR="002C6087" w:rsidRPr="007D563F" w:rsidRDefault="002C6087" w:rsidP="002C6087"/>
    <w:p w14:paraId="0937E233" w14:textId="77777777" w:rsidR="002C6087" w:rsidRDefault="002C6087" w:rsidP="002C6087">
      <w:pPr>
        <w:pStyle w:val="Heading4"/>
      </w:pPr>
      <w:r>
        <w:rPr>
          <w:rStyle w:val="Style13ptBold"/>
          <w:b/>
        </w:rPr>
        <w:t xml:space="preserve">Only an agonistic deliberative model accepts ongoing confrontation as </w:t>
      </w:r>
      <w:r w:rsidRPr="00B90511">
        <w:rPr>
          <w:rStyle w:val="Style13ptBold"/>
          <w:b/>
        </w:rPr>
        <w:t>legitimate</w:t>
      </w:r>
      <w:r>
        <w:rPr>
          <w:rStyle w:val="Style13ptBold"/>
          <w:b/>
        </w:rPr>
        <w:t xml:space="preserve"> rather than </w:t>
      </w:r>
      <w:r w:rsidRPr="00B90511">
        <w:rPr>
          <w:rStyle w:val="Style13ptBold"/>
          <w:b/>
        </w:rPr>
        <w:t>oppositional</w:t>
      </w:r>
      <w:r>
        <w:rPr>
          <w:rStyle w:val="Style13ptBold"/>
          <w:b/>
        </w:rPr>
        <w:t>.</w:t>
      </w:r>
      <w:r w:rsidRPr="00A309E6">
        <w:t xml:space="preserve"> </w:t>
      </w:r>
      <w:r>
        <w:t xml:space="preserve">Thus, the standard is </w:t>
      </w:r>
      <w:r w:rsidRPr="00384A33">
        <w:t xml:space="preserve">promoting </w:t>
      </w:r>
      <w:r>
        <w:rPr>
          <w:u w:val="single"/>
        </w:rPr>
        <w:t xml:space="preserve">agonistic </w:t>
      </w:r>
      <w:r w:rsidRPr="00937B53">
        <w:rPr>
          <w:u w:val="single"/>
        </w:rPr>
        <w:t>deliberation</w:t>
      </w:r>
      <w:r w:rsidRPr="00384A33">
        <w:t>.</w:t>
      </w:r>
    </w:p>
    <w:p w14:paraId="3FED66B0" w14:textId="77777777" w:rsidR="002C6087" w:rsidRPr="00DE12F0" w:rsidRDefault="002C6087" w:rsidP="002C6087"/>
    <w:p w14:paraId="11895591" w14:textId="77777777" w:rsidR="002C6087" w:rsidRDefault="002C6087" w:rsidP="002C6087">
      <w:pPr>
        <w:pStyle w:val="Heading4"/>
      </w:pPr>
      <w:r>
        <w:t>10] Overthinking paradox- the 1NC is a form of unnecessary overthinking that prevents decisions to be made so don’t evaluate it</w:t>
      </w:r>
    </w:p>
    <w:p w14:paraId="5CA4572B" w14:textId="77777777" w:rsidR="002C6087" w:rsidRPr="00562C3E" w:rsidRDefault="002C6087" w:rsidP="002C6087">
      <w:pPr>
        <w:spacing w:line="276" w:lineRule="auto"/>
        <w:rPr>
          <w:rFonts w:asciiTheme="minorHAnsi" w:hAnsiTheme="minorHAnsi" w:cstheme="minorHAnsi"/>
          <w:sz w:val="16"/>
          <w:szCs w:val="16"/>
        </w:rPr>
      </w:pPr>
      <w:r>
        <w:rPr>
          <w:rFonts w:asciiTheme="minorHAnsi" w:hAnsiTheme="minorHAnsi" w:cstheme="minorHAnsi"/>
          <w:b/>
          <w:bCs/>
        </w:rPr>
        <w:t>Wikipedia</w:t>
      </w:r>
      <w:r w:rsidRPr="005A2539">
        <w:rPr>
          <w:rFonts w:asciiTheme="minorHAnsi" w:hAnsiTheme="minorHAnsi" w:cstheme="minorHAnsi"/>
          <w:sz w:val="16"/>
          <w:szCs w:val="16"/>
        </w:rPr>
        <w:t xml:space="preserve"> [Brackets Original. “</w:t>
      </w:r>
      <w:r>
        <w:rPr>
          <w:rFonts w:asciiTheme="minorHAnsi" w:hAnsiTheme="minorHAnsi" w:cstheme="minorHAnsi"/>
          <w:sz w:val="16"/>
          <w:szCs w:val="16"/>
        </w:rPr>
        <w:t>Analysis Paralysis</w:t>
      </w:r>
      <w:r w:rsidRPr="005A2539">
        <w:rPr>
          <w:rFonts w:asciiTheme="minorHAnsi" w:hAnsiTheme="minorHAnsi" w:cstheme="minorHAnsi"/>
          <w:sz w:val="16"/>
          <w:szCs w:val="16"/>
        </w:rPr>
        <w:t xml:space="preserve">”. Wikipedia. No Date. </w:t>
      </w:r>
      <w:hyperlink r:id="rId12" w:history="1">
        <w:r w:rsidRPr="005A2539">
          <w:rPr>
            <w:rStyle w:val="Hyperlink"/>
            <w:rFonts w:asciiTheme="minorHAnsi" w:hAnsiTheme="minorHAnsi" w:cstheme="minorHAnsi"/>
            <w:sz w:val="16"/>
            <w:szCs w:val="16"/>
          </w:rPr>
          <w:t>https://en.wikipedia.org/wiki/Bonini%27s_paradox</w:t>
        </w:r>
      </w:hyperlink>
      <w:r w:rsidRPr="005A2539">
        <w:rPr>
          <w:rFonts w:asciiTheme="minorHAnsi" w:hAnsiTheme="minorHAnsi" w:cstheme="minorHAnsi"/>
          <w:sz w:val="16"/>
          <w:szCs w:val="16"/>
        </w:rPr>
        <w:t>]</w:t>
      </w:r>
    </w:p>
    <w:p w14:paraId="27B0EF01" w14:textId="77777777" w:rsidR="002C6087" w:rsidRDefault="002C6087" w:rsidP="002C6087">
      <w:pPr>
        <w:rPr>
          <w:sz w:val="12"/>
        </w:rPr>
      </w:pPr>
      <w:r w:rsidRPr="00562C3E">
        <w:rPr>
          <w:sz w:val="12"/>
        </w:rPr>
        <w:t xml:space="preserve">Analysis paralysis (or paralysis by analysis) describes an individual or group process when </w:t>
      </w:r>
      <w:r w:rsidRPr="00562C3E">
        <w:rPr>
          <w:rStyle w:val="StyleUnderline"/>
          <w:highlight w:val="green"/>
        </w:rPr>
        <w:t>overanalyzing</w:t>
      </w:r>
      <w:r w:rsidRPr="00562C3E">
        <w:rPr>
          <w:rStyle w:val="StyleUnderline"/>
        </w:rPr>
        <w:t xml:space="preserve"> or overthinking </w:t>
      </w:r>
      <w:r w:rsidRPr="00562C3E">
        <w:rPr>
          <w:rStyle w:val="StyleUnderline"/>
          <w:highlight w:val="green"/>
        </w:rPr>
        <w:t>a situation</w:t>
      </w:r>
      <w:r w:rsidRPr="00562C3E">
        <w:rPr>
          <w:rStyle w:val="StyleUnderline"/>
        </w:rPr>
        <w:t xml:space="preserve"> can </w:t>
      </w:r>
      <w:r w:rsidRPr="00562C3E">
        <w:rPr>
          <w:rStyle w:val="StyleUnderline"/>
          <w:highlight w:val="green"/>
        </w:rPr>
        <w:t>cause</w:t>
      </w:r>
      <w:r w:rsidRPr="00562C3E">
        <w:rPr>
          <w:rStyle w:val="StyleUnderline"/>
        </w:rPr>
        <w:t xml:space="preserve"> forward motion or </w:t>
      </w:r>
      <w:r w:rsidRPr="00562C3E">
        <w:rPr>
          <w:rStyle w:val="StyleUnderline"/>
          <w:highlight w:val="green"/>
        </w:rPr>
        <w:t>decision-making to become [frozen]</w:t>
      </w:r>
      <w:r w:rsidRPr="00562C3E">
        <w:rPr>
          <w:rStyle w:val="StyleUnderline"/>
        </w:rPr>
        <w:t xml:space="preserve"> "paralyzed", </w:t>
      </w:r>
      <w:r w:rsidRPr="00562C3E">
        <w:rPr>
          <w:rStyle w:val="StyleUnderline"/>
          <w:highlight w:val="green"/>
        </w:rPr>
        <w:t>meaning that no solution or course of action is decided upon</w:t>
      </w:r>
      <w:r w:rsidRPr="00562C3E">
        <w:rPr>
          <w:rStyle w:val="StyleUnderline"/>
        </w:rPr>
        <w:t xml:space="preserve">. A situation may be deemed too </w:t>
      </w:r>
      <w:proofErr w:type="gramStart"/>
      <w:r w:rsidRPr="00562C3E">
        <w:rPr>
          <w:rStyle w:val="StyleUnderline"/>
        </w:rPr>
        <w:t>complicated</w:t>
      </w:r>
      <w:proofErr w:type="gramEnd"/>
      <w:r w:rsidRPr="00562C3E">
        <w:rPr>
          <w:rStyle w:val="StyleUnderline"/>
        </w:rPr>
        <w:t xml:space="preserve"> and a </w:t>
      </w:r>
      <w:r w:rsidRPr="00562C3E">
        <w:rPr>
          <w:rStyle w:val="StyleUnderline"/>
          <w:highlight w:val="green"/>
        </w:rPr>
        <w:t>decision is never made, due to the fear that a potentially larger problem may arise.</w:t>
      </w:r>
      <w:r w:rsidRPr="00562C3E">
        <w:rPr>
          <w:rStyle w:val="StyleUnderline"/>
        </w:rPr>
        <w:t xml:space="preserve"> A person may desire a perfect </w:t>
      </w:r>
      <w:proofErr w:type="gramStart"/>
      <w:r w:rsidRPr="00562C3E">
        <w:rPr>
          <w:rStyle w:val="StyleUnderline"/>
        </w:rPr>
        <w:t>solution, but</w:t>
      </w:r>
      <w:proofErr w:type="gramEnd"/>
      <w:r w:rsidRPr="00562C3E">
        <w:rPr>
          <w:rStyle w:val="StyleUnderline"/>
        </w:rPr>
        <w:t xml:space="preserve"> may fear making a decision that could result in error, while on the way to a better solution. </w:t>
      </w:r>
      <w:r w:rsidRPr="00562C3E">
        <w:rPr>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49CDBFCC" w14:textId="77777777" w:rsidR="002C6087" w:rsidRPr="00965857" w:rsidRDefault="002C6087" w:rsidP="002C6087">
      <w:pPr>
        <w:rPr>
          <w:sz w:val="12"/>
        </w:rPr>
      </w:pPr>
    </w:p>
    <w:p w14:paraId="7543C50E" w14:textId="77777777" w:rsidR="002C6087" w:rsidRDefault="002C6087" w:rsidP="002C6087">
      <w:pPr>
        <w:pStyle w:val="Heading4"/>
      </w:pPr>
      <w:r>
        <w:t xml:space="preserve">11]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43EBA305" w14:textId="77777777" w:rsidR="002C6087" w:rsidRDefault="002C6087" w:rsidP="002C6087"/>
    <w:p w14:paraId="41D9D740" w14:textId="77777777" w:rsidR="002C6087" w:rsidRDefault="002C6087" w:rsidP="002C6087">
      <w:pPr>
        <w:pStyle w:val="Heading4"/>
      </w:pPr>
      <w:r>
        <w:t xml:space="preserve">12] GCB- I am the greatest conceivable being so vote for me because I am infinitely good. To prove this, I will make them contest the </w:t>
      </w:r>
      <w:proofErr w:type="spellStart"/>
      <w:r>
        <w:t>aff</w:t>
      </w:r>
      <w:proofErr w:type="spellEnd"/>
      <w:r>
        <w:t xml:space="preserve"> and say they are not under my control.</w:t>
      </w:r>
    </w:p>
    <w:p w14:paraId="5D238352" w14:textId="77777777" w:rsidR="002C6087" w:rsidRPr="003B6D8E" w:rsidRDefault="002C6087" w:rsidP="002C6087"/>
    <w:p w14:paraId="3671CF29" w14:textId="77777777" w:rsidR="002C6087" w:rsidRDefault="002C6087" w:rsidP="002C6087">
      <w:pPr>
        <w:pStyle w:val="Heading4"/>
      </w:pPr>
      <w:r>
        <w:t>Additionally prefer</w:t>
      </w:r>
    </w:p>
    <w:p w14:paraId="472520BA" w14:textId="77777777" w:rsidR="002C6087" w:rsidRDefault="002C6087" w:rsidP="002C6087">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76654853" w14:textId="77777777" w:rsidR="002C6087" w:rsidRDefault="002C6087" w:rsidP="002C6087"/>
    <w:p w14:paraId="2694804E" w14:textId="77777777" w:rsidR="002C6087" w:rsidRPr="004D59E4" w:rsidRDefault="002C6087" w:rsidP="002C6087"/>
    <w:p w14:paraId="2A0AF665" w14:textId="77777777" w:rsidR="002C6087" w:rsidRDefault="002C6087" w:rsidP="002C6087">
      <w:pPr>
        <w:pStyle w:val="Heading4"/>
      </w:pPr>
      <w:r>
        <w:t xml:space="preserve">2] </w:t>
      </w:r>
      <w:r w:rsidRPr="00310BAC">
        <w:rPr>
          <w:u w:val="single"/>
        </w:rPr>
        <w:t>TJFS</w:t>
      </w:r>
      <w:r>
        <w:t>- A</w:t>
      </w:r>
      <w:r w:rsidRPr="00310BAC">
        <w:t xml:space="preserve">] </w:t>
      </w:r>
      <w:r w:rsidRPr="00310BAC">
        <w:rPr>
          <w:u w:val="single"/>
        </w:rPr>
        <w:t>Inclusion</w:t>
      </w:r>
      <w:r w:rsidRPr="00310BAC">
        <w:t xml:space="preserve"> – </w:t>
      </w:r>
      <w:r>
        <w:t>Agonism</w:t>
      </w:r>
      <w:r w:rsidRPr="00310BAC">
        <w:t xml:space="preserve"> definitionally is a procedural for allowing </w:t>
      </w:r>
      <w:r>
        <w:t xml:space="preserve">almost </w:t>
      </w:r>
      <w:r w:rsidRPr="00310BAC">
        <w:t>any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019B542A" w14:textId="77777777" w:rsidR="002C6087" w:rsidRDefault="002C6087" w:rsidP="002C6087"/>
    <w:p w14:paraId="3EF89012" w14:textId="77777777" w:rsidR="002C6087" w:rsidRPr="004D59E4" w:rsidRDefault="002C6087" w:rsidP="002C6087"/>
    <w:p w14:paraId="60BBE0F3" w14:textId="77777777" w:rsidR="002C6087" w:rsidRDefault="002C6087" w:rsidP="002C6087">
      <w:pPr>
        <w:pStyle w:val="Heading4"/>
      </w:pPr>
      <w:r>
        <w:t>3</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22B1AA7D" w14:textId="77777777" w:rsidR="002C6087" w:rsidRDefault="002C6087" w:rsidP="002C6087"/>
    <w:p w14:paraId="14E63995" w14:textId="77777777" w:rsidR="002C6087" w:rsidRPr="004D59E4" w:rsidRDefault="002C6087" w:rsidP="002C6087"/>
    <w:p w14:paraId="5F3BB722" w14:textId="77777777" w:rsidR="002C6087" w:rsidRDefault="002C6087" w:rsidP="002C6087">
      <w:pPr>
        <w:pStyle w:val="Heading4"/>
        <w:rPr>
          <w:rFonts w:cs="Calibri"/>
        </w:rPr>
      </w:pPr>
      <w:r>
        <w:t>4</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p>
    <w:p w14:paraId="10ED816D" w14:textId="77777777" w:rsidR="002C6087" w:rsidRPr="004D59E4" w:rsidRDefault="002C6087" w:rsidP="002C6087"/>
    <w:p w14:paraId="028ADF8F" w14:textId="77777777" w:rsidR="002C6087" w:rsidRDefault="002C6087" w:rsidP="002C6087">
      <w:pPr>
        <w:pStyle w:val="Heading4"/>
      </w:pPr>
      <w:r>
        <w:t>5</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24AF23D4" w14:textId="77777777" w:rsidR="002C6087" w:rsidRDefault="002C6087" w:rsidP="002C6087">
      <w:pPr>
        <w:rPr>
          <w:lang w:eastAsia="zh-CN"/>
        </w:rPr>
      </w:pPr>
    </w:p>
    <w:p w14:paraId="6DFE3C4E" w14:textId="77777777" w:rsidR="002C6087" w:rsidRPr="004D59E4" w:rsidRDefault="002C6087" w:rsidP="002C6087">
      <w:pPr>
        <w:rPr>
          <w:lang w:eastAsia="zh-CN"/>
        </w:rPr>
      </w:pPr>
    </w:p>
    <w:p w14:paraId="4D5C6755" w14:textId="77777777" w:rsidR="002C6087" w:rsidRDefault="002C6087" w:rsidP="002C6087">
      <w:pPr>
        <w:pStyle w:val="Heading4"/>
      </w:pPr>
      <w:r>
        <w:rPr>
          <w:rStyle w:val="Style13ptBold"/>
          <w:b/>
        </w:rPr>
        <w:t>6</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w:t>
      </w:r>
    </w:p>
    <w:p w14:paraId="6CF51067" w14:textId="77777777" w:rsidR="002C6087" w:rsidRDefault="002C6087" w:rsidP="002C6087">
      <w:pPr>
        <w:pStyle w:val="Heading4"/>
      </w:pPr>
    </w:p>
    <w:p w14:paraId="1083282C" w14:textId="77777777" w:rsidR="002C6087" w:rsidRDefault="002C6087" w:rsidP="002C6087">
      <w:pPr>
        <w:pStyle w:val="Heading4"/>
      </w:pPr>
      <w:r>
        <w:t xml:space="preserve">b) Truth only makes sense in groups of people so only they can prescribe action </w:t>
      </w:r>
    </w:p>
    <w:p w14:paraId="12A8D111" w14:textId="77777777" w:rsidR="002C6087" w:rsidRDefault="002C6087" w:rsidP="002C6087"/>
    <w:p w14:paraId="71692BAD" w14:textId="77777777" w:rsidR="002C6087" w:rsidRPr="004D59E4" w:rsidRDefault="002C6087" w:rsidP="002C6087"/>
    <w:p w14:paraId="6ABD7605" w14:textId="77777777" w:rsidR="002C6087" w:rsidRPr="007D563F" w:rsidRDefault="002C6087" w:rsidP="002C6087">
      <w:pPr>
        <w:pStyle w:val="Heading4"/>
      </w:pPr>
      <w:r>
        <w:t>7]</w:t>
      </w:r>
      <w:r w:rsidRPr="00D75B1C">
        <w:t xml:space="preserve"> Negating affirms because it assumes that the 1ac is a statement that is worthy of contestation which means are arguments are legitimate. </w:t>
      </w:r>
    </w:p>
    <w:p w14:paraId="0165867F" w14:textId="77777777" w:rsidR="002C6087" w:rsidRDefault="002C6087" w:rsidP="002C6087">
      <w:pPr>
        <w:pStyle w:val="Heading3"/>
      </w:pPr>
      <w:r w:rsidRPr="003F1001">
        <w:t xml:space="preserve">1AC </w:t>
      </w:r>
      <w:r>
        <w:t>–</w:t>
      </w:r>
      <w:r w:rsidRPr="003F1001">
        <w:t xml:space="preserve"> Offense</w:t>
      </w:r>
    </w:p>
    <w:p w14:paraId="2EE56019" w14:textId="77777777" w:rsidR="002C6087" w:rsidRDefault="002C6087" w:rsidP="002C6087">
      <w:pPr>
        <w:pStyle w:val="Heading4"/>
      </w:pPr>
      <w:r>
        <w:t xml:space="preserve">The negative and I affirm the resolution Resolved: The appropriation of outer space by private entities is unjust. CX checks all spec </w:t>
      </w:r>
      <w:proofErr w:type="spellStart"/>
      <w:r>
        <w:t>interps</w:t>
      </w:r>
      <w:proofErr w:type="spellEnd"/>
      <w:r>
        <w:t xml:space="preserve">. </w:t>
      </w:r>
    </w:p>
    <w:p w14:paraId="67406A3E" w14:textId="77777777" w:rsidR="002C6087" w:rsidRPr="007A49F5" w:rsidRDefault="002C6087" w:rsidP="002C6087"/>
    <w:p w14:paraId="2D38B773" w14:textId="77777777" w:rsidR="002C6087" w:rsidRPr="007D7BB6" w:rsidRDefault="002C6087" w:rsidP="002C6087">
      <w:pPr>
        <w:pStyle w:val="Heading4"/>
      </w:pPr>
      <w:r>
        <w:t xml:space="preserve">1] The appropriation of space by private entities isn’t value neutral but is sutured in a discourse of the </w:t>
      </w:r>
      <w:r w:rsidRPr="009236C5">
        <w:rPr>
          <w:u w:val="single"/>
        </w:rPr>
        <w:t>cosmic</w:t>
      </w:r>
      <w:r w:rsidRPr="005F2333">
        <w:rPr>
          <w:u w:val="single"/>
        </w:rPr>
        <w:t xml:space="preserve"> elite</w:t>
      </w:r>
      <w:r>
        <w:t xml:space="preserve"> and </w:t>
      </w:r>
      <w:r w:rsidRPr="005F2333">
        <w:rPr>
          <w:u w:val="single"/>
        </w:rPr>
        <w:t>unequal IR</w:t>
      </w:r>
      <w:r>
        <w:t xml:space="preserve">. </w:t>
      </w:r>
    </w:p>
    <w:p w14:paraId="73E271F8" w14:textId="77777777" w:rsidR="002C6087" w:rsidRDefault="002C6087" w:rsidP="002C6087">
      <w:proofErr w:type="spellStart"/>
      <w:r w:rsidRPr="00A27210">
        <w:rPr>
          <w:rStyle w:val="Style13ptBold"/>
        </w:rPr>
        <w:t>Stockwell</w:t>
      </w:r>
      <w:proofErr w:type="spellEnd"/>
      <w:r w:rsidRPr="00A27210">
        <w:rPr>
          <w:rStyle w:val="Style13ptBold"/>
        </w:rPr>
        <w:t xml:space="preserve"> 20</w:t>
      </w:r>
      <w:r>
        <w:t xml:space="preserve"> [Samuel </w:t>
      </w:r>
      <w:proofErr w:type="spellStart"/>
      <w:r>
        <w:t>Stockwell</w:t>
      </w:r>
      <w:proofErr w:type="spellEnd"/>
      <w:r>
        <w:t xml:space="preserve"> (</w:t>
      </w:r>
      <w:r w:rsidRPr="00236B01">
        <w:t>Research Project Manager, the Annenberg Institute at Brown University</w:t>
      </w:r>
      <w:r>
        <w:t xml:space="preserve">). “Legal ‘Black Holes’ in Outer Space: The Regulation of Private Space Companies”. E-International Relations. </w:t>
      </w:r>
      <w:r w:rsidRPr="004B6F33">
        <w:t>Jul 20</w:t>
      </w:r>
      <w:proofErr w:type="gramStart"/>
      <w:r w:rsidRPr="004B6F33">
        <w:t xml:space="preserve"> 2020</w:t>
      </w:r>
      <w:proofErr w:type="gramEnd"/>
      <w:r>
        <w:t xml:space="preserve">. Accessed 12/7/21. </w:t>
      </w:r>
      <w:hyperlink r:id="rId13" w:history="1">
        <w:r w:rsidRPr="001A710E">
          <w:rPr>
            <w:rStyle w:val="Hyperlink"/>
          </w:rPr>
          <w:t>https://www.e-ir.info/2020/07/20/legal-black-holes-in-outer-space-the-regulation-of-private-space-companies/</w:t>
        </w:r>
      </w:hyperlink>
      <w:r>
        <w:rPr>
          <w:rStyle w:val="Hyperlink"/>
        </w:rPr>
        <w:t xml:space="preserve"> //Xu]</w:t>
      </w:r>
    </w:p>
    <w:p w14:paraId="513B23F7" w14:textId="77777777" w:rsidR="002C6087" w:rsidRDefault="002C6087" w:rsidP="002C6087">
      <w:pPr>
        <w:rPr>
          <w:sz w:val="16"/>
        </w:rPr>
      </w:pPr>
      <w:r w:rsidRPr="00167FAC">
        <w:rPr>
          <w:rStyle w:val="Emphasis"/>
        </w:rPr>
        <w:t xml:space="preserve">The US government’s support for </w:t>
      </w:r>
      <w:r w:rsidRPr="00167FAC">
        <w:rPr>
          <w:rStyle w:val="Emphasis"/>
          <w:highlight w:val="green"/>
        </w:rPr>
        <w:t>private space companies</w:t>
      </w:r>
      <w:r w:rsidRPr="00167FAC">
        <w:rPr>
          <w:rStyle w:val="Emphasis"/>
        </w:rPr>
        <w:t xml:space="preserve"> is also likely to lead to the </w:t>
      </w:r>
      <w:r w:rsidRPr="00167FAC">
        <w:rPr>
          <w:rStyle w:val="Emphasis"/>
          <w:highlight w:val="green"/>
        </w:rPr>
        <w:t>reinforce</w:t>
      </w:r>
      <w:r w:rsidRPr="00167FAC">
        <w:rPr>
          <w:rStyle w:val="Emphasis"/>
        </w:rPr>
        <w:t xml:space="preserve">ment of Earth-bound wealth </w:t>
      </w:r>
      <w:r w:rsidRPr="00167FAC">
        <w:rPr>
          <w:rStyle w:val="Emphasis"/>
          <w:highlight w:val="green"/>
        </w:rPr>
        <w:t>inequalities in space</w:t>
      </w:r>
      <w:r w:rsidRPr="00167FAC">
        <w:rPr>
          <w:rStyle w:val="Emphasis"/>
        </w:rPr>
        <w:t>.</w:t>
      </w:r>
      <w:r w:rsidRPr="00AB1AE8">
        <w:rPr>
          <w:sz w:val="16"/>
        </w:rPr>
        <w:t xml:space="preserve"> Many </w:t>
      </w:r>
      <w:proofErr w:type="spellStart"/>
      <w:r w:rsidRPr="00AB1AE8">
        <w:rPr>
          <w:sz w:val="16"/>
        </w:rPr>
        <w:t>NewSpace</w:t>
      </w:r>
      <w:proofErr w:type="spellEnd"/>
      <w:r w:rsidRPr="00AB1AE8">
        <w:rPr>
          <w:sz w:val="16"/>
        </w:rPr>
        <w:t xml:space="preserve"> actors frame their long-term ambitions in space with strong anthropogenic undertones, by offering the salvation of </w:t>
      </w:r>
      <w:proofErr w:type="gramStart"/>
      <w:r w:rsidRPr="00AB1AE8">
        <w:rPr>
          <w:sz w:val="16"/>
        </w:rPr>
        <w:t>the human race</w:t>
      </w:r>
      <w:proofErr w:type="gramEnd"/>
      <w:r w:rsidRPr="00AB1AE8">
        <w:rPr>
          <w:sz w:val="16"/>
        </w:rPr>
        <w:t xml:space="preserve"> from impending extinction through off-world colonial developments (</w:t>
      </w:r>
      <w:proofErr w:type="spellStart"/>
      <w:r w:rsidRPr="00AB1AE8">
        <w:rPr>
          <w:sz w:val="16"/>
        </w:rPr>
        <w:t>Kearnes</w:t>
      </w:r>
      <w:proofErr w:type="spellEnd"/>
      <w:r w:rsidRPr="00AB1AE8">
        <w:rPr>
          <w:sz w:val="16"/>
        </w:rPr>
        <w:t xml:space="preserve"> &amp; </w:t>
      </w:r>
      <w:proofErr w:type="spellStart"/>
      <w:r w:rsidRPr="00AB1AE8">
        <w:rPr>
          <w:sz w:val="16"/>
        </w:rPr>
        <w:t>Dooren</w:t>
      </w:r>
      <w:proofErr w:type="spellEnd"/>
      <w:r w:rsidRPr="00AB1AE8">
        <w:rPr>
          <w:sz w:val="16"/>
        </w:rPr>
        <w:t xml:space="preserve">: 2017: 182). </w:t>
      </w:r>
      <w:r w:rsidRPr="005C789B">
        <w:rPr>
          <w:rStyle w:val="Emphasis"/>
        </w:rPr>
        <w:t xml:space="preserve">Yet, this type of </w:t>
      </w:r>
      <w:r w:rsidRPr="005C789B">
        <w:rPr>
          <w:rStyle w:val="Emphasis"/>
          <w:highlight w:val="green"/>
        </w:rPr>
        <w:t>discourse disguises</w:t>
      </w:r>
      <w:r w:rsidRPr="005C789B">
        <w:rPr>
          <w:rStyle w:val="Emphasis"/>
        </w:rPr>
        <w:t xml:space="preserve"> the highly </w:t>
      </w:r>
      <w:r w:rsidRPr="005C789B">
        <w:rPr>
          <w:rStyle w:val="Emphasis"/>
          <w:highlight w:val="green"/>
        </w:rPr>
        <w:t>exclusive nature</w:t>
      </w:r>
      <w:r w:rsidRPr="005C789B">
        <w:rPr>
          <w:rStyle w:val="Emphasis"/>
        </w:rPr>
        <w:t xml:space="preserve"> of these missions. Whilst they seem to suggest that there is a stake for ordinary citizens in the vast space frontier, the reality is that these </w:t>
      </w:r>
      <w:r w:rsidRPr="005C789B">
        <w:rPr>
          <w:rStyle w:val="Emphasis"/>
          <w:highlight w:val="green"/>
        </w:rPr>
        <w:t>self-described space pioneers are</w:t>
      </w:r>
      <w:r w:rsidRPr="005C789B">
        <w:rPr>
          <w:rStyle w:val="Emphasis"/>
        </w:rPr>
        <w:t xml:space="preserve"> a member of </w:t>
      </w:r>
      <w:r w:rsidRPr="005C789B">
        <w:rPr>
          <w:rStyle w:val="Emphasis"/>
          <w:highlight w:val="green"/>
        </w:rPr>
        <w:t>a narrow ‘cosmic elite’</w:t>
      </w:r>
      <w:r w:rsidRPr="005C789B">
        <w:rPr>
          <w:rStyle w:val="Emphasis"/>
        </w:rPr>
        <w:t xml:space="preserve"> – “founders of Amazon.com, Microsoft, Pay Pal… and a smattering of games designers and hotel magnates”</w:t>
      </w:r>
      <w:r w:rsidRPr="00AB1AE8">
        <w:rPr>
          <w:sz w:val="16"/>
        </w:rPr>
        <w:t xml:space="preserve"> (Parker, 2009: 91). </w:t>
      </w:r>
      <w:r w:rsidRPr="000E1DC7">
        <w:rPr>
          <w:rStyle w:val="Emphasis"/>
        </w:rPr>
        <w:t xml:space="preserve">Indeed, </w:t>
      </w:r>
      <w:r w:rsidRPr="000E1DC7">
        <w:rPr>
          <w:rStyle w:val="Emphasis"/>
          <w:highlight w:val="green"/>
        </w:rPr>
        <w:t>private</w:t>
      </w:r>
      <w:r w:rsidRPr="000E1DC7">
        <w:rPr>
          <w:rStyle w:val="Emphasis"/>
        </w:rPr>
        <w:t xml:space="preserve"> space </w:t>
      </w:r>
      <w:r w:rsidRPr="000E1DC7">
        <w:rPr>
          <w:rStyle w:val="Emphasis"/>
          <w:highlight w:val="green"/>
        </w:rPr>
        <w:t>enterprises</w:t>
      </w:r>
      <w:r w:rsidRPr="000E1DC7">
        <w:rPr>
          <w:rStyle w:val="Emphasis"/>
        </w:rPr>
        <w:t xml:space="preserve"> have themselves </w:t>
      </w:r>
      <w:r w:rsidRPr="000E1DC7">
        <w:rPr>
          <w:rStyle w:val="Emphasis"/>
          <w:highlight w:val="green"/>
        </w:rPr>
        <w:t>suggest</w:t>
      </w:r>
      <w:r w:rsidRPr="000E1DC7">
        <w:rPr>
          <w:rStyle w:val="Emphasis"/>
        </w:rPr>
        <w:t xml:space="preserve">ed that </w:t>
      </w:r>
      <w:r w:rsidRPr="000E1DC7">
        <w:rPr>
          <w:rStyle w:val="Emphasis"/>
          <w:highlight w:val="green"/>
        </w:rPr>
        <w:t>they have no obligation to share</w:t>
      </w:r>
      <w:r w:rsidRPr="000E1DC7">
        <w:rPr>
          <w:rStyle w:val="Emphasis"/>
        </w:rPr>
        <w:t xml:space="preserve"> mineral </w:t>
      </w:r>
      <w:r w:rsidRPr="000E1DC7">
        <w:rPr>
          <w:rStyle w:val="Emphasis"/>
          <w:highlight w:val="green"/>
        </w:rPr>
        <w:t>resources</w:t>
      </w:r>
      <w:r w:rsidRPr="000E1DC7">
        <w:rPr>
          <w:rStyle w:val="Emphasis"/>
        </w:rPr>
        <w:t xml:space="preserve"> extracted in space </w:t>
      </w:r>
      <w:r w:rsidRPr="000E1DC7">
        <w:rPr>
          <w:rStyle w:val="Emphasis"/>
          <w:highlight w:val="green"/>
        </w:rPr>
        <w:t>with the global community</w:t>
      </w:r>
      <w:r w:rsidRPr="000E1DC7">
        <w:rPr>
          <w:rStyle w:val="Emphasis"/>
        </w:rPr>
        <w:t xml:space="preserve"> (Klinger, 2017: 208).</w:t>
      </w:r>
      <w:r w:rsidRPr="00AB1AE8">
        <w:rPr>
          <w:sz w:val="16"/>
        </w:rPr>
        <w:t xml:space="preserve"> This is reflected in the speeches of individuals such as Nathan Ingraham, a senior editor at the tech site </w:t>
      </w:r>
      <w:proofErr w:type="spellStart"/>
      <w:r w:rsidRPr="00AB1AE8">
        <w:rPr>
          <w:sz w:val="16"/>
        </w:rPr>
        <w:t>EngadAsteroid</w:t>
      </w:r>
      <w:proofErr w:type="spellEnd"/>
      <w:r w:rsidRPr="00AB1AE8">
        <w:rPr>
          <w:sz w:val="16"/>
        </w:rPr>
        <w:t xml:space="preserve"> mining, who claimed that asteroid mining was “how [America is] going to move into space and develop the next Vegas Strip” (</w:t>
      </w:r>
      <w:proofErr w:type="spellStart"/>
      <w:r w:rsidRPr="00AB1AE8">
        <w:rPr>
          <w:sz w:val="16"/>
        </w:rPr>
        <w:t>Shaer</w:t>
      </w:r>
      <w:proofErr w:type="spellEnd"/>
      <w:r w:rsidRPr="00AB1AE8">
        <w:rPr>
          <w:sz w:val="16"/>
        </w:rPr>
        <w:t xml:space="preserve">, 2016: 50). Such comments highlight a form of what Beery (2016) defines as ‘scalar </w:t>
      </w:r>
      <w:proofErr w:type="gramStart"/>
      <w:r w:rsidRPr="00AB1AE8">
        <w:rPr>
          <w:sz w:val="16"/>
        </w:rPr>
        <w:t>politics’</w:t>
      </w:r>
      <w:proofErr w:type="gramEnd"/>
      <w:r w:rsidRPr="00AB1AE8">
        <w:rPr>
          <w:sz w:val="16"/>
        </w:rPr>
        <w:t xml:space="preserve">. </w:t>
      </w:r>
      <w:r w:rsidRPr="000E1DC7">
        <w:rPr>
          <w:rStyle w:val="Emphasis"/>
        </w:rPr>
        <w:t xml:space="preserve">In similar ways to </w:t>
      </w:r>
      <w:r w:rsidRPr="00E36545">
        <w:rPr>
          <w:rStyle w:val="Emphasis"/>
          <w:highlight w:val="green"/>
        </w:rPr>
        <w:t>the ‘scaling’ of unequal international relations</w:t>
      </w:r>
      <w:r w:rsidRPr="000E1DC7">
        <w:rPr>
          <w:rStyle w:val="Emphasis"/>
        </w:rPr>
        <w:t xml:space="preserve"> that has </w:t>
      </w:r>
      <w:r w:rsidRPr="00E36545">
        <w:rPr>
          <w:rStyle w:val="Emphasis"/>
          <w:highlight w:val="green"/>
        </w:rPr>
        <w:t>constituted</w:t>
      </w:r>
      <w:r w:rsidRPr="000E1DC7">
        <w:rPr>
          <w:rStyle w:val="Emphasis"/>
        </w:rPr>
        <w:t xml:space="preserve"> our </w:t>
      </w:r>
      <w:r w:rsidRPr="00E36545">
        <w:rPr>
          <w:rStyle w:val="Emphasis"/>
          <w:highlight w:val="green"/>
        </w:rPr>
        <w:t>relationship with outer space</w:t>
      </w:r>
      <w:r w:rsidRPr="000E1DC7">
        <w:rPr>
          <w:rStyle w:val="Emphasis"/>
        </w:rPr>
        <w:t xml:space="preserve"> </w:t>
      </w:r>
      <w:r w:rsidRPr="00E36545">
        <w:rPr>
          <w:rStyle w:val="Emphasis"/>
          <w:highlight w:val="green"/>
        </w:rPr>
        <w:t>under</w:t>
      </w:r>
      <w:r w:rsidRPr="000E1DC7">
        <w:rPr>
          <w:rStyle w:val="Emphasis"/>
        </w:rPr>
        <w:t xml:space="preserve"> the </w:t>
      </w:r>
      <w:r w:rsidRPr="00E36545">
        <w:rPr>
          <w:rStyle w:val="Emphasis"/>
          <w:highlight w:val="green"/>
        </w:rPr>
        <w:t>guise of the ‘global commons’</w:t>
      </w:r>
      <w:r w:rsidRPr="000E1DC7">
        <w:rPr>
          <w:rStyle w:val="Emphasis"/>
        </w:rPr>
        <w:t xml:space="preserve"> (Beery, 2016: 99), private companies – through their anthropogenic discourse – are </w:t>
      </w:r>
      <w:r w:rsidRPr="00AB1AE8">
        <w:rPr>
          <w:rStyle w:val="Emphasis"/>
          <w:highlight w:val="green"/>
        </w:rPr>
        <w:t>scaling</w:t>
      </w:r>
      <w:r w:rsidRPr="000E1DC7">
        <w:rPr>
          <w:rStyle w:val="Emphasis"/>
        </w:rPr>
        <w:t xml:space="preserve"> </w:t>
      </w:r>
      <w:r w:rsidRPr="00AB1AE8">
        <w:rPr>
          <w:rStyle w:val="Emphasis"/>
          <w:highlight w:val="green"/>
        </w:rPr>
        <w:t>existing</w:t>
      </w:r>
      <w:r w:rsidRPr="000E1DC7">
        <w:rPr>
          <w:rStyle w:val="Emphasis"/>
        </w:rPr>
        <w:t xml:space="preserve"> Earth-bound wealth </w:t>
      </w:r>
      <w:r w:rsidRPr="00AB1AE8">
        <w:rPr>
          <w:rStyle w:val="Emphasis"/>
          <w:highlight w:val="green"/>
        </w:rPr>
        <w:t>inequalities</w:t>
      </w:r>
      <w:r w:rsidRPr="000E1DC7">
        <w:rPr>
          <w:rStyle w:val="Emphasis"/>
        </w:rPr>
        <w:t xml:space="preserve"> and social relations into space </w:t>
      </w:r>
      <w:r w:rsidRPr="00AB1AE8">
        <w:rPr>
          <w:rStyle w:val="Emphasis"/>
          <w:highlight w:val="green"/>
        </w:rPr>
        <w:t>by siphoning off</w:t>
      </w:r>
      <w:r w:rsidRPr="000E1DC7">
        <w:rPr>
          <w:rStyle w:val="Emphasis"/>
        </w:rPr>
        <w:t xml:space="preserve"> extra-terrestrial </w:t>
      </w:r>
      <w:r w:rsidRPr="00AB1AE8">
        <w:rPr>
          <w:rStyle w:val="Emphasis"/>
          <w:highlight w:val="green"/>
        </w:rPr>
        <w:t>resources</w:t>
      </w:r>
      <w:r w:rsidRPr="000E1DC7">
        <w:rPr>
          <w:rStyle w:val="Emphasis"/>
        </w:rPr>
        <w:t>.</w:t>
      </w:r>
      <w:r w:rsidRPr="00AB1AE8">
        <w:rPr>
          <w:sz w:val="16"/>
        </w:rPr>
        <w:t xml:space="preserve"> By constructing their </w:t>
      </w:r>
      <w:proofErr w:type="spellStart"/>
      <w:r w:rsidRPr="00AB1AE8">
        <w:rPr>
          <w:sz w:val="16"/>
        </w:rPr>
        <w:t>endeavours</w:t>
      </w:r>
      <w:proofErr w:type="spellEnd"/>
      <w:r w:rsidRPr="00AB1AE8">
        <w:rPr>
          <w:sz w:val="16"/>
        </w:rPr>
        <w:t xml:space="preserve"> in ways that appeal to the common good, </w:t>
      </w:r>
      <w:proofErr w:type="spellStart"/>
      <w:r w:rsidRPr="00AB1AE8">
        <w:rPr>
          <w:sz w:val="16"/>
        </w:rPr>
        <w:t>NewSpace</w:t>
      </w:r>
      <w:proofErr w:type="spellEnd"/>
      <w:r w:rsidRPr="00AB1AE8">
        <w:rPr>
          <w:sz w:val="16"/>
        </w:rPr>
        <w:t xml:space="preserve"> actors are therefore concealing the reality of how commercial resource extraction serves the exclusive interests of their private shareholders at the expense of </w:t>
      </w:r>
      <w:proofErr w:type="gramStart"/>
      <w:r w:rsidRPr="00AB1AE8">
        <w:rPr>
          <w:sz w:val="16"/>
        </w:rPr>
        <w:t>the vast majority of</w:t>
      </w:r>
      <w:proofErr w:type="gramEnd"/>
      <w:r w:rsidRPr="00AB1AE8">
        <w:rPr>
          <w:sz w:val="16"/>
        </w:rPr>
        <w:t xml:space="preserve"> the global population.</w:t>
      </w:r>
    </w:p>
    <w:p w14:paraId="64DF91B8" w14:textId="77777777" w:rsidR="002C6087" w:rsidRDefault="002C6087" w:rsidP="002C6087">
      <w:pPr>
        <w:rPr>
          <w:sz w:val="16"/>
        </w:rPr>
      </w:pPr>
    </w:p>
    <w:p w14:paraId="6FE63B9F" w14:textId="77777777" w:rsidR="002C6087" w:rsidRPr="008A0360" w:rsidRDefault="002C6087" w:rsidP="002C6087">
      <w:pPr>
        <w:rPr>
          <w:sz w:val="16"/>
        </w:rPr>
      </w:pPr>
    </w:p>
    <w:p w14:paraId="6E8A45A9" w14:textId="77777777" w:rsidR="002C6087" w:rsidRDefault="002C6087" w:rsidP="002C6087">
      <w:pPr>
        <w:pStyle w:val="Heading4"/>
      </w:pPr>
      <w:r>
        <w:t xml:space="preserve">2] </w:t>
      </w:r>
      <w:r w:rsidRPr="0084794B">
        <w:t>Appropriation intrinsically guts deliberative procedures since it denies the owner’s permission for property rights, blocking one possible experience/form of communication from other groups</w:t>
      </w:r>
      <w:r>
        <w:t xml:space="preserve"> since it guts communal approaches</w:t>
      </w:r>
    </w:p>
    <w:p w14:paraId="499F4AD2" w14:textId="77777777" w:rsidR="002C6087" w:rsidRDefault="002C6087" w:rsidP="002C6087">
      <w:r>
        <w:t xml:space="preserve">Oxford. </w:t>
      </w:r>
      <w:proofErr w:type="spellStart"/>
      <w:r w:rsidRPr="007A49F5">
        <w:rPr>
          <w:rStyle w:val="Style13ptBold"/>
        </w:rPr>
        <w:t>Lexico</w:t>
      </w:r>
      <w:proofErr w:type="spellEnd"/>
      <w:r>
        <w:t>. Appropriation. https://www.lexico.com/en/definition/appropriation</w:t>
      </w:r>
    </w:p>
    <w:p w14:paraId="7F063FD0" w14:textId="77777777" w:rsidR="002C6087" w:rsidRDefault="002C6087" w:rsidP="002C6087">
      <w:pPr>
        <w:rPr>
          <w:rStyle w:val="StyleUnderline"/>
        </w:rPr>
      </w:pPr>
      <w:r w:rsidRPr="007A49F5">
        <w:rPr>
          <w:rStyle w:val="StyleUnderline"/>
        </w:rPr>
        <w:t xml:space="preserve">the </w:t>
      </w:r>
      <w:r w:rsidRPr="007A49F5">
        <w:rPr>
          <w:rStyle w:val="StyleUnderline"/>
          <w:highlight w:val="green"/>
        </w:rPr>
        <w:t>action of taking something for one's own use, typically without the owner's permission.</w:t>
      </w:r>
    </w:p>
    <w:p w14:paraId="4411C54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D9F5F" w14:textId="77777777" w:rsidR="00FE31B3" w:rsidRDefault="00FE31B3" w:rsidP="002C6087">
      <w:pPr>
        <w:spacing w:after="0" w:line="240" w:lineRule="auto"/>
      </w:pPr>
      <w:r>
        <w:separator/>
      </w:r>
    </w:p>
  </w:endnote>
  <w:endnote w:type="continuationSeparator" w:id="0">
    <w:p w14:paraId="3781E96E" w14:textId="77777777" w:rsidR="00FE31B3" w:rsidRDefault="00FE31B3" w:rsidP="002C6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FE956" w14:textId="77777777" w:rsidR="00FE31B3" w:rsidRDefault="00FE31B3" w:rsidP="002C6087">
      <w:pPr>
        <w:spacing w:after="0" w:line="240" w:lineRule="auto"/>
      </w:pPr>
      <w:r>
        <w:separator/>
      </w:r>
    </w:p>
  </w:footnote>
  <w:footnote w:type="continuationSeparator" w:id="0">
    <w:p w14:paraId="269B0788" w14:textId="77777777" w:rsidR="00FE31B3" w:rsidRDefault="00FE31B3" w:rsidP="002C60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2C6087"/>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2C608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E31B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58E4A"/>
  <w15:chartTrackingRefBased/>
  <w15:docId w15:val="{72062EC7-8CE4-459D-8FD6-44D9805B6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6087"/>
    <w:rPr>
      <w:rFonts w:ascii="Calibri" w:hAnsi="Calibri" w:cs="Calibri"/>
    </w:rPr>
  </w:style>
  <w:style w:type="paragraph" w:styleId="Heading1">
    <w:name w:val="heading 1"/>
    <w:aliases w:val="Pocket"/>
    <w:basedOn w:val="Normal"/>
    <w:next w:val="Normal"/>
    <w:link w:val="Heading1Char"/>
    <w:qFormat/>
    <w:rsid w:val="002C60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60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60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2C608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60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087"/>
  </w:style>
  <w:style w:type="character" w:customStyle="1" w:styleId="Heading1Char">
    <w:name w:val="Heading 1 Char"/>
    <w:aliases w:val="Pocket Char"/>
    <w:basedOn w:val="DefaultParagraphFont"/>
    <w:link w:val="Heading1"/>
    <w:rsid w:val="002C60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608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6087"/>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2C608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2C608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C608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8."/>
    <w:basedOn w:val="DefaultParagraphFont"/>
    <w:uiPriority w:val="6"/>
    <w:qFormat/>
    <w:rsid w:val="002C6087"/>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2C6087"/>
    <w:rPr>
      <w:color w:val="auto"/>
      <w:u w:val="none"/>
    </w:rPr>
  </w:style>
  <w:style w:type="character" w:styleId="FollowedHyperlink">
    <w:name w:val="FollowedHyperlink"/>
    <w:basedOn w:val="DefaultParagraphFont"/>
    <w:uiPriority w:val="99"/>
    <w:semiHidden/>
    <w:unhideWhenUsed/>
    <w:rsid w:val="002C6087"/>
    <w:rPr>
      <w:color w:val="auto"/>
      <w:u w:val="none"/>
    </w:rPr>
  </w:style>
  <w:style w:type="paragraph" w:customStyle="1" w:styleId="textbold">
    <w:name w:val="text bold"/>
    <w:basedOn w:val="Normal"/>
    <w:link w:val="Emphasis"/>
    <w:uiPriority w:val="7"/>
    <w:qFormat/>
    <w:rsid w:val="002C6087"/>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2C6087"/>
    <w:rPr>
      <w:vertAlign w:val="superscript"/>
    </w:rPr>
  </w:style>
  <w:style w:type="paragraph" w:styleId="FootnoteText">
    <w:name w:val="footnote text"/>
    <w:basedOn w:val="Normal"/>
    <w:link w:val="FootnoteTextChar"/>
    <w:uiPriority w:val="99"/>
    <w:unhideWhenUsed/>
    <w:qFormat/>
    <w:rsid w:val="002C6087"/>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2C6087"/>
    <w:rPr>
      <w:rFonts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qm-manyworlds/" TargetMode="External"/><Relationship Id="rId13" Type="http://schemas.openxmlformats.org/officeDocument/2006/relationships/hyperlink" Target="https://www.e-ir.info/2020/07/20/legal-black-holes-in-outer-space-the-regulation-of-private-space-compan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Bonini%27s_parado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chnologyreview.com/2019/03/12/136684/a-quantum-experiment-suggests-theres-no-such-thing-as-objective-realit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to.stanford.edu/entries/simplicity/" TargetMode="External"/><Relationship Id="rId4" Type="http://schemas.openxmlformats.org/officeDocument/2006/relationships/settings" Target="settings.xml"/><Relationship Id="rId9" Type="http://schemas.openxmlformats.org/officeDocument/2006/relationships/hyperlink" Target="https://plato.stanford.edu/entries/epistemic-paradoxe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2933</Words>
  <Characters>16723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2021-12-18T00:03:00Z</dcterms:created>
  <dcterms:modified xsi:type="dcterms:W3CDTF">2021-12-18T00:03:00Z</dcterms:modified>
</cp:coreProperties>
</file>