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E9ECD" w14:textId="77777777" w:rsidR="00506545" w:rsidRDefault="00506545" w:rsidP="00506545">
      <w:pPr>
        <w:pStyle w:val="Heading3"/>
      </w:pPr>
      <w:r>
        <w:t>1AC – FW</w:t>
      </w:r>
    </w:p>
    <w:p w14:paraId="4CAF1323" w14:textId="77777777" w:rsidR="00506545" w:rsidRPr="004C3446" w:rsidRDefault="00506545" w:rsidP="00506545">
      <w:pPr>
        <w:pStyle w:val="Heading4"/>
        <w:rPr>
          <w:rFonts w:asciiTheme="minorHAnsi" w:hAnsiTheme="minorHAnsi" w:cstheme="minorHAnsi"/>
        </w:rPr>
      </w:pPr>
      <w:r w:rsidRPr="004C3446">
        <w:rPr>
          <w:rFonts w:asciiTheme="minorHAnsi" w:hAnsiTheme="minorHAnsi" w:cstheme="minorHAnsi"/>
        </w:rPr>
        <w:t>The standard is maximizing expected wellbeing.</w:t>
      </w:r>
    </w:p>
    <w:p w14:paraId="737DF882" w14:textId="77777777" w:rsidR="00506545" w:rsidRPr="004C3446" w:rsidRDefault="00506545" w:rsidP="00506545">
      <w:pPr>
        <w:pStyle w:val="Heading4"/>
        <w:rPr>
          <w:rFonts w:asciiTheme="minorHAnsi" w:hAnsiTheme="minorHAnsi" w:cstheme="minorHAnsi"/>
        </w:rPr>
      </w:pPr>
      <w:r w:rsidRPr="004C3446">
        <w:rPr>
          <w:rFonts w:asciiTheme="minorHAnsi" w:hAnsiTheme="minorHAnsi" w:cstheme="minorHAnsi"/>
        </w:rPr>
        <w:t>Prefer:</w:t>
      </w:r>
    </w:p>
    <w:p w14:paraId="42B3886A" w14:textId="77777777" w:rsidR="00506545" w:rsidRPr="004C3446" w:rsidRDefault="00506545" w:rsidP="00506545">
      <w:pPr>
        <w:pStyle w:val="Heading4"/>
        <w:rPr>
          <w:rFonts w:asciiTheme="minorHAnsi" w:hAnsiTheme="minorHAnsi" w:cstheme="minorHAnsi"/>
        </w:rPr>
      </w:pPr>
      <w:r w:rsidRPr="004C3446">
        <w:rPr>
          <w:rFonts w:asciiTheme="minorHAnsi" w:hAnsiTheme="minorHAnsi" w:cstheme="minorHAnsi"/>
        </w:rPr>
        <w:t xml:space="preserve">1] Pleasure and pain are </w:t>
      </w:r>
      <w:r w:rsidRPr="004C3446">
        <w:rPr>
          <w:rFonts w:asciiTheme="minorHAnsi" w:hAnsiTheme="minorHAnsi" w:cstheme="minorHAnsi"/>
          <w:u w:val="single"/>
        </w:rPr>
        <w:t>intrinsic value</w:t>
      </w:r>
      <w:r w:rsidRPr="004C3446">
        <w:rPr>
          <w:rFonts w:asciiTheme="minorHAnsi" w:hAnsiTheme="minorHAnsi" w:cstheme="minorHAnsi"/>
        </w:rPr>
        <w:t xml:space="preserve"> and </w:t>
      </w:r>
      <w:r w:rsidRPr="004C3446">
        <w:rPr>
          <w:rFonts w:asciiTheme="minorHAnsi" w:hAnsiTheme="minorHAnsi" w:cstheme="minorHAnsi"/>
          <w:u w:val="single"/>
        </w:rPr>
        <w:t>disvalue</w:t>
      </w:r>
      <w:r w:rsidRPr="004C3446">
        <w:rPr>
          <w:rFonts w:asciiTheme="minorHAnsi" w:hAnsiTheme="minorHAnsi" w:cstheme="minorHAnsi"/>
        </w:rPr>
        <w:t xml:space="preserve">-- </w:t>
      </w:r>
      <w:r w:rsidRPr="004C3446">
        <w:rPr>
          <w:rFonts w:asciiTheme="minorHAnsi" w:hAnsiTheme="minorHAnsi" w:cstheme="minorHAnsi"/>
          <w:u w:val="single"/>
        </w:rPr>
        <w:t>robust neuroscience</w:t>
      </w:r>
      <w:r w:rsidRPr="004C3446">
        <w:rPr>
          <w:rFonts w:asciiTheme="minorHAnsi" w:hAnsiTheme="minorHAnsi" w:cstheme="minorHAnsi"/>
        </w:rPr>
        <w:t xml:space="preserve"> prove.</w:t>
      </w:r>
    </w:p>
    <w:p w14:paraId="7C8527A4" w14:textId="77777777" w:rsidR="00506545" w:rsidRPr="004C3446" w:rsidRDefault="00506545" w:rsidP="00506545">
      <w:pPr>
        <w:rPr>
          <w:rStyle w:val="Style13ptBold"/>
          <w:rFonts w:asciiTheme="minorHAnsi" w:hAnsiTheme="minorHAnsi" w:cstheme="minorHAnsi"/>
        </w:rPr>
      </w:pPr>
      <w:r w:rsidRPr="004C3446">
        <w:rPr>
          <w:rStyle w:val="Style13ptBold"/>
          <w:rFonts w:asciiTheme="minorHAnsi" w:hAnsiTheme="minorHAnsi" w:cstheme="minorHAnsi"/>
        </w:rPr>
        <w:t>Blum et al. 18</w:t>
      </w:r>
    </w:p>
    <w:p w14:paraId="1B4EB651" w14:textId="77777777" w:rsidR="00506545" w:rsidRPr="004C3446" w:rsidRDefault="00506545" w:rsidP="00506545">
      <w:pPr>
        <w:rPr>
          <w:rFonts w:asciiTheme="minorHAnsi" w:hAnsiTheme="minorHAnsi" w:cstheme="minorHAnsi"/>
          <w:sz w:val="16"/>
          <w:szCs w:val="16"/>
        </w:rPr>
      </w:pPr>
      <w:r w:rsidRPr="004C3446">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4C3446">
          <w:rPr>
            <w:rStyle w:val="Hyperlink"/>
            <w:rFonts w:asciiTheme="minorHAnsi" w:hAnsiTheme="minorHAnsi" w:cstheme="minorHAnsi"/>
            <w:sz w:val="16"/>
            <w:szCs w:val="16"/>
          </w:rPr>
          <w:t>https://www.ncbi.nlm.nih.gov/pmc/articles/PMC6446569/</w:t>
        </w:r>
      </w:hyperlink>
      <w:r w:rsidRPr="004C3446">
        <w:rPr>
          <w:rFonts w:asciiTheme="minorHAnsi" w:hAnsiTheme="minorHAnsi" w:cstheme="minorHAnsi"/>
          <w:sz w:val="16"/>
          <w:szCs w:val="16"/>
        </w:rPr>
        <w:t>, R.S.</w:t>
      </w:r>
    </w:p>
    <w:p w14:paraId="35B4FF18" w14:textId="77777777" w:rsidR="00506545" w:rsidRPr="004C3446" w:rsidRDefault="00506545" w:rsidP="00506545">
      <w:pPr>
        <w:rPr>
          <w:rFonts w:asciiTheme="minorHAnsi" w:hAnsiTheme="minorHAnsi" w:cstheme="minorHAnsi"/>
          <w:sz w:val="16"/>
        </w:rPr>
      </w:pPr>
      <w:r w:rsidRPr="004C3446">
        <w:rPr>
          <w:rFonts w:asciiTheme="minorHAnsi" w:hAnsiTheme="minorHAnsi" w:cstheme="minorHAnsi"/>
          <w:b/>
          <w:bCs/>
          <w:highlight w:val="green"/>
          <w:u w:val="single"/>
        </w:rPr>
        <w:t>Pleasure</w:t>
      </w:r>
      <w:r w:rsidRPr="004C3446">
        <w:rPr>
          <w:rFonts w:asciiTheme="minorHAnsi" w:hAnsiTheme="minorHAnsi" w:cstheme="minorHAnsi"/>
          <w:u w:val="single"/>
        </w:rPr>
        <w:t xml:space="preserve"> is not only</w:t>
      </w:r>
      <w:r w:rsidRPr="004C3446">
        <w:rPr>
          <w:rFonts w:asciiTheme="minorHAnsi" w:hAnsiTheme="minorHAnsi" w:cstheme="minorHAnsi"/>
          <w:sz w:val="16"/>
        </w:rPr>
        <w:t xml:space="preserve"> one of the three </w:t>
      </w:r>
      <w:r w:rsidRPr="004C3446">
        <w:rPr>
          <w:rFonts w:asciiTheme="minorHAnsi" w:hAnsiTheme="minorHAnsi" w:cstheme="minorHAnsi"/>
          <w:u w:val="single"/>
        </w:rPr>
        <w:t>primary reward functions</w:t>
      </w:r>
      <w:r w:rsidRPr="004C3446">
        <w:rPr>
          <w:rFonts w:asciiTheme="minorHAnsi" w:hAnsiTheme="minorHAnsi" w:cstheme="minorHAnsi"/>
          <w:sz w:val="16"/>
        </w:rPr>
        <w:t xml:space="preserve"> but </w:t>
      </w:r>
      <w:r w:rsidRPr="004C3446">
        <w:rPr>
          <w:rFonts w:asciiTheme="minorHAnsi" w:hAnsiTheme="minorHAnsi" w:cstheme="minorHAnsi"/>
          <w:u w:val="single"/>
        </w:rPr>
        <w:t xml:space="preserve">it also </w:t>
      </w:r>
      <w:r w:rsidRPr="004C3446">
        <w:rPr>
          <w:rFonts w:asciiTheme="minorHAnsi" w:hAnsiTheme="minorHAnsi" w:cstheme="minorHAnsi"/>
          <w:b/>
          <w:bCs/>
          <w:highlight w:val="green"/>
          <w:u w:val="single"/>
        </w:rPr>
        <w:t>defines reward.</w:t>
      </w:r>
      <w:r w:rsidRPr="004C3446">
        <w:rPr>
          <w:rFonts w:asciiTheme="minorHAnsi" w:hAnsiTheme="minorHAnsi" w:cstheme="minorHAnsi"/>
          <w:sz w:val="16"/>
        </w:rPr>
        <w:t xml:space="preserve"> As homeostasis explains the </w:t>
      </w:r>
      <w:r w:rsidRPr="004C3446">
        <w:rPr>
          <w:rFonts w:asciiTheme="minorHAnsi" w:hAnsiTheme="minorHAnsi" w:cstheme="minorHAnsi"/>
          <w:u w:val="single"/>
        </w:rPr>
        <w:t>functions of</w:t>
      </w:r>
      <w:r w:rsidRPr="004C3446">
        <w:rPr>
          <w:rFonts w:asciiTheme="minorHAnsi" w:hAnsiTheme="minorHAnsi" w:cstheme="minorHAnsi"/>
          <w:sz w:val="16"/>
        </w:rPr>
        <w:t xml:space="preserve"> only a limited number of </w:t>
      </w:r>
      <w:r w:rsidRPr="004C3446">
        <w:rPr>
          <w:rFonts w:asciiTheme="minorHAnsi" w:hAnsiTheme="minorHAnsi" w:cstheme="minorHAnsi"/>
          <w:u w:val="single"/>
        </w:rPr>
        <w:t>rewards, the</w:t>
      </w:r>
      <w:r w:rsidRPr="004C3446">
        <w:rPr>
          <w:rFonts w:asciiTheme="minorHAnsi" w:hAnsiTheme="minorHAnsi" w:cstheme="minorHAnsi"/>
          <w:sz w:val="16"/>
        </w:rPr>
        <w:t xml:space="preserve"> principal </w:t>
      </w:r>
      <w:r w:rsidRPr="004C3446">
        <w:rPr>
          <w:rFonts w:asciiTheme="minorHAnsi" w:hAnsiTheme="minorHAnsi" w:cstheme="minorHAnsi"/>
          <w:highlight w:val="green"/>
          <w:u w:val="single"/>
        </w:rPr>
        <w:t>reason why particular stimuli</w:t>
      </w:r>
      <w:r w:rsidRPr="004C3446">
        <w:rPr>
          <w:rFonts w:asciiTheme="minorHAnsi" w:hAnsiTheme="minorHAnsi" w:cstheme="minorHAnsi"/>
          <w:u w:val="single"/>
        </w:rPr>
        <w:t xml:space="preserve">, objects, events, situations, and activities </w:t>
      </w:r>
      <w:r w:rsidRPr="004C3446">
        <w:rPr>
          <w:rFonts w:asciiTheme="minorHAnsi" w:hAnsiTheme="minorHAnsi" w:cstheme="minorHAnsi"/>
          <w:highlight w:val="green"/>
          <w:u w:val="single"/>
        </w:rPr>
        <w:t>are rewarding</w:t>
      </w:r>
      <w:r w:rsidRPr="004C3446">
        <w:rPr>
          <w:rFonts w:asciiTheme="minorHAnsi" w:hAnsiTheme="minorHAnsi" w:cstheme="minorHAnsi"/>
          <w:sz w:val="16"/>
        </w:rPr>
        <w:t xml:space="preserve"> may be </w:t>
      </w:r>
      <w:r w:rsidRPr="004C3446">
        <w:rPr>
          <w:rFonts w:asciiTheme="minorHAnsi" w:hAnsiTheme="minorHAnsi" w:cstheme="minorHAnsi"/>
          <w:highlight w:val="green"/>
          <w:u w:val="single"/>
        </w:rPr>
        <w:t>due to pleasure.</w:t>
      </w:r>
      <w:r w:rsidRPr="004C3446">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4C3446">
        <w:rPr>
          <w:rFonts w:asciiTheme="minorHAnsi" w:hAnsiTheme="minorHAnsi" w:cstheme="minorHAnsi"/>
          <w:highlight w:val="green"/>
          <w:u w:val="single"/>
        </w:rPr>
        <w:t>Pleasure</w:t>
      </w:r>
      <w:r w:rsidRPr="004C3446">
        <w:rPr>
          <w:rFonts w:asciiTheme="minorHAnsi" w:hAnsiTheme="minorHAnsi" w:cstheme="minorHAnsi"/>
          <w:u w:val="single"/>
        </w:rPr>
        <w:t>, as the primary effect of rewards</w:t>
      </w:r>
      <w:r w:rsidRPr="004C3446">
        <w:rPr>
          <w:rFonts w:asciiTheme="minorHAnsi" w:hAnsiTheme="minorHAnsi" w:cstheme="minorHAnsi"/>
          <w:sz w:val="16"/>
        </w:rPr>
        <w:t xml:space="preserve">, drives the prime reward functions of learning, approach behavior, and decision making and </w:t>
      </w:r>
      <w:r w:rsidRPr="004C3446">
        <w:rPr>
          <w:rFonts w:asciiTheme="minorHAnsi" w:hAnsiTheme="minorHAnsi" w:cstheme="minorHAnsi"/>
          <w:highlight w:val="green"/>
          <w:u w:val="single"/>
        </w:rPr>
        <w:t xml:space="preserve">provides the </w:t>
      </w:r>
      <w:r w:rsidRPr="004C3446">
        <w:rPr>
          <w:rFonts w:asciiTheme="minorHAnsi" w:hAnsiTheme="minorHAnsi" w:cstheme="minorHAnsi"/>
          <w:b/>
          <w:bCs/>
          <w:highlight w:val="green"/>
          <w:u w:val="single"/>
        </w:rPr>
        <w:t>basis for hedonic theories</w:t>
      </w:r>
      <w:r w:rsidRPr="004C3446">
        <w:rPr>
          <w:rFonts w:asciiTheme="minorHAnsi" w:hAnsiTheme="minorHAnsi" w:cstheme="minorHAnsi"/>
          <w:u w:val="single"/>
        </w:rPr>
        <w:t xml:space="preserve"> of reward function. </w:t>
      </w:r>
      <w:r w:rsidRPr="004C3446">
        <w:rPr>
          <w:rFonts w:asciiTheme="minorHAnsi" w:hAnsiTheme="minorHAnsi" w:cstheme="minorHAnsi"/>
          <w:highlight w:val="green"/>
          <w:u w:val="single"/>
        </w:rPr>
        <w:t>We are attracted by</w:t>
      </w:r>
      <w:r w:rsidRPr="004C3446">
        <w:rPr>
          <w:rFonts w:asciiTheme="minorHAnsi" w:hAnsiTheme="minorHAnsi" w:cstheme="minorHAnsi"/>
          <w:sz w:val="16"/>
        </w:rPr>
        <w:t xml:space="preserve"> most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and exert intense efforts to obtain them</w:t>
      </w:r>
      <w:r w:rsidRPr="004C3446">
        <w:rPr>
          <w:rFonts w:asciiTheme="minorHAnsi" w:hAnsiTheme="minorHAnsi" w:cstheme="minorHAnsi"/>
          <w:sz w:val="16"/>
        </w:rPr>
        <w:t xml:space="preserve">, just </w:t>
      </w:r>
      <w:r w:rsidRPr="004C3446">
        <w:rPr>
          <w:rFonts w:asciiTheme="minorHAnsi" w:hAnsiTheme="minorHAnsi" w:cstheme="minorHAnsi"/>
          <w:highlight w:val="green"/>
          <w:u w:val="single"/>
        </w:rPr>
        <w:t>because they are enjoyable</w:t>
      </w:r>
      <w:r w:rsidRPr="004C3446">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C3446">
        <w:rPr>
          <w:rFonts w:asciiTheme="minorHAnsi" w:hAnsiTheme="minorHAnsi" w:cstheme="minorHAnsi"/>
          <w:u w:val="single"/>
        </w:rPr>
        <w:t>using both humans and detailed invasive brain analysis of animals has discovered some critical ways that the brain processes pleasure</w:t>
      </w:r>
      <w:r w:rsidRPr="004C3446">
        <w:rPr>
          <w:rFonts w:asciiTheme="minorHAnsi" w:hAnsiTheme="minorHAnsi" w:cstheme="minorHAnsi"/>
          <w:sz w:val="16"/>
        </w:rPr>
        <w:t xml:space="preserve"> [14]. </w:t>
      </w:r>
      <w:r w:rsidRPr="004C3446">
        <w:rPr>
          <w:rFonts w:asciiTheme="minorHAnsi" w:hAnsiTheme="minorHAnsi" w:cstheme="minorHAnsi"/>
          <w:u w:val="single"/>
        </w:rPr>
        <w:t>Pleasure as a hallmark of reward is sufficient for defining a reward</w:t>
      </w:r>
      <w:r w:rsidRPr="004C3446">
        <w:rPr>
          <w:rFonts w:asciiTheme="minorHAnsi" w:hAnsiTheme="minorHAnsi" w:cstheme="minorHAnsi"/>
          <w:sz w:val="16"/>
        </w:rPr>
        <w:t xml:space="preserve">, but it may not be necessary. </w:t>
      </w:r>
      <w:r w:rsidRPr="004C3446">
        <w:rPr>
          <w:rFonts w:asciiTheme="minorHAnsi" w:hAnsiTheme="minorHAnsi" w:cstheme="minorHAnsi"/>
          <w:u w:val="single"/>
        </w:rPr>
        <w:t>A reward may generate positive</w:t>
      </w:r>
      <w:r w:rsidRPr="004C3446">
        <w:rPr>
          <w:rFonts w:asciiTheme="minorHAnsi" w:hAnsiTheme="minorHAnsi" w:cstheme="minorHAnsi"/>
          <w:sz w:val="16"/>
        </w:rPr>
        <w:t xml:space="preserve"> learning and approach </w:t>
      </w:r>
      <w:r w:rsidRPr="004C3446">
        <w:rPr>
          <w:rFonts w:asciiTheme="minorHAnsi" w:hAnsiTheme="minorHAnsi" w:cstheme="minorHAnsi"/>
          <w:u w:val="single"/>
        </w:rPr>
        <w:t>behavior</w:t>
      </w:r>
      <w:r w:rsidRPr="004C3446">
        <w:rPr>
          <w:rFonts w:asciiTheme="minorHAnsi" w:hAnsiTheme="minorHAnsi" w:cstheme="minorHAnsi"/>
          <w:sz w:val="16"/>
        </w:rPr>
        <w:t xml:space="preserve"> simply </w:t>
      </w:r>
      <w:r w:rsidRPr="004C3446">
        <w:rPr>
          <w:rFonts w:asciiTheme="minorHAnsi" w:hAnsiTheme="minorHAnsi" w:cstheme="minorHAnsi"/>
          <w:u w:val="single"/>
        </w:rPr>
        <w:t>because it contains substances that are essential for body function.</w:t>
      </w:r>
      <w:r w:rsidRPr="004C3446">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C3446">
        <w:rPr>
          <w:rFonts w:asciiTheme="minorHAnsi" w:hAnsiTheme="minorHAnsi" w:cstheme="minorHAnsi"/>
          <w:u w:val="single"/>
        </w:rPr>
        <w:t>evolution and its basic principles found</w:t>
      </w:r>
      <w:r w:rsidRPr="004C3446">
        <w:rPr>
          <w:rFonts w:asciiTheme="minorHAnsi" w:hAnsiTheme="minorHAnsi" w:cstheme="minorHAnsi"/>
          <w:sz w:val="16"/>
        </w:rPr>
        <w:t xml:space="preserve"> various </w:t>
      </w:r>
      <w:r w:rsidRPr="004C3446">
        <w:rPr>
          <w:rFonts w:asciiTheme="minorHAnsi" w:hAnsiTheme="minorHAnsi" w:cstheme="minorHAnsi"/>
          <w:u w:val="single"/>
        </w:rPr>
        <w:t>mechanisms that steer behavior and biological development.</w:t>
      </w:r>
      <w:r w:rsidRPr="004C3446">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C3446">
        <w:rPr>
          <w:rFonts w:asciiTheme="minorHAnsi" w:hAnsiTheme="minorHAnsi" w:cstheme="minorHAnsi"/>
          <w:b/>
          <w:bCs/>
          <w:highlight w:val="green"/>
          <w:u w:val="single"/>
        </w:rPr>
        <w:t>organisms are</w:t>
      </w:r>
      <w:r w:rsidRPr="004C3446">
        <w:rPr>
          <w:rFonts w:asciiTheme="minorHAnsi" w:hAnsiTheme="minorHAnsi" w:cstheme="minorHAnsi"/>
          <w:u w:val="single"/>
        </w:rPr>
        <w:t xml:space="preserve"> the </w:t>
      </w:r>
      <w:r w:rsidRPr="004C3446">
        <w:rPr>
          <w:rFonts w:asciiTheme="minorHAnsi" w:hAnsiTheme="minorHAnsi" w:cstheme="minorHAnsi"/>
          <w:b/>
          <w:bCs/>
          <w:highlight w:val="green"/>
          <w:u w:val="single"/>
        </w:rPr>
        <w:t>result of evolutionary competition.</w:t>
      </w:r>
      <w:r w:rsidRPr="004C3446">
        <w:rPr>
          <w:rFonts w:asciiTheme="minorHAnsi" w:hAnsiTheme="minorHAnsi" w:cstheme="minorHAnsi"/>
          <w:sz w:val="16"/>
        </w:rPr>
        <w:t xml:space="preserve"> In fact, Richard </w:t>
      </w:r>
      <w:r w:rsidRPr="004C3446">
        <w:rPr>
          <w:rFonts w:asciiTheme="minorHAnsi" w:hAnsiTheme="minorHAnsi" w:cstheme="minorHAnsi"/>
          <w:u w:val="single"/>
        </w:rPr>
        <w:t>Dawkins stresses gene survival and propagation as the basic mechanism of life</w:t>
      </w:r>
      <w:r w:rsidRPr="004C3446">
        <w:rPr>
          <w:rFonts w:asciiTheme="minorHAnsi" w:hAnsiTheme="minorHAnsi" w:cstheme="minorHAnsi"/>
          <w:sz w:val="16"/>
        </w:rPr>
        <w:t xml:space="preserve"> [20]. Only genes that lead </w:t>
      </w:r>
      <w:r w:rsidRPr="004C3446">
        <w:rPr>
          <w:rFonts w:asciiTheme="minorHAnsi" w:hAnsiTheme="minorHAnsi" w:cstheme="minorHAnsi"/>
          <w:sz w:val="16"/>
        </w:rPr>
        <w:lastRenderedPageBreak/>
        <w:t xml:space="preserve">to </w:t>
      </w:r>
      <w:r w:rsidRPr="004C3446">
        <w:rPr>
          <w:rFonts w:asciiTheme="minorHAnsi" w:hAnsiTheme="minorHAnsi" w:cstheme="minorHAnsi"/>
          <w:u w:val="single"/>
        </w:rPr>
        <w:t>the fittest phenotype will make it.</w:t>
      </w:r>
      <w:r w:rsidRPr="004C3446">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4C3446">
        <w:rPr>
          <w:rFonts w:asciiTheme="minorHAnsi" w:hAnsiTheme="minorHAnsi" w:cstheme="minorHAnsi"/>
          <w:u w:val="single"/>
        </w:rPr>
        <w:t xml:space="preserve">the ultimate, distal function of </w:t>
      </w:r>
      <w:r w:rsidRPr="004C3446">
        <w:rPr>
          <w:rFonts w:asciiTheme="minorHAnsi" w:hAnsiTheme="minorHAnsi" w:cstheme="minorHAnsi"/>
          <w:highlight w:val="green"/>
          <w:u w:val="single"/>
        </w:rPr>
        <w:t>rewards</w:t>
      </w:r>
      <w:r w:rsidRPr="004C3446">
        <w:rPr>
          <w:rFonts w:asciiTheme="minorHAnsi" w:hAnsiTheme="minorHAnsi" w:cstheme="minorHAnsi"/>
          <w:u w:val="single"/>
        </w:rPr>
        <w:t xml:space="preserve"> is to </w:t>
      </w:r>
      <w:r w:rsidRPr="004C3446">
        <w:rPr>
          <w:rFonts w:asciiTheme="minorHAnsi" w:hAnsiTheme="minorHAnsi" w:cstheme="minorHAnsi"/>
          <w:highlight w:val="green"/>
          <w:u w:val="single"/>
        </w:rPr>
        <w:t>increase evolutionary fitness</w:t>
      </w:r>
      <w:r w:rsidRPr="004C3446">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4C3446">
        <w:rPr>
          <w:rFonts w:asciiTheme="minorHAnsi" w:hAnsiTheme="minorHAnsi" w:cstheme="minorHAnsi"/>
          <w:u w:val="single"/>
        </w:rPr>
        <w:t>Behavioral reward functions have evolved to help individuals to survive and propagate their genes</w:t>
      </w:r>
      <w:r w:rsidRPr="004C3446">
        <w:rPr>
          <w:rFonts w:asciiTheme="minorHAnsi" w:hAnsiTheme="minorHAnsi" w:cstheme="minorHAnsi"/>
          <w:sz w:val="16"/>
        </w:rPr>
        <w:t xml:space="preserve">. Apparently, </w:t>
      </w:r>
      <w:r w:rsidRPr="004C3446">
        <w:rPr>
          <w:rFonts w:asciiTheme="minorHAnsi" w:hAnsiTheme="minorHAnsi" w:cstheme="minorHAnsi"/>
          <w:u w:val="single"/>
        </w:rPr>
        <w:t>people need to live well and long enough to reproduce.</w:t>
      </w:r>
      <w:r w:rsidRPr="004C3446">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C3446">
        <w:rPr>
          <w:rFonts w:asciiTheme="minorHAnsi" w:hAnsiTheme="minorHAnsi" w:cstheme="minorHAnsi"/>
          <w:u w:val="single"/>
        </w:rPr>
        <w:t>any small edge will ultimately result in evolutionary advantage</w:t>
      </w:r>
      <w:r w:rsidRPr="004C3446">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C3446">
        <w:rPr>
          <w:rFonts w:asciiTheme="minorHAnsi" w:hAnsiTheme="minorHAnsi" w:cstheme="minorHAnsi"/>
          <w:u w:val="single"/>
        </w:rPr>
        <w:t>Thus the distal reward function in gene propagation and evolutionary fitness defines the proximal reward functions that we see</w:t>
      </w:r>
      <w:r w:rsidRPr="004C3446">
        <w:rPr>
          <w:rFonts w:asciiTheme="minorHAnsi" w:hAnsiTheme="minorHAnsi" w:cstheme="minorHAnsi"/>
          <w:sz w:val="16"/>
        </w:rPr>
        <w:t xml:space="preserve"> in everyday behavior. </w:t>
      </w:r>
      <w:r w:rsidRPr="004C3446">
        <w:rPr>
          <w:rFonts w:asciiTheme="minorHAnsi" w:hAnsiTheme="minorHAnsi" w:cstheme="minorHAnsi"/>
          <w:highlight w:val="green"/>
          <w:u w:val="single"/>
        </w:rPr>
        <w:t>That is why foods, drinks, mates, and offspring are rewarding.</w:t>
      </w:r>
      <w:r w:rsidRPr="004C3446">
        <w:rPr>
          <w:rFonts w:asciiTheme="minorHAnsi" w:hAnsiTheme="minorHAnsi" w:cstheme="minorHAnsi"/>
          <w:u w:val="single"/>
        </w:rPr>
        <w:t xml:space="preserve"> </w:t>
      </w:r>
      <w:r w:rsidRPr="004C3446">
        <w:rPr>
          <w:rFonts w:asciiTheme="minorHAnsi" w:hAnsiTheme="minorHAnsi" w:cstheme="minorHAnsi"/>
          <w:sz w:val="16"/>
        </w:rPr>
        <w:t xml:space="preserve">There have been theories linking pleasure as a required component of health benefits salutogenesis, (salugenesis). In essence, under these terms, </w:t>
      </w:r>
      <w:r w:rsidRPr="004C3446">
        <w:rPr>
          <w:rFonts w:asciiTheme="minorHAnsi" w:hAnsiTheme="minorHAnsi" w:cstheme="minorHAnsi"/>
          <w:u w:val="single"/>
        </w:rPr>
        <w:t>pleasure is described as a state or feeling of happiness and satisfaction resulting from an experience that one enjoys.</w:t>
      </w:r>
      <w:r w:rsidRPr="004C3446">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4C3446">
        <w:rPr>
          <w:rFonts w:asciiTheme="minorHAnsi" w:hAnsiTheme="minorHAnsi" w:cstheme="minorHAnsi"/>
          <w:u w:val="single"/>
        </w:rPr>
        <w:t>pathways for ordinary liking and pleasure</w:t>
      </w:r>
      <w:r w:rsidRPr="004C3446">
        <w:rPr>
          <w:rFonts w:asciiTheme="minorHAnsi" w:hAnsiTheme="minorHAnsi" w:cstheme="minorHAnsi"/>
          <w:sz w:val="16"/>
        </w:rPr>
        <w:t xml:space="preserve">, which </w:t>
      </w:r>
      <w:r w:rsidRPr="004C3446">
        <w:rPr>
          <w:rFonts w:asciiTheme="minorHAnsi" w:hAnsiTheme="minorHAnsi" w:cstheme="minorHAnsi"/>
          <w:u w:val="single"/>
        </w:rPr>
        <w:t>are limited in scope</w:t>
      </w:r>
      <w:r w:rsidRPr="004C3446">
        <w:rPr>
          <w:rFonts w:asciiTheme="minorHAnsi" w:hAnsiTheme="minorHAnsi" w:cstheme="minorHAnsi"/>
          <w:sz w:val="16"/>
        </w:rPr>
        <w:t xml:space="preserve"> as described above in this commentary. However, </w:t>
      </w:r>
      <w:r w:rsidRPr="004C3446">
        <w:rPr>
          <w:rFonts w:asciiTheme="minorHAnsi" w:hAnsiTheme="minorHAnsi" w:cstheme="minorHAnsi"/>
          <w:u w:val="single"/>
        </w:rPr>
        <w:t xml:space="preserve">there are </w:t>
      </w:r>
      <w:r w:rsidRPr="004C3446">
        <w:rPr>
          <w:rFonts w:asciiTheme="minorHAnsi" w:hAnsiTheme="minorHAnsi" w:cstheme="minorHAnsi"/>
          <w:b/>
          <w:bCs/>
          <w:highlight w:val="green"/>
          <w:u w:val="single"/>
        </w:rPr>
        <w:t>many brain regions</w:t>
      </w:r>
      <w:r w:rsidRPr="004C3446">
        <w:rPr>
          <w:rFonts w:asciiTheme="minorHAnsi" w:hAnsiTheme="minorHAnsi" w:cstheme="minorHAnsi"/>
          <w:sz w:val="16"/>
        </w:rPr>
        <w:t xml:space="preserve">, often termed hot and cold spots, </w:t>
      </w:r>
      <w:r w:rsidRPr="004C3446">
        <w:rPr>
          <w:rFonts w:asciiTheme="minorHAnsi" w:hAnsiTheme="minorHAnsi" w:cstheme="minorHAnsi"/>
          <w:u w:val="single"/>
        </w:rPr>
        <w:t xml:space="preserve">that significantly </w:t>
      </w:r>
      <w:r w:rsidRPr="004C3446">
        <w:rPr>
          <w:rFonts w:asciiTheme="minorHAnsi" w:hAnsiTheme="minorHAnsi" w:cstheme="minorHAnsi"/>
          <w:b/>
          <w:bCs/>
          <w:highlight w:val="green"/>
          <w:u w:val="single"/>
        </w:rPr>
        <w:t>modulate</w:t>
      </w:r>
      <w:r w:rsidRPr="004C3446">
        <w:rPr>
          <w:rFonts w:asciiTheme="minorHAnsi" w:hAnsiTheme="minorHAnsi" w:cstheme="minorHAnsi"/>
          <w:sz w:val="16"/>
        </w:rPr>
        <w:t xml:space="preserve"> (increase or decrease) </w:t>
      </w:r>
      <w:r w:rsidRPr="004C3446">
        <w:rPr>
          <w:rFonts w:asciiTheme="minorHAnsi" w:hAnsiTheme="minorHAnsi" w:cstheme="minorHAnsi"/>
          <w:u w:val="single"/>
        </w:rPr>
        <w:t xml:space="preserve">our </w:t>
      </w:r>
      <w:r w:rsidRPr="004C3446">
        <w:rPr>
          <w:rFonts w:asciiTheme="minorHAnsi" w:hAnsiTheme="minorHAnsi" w:cstheme="minorHAnsi"/>
          <w:b/>
          <w:bCs/>
          <w:highlight w:val="green"/>
          <w:u w:val="single"/>
        </w:rPr>
        <w:t>pleasure or</w:t>
      </w:r>
      <w:r w:rsidRPr="004C3446">
        <w:rPr>
          <w:rFonts w:asciiTheme="minorHAnsi" w:hAnsiTheme="minorHAnsi" w:cstheme="minorHAnsi"/>
          <w:u w:val="single"/>
        </w:rPr>
        <w:t xml:space="preserve"> even </w:t>
      </w:r>
      <w:r w:rsidRPr="004C3446">
        <w:rPr>
          <w:rFonts w:asciiTheme="minorHAnsi" w:hAnsiTheme="minorHAnsi" w:cstheme="minorHAnsi"/>
          <w:b/>
          <w:bCs/>
          <w:highlight w:val="green"/>
          <w:u w:val="single"/>
        </w:rPr>
        <w:t>produce the opposite</w:t>
      </w:r>
      <w:r w:rsidRPr="004C3446">
        <w:rPr>
          <w:rFonts w:asciiTheme="minorHAnsi" w:hAnsiTheme="minorHAnsi" w:cstheme="minorHAnsi"/>
          <w:sz w:val="16"/>
        </w:rPr>
        <w:t xml:space="preserve"> of pleasure— that is </w:t>
      </w:r>
      <w:r w:rsidRPr="004C3446">
        <w:rPr>
          <w:rFonts w:asciiTheme="minorHAnsi" w:hAnsiTheme="minorHAnsi" w:cstheme="minorHAnsi"/>
          <w:u w:val="single"/>
        </w:rPr>
        <w:t>disgust and fear</w:t>
      </w:r>
      <w:r w:rsidRPr="004C3446">
        <w:rPr>
          <w:rFonts w:asciiTheme="minorHAnsi" w:hAnsiTheme="minorHAnsi" w:cstheme="minorHAnsi"/>
          <w:sz w:val="16"/>
        </w:rPr>
        <w:t xml:space="preserve"> [39]. </w:t>
      </w:r>
      <w:r w:rsidRPr="004C3446">
        <w:rPr>
          <w:rFonts w:asciiTheme="minorHAnsi" w:hAnsiTheme="minorHAnsi" w:cstheme="minorHAnsi"/>
          <w:u w:val="single"/>
        </w:rPr>
        <w:t>One</w:t>
      </w:r>
      <w:r w:rsidRPr="004C3446">
        <w:rPr>
          <w:rFonts w:asciiTheme="minorHAnsi" w:hAnsiTheme="minorHAnsi" w:cstheme="minorHAnsi"/>
          <w:sz w:val="16"/>
        </w:rPr>
        <w:t xml:space="preserve"> specific </w:t>
      </w:r>
      <w:r w:rsidRPr="004C3446">
        <w:rPr>
          <w:rFonts w:asciiTheme="minorHAnsi" w:hAnsiTheme="minorHAnsi" w:cstheme="minorHAnsi"/>
          <w:u w:val="single"/>
        </w:rPr>
        <w:t>region</w:t>
      </w:r>
      <w:r w:rsidRPr="004C3446">
        <w:rPr>
          <w:rFonts w:asciiTheme="minorHAnsi" w:hAnsiTheme="minorHAnsi" w:cstheme="minorHAnsi"/>
          <w:sz w:val="16"/>
        </w:rPr>
        <w:t xml:space="preserve"> of the nucleus accumbens </w:t>
      </w:r>
      <w:r w:rsidRPr="004C3446">
        <w:rPr>
          <w:rFonts w:asciiTheme="minorHAnsi" w:hAnsiTheme="minorHAnsi" w:cstheme="minorHAnsi"/>
          <w:u w:val="single"/>
        </w:rPr>
        <w:t>is organized like a computer keyboard, with particular stimulus triggers in rows</w:t>
      </w:r>
      <w:r w:rsidRPr="004C3446">
        <w:rPr>
          <w:rFonts w:asciiTheme="minorHAnsi" w:hAnsiTheme="minorHAnsi" w:cstheme="minorHAnsi"/>
          <w:sz w:val="16"/>
        </w:rPr>
        <w:t xml:space="preserve">— producing an increase and decrease of pleasure and disgust. Moreover, </w:t>
      </w:r>
      <w:r w:rsidRPr="004C3446">
        <w:rPr>
          <w:rFonts w:asciiTheme="minorHAnsi" w:hAnsiTheme="minorHAnsi" w:cstheme="minorHAnsi"/>
          <w:u w:val="single"/>
        </w:rPr>
        <w:t>the cortex has unique roles in the cognitive evaluation of our feelings of pleasure</w:t>
      </w:r>
      <w:r w:rsidRPr="004C3446">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4C3446">
        <w:rPr>
          <w:rFonts w:asciiTheme="minorHAnsi" w:hAnsiTheme="minorHAnsi" w:cstheme="minorHAnsi"/>
          <w:u w:val="single"/>
        </w:rPr>
        <w:t>“</w:t>
      </w:r>
      <w:r w:rsidRPr="004C3446">
        <w:rPr>
          <w:rFonts w:asciiTheme="minorHAnsi" w:hAnsiTheme="minorHAnsi" w:cstheme="minorHAnsi"/>
          <w:highlight w:val="green"/>
          <w:u w:val="single"/>
        </w:rPr>
        <w:t>liking</w:t>
      </w:r>
      <w:r w:rsidRPr="004C3446">
        <w:rPr>
          <w:rFonts w:asciiTheme="minorHAnsi" w:hAnsiTheme="minorHAnsi" w:cstheme="minorHAnsi"/>
          <w:u w:val="single"/>
        </w:rPr>
        <w:t xml:space="preserve">” of </w:t>
      </w:r>
      <w:r w:rsidRPr="004C3446">
        <w:rPr>
          <w:rFonts w:asciiTheme="minorHAnsi" w:hAnsiTheme="minorHAnsi" w:cstheme="minorHAnsi"/>
          <w:highlight w:val="green"/>
          <w:u w:val="single"/>
        </w:rPr>
        <w:t>something</w:t>
      </w:r>
      <w:r w:rsidRPr="004C3446">
        <w:rPr>
          <w:rFonts w:asciiTheme="minorHAnsi" w:hAnsiTheme="minorHAnsi" w:cstheme="minorHAnsi"/>
          <w:u w:val="single"/>
        </w:rPr>
        <w:t xml:space="preserve">, or pure pleasure, is </w:t>
      </w:r>
      <w:r w:rsidRPr="004C3446">
        <w:rPr>
          <w:rFonts w:asciiTheme="minorHAnsi" w:hAnsiTheme="minorHAnsi" w:cstheme="minorHAnsi"/>
          <w:highlight w:val="green"/>
          <w:u w:val="single"/>
        </w:rPr>
        <w:t>represented by</w:t>
      </w:r>
      <w:r w:rsidRPr="004C3446">
        <w:rPr>
          <w:rFonts w:asciiTheme="minorHAnsi" w:hAnsiTheme="minorHAnsi" w:cstheme="minorHAnsi"/>
          <w:sz w:val="16"/>
        </w:rPr>
        <w:t xml:space="preserve"> small </w:t>
      </w:r>
      <w:r w:rsidRPr="004C3446">
        <w:rPr>
          <w:rFonts w:asciiTheme="minorHAnsi" w:hAnsiTheme="minorHAnsi" w:cstheme="minorHAnsi"/>
          <w:highlight w:val="green"/>
          <w:u w:val="single"/>
        </w:rPr>
        <w:t>regions</w:t>
      </w:r>
      <w:r w:rsidRPr="004C3446">
        <w:rPr>
          <w:rFonts w:asciiTheme="minorHAnsi" w:hAnsiTheme="minorHAnsi" w:cstheme="minorHAnsi"/>
          <w:sz w:val="16"/>
        </w:rPr>
        <w:t xml:space="preserve"> mainly </w:t>
      </w:r>
      <w:r w:rsidRPr="004C3446">
        <w:rPr>
          <w:rFonts w:asciiTheme="minorHAnsi" w:hAnsiTheme="minorHAnsi" w:cstheme="minorHAnsi"/>
          <w:highlight w:val="green"/>
          <w:u w:val="single"/>
        </w:rPr>
        <w:t>in the limbic system</w:t>
      </w:r>
      <w:r w:rsidRPr="004C3446">
        <w:rPr>
          <w:rFonts w:asciiTheme="minorHAnsi" w:hAnsiTheme="minorHAnsi" w:cstheme="minorHAnsi"/>
          <w:sz w:val="16"/>
        </w:rPr>
        <w:t xml:space="preserve"> (old reptilian part of the brain). These may be </w:t>
      </w:r>
      <w:r w:rsidRPr="004C3446">
        <w:rPr>
          <w:rFonts w:asciiTheme="minorHAnsi" w:hAnsiTheme="minorHAnsi" w:cstheme="minorHAnsi"/>
          <w:u w:val="single"/>
        </w:rPr>
        <w:t>part of larger neural circuits.</w:t>
      </w:r>
      <w:r w:rsidRPr="004C3446">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4C3446">
        <w:rPr>
          <w:rFonts w:asciiTheme="minorHAnsi" w:hAnsiTheme="minorHAnsi" w:cstheme="minorHAnsi"/>
          <w:u w:val="single"/>
        </w:rPr>
        <w:t>Sousa et al.</w:t>
      </w:r>
      <w:r w:rsidRPr="004C3446">
        <w:rPr>
          <w:rFonts w:asciiTheme="minorHAnsi" w:hAnsiTheme="minorHAnsi" w:cstheme="minorHAnsi"/>
          <w:sz w:val="16"/>
        </w:rPr>
        <w:t xml:space="preserve"> [50] small case </w:t>
      </w:r>
      <w:r w:rsidRPr="004C3446">
        <w:rPr>
          <w:rFonts w:asciiTheme="minorHAnsi" w:hAnsiTheme="minorHAnsi" w:cstheme="minorHAnsi"/>
          <w:u w:val="single"/>
        </w:rPr>
        <w:t xml:space="preserve">found various </w:t>
      </w:r>
      <w:r w:rsidRPr="004C3446">
        <w:rPr>
          <w:rFonts w:asciiTheme="minorHAnsi" w:hAnsiTheme="minorHAnsi" w:cstheme="minorHAnsi"/>
          <w:highlight w:val="green"/>
          <w:u w:val="single"/>
        </w:rPr>
        <w:t>differentially expressed genes</w:t>
      </w:r>
      <w:r w:rsidRPr="004C3446">
        <w:rPr>
          <w:rFonts w:asciiTheme="minorHAnsi" w:hAnsiTheme="minorHAnsi" w:cstheme="minorHAnsi"/>
          <w:u w:val="single"/>
        </w:rPr>
        <w:t xml:space="preserve">, to </w:t>
      </w:r>
      <w:r w:rsidRPr="004C3446">
        <w:rPr>
          <w:rFonts w:asciiTheme="minorHAnsi" w:hAnsiTheme="minorHAnsi" w:cstheme="minorHAnsi"/>
          <w:highlight w:val="green"/>
          <w:u w:val="single"/>
        </w:rPr>
        <w:t>associate with pleasure</w:t>
      </w:r>
      <w:r w:rsidRPr="004C3446">
        <w:rPr>
          <w:rFonts w:asciiTheme="minorHAnsi" w:hAnsiTheme="minorHAnsi" w:cstheme="minorHAnsi"/>
          <w:u w:val="single"/>
        </w:rPr>
        <w:t xml:space="preserve"> related </w:t>
      </w:r>
      <w:r w:rsidRPr="004C3446">
        <w:rPr>
          <w:rFonts w:asciiTheme="minorHAnsi" w:hAnsiTheme="minorHAnsi" w:cstheme="minorHAnsi"/>
          <w:highlight w:val="green"/>
          <w:u w:val="single"/>
        </w:rPr>
        <w:t>systems.</w:t>
      </w:r>
      <w:r w:rsidRPr="004C3446">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C3446">
        <w:rPr>
          <w:rFonts w:asciiTheme="minorHAnsi" w:hAnsiTheme="minorHAnsi" w:cstheme="minorHAnsi"/>
          <w:highlight w:val="green"/>
          <w:u w:val="single"/>
        </w:rPr>
        <w:t>researchers examined</w:t>
      </w:r>
      <w:r w:rsidRPr="004C3446">
        <w:rPr>
          <w:rFonts w:asciiTheme="minorHAnsi" w:hAnsiTheme="minorHAnsi" w:cstheme="minorHAnsi"/>
          <w:u w:val="single"/>
        </w:rPr>
        <w:t xml:space="preserve"> 247 specimens of </w:t>
      </w:r>
      <w:r w:rsidRPr="004C3446">
        <w:rPr>
          <w:rFonts w:asciiTheme="minorHAnsi" w:hAnsiTheme="minorHAnsi" w:cstheme="minorHAnsi"/>
          <w:highlight w:val="green"/>
          <w:u w:val="single"/>
        </w:rPr>
        <w:t>neural tissue</w:t>
      </w:r>
      <w:r w:rsidRPr="004C3446">
        <w:rPr>
          <w:rFonts w:asciiTheme="minorHAnsi" w:hAnsiTheme="minorHAnsi" w:cstheme="minorHAnsi"/>
          <w:u w:val="single"/>
        </w:rPr>
        <w:t xml:space="preserve"> from six humans, five chimpanzees, and five macaque monkeys.</w:t>
      </w:r>
      <w:r w:rsidRPr="004C3446">
        <w:rPr>
          <w:rFonts w:asciiTheme="minorHAnsi" w:hAnsiTheme="minorHAnsi" w:cstheme="minorHAnsi"/>
          <w:sz w:val="16"/>
        </w:rPr>
        <w:t xml:space="preserve"> Moreover, these </w:t>
      </w:r>
      <w:r w:rsidRPr="004C3446">
        <w:rPr>
          <w:rFonts w:asciiTheme="minorHAnsi" w:hAnsiTheme="minorHAnsi" w:cstheme="minorHAnsi"/>
          <w:u w:val="single"/>
        </w:rPr>
        <w:t>investigators analyzed which genes were turned on or off in 16 regions of the brain.</w:t>
      </w:r>
      <w:r w:rsidRPr="004C3446">
        <w:rPr>
          <w:rFonts w:asciiTheme="minorHAnsi" w:hAnsiTheme="minorHAnsi" w:cstheme="minorHAnsi"/>
          <w:sz w:val="16"/>
        </w:rPr>
        <w:t xml:space="preserve"> While </w:t>
      </w:r>
      <w:r w:rsidRPr="004C3446">
        <w:rPr>
          <w:rFonts w:asciiTheme="minorHAnsi" w:hAnsiTheme="minorHAnsi" w:cstheme="minorHAnsi"/>
          <w:u w:val="single"/>
        </w:rPr>
        <w:t xml:space="preserve">the differences among species were subtle, </w:t>
      </w:r>
      <w:r w:rsidRPr="004C3446">
        <w:rPr>
          <w:rFonts w:asciiTheme="minorHAnsi" w:hAnsiTheme="minorHAnsi" w:cstheme="minorHAnsi"/>
          <w:b/>
          <w:bCs/>
          <w:highlight w:val="green"/>
          <w:u w:val="single"/>
        </w:rPr>
        <w:t>there was</w:t>
      </w:r>
      <w:r w:rsidRPr="004C3446">
        <w:rPr>
          <w:rFonts w:asciiTheme="minorHAnsi" w:hAnsiTheme="minorHAnsi" w:cstheme="minorHAnsi"/>
          <w:u w:val="single"/>
        </w:rPr>
        <w:t xml:space="preserve"> a </w:t>
      </w:r>
      <w:r w:rsidRPr="004C3446">
        <w:rPr>
          <w:rFonts w:asciiTheme="minorHAnsi" w:hAnsiTheme="minorHAnsi" w:cstheme="minorHAnsi"/>
          <w:b/>
          <w:bCs/>
          <w:highlight w:val="green"/>
          <w:u w:val="single"/>
        </w:rPr>
        <w:t>remarkable contrast in</w:t>
      </w:r>
      <w:r w:rsidRPr="004C3446">
        <w:rPr>
          <w:rFonts w:asciiTheme="minorHAnsi" w:hAnsiTheme="minorHAnsi" w:cstheme="minorHAnsi"/>
          <w:u w:val="single"/>
        </w:rPr>
        <w:t xml:space="preserve"> the</w:t>
      </w:r>
      <w:r w:rsidRPr="004C3446">
        <w:rPr>
          <w:rFonts w:asciiTheme="minorHAnsi" w:hAnsiTheme="minorHAnsi" w:cstheme="minorHAnsi"/>
          <w:b/>
          <w:bCs/>
          <w:u w:val="single"/>
        </w:rPr>
        <w:t xml:space="preserve"> </w:t>
      </w:r>
      <w:r w:rsidRPr="004C3446">
        <w:rPr>
          <w:rFonts w:asciiTheme="minorHAnsi" w:hAnsiTheme="minorHAnsi" w:cstheme="minorHAnsi"/>
          <w:b/>
          <w:bCs/>
          <w:highlight w:val="green"/>
          <w:u w:val="single"/>
        </w:rPr>
        <w:t>neocortices</w:t>
      </w:r>
      <w:r w:rsidRPr="004C3446">
        <w:rPr>
          <w:rFonts w:asciiTheme="minorHAnsi" w:hAnsiTheme="minorHAnsi" w:cstheme="minorHAnsi"/>
          <w:sz w:val="16"/>
        </w:rPr>
        <w:t xml:space="preserve">, specifically </w:t>
      </w:r>
      <w:r w:rsidRPr="004C3446">
        <w:rPr>
          <w:rFonts w:asciiTheme="minorHAnsi" w:hAnsiTheme="minorHAnsi" w:cstheme="minorHAnsi"/>
          <w:u w:val="single"/>
        </w:rPr>
        <w:t xml:space="preserve">in an </w:t>
      </w:r>
      <w:r w:rsidRPr="004C3446">
        <w:rPr>
          <w:rFonts w:asciiTheme="minorHAnsi" w:hAnsiTheme="minorHAnsi" w:cstheme="minorHAnsi"/>
          <w:highlight w:val="green"/>
          <w:u w:val="single"/>
        </w:rPr>
        <w:t>area of the brain</w:t>
      </w:r>
      <w:r w:rsidRPr="004C3446">
        <w:rPr>
          <w:rFonts w:asciiTheme="minorHAnsi" w:hAnsiTheme="minorHAnsi" w:cstheme="minorHAnsi"/>
          <w:u w:val="single"/>
        </w:rPr>
        <w:t xml:space="preserve"> that is much </w:t>
      </w:r>
      <w:r w:rsidRPr="004C3446">
        <w:rPr>
          <w:rFonts w:asciiTheme="minorHAnsi" w:hAnsiTheme="minorHAnsi" w:cstheme="minorHAnsi"/>
          <w:highlight w:val="green"/>
          <w:u w:val="single"/>
        </w:rPr>
        <w:t>more developed in humans</w:t>
      </w:r>
      <w:r w:rsidRPr="004C3446">
        <w:rPr>
          <w:rFonts w:asciiTheme="minorHAnsi" w:hAnsiTheme="minorHAnsi" w:cstheme="minorHAnsi"/>
          <w:u w:val="single"/>
        </w:rPr>
        <w:t xml:space="preserve"> than in chimpanzees.</w:t>
      </w:r>
      <w:r w:rsidRPr="004C3446">
        <w:rPr>
          <w:rFonts w:asciiTheme="minorHAnsi" w:hAnsiTheme="minorHAnsi" w:cstheme="minorHAnsi"/>
          <w:sz w:val="16"/>
        </w:rPr>
        <w:t xml:space="preserve"> In fact, these researchers found that a gene called </w:t>
      </w:r>
      <w:r w:rsidRPr="004C3446">
        <w:rPr>
          <w:rFonts w:asciiTheme="minorHAnsi" w:hAnsiTheme="minorHAnsi" w:cstheme="minorHAnsi"/>
          <w:u w:val="single"/>
        </w:rPr>
        <w:t>tyrosine hydroxylase (</w:t>
      </w:r>
      <w:r w:rsidRPr="004C3446">
        <w:rPr>
          <w:rFonts w:asciiTheme="minorHAnsi" w:hAnsiTheme="minorHAnsi" w:cstheme="minorHAnsi"/>
          <w:highlight w:val="green"/>
          <w:u w:val="single"/>
        </w:rPr>
        <w:t>TH</w:t>
      </w:r>
      <w:r w:rsidRPr="004C3446">
        <w:rPr>
          <w:rFonts w:asciiTheme="minorHAnsi" w:hAnsiTheme="minorHAnsi" w:cstheme="minorHAnsi"/>
          <w:u w:val="single"/>
        </w:rPr>
        <w:t xml:space="preserve">) for the enzyme, </w:t>
      </w:r>
      <w:r w:rsidRPr="004C3446">
        <w:rPr>
          <w:rFonts w:asciiTheme="minorHAnsi" w:hAnsiTheme="minorHAnsi" w:cstheme="minorHAnsi"/>
          <w:highlight w:val="green"/>
          <w:u w:val="single"/>
        </w:rPr>
        <w:t>responsible for</w:t>
      </w:r>
      <w:r w:rsidRPr="004C3446">
        <w:rPr>
          <w:rFonts w:asciiTheme="minorHAnsi" w:hAnsiTheme="minorHAnsi" w:cstheme="minorHAnsi"/>
          <w:u w:val="single"/>
        </w:rPr>
        <w:t xml:space="preserve"> the </w:t>
      </w:r>
      <w:r w:rsidRPr="004C3446">
        <w:rPr>
          <w:rFonts w:asciiTheme="minorHAnsi" w:hAnsiTheme="minorHAnsi" w:cstheme="minorHAnsi"/>
          <w:highlight w:val="green"/>
          <w:u w:val="single"/>
        </w:rPr>
        <w:t>production of dopamine</w:t>
      </w:r>
      <w:r w:rsidRPr="004C3446">
        <w:rPr>
          <w:rFonts w:asciiTheme="minorHAnsi" w:hAnsiTheme="minorHAnsi" w:cstheme="minorHAnsi"/>
          <w:sz w:val="16"/>
        </w:rPr>
        <w:t xml:space="preserve">, was </w:t>
      </w:r>
      <w:r w:rsidRPr="004C3446">
        <w:rPr>
          <w:rFonts w:asciiTheme="minorHAnsi" w:hAnsiTheme="minorHAnsi" w:cstheme="minorHAnsi"/>
          <w:u w:val="single"/>
        </w:rPr>
        <w:t>expressed in the neocortex of humans, but not chimpanzees.</w:t>
      </w:r>
      <w:r w:rsidRPr="004C3446">
        <w:rPr>
          <w:rFonts w:asciiTheme="minorHAnsi" w:hAnsiTheme="minorHAnsi" w:cstheme="minorHAnsi"/>
          <w:sz w:val="16"/>
        </w:rPr>
        <w:t xml:space="preserve"> As discussed earlier, </w:t>
      </w:r>
      <w:r w:rsidRPr="004C3446">
        <w:rPr>
          <w:rFonts w:asciiTheme="minorHAnsi" w:hAnsiTheme="minorHAnsi" w:cstheme="minorHAnsi"/>
          <w:u w:val="single"/>
        </w:rPr>
        <w:t>dopamine is</w:t>
      </w:r>
      <w:r w:rsidRPr="004C3446">
        <w:rPr>
          <w:rFonts w:asciiTheme="minorHAnsi" w:hAnsiTheme="minorHAnsi" w:cstheme="minorHAnsi"/>
          <w:sz w:val="16"/>
        </w:rPr>
        <w:t xml:space="preserve"> best </w:t>
      </w:r>
      <w:r w:rsidRPr="004C3446">
        <w:rPr>
          <w:rFonts w:asciiTheme="minorHAnsi" w:hAnsiTheme="minorHAnsi" w:cstheme="minorHAnsi"/>
          <w:u w:val="single"/>
        </w:rPr>
        <w:t>known for its</w:t>
      </w:r>
      <w:r w:rsidRPr="004C3446">
        <w:rPr>
          <w:rFonts w:asciiTheme="minorHAnsi" w:hAnsiTheme="minorHAnsi" w:cstheme="minorHAnsi"/>
          <w:sz w:val="16"/>
        </w:rPr>
        <w:t xml:space="preserve"> essential </w:t>
      </w:r>
      <w:r w:rsidRPr="004C3446">
        <w:rPr>
          <w:rFonts w:asciiTheme="minorHAnsi" w:hAnsiTheme="minorHAnsi" w:cstheme="minorHAnsi"/>
          <w:u w:val="single"/>
        </w:rPr>
        <w:t>role within the brain’s reward system; the</w:t>
      </w:r>
      <w:r w:rsidRPr="004C3446">
        <w:rPr>
          <w:rFonts w:asciiTheme="minorHAnsi" w:hAnsiTheme="minorHAnsi" w:cstheme="minorHAnsi"/>
          <w:sz w:val="16"/>
        </w:rPr>
        <w:t xml:space="preserve"> very </w:t>
      </w:r>
      <w:r w:rsidRPr="004C3446">
        <w:rPr>
          <w:rFonts w:asciiTheme="minorHAnsi" w:hAnsiTheme="minorHAnsi" w:cstheme="minorHAnsi"/>
          <w:u w:val="single"/>
        </w:rPr>
        <w:t>system that responds to everything from sex, to gambling, to food, and to addictive drugs.</w:t>
      </w:r>
      <w:r w:rsidRPr="004C3446">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4C3446">
        <w:rPr>
          <w:rFonts w:asciiTheme="minorHAnsi" w:hAnsiTheme="minorHAnsi" w:cstheme="minorHAnsi"/>
          <w:highlight w:val="green"/>
          <w:u w:val="single"/>
        </w:rPr>
        <w:t>dopamine plays</w:t>
      </w:r>
      <w:r w:rsidRPr="004C3446">
        <w:rPr>
          <w:rFonts w:asciiTheme="minorHAnsi" w:hAnsiTheme="minorHAnsi" w:cstheme="minorHAnsi"/>
          <w:u w:val="single"/>
        </w:rPr>
        <w:t xml:space="preserve"> a substantial </w:t>
      </w:r>
      <w:r w:rsidRPr="004C3446">
        <w:rPr>
          <w:rFonts w:asciiTheme="minorHAnsi" w:hAnsiTheme="minorHAnsi" w:cstheme="minorHAnsi"/>
          <w:highlight w:val="green"/>
          <w:u w:val="single"/>
        </w:rPr>
        <w:t>role in</w:t>
      </w:r>
      <w:r w:rsidRPr="004C3446">
        <w:rPr>
          <w:rFonts w:asciiTheme="minorHAnsi" w:hAnsiTheme="minorHAnsi" w:cstheme="minorHAnsi"/>
          <w:u w:val="single"/>
        </w:rPr>
        <w:t xml:space="preserve"> humans’ </w:t>
      </w:r>
      <w:r w:rsidRPr="004C3446">
        <w:rPr>
          <w:rFonts w:asciiTheme="minorHAnsi" w:hAnsiTheme="minorHAnsi" w:cstheme="minorHAnsi"/>
          <w:highlight w:val="green"/>
          <w:u w:val="single"/>
        </w:rPr>
        <w:t>ability to pursue</w:t>
      </w:r>
      <w:r w:rsidRPr="004C3446">
        <w:rPr>
          <w:rFonts w:asciiTheme="minorHAnsi" w:hAnsiTheme="minorHAnsi" w:cstheme="minorHAnsi"/>
          <w:u w:val="single"/>
        </w:rPr>
        <w:t xml:space="preserve"> various </w:t>
      </w:r>
      <w:r w:rsidRPr="004C3446">
        <w:rPr>
          <w:rFonts w:asciiTheme="minorHAnsi" w:hAnsiTheme="minorHAnsi" w:cstheme="minorHAnsi"/>
          <w:highlight w:val="green"/>
          <w:u w:val="single"/>
        </w:rPr>
        <w:t>rewards that are</w:t>
      </w:r>
      <w:r w:rsidRPr="004C3446">
        <w:rPr>
          <w:rFonts w:asciiTheme="minorHAnsi" w:hAnsiTheme="minorHAnsi" w:cstheme="minorHAnsi"/>
          <w:u w:val="single"/>
        </w:rPr>
        <w:t xml:space="preserve"> perhaps months or even </w:t>
      </w:r>
      <w:r w:rsidRPr="004C3446">
        <w:rPr>
          <w:rFonts w:asciiTheme="minorHAnsi" w:hAnsiTheme="minorHAnsi" w:cstheme="minorHAnsi"/>
          <w:highlight w:val="green"/>
          <w:u w:val="single"/>
        </w:rPr>
        <w:t>years away</w:t>
      </w:r>
      <w:r w:rsidRPr="004C3446">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4C3446">
        <w:rPr>
          <w:rFonts w:asciiTheme="minorHAnsi" w:hAnsiTheme="minorHAnsi" w:cstheme="minorHAnsi"/>
          <w:u w:val="single"/>
        </w:rPr>
        <w:t>This may explain what often motivates people to work for things that have no apparent short-term benefit</w:t>
      </w:r>
      <w:r w:rsidRPr="004C3446">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BAB0200" w14:textId="77777777" w:rsidR="00506545" w:rsidRPr="004C3446" w:rsidRDefault="00506545" w:rsidP="00506545">
      <w:pPr>
        <w:rPr>
          <w:rFonts w:asciiTheme="minorHAnsi" w:hAnsiTheme="minorHAnsi" w:cstheme="minorHAnsi"/>
        </w:rPr>
      </w:pPr>
    </w:p>
    <w:p w14:paraId="6A78A25F" w14:textId="77777777" w:rsidR="00506545" w:rsidRPr="00A3034A" w:rsidRDefault="00506545" w:rsidP="00506545">
      <w:pPr>
        <w:pStyle w:val="Heading4"/>
      </w:pPr>
      <w:bookmarkStart w:id="0" w:name="_Hlk78146620"/>
      <w:r w:rsidRPr="00A3034A">
        <w:t xml:space="preserve">Extinction first – </w:t>
      </w:r>
    </w:p>
    <w:p w14:paraId="30FA17C4" w14:textId="77777777" w:rsidR="00506545" w:rsidRDefault="00506545" w:rsidP="00506545">
      <w:pPr>
        <w:pStyle w:val="Heading4"/>
      </w:pPr>
      <w:r>
        <w:t>1]</w:t>
      </w:r>
      <w:r w:rsidRPr="00A3034A">
        <w:t xml:space="preserve"> Objectivity</w:t>
      </w:r>
      <w:r>
        <w:t>, easier to weigh than [</w:t>
      </w:r>
      <w:r w:rsidRPr="00BF031E">
        <w:rPr>
          <w:highlight w:val="green"/>
        </w:rPr>
        <w:t>Their Impact</w:t>
      </w:r>
      <w:r>
        <w:t>]</w:t>
      </w:r>
      <w:r w:rsidRPr="00A3034A">
        <w:t>– body count is the most objective way to calculate impacts because comparing suffering</w:t>
      </w:r>
      <w:r>
        <w:t xml:space="preserve"> or [</w:t>
      </w:r>
      <w:r w:rsidRPr="00B10C6F">
        <w:rPr>
          <w:highlight w:val="green"/>
        </w:rPr>
        <w:t>THEIR IMPACT</w:t>
      </w:r>
      <w:r>
        <w:t>]</w:t>
      </w:r>
      <w:r w:rsidRPr="00A3034A">
        <w:t xml:space="preserve"> is unethical</w:t>
      </w:r>
      <w:r>
        <w:t xml:space="preserve"> and irresolvable</w:t>
      </w:r>
    </w:p>
    <w:p w14:paraId="056E7A58" w14:textId="77777777" w:rsidR="00506545" w:rsidRPr="00D710DF" w:rsidRDefault="00506545" w:rsidP="00506545">
      <w:pPr>
        <w:pStyle w:val="Heading4"/>
      </w:pPr>
      <w:r>
        <w:t xml:space="preserve">2] </w:t>
      </w:r>
      <w:r w:rsidRPr="00D710DF">
        <w:t>Moral uncertainty – if we’re unsure about which interpretation of the world is true – we ought to preserve the world to keep debating about it</w:t>
      </w:r>
    </w:p>
    <w:p w14:paraId="7A584806" w14:textId="77777777" w:rsidR="00506545" w:rsidRDefault="00506545" w:rsidP="00506545">
      <w:pPr>
        <w:pStyle w:val="Heading4"/>
      </w:pPr>
      <w:r>
        <w:t xml:space="preserve">3] </w:t>
      </w:r>
      <w:r w:rsidRPr="00612402">
        <w:t xml:space="preserve"> </w:t>
      </w:r>
      <w:r>
        <w:t>N</w:t>
      </w:r>
      <w:r w:rsidRPr="00612402">
        <w:t xml:space="preserve">o </w:t>
      </w:r>
      <w:r>
        <w:t>intent foresight distinction, you are culpable for consequences that you foresee because it’s part of your mental deliberation to act upon it</w:t>
      </w:r>
    </w:p>
    <w:p w14:paraId="27D00804" w14:textId="77777777" w:rsidR="00506545" w:rsidRPr="00D0768F" w:rsidRDefault="00506545" w:rsidP="00506545">
      <w:pPr>
        <w:pStyle w:val="Heading4"/>
      </w:pPr>
      <w:r>
        <w:t>A] P</w:t>
      </w:r>
      <w:r w:rsidRPr="00612402">
        <w:t>hilosopher</w:t>
      </w:r>
      <w:r>
        <w:t>s</w:t>
      </w:r>
      <w:r w:rsidRPr="00612402">
        <w:t xml:space="preserve"> would prevent extinction if they knew it would happen </w:t>
      </w:r>
      <w:r>
        <w:t xml:space="preserve">otherwise they are culpable for it </w:t>
      </w:r>
    </w:p>
    <w:bookmarkEnd w:id="0"/>
    <w:p w14:paraId="72D0426A" w14:textId="77777777" w:rsidR="00506545" w:rsidRDefault="00506545" w:rsidP="00506545"/>
    <w:p w14:paraId="3A90C8DB" w14:textId="77777777" w:rsidR="00506545" w:rsidRDefault="00506545" w:rsidP="00506545">
      <w:pPr>
        <w:pStyle w:val="Heading4"/>
      </w:pPr>
      <w:r w:rsidRPr="00FB2985">
        <w:t xml:space="preserve">Util is </w:t>
      </w:r>
      <w:r>
        <w:t xml:space="preserve">the best theoretically justified framework </w:t>
      </w:r>
    </w:p>
    <w:p w14:paraId="5F764635" w14:textId="77777777" w:rsidR="00506545" w:rsidRDefault="00506545" w:rsidP="00506545">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have to do. </w:t>
      </w:r>
    </w:p>
    <w:p w14:paraId="5770587D" w14:textId="77777777" w:rsidR="00506545" w:rsidRDefault="00506545" w:rsidP="00506545">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0BFF8935" w14:textId="77777777" w:rsidR="00506545" w:rsidRDefault="00506545" w:rsidP="00506545">
      <w:pPr>
        <w:pStyle w:val="Heading3"/>
      </w:pPr>
      <w:r>
        <w:t>1AC: Innovation</w:t>
      </w:r>
    </w:p>
    <w:p w14:paraId="653F68E7" w14:textId="77777777" w:rsidR="00506545" w:rsidRDefault="00506545" w:rsidP="00506545">
      <w:pPr>
        <w:pStyle w:val="Heading4"/>
      </w:pPr>
      <w:r>
        <w:t>Advantage 1 is Innovation</w:t>
      </w:r>
    </w:p>
    <w:p w14:paraId="4CA85E07" w14:textId="77777777" w:rsidR="00506545" w:rsidRDefault="00506545" w:rsidP="0050654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22C12E6" w14:textId="77777777" w:rsidR="00506545" w:rsidRPr="005B38BB" w:rsidRDefault="00506545" w:rsidP="0050654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1FDDF206" w14:textId="77777777" w:rsidR="00506545" w:rsidRPr="007E660D" w:rsidRDefault="00506545" w:rsidP="00506545">
      <w:pPr>
        <w:rPr>
          <w:sz w:val="16"/>
        </w:rPr>
      </w:pPr>
      <w:r w:rsidRPr="00E3202C">
        <w:rPr>
          <w:highlight w:val="green"/>
          <w:u w:val="single"/>
        </w:rPr>
        <w:t>Drug companies</w:t>
      </w:r>
      <w:r w:rsidRPr="00E3202C">
        <w:rPr>
          <w:sz w:val="16"/>
          <w:highlight w:val="green"/>
        </w:rPr>
        <w:t xml:space="preserve"> </w:t>
      </w:r>
      <w:r w:rsidRPr="00D332D5">
        <w:rPr>
          <w:b/>
          <w:bCs/>
          <w:u w:val="single"/>
        </w:rPr>
        <w:t xml:space="preserve">have brought great </w:t>
      </w:r>
      <w:r w:rsidRPr="00E3202C">
        <w:rPr>
          <w:b/>
          <w:bCs/>
          <w:highlight w:val="green"/>
          <w:u w:val="single"/>
        </w:rPr>
        <w:t>innovations</w:t>
      </w:r>
      <w:r w:rsidRPr="00E3202C">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D332D5">
        <w:rPr>
          <w:b/>
          <w:bCs/>
          <w:u w:val="single"/>
          <w:bdr w:val="single" w:sz="4" w:space="0" w:color="auto"/>
        </w:rPr>
        <w:t>But that’s</w:t>
      </w:r>
      <w:r w:rsidRPr="00E3202C">
        <w:rPr>
          <w:b/>
          <w:bCs/>
          <w:highlight w:val="green"/>
          <w:u w:val="single"/>
          <w:bdr w:val="single" w:sz="4" w:space="0" w:color="auto"/>
        </w:rPr>
        <w:t xml:space="preserve">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r w:rsidRPr="00E3202C">
        <w:rPr>
          <w:b/>
          <w:bCs/>
          <w:highlight w:val="green"/>
          <w:u w:val="single"/>
        </w:rPr>
        <w:t>over and over again</w:t>
      </w:r>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09A9C62" w14:textId="77777777" w:rsidR="00506545" w:rsidRDefault="00506545" w:rsidP="00506545">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666E2B06" w14:textId="77777777" w:rsidR="00506545" w:rsidRPr="005B38BB" w:rsidRDefault="00506545" w:rsidP="00506545">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8"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2B7573B3" w14:textId="77777777" w:rsidR="00506545" w:rsidRDefault="00506545" w:rsidP="00506545">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r w:rsidRPr="00E3202C">
        <w:rPr>
          <w:highlight w:val="green"/>
          <w:u w:val="single"/>
        </w:rPr>
        <w:t>state of affairs</w:t>
      </w:r>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StyleUnderline"/>
          <w:sz w:val="24"/>
          <w:highlight w:val="green"/>
        </w:rPr>
        <w:t xml:space="preserve">drug companies are focusing </w:t>
      </w:r>
      <w:r w:rsidRPr="007E660D">
        <w:rPr>
          <w:rStyle w:val="StyleUnderline"/>
          <w:sz w:val="24"/>
        </w:rPr>
        <w:t xml:space="preserve">their </w:t>
      </w:r>
      <w:r w:rsidRPr="00E3202C">
        <w:rPr>
          <w:rStyle w:val="StyleUnderline"/>
          <w:sz w:val="24"/>
          <w:highlight w:val="green"/>
        </w:rPr>
        <w:t xml:space="preserve">time and effort extending </w:t>
      </w:r>
      <w:r w:rsidRPr="00E3202C">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E3202C">
        <w:rPr>
          <w:rStyle w:val="StyleUnderline"/>
          <w:sz w:val="24"/>
          <w:highlight w:val="green"/>
        </w:rPr>
        <w:t>This</w:t>
      </w:r>
      <w:r w:rsidRPr="007E660D">
        <w:rPr>
          <w:sz w:val="16"/>
        </w:rPr>
        <w:t xml:space="preserve">, of course, </w:t>
      </w:r>
      <w:r w:rsidRPr="00E3202C">
        <w:rPr>
          <w:rStyle w:val="StyleUnderline"/>
          <w:sz w:val="24"/>
          <w:highlight w:val="green"/>
        </w:rPr>
        <w:t xml:space="preserve">is not </w:t>
      </w:r>
      <w:r w:rsidRPr="007E660D">
        <w:rPr>
          <w:rStyle w:val="StyleUnderline"/>
          <w:sz w:val="24"/>
        </w:rPr>
        <w:t xml:space="preserve">the </w:t>
      </w:r>
      <w:r w:rsidRPr="00E3202C">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E3202C">
        <w:rPr>
          <w:rStyle w:val="StyleUnderline"/>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StyleUnderline"/>
          <w:b/>
          <w:bCs/>
          <w:sz w:val="24"/>
          <w:highlight w:val="green"/>
          <w:bdr w:val="single" w:sz="4" w:space="0" w:color="auto"/>
        </w:rPr>
        <w:t>were not new drugs</w:t>
      </w:r>
      <w:r w:rsidRPr="00E3202C">
        <w:rPr>
          <w:rStyle w:val="StyleUnderline"/>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StyleUnderline"/>
          <w:sz w:val="24"/>
          <w:highlight w:val="green"/>
        </w:rPr>
        <w:t xml:space="preserve">40% of all drugs </w:t>
      </w:r>
      <w:r w:rsidRPr="007E660D">
        <w:rPr>
          <w:u w:val="single"/>
        </w:rPr>
        <w:t xml:space="preserve">available on the market </w:t>
      </w:r>
      <w:r w:rsidRPr="00E3202C">
        <w:rPr>
          <w:rStyle w:val="StyleUnderline"/>
          <w:sz w:val="24"/>
          <w:highlight w:val="green"/>
        </w:rPr>
        <w:t xml:space="preserve">created </w:t>
      </w:r>
      <w:r w:rsidRPr="007E660D">
        <w:rPr>
          <w:rStyle w:val="StyleUnderline"/>
          <w:sz w:val="24"/>
        </w:rPr>
        <w:t xml:space="preserve">additional </w:t>
      </w:r>
      <w:r w:rsidRPr="00E3202C">
        <w:rPr>
          <w:rStyle w:val="StyleUnderline"/>
          <w:sz w:val="24"/>
          <w:highlight w:val="green"/>
        </w:rPr>
        <w:t xml:space="preserve">market barriers by </w:t>
      </w:r>
      <w:r w:rsidRPr="00E3202C">
        <w:rPr>
          <w:rStyle w:val="StyleUnderline"/>
          <w:b/>
          <w:bCs/>
          <w:sz w:val="24"/>
          <w:highlight w:val="green"/>
        </w:rPr>
        <w:t>having patents or exclusivities added</w:t>
      </w:r>
      <w:r w:rsidRPr="00E3202C">
        <w:rPr>
          <w:rStyle w:val="StyleUnderline"/>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3E470CB" w14:textId="77777777" w:rsidR="00506545" w:rsidRDefault="00506545" w:rsidP="0050654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7DC8029F" w14:textId="77777777" w:rsidR="00506545" w:rsidRPr="00791206" w:rsidRDefault="00506545" w:rsidP="0050654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D1976A8" w14:textId="77777777" w:rsidR="00506545" w:rsidRPr="00E974A9" w:rsidRDefault="00506545" w:rsidP="00506545">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E3202C">
        <w:rPr>
          <w:szCs w:val="24"/>
          <w:highlight w:val="green"/>
          <w:u w:val="single"/>
        </w:rPr>
        <w:t xml:space="preserve">most commonly </w:t>
      </w:r>
      <w:r w:rsidRPr="00E974A9">
        <w:rPr>
          <w:szCs w:val="24"/>
          <w:u w:val="single"/>
        </w:rPr>
        <w:t xml:space="preserve">used </w:t>
      </w:r>
      <w:r w:rsidRPr="00E3202C">
        <w:rPr>
          <w:szCs w:val="24"/>
          <w:highlight w:val="green"/>
          <w:u w:val="single"/>
        </w:rPr>
        <w:t xml:space="preserve">with blockbuster drugs </w:t>
      </w:r>
      <w:r w:rsidRPr="00E974A9">
        <w:rPr>
          <w:szCs w:val="24"/>
          <w:u w:val="single"/>
        </w:rPr>
        <w:t xml:space="preserve">generating the highest prices 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PrEP,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54EA169F" w14:textId="77777777" w:rsidR="00506545" w:rsidRDefault="00506545" w:rsidP="00506545">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372BAE3" w14:textId="77777777" w:rsidR="00506545" w:rsidRDefault="00506545" w:rsidP="00506545">
      <w:pPr>
        <w:pStyle w:val="ListParagraph"/>
        <w:numPr>
          <w:ilvl w:val="0"/>
          <w:numId w:val="16"/>
        </w:numPr>
      </w:pPr>
      <w:r>
        <w:t>AT Advantage CPs to solve Drug Prices</w:t>
      </w:r>
    </w:p>
    <w:p w14:paraId="53786A3C" w14:textId="77777777" w:rsidR="00506545" w:rsidRDefault="00506545" w:rsidP="00506545">
      <w:r w:rsidRPr="006A5D4C">
        <w:rPr>
          <w:rStyle w:val="Style13ptBold"/>
        </w:rPr>
        <w:t>Radhakrishnan 16</w:t>
      </w:r>
      <w:r>
        <w:t xml:space="preserve"> </w:t>
      </w:r>
      <w:r w:rsidRPr="006A5D4C">
        <w:t>Priti Radhakrishnan 6-14-2016 "Pharma’s secret weapon to keep drug prices high"</w:t>
      </w:r>
      <w:r>
        <w:t xml:space="preserve"> </w:t>
      </w:r>
      <w:hyperlink r:id="rId10"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D905C7C" w14:textId="77777777" w:rsidR="00506545" w:rsidRPr="006A5D4C" w:rsidRDefault="00506545" w:rsidP="00506545">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3638CEF9" w14:textId="77777777" w:rsidR="00506545" w:rsidRDefault="00506545" w:rsidP="00506545">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C68FCB3" w14:textId="77777777" w:rsidR="00506545" w:rsidRPr="00E2724F" w:rsidRDefault="00506545" w:rsidP="00506545">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1" w:history="1">
        <w:r w:rsidRPr="004D0B79">
          <w:rPr>
            <w:rStyle w:val="Hyperlink"/>
          </w:rPr>
          <w:t>https://abcnews.go.com/Health/amidst-superbug-crisis-scientists-urge-innovation/story?id=62763415</w:t>
        </w:r>
      </w:hyperlink>
      <w:r>
        <w:t xml:space="preserve">] Dhruv </w:t>
      </w:r>
    </w:p>
    <w:p w14:paraId="22B33B7E" w14:textId="77777777" w:rsidR="00506545" w:rsidRPr="001948D4" w:rsidRDefault="00506545" w:rsidP="00506545">
      <w:pPr>
        <w:rPr>
          <w:sz w:val="16"/>
        </w:rPr>
      </w:pPr>
      <w:hyperlink r:id="rId12"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3"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4"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5"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6"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50FE09CB" w14:textId="77777777" w:rsidR="00506545" w:rsidRPr="00E2724F" w:rsidRDefault="00506545" w:rsidP="00506545">
      <w:pPr>
        <w:pStyle w:val="Heading4"/>
      </w:pPr>
      <w:r>
        <w:t xml:space="preserve">Extinction - generic defense doesn’t apply. </w:t>
      </w:r>
    </w:p>
    <w:p w14:paraId="3CCA935A" w14:textId="77777777" w:rsidR="00506545" w:rsidRPr="00A10F89" w:rsidRDefault="00506545" w:rsidP="00506545">
      <w:r w:rsidRPr="00A10F89">
        <w:rPr>
          <w:rStyle w:val="Style13ptBold"/>
        </w:rPr>
        <w:t>Srivatsa 17</w:t>
      </w:r>
      <w:r>
        <w:t xml:space="preserve"> Kadiyali Srivatsa 1-12-2017 “</w:t>
      </w:r>
      <w:r w:rsidRPr="00587797">
        <w:t>Superbug Pandemics and How to Prevent Them</w:t>
      </w:r>
      <w:r>
        <w:t xml:space="preserve">” </w:t>
      </w:r>
      <w:hyperlink r:id="rId17"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4283BF08" w14:textId="77777777" w:rsidR="00506545" w:rsidRPr="00A10F89" w:rsidRDefault="00506545" w:rsidP="00506545">
      <w:pPr>
        <w:rPr>
          <w:b/>
          <w:iCs/>
          <w:u w:val="single"/>
          <w:bdr w:val="single" w:sz="18" w:space="0" w:color="auto"/>
        </w:rPr>
      </w:pPr>
      <w:r w:rsidRPr="00A10F89">
        <w:rPr>
          <w:rStyle w:val="StyleUnderline"/>
          <w:sz w:val="24"/>
        </w:rPr>
        <w:t xml:space="preserve">It is by now no secret that </w:t>
      </w:r>
      <w:r w:rsidRPr="00E3202C">
        <w:rPr>
          <w:rStyle w:val="StyleUnderline"/>
          <w:sz w:val="24"/>
          <w:highlight w:val="green"/>
        </w:rPr>
        <w:t>the</w:t>
      </w:r>
      <w:r w:rsidRPr="00A10F89">
        <w:rPr>
          <w:rStyle w:val="StyleUnderline"/>
          <w:sz w:val="24"/>
        </w:rPr>
        <w:t xml:space="preserve"> human </w:t>
      </w:r>
      <w:r w:rsidRPr="00E3202C">
        <w:rPr>
          <w:rStyle w:val="StyleUnderline"/>
          <w:sz w:val="24"/>
          <w:highlight w:val="green"/>
        </w:rPr>
        <w:t>species is locked in a race</w:t>
      </w:r>
      <w:r w:rsidRPr="00A10F89">
        <w:rPr>
          <w:rStyle w:val="StyleUnderline"/>
          <w:sz w:val="24"/>
        </w:rPr>
        <w:t xml:space="preserve"> of its own making </w:t>
      </w:r>
      <w:r w:rsidRPr="00E3202C">
        <w:rPr>
          <w:rStyle w:val="StyleUnderline"/>
          <w:sz w:val="24"/>
          <w:highlight w:val="green"/>
        </w:rPr>
        <w:t>with “</w:t>
      </w:r>
      <w:r w:rsidRPr="00E3202C">
        <w:rPr>
          <w:rStyle w:val="StyleUnderline"/>
          <w:b/>
          <w:bCs/>
          <w:sz w:val="24"/>
          <w:highlight w:val="green"/>
        </w:rPr>
        <w:t>superbugs</w:t>
      </w:r>
      <w:r w:rsidRPr="00E3202C">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E3202C">
        <w:rPr>
          <w:rStyle w:val="StyleUnderline"/>
          <w:sz w:val="24"/>
          <w:highlight w:val="green"/>
        </w:rPr>
        <w:t>an</w:t>
      </w:r>
      <w:r w:rsidRPr="00A10F89">
        <w:rPr>
          <w:rStyle w:val="StyleUnderline"/>
          <w:sz w:val="24"/>
        </w:rPr>
        <w:t xml:space="preserve"> </w:t>
      </w:r>
      <w:r w:rsidRPr="00E3202C">
        <w:rPr>
          <w:rStyle w:val="Emphasis"/>
          <w:sz w:val="24"/>
          <w:highlight w:val="green"/>
        </w:rPr>
        <w:t>existential threat</w:t>
      </w:r>
      <w:r w:rsidRPr="00A10F89">
        <w:rPr>
          <w:rStyle w:val="StyleUnderline"/>
          <w:sz w:val="24"/>
        </w:rPr>
        <w:t xml:space="preserve"> largely </w:t>
      </w:r>
      <w:r w:rsidRPr="00E3202C">
        <w:rPr>
          <w:rStyle w:val="StyleUnderline"/>
          <w:sz w:val="24"/>
          <w:highlight w:val="green"/>
        </w:rPr>
        <w:t>of its</w:t>
      </w:r>
      <w:r w:rsidRPr="00A10F89">
        <w:rPr>
          <w:rStyle w:val="StyleUnderline"/>
          <w:sz w:val="24"/>
        </w:rPr>
        <w:t xml:space="preserve"> </w:t>
      </w:r>
      <w:r w:rsidRPr="00E3202C">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E3202C">
        <w:rPr>
          <w:rStyle w:val="StyleUnderline"/>
          <w:sz w:val="24"/>
          <w:highlight w:val="green"/>
        </w:rPr>
        <w:t>a</w:t>
      </w:r>
      <w:r w:rsidRPr="00A10F89">
        <w:rPr>
          <w:rStyle w:val="StyleUnderline"/>
          <w:sz w:val="24"/>
        </w:rPr>
        <w:t xml:space="preserve"> </w:t>
      </w:r>
      <w:r w:rsidRPr="00E3202C">
        <w:rPr>
          <w:rStyle w:val="Emphasis"/>
          <w:sz w:val="24"/>
          <w:highlight w:val="green"/>
        </w:rPr>
        <w:t>high-probability, high-impact event</w:t>
      </w:r>
      <w:r w:rsidRPr="00A10F89">
        <w:rPr>
          <w:rStyle w:val="StyleUnderline"/>
          <w:sz w:val="24"/>
        </w:rPr>
        <w:t xml:space="preserve"> </w:t>
      </w:r>
      <w:r w:rsidRPr="00E3202C">
        <w:rPr>
          <w:rStyle w:val="StyleUnderline"/>
          <w:sz w:val="24"/>
          <w:highlight w:val="green"/>
        </w:rPr>
        <w:t>that people</w:t>
      </w:r>
      <w:r w:rsidRPr="00A10F89">
        <w:rPr>
          <w:rStyle w:val="StyleUnderline"/>
          <w:sz w:val="24"/>
        </w:rPr>
        <w:t xml:space="preserve"> manage to </w:t>
      </w:r>
      <w:r w:rsidRPr="00E3202C">
        <w:rPr>
          <w:rStyle w:val="Emphasis"/>
          <w:sz w:val="24"/>
          <w:highlight w:val="green"/>
        </w:rPr>
        <w:t>ignore anyway</w:t>
      </w:r>
      <w:r w:rsidRPr="00A10F89">
        <w:rPr>
          <w:rStyle w:val="StyleUnderline"/>
          <w:sz w:val="24"/>
        </w:rPr>
        <w:t xml:space="preserve"> </w:t>
      </w:r>
      <w:r w:rsidRPr="00E3202C">
        <w:rPr>
          <w:rStyle w:val="StyleUnderline"/>
          <w:sz w:val="24"/>
          <w:highlight w:val="green"/>
        </w:rPr>
        <w:t>for</w:t>
      </w:r>
      <w:r w:rsidRPr="00A10F89">
        <w:rPr>
          <w:rStyle w:val="StyleUnderline"/>
          <w:sz w:val="24"/>
        </w:rPr>
        <w:t xml:space="preserve"> a raft of </w:t>
      </w:r>
      <w:r w:rsidRPr="00E3202C">
        <w:rPr>
          <w:rStyle w:val="Emphasis"/>
          <w:sz w:val="24"/>
          <w:highlight w:val="green"/>
        </w:rPr>
        <w:t>social-psychological reasons</w:t>
      </w:r>
      <w:r w:rsidRPr="00A10F89">
        <w:rPr>
          <w:rStyle w:val="StyleUnderline"/>
          <w:sz w:val="24"/>
        </w:rPr>
        <w:t xml:space="preserve">.2 </w:t>
      </w:r>
      <w:r w:rsidRPr="00E3202C">
        <w:rPr>
          <w:rStyle w:val="StyleUnderline"/>
          <w:sz w:val="24"/>
          <w:highlight w:val="green"/>
        </w:rPr>
        <w:t>A pandemic</w:t>
      </w:r>
      <w:r w:rsidRPr="00A10F89">
        <w:rPr>
          <w:rStyle w:val="StyleUnderline"/>
          <w:sz w:val="24"/>
        </w:rPr>
        <w:t xml:space="preserve"> is a quintessential gray rhino, for it </w:t>
      </w:r>
      <w:r w:rsidRPr="00E3202C">
        <w:rPr>
          <w:rStyle w:val="StyleUnderline"/>
          <w:sz w:val="24"/>
          <w:highlight w:val="green"/>
        </w:rPr>
        <w:t xml:space="preserve">is no longer a matter of if but of </w:t>
      </w:r>
      <w:r w:rsidRPr="00E3202C">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E3202C">
        <w:rPr>
          <w:rStyle w:val="Emphasis"/>
          <w:sz w:val="24"/>
          <w:highlight w:val="green"/>
        </w:rPr>
        <w:t>most predictable catastrophe in</w:t>
      </w:r>
      <w:r w:rsidRPr="00A10F89">
        <w:rPr>
          <w:rStyle w:val="StyleUnderline"/>
          <w:sz w:val="24"/>
        </w:rPr>
        <w:t xml:space="preserve"> the </w:t>
      </w:r>
      <w:r w:rsidRPr="00E3202C">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E3202C">
        <w:rPr>
          <w:rStyle w:val="StyleUnderline"/>
          <w:sz w:val="24"/>
          <w:highlight w:val="green"/>
        </w:rPr>
        <w:t>hospitals</w:t>
      </w:r>
      <w:r w:rsidRPr="00A10F89">
        <w:rPr>
          <w:rStyle w:val="StyleUnderline"/>
          <w:sz w:val="24"/>
        </w:rPr>
        <w:t xml:space="preserve"> have </w:t>
      </w:r>
      <w:r w:rsidRPr="00E3202C">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E3202C">
        <w:rPr>
          <w:rStyle w:val="StyleUnderline"/>
          <w:sz w:val="24"/>
          <w:highlight w:val="green"/>
        </w:rPr>
        <w:t>Overuse</w:t>
      </w:r>
      <w:r w:rsidRPr="00A10F89">
        <w:rPr>
          <w:rStyle w:val="StyleUnderline"/>
          <w:sz w:val="24"/>
        </w:rPr>
        <w:t xml:space="preserve"> of antibiotics and commercial products containing them has </w:t>
      </w:r>
      <w:r w:rsidRPr="00E3202C">
        <w:rPr>
          <w:rStyle w:val="StyleUnderline"/>
          <w:sz w:val="24"/>
          <w:highlight w:val="green"/>
        </w:rPr>
        <w:t>helped superbugs</w:t>
      </w:r>
      <w:r w:rsidRPr="00A10F89">
        <w:rPr>
          <w:rStyle w:val="StyleUnderline"/>
          <w:sz w:val="24"/>
        </w:rPr>
        <w:t xml:space="preserve"> to </w:t>
      </w:r>
      <w:r w:rsidRPr="00E3202C">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E3202C">
        <w:rPr>
          <w:rStyle w:val="StyleUnderline"/>
          <w:b/>
          <w:bCs/>
          <w:sz w:val="24"/>
          <w:highlight w:val="green"/>
        </w:rPr>
        <w:t xml:space="preserve">WHO </w:t>
      </w:r>
      <w:r w:rsidRPr="0010630F">
        <w:rPr>
          <w:rStyle w:val="StyleUnderline"/>
          <w:b/>
          <w:bCs/>
          <w:sz w:val="24"/>
        </w:rPr>
        <w:t xml:space="preserve">is </w:t>
      </w:r>
      <w:r w:rsidRPr="00E3202C">
        <w:rPr>
          <w:rStyle w:val="StyleUnderline"/>
          <w:b/>
          <w:bCs/>
          <w:sz w:val="24"/>
          <w:highlight w:val="green"/>
        </w:rPr>
        <w:t xml:space="preserve">under-resourced </w:t>
      </w:r>
      <w:r w:rsidRPr="0010630F">
        <w:rPr>
          <w:rStyle w:val="StyleUnderline"/>
          <w:b/>
          <w:bCs/>
          <w:sz w:val="24"/>
        </w:rPr>
        <w:t xml:space="preserve">for the problems it is meant to solve. </w:t>
      </w:r>
      <w:r w:rsidRPr="00E3202C">
        <w:rPr>
          <w:rStyle w:val="StyleUnderline"/>
          <w:b/>
          <w:bCs/>
          <w:sz w:val="24"/>
          <w:highlight w:val="green"/>
        </w:rPr>
        <w:t>Funding comes from voluntary donations</w:t>
      </w:r>
      <w:r w:rsidRPr="0010630F">
        <w:rPr>
          <w:rStyle w:val="StyleUnderline"/>
          <w:b/>
          <w:bCs/>
          <w:sz w:val="24"/>
        </w:rPr>
        <w:t xml:space="preserve">, and there is </w:t>
      </w:r>
      <w:r w:rsidRPr="00E3202C">
        <w:rPr>
          <w:rStyle w:val="StyleUnderline"/>
          <w:b/>
          <w:bCs/>
          <w:sz w:val="24"/>
          <w:highlight w:val="green"/>
        </w:rPr>
        <w:t xml:space="preserve">no mechanism by which </w:t>
      </w:r>
      <w:r w:rsidRPr="0010630F">
        <w:rPr>
          <w:rStyle w:val="StyleUnderline"/>
          <w:b/>
          <w:bCs/>
          <w:sz w:val="24"/>
        </w:rPr>
        <w:t xml:space="preserve">it can quickly </w:t>
      </w:r>
      <w:r w:rsidRPr="00E3202C">
        <w:rPr>
          <w:rStyle w:val="StyleUnderline"/>
          <w:b/>
          <w:bCs/>
          <w:sz w:val="24"/>
          <w:highlight w:val="green"/>
        </w:rPr>
        <w:t xml:space="preserve">scale up </w:t>
      </w:r>
      <w:r w:rsidRPr="0010630F">
        <w:rPr>
          <w:rStyle w:val="StyleUnderline"/>
          <w:b/>
          <w:bCs/>
          <w:sz w:val="24"/>
        </w:rPr>
        <w:t xml:space="preserve">its efforts during an emergency. The </w:t>
      </w:r>
      <w:r w:rsidRPr="00E3202C">
        <w:rPr>
          <w:rStyle w:val="StyleUnderline"/>
          <w:b/>
          <w:bCs/>
          <w:sz w:val="24"/>
          <w:highlight w:val="green"/>
        </w:rPr>
        <w:t xml:space="preserve">result is </w:t>
      </w:r>
      <w:r w:rsidRPr="0010630F">
        <w:rPr>
          <w:rStyle w:val="StyleUnderline"/>
          <w:b/>
          <w:bCs/>
          <w:sz w:val="24"/>
        </w:rPr>
        <w:t xml:space="preserve">that its </w:t>
      </w:r>
      <w:r w:rsidRPr="00E3202C">
        <w:rPr>
          <w:rStyle w:val="StyleUnderline"/>
          <w:b/>
          <w:bCs/>
          <w:sz w:val="24"/>
          <w:highlight w:val="green"/>
        </w:rPr>
        <w:t>response</w:t>
      </w:r>
      <w:r w:rsidRPr="0010630F">
        <w:rPr>
          <w:rStyle w:val="StyleUnderline"/>
          <w:b/>
          <w:bCs/>
          <w:sz w:val="24"/>
        </w:rPr>
        <w:t xml:space="preserve"> to the next major disease outbreak </w:t>
      </w:r>
      <w:r w:rsidRPr="00E3202C">
        <w:rPr>
          <w:rStyle w:val="StyleUnderline"/>
          <w:b/>
          <w:bCs/>
          <w:sz w:val="24"/>
          <w:highlight w:val="green"/>
        </w:rPr>
        <w:t xml:space="preserve">is </w:t>
      </w:r>
      <w:r w:rsidRPr="0010630F">
        <w:rPr>
          <w:rStyle w:val="StyleUnderline"/>
          <w:b/>
          <w:bCs/>
          <w:sz w:val="24"/>
        </w:rPr>
        <w:t xml:space="preserve">likely to be as </w:t>
      </w:r>
      <w:r w:rsidRPr="00E3202C">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53447FDB" w14:textId="77777777" w:rsidR="00506545" w:rsidRDefault="00506545" w:rsidP="00506545">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05E9C842" w14:textId="77777777" w:rsidR="00506545" w:rsidRPr="00CB1B2A" w:rsidRDefault="00506545" w:rsidP="00506545">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74B43B54" w14:textId="77777777" w:rsidR="00506545" w:rsidRDefault="00506545" w:rsidP="00506545">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4154FDED" w14:textId="77777777" w:rsidR="00506545" w:rsidRDefault="00506545" w:rsidP="00506545">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749E430A" w14:textId="77777777" w:rsidR="00506545" w:rsidRPr="00CB1B2A" w:rsidRDefault="00506545" w:rsidP="00506545">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67EBD95" w14:textId="77777777" w:rsidR="00506545" w:rsidRPr="00CB1B2A" w:rsidRDefault="00506545" w:rsidP="00506545">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StyleUnderline"/>
          <w:sz w:val="24"/>
          <w:highlight w:val="green"/>
        </w:rPr>
        <w:t>for</w:t>
      </w:r>
      <w:r w:rsidRPr="00CB1B2A">
        <w:rPr>
          <w:sz w:val="16"/>
        </w:rPr>
        <w:t xml:space="preserve"> the </w:t>
      </w:r>
      <w:r w:rsidRPr="00E3202C">
        <w:rPr>
          <w:rStyle w:val="StyleUnderline"/>
          <w:b/>
          <w:bCs/>
          <w:sz w:val="24"/>
          <w:highlight w:val="green"/>
        </w:rPr>
        <w:t>NTDs</w:t>
      </w:r>
      <w:r w:rsidRPr="00E3202C">
        <w:rPr>
          <w:rStyle w:val="StyleUnderline"/>
          <w:sz w:val="24"/>
          <w:highlight w:val="green"/>
        </w:rPr>
        <w:t xml:space="preserve"> in the U</w:t>
      </w:r>
      <w:r w:rsidRPr="00CB1B2A">
        <w:rPr>
          <w:rStyle w:val="StyleUnderline"/>
          <w:sz w:val="24"/>
        </w:rPr>
        <w:t xml:space="preserve">nited </w:t>
      </w:r>
      <w:r w:rsidRPr="00E3202C">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E3202C">
        <w:rPr>
          <w:rStyle w:val="StyleUnderline"/>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E3202C">
        <w:rPr>
          <w:rStyle w:val="StyleUnderline"/>
          <w:sz w:val="24"/>
          <w:highlight w:val="green"/>
        </w:rPr>
        <w:t>NTDs</w:t>
      </w:r>
      <w:r w:rsidRPr="00CB1B2A">
        <w:rPr>
          <w:rStyle w:val="StyleUnderline"/>
          <w:sz w:val="24"/>
        </w:rPr>
        <w:t xml:space="preserve"> are poverty-related diseases, they often </w:t>
      </w:r>
      <w:r w:rsidRPr="00E3202C">
        <w:rPr>
          <w:rStyle w:val="Emphasis"/>
          <w:sz w:val="24"/>
          <w:highlight w:val="green"/>
        </w:rPr>
        <w:t>fly below the radar</w:t>
      </w:r>
      <w:r w:rsidRPr="00CB1B2A">
        <w:rPr>
          <w:rStyle w:val="StyleUnderline"/>
          <w:sz w:val="24"/>
        </w:rPr>
        <w:t xml:space="preserve"> screen </w:t>
      </w:r>
      <w:r w:rsidRPr="00E3202C">
        <w:rPr>
          <w:rStyle w:val="StyleUnderline"/>
          <w:sz w:val="24"/>
          <w:highlight w:val="green"/>
        </w:rPr>
        <w:t>of</w:t>
      </w:r>
      <w:r w:rsidRPr="00CB1B2A">
        <w:rPr>
          <w:rStyle w:val="StyleUnderline"/>
          <w:sz w:val="24"/>
        </w:rPr>
        <w:t xml:space="preserve"> the major </w:t>
      </w:r>
      <w:r w:rsidRPr="00E3202C">
        <w:rPr>
          <w:rStyle w:val="StyleUnderline"/>
          <w:sz w:val="24"/>
          <w:highlight w:val="green"/>
        </w:rPr>
        <w:t>pharma</w:t>
      </w:r>
      <w:r w:rsidRPr="00CB1B2A">
        <w:rPr>
          <w:rStyle w:val="StyleUnderline"/>
          <w:sz w:val="24"/>
        </w:rPr>
        <w:t xml:space="preserve">ceutical </w:t>
      </w:r>
      <w:r w:rsidRPr="00E3202C">
        <w:rPr>
          <w:rStyle w:val="StyleUnderline"/>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StyleUnderline"/>
          <w:sz w:val="24"/>
          <w:highlight w:val="green"/>
        </w:rPr>
        <w:t>Thus,</w:t>
      </w:r>
      <w:r w:rsidRPr="00CB1B2A">
        <w:rPr>
          <w:rStyle w:val="StyleUnderline"/>
          <w:sz w:val="24"/>
        </w:rPr>
        <w:t xml:space="preserve"> the </w:t>
      </w:r>
      <w:r w:rsidRPr="00E3202C">
        <w:rPr>
          <w:rStyle w:val="StyleUnderline"/>
          <w:sz w:val="24"/>
          <w:highlight w:val="green"/>
        </w:rPr>
        <w:t>drugs</w:t>
      </w:r>
      <w:r w:rsidRPr="00CB1B2A">
        <w:rPr>
          <w:rStyle w:val="StyleUnderline"/>
          <w:sz w:val="24"/>
        </w:rPr>
        <w:t xml:space="preserve"> used to treat these illnesses </w:t>
      </w:r>
      <w:r w:rsidRPr="00E3202C">
        <w:rPr>
          <w:rStyle w:val="StyleUnderline"/>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E3202C">
        <w:rPr>
          <w:rStyle w:val="StyleUnderline"/>
          <w:sz w:val="24"/>
          <w:highlight w:val="green"/>
        </w:rPr>
        <w:t>need</w:t>
      </w:r>
      <w:r w:rsidRPr="00CB1B2A">
        <w:rPr>
          <w:rStyle w:val="StyleUnderline"/>
          <w:sz w:val="24"/>
        </w:rPr>
        <w:t xml:space="preserve"> increasingly </w:t>
      </w:r>
      <w:r w:rsidRPr="00E3202C">
        <w:rPr>
          <w:rStyle w:val="StyleUnderline"/>
          <w:sz w:val="24"/>
          <w:highlight w:val="green"/>
        </w:rPr>
        <w:t>to recognize the</w:t>
      </w:r>
      <w:r w:rsidRPr="00CB1B2A">
        <w:rPr>
          <w:rStyle w:val="StyleUnderline"/>
          <w:sz w:val="24"/>
        </w:rPr>
        <w:t xml:space="preserve"> hidden </w:t>
      </w:r>
      <w:r w:rsidRPr="00E3202C">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E3202C">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StyleUnderline"/>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E3202C">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StyleUnderline"/>
          <w:sz w:val="24"/>
        </w:rPr>
        <w:t xml:space="preserve">conducted </w:t>
      </w:r>
      <w:r w:rsidRPr="00E3202C">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StyleUnderline"/>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E3202C">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E3202C">
        <w:rPr>
          <w:rStyle w:val="StyleUnderline"/>
          <w:sz w:val="24"/>
          <w:highlight w:val="green"/>
        </w:rPr>
        <w:t>codevelopment</w:t>
      </w:r>
      <w:r w:rsidRPr="00CB1B2A">
        <w:rPr>
          <w:sz w:val="16"/>
        </w:rPr>
        <w:t xml:space="preserve"> of lifesaving vaccines </w:t>
      </w:r>
      <w:r w:rsidRPr="00E3202C">
        <w:rPr>
          <w:rStyle w:val="StyleUnderline"/>
          <w:sz w:val="24"/>
          <w:highlight w:val="green"/>
        </w:rPr>
        <w:t>between scientists</w:t>
      </w:r>
      <w:r w:rsidRPr="00CB1B2A">
        <w:rPr>
          <w:sz w:val="16"/>
        </w:rPr>
        <w:t xml:space="preserve"> of different nations, but particularly </w:t>
      </w:r>
      <w:r w:rsidRPr="00E3202C">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StyleUnderline"/>
          <w:sz w:val="24"/>
          <w:highlight w:val="green"/>
        </w:rPr>
        <w:t>for</w:t>
      </w:r>
      <w:r w:rsidRPr="00CB1B2A">
        <w:rPr>
          <w:sz w:val="16"/>
        </w:rPr>
        <w:t xml:space="preserve"> some of </w:t>
      </w:r>
      <w:r w:rsidRPr="00E3202C">
        <w:rPr>
          <w:rStyle w:val="StyleUnderline"/>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773BED25" w14:textId="77777777" w:rsidR="00506545" w:rsidRDefault="00506545" w:rsidP="00506545">
      <w:pPr>
        <w:pStyle w:val="Heading3"/>
      </w:pPr>
      <w:r>
        <w:t>1AC: Plan</w:t>
      </w:r>
    </w:p>
    <w:p w14:paraId="5105938F" w14:textId="77777777" w:rsidR="00506545" w:rsidRDefault="00506545" w:rsidP="0050654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5DFABD2C" w14:textId="77777777" w:rsidR="00506545" w:rsidRPr="006C53E1" w:rsidRDefault="00506545" w:rsidP="00506545">
      <w:pPr>
        <w:pStyle w:val="Heading4"/>
      </w:pPr>
      <w:r>
        <w:t xml:space="preserve">The Plan </w:t>
      </w:r>
      <w:r>
        <w:rPr>
          <w:u w:val="single"/>
        </w:rPr>
        <w:t>solves Evergreening</w:t>
      </w:r>
      <w:r>
        <w:t>.</w:t>
      </w:r>
    </w:p>
    <w:p w14:paraId="77383439" w14:textId="77777777" w:rsidR="00506545" w:rsidRPr="005B38BB" w:rsidRDefault="00506545" w:rsidP="0050654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8"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238567C" w14:textId="77777777" w:rsidR="00506545" w:rsidRPr="0072187F" w:rsidRDefault="00506545" w:rsidP="00506545">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65A9C8E" w14:textId="77777777" w:rsidR="00506545" w:rsidRDefault="00506545" w:rsidP="00506545">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5D34AE54" w14:textId="77777777" w:rsidR="00506545" w:rsidRPr="00791206" w:rsidRDefault="00506545" w:rsidP="00506545">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4910B5F1" w14:textId="77777777" w:rsidR="00506545" w:rsidRDefault="00506545" w:rsidP="00506545">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120A7D5" w14:textId="77777777" w:rsidR="00506545" w:rsidRDefault="00506545" w:rsidP="00506545">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7CD36294" w14:textId="77777777" w:rsidR="00506545" w:rsidRPr="001A2A32" w:rsidRDefault="00506545" w:rsidP="00506545">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19" w:history="1">
        <w:r w:rsidRPr="001A2A32">
          <w:rPr>
            <w:rStyle w:val="Hyperlink"/>
          </w:rPr>
          <w:t>https://www.healthaffairs.org/do/10.1377/hblog20190228.636555/full/</w:t>
        </w:r>
      </w:hyperlink>
      <w:r w:rsidRPr="001A2A32">
        <w:t xml:space="preserve">] Dhruv </w:t>
      </w:r>
    </w:p>
    <w:p w14:paraId="5479BD8D" w14:textId="77777777" w:rsidR="00506545" w:rsidRPr="001A2A32" w:rsidRDefault="00506545" w:rsidP="00506545">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5D69B8BE" w14:textId="77777777" w:rsidR="00506545" w:rsidRPr="001A2A32" w:rsidRDefault="00506545" w:rsidP="00506545">
      <w:pPr>
        <w:rPr>
          <w:sz w:val="16"/>
        </w:rPr>
      </w:pPr>
      <w:r w:rsidRPr="001A2A32">
        <w:rPr>
          <w:sz w:val="16"/>
        </w:rPr>
        <w:t>Each year the drug industry loses revenues because the monopolies on older medicines expire and they become available as low-cost generics. For at least the </w:t>
      </w:r>
      <w:hyperlink r:id="rId20"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E3202C">
        <w:rPr>
          <w:rStyle w:val="StyleUnderline"/>
          <w:highlight w:val="green"/>
        </w:rPr>
        <w:t>new drugs launched during the last decade are</w:t>
      </w:r>
      <w:r w:rsidRPr="001A2A32">
        <w:rPr>
          <w:rStyle w:val="StyleUnderline"/>
        </w:rPr>
        <w:t xml:space="preserve"> mostly </w:t>
      </w:r>
      <w:r w:rsidRPr="00E3202C">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revenue lost from</w:t>
      </w:r>
      <w:r w:rsidRPr="001A2A32">
        <w:rPr>
          <w:sz w:val="16"/>
        </w:rPr>
        <w:t xml:space="preserve"> blockbuster </w:t>
      </w:r>
      <w:r w:rsidRPr="001A2A32">
        <w:rPr>
          <w:rStyle w:val="Emphasis"/>
        </w:rPr>
        <w:t>monopoly expirations</w:t>
      </w:r>
      <w:r w:rsidRPr="001A2A32">
        <w:rPr>
          <w:sz w:val="16"/>
        </w:rPr>
        <w:t>.     </w:t>
      </w:r>
    </w:p>
    <w:p w14:paraId="3BE127CA" w14:textId="77777777" w:rsidR="00506545" w:rsidRPr="001A2A32" w:rsidRDefault="00506545" w:rsidP="00506545">
      <w:pPr>
        <w:rPr>
          <w:sz w:val="16"/>
        </w:rPr>
      </w:pPr>
      <w:r w:rsidRPr="001A2A32">
        <w:rPr>
          <w:rStyle w:val="StyleUnderline"/>
        </w:rPr>
        <w:t>To avoid reporting lower revenue</w:t>
      </w:r>
      <w:r w:rsidRPr="001A2A32">
        <w:rPr>
          <w:sz w:val="16"/>
        </w:rPr>
        <w:t xml:space="preserve"> and profits, </w:t>
      </w:r>
      <w:r w:rsidRPr="00E3202C">
        <w:rPr>
          <w:rStyle w:val="StyleUnderline"/>
          <w:highlight w:val="green"/>
        </w:rPr>
        <w:t>drug manufacturers have been imposing large</w:t>
      </w:r>
      <w:r w:rsidRPr="001A2A32">
        <w:rPr>
          <w:sz w:val="16"/>
        </w:rPr>
        <w:t xml:space="preserve"> annual </w:t>
      </w:r>
      <w:r w:rsidRPr="00E3202C">
        <w:rPr>
          <w:rStyle w:val="Emphasis"/>
          <w:highlight w:val="green"/>
        </w:rPr>
        <w:t>price increases</w:t>
      </w:r>
      <w:r w:rsidRPr="00E3202C">
        <w:rPr>
          <w:sz w:val="16"/>
          <w:highlight w:val="green"/>
        </w:rPr>
        <w:t>,</w:t>
      </w:r>
      <w:r w:rsidRPr="001A2A32">
        <w:rPr>
          <w:sz w:val="16"/>
        </w:rPr>
        <w:t xml:space="preserve"> often 10 percent or more, </w:t>
      </w:r>
      <w:r w:rsidRPr="00E3202C">
        <w:rPr>
          <w:rStyle w:val="StyleUnderline"/>
          <w:highlight w:val="green"/>
        </w:rPr>
        <w:t>on</w:t>
      </w:r>
      <w:r w:rsidRPr="001A2A32">
        <w:rPr>
          <w:rStyle w:val="StyleUnderline"/>
        </w:rPr>
        <w:t xml:space="preserve"> all </w:t>
      </w:r>
      <w:r w:rsidRPr="00E3202C">
        <w:rPr>
          <w:rStyle w:val="StyleUnderline"/>
          <w:highlight w:val="green"/>
        </w:rPr>
        <w:t>drugs</w:t>
      </w:r>
      <w:r w:rsidRPr="001A2A32">
        <w:rPr>
          <w:sz w:val="16"/>
        </w:rPr>
        <w:t xml:space="preserve"> that remain </w:t>
      </w:r>
      <w:r w:rsidRPr="00E3202C">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1" w:tgtFrame="_blank" w:history="1">
        <w:r w:rsidRPr="001A2A32">
          <w:rPr>
            <w:rStyle w:val="Hyperlink"/>
            <w:sz w:val="16"/>
          </w:rPr>
          <w:t>reports</w:t>
        </w:r>
      </w:hyperlink>
      <w:r w:rsidRPr="001A2A32">
        <w:rPr>
          <w:sz w:val="16"/>
        </w:rPr>
        <w:t> on medicine use show for the decade from 2008-2017:</w:t>
      </w:r>
    </w:p>
    <w:p w14:paraId="47C05742" w14:textId="77777777" w:rsidR="00506545" w:rsidRPr="001A2A32" w:rsidRDefault="00506545" w:rsidP="00506545">
      <w:pPr>
        <w:rPr>
          <w:sz w:val="16"/>
          <w:szCs w:val="18"/>
        </w:rPr>
      </w:pPr>
      <w:r w:rsidRPr="001A2A32">
        <w:rPr>
          <w:sz w:val="16"/>
          <w:szCs w:val="18"/>
        </w:rPr>
        <w:t>Lost revenue from monopoly expirations was </w:t>
      </w:r>
      <w:hyperlink r:id="rId22" w:tgtFrame="_blank" w:history="1">
        <w:r w:rsidRPr="001A2A32">
          <w:rPr>
            <w:rStyle w:val="Hyperlink"/>
            <w:sz w:val="16"/>
            <w:szCs w:val="18"/>
          </w:rPr>
          <w:t>$185 billion</w:t>
        </w:r>
      </w:hyperlink>
      <w:r w:rsidRPr="001A2A32">
        <w:rPr>
          <w:sz w:val="16"/>
          <w:szCs w:val="18"/>
        </w:rPr>
        <w:t> whereas revenue gained from new medicines was only $169 billion.</w:t>
      </w:r>
    </w:p>
    <w:p w14:paraId="38E067E0" w14:textId="77777777" w:rsidR="00506545" w:rsidRPr="001A2A32" w:rsidRDefault="00506545" w:rsidP="00506545">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13FDE19B" w14:textId="77777777" w:rsidR="00506545" w:rsidRPr="001A2A32" w:rsidRDefault="00506545" w:rsidP="00506545">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0DC4BA00" w14:textId="77777777" w:rsidR="00506545" w:rsidRPr="001A2A32" w:rsidRDefault="00506545" w:rsidP="00506545">
      <w:pPr>
        <w:rPr>
          <w:sz w:val="16"/>
          <w:szCs w:val="18"/>
        </w:rPr>
      </w:pPr>
      <w:r w:rsidRPr="001A2A32">
        <w:rPr>
          <w:sz w:val="16"/>
          <w:szCs w:val="18"/>
        </w:rPr>
        <w:t>Generic drug use rose from 72 percent to 90 percent of all prescriptions.</w:t>
      </w:r>
    </w:p>
    <w:p w14:paraId="4F203870" w14:textId="77777777" w:rsidR="00506545" w:rsidRPr="001A2A32" w:rsidRDefault="00506545" w:rsidP="00506545">
      <w:pPr>
        <w:rPr>
          <w:sz w:val="16"/>
        </w:rPr>
      </w:pPr>
      <w:r w:rsidRPr="001A2A32">
        <w:rPr>
          <w:sz w:val="16"/>
        </w:rPr>
        <w:t>Many commentators, including an article by </w:t>
      </w:r>
      <w:hyperlink r:id="rId23" w:tgtFrame="_blank" w:history="1">
        <w:r w:rsidRPr="001A2A32">
          <w:rPr>
            <w:rStyle w:val="Hyperlink"/>
            <w:sz w:val="16"/>
          </w:rPr>
          <w:t>Hernandez et. al</w:t>
        </w:r>
      </w:hyperlink>
      <w:r w:rsidRPr="001A2A32">
        <w:rPr>
          <w:sz w:val="16"/>
        </w:rPr>
        <w:t xml:space="preserve"> in the January 2019 issue of Health Affairs, have noted that </w:t>
      </w:r>
      <w:r w:rsidRPr="00E3202C">
        <w:rPr>
          <w:rStyle w:val="StyleUnderline"/>
          <w:highlight w:val="green"/>
        </w:rPr>
        <w:t>price increases</w:t>
      </w:r>
      <w:r w:rsidRPr="001A2A32">
        <w:rPr>
          <w:rStyle w:val="StyleUnderline"/>
        </w:rPr>
        <w:t xml:space="preserve"> </w:t>
      </w:r>
      <w:r w:rsidRPr="00E3202C">
        <w:rPr>
          <w:rStyle w:val="StyleUnderline"/>
          <w:highlight w:val="green"/>
        </w:rPr>
        <w:t>have been</w:t>
      </w:r>
      <w:r w:rsidRPr="001A2A32">
        <w:rPr>
          <w:rStyle w:val="StyleUnderline"/>
        </w:rPr>
        <w:t xml:space="preserve"> an </w:t>
      </w:r>
      <w:r w:rsidRPr="00E3202C">
        <w:rPr>
          <w:rStyle w:val="Emphasis"/>
          <w:highlight w:val="green"/>
        </w:rPr>
        <w:t>important</w:t>
      </w:r>
      <w:r w:rsidRPr="001A2A32">
        <w:rPr>
          <w:rStyle w:val="Emphasis"/>
        </w:rPr>
        <w:t xml:space="preserve"> factor</w:t>
      </w:r>
      <w:r w:rsidRPr="001A2A32">
        <w:rPr>
          <w:rStyle w:val="StyleUnderline"/>
        </w:rPr>
        <w:t xml:space="preserve"> </w:t>
      </w:r>
      <w:r w:rsidRPr="00E3202C">
        <w:rPr>
          <w:rStyle w:val="StyleUnderline"/>
          <w:highlight w:val="green"/>
        </w:rPr>
        <w:t>in</w:t>
      </w:r>
      <w:r w:rsidRPr="001A2A32">
        <w:rPr>
          <w:rStyle w:val="StyleUnderline"/>
        </w:rPr>
        <w:t xml:space="preserve"> the </w:t>
      </w:r>
      <w:r w:rsidRPr="00E3202C">
        <w:rPr>
          <w:rStyle w:val="Emphasis"/>
          <w:highlight w:val="green"/>
        </w:rPr>
        <w:t>rising cost of drugs</w:t>
      </w:r>
      <w:r w:rsidRPr="001A2A32">
        <w:rPr>
          <w:sz w:val="16"/>
        </w:rPr>
        <w:t xml:space="preserve">. What this data makes clear is that </w:t>
      </w:r>
      <w:r w:rsidRPr="00E3202C">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E3202C">
        <w:rPr>
          <w:rStyle w:val="StyleUnderline"/>
          <w:highlight w:val="green"/>
        </w:rPr>
        <w:t>the overall cost of</w:t>
      </w:r>
      <w:r w:rsidRPr="001A2A32">
        <w:rPr>
          <w:rStyle w:val="StyleUnderline"/>
        </w:rPr>
        <w:t xml:space="preserve"> prescription </w:t>
      </w:r>
      <w:r w:rsidRPr="00E3202C">
        <w:rPr>
          <w:rStyle w:val="StyleUnderline"/>
          <w:highlight w:val="green"/>
        </w:rPr>
        <w:t xml:space="preserve">drugs would have </w:t>
      </w:r>
      <w:r w:rsidRPr="00E3202C">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2222017F" w14:textId="77777777" w:rsidR="00506545" w:rsidRPr="001A2A32" w:rsidRDefault="00506545" w:rsidP="00506545">
      <w:pPr>
        <w:rPr>
          <w:sz w:val="16"/>
        </w:rPr>
      </w:pPr>
      <w:r w:rsidRPr="00E3202C">
        <w:rPr>
          <w:rStyle w:val="StyleUnderline"/>
          <w:highlight w:val="green"/>
        </w:rPr>
        <w:t>Price increases</w:t>
      </w:r>
      <w:r w:rsidRPr="001A2A32">
        <w:rPr>
          <w:sz w:val="16"/>
        </w:rPr>
        <w:t xml:space="preserve"> largely </w:t>
      </w:r>
      <w:r w:rsidRPr="00E3202C">
        <w:rPr>
          <w:rStyle w:val="StyleUnderline"/>
          <w:highlight w:val="green"/>
        </w:rPr>
        <w:t>fueled profits rather than</w:t>
      </w:r>
      <w:r w:rsidRPr="001A2A32">
        <w:rPr>
          <w:rStyle w:val="StyleUnderline"/>
        </w:rPr>
        <w:t xml:space="preserve"> </w:t>
      </w:r>
      <w:r w:rsidRPr="001A2A32">
        <w:rPr>
          <w:rStyle w:val="Emphasis"/>
        </w:rPr>
        <w:t xml:space="preserve">additional </w:t>
      </w:r>
      <w:r w:rsidRPr="00E3202C">
        <w:rPr>
          <w:rStyle w:val="Emphasis"/>
          <w:highlight w:val="green"/>
        </w:rPr>
        <w:t>research spending</w:t>
      </w:r>
      <w:r w:rsidRPr="001A2A32">
        <w:rPr>
          <w:sz w:val="16"/>
        </w:rPr>
        <w:t>. According to the </w:t>
      </w:r>
      <w:hyperlink r:id="rId24"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5"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0DA032B1" w14:textId="77777777" w:rsidR="00506545" w:rsidRDefault="00506545" w:rsidP="00506545">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26"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E3202C">
        <w:rPr>
          <w:rStyle w:val="StyleUnderline"/>
          <w:highlight w:val="green"/>
        </w:rPr>
        <w:t xml:space="preserve">length of these monopolies has been </w:t>
      </w:r>
      <w:r w:rsidRPr="00E3202C">
        <w:rPr>
          <w:rStyle w:val="Emphasis"/>
          <w:highlight w:val="green"/>
        </w:rPr>
        <w:t>augmented</w:t>
      </w:r>
      <w:r w:rsidRPr="00E3202C">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E3202C">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E3202C">
        <w:rPr>
          <w:rStyle w:val="StyleUnderline"/>
          <w:highlight w:val="green"/>
        </w:rPr>
        <w:t>monopolies</w:t>
      </w:r>
      <w:r w:rsidRPr="001A2A32">
        <w:rPr>
          <w:rStyle w:val="StyleUnderline"/>
        </w:rPr>
        <w:t xml:space="preserve"> appear to be a </w:t>
      </w:r>
      <w:r w:rsidRPr="00E3202C">
        <w:rPr>
          <w:rStyle w:val="Emphasis"/>
          <w:highlight w:val="green"/>
        </w:rPr>
        <w:t>substitute</w:t>
      </w:r>
      <w:r w:rsidRPr="001A2A32">
        <w:rPr>
          <w:rStyle w:val="StyleUnderline"/>
        </w:rPr>
        <w:t xml:space="preserve"> rather than an incentive for </w:t>
      </w:r>
      <w:r w:rsidRPr="00E3202C">
        <w:rPr>
          <w:rStyle w:val="Emphasis"/>
          <w:highlight w:val="green"/>
        </w:rPr>
        <w:t>innovation</w:t>
      </w:r>
      <w:r w:rsidRPr="00E3202C">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E3202C">
        <w:rPr>
          <w:rStyle w:val="StyleUnderline"/>
          <w:highlight w:val="green"/>
        </w:rPr>
        <w:t>investing in</w:t>
      </w:r>
      <w:r w:rsidRPr="001A2A32">
        <w:rPr>
          <w:rStyle w:val="StyleUnderline"/>
        </w:rPr>
        <w:t xml:space="preserve"> the </w:t>
      </w:r>
      <w:r w:rsidRPr="001A2A32">
        <w:rPr>
          <w:rStyle w:val="Emphasis"/>
        </w:rPr>
        <w:t xml:space="preserve">discovery of </w:t>
      </w:r>
      <w:r w:rsidRPr="00E3202C">
        <w:rPr>
          <w:rStyle w:val="Emphasis"/>
          <w:highlight w:val="green"/>
        </w:rPr>
        <w:t>new medicines</w:t>
      </w:r>
      <w:r w:rsidRPr="001A2A32">
        <w:rPr>
          <w:sz w:val="16"/>
        </w:rPr>
        <w:t>.</w:t>
      </w:r>
    </w:p>
    <w:p w14:paraId="49DB97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0"/>
  </w:num>
  <w:num w:numId="14">
    <w:abstractNumId w:val="12"/>
  </w:num>
  <w:num w:numId="15">
    <w:abstractNumId w:val="1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06545"/>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06545"/>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AADC6"/>
  <w15:chartTrackingRefBased/>
  <w15:docId w15:val="{0C4A22AE-1A92-4513-8107-979F4875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6545"/>
    <w:rPr>
      <w:rFonts w:ascii="Calibri" w:hAnsi="Calibri" w:cs="Calibri"/>
    </w:rPr>
  </w:style>
  <w:style w:type="paragraph" w:styleId="Heading1">
    <w:name w:val="heading 1"/>
    <w:aliases w:val="Pocket"/>
    <w:basedOn w:val="Normal"/>
    <w:next w:val="Normal"/>
    <w:link w:val="Heading1Char"/>
    <w:qFormat/>
    <w:rsid w:val="005065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65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5065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5065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65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545"/>
  </w:style>
  <w:style w:type="character" w:customStyle="1" w:styleId="Heading1Char">
    <w:name w:val="Heading 1 Char"/>
    <w:aliases w:val="Pocket Char"/>
    <w:basedOn w:val="DefaultParagraphFont"/>
    <w:link w:val="Heading1"/>
    <w:rsid w:val="005065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654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50654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5065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50654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6545"/>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6"/>
    <w:qFormat/>
    <w:rsid w:val="00506545"/>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506545"/>
    <w:rPr>
      <w:color w:val="auto"/>
      <w:u w:val="none"/>
    </w:rPr>
  </w:style>
  <w:style w:type="character" w:styleId="FollowedHyperlink">
    <w:name w:val="FollowedHyperlink"/>
    <w:basedOn w:val="DefaultParagraphFont"/>
    <w:uiPriority w:val="99"/>
    <w:semiHidden/>
    <w:unhideWhenUsed/>
    <w:rsid w:val="00506545"/>
    <w:rPr>
      <w:color w:val="auto"/>
      <w:u w:val="none"/>
    </w:rPr>
  </w:style>
  <w:style w:type="character" w:styleId="UnresolvedMention">
    <w:name w:val="Unresolved Mention"/>
    <w:basedOn w:val="DefaultParagraphFont"/>
    <w:uiPriority w:val="99"/>
    <w:semiHidden/>
    <w:unhideWhenUsed/>
    <w:rsid w:val="00506545"/>
    <w:rPr>
      <w:color w:val="605E5C"/>
      <w:shd w:val="clear" w:color="auto" w:fill="E1DFDD"/>
    </w:rPr>
  </w:style>
  <w:style w:type="paragraph" w:customStyle="1" w:styleId="textbold">
    <w:name w:val="text bold"/>
    <w:basedOn w:val="Normal"/>
    <w:link w:val="Emphasis"/>
    <w:uiPriority w:val="7"/>
    <w:qFormat/>
    <w:rsid w:val="00506545"/>
    <w:pPr>
      <w:ind w:left="720"/>
      <w:jc w:val="both"/>
    </w:pPr>
    <w:rPr>
      <w:b/>
      <w:iCs/>
      <w:u w:val="single"/>
    </w:rPr>
  </w:style>
  <w:style w:type="paragraph" w:styleId="ListParagraph">
    <w:name w:val="List Paragraph"/>
    <w:aliases w:val="6 font"/>
    <w:basedOn w:val="Normal"/>
    <w:uiPriority w:val="99"/>
    <w:unhideWhenUsed/>
    <w:qFormat/>
    <w:rsid w:val="00506545"/>
    <w:pPr>
      <w:ind w:left="720"/>
      <w:contextualSpacing/>
    </w:pPr>
  </w:style>
  <w:style w:type="paragraph" w:customStyle="1" w:styleId="card">
    <w:name w:val="card"/>
    <w:aliases w:val="Medium Grid 21"/>
    <w:basedOn w:val="Normal"/>
    <w:next w:val="Normal"/>
    <w:uiPriority w:val="6"/>
    <w:qFormat/>
    <w:rsid w:val="00506545"/>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506545"/>
    <w:rPr>
      <w:rFonts w:ascii="Lucida Grande" w:hAnsi="Lucida Grande" w:cs="Lucida Grande"/>
    </w:rPr>
  </w:style>
  <w:style w:type="character" w:customStyle="1" w:styleId="DocumentMapChar">
    <w:name w:val="Document Map Char"/>
    <w:basedOn w:val="DefaultParagraphFont"/>
    <w:link w:val="DocumentMap"/>
    <w:uiPriority w:val="99"/>
    <w:semiHidden/>
    <w:rsid w:val="00506545"/>
    <w:rPr>
      <w:rFonts w:ascii="Lucida Grande" w:hAnsi="Lucida Grande" w:cs="Lucida Grande"/>
    </w:rPr>
  </w:style>
  <w:style w:type="paragraph" w:customStyle="1" w:styleId="Emphasis1">
    <w:name w:val="Emphasis1"/>
    <w:basedOn w:val="Normal"/>
    <w:uiPriority w:val="7"/>
    <w:qFormat/>
    <w:rsid w:val="00506545"/>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50654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506545"/>
    <w:rPr>
      <w:b/>
      <w:bCs/>
    </w:rPr>
  </w:style>
  <w:style w:type="character" w:customStyle="1" w:styleId="wikiexternallink">
    <w:name w:val="wikiexternallink"/>
    <w:basedOn w:val="DefaultParagraphFont"/>
    <w:rsid w:val="00506545"/>
  </w:style>
  <w:style w:type="character" w:customStyle="1" w:styleId="wikigeneratedlinkcontent">
    <w:name w:val="wikigeneratedlinkcontent"/>
    <w:basedOn w:val="DefaultParagraphFont"/>
    <w:rsid w:val="00506545"/>
  </w:style>
  <w:style w:type="paragraph" w:customStyle="1" w:styleId="Emphasize">
    <w:name w:val="Emphasize"/>
    <w:basedOn w:val="Normal"/>
    <w:uiPriority w:val="7"/>
    <w:qFormat/>
    <w:rsid w:val="0050654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y022" TargetMode="External"/><Relationship Id="rId13" Type="http://schemas.openxmlformats.org/officeDocument/2006/relationships/hyperlink" Target="https://abcnews.go.com/Health/superbug-fungus-global-health-threat-600-us-infected/story?id=62297532" TargetMode="External"/><Relationship Id="rId18" Type="http://schemas.openxmlformats.org/officeDocument/2006/relationships/hyperlink" Target="https://www.statnews.com/2019/02/11/drug-patent-protection-one-done/" TargetMode="External"/><Relationship Id="rId26" Type="http://schemas.openxmlformats.org/officeDocument/2006/relationships/hyperlink" Target="https://jamanetwork.com/journals/jamainternalmedicine/fullarticle/2109854" TargetMode="External"/><Relationship Id="rId3" Type="http://schemas.openxmlformats.org/officeDocument/2006/relationships/styles" Target="styles.xml"/><Relationship Id="rId21" Type="http://schemas.openxmlformats.org/officeDocument/2006/relationships/hyperlink" Target="https://structurecms-staging-psyclone.netdna-ssl.com/client_assets/dwonk/media/attachments/590c/6aa0/6970/2d2d/4182/0000/590c6aa069702d2d41820000.pdf?1493985952" TargetMode="External"/><Relationship Id="rId7" Type="http://schemas.openxmlformats.org/officeDocument/2006/relationships/hyperlink" Target="https://www.statnews.com/2019/02/11/drug-patent-protection-one-done/" TargetMode="External"/><Relationship Id="rId12" Type="http://schemas.openxmlformats.org/officeDocument/2006/relationships/hyperlink" Target="https://abcnews.go.com/Politics/amal-clooney-angelina-jolie-speak-us-weighed-vetoing/story?id=62574726" TargetMode="External"/><Relationship Id="rId17" Type="http://schemas.openxmlformats.org/officeDocument/2006/relationships/hyperlink" Target="https://www.the-american-interest.com/2017/01/12/superbug-pandemics-and-how-to-prevent-them/" TargetMode="External"/><Relationship Id="rId25" Type="http://schemas.openxmlformats.org/officeDocument/2006/relationships/hyperlink" Target="https://www.statista.com/statistics/265085/research-and-development-expenditure-us-pharmaceutical-industry/" TargetMode="External"/><Relationship Id="rId2" Type="http://schemas.openxmlformats.org/officeDocument/2006/relationships/numbering" Target="numbering.xml"/><Relationship Id="rId16" Type="http://schemas.openxmlformats.org/officeDocument/2006/relationships/hyperlink" Target="https://abcnews.go.com/Health/melissa-rivers-talks-fathers-suicide-dr-jennifer-ashton/story?id=62733179&amp;cid=clicksource_26_null_headlines_hed" TargetMode="External"/><Relationship Id="rId20" Type="http://schemas.openxmlformats.org/officeDocument/2006/relationships/hyperlink" Target="https://www.nytimes.com/2011/03/07/business/07drug.html"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abcnews.go.com/Health/amidst-superbug-crisis-scientists-urge-innovation/story?id=62763415" TargetMode="External"/><Relationship Id="rId24" Type="http://schemas.openxmlformats.org/officeDocument/2006/relationships/hyperlink" Target="https://www.gao.gov/assets/690/688472.pdf" TargetMode="External"/><Relationship Id="rId5" Type="http://schemas.openxmlformats.org/officeDocument/2006/relationships/webSettings" Target="webSettings.xml"/><Relationship Id="rId15" Type="http://schemas.openxmlformats.org/officeDocument/2006/relationships/hyperlink" Target="https://www.who.int/news-room/detail/27-02-2017-who-publishes-list-of-bacteria-for-which-new-antibiotics-are-urgently-needed" TargetMode="External"/><Relationship Id="rId23" Type="http://schemas.openxmlformats.org/officeDocument/2006/relationships/hyperlink" Target="https://www.healthaffairs.org/doi/10.1377/hlthaff.2018.05147" TargetMode="External"/><Relationship Id="rId28" Type="http://schemas.openxmlformats.org/officeDocument/2006/relationships/theme" Target="theme/theme1.xml"/><Relationship Id="rId10" Type="http://schemas.openxmlformats.org/officeDocument/2006/relationships/hyperlink" Target="https://www.statnews.com/2016/06/14/secondary-patent-gilead-sovaldi-harvoni/" TargetMode="External"/><Relationship Id="rId19" Type="http://schemas.openxmlformats.org/officeDocument/2006/relationships/hyperlink" Target="https://www.healthaffairs.org/do/10.1377/hblog20190228.636555/full/"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www.who.int/antimicrobial-resistance/interagency-coordination-group/IACG_final_report_EN.pdf?ua=1" TargetMode="External"/><Relationship Id="rId22" Type="http://schemas.openxmlformats.org/officeDocument/2006/relationships/hyperlink" Target="http://www.piapr.org/clientuploads/PRESENTATIONS/IQVIA_Institute_2018_and_Beyond.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19924</Words>
  <Characters>113569</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2021-09-04T16:30:00Z</dcterms:created>
  <dcterms:modified xsi:type="dcterms:W3CDTF">2021-09-04T16:30:00Z</dcterms:modified>
</cp:coreProperties>
</file>