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A349" w14:textId="77777777" w:rsidR="00E465F8" w:rsidRDefault="00E465F8" w:rsidP="00E465F8">
      <w:pPr>
        <w:pStyle w:val="Heading2"/>
      </w:pPr>
      <w:r>
        <w:t>1AC: FW</w:t>
      </w:r>
    </w:p>
    <w:p w14:paraId="60E1E9FB" w14:textId="77777777" w:rsidR="00E465F8" w:rsidRPr="003C2C68" w:rsidRDefault="00E465F8" w:rsidP="00E465F8">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55DA2071" w14:textId="77777777" w:rsidR="00E465F8" w:rsidRPr="004D267B" w:rsidRDefault="00E465F8" w:rsidP="00E465F8">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2C1B7C39" w14:textId="77777777" w:rsidR="00E465F8" w:rsidRDefault="00E465F8" w:rsidP="00E465F8">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35796323" w14:textId="77777777" w:rsidR="00E465F8" w:rsidRDefault="00E465F8" w:rsidP="00E465F8">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0CDCF3AF" w14:textId="77777777" w:rsidR="00E465F8" w:rsidRDefault="00E465F8" w:rsidP="00E465F8">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r w:rsidRPr="00A65CDB">
        <w:rPr>
          <w:rStyle w:val="Emphasis"/>
        </w:rPr>
        <w:t>her</w:t>
      </w:r>
      <w:r w:rsidRPr="00A65CD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137D3C5F" w14:textId="77777777" w:rsidR="00E465F8" w:rsidRPr="00A65CDB" w:rsidRDefault="00E465F8" w:rsidP="00E465F8">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4681BA0A" w14:textId="07FD72B9" w:rsidR="00E465F8" w:rsidRDefault="00E465F8" w:rsidP="00E465F8">
      <w:pPr>
        <w:pStyle w:val="Heading4"/>
      </w:pPr>
      <w:r>
        <w:lastRenderedPageBreak/>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2126DD34" w14:textId="6B00DDFE" w:rsidR="00BC452F" w:rsidRDefault="00BC452F" w:rsidP="00BC452F"/>
    <w:p w14:paraId="280488E5" w14:textId="77777777" w:rsidR="00BC452F" w:rsidRDefault="00BC452F" w:rsidP="00BC452F">
      <w:pPr>
        <w:pStyle w:val="Heading4"/>
      </w:pPr>
      <w:r w:rsidRPr="004A25F3">
        <w:t>1] Prep – small school debaters only need a few good generics like</w:t>
      </w:r>
      <w:r>
        <w:t xml:space="preserve"> primacy DA, the XI lashout disad</w:t>
      </w:r>
      <w:r w:rsidRPr="004A25F3">
        <w:t xml:space="preserve">, and </w:t>
      </w:r>
      <w:r>
        <w:t xml:space="preserve">few advantage counteplans </w:t>
      </w:r>
      <w:r w:rsidRPr="004A25F3">
        <w:t xml:space="preserve">to win every util round. But under </w:t>
      </w:r>
      <w:r>
        <w:t>kant</w:t>
      </w:r>
      <w:r w:rsidRPr="004A25F3">
        <w:t>, since contentions are less variable and analytics are more important, big-school block-writing hoses them every round. Blocks don’t matter nearly as much for util since innovation checks coaching bias.</w:t>
      </w:r>
    </w:p>
    <w:p w14:paraId="51048DA3" w14:textId="77777777" w:rsidR="00BC452F" w:rsidRDefault="00BC452F" w:rsidP="00BC452F">
      <w:pPr>
        <w:pStyle w:val="Heading4"/>
      </w:pPr>
      <w:r w:rsidRPr="004A25F3">
        <w:t xml:space="preserve">2] Innovation – there are simply more articles written in the context of util than in </w:t>
      </w:r>
      <w:r>
        <w:t>phil</w:t>
      </w:r>
      <w:r w:rsidRPr="004A25F3">
        <w:t xml:space="preserve"> – simple Google search proves. Proves util incentivizes a wider variety of arguments than </w:t>
      </w:r>
      <w:r>
        <w:t>kant</w:t>
      </w:r>
      <w:r w:rsidRPr="004A25F3">
        <w:t xml:space="preserve">, which causes recycling of old args – proven by the fact that </w:t>
      </w:r>
      <w:r>
        <w:t>the same kant justifications</w:t>
      </w:r>
      <w:r w:rsidRPr="004A25F3">
        <w:t xml:space="preserve"> have been read every phil round for decades. Think about it – new advantages are broken often, but phil contentions are established at the beginning of the topic and never change for two months.</w:t>
      </w:r>
    </w:p>
    <w:p w14:paraId="36BA74E4" w14:textId="77777777" w:rsidR="00BC452F" w:rsidRDefault="00BC452F" w:rsidP="00BC452F">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2A231E07" w14:textId="77777777" w:rsidR="00BC452F" w:rsidRDefault="00BC452F" w:rsidP="00BC452F">
      <w:pPr>
        <w:pStyle w:val="Heading4"/>
      </w:pPr>
      <w:r w:rsidRPr="004A25F3">
        <w:t>4] Real-world – abstract debates about philosophy have much less grounding in the real world than util – discussing consequences gives students education about fopo, economics, IR, etc. Outweighs since portable skills are the ultimate goal of debate.</w:t>
      </w:r>
    </w:p>
    <w:p w14:paraId="2043CC29" w14:textId="433784A3" w:rsidR="00BC452F" w:rsidRDefault="00BC452F" w:rsidP="00BC452F">
      <w:pPr>
        <w:pStyle w:val="Heading4"/>
        <w:rPr>
          <w:color w:val="FF0000"/>
        </w:rPr>
      </w:pPr>
      <w:r w:rsidRPr="00C66931">
        <w:rPr>
          <w:color w:val="FF0000"/>
        </w:rPr>
        <w:t xml:space="preserve">TJFs first – substance begs the question of a framework being good for debate – fairness is a gateway issue to deciding the better debater and education </w:t>
      </w:r>
      <w:r>
        <w:rPr>
          <w:color w:val="FF0000"/>
        </w:rPr>
        <w:t>is a constitutively valuable to this activity</w:t>
      </w:r>
    </w:p>
    <w:p w14:paraId="43E8458B" w14:textId="40C0C7A7" w:rsidR="000C0526" w:rsidRDefault="000C0526" w:rsidP="000C0526"/>
    <w:p w14:paraId="3A1F2F43" w14:textId="77777777" w:rsidR="000C0526" w:rsidRDefault="000C0526" w:rsidP="000C0526">
      <w:pPr>
        <w:pStyle w:val="Heading4"/>
      </w:pPr>
      <w:r>
        <w:t xml:space="preserve">Extinction outweighs---it’s the </w:t>
      </w:r>
      <w:r>
        <w:rPr>
          <w:u w:val="single"/>
        </w:rPr>
        <w:t>upmost</w:t>
      </w:r>
      <w:r>
        <w:t xml:space="preserve"> moral evil and disavowal of the risk makes it </w:t>
      </w:r>
      <w:r>
        <w:rPr>
          <w:u w:val="single"/>
        </w:rPr>
        <w:t>more likely</w:t>
      </w:r>
      <w:r w:rsidRPr="006505D0">
        <w:t>.</w:t>
      </w:r>
    </w:p>
    <w:p w14:paraId="5964EEC9" w14:textId="77777777" w:rsidR="000C0526" w:rsidRPr="006505D0" w:rsidRDefault="000C0526" w:rsidP="000C0526">
      <w:r>
        <w:t>Elizabeth Finneron-</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10297FDF" w14:textId="77777777" w:rsidR="000C0526" w:rsidRPr="005A6EB0" w:rsidRDefault="000C0526" w:rsidP="000C0526">
      <w:pPr>
        <w:rPr>
          <w:sz w:val="12"/>
        </w:rPr>
      </w:pPr>
      <w:r w:rsidRPr="00DE27B8">
        <w:rPr>
          <w:sz w:val="12"/>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DE27B8">
        <w:rPr>
          <w:sz w:val="12"/>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DE27B8">
        <w:rPr>
          <w:sz w:val="12"/>
        </w:rPr>
        <w:t xml:space="preserve">. I use this conclusion to then consider in which cases human extinction would be morally permissible or impermissible, arguing that there is only a small class of cases in which it would not be wrong to cause the extinction of the human race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be considered to be wrong lies in the </w:t>
      </w:r>
      <w:r w:rsidRPr="006505D0">
        <w:rPr>
          <w:rStyle w:val="Emphasis"/>
        </w:rPr>
        <w:t>value of human life</w:t>
      </w:r>
      <w:r w:rsidRPr="00C405E7">
        <w:rPr>
          <w:u w:val="single"/>
        </w:rPr>
        <w:t xml:space="preserve"> itself. The thought here might be that </w:t>
      </w:r>
      <w:r w:rsidRPr="00C80102">
        <w:rPr>
          <w:highlight w:val="green"/>
          <w:u w:val="single"/>
        </w:rPr>
        <w:t>it is</w:t>
      </w:r>
      <w:r w:rsidRPr="00C405E7">
        <w:rPr>
          <w:u w:val="single"/>
        </w:rPr>
        <w:t xml:space="preserve"> a </w:t>
      </w:r>
      <w:r w:rsidRPr="00C80102">
        <w:rPr>
          <w:highlight w:val="green"/>
          <w:u w:val="single"/>
        </w:rPr>
        <w:t>good</w:t>
      </w:r>
      <w:r w:rsidRPr="00C405E7">
        <w:rPr>
          <w:u w:val="single"/>
        </w:rPr>
        <w:t xml:space="preserve"> thing </w:t>
      </w:r>
      <w:r w:rsidRPr="00C80102">
        <w:rPr>
          <w:highlight w:val="green"/>
          <w:u w:val="single"/>
        </w:rPr>
        <w:t xml:space="preserve">for people to </w:t>
      </w:r>
      <w:r w:rsidRPr="00C80102">
        <w:rPr>
          <w:rStyle w:val="Emphasis"/>
          <w:highlight w:val="green"/>
        </w:rPr>
        <w:t>exist</w:t>
      </w:r>
      <w:r w:rsidRPr="00C405E7">
        <w:rPr>
          <w:u w:val="single"/>
        </w:rPr>
        <w:t xml:space="preserve"> and enjoy happy lives </w:t>
      </w:r>
      <w:r w:rsidRPr="00C80102">
        <w:rPr>
          <w:highlight w:val="green"/>
          <w:u w:val="single"/>
        </w:rPr>
        <w:t>and</w:t>
      </w:r>
      <w:r w:rsidRPr="00C405E7">
        <w:rPr>
          <w:u w:val="single"/>
        </w:rPr>
        <w:t xml:space="preserve"> </w:t>
      </w:r>
      <w:r w:rsidRPr="00C80102">
        <w:rPr>
          <w:rStyle w:val="Emphasis"/>
          <w:highlight w:val="green"/>
        </w:rPr>
        <w:t>extinction</w:t>
      </w:r>
      <w:r w:rsidRPr="00C80102">
        <w:rPr>
          <w:highlight w:val="green"/>
          <w:u w:val="single"/>
        </w:rPr>
        <w:t xml:space="preserve"> would deprive</w:t>
      </w:r>
      <w:r w:rsidRPr="00C405E7">
        <w:rPr>
          <w:u w:val="single"/>
        </w:rPr>
        <w:t xml:space="preserve"> more </w:t>
      </w:r>
      <w:r w:rsidRPr="00C80102">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C80102">
        <w:rPr>
          <w:highlight w:val="green"/>
          <w:u w:val="single"/>
        </w:rPr>
        <w:t>this</w:t>
      </w:r>
      <w:r w:rsidRPr="00C405E7">
        <w:rPr>
          <w:u w:val="single"/>
        </w:rPr>
        <w:t xml:space="preserve"> good. </w:t>
      </w:r>
      <w:r w:rsidRPr="00DE27B8">
        <w:rPr>
          <w:sz w:val="12"/>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DE27B8">
        <w:rPr>
          <w:sz w:val="12"/>
        </w:rPr>
        <w:t xml:space="preserve">. An example of this view can be found in two quotes from an Effective Altruism blog post by Peter Singer, Nick Beckstead and Matt Wage: </w:t>
      </w:r>
      <w:r w:rsidRPr="00C405E7">
        <w:rPr>
          <w:u w:val="single"/>
        </w:rPr>
        <w:t xml:space="preserve">One very bad thing about human extinction would be that </w:t>
      </w:r>
      <w:r w:rsidRPr="00C80102">
        <w:rPr>
          <w:highlight w:val="green"/>
          <w:u w:val="single"/>
        </w:rPr>
        <w:t>billions of people would</w:t>
      </w:r>
      <w:r w:rsidRPr="00C405E7">
        <w:rPr>
          <w:u w:val="single"/>
        </w:rPr>
        <w:t xml:space="preserve"> likely </w:t>
      </w:r>
      <w:r w:rsidRPr="00C80102">
        <w:rPr>
          <w:highlight w:val="green"/>
          <w:u w:val="single"/>
        </w:rPr>
        <w:t xml:space="preserve">die </w:t>
      </w:r>
      <w:r w:rsidRPr="00C80102">
        <w:rPr>
          <w:rStyle w:val="Emphasis"/>
          <w:highlight w:val="green"/>
        </w:rPr>
        <w:t>painful deaths</w:t>
      </w:r>
      <w:r w:rsidRPr="00C405E7">
        <w:rPr>
          <w:u w:val="single"/>
        </w:rPr>
        <w:t>.</w:t>
      </w:r>
      <w:r w:rsidRPr="00DE27B8">
        <w:rPr>
          <w:sz w:val="12"/>
        </w:rPr>
        <w:t xml:space="preserve"> But in our view, this is by far not the worst thing about human extinction. </w:t>
      </w:r>
      <w:r w:rsidRPr="00C405E7">
        <w:rPr>
          <w:u w:val="single"/>
        </w:rPr>
        <w:t xml:space="preserve">The worst thing about human extinction is that </w:t>
      </w:r>
      <w:r w:rsidRPr="00C80102">
        <w:rPr>
          <w:highlight w:val="green"/>
          <w:u w:val="single"/>
        </w:rPr>
        <w:t xml:space="preserve">there would be no </w:t>
      </w:r>
      <w:r w:rsidRPr="00C80102">
        <w:rPr>
          <w:rStyle w:val="Emphasis"/>
          <w:highlight w:val="green"/>
        </w:rPr>
        <w:t>future</w:t>
      </w:r>
      <w:r w:rsidRPr="006505D0">
        <w:rPr>
          <w:rStyle w:val="Emphasis"/>
        </w:rPr>
        <w:t xml:space="preserve"> </w:t>
      </w:r>
      <w:r w:rsidRPr="00C80102">
        <w:rPr>
          <w:rStyle w:val="Emphasis"/>
          <w:highlight w:val="green"/>
        </w:rPr>
        <w:t>generations</w:t>
      </w:r>
      <w:r w:rsidRPr="00DE27B8">
        <w:rPr>
          <w:sz w:val="12"/>
        </w:rPr>
        <w:t xml:space="preserve">. Since there could be so many generations in our future, </w:t>
      </w:r>
      <w:r w:rsidRPr="00C80102">
        <w:rPr>
          <w:highlight w:val="green"/>
          <w:u w:val="single"/>
        </w:rPr>
        <w:t xml:space="preserve">the value of all those generations together </w:t>
      </w:r>
      <w:r w:rsidRPr="00C80102">
        <w:rPr>
          <w:rStyle w:val="Emphasis"/>
          <w:highlight w:val="green"/>
        </w:rPr>
        <w:t>greatly exceeds</w:t>
      </w:r>
      <w:r w:rsidRPr="00C80102">
        <w:rPr>
          <w:highlight w:val="green"/>
          <w:u w:val="single"/>
        </w:rPr>
        <w:t xml:space="preserve"> the value of the </w:t>
      </w:r>
      <w:r w:rsidRPr="00C80102">
        <w:rPr>
          <w:rStyle w:val="Emphasis"/>
          <w:highlight w:val="green"/>
        </w:rPr>
        <w:t>current generation</w:t>
      </w:r>
      <w:r w:rsidRPr="00DE27B8">
        <w:rPr>
          <w:sz w:val="12"/>
        </w:rPr>
        <w:t xml:space="preserve">. (Beckstead, Singer, and Wage 2013) The authors are making two claims. </w:t>
      </w:r>
      <w:r w:rsidRPr="00C405E7">
        <w:rPr>
          <w:u w:val="single"/>
        </w:rPr>
        <w:t xml:space="preserve">The first is that there is value in human life and also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DE27B8">
        <w:rPr>
          <w:sz w:val="12"/>
        </w:rPr>
        <w:t xml:space="preserve">;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latter’s.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utilitarians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next (or several next) generations of people with worth-living lives. Since ex hypothesi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contractualism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contractualism,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DE27B8">
        <w:rPr>
          <w:sz w:val="12"/>
        </w:rPr>
        <w:t xml:space="preserve"> I will consider this possibility later on in section (d). But first I move to the second reason human extinction might be wrong per se. 2.2. </w:t>
      </w:r>
      <w:r w:rsidRPr="00C405E7">
        <w:rPr>
          <w:u w:val="single"/>
        </w:rPr>
        <w:t>I</w:t>
      </w:r>
      <w:r w:rsidRPr="00C80102">
        <w:rPr>
          <w:highlight w:val="green"/>
          <w:u w:val="single"/>
        </w:rPr>
        <w:t>t would mean the loss of the only known form of intelligent life</w:t>
      </w:r>
      <w:r w:rsidRPr="00C405E7">
        <w:rPr>
          <w:u w:val="single"/>
        </w:rPr>
        <w:t xml:space="preserve"> and all </w:t>
      </w:r>
      <w:r w:rsidRPr="00C80102">
        <w:rPr>
          <w:rStyle w:val="Emphasis"/>
          <w:highlight w:val="green"/>
        </w:rPr>
        <w:t>civilization and intellectual progress</w:t>
      </w:r>
      <w:r w:rsidRPr="00C80102">
        <w:rPr>
          <w:highlight w:val="green"/>
          <w:u w:val="single"/>
        </w:rPr>
        <w:t xml:space="preserve"> would be lost</w:t>
      </w:r>
      <w:r w:rsidRPr="00DE27B8">
        <w:rPr>
          <w:sz w:val="12"/>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C80102">
        <w:rPr>
          <w:highlight w:val="green"/>
          <w:u w:val="single"/>
        </w:rPr>
        <w:t xml:space="preserve">humans’ </w:t>
      </w:r>
      <w:r w:rsidRPr="00C80102">
        <w:rPr>
          <w:rStyle w:val="Emphasis"/>
          <w:highlight w:val="green"/>
        </w:rPr>
        <w:t>capacity</w:t>
      </w:r>
      <w:r w:rsidRPr="00C80102">
        <w:rPr>
          <w:highlight w:val="green"/>
          <w:u w:val="single"/>
        </w:rPr>
        <w:t xml:space="preserve"> for </w:t>
      </w:r>
      <w:r w:rsidRPr="00C80102">
        <w:rPr>
          <w:rStyle w:val="Emphasis"/>
          <w:highlight w:val="green"/>
        </w:rPr>
        <w:t>rationality</w:t>
      </w:r>
      <w:r w:rsidRPr="00C405E7">
        <w:rPr>
          <w:u w:val="single"/>
        </w:rPr>
        <w:t xml:space="preserve"> which </w:t>
      </w:r>
      <w:r w:rsidRPr="00C80102">
        <w:rPr>
          <w:highlight w:val="green"/>
          <w:u w:val="single"/>
        </w:rPr>
        <w:t xml:space="preserve">is </w:t>
      </w:r>
      <w:r w:rsidRPr="00C80102">
        <w:rPr>
          <w:rStyle w:val="Emphasis"/>
          <w:highlight w:val="green"/>
        </w:rPr>
        <w:t>valuable</w:t>
      </w:r>
      <w:r w:rsidRPr="00C80102">
        <w:rPr>
          <w:highlight w:val="green"/>
          <w:u w:val="single"/>
        </w:rPr>
        <w:t xml:space="preserve"> in itself</w:t>
      </w:r>
      <w:r w:rsidRPr="00DE27B8">
        <w:rPr>
          <w:sz w:val="12"/>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contractualist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80102">
        <w:rPr>
          <w:rStyle w:val="Emphasis"/>
          <w:highlight w:val="green"/>
        </w:rPr>
        <w:t>Existing people</w:t>
      </w:r>
      <w:r w:rsidRPr="00C80102">
        <w:rPr>
          <w:highlight w:val="green"/>
          <w:u w:val="single"/>
        </w:rPr>
        <w:t xml:space="preserve"> would endure </w:t>
      </w:r>
      <w:r w:rsidRPr="00C80102">
        <w:rPr>
          <w:rStyle w:val="Emphasis"/>
          <w:highlight w:val="green"/>
        </w:rPr>
        <w:t>physical pain</w:t>
      </w:r>
      <w:r w:rsidRPr="00C80102">
        <w:rPr>
          <w:highlight w:val="green"/>
          <w:u w:val="single"/>
        </w:rPr>
        <w:t xml:space="preserve"> and</w:t>
      </w:r>
      <w:r w:rsidRPr="00C405E7">
        <w:rPr>
          <w:u w:val="single"/>
        </w:rPr>
        <w:t xml:space="preserve">/or </w:t>
      </w:r>
      <w:r w:rsidRPr="00C80102">
        <w:rPr>
          <w:highlight w:val="green"/>
          <w:u w:val="single"/>
        </w:rPr>
        <w:t>painful</w:t>
      </w:r>
      <w:r w:rsidRPr="00C405E7">
        <w:rPr>
          <w:u w:val="single"/>
        </w:rPr>
        <w:t xml:space="preserve"> and/or </w:t>
      </w:r>
      <w:r w:rsidRPr="00C80102">
        <w:rPr>
          <w:rStyle w:val="Emphasis"/>
          <w:highlight w:val="green"/>
        </w:rPr>
        <w:t>premature deaths</w:t>
      </w:r>
      <w:r w:rsidRPr="00DE27B8">
        <w:rPr>
          <w:sz w:val="12"/>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contractualist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taken into account,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a nuclear bomb that did not kill anyone, but did painfully render them infertile through illness or injury.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Of course the mere fact that a principle causes involuntary physical harm or premature death is not sufficient to declare that the principle is rejectable — there might be countervailing reasons. In the case of extinction, what countervailing reasons might be offered in favour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favour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in itself that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C80102">
        <w:rPr>
          <w:highlight w:val="green"/>
          <w:u w:val="single"/>
        </w:rPr>
        <w:t>there could be various</w:t>
      </w:r>
      <w:r w:rsidRPr="00C405E7">
        <w:rPr>
          <w:u w:val="single"/>
        </w:rPr>
        <w:t xml:space="preserve"> deleterious </w:t>
      </w:r>
      <w:r w:rsidRPr="00C80102">
        <w:rPr>
          <w:rStyle w:val="Emphasis"/>
          <w:highlight w:val="green"/>
        </w:rPr>
        <w:t>psychological effects</w:t>
      </w:r>
      <w:r w:rsidRPr="00C80102">
        <w:rPr>
          <w:highlight w:val="green"/>
          <w:u w:val="single"/>
        </w:rPr>
        <w:t xml:space="preserve"> that would be endured by existing people</w:t>
      </w:r>
      <w:r w:rsidRPr="00C405E7">
        <w:rPr>
          <w:u w:val="single"/>
        </w:rPr>
        <w:t xml:space="preserve"> having the </w:t>
      </w:r>
      <w:r w:rsidRPr="006505D0">
        <w:rPr>
          <w:rStyle w:val="Emphasis"/>
        </w:rPr>
        <w:t>knowledge</w:t>
      </w:r>
      <w:r w:rsidRPr="00C405E7">
        <w:rPr>
          <w:u w:val="single"/>
        </w:rPr>
        <w:t xml:space="preserve"> that there would be </w:t>
      </w:r>
      <w:r w:rsidRPr="006505D0">
        <w:rPr>
          <w:rStyle w:val="Emphasis"/>
        </w:rPr>
        <w:t>no future generations</w:t>
      </w:r>
      <w:r w:rsidRPr="00C405E7">
        <w:rPr>
          <w:u w:val="single"/>
        </w:rPr>
        <w:t>.</w:t>
      </w:r>
      <w:r w:rsidRPr="00DE27B8">
        <w:rPr>
          <w:sz w:val="12"/>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r w:rsidRPr="00C405E7">
        <w:rPr>
          <w:u w:val="single"/>
        </w:rPr>
        <w:t xml:space="preserve">higher level </w:t>
      </w:r>
      <w:r w:rsidRPr="00C80102">
        <w:rPr>
          <w:highlight w:val="green"/>
          <w:u w:val="single"/>
        </w:rPr>
        <w:t xml:space="preserve">sense of </w:t>
      </w:r>
      <w:r w:rsidRPr="00C80102">
        <w:rPr>
          <w:rStyle w:val="Emphasis"/>
          <w:highlight w:val="green"/>
        </w:rPr>
        <w:t>hopelessness</w:t>
      </w:r>
      <w:r w:rsidRPr="00C405E7">
        <w:rPr>
          <w:u w:val="single"/>
        </w:rPr>
        <w:t xml:space="preserve"> or despair that </w:t>
      </w:r>
      <w:r w:rsidRPr="00C80102">
        <w:rPr>
          <w:highlight w:val="green"/>
          <w:u w:val="single"/>
        </w:rPr>
        <w:t xml:space="preserve">there will be </w:t>
      </w:r>
      <w:r w:rsidRPr="00C80102">
        <w:rPr>
          <w:rStyle w:val="Emphasis"/>
          <w:highlight w:val="green"/>
        </w:rPr>
        <w:t>no more humans</w:t>
      </w:r>
      <w:r w:rsidRPr="00C80102">
        <w:rPr>
          <w:highlight w:val="green"/>
          <w:u w:val="single"/>
        </w:rPr>
        <w:t xml:space="preserve"> and that your </w:t>
      </w:r>
      <w:r w:rsidRPr="00C80102">
        <w:rPr>
          <w:rStyle w:val="Emphasis"/>
          <w:highlight w:val="green"/>
        </w:rPr>
        <w:t>projects</w:t>
      </w:r>
      <w:r w:rsidRPr="00C80102">
        <w:rPr>
          <w:highlight w:val="green"/>
          <w:u w:val="single"/>
        </w:rPr>
        <w:t xml:space="preserve"> will end with you.</w:t>
      </w:r>
      <w:r w:rsidRPr="00DE27B8">
        <w:rPr>
          <w:sz w:val="12"/>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Faron, P.D. James says in his novel The Children of Men that ‘without the hope of posterity for our race if not for ourselves, without the assurance that we being dead yet live, all pleasures of the mind and senses sometimes seem to me no more than pathetic and crumbling defences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contractualist framework. So too are infringements of rights and entitlements that we accept as important for people’s lives. These psychological reasons, then, are also valid reasons to reject principles that permitted or required human extinction. </w:t>
      </w:r>
    </w:p>
    <w:p w14:paraId="79CAEDF1" w14:textId="77777777" w:rsidR="00E465F8" w:rsidRDefault="00E465F8" w:rsidP="00E465F8">
      <w:pPr>
        <w:pStyle w:val="Heading2"/>
      </w:pPr>
      <w:r>
        <w:t>1AC: Plan</w:t>
      </w:r>
    </w:p>
    <w:p w14:paraId="79172E5C" w14:textId="77777777" w:rsidR="00E465F8" w:rsidRPr="007F3FA1" w:rsidRDefault="00E465F8" w:rsidP="00E465F8">
      <w:pPr>
        <w:pStyle w:val="Heading4"/>
      </w:pPr>
      <w:r>
        <w:t xml:space="preserve">Plan - </w:t>
      </w:r>
      <w:r w:rsidRPr="007F3FA1">
        <w:t>Private entities ought not appropriate lunar heritage sites</w:t>
      </w:r>
      <w:r>
        <w:t xml:space="preserve"> in outer space. </w:t>
      </w:r>
    </w:p>
    <w:p w14:paraId="095A6A59" w14:textId="77777777" w:rsidR="00E465F8" w:rsidRDefault="00E465F8" w:rsidP="00E465F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CAE9399" w14:textId="77777777" w:rsidR="00E465F8" w:rsidRDefault="00E465F8" w:rsidP="00E465F8">
      <w:pPr>
        <w:rPr>
          <w:rStyle w:val="Emphasis"/>
        </w:rPr>
      </w:pPr>
      <w:r w:rsidRPr="008532F8">
        <w:rPr>
          <w:rStyle w:val="StyleUnderline"/>
        </w:rPr>
        <w:t xml:space="preserve">The </w:t>
      </w:r>
      <w:r w:rsidRPr="00571C0B">
        <w:rPr>
          <w:rStyle w:val="Emphasis"/>
          <w:highlight w:val="green"/>
        </w:rPr>
        <w:t>issue of</w:t>
      </w:r>
      <w:r w:rsidRPr="00AC61A7">
        <w:rPr>
          <w:rStyle w:val="Emphasis"/>
        </w:rPr>
        <w:t xml:space="preserve"> humanity’s cultural </w:t>
      </w:r>
      <w:r w:rsidRPr="00571C0B">
        <w:rPr>
          <w:rStyle w:val="Emphasis"/>
          <w:highlight w:val="green"/>
        </w:rPr>
        <w:t xml:space="preserve">heritage in space </w:t>
      </w:r>
      <w:r w:rsidRPr="00AC61A7">
        <w:rPr>
          <w:rStyle w:val="Emphasis"/>
          <w:bdr w:val="single" w:sz="18" w:space="0" w:color="auto"/>
        </w:rPr>
        <w:t xml:space="preserve">has </w:t>
      </w:r>
      <w:r w:rsidRPr="00571C0B">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71C0B">
        <w:rPr>
          <w:rStyle w:val="Emphasis"/>
          <w:highlight w:val="green"/>
        </w:rPr>
        <w:t>no international agreements</w:t>
      </w:r>
      <w:r w:rsidRPr="00AC61A7">
        <w:rPr>
          <w:rStyle w:val="StyleUnderline"/>
        </w:rPr>
        <w:t xml:space="preserve"> </w:t>
      </w:r>
      <w:r w:rsidRPr="00AC61A7">
        <w:rPr>
          <w:rStyle w:val="Emphasis"/>
        </w:rPr>
        <w:t xml:space="preserve">specifically </w:t>
      </w:r>
      <w:r w:rsidRPr="00571C0B">
        <w:rPr>
          <w:rStyle w:val="Emphasis"/>
          <w:highlight w:val="green"/>
        </w:rPr>
        <w:t>addressing it.</w:t>
      </w:r>
      <w:r w:rsidRPr="00571C0B">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1C0B">
        <w:rPr>
          <w:rStyle w:val="Emphasis"/>
          <w:highlight w:val="green"/>
        </w:rPr>
        <w:t>NASA</w:t>
      </w:r>
      <w:r w:rsidRPr="00571C0B">
        <w:rPr>
          <w:rStyle w:val="StyleUnderline"/>
          <w:highlight w:val="green"/>
        </w:rPr>
        <w:t xml:space="preserve"> </w:t>
      </w:r>
      <w:r w:rsidRPr="008532F8">
        <w:rPr>
          <w:rStyle w:val="StyleUnderline"/>
        </w:rPr>
        <w:t xml:space="preserve">has </w:t>
      </w:r>
      <w:r w:rsidRPr="00571C0B">
        <w:rPr>
          <w:rStyle w:val="Emphasis"/>
          <w:highlight w:val="green"/>
        </w:rPr>
        <w:t>promulgated</w:t>
      </w:r>
      <w:r w:rsidRPr="00571C0B">
        <w:rPr>
          <w:rStyle w:val="StyleUnderline"/>
          <w:highlight w:val="green"/>
        </w:rPr>
        <w:t xml:space="preserve"> </w:t>
      </w:r>
      <w:r w:rsidRPr="008532F8">
        <w:rPr>
          <w:rStyle w:val="StyleUnderline"/>
        </w:rPr>
        <w:t xml:space="preserve">their </w:t>
      </w:r>
      <w:r w:rsidRPr="00571C0B">
        <w:rPr>
          <w:rStyle w:val="Emphasis"/>
          <w:highlight w:val="green"/>
        </w:rPr>
        <w:t>recommendations</w:t>
      </w:r>
      <w:r w:rsidRPr="00571C0B">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571C0B">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1C0B">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1C0B">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71C0B">
        <w:rPr>
          <w:rStyle w:val="Emphasis"/>
          <w:highlight w:val="green"/>
        </w:rPr>
        <w:t>corporations</w:t>
      </w:r>
      <w:r w:rsidRPr="00571C0B">
        <w:rPr>
          <w:rStyle w:val="StyleUnderline"/>
          <w:highlight w:val="green"/>
        </w:rPr>
        <w:t xml:space="preserve"> </w:t>
      </w:r>
      <w:r w:rsidRPr="00571C0B">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571C0B">
        <w:rPr>
          <w:rStyle w:val="Emphasis"/>
          <w:highlight w:val="green"/>
        </w:rPr>
        <w:t xml:space="preserve">Tourists </w:t>
      </w:r>
      <w:r w:rsidRPr="00AC61A7">
        <w:rPr>
          <w:rStyle w:val="Emphasis"/>
        </w:rPr>
        <w:t xml:space="preserve">may </w:t>
      </w:r>
      <w:r w:rsidRPr="00571C0B">
        <w:rPr>
          <w:rStyle w:val="Emphasis"/>
          <w:highlight w:val="green"/>
        </w:rPr>
        <w:t>disrupt sites</w:t>
      </w:r>
      <w:r w:rsidRPr="00571C0B">
        <w:rPr>
          <w:rStyle w:val="StyleUnderline"/>
          <w:highlight w:val="green"/>
        </w:rPr>
        <w:t xml:space="preserve"> </w:t>
      </w:r>
      <w:r w:rsidRPr="008532F8">
        <w:rPr>
          <w:rStyle w:val="StyleUnderline"/>
        </w:rPr>
        <w:t xml:space="preserve">with careless expeditions and </w:t>
      </w:r>
      <w:r w:rsidRPr="00571C0B">
        <w:rPr>
          <w:rStyle w:val="Emphasis"/>
          <w:highlight w:val="green"/>
        </w:rPr>
        <w:t xml:space="preserve">landing sites may be desecrated so </w:t>
      </w:r>
      <w:r w:rsidRPr="00571C0B">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71C0B">
        <w:rPr>
          <w:rStyle w:val="Emphasis"/>
          <w:highlight w:val="green"/>
        </w:rPr>
        <w:t>While national heritage legislation can protect</w:t>
      </w:r>
      <w:r w:rsidRPr="00571C0B">
        <w:rPr>
          <w:rStyle w:val="StyleUnderline"/>
          <w:highlight w:val="green"/>
        </w:rPr>
        <w:t xml:space="preserve"> </w:t>
      </w:r>
      <w:r w:rsidRPr="008532F8">
        <w:rPr>
          <w:rStyle w:val="StyleUnderline"/>
        </w:rPr>
        <w:t xml:space="preserve">space artifacts </w:t>
      </w:r>
      <w:r w:rsidRPr="00571C0B">
        <w:rPr>
          <w:rStyle w:val="Emphasis"/>
          <w:highlight w:val="green"/>
        </w:rPr>
        <w:t xml:space="preserve">from </w:t>
      </w:r>
      <w:r w:rsidRPr="00A818DB">
        <w:rPr>
          <w:rStyle w:val="Emphasis"/>
        </w:rPr>
        <w:t xml:space="preserve">citizens of </w:t>
      </w:r>
      <w:r w:rsidRPr="00571C0B">
        <w:rPr>
          <w:rStyle w:val="Emphasis"/>
          <w:highlight w:val="green"/>
        </w:rPr>
        <w:t>their own countries</w:t>
      </w:r>
      <w:r w:rsidRPr="008532F8">
        <w:rPr>
          <w:rStyle w:val="StyleUnderline"/>
        </w:rPr>
        <w:t xml:space="preserve">, there is currently </w:t>
      </w:r>
      <w:r w:rsidRPr="00571C0B">
        <w:rPr>
          <w:rStyle w:val="Emphasis"/>
          <w:highlight w:val="green"/>
        </w:rPr>
        <w:t>no</w:t>
      </w:r>
      <w:r w:rsidRPr="00571C0B">
        <w:rPr>
          <w:rStyle w:val="StyleUnderline"/>
          <w:highlight w:val="green"/>
        </w:rPr>
        <w:t xml:space="preserve"> </w:t>
      </w:r>
      <w:r w:rsidRPr="008532F8">
        <w:rPr>
          <w:rStyle w:val="StyleUnderline"/>
        </w:rPr>
        <w:t xml:space="preserve">effective </w:t>
      </w:r>
      <w:r w:rsidRPr="00571C0B">
        <w:rPr>
          <w:rStyle w:val="Emphasis"/>
          <w:highlight w:val="green"/>
        </w:rPr>
        <w:t>means</w:t>
      </w:r>
      <w:r w:rsidRPr="00571C0B">
        <w:rPr>
          <w:rStyle w:val="StyleUnderline"/>
          <w:highlight w:val="green"/>
        </w:rPr>
        <w:t xml:space="preserve"> </w:t>
      </w:r>
      <w:r w:rsidRPr="008532F8">
        <w:rPr>
          <w:rStyle w:val="StyleUnderline"/>
        </w:rPr>
        <w:t xml:space="preserve">in the present space law regime by </w:t>
      </w:r>
      <w:r w:rsidRPr="00571C0B">
        <w:rPr>
          <w:rStyle w:val="Emphasis"/>
          <w:highlight w:val="green"/>
        </w:rPr>
        <w:t>which</w:t>
      </w:r>
      <w:r w:rsidRPr="00571C0B">
        <w:rPr>
          <w:rStyle w:val="StyleUnderline"/>
          <w:highlight w:val="green"/>
        </w:rPr>
        <w:t xml:space="preserve"> </w:t>
      </w:r>
      <w:r w:rsidRPr="008532F8">
        <w:rPr>
          <w:rStyle w:val="StyleUnderline"/>
        </w:rPr>
        <w:t xml:space="preserve">a </w:t>
      </w:r>
      <w:r w:rsidRPr="00571C0B">
        <w:rPr>
          <w:rStyle w:val="Emphasis"/>
          <w:highlight w:val="green"/>
        </w:rPr>
        <w:t xml:space="preserve">country can protect </w:t>
      </w:r>
      <w:r w:rsidRPr="00571C0B">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71C0B">
        <w:rPr>
          <w:rStyle w:val="Emphasis"/>
          <w:highlight w:val="green"/>
        </w:rPr>
        <w:t>solution</w:t>
      </w:r>
      <w:r w:rsidRPr="00571C0B">
        <w:rPr>
          <w:rStyle w:val="StyleUnderline"/>
          <w:highlight w:val="green"/>
        </w:rPr>
        <w:t xml:space="preserve"> </w:t>
      </w:r>
      <w:r w:rsidRPr="008532F8">
        <w:rPr>
          <w:rStyle w:val="StyleUnderline"/>
        </w:rPr>
        <w:t xml:space="preserve">is </w:t>
      </w:r>
      <w:r w:rsidRPr="00571C0B">
        <w:rPr>
          <w:rStyle w:val="Emphasis"/>
          <w:highlight w:val="green"/>
        </w:rPr>
        <w:t>needed to prevent</w:t>
      </w:r>
      <w:r w:rsidRPr="00571C0B">
        <w:rPr>
          <w:rStyle w:val="StyleUnderline"/>
          <w:highlight w:val="green"/>
        </w:rPr>
        <w:t xml:space="preserve"> </w:t>
      </w:r>
      <w:r w:rsidRPr="008532F8">
        <w:rPr>
          <w:rStyle w:val="StyleUnderline"/>
        </w:rPr>
        <w:t xml:space="preserve">the damage, destruction, loss, or </w:t>
      </w:r>
      <w:r w:rsidRPr="00571C0B">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571C0B">
        <w:rPr>
          <w:rStyle w:val="Emphasis"/>
          <w:highlight w:val="green"/>
          <w:bdr w:val="single" w:sz="18" w:space="0" w:color="auto"/>
        </w:rPr>
        <w:t>cultural heritage in space</w:t>
      </w:r>
      <w:r w:rsidRPr="00A818DB">
        <w:rPr>
          <w:rStyle w:val="Emphasis"/>
        </w:rPr>
        <w:t>.</w:t>
      </w:r>
    </w:p>
    <w:p w14:paraId="0061486D" w14:textId="77777777" w:rsidR="00E465F8" w:rsidRPr="00926B03" w:rsidRDefault="00E465F8" w:rsidP="00E465F8">
      <w:pPr>
        <w:pStyle w:val="Heading4"/>
      </w:pPr>
      <w:r>
        <w:t xml:space="preserve">The Advantage is </w:t>
      </w:r>
      <w:r>
        <w:rPr>
          <w:u w:val="single"/>
        </w:rPr>
        <w:t>Lunar Heritage</w:t>
      </w:r>
      <w:r>
        <w:t>:</w:t>
      </w:r>
    </w:p>
    <w:p w14:paraId="2F242A2E" w14:textId="77777777" w:rsidR="00E465F8" w:rsidRDefault="00E465F8" w:rsidP="00E465F8">
      <w:pPr>
        <w:pStyle w:val="Heading4"/>
      </w:pPr>
      <w:r>
        <w:t xml:space="preserve">Global Moon Rush by </w:t>
      </w:r>
      <w:r>
        <w:rPr>
          <w:u w:val="single"/>
        </w:rPr>
        <w:t>private actors</w:t>
      </w:r>
      <w:r>
        <w:t xml:space="preserve"> is </w:t>
      </w:r>
      <w:r>
        <w:rPr>
          <w:u w:val="single"/>
        </w:rPr>
        <w:t>coming now</w:t>
      </w:r>
      <w:r>
        <w:t>.</w:t>
      </w:r>
    </w:p>
    <w:p w14:paraId="1973037A" w14:textId="77777777" w:rsidR="00E465F8" w:rsidRPr="00042143" w:rsidRDefault="00E465F8" w:rsidP="00E465F8">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C591C3C" w14:textId="77777777" w:rsidR="00E465F8" w:rsidRDefault="00E465F8" w:rsidP="00E465F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606F05">
        <w:rPr>
          <w:rStyle w:val="Emphasis"/>
          <w:bdr w:val="single" w:sz="18" w:space="0" w:color="auto"/>
        </w:rPr>
        <w:t>to be involved</w:t>
      </w:r>
      <w:r w:rsidRPr="00606F05">
        <w:rPr>
          <w:rStyle w:val="StyleUnderline"/>
        </w:rPr>
        <w:t>.</w:t>
      </w:r>
      <w:r w:rsidRPr="006D6898">
        <w:rPr>
          <w:rStyle w:val="StyleUnderline"/>
        </w:rPr>
        <w:t xml:space="preserve"> </w:t>
      </w:r>
      <w:r w:rsidRPr="00606F05">
        <w:rPr>
          <w:rStyle w:val="Emphasis"/>
        </w:rPr>
        <w:t xml:space="preserve">Between now and </w:t>
      </w:r>
      <w:r w:rsidRPr="00701678">
        <w:rPr>
          <w:rStyle w:val="Emphasis"/>
          <w:highlight w:val="green"/>
        </w:rPr>
        <w:t>2024</w:t>
      </w:r>
      <w:r w:rsidRPr="00701678">
        <w:rPr>
          <w:rStyle w:val="StyleUnderline"/>
          <w:highlight w:val="green"/>
        </w:rPr>
        <w:t xml:space="preserve">, </w:t>
      </w:r>
      <w:r w:rsidRPr="00701678">
        <w:rPr>
          <w:rStyle w:val="Emphasis"/>
          <w:highlight w:val="green"/>
          <w:bdr w:val="single" w:sz="18" w:space="0" w:color="auto"/>
        </w:rPr>
        <w:t xml:space="preserve">at least five companies aim to </w:t>
      </w:r>
      <w:r w:rsidRPr="00606F05">
        <w:rPr>
          <w:rStyle w:val="Emphasis"/>
          <w:bdr w:val="single" w:sz="18" w:space="0" w:color="auto"/>
        </w:rPr>
        <w:t xml:space="preserve">launch </w:t>
      </w:r>
      <w:r w:rsidRPr="00701678">
        <w:rPr>
          <w:rStyle w:val="Emphasis"/>
          <w:highlight w:val="green"/>
          <w:bdr w:val="single" w:sz="18" w:space="0" w:color="auto"/>
        </w:rPr>
        <w:t xml:space="preserve">lunar </w:t>
      </w:r>
      <w:r w:rsidRPr="00606F05">
        <w:rPr>
          <w:rStyle w:val="Emphasis"/>
          <w:bdr w:val="single" w:sz="18" w:space="0" w:color="auto"/>
        </w:rPr>
        <w:t>landers</w:t>
      </w:r>
      <w:r w:rsidRPr="00926B03">
        <w:rPr>
          <w:sz w:val="16"/>
        </w:rPr>
        <w:t xml:space="preserve">. In May, </w:t>
      </w:r>
      <w:r w:rsidRPr="00606F05">
        <w:rPr>
          <w:rStyle w:val="Emphasis"/>
        </w:rPr>
        <w:t>Nasa selected three companies to</w:t>
      </w:r>
      <w:r w:rsidRPr="00606F05">
        <w:rPr>
          <w:rStyle w:val="StyleUnderline"/>
        </w:rPr>
        <w:t xml:space="preserve"> design, build and </w:t>
      </w:r>
      <w:r w:rsidRPr="00606F05">
        <w:rPr>
          <w:rStyle w:val="Emphasis"/>
        </w:rPr>
        <w:t>operate</w:t>
      </w:r>
      <w:r w:rsidRPr="00606F05">
        <w:rPr>
          <w:rStyle w:val="StyleUnderline"/>
        </w:rPr>
        <w:t xml:space="preserve"> </w:t>
      </w:r>
      <w:r w:rsidRPr="00606F05">
        <w:rPr>
          <w:rStyle w:val="Emphasis"/>
        </w:rPr>
        <w:t>spacecraft</w:t>
      </w:r>
      <w:r w:rsidRPr="006D6898">
        <w:rPr>
          <w:rStyle w:val="StyleUnderline"/>
        </w:rPr>
        <w:t xml:space="preserve"> that will ferry scientific experiments</w:t>
      </w:r>
      <w:r w:rsidRPr="00926B03">
        <w:rPr>
          <w:sz w:val="16"/>
        </w:rPr>
        <w:t xml:space="preserve"> and technology packages </w:t>
      </w:r>
      <w:r w:rsidRPr="00606F05">
        <w:rPr>
          <w:rStyle w:val="Emphasis"/>
        </w:rPr>
        <w:t>to the moon. The</w:t>
      </w:r>
      <w:r w:rsidRPr="00A818DB">
        <w:rPr>
          <w:rStyle w:val="StyleUnderline"/>
        </w:rPr>
        <w:t xml:space="preserve"> </w:t>
      </w:r>
      <w:r w:rsidRPr="00606F05">
        <w:rPr>
          <w:rStyle w:val="StyleUnderline"/>
          <w:highlight w:val="green"/>
        </w:rPr>
        <w:t>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606F05">
        <w:rPr>
          <w:rStyle w:val="Emphasis"/>
        </w:rPr>
        <w:t xml:space="preserve">We have to be </w:t>
      </w:r>
      <w:r w:rsidRPr="00701678">
        <w:rPr>
          <w:rStyle w:val="Emphasis"/>
          <w:highlight w:val="green"/>
        </w:rPr>
        <w:t>prepare</w:t>
      </w:r>
      <w:r w:rsidRPr="00606F05">
        <w:rPr>
          <w:rStyle w:val="Emphasis"/>
        </w:rPr>
        <w:t>d</w:t>
      </w:r>
      <w:r w:rsidRPr="00701678">
        <w:rPr>
          <w:rStyle w:val="Emphasis"/>
          <w:highlight w:val="green"/>
        </w:rPr>
        <w:t xml:space="preserve">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606F05">
        <w:rPr>
          <w:rStyle w:val="StyleUnderline"/>
        </w:rPr>
        <w:t xml:space="preserve">that </w:t>
      </w:r>
      <w:r w:rsidRPr="00701678">
        <w:rPr>
          <w:rStyle w:val="Emphasis"/>
          <w:highlight w:val="green"/>
        </w:rPr>
        <w:t xml:space="preserve">seeks </w:t>
      </w:r>
      <w:r w:rsidRPr="00606F05">
        <w:rPr>
          <w:rStyle w:val="Emphasis"/>
        </w:rPr>
        <w:t xml:space="preserve">to return to </w:t>
      </w:r>
      <w:r w:rsidRPr="00701678">
        <w:rPr>
          <w:rStyle w:val="Emphasis"/>
          <w:highlight w:val="green"/>
        </w:rPr>
        <w:t>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 xml:space="preserve">artefacts </w:t>
      </w:r>
      <w:r w:rsidRPr="00606F05">
        <w:rPr>
          <w:rStyle w:val="Emphasis"/>
        </w:rPr>
        <w:t>that will</w:t>
      </w:r>
      <w:r w:rsidRPr="00926B03">
        <w:rPr>
          <w:rStyle w:val="StyleUnderline"/>
        </w:rPr>
        <w:t xml:space="preserve"> undoubtedly </w:t>
      </w:r>
      <w:r w:rsidRPr="00701678">
        <w:rPr>
          <w:rStyle w:val="Emphasis"/>
          <w:highlight w:val="green"/>
        </w:rPr>
        <w:t xml:space="preserve">sell for tremendous </w:t>
      </w:r>
      <w:r w:rsidRPr="00606F05">
        <w:rPr>
          <w:rStyle w:val="Emphasis"/>
        </w:rPr>
        <w:t xml:space="preserve">amounts of </w:t>
      </w:r>
      <w:r w:rsidRPr="00701678">
        <w:rPr>
          <w:rStyle w:val="Emphasis"/>
          <w:highlight w:val="green"/>
        </w:rPr>
        <w:t>money</w:t>
      </w:r>
      <w:r w:rsidRPr="00926B03">
        <w:rPr>
          <w:rStyle w:val="StyleUnderline"/>
        </w:rPr>
        <w:t xml:space="preserve"> here </w:t>
      </w:r>
      <w:r w:rsidRPr="00A818DB">
        <w:rPr>
          <w:rStyle w:val="Emphasis"/>
          <w:bdr w:val="single" w:sz="18" w:space="0" w:color="auto"/>
        </w:rPr>
        <w:t>on Earth.”</w:t>
      </w:r>
    </w:p>
    <w:p w14:paraId="319D1D7D" w14:textId="77777777" w:rsidR="00E465F8" w:rsidRDefault="00E465F8" w:rsidP="00E465F8">
      <w:pPr>
        <w:pStyle w:val="Heading4"/>
      </w:pPr>
      <w:r>
        <w:t xml:space="preserve">Corporate development, tourism, and looting will destroy </w:t>
      </w:r>
      <w:r w:rsidRPr="00D961AA">
        <w:rPr>
          <w:u w:val="single"/>
        </w:rPr>
        <w:t>scientifically rich</w:t>
      </w:r>
      <w:r>
        <w:t xml:space="preserve"> Tranquility base artifacts.</w:t>
      </w:r>
    </w:p>
    <w:p w14:paraId="73810944" w14:textId="77777777" w:rsidR="00E465F8" w:rsidRPr="00380B2A" w:rsidRDefault="00E465F8" w:rsidP="00E465F8">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384D7322" w14:textId="77777777" w:rsidR="00E465F8" w:rsidRDefault="00E465F8" w:rsidP="00E465F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606F05">
        <w:rPr>
          <w:rStyle w:val="StyleUnderline"/>
        </w:rPr>
        <w:t xml:space="preserve">just a </w:t>
      </w:r>
      <w:r w:rsidRPr="00606F05">
        <w:rPr>
          <w:rStyle w:val="Emphasis"/>
          <w:highlight w:val="green"/>
        </w:rPr>
        <w:t xml:space="preserve">few </w:t>
      </w:r>
      <w:r w:rsidRPr="00701678">
        <w:rPr>
          <w:rStyle w:val="Emphasis"/>
          <w:highlight w:val="green"/>
        </w:rPr>
        <w:t>of</w:t>
      </w:r>
      <w:r w:rsidRPr="006D6898">
        <w:rPr>
          <w:rStyle w:val="Emphasis"/>
        </w:rPr>
        <w:t xml:space="preserve"> </w:t>
      </w:r>
      <w:r w:rsidRPr="00606F05">
        <w:rPr>
          <w:rStyle w:val="Emphasis"/>
          <w:highlight w:val="green"/>
        </w:rPr>
        <w:t>the dozens</w:t>
      </w:r>
      <w:r w:rsidRPr="00606F05">
        <w:rPr>
          <w:rStyle w:val="StyleUnderline"/>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606F05">
        <w:rPr>
          <w:rStyle w:val="Emphasis"/>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606F05">
        <w:rPr>
          <w:rStyle w:val="StyleUnderline"/>
        </w:rPr>
        <w:t xml:space="preserve">could be </w:t>
      </w:r>
      <w:r w:rsidRPr="00701678">
        <w:rPr>
          <w:rStyle w:val="StyleUnderline"/>
          <w:highlight w:val="green"/>
        </w:rPr>
        <w:t xml:space="preserve">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606F05">
        <w:rPr>
          <w:rStyle w:val="Emphasis"/>
        </w:rPr>
        <w:t>with</w:t>
      </w:r>
      <w:r w:rsidRPr="00606F05">
        <w:rPr>
          <w:rStyle w:val="StyleUnderline"/>
        </w:rPr>
        <w:t xml:space="preserve"> Jeff </w:t>
      </w:r>
      <w:r w:rsidRPr="00606F05">
        <w:rPr>
          <w:rStyle w:val="Emphasis"/>
        </w:rPr>
        <w:t xml:space="preserve">Bezos’ </w:t>
      </w:r>
      <w:r w:rsidRPr="00701678">
        <w:rPr>
          <w:rStyle w:val="Emphasis"/>
          <w:highlight w:val="green"/>
        </w:rPr>
        <w:t>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 xml:space="preserve">lunar lander </w:t>
      </w:r>
      <w:r w:rsidRPr="00606F05">
        <w:rPr>
          <w:rStyle w:val="Emphasis"/>
          <w:bdr w:val="single" w:sz="18" w:space="0" w:color="auto"/>
        </w:rPr>
        <w:t>Blue Moon</w:t>
      </w:r>
      <w:r w:rsidRPr="00606F05">
        <w:rPr>
          <w:rStyle w:val="StyleUnderline"/>
        </w:rPr>
        <w:t>,</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 xml:space="preserve">before corporate </w:t>
      </w:r>
      <w:r w:rsidRPr="00606F05">
        <w:rPr>
          <w:rStyle w:val="Emphasis"/>
          <w:bdr w:val="single" w:sz="18" w:space="0" w:color="auto"/>
        </w:rPr>
        <w:t>adventurers</w:t>
      </w:r>
      <w:r w:rsidRPr="00FE7D12">
        <w:rPr>
          <w:rStyle w:val="StyleUnderline"/>
          <w:bdr w:val="single" w:sz="18" w:space="0" w:color="auto"/>
        </w:rPr>
        <w:t xml:space="preserve"> </w:t>
      </w:r>
      <w:r w:rsidRPr="00701678">
        <w:rPr>
          <w:rStyle w:val="Emphasis"/>
          <w:highlight w:val="green"/>
          <w:bdr w:val="single" w:sz="18" w:space="0" w:color="auto"/>
        </w:rPr>
        <w:t xml:space="preserve">and </w:t>
      </w:r>
      <w:r w:rsidRPr="00606F05">
        <w:rPr>
          <w:rStyle w:val="Emphasis"/>
          <w:bdr w:val="single" w:sz="18" w:space="0" w:color="auto"/>
        </w:rPr>
        <w:t xml:space="preserve">space </w:t>
      </w:r>
      <w:r w:rsidRPr="00701678">
        <w:rPr>
          <w:rStyle w:val="Emphasis"/>
          <w:highlight w:val="green"/>
          <w:bdr w:val="single" w:sz="18" w:space="0" w:color="auto"/>
        </w:rPr>
        <w:t>tourists</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reach </w:t>
      </w:r>
      <w:r w:rsidRPr="00606F05">
        <w:rPr>
          <w:rStyle w:val="Emphasis"/>
          <w:bdr w:val="single" w:sz="18" w:space="0" w:color="auto"/>
        </w:rPr>
        <w:t>the moon</w:t>
      </w:r>
      <w:r w:rsidRPr="00606F05">
        <w:rPr>
          <w:rStyle w:val="StyleUnderline"/>
        </w:rPr>
        <w:t>.</w:t>
      </w:r>
      <w:r>
        <w:rPr>
          <w:rStyle w:val="StyleUnderline"/>
        </w:rPr>
        <w:t xml:space="preserve"> </w:t>
      </w:r>
      <w:r w:rsidRPr="00606F05">
        <w:rPr>
          <w:rStyle w:val="StyleUnderline"/>
        </w:rPr>
        <w:t>Historians</w:t>
      </w:r>
      <w:r w:rsidRPr="00FE7D12">
        <w:rPr>
          <w:rStyle w:val="StyleUnderline"/>
        </w:rPr>
        <w:t xml:space="preserve"> and archaeologists are </w:t>
      </w:r>
      <w:r w:rsidRPr="00606F05">
        <w:rPr>
          <w:rStyle w:val="StyleUnderline"/>
          <w:highlight w:val="green"/>
        </w:rPr>
        <w:t>keen</w:t>
      </w:r>
      <w:r w:rsidRPr="00606F05">
        <w:rPr>
          <w:rStyle w:val="StyleUnderline"/>
        </w:rPr>
        <w:t xml:space="preserve"> 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E46BBE4" w14:textId="77777777" w:rsidR="00E465F8" w:rsidRDefault="00E465F8" w:rsidP="00E465F8">
      <w:pPr>
        <w:pStyle w:val="Heading4"/>
      </w:pPr>
      <w:r>
        <w:t xml:space="preserve">Private entities are a </w:t>
      </w:r>
      <w:r>
        <w:rPr>
          <w:u w:val="single"/>
        </w:rPr>
        <w:t>unique threat</w:t>
      </w:r>
      <w:r>
        <w:t>---universal rules key.</w:t>
      </w:r>
    </w:p>
    <w:p w14:paraId="4AA2D9D1" w14:textId="77777777" w:rsidR="00E465F8" w:rsidRPr="00D82DE1" w:rsidRDefault="00E465F8" w:rsidP="00E465F8">
      <w:pPr>
        <w:pStyle w:val="ListParagraph"/>
        <w:numPr>
          <w:ilvl w:val="0"/>
          <w:numId w:val="12"/>
        </w:numPr>
      </w:pPr>
      <w:r>
        <w:t>Private Key Card – AT: Alt Causes</w:t>
      </w:r>
    </w:p>
    <w:p w14:paraId="648B0569" w14:textId="77777777" w:rsidR="00E465F8" w:rsidRDefault="00E465F8" w:rsidP="00E465F8">
      <w:pPr>
        <w:pStyle w:val="ListParagraph"/>
        <w:numPr>
          <w:ilvl w:val="0"/>
          <w:numId w:val="12"/>
        </w:numPr>
      </w:pPr>
      <w:r>
        <w:t>AT: Unilat CP</w:t>
      </w:r>
    </w:p>
    <w:p w14:paraId="445B68DB" w14:textId="77777777" w:rsidR="00E465F8" w:rsidRDefault="00E465F8" w:rsidP="00E465F8">
      <w:pPr>
        <w:pStyle w:val="ListParagraph"/>
        <w:numPr>
          <w:ilvl w:val="0"/>
          <w:numId w:val="12"/>
        </w:numPr>
      </w:pPr>
      <w:r>
        <w:t>AT: Adv CP</w:t>
      </w:r>
    </w:p>
    <w:p w14:paraId="01D27FFD" w14:textId="77777777" w:rsidR="00E465F8" w:rsidRDefault="00E465F8" w:rsidP="00E465F8">
      <w:pPr>
        <w:pStyle w:val="ListParagraph"/>
        <w:numPr>
          <w:ilvl w:val="0"/>
          <w:numId w:val="12"/>
        </w:numPr>
      </w:pPr>
      <w:r>
        <w:t>AT: Generic DA</w:t>
      </w:r>
    </w:p>
    <w:p w14:paraId="0384CC01" w14:textId="77777777" w:rsidR="00E465F8" w:rsidRDefault="00E465F8" w:rsidP="00E465F8">
      <w:pPr>
        <w:pStyle w:val="ListParagraph"/>
        <w:numPr>
          <w:ilvl w:val="0"/>
          <w:numId w:val="12"/>
        </w:numPr>
      </w:pPr>
      <w:r>
        <w:t>AT: OST DA</w:t>
      </w:r>
    </w:p>
    <w:p w14:paraId="1892F399" w14:textId="77777777" w:rsidR="00E465F8" w:rsidRDefault="00E465F8" w:rsidP="00E465F8">
      <w:pPr>
        <w:pStyle w:val="ListParagraph"/>
        <w:numPr>
          <w:ilvl w:val="0"/>
          <w:numId w:val="12"/>
        </w:numPr>
      </w:pPr>
      <w:r>
        <w:t>Solvency Advocate</w:t>
      </w:r>
    </w:p>
    <w:p w14:paraId="5897E5A6" w14:textId="77777777" w:rsidR="00E465F8" w:rsidRPr="00BE44DC" w:rsidRDefault="00E465F8" w:rsidP="00E465F8">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56520149" w14:textId="77777777" w:rsidR="00E465F8" w:rsidRPr="00420B02" w:rsidRDefault="00E465F8" w:rsidP="00E465F8">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701678">
        <w:rPr>
          <w:b/>
          <w:bCs/>
          <w:highlight w:val="green"/>
          <w:u w:val="single"/>
        </w:rPr>
        <w:t>private</w:t>
      </w:r>
      <w:r w:rsidRPr="00701678">
        <w:rPr>
          <w:highlight w:val="green"/>
          <w:u w:val="single"/>
        </w:rPr>
        <w:t>-</w:t>
      </w:r>
      <w:r w:rsidRPr="00701678">
        <w:rPr>
          <w:b/>
          <w:bCs/>
          <w:highlight w:val="green"/>
          <w:u w:val="single"/>
        </w:rPr>
        <w:t>sector</w:t>
      </w:r>
      <w:r w:rsidRPr="00CB35C6">
        <w:rPr>
          <w:u w:val="single"/>
        </w:rPr>
        <w:t xml:space="preserve"> </w:t>
      </w:r>
      <w:r w:rsidRPr="00606F05">
        <w:rPr>
          <w:b/>
          <w:bCs/>
          <w:u w:val="single"/>
        </w:rPr>
        <w:t>plans</w:t>
      </w:r>
      <w:r w:rsidRPr="00CB35C6">
        <w:rPr>
          <w:u w:val="single"/>
        </w:rPr>
        <w:t xml:space="preserve"> </w:t>
      </w:r>
      <w:r w:rsidRPr="00606F05">
        <w:rPr>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606F05">
        <w:rPr>
          <w:u w:val="single"/>
        </w:rPr>
        <w:t>and scientific 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606F05">
        <w:rPr>
          <w:u w:val="single"/>
        </w:rPr>
        <w:t xml:space="preserve">use of the </w:t>
      </w:r>
      <w:r w:rsidRPr="00701678">
        <w:rPr>
          <w:highlight w:val="green"/>
          <w:u w:val="single"/>
        </w:rPr>
        <w:t>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606F05">
        <w:rPr>
          <w:b/>
          <w:bCs/>
          <w:highlight w:val="green"/>
          <w:u w:val="single"/>
        </w:rPr>
        <w:t>Private</w:t>
      </w:r>
      <w:r w:rsidRPr="00606F05">
        <w:rPr>
          <w:u w:val="single"/>
        </w:rPr>
        <w:t xml:space="preserve"> </w:t>
      </w:r>
      <w:r w:rsidRPr="00606F05">
        <w:rPr>
          <w:b/>
          <w:bCs/>
          <w:u w:val="single"/>
        </w:rPr>
        <w:t>firms</w:t>
      </w:r>
      <w:r w:rsidRPr="00606F05">
        <w:rPr>
          <w:sz w:val="16"/>
        </w:rPr>
        <w:t xml:space="preserve"> are </w:t>
      </w:r>
      <w:r w:rsidRPr="00606F05">
        <w:rPr>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606F05">
        <w:rPr>
          <w:u w:val="single"/>
        </w:rPr>
        <w:t xml:space="preserve">land </w:t>
      </w:r>
      <w:r w:rsidRPr="00701678">
        <w:rPr>
          <w:highlight w:val="green"/>
          <w:u w:val="single"/>
        </w:rPr>
        <w:t>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Chang’e 3 on the Moon in December 2013. All three nations (and any others wishing to participate) </w:t>
      </w:r>
      <w:r w:rsidRPr="00606F05">
        <w:rPr>
          <w:u w:val="single"/>
        </w:rPr>
        <w:t xml:space="preserve">have </w:t>
      </w:r>
      <w:r w:rsidRPr="00701678">
        <w:rPr>
          <w:highlight w:val="green"/>
          <w:u w:val="single"/>
        </w:rPr>
        <w:t>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606F05">
        <w:rPr>
          <w:b/>
          <w:bCs/>
          <w:u w:val="single"/>
        </w:rPr>
        <w:t>Any</w:t>
      </w:r>
      <w:r w:rsidRPr="00606F05">
        <w:rPr>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 xml:space="preserve">lunar </w:t>
      </w:r>
      <w:r w:rsidRPr="00606F05">
        <w:rPr>
          <w:u w:val="single"/>
        </w:rPr>
        <w:t>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w:t>
      </w:r>
      <w:r w:rsidRPr="00606F05">
        <w:rPr>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606F05">
        <w:rPr>
          <w:b/>
          <w:bCs/>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30825F0" w14:textId="77777777" w:rsidR="00E465F8" w:rsidRDefault="00E465F8" w:rsidP="00E465F8">
      <w:pPr>
        <w:pStyle w:val="Heading4"/>
      </w:pPr>
      <w:r>
        <w:t xml:space="preserve">Heritage Sites </w:t>
      </w:r>
      <w:r>
        <w:rPr>
          <w:u w:val="single"/>
        </w:rPr>
        <w:t>are critical</w:t>
      </w:r>
      <w:r>
        <w:t xml:space="preserve"> for </w:t>
      </w:r>
      <w:r>
        <w:rPr>
          <w:u w:val="single"/>
        </w:rPr>
        <w:t>science research</w:t>
      </w:r>
      <w:r>
        <w:t xml:space="preserve"> around Dust. </w:t>
      </w:r>
    </w:p>
    <w:p w14:paraId="0AA4288E" w14:textId="77777777" w:rsidR="00E465F8" w:rsidRPr="002C1327" w:rsidRDefault="00E465F8" w:rsidP="00E465F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56B4842F" w14:textId="77777777" w:rsidR="00E465F8" w:rsidRPr="00300410" w:rsidRDefault="00E465F8" w:rsidP="00E465F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606F05">
        <w:rPr>
          <w:rStyle w:val="Emphasis"/>
        </w:rPr>
        <w:t>food</w:t>
      </w:r>
      <w:r w:rsidRPr="00606F05">
        <w:rPr>
          <w:rStyle w:val="StyleUnderline"/>
        </w:rPr>
        <w:t xml:space="preserve"> left behind, </w:t>
      </w:r>
      <w:r w:rsidRPr="00606F05">
        <w:rPr>
          <w:rStyle w:val="Emphasis"/>
        </w:rPr>
        <w:t>paint</w:t>
      </w:r>
      <w:r w:rsidRPr="00606F05">
        <w:rPr>
          <w:rStyle w:val="StyleUnderline"/>
        </w:rPr>
        <w:t xml:space="preserve">, </w:t>
      </w:r>
      <w:r w:rsidRPr="00606F05">
        <w:rPr>
          <w:rStyle w:val="Emphasis"/>
        </w:rPr>
        <w:t>nylon</w:t>
      </w:r>
      <w:r w:rsidRPr="00606F05">
        <w:rPr>
          <w:rStyle w:val="StyleUnderline"/>
        </w:rPr>
        <w:t xml:space="preserve">, </w:t>
      </w:r>
      <w:r w:rsidRPr="00606F05">
        <w:rPr>
          <w:rStyle w:val="Emphasis"/>
        </w:rPr>
        <w:t>rubber</w:t>
      </w:r>
      <w:r w:rsidRPr="00606F05">
        <w:rPr>
          <w:rStyle w:val="StyleUnderline"/>
        </w:rPr>
        <w:t xml:space="preserve">, </w:t>
      </w:r>
      <w:r w:rsidRPr="00606F05">
        <w:rPr>
          <w:rStyle w:val="Emphasis"/>
        </w:rPr>
        <w:t>and metals.</w:t>
      </w:r>
      <w:r w:rsidRPr="00606F05">
        <w:rPr>
          <w:sz w:val="16"/>
        </w:rPr>
        <w:t xml:space="preserve"> </w:t>
      </w:r>
      <w:r w:rsidRPr="00701678">
        <w:rPr>
          <w:rStyle w:val="Emphasis"/>
          <w:highlight w:val="green"/>
        </w:rPr>
        <w:t>Currently</w:t>
      </w:r>
      <w:r w:rsidRPr="00300410">
        <w:rPr>
          <w:sz w:val="16"/>
        </w:rPr>
        <w:t xml:space="preserve">, </w:t>
      </w:r>
      <w:r w:rsidRPr="00701678">
        <w:rPr>
          <w:rStyle w:val="Emphasis"/>
          <w:highlight w:val="green"/>
        </w:rPr>
        <w:t xml:space="preserve">very little data </w:t>
      </w:r>
      <w:r w:rsidRPr="00606F05">
        <w:rPr>
          <w:rStyle w:val="Emphasis"/>
        </w:rPr>
        <w:t xml:space="preserve">exist that </w:t>
      </w:r>
      <w:r w:rsidRPr="00701678">
        <w:rPr>
          <w:rStyle w:val="Emphasis"/>
          <w:highlight w:val="green"/>
        </w:rPr>
        <w:t>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606F05">
        <w:rPr>
          <w:rStyle w:val="StyleUnderline"/>
          <w:highlight w:val="green"/>
        </w:rPr>
        <w:t>data</w:t>
      </w:r>
      <w:r w:rsidRPr="002C1327">
        <w:rPr>
          <w:rStyle w:val="StyleUnderline"/>
        </w:rPr>
        <w:t xml:space="preserve">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606F05">
        <w:rPr>
          <w:rStyle w:val="Emphasis"/>
        </w:rPr>
        <w:t>for</w:t>
      </w:r>
      <w:r w:rsidRPr="00606F05">
        <w:rPr>
          <w:rStyle w:val="StyleUnderline"/>
        </w:rPr>
        <w:t xml:space="preserve"> </w:t>
      </w:r>
      <w:r w:rsidRPr="00606F05">
        <w:rPr>
          <w:rStyle w:val="Emphasis"/>
        </w:rPr>
        <w:t xml:space="preserve">helping </w:t>
      </w:r>
      <w:r w:rsidRPr="00701678">
        <w:rPr>
          <w:rStyle w:val="Emphasis"/>
          <w:highlight w:val="green"/>
        </w:rPr>
        <w:t>to design</w:t>
      </w:r>
      <w:r w:rsidRPr="00701678">
        <w:rPr>
          <w:rStyle w:val="StyleUnderline"/>
          <w:highlight w:val="green"/>
        </w:rPr>
        <w:t xml:space="preserve"> </w:t>
      </w:r>
      <w:r w:rsidRPr="00606F05">
        <w:rPr>
          <w:rStyle w:val="Emphasis"/>
        </w:rPr>
        <w:t>future</w:t>
      </w:r>
      <w:r w:rsidRPr="00606F05">
        <w:rPr>
          <w:rStyle w:val="StyleUnderline"/>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 xml:space="preserve">operation </w:t>
      </w:r>
      <w:r w:rsidRPr="00606F05">
        <w:rPr>
          <w:rStyle w:val="Emphasis"/>
          <w:bdr w:val="single" w:sz="18" w:space="0" w:color="auto"/>
        </w:rPr>
        <w:t>on the lunar surface</w:t>
      </w:r>
      <w:r w:rsidRPr="00606F05">
        <w:rPr>
          <w:sz w:val="16"/>
        </w:rPr>
        <w:t>. NASA has formally evaluated the possible effects of the lunar environment and identified potential science opportunities</w:t>
      </w:r>
      <w:r w:rsidRPr="00300410">
        <w:rPr>
          <w:sz w:val="16"/>
        </w:rPr>
        <w:t>.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63FEC8B" w14:textId="77777777" w:rsidR="00E465F8" w:rsidRDefault="00E465F8" w:rsidP="00E465F8">
      <w:pPr>
        <w:pStyle w:val="Heading4"/>
      </w:pPr>
      <w:r>
        <w:t xml:space="preserve">Moon Dust Research key to </w:t>
      </w:r>
      <w:r>
        <w:rPr>
          <w:u w:val="single"/>
        </w:rPr>
        <w:t>Moon Basing</w:t>
      </w:r>
      <w:r>
        <w:t>.</w:t>
      </w:r>
    </w:p>
    <w:p w14:paraId="3D6278CC" w14:textId="77777777" w:rsidR="00E465F8" w:rsidRPr="00362E4C" w:rsidRDefault="00E465F8" w:rsidP="00E465F8">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05C0FDF5" w14:textId="77777777" w:rsidR="00E465F8" w:rsidRDefault="00E465F8" w:rsidP="00E465F8">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w:t>
      </w:r>
      <w:r w:rsidRPr="00084D36">
        <w:rPr>
          <w:rStyle w:val="StyleUnderline"/>
        </w:rPr>
        <w:t xml:space="preserve">on the Moon </w:t>
      </w:r>
      <w:r w:rsidRPr="00701678">
        <w:rPr>
          <w:rStyle w:val="StyleUnderline"/>
          <w:highlight w:val="green"/>
        </w:rPr>
        <w:t xml:space="preserve">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084D36">
        <w:rPr>
          <w:rStyle w:val="StyleUnderline"/>
        </w:rPr>
        <w:t xml:space="preserve">moon-bound </w:t>
      </w:r>
      <w:r w:rsidRPr="00701678">
        <w:rPr>
          <w:rStyle w:val="StyleUnderline"/>
          <w:highlight w:val="green"/>
        </w:rPr>
        <w:t>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084D36">
        <w:rPr>
          <w:rStyle w:val="Emphasis"/>
        </w:rPr>
        <w:t xml:space="preserve">habit of </w:t>
      </w:r>
      <w:r w:rsidRPr="00701678">
        <w:rPr>
          <w:rStyle w:val="Emphasis"/>
          <w:highlight w:val="green"/>
        </w:rPr>
        <w:t>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 xml:space="preserve">information into </w:t>
      </w:r>
      <w:r w:rsidRPr="00084D36">
        <w:rPr>
          <w:rStyle w:val="Emphasis"/>
          <w:bdr w:val="single" w:sz="18" w:space="0" w:color="auto"/>
        </w:rPr>
        <w:t xml:space="preserve">the properties of </w:t>
      </w:r>
      <w:r w:rsidRPr="00701678">
        <w:rPr>
          <w:rStyle w:val="Emphasis"/>
          <w:highlight w:val="green"/>
          <w:bdr w:val="single" w:sz="18" w:space="0" w:color="auto"/>
        </w:rPr>
        <w:t>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 xml:space="preserve">data </w:t>
      </w:r>
      <w:r w:rsidRPr="00084D36">
        <w:rPr>
          <w:rStyle w:val="StyleUnderline"/>
        </w:rPr>
        <w:t>like this</w:t>
      </w:r>
      <w:r w:rsidRPr="00AE2E56">
        <w:rPr>
          <w:rStyle w:val="StyleUnderline"/>
        </w:rPr>
        <w:t xml:space="preserve"> that </w:t>
      </w:r>
      <w:r w:rsidRPr="00701678">
        <w:rPr>
          <w:rStyle w:val="StyleUnderline"/>
          <w:highlight w:val="green"/>
        </w:rPr>
        <w:t xml:space="preserve">will help </w:t>
      </w:r>
      <w:r w:rsidRPr="00084D36">
        <w:rPr>
          <w:rStyle w:val="Emphasis"/>
          <w:bdr w:val="single" w:sz="18" w:space="0" w:color="auto"/>
        </w:rPr>
        <w:t xml:space="preserve">if we want </w:t>
      </w:r>
      <w:r w:rsidRPr="00701678">
        <w:rPr>
          <w:rStyle w:val="Emphasis"/>
          <w:highlight w:val="green"/>
          <w:bdr w:val="single" w:sz="18" w:space="0" w:color="auto"/>
        </w:rPr>
        <w:t xml:space="preserve">a long-term base </w:t>
      </w:r>
      <w:r w:rsidRPr="00084D36">
        <w:rPr>
          <w:rStyle w:val="Emphasis"/>
          <w:bdr w:val="single" w:sz="18" w:space="0" w:color="auto"/>
        </w:rPr>
        <w:t>on the Moon</w:t>
      </w:r>
      <w:r w:rsidRPr="00AA1107">
        <w:rPr>
          <w:sz w:val="14"/>
        </w:rPr>
        <w:t xml:space="preserve"> — </w:t>
      </w:r>
      <w:r w:rsidRPr="00084D36">
        <w:rPr>
          <w:rStyle w:val="StyleUnderline"/>
        </w:rPr>
        <w:t xml:space="preserve">we </w:t>
      </w:r>
      <w:r w:rsidRPr="00701678">
        <w:rPr>
          <w:rStyle w:val="StyleUnderline"/>
          <w:highlight w:val="green"/>
        </w:rPr>
        <w:t xml:space="preserve">need to know how </w:t>
      </w:r>
      <w:r w:rsidRPr="00084D36">
        <w:rPr>
          <w:rStyle w:val="StyleUnderline"/>
        </w:rPr>
        <w:t xml:space="preserve">our </w:t>
      </w:r>
      <w:r w:rsidRPr="00701678">
        <w:rPr>
          <w:rStyle w:val="StyleUnderline"/>
          <w:highlight w:val="green"/>
        </w:rPr>
        <w:t xml:space="preserve">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 xml:space="preserve">in 50 years </w:t>
      </w:r>
      <w:r w:rsidRPr="00084D36">
        <w:rPr>
          <w:rStyle w:val="Emphasis"/>
          <w:bdr w:val="single" w:sz="18" w:space="0" w:color="auto"/>
        </w:rPr>
        <w:t>of sitting</w:t>
      </w:r>
      <w:r w:rsidRPr="00084D36">
        <w:rPr>
          <w:rStyle w:val="StyleUnderline"/>
        </w:rPr>
        <w:t xml:space="preserve"> on</w:t>
      </w:r>
      <w:r w:rsidRPr="00EA56EB">
        <w:rPr>
          <w:rStyle w:val="StyleUnderline"/>
        </w:rPr>
        <w:t xml:space="preserve">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 xml:space="preserve">will help </w:t>
      </w:r>
      <w:r w:rsidRPr="00084D36">
        <w:rPr>
          <w:rStyle w:val="Emphasis"/>
        </w:rPr>
        <w:t>planning</w:t>
      </w:r>
      <w:r w:rsidRPr="00084D36">
        <w:rPr>
          <w:rStyle w:val="StyleUnderline"/>
        </w:rPr>
        <w:t xml:space="preserve"> </w:t>
      </w:r>
      <w:r w:rsidRPr="00084D36">
        <w:rPr>
          <w:rStyle w:val="Emphasis"/>
          <w:bdr w:val="single" w:sz="18" w:space="0" w:color="auto"/>
        </w:rPr>
        <w:t xml:space="preserve">for </w:t>
      </w:r>
      <w:r w:rsidRPr="00701678">
        <w:rPr>
          <w:rStyle w:val="Emphasis"/>
          <w:highlight w:val="green"/>
          <w:bdr w:val="single" w:sz="18" w:space="0" w:color="auto"/>
        </w:rPr>
        <w:t>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57DB5D4B" w14:textId="77777777" w:rsidR="00E465F8" w:rsidRDefault="00E465F8" w:rsidP="00E465F8">
      <w:pPr>
        <w:pStyle w:val="Heading4"/>
      </w:pPr>
      <w:r>
        <w:t>Research for a moon base</w:t>
      </w:r>
      <w:r w:rsidRPr="003019D2">
        <w:t xml:space="preserve"> is coming now but preservation of the environment is key</w:t>
      </w:r>
      <w:r>
        <w:t>.</w:t>
      </w:r>
    </w:p>
    <w:p w14:paraId="1596F66B" w14:textId="77777777" w:rsidR="00E465F8" w:rsidRPr="003019D2" w:rsidRDefault="00E465F8" w:rsidP="00E465F8">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She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5B781720" w14:textId="77777777" w:rsidR="00E465F8" w:rsidRPr="003019D2" w:rsidRDefault="00E465F8" w:rsidP="00E465F8">
      <w:pPr>
        <w:rPr>
          <w:sz w:val="16"/>
        </w:rPr>
      </w:pPr>
      <w:r w:rsidRPr="003019D2">
        <w:rPr>
          <w:rStyle w:val="StyleUnderline"/>
        </w:rPr>
        <w:t xml:space="preserve">American </w:t>
      </w:r>
      <w:r w:rsidRPr="00571C0B">
        <w:rPr>
          <w:rStyle w:val="StyleUnderline"/>
          <w:highlight w:val="green"/>
        </w:rPr>
        <w:t>astronauts</w:t>
      </w:r>
      <w:r w:rsidRPr="003019D2">
        <w:rPr>
          <w:rStyle w:val="StyleUnderline"/>
        </w:rPr>
        <w:t xml:space="preserve"> in 2024 will </w:t>
      </w:r>
      <w:r w:rsidRPr="00571C0B">
        <w:rPr>
          <w:rStyle w:val="StyleUnderline"/>
          <w:highlight w:val="green"/>
        </w:rPr>
        <w:t>take</w:t>
      </w:r>
      <w:r w:rsidRPr="003019D2">
        <w:rPr>
          <w:rStyle w:val="StyleUnderline"/>
        </w:rPr>
        <w:t xml:space="preserve"> their </w:t>
      </w:r>
      <w:r w:rsidRPr="00571C0B">
        <w:rPr>
          <w:rStyle w:val="StyleUnderline"/>
          <w:highlight w:val="green"/>
        </w:rPr>
        <w:t>first steps</w:t>
      </w:r>
      <w:r w:rsidRPr="003019D2">
        <w:rPr>
          <w:rStyle w:val="StyleUnderline"/>
        </w:rPr>
        <w:t xml:space="preserve"> near the Moon’s South Pole: the land of extreme light, extreme darkness, and frozen water that could </w:t>
      </w:r>
      <w:r w:rsidRPr="00571C0B">
        <w:rPr>
          <w:rStyle w:val="StyleUnderline"/>
          <w:highlight w:val="green"/>
        </w:rPr>
        <w:t>fuel</w:t>
      </w:r>
      <w:r w:rsidRPr="003019D2">
        <w:rPr>
          <w:rStyle w:val="StyleUnderline"/>
        </w:rPr>
        <w:t xml:space="preserve"> NASA’s </w:t>
      </w:r>
      <w:r w:rsidRPr="00571C0B">
        <w:rPr>
          <w:rStyle w:val="StyleUnderline"/>
          <w:highlight w:val="green"/>
        </w:rPr>
        <w:t>Artemis</w:t>
      </w:r>
      <w:r w:rsidRPr="003019D2">
        <w:rPr>
          <w:rStyle w:val="StyleUnderline"/>
        </w:rPr>
        <w:t xml:space="preserve"> </w:t>
      </w:r>
      <w:r w:rsidRPr="00571C0B">
        <w:rPr>
          <w:rStyle w:val="StyleUnderline"/>
          <w:highlight w:val="green"/>
        </w:rPr>
        <w:t>lunar</w:t>
      </w:r>
      <w:r w:rsidRPr="003019D2">
        <w:rPr>
          <w:rStyle w:val="StyleUnderline"/>
        </w:rPr>
        <w:t xml:space="preserve"> </w:t>
      </w:r>
      <w:r w:rsidRPr="00571C0B">
        <w:rPr>
          <w:rStyle w:val="StyleUnderline"/>
          <w:highlight w:val="green"/>
        </w:rPr>
        <w:t>base</w:t>
      </w:r>
      <w:r w:rsidRPr="003019D2">
        <w:rPr>
          <w:sz w:val="16"/>
        </w:rPr>
        <w:t xml:space="preserve"> and the agency’s leap into deep space.</w:t>
      </w:r>
    </w:p>
    <w:p w14:paraId="291BFF91" w14:textId="77777777" w:rsidR="00E465F8" w:rsidRPr="003019D2" w:rsidRDefault="00E465F8" w:rsidP="00E465F8">
      <w:pPr>
        <w:rPr>
          <w:sz w:val="16"/>
        </w:rPr>
      </w:pPr>
      <w:r w:rsidRPr="00571C0B">
        <w:rPr>
          <w:rStyle w:val="StyleUnderline"/>
          <w:highlight w:val="green"/>
        </w:rPr>
        <w:t>Scientists</w:t>
      </w:r>
      <w:r w:rsidRPr="003019D2">
        <w:rPr>
          <w:rStyle w:val="StyleUnderline"/>
        </w:rPr>
        <w:t xml:space="preserve"> and engineers are </w:t>
      </w:r>
      <w:r w:rsidRPr="00571C0B">
        <w:rPr>
          <w:rStyle w:val="StyleUnderline"/>
          <w:highlight w:val="gree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32282875" w14:textId="77777777" w:rsidR="00E465F8" w:rsidRPr="003019D2" w:rsidRDefault="00E465F8" w:rsidP="00E465F8">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49A4CE9F" w14:textId="77777777" w:rsidR="00E465F8" w:rsidRPr="003019D2" w:rsidRDefault="00E465F8" w:rsidP="00E465F8">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5297737E" w14:textId="77777777" w:rsidR="00E465F8" w:rsidRPr="003019D2" w:rsidRDefault="00E465F8" w:rsidP="00E465F8">
      <w:pPr>
        <w:rPr>
          <w:sz w:val="16"/>
        </w:rPr>
      </w:pPr>
      <w:r w:rsidRPr="003019D2">
        <w:rPr>
          <w:sz w:val="16"/>
        </w:rPr>
        <w:t xml:space="preserve">“It’s </w:t>
      </w:r>
      <w:r w:rsidRPr="003019D2">
        <w:rPr>
          <w:rStyle w:val="StyleUnderline"/>
        </w:rPr>
        <w:t xml:space="preserve">such a </w:t>
      </w:r>
      <w:r w:rsidRPr="00571C0B">
        <w:rPr>
          <w:rStyle w:val="StyleUnderline"/>
          <w:highlight w:val="green"/>
        </w:rPr>
        <w:t>dramatic</w:t>
      </w:r>
      <w:r w:rsidRPr="003019D2">
        <w:rPr>
          <w:rStyle w:val="StyleUnderline"/>
        </w:rPr>
        <w:t xml:space="preserve"> </w:t>
      </w:r>
      <w:r w:rsidRPr="00571C0B">
        <w:rPr>
          <w:rStyle w:val="StyleUnderline"/>
          <w:highlight w:val="gree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1736786D" w14:textId="77777777" w:rsidR="00E465F8" w:rsidRPr="003019D2" w:rsidRDefault="00E465F8" w:rsidP="00E465F8">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1FB6A44C" w14:textId="77777777" w:rsidR="00E465F8" w:rsidRPr="003019D2" w:rsidRDefault="00E465F8" w:rsidP="00E465F8">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3CC9C204" w14:textId="77777777" w:rsidR="00E465F8" w:rsidRPr="003019D2" w:rsidRDefault="00E465F8" w:rsidP="00E465F8">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324D518" w14:textId="77777777" w:rsidR="00E465F8" w:rsidRPr="003019D2" w:rsidRDefault="00E465F8" w:rsidP="00E465F8">
      <w:pPr>
        <w:rPr>
          <w:rStyle w:val="StyleUnderline"/>
        </w:rPr>
      </w:pPr>
      <w:r w:rsidRPr="003019D2">
        <w:rPr>
          <w:sz w:val="16"/>
        </w:rPr>
        <w:t>“</w:t>
      </w:r>
      <w:r w:rsidRPr="003019D2">
        <w:rPr>
          <w:rStyle w:val="StyleUnderline"/>
        </w:rPr>
        <w:t xml:space="preserve">You want to </w:t>
      </w:r>
      <w:r w:rsidRPr="00571C0B">
        <w:rPr>
          <w:rStyle w:val="StyleUnderline"/>
          <w:highlight w:val="green"/>
        </w:rPr>
        <w:t>take advantage of</w:t>
      </w:r>
      <w:r w:rsidRPr="003019D2">
        <w:rPr>
          <w:rStyle w:val="StyleUnderline"/>
        </w:rPr>
        <w:t xml:space="preserve"> the </w:t>
      </w:r>
      <w:r w:rsidRPr="00571C0B">
        <w:rPr>
          <w:rStyle w:val="StyleUnderline"/>
          <w:highlight w:val="green"/>
        </w:rPr>
        <w:t>landforms</w:t>
      </w:r>
      <w:r w:rsidRPr="003019D2">
        <w:rPr>
          <w:rStyle w:val="StyleUnderline"/>
        </w:rPr>
        <w:t xml:space="preserve">, such as hills, that can act as </w:t>
      </w:r>
      <w:r w:rsidRPr="00571C0B">
        <w:rPr>
          <w:rStyle w:val="StyleUnderline"/>
          <w:highlight w:val="green"/>
        </w:rPr>
        <w:t>barriers</w:t>
      </w:r>
      <w:r w:rsidRPr="003019D2">
        <w:rPr>
          <w:rStyle w:val="StyleUnderline"/>
        </w:rPr>
        <w:t xml:space="preserve"> to </w:t>
      </w:r>
      <w:r w:rsidRPr="00571C0B">
        <w:rPr>
          <w:rStyle w:val="StyleUnderline"/>
          <w:highlight w:val="green"/>
        </w:rPr>
        <w:t>minimize</w:t>
      </w:r>
      <w:r w:rsidRPr="003019D2">
        <w:rPr>
          <w:rStyle w:val="StyleUnderline"/>
        </w:rPr>
        <w:t xml:space="preserve"> the impact of </w:t>
      </w:r>
      <w:r w:rsidRPr="00571C0B">
        <w:rPr>
          <w:rStyle w:val="StyleUnderline"/>
          <w:highlight w:val="green"/>
        </w:rPr>
        <w:t>contamination</w:t>
      </w:r>
      <w:r w:rsidRPr="003019D2">
        <w:rPr>
          <w:sz w:val="16"/>
        </w:rPr>
        <w:t>,” says </w:t>
      </w:r>
      <w:hyperlink r:id="rId13"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70FB1B0" w14:textId="77777777" w:rsidR="00E465F8" w:rsidRPr="003019D2" w:rsidRDefault="00E465F8" w:rsidP="00E465F8">
      <w:pPr>
        <w:rPr>
          <w:sz w:val="16"/>
        </w:rPr>
      </w:pPr>
      <w:r w:rsidRPr="003019D2">
        <w:rPr>
          <w:sz w:val="16"/>
        </w:rPr>
        <w:t xml:space="preserve">At the Moon, </w:t>
      </w:r>
      <w:r w:rsidRPr="003019D2">
        <w:rPr>
          <w:rStyle w:val="StyleUnderline"/>
        </w:rPr>
        <w:t xml:space="preserve">it’s </w:t>
      </w:r>
      <w:r w:rsidRPr="00571C0B">
        <w:rPr>
          <w:rStyle w:val="StyleUnderline"/>
          <w:highlight w:val="green"/>
        </w:rPr>
        <w:t>critical to keep</w:t>
      </w:r>
      <w:r w:rsidRPr="003019D2">
        <w:rPr>
          <w:rStyle w:val="StyleUnderline"/>
        </w:rPr>
        <w:t xml:space="preserve"> the </w:t>
      </w:r>
      <w:r w:rsidRPr="00571C0B">
        <w:rPr>
          <w:rStyle w:val="StyleUnderline"/>
          <w:highlight w:val="green"/>
        </w:rPr>
        <w:t>area</w:t>
      </w:r>
      <w:r w:rsidRPr="003019D2">
        <w:rPr>
          <w:rStyle w:val="StyleUnderline"/>
        </w:rPr>
        <w:t xml:space="preserve"> around the landing site and base camp as </w:t>
      </w:r>
      <w:r w:rsidRPr="00571C0B">
        <w:rPr>
          <w:rStyle w:val="StyleUnderline"/>
          <w:highlight w:val="green"/>
        </w:rPr>
        <w:t>pristine</w:t>
      </w:r>
      <w:r w:rsidRPr="003019D2">
        <w:rPr>
          <w:rStyle w:val="StyleUnderline"/>
        </w:rPr>
        <w:t xml:space="preserve"> as possible </w:t>
      </w:r>
      <w:r w:rsidRPr="00571C0B">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1020A114" w14:textId="77777777" w:rsidR="00E465F8" w:rsidRPr="003019D2" w:rsidRDefault="00E465F8" w:rsidP="00E465F8">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4ED04492" w14:textId="77777777" w:rsidR="00E465F8" w:rsidRPr="005A7108" w:rsidRDefault="00E465F8" w:rsidP="00E465F8">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71C0B">
        <w:rPr>
          <w:rStyle w:val="StyleUnderline"/>
          <w:highlight w:val="green"/>
        </w:rPr>
        <w:t>scientists</w:t>
      </w:r>
      <w:r w:rsidRPr="003019D2">
        <w:rPr>
          <w:rStyle w:val="StyleUnderline"/>
        </w:rPr>
        <w:t xml:space="preserve"> </w:t>
      </w:r>
      <w:r w:rsidRPr="00571C0B">
        <w:rPr>
          <w:rStyle w:val="StyleUnderline"/>
          <w:highlight w:val="green"/>
        </w:rPr>
        <w:t>expect</w:t>
      </w:r>
      <w:r w:rsidRPr="003019D2">
        <w:rPr>
          <w:rStyle w:val="StyleUnderline"/>
        </w:rPr>
        <w:t xml:space="preserve"> that over </w:t>
      </w:r>
      <w:r w:rsidRPr="00571C0B">
        <w:rPr>
          <w:rStyle w:val="StyleUnderline"/>
          <w:highlight w:val="green"/>
        </w:rPr>
        <w:t>billions of years of meteorite impacts to</w:t>
      </w:r>
      <w:r w:rsidRPr="003019D2">
        <w:rPr>
          <w:rStyle w:val="StyleUnderline"/>
        </w:rPr>
        <w:t xml:space="preserve"> </w:t>
      </w:r>
      <w:r w:rsidRPr="00571C0B">
        <w:rPr>
          <w:rStyle w:val="StyleUnderline"/>
          <w:highlight w:val="green"/>
        </w:rPr>
        <w:t>the</w:t>
      </w:r>
      <w:r w:rsidRPr="003019D2">
        <w:rPr>
          <w:rStyle w:val="StyleUnderline"/>
        </w:rPr>
        <w:t xml:space="preserve"> Moon’s </w:t>
      </w:r>
      <w:r w:rsidRPr="00571C0B">
        <w:rPr>
          <w:rStyle w:val="StyleUnderline"/>
          <w:highlight w:val="green"/>
        </w:rPr>
        <w:t>surface</w:t>
      </w:r>
      <w:r w:rsidRPr="003019D2">
        <w:rPr>
          <w:rStyle w:val="StyleUnderline"/>
        </w:rPr>
        <w:t xml:space="preserve">, rocks, and dust from each hemisphere were </w:t>
      </w:r>
      <w:r w:rsidRPr="00571C0B">
        <w:rPr>
          <w:rStyle w:val="StyleUnderline"/>
          <w:highlight w:val="green"/>
        </w:rPr>
        <w:t>kicked</w:t>
      </w:r>
      <w:r w:rsidRPr="003019D2">
        <w:rPr>
          <w:rStyle w:val="StyleUnderline"/>
        </w:rPr>
        <w:t xml:space="preserve"> </w:t>
      </w:r>
      <w:r w:rsidRPr="00571C0B">
        <w:rPr>
          <w:rStyle w:val="StyleUnderline"/>
          <w:highlight w:val="green"/>
        </w:rPr>
        <w:t>up</w:t>
      </w:r>
      <w:r w:rsidRPr="003019D2">
        <w:rPr>
          <w:rStyle w:val="StyleUnderline"/>
        </w:rPr>
        <w:t xml:space="preserve"> and strewn about the other, so it’s possible that </w:t>
      </w:r>
      <w:r w:rsidRPr="00571C0B">
        <w:rPr>
          <w:rStyle w:val="StyleUnderline"/>
          <w:highlight w:val="green"/>
        </w:rPr>
        <w:t>astronauts</w:t>
      </w:r>
      <w:r w:rsidRPr="003019D2">
        <w:rPr>
          <w:rStyle w:val="StyleUnderline"/>
        </w:rPr>
        <w:t xml:space="preserve"> could </w:t>
      </w:r>
      <w:r w:rsidRPr="00571C0B">
        <w:rPr>
          <w:rStyle w:val="StyleUnderline"/>
          <w:highlight w:val="green"/>
        </w:rPr>
        <w:t>collect</w:t>
      </w:r>
      <w:r w:rsidRPr="003019D2">
        <w:rPr>
          <w:rStyle w:val="StyleUnderline"/>
        </w:rPr>
        <w:t xml:space="preserve"> </w:t>
      </w:r>
      <w:r w:rsidRPr="00571C0B">
        <w:rPr>
          <w:rStyle w:val="StyleUnderline"/>
          <w:highlight w:val="green"/>
        </w:rPr>
        <w:t>samples</w:t>
      </w:r>
      <w:r w:rsidRPr="003019D2">
        <w:rPr>
          <w:rStyle w:val="StyleUnderline"/>
        </w:rPr>
        <w:t xml:space="preserve"> of the far side from their base camp </w:t>
      </w:r>
      <w:r w:rsidRPr="00571C0B">
        <w:rPr>
          <w:rStyle w:val="StyleUnderline"/>
          <w:highlight w:val="green"/>
        </w:rPr>
        <w:t>on</w:t>
      </w:r>
      <w:r w:rsidRPr="003019D2">
        <w:rPr>
          <w:rStyle w:val="StyleUnderline"/>
        </w:rPr>
        <w:t xml:space="preserve"> the </w:t>
      </w:r>
      <w:r w:rsidRPr="00571C0B">
        <w:rPr>
          <w:rStyle w:val="StyleUnderline"/>
          <w:highlight w:val="green"/>
        </w:rPr>
        <w:t>near</w:t>
      </w:r>
      <w:r w:rsidRPr="003019D2">
        <w:rPr>
          <w:rStyle w:val="StyleUnderline"/>
        </w:rPr>
        <w:t xml:space="preserve"> </w:t>
      </w:r>
      <w:r w:rsidRPr="00571C0B">
        <w:rPr>
          <w:rStyle w:val="StyleUnderline"/>
          <w:highlight w:val="green"/>
        </w:rPr>
        <w:t>side</w:t>
      </w:r>
      <w:r w:rsidRPr="003019D2">
        <w:rPr>
          <w:rStyle w:val="StyleUnderline"/>
        </w:rPr>
        <w:t>.</w:t>
      </w:r>
    </w:p>
    <w:p w14:paraId="26E379BF" w14:textId="77777777" w:rsidR="00E465F8" w:rsidRDefault="00E465F8" w:rsidP="00E465F8">
      <w:pPr>
        <w:rPr>
          <w:sz w:val="14"/>
        </w:rPr>
      </w:pPr>
    </w:p>
    <w:p w14:paraId="7FC24CA8" w14:textId="77777777" w:rsidR="00E465F8" w:rsidRDefault="00E465F8" w:rsidP="00E465F8">
      <w:pPr>
        <w:pStyle w:val="Heading4"/>
      </w:pPr>
      <w:r>
        <w:t>Lunar observatory solves warming adaptation.</w:t>
      </w:r>
    </w:p>
    <w:p w14:paraId="5C03B2AE" w14:textId="77777777" w:rsidR="00E465F8" w:rsidRPr="007B6F50" w:rsidRDefault="00E465F8" w:rsidP="00E465F8">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14EA9B8C" w14:textId="77777777" w:rsidR="00E465F8" w:rsidRDefault="00E465F8" w:rsidP="00E465F8">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AD63AB">
        <w:rPr>
          <w:b/>
          <w:bCs/>
          <w:highlight w:val="green"/>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 xml:space="preserve">connection </w:t>
      </w:r>
      <w:r w:rsidRPr="00AD63AB">
        <w:rPr>
          <w:u w:val="single"/>
        </w:rPr>
        <w:t>between the data from space technology and the data from ground-based earthshine measurement series</w:t>
      </w:r>
      <w:r w:rsidRPr="00AD63AB">
        <w:rPr>
          <w:sz w:val="14"/>
        </w:rPr>
        <w:t xml:space="preserve">, </w:t>
      </w:r>
      <w:r w:rsidRPr="00AD63AB">
        <w:rPr>
          <w:u w:val="single"/>
        </w:rPr>
        <w:t xml:space="preserve">which </w:t>
      </w:r>
      <w:r w:rsidRPr="00AD63AB">
        <w:rPr>
          <w:rStyle w:val="Emphasis"/>
        </w:rPr>
        <w:t>span</w:t>
      </w:r>
      <w:r w:rsidRPr="00AD63AB">
        <w:rPr>
          <w:u w:val="single"/>
        </w:rPr>
        <w:t xml:space="preserve"> almost one </w:t>
      </w:r>
      <w:r w:rsidRPr="00AD63AB">
        <w:rPr>
          <w:rStyle w:val="Emphasis"/>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AD63AB">
        <w:rPr>
          <w:u w:val="single"/>
        </w:rPr>
        <w:t>the global carbon pool</w:t>
      </w:r>
      <w:r w:rsidRPr="00AD63AB">
        <w:rPr>
          <w:sz w:val="14"/>
        </w:rPr>
        <w:t xml:space="preserve"> and a </w:t>
      </w:r>
      <w:r w:rsidRPr="00AD63AB">
        <w:rPr>
          <w:u w:val="single"/>
        </w:rPr>
        <w:t>key element of</w:t>
      </w:r>
      <w:r w:rsidRPr="00AD63AB">
        <w:rPr>
          <w:sz w:val="14"/>
        </w:rPr>
        <w:t xml:space="preserve"> global </w:t>
      </w:r>
      <w:r w:rsidRPr="00AD63AB">
        <w:rPr>
          <w:u w:val="single"/>
        </w:rPr>
        <w:t>carbon cycle</w:t>
      </w:r>
      <w:r w:rsidRPr="00AD63AB">
        <w:rPr>
          <w:sz w:val="14"/>
        </w:rPr>
        <w:t xml:space="preserve">. Most vegetation is distributed in middle- and low-latitude regions. A </w:t>
      </w:r>
      <w:r w:rsidRPr="00AD63AB">
        <w:rPr>
          <w:u w:val="single"/>
        </w:rPr>
        <w:t>Moon-based optical camera</w:t>
      </w:r>
      <w:r w:rsidRPr="00AD63AB">
        <w:rPr>
          <w:sz w:val="14"/>
        </w:rPr>
        <w:t xml:space="preserve"> </w:t>
      </w:r>
      <w:r w:rsidRPr="00AD63AB">
        <w:rPr>
          <w:u w:val="single"/>
        </w:rPr>
        <w:t xml:space="preserve">can image global </w:t>
      </w:r>
      <w:r w:rsidRPr="00AD63AB">
        <w:rPr>
          <w:b/>
          <w:bCs/>
          <w:u w:val="single"/>
        </w:rPr>
        <w:t>vegetation</w:t>
      </w:r>
      <w:r w:rsidRPr="00AD63AB">
        <w:rPr>
          <w:u w:val="single"/>
        </w:rPr>
        <w:t xml:space="preserve"> almost every day</w:t>
      </w:r>
      <w:r w:rsidRPr="00AD63AB">
        <w:rPr>
          <w:sz w:val="14"/>
        </w:rPr>
        <w:t>. SAR maps not only the horizontal distribution of veg</w:t>
      </w:r>
      <w:r w:rsidRPr="006F05AA">
        <w:rPr>
          <w:sz w:val="14"/>
        </w:rPr>
        <w:t xml:space="preserve">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075E17A4" w14:textId="77777777" w:rsidR="00E465F8" w:rsidRPr="00746A1E" w:rsidRDefault="00E465F8" w:rsidP="00E465F8">
      <w:pPr>
        <w:pStyle w:val="Heading4"/>
      </w:pPr>
      <w:r>
        <w:t xml:space="preserve">Moon Base is the </w:t>
      </w:r>
      <w:r>
        <w:rPr>
          <w:u w:val="single"/>
        </w:rPr>
        <w:t>only option</w:t>
      </w:r>
      <w:r>
        <w:t xml:space="preserve"> and outweighs Satellites. </w:t>
      </w:r>
    </w:p>
    <w:p w14:paraId="3FBD9085" w14:textId="77777777" w:rsidR="00E465F8" w:rsidRPr="007B6F50" w:rsidRDefault="00E465F8" w:rsidP="00E465F8">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665E2305" w14:textId="77777777" w:rsidR="00E465F8" w:rsidRPr="00FE6C2C" w:rsidRDefault="00E465F8" w:rsidP="00E465F8">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3A3D9A">
        <w:rPr>
          <w:rStyle w:val="Emphasis"/>
        </w:rPr>
        <w:t>Integrity</w:t>
      </w:r>
      <w:r w:rsidRPr="003A3D9A">
        <w:rPr>
          <w:sz w:val="16"/>
        </w:rPr>
        <w:t xml:space="preserve"> </w:t>
      </w:r>
      <w:r w:rsidRPr="003A3D9A">
        <w:rPr>
          <w:rStyle w:val="StyleUnderline"/>
        </w:rPr>
        <w:t>The whole Earth disk facing the Moon, both the sunlit portion and dark portion, is always observable from the near side of the Moon, with a field angle of only about 2°. This</w:t>
      </w:r>
      <w:r w:rsidRPr="003A3D9A">
        <w:rPr>
          <w:sz w:val="16"/>
        </w:rPr>
        <w:t xml:space="preserve"> </w:t>
      </w:r>
      <w:r w:rsidRPr="003A3D9A">
        <w:rPr>
          <w:rStyle w:val="StyleUnderline"/>
        </w:rPr>
        <w:t>allows an observer on the Moon to view the whole Earth disk at any given time and Earth’s entire surface in a day, both in dark and sunlit</w:t>
      </w:r>
      <w:r w:rsidRPr="000975E7">
        <w:rPr>
          <w:rStyle w:val="StyleUnderline"/>
        </w:rPr>
        <w:t xml:space="preserve">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701678">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is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44725573" w14:textId="77777777" w:rsidR="00E465F8" w:rsidRDefault="00E465F8" w:rsidP="00E465F8">
      <w:pPr>
        <w:pStyle w:val="Heading4"/>
      </w:pPr>
      <w:r>
        <w:t xml:space="preserve">Adaptation </w:t>
      </w:r>
      <w:r>
        <w:rPr>
          <w:u w:val="single"/>
        </w:rPr>
        <w:t>solves</w:t>
      </w:r>
      <w:r>
        <w:t xml:space="preserve"> Climate Change’s worst effects – it’s the </w:t>
      </w:r>
      <w:r>
        <w:rPr>
          <w:u w:val="single"/>
        </w:rPr>
        <w:t>Silver Bullet</w:t>
      </w:r>
      <w:r>
        <w:t>.</w:t>
      </w:r>
    </w:p>
    <w:p w14:paraId="7145066C" w14:textId="77777777" w:rsidR="00E465F8" w:rsidRPr="00A72CF3" w:rsidRDefault="00E465F8" w:rsidP="00E465F8">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4"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001461C9" w14:textId="77777777" w:rsidR="00E465F8" w:rsidRDefault="00E465F8" w:rsidP="00E465F8">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3A3D9A">
        <w:rPr>
          <w:rStyle w:val="Emphasis"/>
        </w:rPr>
        <w:t xml:space="preserve">we are </w:t>
      </w:r>
      <w:r w:rsidRPr="00701678">
        <w:rPr>
          <w:rStyle w:val="Emphasis"/>
          <w:highlight w:val="green"/>
        </w:rPr>
        <w:t>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3A3D9A">
        <w:rPr>
          <w:rStyle w:val="Emphasis"/>
        </w:rPr>
        <w:t xml:space="preserve">we live in a </w:t>
      </w:r>
      <w:r w:rsidRPr="00701678">
        <w:rPr>
          <w:rStyle w:val="Emphasis"/>
          <w:highlight w:val="green"/>
        </w:rPr>
        <w:t>rapidly changing climate</w:t>
      </w:r>
      <w:r w:rsidRPr="00732E55">
        <w:rPr>
          <w:sz w:val="16"/>
        </w:rPr>
        <w:t xml:space="preserve">, </w:t>
      </w:r>
      <w:r w:rsidRPr="003A3D9A">
        <w:rPr>
          <w:rStyle w:val="Emphasis"/>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C56C4B">
        <w:rPr>
          <w:rStyle w:val="Emphasis"/>
        </w:rPr>
        <w:t>and</w:t>
      </w:r>
      <w:r w:rsidRPr="00C56C4B">
        <w:rPr>
          <w:sz w:val="16"/>
        </w:rPr>
        <w:t xml:space="preserve"> </w:t>
      </w:r>
      <w:r w:rsidRPr="00C56C4B">
        <w:rPr>
          <w:rStyle w:val="Emphasis"/>
        </w:rPr>
        <w:t>realize</w:t>
      </w:r>
      <w:r w:rsidRPr="00C56C4B">
        <w:rPr>
          <w:sz w:val="16"/>
        </w:rPr>
        <w:t xml:space="preserve"> some </w:t>
      </w:r>
      <w:r w:rsidRPr="00C56C4B">
        <w:rPr>
          <w:rStyle w:val="Emphasis"/>
        </w:rPr>
        <w:t xml:space="preserve">ability to </w:t>
      </w:r>
      <w:r w:rsidRPr="00701678">
        <w:rPr>
          <w:rStyle w:val="Emphasis"/>
          <w:highlight w:val="green"/>
        </w:rPr>
        <w:t>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28F81BEF" w14:textId="77777777" w:rsidR="00E465F8" w:rsidRDefault="00E465F8" w:rsidP="00E465F8">
      <w:pPr>
        <w:pStyle w:val="Heading4"/>
      </w:pPr>
      <w:r>
        <w:t xml:space="preserve">Missing Data </w:t>
      </w:r>
      <w:r w:rsidRPr="006269A6">
        <w:rPr>
          <w:u w:val="single"/>
        </w:rPr>
        <w:t>holds back</w:t>
      </w:r>
      <w:r>
        <w:t xml:space="preserve"> Adaptation efforts. </w:t>
      </w:r>
    </w:p>
    <w:p w14:paraId="51547757" w14:textId="77777777" w:rsidR="00E465F8" w:rsidRPr="00800925" w:rsidRDefault="00E465F8" w:rsidP="00E465F8">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30733214" w14:textId="77777777" w:rsidR="00E465F8" w:rsidRPr="001C20CD" w:rsidRDefault="00E465F8" w:rsidP="00E465F8">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571C0B">
        <w:rPr>
          <w:rStyle w:val="Emphasis"/>
          <w:highlight w:val="green"/>
        </w:rPr>
        <w:t>climate data</w:t>
      </w:r>
      <w:r w:rsidRPr="00571C0B">
        <w:rPr>
          <w:rStyle w:val="StyleUnderline"/>
          <w:highlight w:val="green"/>
        </w:rPr>
        <w:t xml:space="preserve"> </w:t>
      </w:r>
      <w:r w:rsidRPr="00800925">
        <w:rPr>
          <w:rStyle w:val="StyleUnderline"/>
        </w:rPr>
        <w:t xml:space="preserve">are also </w:t>
      </w:r>
      <w:r w:rsidRPr="00571C0B">
        <w:rPr>
          <w:rStyle w:val="Emphasis"/>
          <w:highlight w:val="green"/>
        </w:rPr>
        <w:t>required for</w:t>
      </w:r>
      <w:r w:rsidRPr="00571C0B">
        <w:rPr>
          <w:rStyle w:val="StyleUnderline"/>
          <w:highlight w:val="green"/>
        </w:rPr>
        <w:t xml:space="preserve"> </w:t>
      </w:r>
      <w:r w:rsidRPr="00571C0B">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571C0B">
        <w:rPr>
          <w:rStyle w:val="Emphasis"/>
          <w:highlight w:val="green"/>
        </w:rPr>
        <w:t>studying forest water balance</w:t>
      </w:r>
      <w:r w:rsidRPr="00571C0B">
        <w:rPr>
          <w:sz w:val="16"/>
          <w:highlight w:val="green"/>
        </w:rPr>
        <w:t xml:space="preserve"> </w:t>
      </w:r>
      <w:r w:rsidRPr="00800925">
        <w:rPr>
          <w:sz w:val="16"/>
        </w:rPr>
        <w:t xml:space="preserve">(Huber and Trecaman 2002), </w:t>
      </w:r>
      <w:r w:rsidRPr="00571C0B">
        <w:rPr>
          <w:rStyle w:val="Emphasis"/>
          <w:highlight w:val="green"/>
        </w:rPr>
        <w:t>phenology processes</w:t>
      </w:r>
      <w:r w:rsidRPr="00571C0B">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571C0B">
        <w:rPr>
          <w:rStyle w:val="Emphasis"/>
          <w:highlight w:val="green"/>
        </w:rPr>
        <w:t>pest and disease research</w:t>
      </w:r>
      <w:r w:rsidRPr="00571C0B">
        <w:rPr>
          <w:sz w:val="16"/>
          <w:highlight w:val="green"/>
        </w:rPr>
        <w:t xml:space="preserve"> </w:t>
      </w:r>
      <w:r w:rsidRPr="00800925">
        <w:rPr>
          <w:sz w:val="16"/>
        </w:rPr>
        <w:t xml:space="preserve">(Ahumada et al. 2013). </w:t>
      </w:r>
      <w:r w:rsidRPr="00571C0B">
        <w:rPr>
          <w:rStyle w:val="Emphasis"/>
          <w:highlight w:val="green"/>
        </w:rPr>
        <w:t>To perform these studies</w:t>
      </w:r>
      <w:r w:rsidRPr="00800925">
        <w:rPr>
          <w:rStyle w:val="StyleUnderline"/>
        </w:rPr>
        <w:t xml:space="preserve">, </w:t>
      </w:r>
      <w:r w:rsidRPr="00571C0B">
        <w:rPr>
          <w:rStyle w:val="Emphasis"/>
          <w:highlight w:val="green"/>
          <w:bdr w:val="single" w:sz="18" w:space="0" w:color="auto"/>
        </w:rPr>
        <w:t>complete and homogenous climate data that covers a sufficiently long period of time is required</w:t>
      </w:r>
      <w:r w:rsidRPr="00800925">
        <w:rPr>
          <w:sz w:val="16"/>
        </w:rPr>
        <w:t xml:space="preserve"> (Teegavarapu 2012; Khosravi et al. 2015). </w:t>
      </w:r>
      <w:r w:rsidRPr="00571C0B">
        <w:rPr>
          <w:rStyle w:val="Emphasis"/>
          <w:highlight w:val="green"/>
        </w:rPr>
        <w:t>Climate data</w:t>
      </w:r>
      <w:r w:rsidRPr="00571C0B">
        <w:rPr>
          <w:rStyle w:val="StyleUnderline"/>
          <w:highlight w:val="green"/>
        </w:rPr>
        <w:t xml:space="preserve"> </w:t>
      </w:r>
      <w:r w:rsidRPr="00571C0B">
        <w:rPr>
          <w:rStyle w:val="Emphasis"/>
          <w:highlight w:val="green"/>
        </w:rPr>
        <w:t>often</w:t>
      </w:r>
      <w:r w:rsidRPr="00571C0B">
        <w:rPr>
          <w:rStyle w:val="StyleUnderline"/>
          <w:highlight w:val="green"/>
        </w:rPr>
        <w:t xml:space="preserve"> </w:t>
      </w:r>
      <w:r w:rsidRPr="00800925">
        <w:rPr>
          <w:rStyle w:val="StyleUnderline"/>
        </w:rPr>
        <w:t xml:space="preserve">have </w:t>
      </w:r>
      <w:r w:rsidRPr="00571C0B">
        <w:rPr>
          <w:rStyle w:val="Emphasis"/>
          <w:highlight w:val="green"/>
        </w:rPr>
        <w:t xml:space="preserve">missing information </w:t>
      </w:r>
      <w:r w:rsidRPr="00571C0B">
        <w:rPr>
          <w:rStyle w:val="Emphasis"/>
          <w:highlight w:val="green"/>
          <w:bdr w:val="single" w:sz="18" w:space="0" w:color="auto"/>
        </w:rPr>
        <w:t>that limits their use</w:t>
      </w:r>
      <w:r w:rsidRPr="00571C0B">
        <w:rPr>
          <w:sz w:val="16"/>
          <w:highlight w:val="green"/>
        </w:rPr>
        <w:t xml:space="preserve"> </w:t>
      </w:r>
      <w:r w:rsidRPr="00800925">
        <w:rPr>
          <w:sz w:val="16"/>
        </w:rPr>
        <w:t xml:space="preserve">(Alfaro and Pacheco 2000). </w:t>
      </w:r>
      <w:r w:rsidRPr="00571C0B">
        <w:rPr>
          <w:rStyle w:val="Emphasis"/>
          <w:highlight w:val="green"/>
        </w:rPr>
        <w:t xml:space="preserve">Missing values </w:t>
      </w:r>
      <w:r w:rsidRPr="00800925">
        <w:rPr>
          <w:rStyle w:val="StyleUnderline"/>
        </w:rPr>
        <w:t xml:space="preserve">in climate series </w:t>
      </w:r>
      <w:r w:rsidRPr="00571C0B">
        <w:rPr>
          <w:rStyle w:val="Emphasis"/>
          <w:highlight w:val="green"/>
        </w:rPr>
        <w:t>affects parameter estimation</w:t>
      </w:r>
      <w:r w:rsidRPr="00571C0B">
        <w:rPr>
          <w:rStyle w:val="StyleUnderline"/>
          <w:highlight w:val="green"/>
        </w:rPr>
        <w:t xml:space="preserve"> </w:t>
      </w:r>
      <w:r w:rsidRPr="00800925">
        <w:rPr>
          <w:rStyle w:val="StyleUnderline"/>
        </w:rPr>
        <w:t xml:space="preserve">when applying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571C0B">
        <w:rPr>
          <w:rStyle w:val="Emphasis"/>
          <w:highlight w:val="green"/>
        </w:rPr>
        <w:t>main limitation</w:t>
      </w:r>
      <w:r w:rsidRPr="00571C0B">
        <w:rPr>
          <w:rStyle w:val="StyleUnderline"/>
          <w:highlight w:val="green"/>
        </w:rPr>
        <w:t xml:space="preserve"> </w:t>
      </w:r>
      <w:r w:rsidRPr="00800925">
        <w:rPr>
          <w:rStyle w:val="StyleUnderline"/>
        </w:rPr>
        <w:t xml:space="preserve">is that these </w:t>
      </w:r>
      <w:r w:rsidRPr="00571C0B">
        <w:rPr>
          <w:rStyle w:val="Emphasis"/>
          <w:highlight w:val="green"/>
        </w:rPr>
        <w:t>approaches</w:t>
      </w:r>
      <w:r w:rsidRPr="00571C0B">
        <w:rPr>
          <w:rStyle w:val="StyleUnderline"/>
          <w:highlight w:val="green"/>
        </w:rPr>
        <w:t xml:space="preserve"> </w:t>
      </w:r>
      <w:r w:rsidRPr="00800925">
        <w:rPr>
          <w:rStyle w:val="StyleUnderline"/>
        </w:rPr>
        <w:t xml:space="preserve">are suitable for small gaps and </w:t>
      </w:r>
      <w:r w:rsidRPr="00571C0B">
        <w:rPr>
          <w:rStyle w:val="Emphasis"/>
          <w:highlight w:val="green"/>
        </w:rPr>
        <w:t xml:space="preserve">can only be applied to climate variables with a high degree of autocorrelation </w:t>
      </w:r>
      <w:r w:rsidRPr="00800925">
        <w:rPr>
          <w:sz w:val="16"/>
        </w:rPr>
        <w:t xml:space="preserve">(Khosravi et al. 2015), </w:t>
      </w:r>
      <w:r w:rsidRPr="00571C0B">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4E54EB34" w14:textId="77777777" w:rsidR="00E465F8" w:rsidRDefault="00E465F8" w:rsidP="00E465F8">
      <w:pPr>
        <w:pStyle w:val="Heading4"/>
      </w:pPr>
      <w:r w:rsidRPr="00672307">
        <w:t xml:space="preserve">Prevents </w:t>
      </w:r>
      <w:r>
        <w:rPr>
          <w:u w:val="single"/>
        </w:rPr>
        <w:t>e</w:t>
      </w:r>
      <w:r w:rsidRPr="00B84E85">
        <w:rPr>
          <w:u w:val="single"/>
        </w:rPr>
        <w:t>xtinction</w:t>
      </w:r>
      <w:r>
        <w:t>.</w:t>
      </w:r>
    </w:p>
    <w:p w14:paraId="2ACFFDBD" w14:textId="77777777" w:rsidR="00E465F8" w:rsidRPr="008723F8" w:rsidRDefault="00E465F8" w:rsidP="00E465F8">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0845F8F5" w14:textId="77777777" w:rsidR="00E465F8" w:rsidRDefault="00E465F8" w:rsidP="00E465F8">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7F6C7271" w14:textId="550B5DE9" w:rsidR="00E465F8" w:rsidRDefault="00E465F8" w:rsidP="00E465F8">
      <w:pPr>
        <w:pStyle w:val="Heading2"/>
      </w:pPr>
      <w:r>
        <w:t xml:space="preserve">1AC: </w:t>
      </w:r>
      <w:r w:rsidR="00BC452F">
        <w:t>UV</w:t>
      </w:r>
    </w:p>
    <w:p w14:paraId="7362ACD3" w14:textId="77777777" w:rsidR="00BC452F" w:rsidRDefault="00BC452F" w:rsidP="00BC452F">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2B8D1769" w14:textId="77777777" w:rsidR="00BC452F" w:rsidRDefault="00BC452F" w:rsidP="00BC452F">
      <w:pPr>
        <w:pStyle w:val="Heading4"/>
      </w:pPr>
      <w:r>
        <w:t xml:space="preserve">2] </w:t>
      </w:r>
      <w:r w:rsidRPr="00274CD3">
        <w:t>Only AFF gets RVIs on counter interps:</w:t>
      </w:r>
    </w:p>
    <w:p w14:paraId="5EC7DB41" w14:textId="77777777" w:rsidR="00BC452F" w:rsidRDefault="00BC452F" w:rsidP="00BC452F">
      <w:pPr>
        <w:pStyle w:val="Heading4"/>
      </w:pPr>
      <w:r w:rsidRPr="00274CD3">
        <w:t>Four minute 1AR needs to be able to collapse to the highest layer—if I undercover theory they can spend six minutes on it but if I overcover they can kick it and I’m behind on substance</w:t>
      </w:r>
      <w:r>
        <w:t xml:space="preserve">. Theoretical reasons for the RVI outweigh substantive ones, NC theory shells are functionally NIBs which are devastating collapses. </w:t>
      </w:r>
    </w:p>
    <w:p w14:paraId="6081ECB4" w14:textId="77777777" w:rsidR="00BC452F" w:rsidRPr="00BC452F" w:rsidRDefault="00BC452F" w:rsidP="00BC452F"/>
    <w:p w14:paraId="02212053" w14:textId="3334C7B3" w:rsidR="00E465F8" w:rsidRDefault="00E465F8" w:rsidP="00E465F8">
      <w:pPr>
        <w:pStyle w:val="Heading4"/>
      </w:pPr>
      <w:r>
        <w:t xml:space="preserve">1] </w:t>
      </w:r>
      <w:r>
        <w:t xml:space="preserve">Debate is valuable for liberation – social groups used debate’s process to refine argument and advocacy skills to push for structural change </w:t>
      </w:r>
    </w:p>
    <w:p w14:paraId="4BE1C5F3" w14:textId="77777777" w:rsidR="00E465F8" w:rsidRPr="00473669" w:rsidRDefault="00E465F8" w:rsidP="00E465F8">
      <w:r w:rsidRPr="00500D0F">
        <w:rPr>
          <w:rStyle w:val="Style13ptBold"/>
        </w:rPr>
        <w:t>LBS 18</w:t>
      </w:r>
      <w:r>
        <w:t xml:space="preserve"> </w:t>
      </w:r>
      <w:r w:rsidRPr="00473669">
        <w:t>Leaders of a Beautiful Struggle 2018 "History"</w:t>
      </w:r>
      <w:r>
        <w:t xml:space="preserve"> </w:t>
      </w:r>
      <w:hyperlink r:id="rId15" w:history="1">
        <w:r w:rsidRPr="00F11ADD">
          <w:rPr>
            <w:rStyle w:val="Hyperlink"/>
          </w:rPr>
          <w:t>https://www.lbsbaltimore.com/about-us/history/</w:t>
        </w:r>
      </w:hyperlink>
      <w:r>
        <w:t xml:space="preserve">  //Elmer</w:t>
      </w:r>
    </w:p>
    <w:p w14:paraId="2F73E528" w14:textId="77777777" w:rsidR="00E465F8" w:rsidRDefault="00E465F8" w:rsidP="00E465F8">
      <w:pPr>
        <w:rPr>
          <w:u w:val="single"/>
        </w:rPr>
      </w:pPr>
      <w:r w:rsidRPr="00500D0F">
        <w:rPr>
          <w:sz w:val="16"/>
        </w:rPr>
        <w:t xml:space="preserve">The </w:t>
      </w:r>
      <w:r w:rsidRPr="00117946">
        <w:rPr>
          <w:rStyle w:val="StyleUnderline"/>
        </w:rPr>
        <w:t>organizational focus on public policy stems from the unique experience many of its founders had with the rigorous academic activity of policy debate</w:t>
      </w:r>
      <w:r w:rsidRPr="00500D0F">
        <w:rPr>
          <w:sz w:val="16"/>
        </w:rPr>
        <w:t xml:space="preserve">. The founders of LBS ignited their passion for debate as high school students of the local urban debate league; however, it was their </w:t>
      </w:r>
      <w:r w:rsidRPr="00C04485">
        <w:rPr>
          <w:b/>
          <w:highlight w:val="green"/>
          <w:u w:val="single"/>
          <w:bdr w:val="single" w:sz="18" w:space="0" w:color="auto"/>
        </w:rPr>
        <w:t>collegiate debate</w:t>
      </w:r>
      <w:r w:rsidRPr="00C04485">
        <w:rPr>
          <w:sz w:val="16"/>
          <w:highlight w:val="green"/>
        </w:rPr>
        <w:t xml:space="preserve"> </w:t>
      </w:r>
      <w:r w:rsidRPr="00500D0F">
        <w:rPr>
          <w:sz w:val="16"/>
        </w:rPr>
        <w:t xml:space="preserve">experience at Towson University that </w:t>
      </w:r>
      <w:r w:rsidRPr="00C04485">
        <w:rPr>
          <w:b/>
          <w:highlight w:val="green"/>
          <w:u w:val="single"/>
          <w:bdr w:val="single" w:sz="18" w:space="0" w:color="auto"/>
        </w:rPr>
        <w:t>catapulted them</w:t>
      </w:r>
      <w:r w:rsidRPr="00C04485">
        <w:rPr>
          <w:sz w:val="16"/>
          <w:highlight w:val="green"/>
        </w:rPr>
        <w:t xml:space="preserve"> </w:t>
      </w:r>
      <w:r w:rsidRPr="00C04485">
        <w:rPr>
          <w:b/>
          <w:highlight w:val="green"/>
          <w:u w:val="single"/>
          <w:bdr w:val="single" w:sz="18" w:space="0" w:color="auto"/>
        </w:rPr>
        <w:t>into</w:t>
      </w:r>
      <w:r w:rsidRPr="00C04485">
        <w:rPr>
          <w:sz w:val="16"/>
          <w:highlight w:val="green"/>
        </w:rPr>
        <w:t xml:space="preserve"> </w:t>
      </w:r>
      <w:r w:rsidRPr="00500D0F">
        <w:rPr>
          <w:sz w:val="16"/>
        </w:rPr>
        <w:t xml:space="preserve">the </w:t>
      </w:r>
      <w:r w:rsidRPr="00C04485">
        <w:rPr>
          <w:b/>
          <w:highlight w:val="green"/>
          <w:u w:val="single"/>
          <w:bdr w:val="single" w:sz="18" w:space="0" w:color="auto"/>
        </w:rPr>
        <w:t>world of activism</w:t>
      </w:r>
      <w:r w:rsidRPr="00500D0F">
        <w:rPr>
          <w:sz w:val="16"/>
        </w:rPr>
        <w:t xml:space="preserve"> and advocacy. In a community which has traditionally favored a dispassionate C-SPAN style of debate, LBS founders proliferated a style that was rooted in the cultural and intellectual resources of people of African descent. Antecedents to the style of debate LBS founders practiced were the Black students of the University of Louisville’s debate program, directed by Ede Warner and Daryl Burch. Their unique policy debate arguments challenged the norms and procedures of collegiate debate, which was usually mired in structural racism. The success of Louisville debaters, Elizabeth Jones and Tonia Greene – a quarterfinalist in two prominent national debate competitions, set a path for </w:t>
      </w:r>
      <w:r w:rsidRPr="00C04485">
        <w:rPr>
          <w:b/>
          <w:highlight w:val="green"/>
          <w:u w:val="single"/>
          <w:bdr w:val="single" w:sz="18" w:space="0" w:color="auto"/>
        </w:rPr>
        <w:t>challenging white supremacy by utilizing</w:t>
      </w:r>
      <w:r w:rsidRPr="00C04485">
        <w:rPr>
          <w:sz w:val="16"/>
          <w:highlight w:val="green"/>
        </w:rPr>
        <w:t xml:space="preserve"> </w:t>
      </w:r>
      <w:r w:rsidRPr="00500D0F">
        <w:rPr>
          <w:sz w:val="16"/>
        </w:rPr>
        <w:t xml:space="preserve">the </w:t>
      </w:r>
      <w:r w:rsidRPr="00C04485">
        <w:rPr>
          <w:b/>
          <w:highlight w:val="green"/>
          <w:u w:val="single"/>
          <w:bdr w:val="single" w:sz="18" w:space="0" w:color="auto"/>
        </w:rPr>
        <w:t>pedagogical practices and research methodologies</w:t>
      </w:r>
      <w:r w:rsidRPr="00C04485">
        <w:rPr>
          <w:sz w:val="16"/>
          <w:highlight w:val="green"/>
        </w:rPr>
        <w:t xml:space="preserve"> </w:t>
      </w:r>
      <w:r w:rsidRPr="00C04485">
        <w:rPr>
          <w:b/>
          <w:highlight w:val="green"/>
          <w:u w:val="single"/>
          <w:bdr w:val="single" w:sz="18" w:space="0" w:color="auto"/>
        </w:rPr>
        <w:t>that</w:t>
      </w:r>
      <w:r w:rsidRPr="00C04485">
        <w:rPr>
          <w:sz w:val="16"/>
          <w:highlight w:val="green"/>
        </w:rPr>
        <w:t xml:space="preserve"> </w:t>
      </w:r>
      <w:r w:rsidRPr="00500D0F">
        <w:rPr>
          <w:sz w:val="16"/>
        </w:rPr>
        <w:t xml:space="preserve">policy </w:t>
      </w:r>
      <w:r w:rsidRPr="00C04485">
        <w:rPr>
          <w:b/>
          <w:highlight w:val="green"/>
          <w:u w:val="single"/>
          <w:bdr w:val="single" w:sz="18" w:space="0" w:color="auto"/>
        </w:rPr>
        <w:t>debate required</w:t>
      </w:r>
      <w:r w:rsidRPr="00500D0F">
        <w:rPr>
          <w:sz w:val="16"/>
        </w:rPr>
        <w:t xml:space="preserve">. Deven Cooper and Dayvon Love, both from Baltimore City, transformed the college debate community as Towson University students when in 2008 they won the CEDA National Debate Championship. This was the first time a team of Black college debaters had accomplished such as feat in the history of policy debate. As Towson University student debaters, LBS founders consistently defeated teams from powerhouse debate schools such as Dartmouth, Harvard, and Northwestern University. Their unique racial justice lens and analysis of issues ranging from Supreme Court Statutory Law to Federal Agricultural Policy has led to successful experiences both as debaters and coaches. </w:t>
      </w:r>
      <w:r w:rsidRPr="00500D0F">
        <w:rPr>
          <w:u w:val="single"/>
        </w:rPr>
        <w:t>While matriculating through college, the founders of LBS collectively decided to create an organization that would export their policy debate and student organizing experience to the Baltimore community.</w:t>
      </w:r>
      <w:r w:rsidRPr="00500D0F">
        <w:rPr>
          <w:sz w:val="16"/>
        </w:rPr>
        <w:t xml:space="preserve"> Leaders of a Beautiful Struggle was formulated and legally constituted as a Limited Liability Corporation in August of 2010. The decision to establish LBS as an LLC was a tough strategic question addressed via several internal, critical analysis sessions. While establishing the organization as a non-profit organization would have more easily allowed for short-term financial contributions from foundations, the founders recognized that it also would have hindered an ability to exercise the economic, political, and social freedom that is now experienced. It was of utmost importance to establish a politically independent organization from inception. This decision has necessitated a significant level of sacrifice, both as individuals and collectively as an organization. Nevertheless, the founders remained steadfast in their commitment to establish an organization that could make a profound impact in the Baltimore community. </w:t>
      </w:r>
      <w:r w:rsidRPr="00500D0F">
        <w:rPr>
          <w:u w:val="single"/>
        </w:rPr>
        <w:t xml:space="preserve">Simultaneously, Governor Martin O’Malley was attempting to construct a multi-million dollar prison for youth charged as adults. </w:t>
      </w:r>
      <w:r w:rsidRPr="00B763AD">
        <w:rPr>
          <w:rStyle w:val="StyleUnderline"/>
          <w:highlight w:val="green"/>
        </w:rPr>
        <w:t>LBS’</w:t>
      </w:r>
      <w:r w:rsidRPr="00117946">
        <w:rPr>
          <w:rStyle w:val="StyleUnderline"/>
        </w:rPr>
        <w:t xml:space="preserve"> early grassroots organizing work centered on </w:t>
      </w:r>
      <w:r w:rsidRPr="00B763AD">
        <w:rPr>
          <w:rStyle w:val="StyleUnderline"/>
          <w:highlight w:val="green"/>
        </w:rPr>
        <w:t>mobilizing</w:t>
      </w:r>
      <w:r w:rsidRPr="00117946">
        <w:rPr>
          <w:rStyle w:val="StyleUnderline"/>
        </w:rPr>
        <w:t xml:space="preserve"> Black youth in Baltimore City </w:t>
      </w:r>
      <w:r w:rsidRPr="00B763AD">
        <w:rPr>
          <w:rStyle w:val="StyleUnderline"/>
          <w:highlight w:val="green"/>
        </w:rPr>
        <w:t>to</w:t>
      </w:r>
      <w:r w:rsidRPr="00117946">
        <w:rPr>
          <w:rStyle w:val="StyleUnderline"/>
        </w:rPr>
        <w:t xml:space="preserve"> help </w:t>
      </w:r>
      <w:r w:rsidRPr="00B763AD">
        <w:rPr>
          <w:rStyle w:val="StyleUnderline"/>
          <w:highlight w:val="green"/>
        </w:rPr>
        <w:t>stop</w:t>
      </w:r>
      <w:r w:rsidRPr="00117946">
        <w:rPr>
          <w:rStyle w:val="StyleUnderline"/>
        </w:rPr>
        <w:t xml:space="preserve"> the planned </w:t>
      </w:r>
      <w:r w:rsidRPr="00B763AD">
        <w:rPr>
          <w:rStyle w:val="StyleUnderline"/>
          <w:highlight w:val="green"/>
        </w:rPr>
        <w:t>construction of a youth jail</w:t>
      </w:r>
      <w:r w:rsidRPr="00117946">
        <w:rPr>
          <w:rStyle w:val="StyleUnderline"/>
        </w:rPr>
        <w:t>.</w:t>
      </w:r>
      <w:r w:rsidRPr="00500D0F">
        <w:rPr>
          <w:sz w:val="16"/>
        </w:rPr>
        <w:t xml:space="preserve"> This climate culminated in a large series of protests called Youth Justice Sunday. It was a multi-organizational, Black grassroots effort aimed to voice opposition to the jail. This led to a statewide conversation, amongst local and state officials, about youth incarceration. </w:t>
      </w:r>
      <w:r w:rsidRPr="00500D0F">
        <w:rPr>
          <w:u w:val="single"/>
        </w:rPr>
        <w:t>We were successful in our efforts to lead the halting of the construction of the youth jail.</w:t>
      </w:r>
      <w:r w:rsidRPr="00500D0F">
        <w:rPr>
          <w:sz w:val="16"/>
        </w:rPr>
        <w:t xml:space="preserve"> Since then, LBS has forayed in electoral politics, challenged the equitable practices of the non-profit sector, levied public criticism of state agencies and elected officials, and </w:t>
      </w:r>
      <w:r w:rsidRPr="00500D0F">
        <w:rPr>
          <w:u w:val="single"/>
        </w:rPr>
        <w:t xml:space="preserve">participated in several coalitions aimed at </w:t>
      </w:r>
      <w:r w:rsidRPr="00B763AD">
        <w:rPr>
          <w:highlight w:val="green"/>
          <w:u w:val="single"/>
        </w:rPr>
        <w:t>Black self-determination and community empowerment efforts.</w:t>
      </w:r>
    </w:p>
    <w:p w14:paraId="0C2AECE7" w14:textId="77777777" w:rsidR="00E465F8" w:rsidRDefault="00E465F8" w:rsidP="00E465F8">
      <w:pPr>
        <w:pStyle w:val="Heading4"/>
      </w:pPr>
      <w:r>
        <w:t xml:space="preserve">2]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65CF0453" w14:textId="77777777" w:rsidR="00E465F8" w:rsidRPr="007C580E" w:rsidRDefault="00E465F8" w:rsidP="00E465F8">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51E5DD03" w14:textId="77777777" w:rsidR="00E465F8" w:rsidRDefault="00E465F8" w:rsidP="00E465F8">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01720634" w14:textId="6D1DE9EC" w:rsidR="00E465F8" w:rsidRDefault="00C05BC6" w:rsidP="00C05BC6">
      <w:pPr>
        <w:pStyle w:val="Heading4"/>
      </w:pPr>
      <w:r>
        <w:t>3] Warming disproportionately hurts those with disabilities</w:t>
      </w:r>
    </w:p>
    <w:p w14:paraId="77D04624" w14:textId="13AA6264" w:rsidR="00C05BC6" w:rsidRDefault="00C05BC6" w:rsidP="00B55AD5">
      <w:r w:rsidRPr="00C05BC6">
        <w:rPr>
          <w:rStyle w:val="Style13ptBold"/>
        </w:rPr>
        <w:t>UNEP</w:t>
      </w:r>
      <w:r>
        <w:t>. 09 DEC 20</w:t>
      </w:r>
      <w:r w:rsidRPr="00C05BC6">
        <w:rPr>
          <w:rStyle w:val="Style13ptBold"/>
        </w:rPr>
        <w:t>19</w:t>
      </w:r>
      <w:r>
        <w:t>. United Nations Environment Programme. How climate change disproportionately impacts those with disabilities. https://www.unep.org/news-and-stories/story/how-climate-change-disproportionately-impacts-those-disabilities</w:t>
      </w:r>
    </w:p>
    <w:p w14:paraId="7201D178" w14:textId="3D27E278" w:rsidR="00E465F8" w:rsidRDefault="00E465F8" w:rsidP="00B55AD5">
      <w:pPr>
        <w:rPr>
          <w:sz w:val="16"/>
        </w:rPr>
      </w:pPr>
      <w:r w:rsidRPr="00E465F8">
        <w:rPr>
          <w:rStyle w:val="StyleUnderline"/>
        </w:rPr>
        <w:t xml:space="preserve">From powerful cyclones to </w:t>
      </w:r>
      <w:r w:rsidRPr="00E465F8">
        <w:rPr>
          <w:rStyle w:val="StyleUnderline"/>
          <w:highlight w:val="green"/>
        </w:rPr>
        <w:t>extreme droughts</w:t>
      </w:r>
      <w:r w:rsidRPr="00E465F8">
        <w:rPr>
          <w:rStyle w:val="StyleUnderline"/>
        </w:rPr>
        <w:t>, human-induced extreme weather events have become a daily fixture of life today.</w:t>
      </w:r>
      <w:r w:rsidRPr="00C05BC6">
        <w:rPr>
          <w:sz w:val="16"/>
        </w:rPr>
        <w:t xml:space="preserve"> As stated in the recently published Emission Gap Report, in the 10 years of producing the report, the gap between what we should be doing to reduce the impacts of climate change and what we actually are is as wide as ever. </w:t>
      </w:r>
      <w:r w:rsidRPr="00E465F8">
        <w:rPr>
          <w:rStyle w:val="StyleUnderline"/>
        </w:rPr>
        <w:t>But as with everything in life, disasters such as hurricanes do not play out in a vacuum.</w:t>
      </w:r>
      <w:r w:rsidRPr="00C05BC6">
        <w:rPr>
          <w:sz w:val="16"/>
        </w:rPr>
        <w:t xml:space="preserve"> </w:t>
      </w:r>
      <w:r w:rsidRPr="00E465F8">
        <w:rPr>
          <w:rStyle w:val="StyleUnderline"/>
          <w:highlight w:val="green"/>
        </w:rPr>
        <w:t xml:space="preserve">Social </w:t>
      </w:r>
      <w:r w:rsidRPr="00E465F8">
        <w:rPr>
          <w:rStyle w:val="StyleUnderline"/>
        </w:rPr>
        <w:t xml:space="preserve">and economic </w:t>
      </w:r>
      <w:r w:rsidRPr="00E465F8">
        <w:rPr>
          <w:rStyle w:val="StyleUnderline"/>
          <w:highlight w:val="green"/>
        </w:rPr>
        <w:t>factors affect</w:t>
      </w:r>
      <w:r w:rsidRPr="00E465F8">
        <w:rPr>
          <w:rStyle w:val="StyleUnderline"/>
        </w:rPr>
        <w:t xml:space="preserve"> </w:t>
      </w:r>
      <w:r w:rsidRPr="00E465F8">
        <w:rPr>
          <w:rStyle w:val="StyleUnderline"/>
          <w:highlight w:val="green"/>
        </w:rPr>
        <w:t xml:space="preserve">which </w:t>
      </w:r>
      <w:r w:rsidRPr="00E465F8">
        <w:rPr>
          <w:rStyle w:val="StyleUnderline"/>
        </w:rPr>
        <w:t xml:space="preserve">countries and </w:t>
      </w:r>
      <w:r w:rsidRPr="00E465F8">
        <w:rPr>
          <w:rStyle w:val="StyleUnderline"/>
          <w:highlight w:val="green"/>
        </w:rPr>
        <w:t>communities are hit hardest</w:t>
      </w:r>
      <w:r w:rsidRPr="00E465F8">
        <w:rPr>
          <w:rStyle w:val="StyleUnderline"/>
        </w:rPr>
        <w:t xml:space="preserve"> and require the most humanitarian aid</w:t>
      </w:r>
      <w:r w:rsidRPr="00C05BC6">
        <w:rPr>
          <w:sz w:val="16"/>
        </w:rPr>
        <w:t xml:space="preserve">. </w:t>
      </w:r>
      <w:r w:rsidRPr="00E465F8">
        <w:rPr>
          <w:rStyle w:val="StyleUnderline"/>
        </w:rPr>
        <w:t xml:space="preserve">Now a letter published in Science magazine raises concern about </w:t>
      </w:r>
      <w:r w:rsidRPr="00E465F8">
        <w:rPr>
          <w:rStyle w:val="Emphasis"/>
          <w:highlight w:val="green"/>
        </w:rPr>
        <w:t>climate change and the disabled community.</w:t>
      </w:r>
      <w:r w:rsidRPr="00C05BC6">
        <w:rPr>
          <w:sz w:val="16"/>
        </w:rPr>
        <w:t xml:space="preserve"> According to the letter, </w:t>
      </w:r>
      <w:r w:rsidRPr="00E465F8">
        <w:rPr>
          <w:rStyle w:val="Emphasis"/>
        </w:rPr>
        <w:t xml:space="preserve">climate emergencies </w:t>
      </w:r>
      <w:r w:rsidRPr="00E465F8">
        <w:rPr>
          <w:rStyle w:val="Emphasis"/>
          <w:highlight w:val="green"/>
        </w:rPr>
        <w:t>might disproportionally affect disabled people because</w:t>
      </w:r>
      <w:r w:rsidRPr="00E465F8">
        <w:rPr>
          <w:rStyle w:val="Emphasis"/>
        </w:rPr>
        <w:t xml:space="preserve"> </w:t>
      </w:r>
      <w:r w:rsidRPr="00E465F8">
        <w:rPr>
          <w:rStyle w:val="Emphasis"/>
          <w:highlight w:val="green"/>
        </w:rPr>
        <w:t>of</w:t>
      </w:r>
      <w:r w:rsidRPr="00E465F8">
        <w:rPr>
          <w:rStyle w:val="Emphasis"/>
        </w:rPr>
        <w:t xml:space="preserve"> their </w:t>
      </w:r>
      <w:r w:rsidRPr="00E465F8">
        <w:rPr>
          <w:rStyle w:val="Emphasis"/>
          <w:highlight w:val="green"/>
        </w:rPr>
        <w:t>inherent vulnerabilities</w:t>
      </w:r>
      <w:r w:rsidRPr="00E465F8">
        <w:rPr>
          <w:rStyle w:val="Emphasis"/>
        </w:rPr>
        <w:t xml:space="preserve"> and limited access to knowledge</w:t>
      </w:r>
      <w:r w:rsidRPr="00C05BC6">
        <w:rPr>
          <w:sz w:val="16"/>
        </w:rPr>
        <w:t xml:space="preserve">. “There's very little research on the topic,” said Aleksandra Kosanic, a geography researcher at the University of Konstanz who has cerebral palsy, and lead author of the letter. “The disabled population needs to be considered and taken into this conversation around climate change and climate change risks.” </w:t>
      </w:r>
      <w:r w:rsidRPr="00E465F8">
        <w:rPr>
          <w:rStyle w:val="StyleUnderline"/>
        </w:rPr>
        <w:t xml:space="preserve">To this end, UN Environment Programme is working around the world to respond to and </w:t>
      </w:r>
      <w:r w:rsidRPr="00E465F8">
        <w:rPr>
          <w:rStyle w:val="StyleUnderline"/>
          <w:highlight w:val="green"/>
        </w:rPr>
        <w:t>prepare for disasters</w:t>
      </w:r>
      <w:r w:rsidRPr="00E465F8">
        <w:rPr>
          <w:rStyle w:val="StyleUnderline"/>
        </w:rPr>
        <w:t xml:space="preserve"> and human-induced crises.</w:t>
      </w:r>
      <w:r w:rsidRPr="00C05BC6">
        <w:rPr>
          <w:sz w:val="16"/>
        </w:rPr>
        <w:t xml:space="preserve"> </w:t>
      </w:r>
      <w:r w:rsidRPr="00C05BC6">
        <w:rPr>
          <w:rStyle w:val="Emphasis"/>
        </w:rPr>
        <w:t xml:space="preserve">Knowledge sharing work helps countries and communities to </w:t>
      </w:r>
      <w:r w:rsidRPr="00C05BC6">
        <w:rPr>
          <w:rStyle w:val="Emphasis"/>
          <w:highlight w:val="green"/>
        </w:rPr>
        <w:t>find ways to mitigate</w:t>
      </w:r>
      <w:r w:rsidRPr="00C05BC6">
        <w:rPr>
          <w:rStyle w:val="Emphasis"/>
        </w:rPr>
        <w:t xml:space="preserve"> </w:t>
      </w:r>
      <w:r w:rsidRPr="00C05BC6">
        <w:rPr>
          <w:rStyle w:val="Emphasis"/>
          <w:highlight w:val="green"/>
        </w:rPr>
        <w:t>environmental risks</w:t>
      </w:r>
      <w:r w:rsidRPr="00C05BC6">
        <w:rPr>
          <w:rStyle w:val="Emphasis"/>
        </w:rPr>
        <w:t xml:space="preserve"> and address existing challenges</w:t>
      </w:r>
      <w:r w:rsidRPr="00C05BC6">
        <w:rPr>
          <w:sz w:val="16"/>
        </w:rPr>
        <w:t xml:space="preserve">. Countries emerging from crises are provided with information on how to strengthen environmental management. As UN member countries and UNEP staff gather at the UN Climate Change Conference (COP 25) in Madrid and as the world celebrates the International Day of Persons with Disabilities this month, Kosanic elaborates on three ways that climate change takes a toll on those with disabilities: 1. </w:t>
      </w:r>
      <w:r w:rsidRPr="00C05BC6">
        <w:rPr>
          <w:rStyle w:val="StyleUnderline"/>
          <w:highlight w:val="green"/>
        </w:rPr>
        <w:t>Disabled populations</w:t>
      </w:r>
      <w:r w:rsidRPr="00C05BC6">
        <w:rPr>
          <w:rStyle w:val="StyleUnderline"/>
        </w:rPr>
        <w:t xml:space="preserve"> </w:t>
      </w:r>
      <w:r w:rsidRPr="00C05BC6">
        <w:rPr>
          <w:rStyle w:val="StyleUnderline"/>
          <w:highlight w:val="green"/>
        </w:rPr>
        <w:t>will</w:t>
      </w:r>
      <w:r w:rsidRPr="00C05BC6">
        <w:rPr>
          <w:rStyle w:val="StyleUnderline"/>
        </w:rPr>
        <w:t xml:space="preserve"> most likely </w:t>
      </w:r>
      <w:r w:rsidRPr="00C05BC6">
        <w:rPr>
          <w:rStyle w:val="StyleUnderline"/>
          <w:highlight w:val="green"/>
        </w:rPr>
        <w:t>have</w:t>
      </w:r>
      <w:r w:rsidRPr="00C05BC6">
        <w:rPr>
          <w:rStyle w:val="StyleUnderline"/>
        </w:rPr>
        <w:t xml:space="preserve"> </w:t>
      </w:r>
      <w:r w:rsidRPr="00C05BC6">
        <w:rPr>
          <w:rStyle w:val="StyleUnderline"/>
          <w:highlight w:val="green"/>
        </w:rPr>
        <w:t>limited</w:t>
      </w:r>
      <w:r w:rsidRPr="00C05BC6">
        <w:rPr>
          <w:rStyle w:val="StyleUnderline"/>
        </w:rPr>
        <w:t xml:space="preserve"> access to </w:t>
      </w:r>
      <w:r w:rsidRPr="00C05BC6">
        <w:rPr>
          <w:rStyle w:val="StyleUnderline"/>
          <w:highlight w:val="green"/>
        </w:rPr>
        <w:t>knowledge, resources, and services to effectively respond to environmental change</w:t>
      </w:r>
      <w:r w:rsidRPr="00C05BC6">
        <w:rPr>
          <w:rStyle w:val="StyleUnderline"/>
        </w:rPr>
        <w:t>. The UN flagship report on disability and development shows that disabled people, and in particular disabled youth, are lagging behind the normal in access to undergraduate education.</w:t>
      </w:r>
      <w:r w:rsidRPr="00C05BC6">
        <w:rPr>
          <w:sz w:val="16"/>
        </w:rPr>
        <w:t xml:space="preserve"> When you have more knowledge you more easily make decisions. And in such extreme events, if you have good knowledge you have a better chance to survive. In less developed countries, women might not be taught to swim, which can be crucial in an extreme climatic event, especially if they are the caregiver of a person with disabilities. “People with disabilities need to be included more in the educational system. For that you first need universities and schools to be accessible. We need to educate the disabled community on what to do if a climatic event happens,” said Kosanic. </w:t>
      </w:r>
      <w:r w:rsidRPr="00C05BC6">
        <w:rPr>
          <w:rStyle w:val="Emphasis"/>
        </w:rPr>
        <w:t xml:space="preserve">2. </w:t>
      </w:r>
      <w:r w:rsidRPr="00C05BC6">
        <w:rPr>
          <w:rStyle w:val="Emphasis"/>
          <w:highlight w:val="green"/>
        </w:rPr>
        <w:t>Compromised</w:t>
      </w:r>
      <w:r w:rsidRPr="00C05BC6">
        <w:rPr>
          <w:rStyle w:val="Emphasis"/>
        </w:rPr>
        <w:t xml:space="preserve"> </w:t>
      </w:r>
      <w:r w:rsidRPr="00C05BC6">
        <w:rPr>
          <w:rStyle w:val="Emphasis"/>
          <w:highlight w:val="green"/>
        </w:rPr>
        <w:t>health</w:t>
      </w:r>
      <w:r w:rsidRPr="00C05BC6">
        <w:rPr>
          <w:rStyle w:val="Emphasis"/>
        </w:rPr>
        <w:t xml:space="preserve"> </w:t>
      </w:r>
      <w:r w:rsidRPr="00C05BC6">
        <w:rPr>
          <w:rStyle w:val="Emphasis"/>
          <w:highlight w:val="green"/>
        </w:rPr>
        <w:t>makes disabled people more vulnerable to extreme climate events</w:t>
      </w:r>
      <w:r w:rsidRPr="00C05BC6">
        <w:rPr>
          <w:rStyle w:val="Emphasis"/>
        </w:rPr>
        <w:t>, ecosystem services loss, or infectious diseases.</w:t>
      </w:r>
      <w:r w:rsidRPr="00C05BC6">
        <w:rPr>
          <w:sz w:val="16"/>
        </w:rPr>
        <w:t xml:space="preserve"> In a climate emergency disabled people may be more vulnerable </w:t>
      </w:r>
      <w:r w:rsidRPr="00C05BC6">
        <w:rPr>
          <w:rStyle w:val="StyleUnderline"/>
        </w:rPr>
        <w:t xml:space="preserve">to </w:t>
      </w:r>
      <w:r w:rsidRPr="00C05BC6">
        <w:rPr>
          <w:rStyle w:val="StyleUnderline"/>
          <w:highlight w:val="green"/>
        </w:rPr>
        <w:t>contracting</w:t>
      </w:r>
      <w:r w:rsidRPr="00C05BC6">
        <w:rPr>
          <w:rStyle w:val="StyleUnderline"/>
        </w:rPr>
        <w:t xml:space="preserve"> </w:t>
      </w:r>
      <w:r w:rsidRPr="00C05BC6">
        <w:rPr>
          <w:rStyle w:val="StyleUnderline"/>
          <w:highlight w:val="green"/>
        </w:rPr>
        <w:t>infectious diseases because of underlying conditions</w:t>
      </w:r>
      <w:r w:rsidRPr="00C05BC6">
        <w:rPr>
          <w:rStyle w:val="StyleUnderline"/>
        </w:rPr>
        <w:t>, which often don’t allow them to move and to independently access water and sanitation.</w:t>
      </w:r>
      <w:r w:rsidRPr="00C05BC6">
        <w:rPr>
          <w:sz w:val="16"/>
        </w:rPr>
        <w:t xml:space="preserve"> For example, Hurricane Katrina was found to disproportionately impact 155,000 people with disabilities ranging from visual and physical impairments to learning disabilities. “</w:t>
      </w:r>
      <w:r w:rsidRPr="00C05BC6">
        <w:rPr>
          <w:rStyle w:val="StyleUnderline"/>
        </w:rPr>
        <w:t xml:space="preserve">In a climate emergency, if you are </w:t>
      </w:r>
      <w:r w:rsidRPr="00C05BC6">
        <w:rPr>
          <w:rStyle w:val="StyleUnderline"/>
          <w:highlight w:val="green"/>
        </w:rPr>
        <w:t>immobile</w:t>
      </w:r>
      <w:r w:rsidRPr="00C05BC6">
        <w:rPr>
          <w:rStyle w:val="StyleUnderline"/>
        </w:rPr>
        <w:t xml:space="preserve"> because of an underlying condition you are </w:t>
      </w:r>
      <w:r w:rsidRPr="00C05BC6">
        <w:rPr>
          <w:rStyle w:val="StyleUnderline"/>
          <w:highlight w:val="green"/>
        </w:rPr>
        <w:t>more prone to</w:t>
      </w:r>
      <w:r w:rsidRPr="00C05BC6">
        <w:rPr>
          <w:rStyle w:val="StyleUnderline"/>
        </w:rPr>
        <w:t xml:space="preserve"> get an </w:t>
      </w:r>
      <w:r w:rsidRPr="00C05BC6">
        <w:rPr>
          <w:rStyle w:val="StyleUnderline"/>
          <w:highlight w:val="green"/>
        </w:rPr>
        <w:t>infectious water-borne disease</w:t>
      </w:r>
      <w:r w:rsidRPr="00C05BC6">
        <w:rPr>
          <w:sz w:val="16"/>
        </w:rPr>
        <w:t xml:space="preserve">. But even in non-extreme events, like air pollution, your health can be compromised in the long term,” said Kosanic. 3. </w:t>
      </w:r>
      <w:r w:rsidRPr="00C05BC6">
        <w:rPr>
          <w:rStyle w:val="Emphasis"/>
        </w:rPr>
        <w:t xml:space="preserve">Those with disabilities are </w:t>
      </w:r>
      <w:r w:rsidRPr="00C05BC6">
        <w:rPr>
          <w:rStyle w:val="Emphasis"/>
          <w:highlight w:val="green"/>
        </w:rPr>
        <w:t>more likely to have difficulties during required evacuations or migrations.</w:t>
      </w:r>
      <w:r w:rsidRPr="00C05BC6">
        <w:rPr>
          <w:rStyle w:val="Emphasis"/>
        </w:rPr>
        <w:t xml:space="preserve"> In devastating events like hurricanes, floods and cyclones, disabled people, because of limited mobility or impaired senses, might have difficulty evacuating</w:t>
      </w:r>
      <w:r w:rsidRPr="00C05BC6">
        <w:rPr>
          <w:sz w:val="16"/>
        </w:rPr>
        <w:t>. Although most of the rescue teams are trained to rescue someone with a disability, the disabled population should also be able to instruct someone on what to do to help them. City authorities need to communicate with disabled organizations to arrange safe evacuation of vulnerable groups. With extreme weather events and disasters set to increase in a warming climate, more needs to be done to plan for and protect the most vulnerable in our societies. The International Day of Persons with Disabilities reminds us of the importance of thinking outside the box while we work towards building more just, inclusive societies.</w:t>
      </w:r>
    </w:p>
    <w:p w14:paraId="1C50100D" w14:textId="1D2DAF74" w:rsidR="00C05BC6" w:rsidRPr="005A4096" w:rsidRDefault="00C05BC6" w:rsidP="00C05BC6">
      <w:pPr>
        <w:pStyle w:val="Heading4"/>
      </w:pPr>
      <w:r>
        <w:t xml:space="preserve">4] </w:t>
      </w:r>
      <w:r>
        <w:t xml:space="preserve">Futurism in the context of evaluating </w:t>
      </w:r>
      <w:r w:rsidRPr="001379DB">
        <w:rPr>
          <w:u w:val="single"/>
        </w:rPr>
        <w:t>existential risks</w:t>
      </w:r>
      <w:r>
        <w:t xml:space="preserve"> is desirable. </w:t>
      </w:r>
    </w:p>
    <w:p w14:paraId="468489AE" w14:textId="77777777" w:rsidR="00C05BC6" w:rsidRDefault="00C05BC6" w:rsidP="00C05BC6">
      <w:r>
        <w:rPr>
          <w:b/>
          <w:bCs/>
          <w:sz w:val="26"/>
          <w:szCs w:val="26"/>
        </w:rPr>
        <w:t>Stevens ’18</w:t>
      </w:r>
      <w:r>
        <w:t xml:space="preserve"> [Tim; 2018; Senior Lecturer in Global Security at Kings College London; </w:t>
      </w:r>
      <w:r w:rsidRPr="009A6F20">
        <w:rPr>
          <w:i/>
          <w:iCs/>
        </w:rPr>
        <w:t>Millennium: Journal of International Studies</w:t>
      </w:r>
      <w:r>
        <w:t>, “Exeunt Omnes? Survival, Pessimism and Time in the Work of John H. Herz,” p. 283-302]</w:t>
      </w:r>
    </w:p>
    <w:p w14:paraId="65A2B293" w14:textId="77777777" w:rsidR="00C05BC6" w:rsidRPr="009A6F20" w:rsidRDefault="00C05BC6" w:rsidP="00C05BC6">
      <w:pPr>
        <w:rPr>
          <w:rStyle w:val="StyleUnderline"/>
        </w:rPr>
      </w:pPr>
      <w:r w:rsidRPr="00F45627">
        <w:rPr>
          <w:sz w:val="16"/>
        </w:rPr>
        <w:t xml:space="preserve">Herz explicitly combined, therefore, a political realism with an ethical idealism, resulting in what he termed a ‘survival ethic’.65 This was applicable to all humankind and its propagation relied on the generation of what he termed ‘world-consciousness’.66 Herz’s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C40020">
        <w:rPr>
          <w:rStyle w:val="Emphasis"/>
          <w:highlight w:val="green"/>
        </w:rPr>
        <w:t>imagine</w:t>
      </w:r>
      <w:r w:rsidRPr="005A4096">
        <w:rPr>
          <w:rStyle w:val="Emphasis"/>
        </w:rPr>
        <w:t xml:space="preserve"> possible </w:t>
      </w:r>
      <w:r w:rsidRPr="00F268F8">
        <w:rPr>
          <w:rStyle w:val="Emphasis"/>
        </w:rPr>
        <w:t>futures</w:t>
      </w:r>
      <w:r w:rsidRPr="00F268F8">
        <w:rPr>
          <w:rStyle w:val="StyleUnderline"/>
        </w:rPr>
        <w:t xml:space="preserve"> aligned with the </w:t>
      </w:r>
      <w:r w:rsidRPr="00F268F8">
        <w:rPr>
          <w:rStyle w:val="Emphasis"/>
        </w:rPr>
        <w:t>survival ethic</w:t>
      </w:r>
      <w:r w:rsidRPr="00F268F8">
        <w:rPr>
          <w:rStyle w:val="StyleUnderline"/>
        </w:rPr>
        <w:t xml:space="preserve">, whilst at the </w:t>
      </w:r>
      <w:r w:rsidRPr="00F268F8">
        <w:rPr>
          <w:rStyle w:val="Emphasis"/>
        </w:rPr>
        <w:t>same time</w:t>
      </w:r>
      <w:r w:rsidRPr="00F268F8">
        <w:rPr>
          <w:rStyle w:val="StyleUnderline"/>
        </w:rPr>
        <w:t xml:space="preserve"> imagining futures in which </w:t>
      </w:r>
      <w:r w:rsidRPr="00C40020">
        <w:rPr>
          <w:rStyle w:val="Emphasis"/>
          <w:highlight w:val="green"/>
        </w:rPr>
        <w:t>humans become extinct</w:t>
      </w:r>
      <w:r w:rsidRPr="00F45627">
        <w:rPr>
          <w:sz w:val="16"/>
        </w:rPr>
        <w:t xml:space="preserve">. His </w:t>
      </w:r>
      <w:r w:rsidRPr="00C40020">
        <w:rPr>
          <w:rStyle w:val="Emphasis"/>
          <w:highlight w:val="green"/>
        </w:rPr>
        <w:t>pessimism</w:t>
      </w:r>
      <w:r w:rsidRPr="00EF18FA">
        <w:rPr>
          <w:rStyle w:val="StyleUnderline"/>
        </w:rPr>
        <w:t xml:space="preserve"> about the latter </w:t>
      </w:r>
      <w:r w:rsidRPr="00C40020">
        <w:rPr>
          <w:rStyle w:val="Emphasis"/>
          <w:highlight w:val="green"/>
        </w:rPr>
        <w:t>did not preclude</w:t>
      </w:r>
      <w:r w:rsidRPr="00EF18FA">
        <w:rPr>
          <w:rStyle w:val="StyleUnderline"/>
        </w:rPr>
        <w:t xml:space="preserve"> working towards the former.</w:t>
      </w:r>
    </w:p>
    <w:p w14:paraId="2DA98D7E" w14:textId="77777777" w:rsidR="00C05BC6" w:rsidRDefault="00C05BC6" w:rsidP="00C05BC6">
      <w:pPr>
        <w:rPr>
          <w:sz w:val="16"/>
        </w:rPr>
      </w:pPr>
      <w:r w:rsidRPr="00F45627">
        <w:rPr>
          <w:sz w:val="16"/>
        </w:rPr>
        <w:t xml:space="preserve">As Herz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C40020">
        <w:rPr>
          <w:rStyle w:val="StyleUnderline"/>
          <w:highlight w:val="green"/>
        </w:rPr>
        <w:t xml:space="preserve">a </w:t>
      </w:r>
      <w:r w:rsidRPr="00C40020">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C40020">
        <w:rPr>
          <w:rStyle w:val="Emphasis"/>
          <w:highlight w:val="green"/>
        </w:rPr>
        <w:t>effort</w:t>
      </w:r>
      <w:r w:rsidRPr="00C40020">
        <w:rPr>
          <w:rStyle w:val="StyleUnderline"/>
          <w:highlight w:val="green"/>
        </w:rPr>
        <w:t xml:space="preserve"> to address </w:t>
      </w:r>
      <w:r w:rsidRPr="00C40020">
        <w:rPr>
          <w:rStyle w:val="Emphasis"/>
          <w:highlight w:val="green"/>
        </w:rPr>
        <w:t>nuclear</w:t>
      </w:r>
      <w:r w:rsidRPr="00EF18FA">
        <w:rPr>
          <w:rStyle w:val="Emphasis"/>
        </w:rPr>
        <w:t xml:space="preserve"> and environmental </w:t>
      </w:r>
      <w:r w:rsidRPr="00C40020">
        <w:rPr>
          <w:rStyle w:val="Emphasis"/>
          <w:highlight w:val="green"/>
        </w:rPr>
        <w:t>issues</w:t>
      </w:r>
      <w:r w:rsidRPr="00C40020">
        <w:rPr>
          <w:rStyle w:val="StyleUnderline"/>
          <w:highlight w:val="green"/>
        </w:rPr>
        <w:t xml:space="preserve"> and</w:t>
      </w:r>
      <w:r w:rsidRPr="00F45627">
        <w:rPr>
          <w:rStyle w:val="StyleUnderline"/>
        </w:rPr>
        <w:t xml:space="preserve"> to </w:t>
      </w:r>
      <w:r w:rsidRPr="00C40020">
        <w:rPr>
          <w:rStyle w:val="StyleUnderline"/>
          <w:highlight w:val="green"/>
        </w:rPr>
        <w:t>problematize</w:t>
      </w:r>
      <w:r w:rsidRPr="00F45627">
        <w:rPr>
          <w:rStyle w:val="StyleUnderline"/>
        </w:rPr>
        <w:t xml:space="preserve"> notions of security</w:t>
      </w:r>
      <w:r w:rsidRPr="00F45627">
        <w:rPr>
          <w:sz w:val="16"/>
        </w:rPr>
        <w:t xml:space="preserve">, sustainability and survival </w:t>
      </w:r>
      <w:r w:rsidRPr="00F45627">
        <w:rPr>
          <w:rStyle w:val="StyleUnderline"/>
        </w:rPr>
        <w:t xml:space="preserve">in the context of </w:t>
      </w:r>
      <w:r w:rsidRPr="00EF18FA">
        <w:rPr>
          <w:rStyle w:val="Emphasis"/>
        </w:rPr>
        <w:t xml:space="preserve">nuclear </w:t>
      </w:r>
      <w:r w:rsidRPr="00C40020">
        <w:rPr>
          <w:rStyle w:val="Emphasis"/>
          <w:highlight w:val="green"/>
        </w:rPr>
        <w:t>geopolitics</w:t>
      </w:r>
      <w:r w:rsidRPr="00F45627">
        <w:rPr>
          <w:sz w:val="16"/>
        </w:rPr>
        <w:t xml:space="preserve"> and the technological transformation of society. Herz proposed various practical ways in which young people in particular could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5CA5D750" w14:textId="77777777" w:rsidR="00C05BC6" w:rsidRDefault="00C05BC6" w:rsidP="00C05BC6">
      <w:pPr>
        <w:rPr>
          <w:sz w:val="16"/>
        </w:rPr>
      </w:pPr>
      <w:r w:rsidRPr="00F45627">
        <w:rPr>
          <w:sz w:val="16"/>
        </w:rPr>
        <w:t xml:space="preserve">68 Informed by the survival ethic outlined above, and within the overarching framework of his realist liberal internationalism, Survival Research emerged as Herz’s solution to the shortcomings of academic research, public education and policy development in the face of global catastrophe.69 It was also Herz’s plea to scholars to venture beyond the ivory tower and become – excusing the gendered language of the time – ‘homme engagé, if not homme révolté’.70 His proposals for Survival Research were far from systematic but they reiterated his life-long concerns with nuclear and environmental issues, and with the necessity to act in the face of threats to </w:t>
      </w:r>
      <w:r w:rsidRPr="00F268F8">
        <w:rPr>
          <w:sz w:val="16"/>
        </w:rPr>
        <w:t xml:space="preserve">human survival. </w:t>
      </w:r>
      <w:r w:rsidRPr="00F268F8">
        <w:rPr>
          <w:rStyle w:val="StyleUnderline"/>
        </w:rPr>
        <w:t xml:space="preserve">The </w:t>
      </w:r>
      <w:r w:rsidRPr="00F268F8">
        <w:rPr>
          <w:rStyle w:val="Emphasis"/>
        </w:rPr>
        <w:t>principal responsibilities</w:t>
      </w:r>
      <w:r w:rsidRPr="00F268F8">
        <w:rPr>
          <w:rStyle w:val="StyleUnderline"/>
        </w:rPr>
        <w:t xml:space="preserve"> of</w:t>
      </w:r>
      <w:r w:rsidRPr="00F268F8">
        <w:rPr>
          <w:sz w:val="16"/>
        </w:rPr>
        <w:t xml:space="preserve"> survival </w:t>
      </w:r>
      <w:r w:rsidRPr="00F268F8">
        <w:rPr>
          <w:rStyle w:val="Emphasis"/>
        </w:rPr>
        <w:t>researchers</w:t>
      </w:r>
      <w:r w:rsidRPr="00F268F8">
        <w:rPr>
          <w:rStyle w:val="StyleUnderline"/>
        </w:rPr>
        <w:t xml:space="preserve"> were two-fold. One, to </w:t>
      </w:r>
      <w:r w:rsidRPr="00F268F8">
        <w:rPr>
          <w:rStyle w:val="Emphasis"/>
        </w:rPr>
        <w:t>raise awareness</w:t>
      </w:r>
      <w:r w:rsidRPr="00F268F8">
        <w:rPr>
          <w:rStyle w:val="StyleUnderline"/>
        </w:rPr>
        <w:t xml:space="preserve"> of survival issues in the minds of </w:t>
      </w:r>
      <w:r w:rsidRPr="00F268F8">
        <w:rPr>
          <w:rStyle w:val="Emphasis"/>
        </w:rPr>
        <w:t>policy-makers</w:t>
      </w:r>
      <w:r w:rsidRPr="00F268F8">
        <w:rPr>
          <w:rStyle w:val="StyleUnderline"/>
        </w:rPr>
        <w:t xml:space="preserve"> and the </w:t>
      </w:r>
      <w:r w:rsidRPr="00F268F8">
        <w:rPr>
          <w:rStyle w:val="Emphasis"/>
        </w:rPr>
        <w:t>public</w:t>
      </w:r>
      <w:r w:rsidRPr="00F268F8">
        <w:rPr>
          <w:rStyle w:val="StyleUnderline"/>
        </w:rPr>
        <w:t xml:space="preserve">, and to demonstrate the link between </w:t>
      </w:r>
      <w:r w:rsidRPr="00F268F8">
        <w:rPr>
          <w:rStyle w:val="Emphasis"/>
        </w:rPr>
        <w:t>political inaction now</w:t>
      </w:r>
      <w:r w:rsidRPr="00F268F8">
        <w:rPr>
          <w:rStyle w:val="StyleUnderline"/>
        </w:rPr>
        <w:t xml:space="preserve"> and its effect on </w:t>
      </w:r>
      <w:r w:rsidRPr="00F268F8">
        <w:rPr>
          <w:rStyle w:val="Emphasis"/>
        </w:rPr>
        <w:t>subsequent human survival</w:t>
      </w:r>
      <w:r w:rsidRPr="00F268F8">
        <w:rPr>
          <w:sz w:val="16"/>
          <w:szCs w:val="16"/>
        </w:rPr>
        <w:t>. Two, to suggest and shape new attitudes more</w:t>
      </w:r>
      <w:r w:rsidRPr="00EF18FA">
        <w:rPr>
          <w:sz w:val="16"/>
          <w:szCs w:val="16"/>
        </w:rPr>
        <w:t xml:space="preserv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C40020">
        <w:rPr>
          <w:rStyle w:val="Emphasis"/>
          <w:highlight w:val="green"/>
        </w:rPr>
        <w:t>scholars</w:t>
      </w:r>
      <w:r w:rsidRPr="00F45627">
        <w:rPr>
          <w:rStyle w:val="StyleUnderline"/>
        </w:rPr>
        <w:t xml:space="preserve"> to engage in survival issues’</w:t>
      </w:r>
      <w:r w:rsidRPr="00F45627">
        <w:rPr>
          <w:sz w:val="16"/>
        </w:rPr>
        <w:t xml:space="preserve">.72 Herz considered </w:t>
      </w:r>
      <w:r w:rsidRPr="00F45627">
        <w:rPr>
          <w:rStyle w:val="StyleUnderline"/>
        </w:rPr>
        <w:t>IR</w:t>
      </w:r>
      <w:r w:rsidRPr="00F45627">
        <w:rPr>
          <w:sz w:val="16"/>
        </w:rPr>
        <w:t xml:space="preserve"> an essential disciplinary contributor to this endeavour, one that should be promiscuous across the social and natural sciences. It </w:t>
      </w:r>
      <w:r w:rsidRPr="00C40020">
        <w:rPr>
          <w:rStyle w:val="StyleUnderline"/>
          <w:highlight w:val="green"/>
        </w:rPr>
        <w:t xml:space="preserve">should not be afraid to </w:t>
      </w:r>
      <w:r w:rsidRPr="00C40020">
        <w:rPr>
          <w:rStyle w:val="Emphasis"/>
          <w:highlight w:val="green"/>
        </w:rPr>
        <w:t>think the worst</w:t>
      </w:r>
      <w:r w:rsidRPr="00F45627">
        <w:rPr>
          <w:rStyle w:val="StyleUnderline"/>
        </w:rPr>
        <w:t xml:space="preserve">, if the worst is at all possible, </w:t>
      </w:r>
      <w:r w:rsidRPr="00C40020">
        <w:rPr>
          <w:rStyle w:val="StyleUnderline"/>
          <w:highlight w:val="green"/>
        </w:rPr>
        <w:t>and</w:t>
      </w:r>
      <w:r w:rsidRPr="00F45627">
        <w:rPr>
          <w:rStyle w:val="StyleUnderline"/>
        </w:rPr>
        <w:t xml:space="preserve"> to </w:t>
      </w:r>
      <w:r w:rsidRPr="00C40020">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C40020">
        <w:rPr>
          <w:rStyle w:val="Emphasis"/>
          <w:highlight w:val="green"/>
        </w:rPr>
        <w:t>requirements</w:t>
      </w:r>
      <w:r w:rsidRPr="00F45627">
        <w:rPr>
          <w:sz w:val="16"/>
        </w:rPr>
        <w:t xml:space="preserve"> – social, economic, political – </w:t>
      </w:r>
      <w:r w:rsidRPr="00C40020">
        <w:rPr>
          <w:rStyle w:val="StyleUnderline"/>
          <w:highlight w:val="green"/>
        </w:rPr>
        <w:t xml:space="preserve">of ‘a </w:t>
      </w:r>
      <w:r w:rsidRPr="00C40020">
        <w:rPr>
          <w:rStyle w:val="Emphasis"/>
          <w:highlight w:val="green"/>
        </w:rPr>
        <w:t>livable world</w:t>
      </w:r>
      <w:r w:rsidRPr="00C40020">
        <w:rPr>
          <w:rStyle w:val="StyleUnderline"/>
          <w:highlight w:val="green"/>
        </w:rPr>
        <w:t>’</w:t>
      </w:r>
      <w:r w:rsidRPr="00F45627">
        <w:rPr>
          <w:rStyle w:val="StyleUnderline"/>
        </w:rPr>
        <w:t>.</w:t>
      </w:r>
      <w:r w:rsidRPr="00F45627">
        <w:rPr>
          <w:sz w:val="16"/>
        </w:rPr>
        <w:t>73 How this long-term project would translate into global policy is not specified but, consistent with his previous work, Herz identified the need for shifts in attitudes to and awareness of global problems and solutions. Only then would it be possible for ‘a turn round that demands leadership to persuade millions to change lifestyles and make the sacrifices needed for survival’.</w:t>
      </w:r>
    </w:p>
    <w:p w14:paraId="61420F46" w14:textId="77777777" w:rsidR="00C05BC6" w:rsidRDefault="00C05BC6" w:rsidP="00C05BC6">
      <w:pPr>
        <w:rPr>
          <w:sz w:val="16"/>
        </w:rPr>
      </w:pPr>
      <w:r w:rsidRPr="00F45627">
        <w:rPr>
          <w:sz w:val="16"/>
        </w:rPr>
        <w:t>74 Productive pessimism and temporality</w:t>
      </w:r>
    </w:p>
    <w:p w14:paraId="3E50C9E5" w14:textId="77777777" w:rsidR="00C05BC6" w:rsidRDefault="00C05BC6" w:rsidP="00C05BC6">
      <w:pPr>
        <w:rPr>
          <w:sz w:val="16"/>
        </w:rPr>
      </w:pPr>
      <w:r w:rsidRPr="00F45627">
        <w:rPr>
          <w:sz w:val="16"/>
        </w:rPr>
        <w:t xml:space="preserve">In 1976, shortly before he began compiling the ideas that would become Survival Research, Herz wrote: </w:t>
      </w:r>
    </w:p>
    <w:p w14:paraId="3C5E2B63" w14:textId="77777777" w:rsidR="00C05BC6" w:rsidRDefault="00C05BC6" w:rsidP="00C05BC6">
      <w:pPr>
        <w:ind w:firstLine="720"/>
        <w:rPr>
          <w:sz w:val="16"/>
        </w:rPr>
      </w:pPr>
      <w:r w:rsidRPr="00F45627">
        <w:rPr>
          <w:sz w:val="16"/>
        </w:rPr>
        <w:t>For the first time, we are compelled to take the futuristic view if we want to make sure that there will be future generations at all. Acceleration of developments in the decisive areas (demographic, ecological, strategic) has become so strong that even the egotism of après nous le déluge might not work because the déluge may well overtake ourselves, the living.</w:t>
      </w:r>
    </w:p>
    <w:p w14:paraId="03B33C9A" w14:textId="77777777" w:rsidR="00C05BC6" w:rsidRDefault="00C05BC6" w:rsidP="00C05BC6">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C40020">
        <w:rPr>
          <w:rStyle w:val="StyleUnderline"/>
          <w:highlight w:val="green"/>
        </w:rPr>
        <w:t xml:space="preserve">futurism is </w:t>
      </w:r>
      <w:r w:rsidRPr="00C40020">
        <w:rPr>
          <w:rStyle w:val="Emphasis"/>
          <w:highlight w:val="green"/>
        </w:rPr>
        <w:t>necessary to</w:t>
      </w:r>
      <w:r w:rsidRPr="00F45627">
        <w:rPr>
          <w:rStyle w:val="Emphasis"/>
        </w:rPr>
        <w:t xml:space="preserve"> ensuring human </w:t>
      </w:r>
      <w:r w:rsidRPr="00C40020">
        <w:rPr>
          <w:rStyle w:val="Emphasis"/>
          <w:highlight w:val="green"/>
        </w:rPr>
        <w:t>survival</w:t>
      </w:r>
      <w:r w:rsidRPr="009A6F20">
        <w:rPr>
          <w:sz w:val="16"/>
          <w:szCs w:val="16"/>
        </w:rPr>
        <w:t>. This is Herz the</w:t>
      </w:r>
      <w:r w:rsidRPr="00F45627">
        <w:rPr>
          <w:sz w:val="16"/>
        </w:rPr>
        <w:t xml:space="preserve"> realist declaring a break with conventional realism: Herz is </w:t>
      </w:r>
      <w:r w:rsidRPr="009A6F20">
        <w:rPr>
          <w:sz w:val="16"/>
          <w:szCs w:val="16"/>
        </w:rPr>
        <w:t>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Sylvest observes of Herz’s attitude to the nuclear revolution, ‘the horizons of meaning it produced installed a temporal break with the past, and simultaneously carried a promise for the future’.</w:t>
      </w:r>
    </w:p>
    <w:p w14:paraId="0E2885F0" w14:textId="77777777" w:rsidR="00C05BC6" w:rsidRPr="008C450E" w:rsidRDefault="00C05BC6" w:rsidP="00C05BC6">
      <w:pPr>
        <w:rPr>
          <w:sz w:val="16"/>
          <w:szCs w:val="16"/>
        </w:rPr>
      </w:pPr>
      <w:r w:rsidRPr="00F45627">
        <w:rPr>
          <w:sz w:val="16"/>
        </w:rPr>
        <w:t xml:space="preserve"> </w:t>
      </w:r>
      <w:r w:rsidRPr="00C40020">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C40020">
        <w:rPr>
          <w:rStyle w:val="StyleUnderline"/>
          <w:highlight w:val="green"/>
        </w:rPr>
        <w:t xml:space="preserve">future’ was </w:t>
      </w:r>
      <w:r w:rsidRPr="00C40020">
        <w:rPr>
          <w:rStyle w:val="Emphasis"/>
          <w:highlight w:val="green"/>
        </w:rPr>
        <w:t>not</w:t>
      </w:r>
      <w:r w:rsidRPr="00F45627">
        <w:rPr>
          <w:rStyle w:val="StyleUnderline"/>
        </w:rPr>
        <w:t xml:space="preserve">, however, </w:t>
      </w:r>
      <w:r w:rsidRPr="00C40020">
        <w:rPr>
          <w:rStyle w:val="StyleUnderline"/>
          <w:highlight w:val="green"/>
        </w:rPr>
        <w:t>a</w:t>
      </w:r>
      <w:r w:rsidRPr="00F45627">
        <w:rPr>
          <w:rStyle w:val="StyleUnderline"/>
        </w:rPr>
        <w:t xml:space="preserve"> </w:t>
      </w:r>
      <w:r w:rsidRPr="00F45627">
        <w:rPr>
          <w:rStyle w:val="Emphasis"/>
        </w:rPr>
        <w:t xml:space="preserve">simple </w:t>
      </w:r>
      <w:r w:rsidRPr="00C40020">
        <w:rPr>
          <w:rStyle w:val="Emphasis"/>
          <w:highlight w:val="green"/>
        </w:rPr>
        <w:t>liberal view</w:t>
      </w:r>
      <w:r w:rsidRPr="00C40020">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C40020">
        <w:rPr>
          <w:rStyle w:val="Emphasis"/>
          <w:highlight w:val="green"/>
        </w:rPr>
        <w:t>progress</w:t>
      </w:r>
      <w:r w:rsidRPr="008C450E">
        <w:t>’</w:t>
      </w:r>
      <w:r w:rsidRPr="00F45627">
        <w:rPr>
          <w:sz w:val="16"/>
        </w:rPr>
        <w:t>.</w:t>
      </w:r>
      <w:r w:rsidRPr="008C450E">
        <w:rPr>
          <w:rStyle w:val="StyleUnderline"/>
          <w:sz w:val="16"/>
          <w:szCs w:val="16"/>
          <w:u w:val="none"/>
        </w:rPr>
        <w:t xml:space="preserve">78 </w:t>
      </w:r>
      <w:r w:rsidRPr="008C450E">
        <w:rPr>
          <w:sz w:val="16"/>
          <w:szCs w:val="16"/>
        </w:rPr>
        <w:t>His frustration at scientism, technocratic deception, and the brutal rationality of twentieth-century killing, all but demanded a rejection of the liberal dream and the inevitability of its consummation. If</w:t>
      </w:r>
      <w:r w:rsidRPr="008C450E">
        <w:rPr>
          <w:rStyle w:val="StyleUnderline"/>
          <w:sz w:val="16"/>
          <w:szCs w:val="16"/>
          <w:u w:val="none"/>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u w:val="none"/>
        </w:rPr>
        <w:t>ditions to draw fir</w:t>
      </w:r>
      <w:r w:rsidRPr="008C450E">
        <w:rPr>
          <w:sz w:val="16"/>
          <w:szCs w:val="16"/>
        </w:rPr>
        <w:t>m conclusions about the future course</w:t>
      </w:r>
      <w:r w:rsidRPr="008C450E">
        <w:rPr>
          <w:rStyle w:val="StyleUnderline"/>
          <w:sz w:val="16"/>
          <w:szCs w:val="16"/>
          <w:u w:val="none"/>
        </w:rPr>
        <w:t xml:space="preserve"> of international politics</w:t>
      </w:r>
      <w:r w:rsidRPr="008C450E">
        <w:rPr>
          <w:sz w:val="16"/>
          <w:szCs w:val="16"/>
        </w:rPr>
        <w:t>.79 Instead, he recognised the contingency, precarity and fragility of international politics, and the ghastly tensions inherent to the structural core of international politics, the security dilemma.</w:t>
      </w:r>
    </w:p>
    <w:p w14:paraId="43A6FF2F" w14:textId="77777777" w:rsidR="00C05BC6" w:rsidRDefault="00C05BC6" w:rsidP="00C05BC6">
      <w:pPr>
        <w:rPr>
          <w:sz w:val="16"/>
        </w:rPr>
      </w:pPr>
      <w:r w:rsidRPr="00F45627">
        <w:rPr>
          <w:sz w:val="16"/>
        </w:rPr>
        <w:t xml:space="preserve">80 Herz was uneasy with </w:t>
      </w:r>
      <w:r w:rsidRPr="008C450E">
        <w:rPr>
          <w:rStyle w:val="StyleUnderline"/>
        </w:rPr>
        <w:t xml:space="preserve">both </w:t>
      </w:r>
      <w:r w:rsidRPr="00C40020">
        <w:rPr>
          <w:rStyle w:val="Emphasis"/>
          <w:highlight w:val="green"/>
        </w:rPr>
        <w:t>cyclical</w:t>
      </w:r>
      <w:r w:rsidRPr="008C450E">
        <w:rPr>
          <w:rStyle w:val="StyleUnderline"/>
        </w:rPr>
        <w:t xml:space="preserve"> and </w:t>
      </w:r>
      <w:r w:rsidRPr="008C450E">
        <w:rPr>
          <w:rStyle w:val="Emphasis"/>
        </w:rPr>
        <w:t xml:space="preserve">linear-progressive </w:t>
      </w:r>
      <w:r w:rsidRPr="00C40020">
        <w:rPr>
          <w:rStyle w:val="Emphasis"/>
          <w:highlight w:val="green"/>
        </w:rPr>
        <w:t>ways</w:t>
      </w:r>
      <w:r w:rsidRPr="00C40020">
        <w:rPr>
          <w:rStyle w:val="StyleUnderline"/>
          <w:highlight w:val="green"/>
        </w:rPr>
        <w:t xml:space="preserve"> of perceiving</w:t>
      </w:r>
      <w:r w:rsidRPr="00F45627">
        <w:rPr>
          <w:rStyle w:val="StyleUnderline"/>
        </w:rPr>
        <w:t xml:space="preserve"> historical </w:t>
      </w:r>
      <w:r w:rsidRPr="00C40020">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C40020">
        <w:rPr>
          <w:rStyle w:val="Emphasis"/>
          <w:highlight w:val="green"/>
        </w:rPr>
        <w:t>marginalize</w:t>
      </w:r>
      <w:r w:rsidRPr="008C450E">
        <w:rPr>
          <w:rStyle w:val="Emphasis"/>
        </w:rPr>
        <w:t>s</w:t>
      </w:r>
      <w:r w:rsidRPr="008C450E">
        <w:rPr>
          <w:rStyle w:val="StyleUnderline"/>
        </w:rPr>
        <w:t xml:space="preserve"> </w:t>
      </w:r>
      <w:r w:rsidRPr="00C40020">
        <w:rPr>
          <w:rStyle w:val="StyleUnderline"/>
          <w:highlight w:val="green"/>
        </w:rPr>
        <w:t xml:space="preserve">and </w:t>
      </w:r>
      <w:r w:rsidRPr="00C40020">
        <w:rPr>
          <w:rStyle w:val="Emphasis"/>
          <w:highlight w:val="green"/>
        </w:rPr>
        <w:t>diminishes</w:t>
      </w:r>
      <w:r w:rsidRPr="00F45627">
        <w:rPr>
          <w:rStyle w:val="StyleUnderline"/>
        </w:rPr>
        <w:t xml:space="preserve"> the </w:t>
      </w:r>
      <w:r w:rsidRPr="00C40020">
        <w:rPr>
          <w:rStyle w:val="StyleUnderline"/>
          <w:highlight w:val="green"/>
        </w:rPr>
        <w:t>contingency</w:t>
      </w:r>
      <w:r w:rsidRPr="00F45627">
        <w:rPr>
          <w:rStyle w:val="StyleUnderline"/>
        </w:rPr>
        <w:t xml:space="preserve"> of the social world in and through time, </w:t>
      </w:r>
      <w:r w:rsidRPr="00C40020">
        <w:rPr>
          <w:rStyle w:val="StyleUnderline"/>
          <w:highlight w:val="green"/>
        </w:rPr>
        <w:t xml:space="preserve">and the </w:t>
      </w:r>
      <w:r w:rsidRPr="00C40020">
        <w:rPr>
          <w:rStyle w:val="Emphasis"/>
          <w:highlight w:val="green"/>
        </w:rPr>
        <w:t>agency of</w:t>
      </w:r>
      <w:r w:rsidRPr="00F45627">
        <w:rPr>
          <w:rStyle w:val="Emphasis"/>
        </w:rPr>
        <w:t xml:space="preserve"> political </w:t>
      </w:r>
      <w:r w:rsidRPr="00C40020">
        <w:rPr>
          <w:rStyle w:val="Emphasis"/>
          <w:highlight w:val="green"/>
        </w:rPr>
        <w:t>actors</w:t>
      </w:r>
      <w:r w:rsidRPr="00C40020">
        <w:rPr>
          <w:rStyle w:val="StyleUnderline"/>
          <w:highlight w:val="green"/>
        </w:rPr>
        <w:t xml:space="preserve"> in </w:t>
      </w:r>
      <w:r w:rsidRPr="008C450E">
        <w:rPr>
          <w:rStyle w:val="Emphasis"/>
        </w:rPr>
        <w:t xml:space="preserve">effecting </w:t>
      </w:r>
      <w:r w:rsidRPr="00C40020">
        <w:rPr>
          <w:rStyle w:val="Emphasis"/>
          <w:highlight w:val="green"/>
        </w:rPr>
        <w:t>change</w:t>
      </w:r>
      <w:r w:rsidRPr="00F45627">
        <w:rPr>
          <w:sz w:val="16"/>
        </w:rPr>
        <w:t xml:space="preserve">. Simultaneously, </w:t>
      </w:r>
      <w:r w:rsidRPr="008C450E">
        <w:rPr>
          <w:sz w:val="16"/>
          <w:szCs w:val="16"/>
        </w:rPr>
        <w:t>each shapes the futures that may be imagined and brought into being. Herz recognised this danger. Whilst drawing attention to his own gloomy disposition, he warns that without care and attention, ‘the assumption may determine the event’.82 As a pessimist, Herz was alert to the hazard of succumbing to negativity, cynicism or resignation. E.H. Carr recognised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F45627">
        <w:rPr>
          <w:sz w:val="16"/>
        </w:rPr>
        <w:t xml:space="preserve">83 Herz would share this anti-deterministic perspective with Carr. Moreover, </w:t>
      </w:r>
      <w:r w:rsidRPr="00F45627">
        <w:rPr>
          <w:rStyle w:val="StyleUnderline"/>
        </w:rPr>
        <w:t xml:space="preserve">the </w:t>
      </w:r>
      <w:r w:rsidRPr="00F45627">
        <w:rPr>
          <w:rStyle w:val="Emphasis"/>
        </w:rPr>
        <w:t xml:space="preserve">possibility of </w:t>
      </w:r>
      <w:r w:rsidRPr="00F268F8">
        <w:rPr>
          <w:rStyle w:val="Emphasis"/>
        </w:rPr>
        <w:t>agency</w:t>
      </w:r>
      <w:r w:rsidRPr="00F268F8">
        <w:rPr>
          <w:rStyle w:val="StyleUnderline"/>
        </w:rPr>
        <w:t xml:space="preserve"> is a product of a temporality ‘neither </w:t>
      </w:r>
      <w:r w:rsidRPr="00F268F8">
        <w:rPr>
          <w:rStyle w:val="Emphasis"/>
        </w:rPr>
        <w:t>temporally closed</w:t>
      </w:r>
      <w:r w:rsidRPr="00F268F8">
        <w:rPr>
          <w:rStyle w:val="StyleUnderline"/>
        </w:rPr>
        <w:t xml:space="preserve"> nor </w:t>
      </w:r>
      <w:r w:rsidRPr="00F268F8">
        <w:rPr>
          <w:rStyle w:val="Emphasis"/>
        </w:rPr>
        <w:t>deterministic</w:t>
      </w:r>
      <w:r w:rsidRPr="00F268F8">
        <w:rPr>
          <w:rStyle w:val="StyleUnderline"/>
        </w:rPr>
        <w:t xml:space="preserve">, neither cyclical nor linear-progressive; it is </w:t>
      </w:r>
      <w:r w:rsidRPr="00F268F8">
        <w:rPr>
          <w:rStyle w:val="Emphasis"/>
        </w:rPr>
        <w:t>rooted in contingency</w:t>
      </w:r>
      <w:r w:rsidRPr="00F268F8">
        <w:rPr>
          <w:rStyle w:val="StyleUnderline"/>
        </w:rPr>
        <w:t>’</w:t>
      </w:r>
      <w:r w:rsidRPr="00F45627">
        <w:rPr>
          <w:sz w:val="16"/>
        </w:rPr>
        <w:t>.</w:t>
      </w:r>
    </w:p>
    <w:p w14:paraId="7B91DCB5" w14:textId="2A93534E" w:rsidR="00BC452F" w:rsidRPr="00361031" w:rsidRDefault="00BC452F" w:rsidP="00BC452F">
      <w:pPr>
        <w:pStyle w:val="Heading4"/>
        <w:rPr>
          <w:b w:val="0"/>
          <w:bCs/>
        </w:rPr>
      </w:pPr>
      <w:r>
        <w:t xml:space="preserve">5] </w:t>
      </w:r>
      <w:r w:rsidRPr="00361031">
        <w:t>Theory’s wrong and states can’t be psychoanalyzed</w:t>
      </w:r>
    </w:p>
    <w:p w14:paraId="25CD182C" w14:textId="77777777" w:rsidR="00BC452F" w:rsidRPr="00361031" w:rsidRDefault="00BC452F" w:rsidP="00BC452F">
      <w:r w:rsidRPr="00361031">
        <w:rPr>
          <w:rStyle w:val="Style13ptBold"/>
        </w:rPr>
        <w:t>Paris 17</w:t>
      </w:r>
      <w:r w:rsidRPr="00361031">
        <w:t xml:space="preserve"> [Dr Paris is Professor, Department of Psychiatry, McGill University, and Research Associate, Department of Psychiatry, Jewish General Hospital. "Is Psychoanalysis Still Relevant to Psychiatry?" https://www.ncbi.nlm.nih.gov/pmc/articles/PMC5459228/]</w:t>
      </w:r>
    </w:p>
    <w:p w14:paraId="482512BF" w14:textId="77777777" w:rsidR="00BC452F" w:rsidRPr="00361031" w:rsidRDefault="00BC452F" w:rsidP="00BC452F">
      <w:pPr>
        <w:rPr>
          <w:sz w:val="16"/>
        </w:rPr>
      </w:pPr>
      <w:r w:rsidRPr="00361031">
        <w:rPr>
          <w:sz w:val="16"/>
        </w:rPr>
        <w:t xml:space="preserve">In an era in which </w:t>
      </w:r>
      <w:r w:rsidRPr="00361031">
        <w:rPr>
          <w:rStyle w:val="Emphasis"/>
        </w:rPr>
        <w:t>psychiatry</w:t>
      </w:r>
      <w:r w:rsidRPr="00361031">
        <w:rPr>
          <w:sz w:val="16"/>
        </w:rPr>
        <w:t xml:space="preserve"> </w:t>
      </w:r>
      <w:r w:rsidRPr="00361031">
        <w:rPr>
          <w:rStyle w:val="StyleUnderline"/>
        </w:rPr>
        <w:t xml:space="preserve">is dominated by </w:t>
      </w:r>
      <w:r w:rsidRPr="00361031">
        <w:rPr>
          <w:rStyle w:val="Emphasis"/>
        </w:rPr>
        <w:t>neuroscience-based models</w:t>
      </w:r>
      <w:r w:rsidRPr="00361031">
        <w:rPr>
          <w:sz w:val="16"/>
        </w:rPr>
        <w:t xml:space="preserve">, </w:t>
      </w:r>
      <w:r w:rsidRPr="00361031">
        <w:rPr>
          <w:rStyle w:val="StyleUnderline"/>
        </w:rPr>
        <w:t xml:space="preserve">psychological constructs tend to be </w:t>
      </w:r>
      <w:r w:rsidRPr="00361031">
        <w:rPr>
          <w:rStyle w:val="Emphasis"/>
        </w:rPr>
        <w:t>neglected</w:t>
      </w:r>
      <w:r w:rsidRPr="00361031">
        <w:rPr>
          <w:rStyle w:val="StyleUnderline"/>
        </w:rPr>
        <w:t xml:space="preserve"> and may be taken seriously only when they have neural </w:t>
      </w:r>
      <w:r w:rsidRPr="00361031">
        <w:rPr>
          <w:rStyle w:val="Emphasis"/>
        </w:rPr>
        <w:t>correlates</w:t>
      </w:r>
      <w:r w:rsidRPr="00361031">
        <w:rPr>
          <w:rStyle w:val="StyleUnderline"/>
        </w:rPr>
        <w:t>.</w:t>
      </w:r>
      <w:r w:rsidRPr="00361031">
        <w:rPr>
          <w:sz w:val="16"/>
        </w:rPr>
        <w:t xml:space="preserve">37 </w:t>
      </w:r>
      <w:r w:rsidRPr="00361031">
        <w:rPr>
          <w:rStyle w:val="StyleUnderline"/>
        </w:rPr>
        <w:t xml:space="preserve">Some </w:t>
      </w:r>
      <w:r w:rsidRPr="00361031">
        <w:rPr>
          <w:rStyle w:val="StyleUnderline"/>
          <w:highlight w:val="green"/>
        </w:rPr>
        <w:t>psychoanalysts</w:t>
      </w:r>
      <w:r w:rsidRPr="00361031">
        <w:rPr>
          <w:rStyle w:val="StyleUnderline"/>
        </w:rPr>
        <w:t xml:space="preserve"> have sought to </w:t>
      </w:r>
      <w:r w:rsidRPr="00361031">
        <w:rPr>
          <w:rStyle w:val="StyleUnderline"/>
          <w:highlight w:val="green"/>
        </w:rPr>
        <w:t xml:space="preserve">link </w:t>
      </w:r>
      <w:r w:rsidRPr="00361031">
        <w:rPr>
          <w:rStyle w:val="StyleUnderline"/>
        </w:rPr>
        <w:t xml:space="preserve">their model </w:t>
      </w:r>
      <w:r w:rsidRPr="00361031">
        <w:rPr>
          <w:rStyle w:val="StyleUnderline"/>
          <w:highlight w:val="green"/>
        </w:rPr>
        <w:t>with</w:t>
      </w:r>
      <w:r w:rsidRPr="00361031">
        <w:rPr>
          <w:rStyle w:val="StyleUnderline"/>
        </w:rPr>
        <w:t xml:space="preserve"> </w:t>
      </w:r>
      <w:r w:rsidRPr="00361031">
        <w:rPr>
          <w:rStyle w:val="Emphasis"/>
          <w:highlight w:val="green"/>
        </w:rPr>
        <w:t>neuro</w:t>
      </w:r>
      <w:r w:rsidRPr="00361031">
        <w:rPr>
          <w:rStyle w:val="StyleUnderline"/>
        </w:rPr>
        <w:t xml:space="preserve">biological </w:t>
      </w:r>
      <w:r w:rsidRPr="00361031">
        <w:rPr>
          <w:rStyle w:val="Emphasis"/>
          <w:highlight w:val="green"/>
        </w:rPr>
        <w:t>research</w:t>
      </w:r>
      <w:r w:rsidRPr="00361031">
        <w:rPr>
          <w:sz w:val="16"/>
        </w:rPr>
        <w:t xml:space="preserve"> </w:t>
      </w:r>
      <w:r w:rsidRPr="00361031">
        <w:rPr>
          <w:rStyle w:val="StyleUnderline"/>
        </w:rPr>
        <w:t xml:space="preserve">and to claim that newer methods of studying the brain can </w:t>
      </w:r>
      <w:r w:rsidRPr="00361031">
        <w:rPr>
          <w:rStyle w:val="Emphasis"/>
        </w:rPr>
        <w:t>validate</w:t>
      </w:r>
      <w:r w:rsidRPr="00361031">
        <w:rPr>
          <w:rStyle w:val="StyleUnderline"/>
        </w:rPr>
        <w:t xml:space="preserve"> their </w:t>
      </w:r>
      <w:r w:rsidRPr="00361031">
        <w:rPr>
          <w:rStyle w:val="Emphasis"/>
        </w:rPr>
        <w:t>theories</w:t>
      </w:r>
      <w:r w:rsidRPr="00361031">
        <w:rPr>
          <w:sz w:val="16"/>
        </w:rPr>
        <w:t>.5,6</w:t>
      </w:r>
    </w:p>
    <w:p w14:paraId="514CFD28" w14:textId="77777777" w:rsidR="00BC452F" w:rsidRPr="00361031" w:rsidRDefault="00BC452F" w:rsidP="00BC452F">
      <w:pPr>
        <w:rPr>
          <w:sz w:val="16"/>
          <w:szCs w:val="16"/>
        </w:rPr>
      </w:pPr>
      <w:r w:rsidRPr="00361031">
        <w:rPr>
          <w:sz w:val="16"/>
          <w:szCs w:val="16"/>
        </w:rPr>
        <w:t>Mark Solms, a South African neuropsychologist, is the founder of “neuropsychoanalysis.”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1198C439" w14:textId="77777777" w:rsidR="00BC452F" w:rsidRPr="00361031" w:rsidRDefault="00BC452F" w:rsidP="00BC452F">
      <w:pPr>
        <w:rPr>
          <w:sz w:val="16"/>
          <w:szCs w:val="16"/>
        </w:rPr>
      </w:pPr>
      <w:r w:rsidRPr="00361031">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2CAC6645" w14:textId="77777777" w:rsidR="00BC452F" w:rsidRPr="00361031" w:rsidRDefault="00BC452F" w:rsidP="00BC452F">
      <w:pPr>
        <w:rPr>
          <w:sz w:val="16"/>
        </w:rPr>
      </w:pPr>
      <w:r w:rsidRPr="00361031">
        <w:rPr>
          <w:rStyle w:val="StyleUnderline"/>
        </w:rPr>
        <w:t>The proposal</w:t>
      </w:r>
      <w:r w:rsidRPr="00361031">
        <w:rPr>
          <w:sz w:val="16"/>
        </w:rPr>
        <w:t xml:space="preserve"> to establish a discipline of </w:t>
      </w:r>
      <w:r w:rsidRPr="00361031">
        <w:rPr>
          <w:rStyle w:val="Emphasis"/>
        </w:rPr>
        <w:t>neuropsychoanalysis</w:t>
      </w:r>
      <w:r w:rsidRPr="00361031">
        <w:rPr>
          <w:sz w:val="16"/>
        </w:rPr>
        <w:t xml:space="preserve"> </w:t>
      </w:r>
      <w:r w:rsidRPr="00361031">
        <w:rPr>
          <w:rStyle w:val="StyleUnderline"/>
        </w:rPr>
        <w:t xml:space="preserve">also met with a mixed </w:t>
      </w:r>
      <w:r w:rsidRPr="00361031">
        <w:rPr>
          <w:rStyle w:val="Emphasis"/>
        </w:rPr>
        <w:t>reception</w:t>
      </w:r>
      <w:r w:rsidRPr="00361031">
        <w:rPr>
          <w:rStyle w:val="StyleUnderline"/>
        </w:rPr>
        <w:t xml:space="preserve"> from traditional </w:t>
      </w:r>
      <w:r w:rsidRPr="00361031">
        <w:rPr>
          <w:rStyle w:val="Emphasis"/>
        </w:rPr>
        <w:t>psychoanalysts</w:t>
      </w:r>
      <w:r w:rsidRPr="00361031">
        <w:rPr>
          <w:sz w:val="16"/>
        </w:rPr>
        <w:t xml:space="preserve">, who did not want to dilute Freud’s wine with neuroscientific water.42 </w:t>
      </w:r>
      <w:r w:rsidRPr="00361031">
        <w:rPr>
          <w:rStyle w:val="StyleUnderline"/>
        </w:rPr>
        <w:t xml:space="preserve">Neuroscientists, who are more likely to see links to psychology as </w:t>
      </w:r>
      <w:r w:rsidRPr="00361031">
        <w:rPr>
          <w:rStyle w:val="Emphasis"/>
        </w:rPr>
        <w:t>lying</w:t>
      </w:r>
      <w:r w:rsidRPr="00361031">
        <w:rPr>
          <w:rStyle w:val="StyleUnderline"/>
        </w:rPr>
        <w:t xml:space="preserve"> in </w:t>
      </w:r>
      <w:r w:rsidRPr="00361031">
        <w:rPr>
          <w:rStyle w:val="Emphasis"/>
        </w:rPr>
        <w:t>cognitive science</w:t>
      </w:r>
      <w:r w:rsidRPr="00361031">
        <w:rPr>
          <w:sz w:val="16"/>
        </w:rPr>
        <w:t xml:space="preserve">,43 </w:t>
      </w:r>
      <w:r w:rsidRPr="00361031">
        <w:rPr>
          <w:rStyle w:val="StyleUnderline"/>
        </w:rPr>
        <w:t xml:space="preserve">have ignored this </w:t>
      </w:r>
      <w:r w:rsidRPr="00361031">
        <w:rPr>
          <w:rStyle w:val="Emphasis"/>
        </w:rPr>
        <w:t>idea</w:t>
      </w:r>
      <w:r w:rsidRPr="00361031">
        <w:rPr>
          <w:sz w:val="16"/>
        </w:rPr>
        <w:t xml:space="preserve">. In summary, </w:t>
      </w:r>
      <w:r w:rsidRPr="00361031">
        <w:rPr>
          <w:rStyle w:val="Emphasis"/>
          <w:highlight w:val="green"/>
        </w:rPr>
        <w:t>neuropsychoanalysis</w:t>
      </w:r>
      <w:r w:rsidRPr="00361031">
        <w:rPr>
          <w:rStyle w:val="StyleUnderline"/>
          <w:highlight w:val="green"/>
        </w:rPr>
        <w:t xml:space="preserve"> </w:t>
      </w:r>
      <w:r w:rsidRPr="00361031">
        <w:rPr>
          <w:rStyle w:val="StyleUnderline"/>
        </w:rPr>
        <w:t xml:space="preserve">is being used a way to </w:t>
      </w:r>
      <w:r w:rsidRPr="00361031">
        <w:rPr>
          <w:rStyle w:val="Emphasis"/>
        </w:rPr>
        <w:t>justify</w:t>
      </w:r>
      <w:r w:rsidRPr="00361031">
        <w:rPr>
          <w:rStyle w:val="StyleUnderline"/>
        </w:rPr>
        <w:t xml:space="preserve"> long-standing </w:t>
      </w:r>
      <w:r w:rsidRPr="00361031">
        <w:rPr>
          <w:rStyle w:val="Emphasis"/>
        </w:rPr>
        <w:t>models</w:t>
      </w:r>
      <w:r w:rsidRPr="00361031">
        <w:rPr>
          <w:sz w:val="16"/>
        </w:rPr>
        <w:t xml:space="preserve">, </w:t>
      </w:r>
      <w:r w:rsidRPr="00361031">
        <w:rPr>
          <w:rStyle w:val="StyleUnderline"/>
          <w:highlight w:val="green"/>
        </w:rPr>
        <w:t>without</w:t>
      </w:r>
      <w:r w:rsidRPr="00361031">
        <w:rPr>
          <w:rStyle w:val="StyleUnderline"/>
        </w:rPr>
        <w:t xml:space="preserve"> </w:t>
      </w:r>
      <w:r w:rsidRPr="00361031">
        <w:rPr>
          <w:rStyle w:val="StyleUnderline"/>
          <w:highlight w:val="green"/>
        </w:rPr>
        <w:t xml:space="preserve">attempting </w:t>
      </w:r>
      <w:r w:rsidRPr="00361031">
        <w:rPr>
          <w:rStyle w:val="StyleUnderline"/>
        </w:rPr>
        <w:t xml:space="preserve">to find something </w:t>
      </w:r>
      <w:r w:rsidRPr="00361031">
        <w:rPr>
          <w:rStyle w:val="Emphasis"/>
        </w:rPr>
        <w:t>new</w:t>
      </w:r>
      <w:r w:rsidRPr="00361031">
        <w:rPr>
          <w:rStyle w:val="StyleUnderline"/>
        </w:rPr>
        <w:t xml:space="preserve"> or to </w:t>
      </w:r>
      <w:r w:rsidRPr="00361031">
        <w:rPr>
          <w:rStyle w:val="Emphasis"/>
        </w:rPr>
        <w:t>develop</w:t>
      </w:r>
      <w:r w:rsidRPr="00361031">
        <w:rPr>
          <w:sz w:val="16"/>
        </w:rPr>
        <w:t xml:space="preserve"> </w:t>
      </w:r>
      <w:r w:rsidRPr="00361031">
        <w:rPr>
          <w:rStyle w:val="StyleUnderline"/>
          <w:highlight w:val="green"/>
        </w:rPr>
        <w:t>an integration of perspectives</w:t>
      </w:r>
      <w:r w:rsidRPr="00361031">
        <w:rPr>
          <w:rStyle w:val="StyleUnderline"/>
        </w:rPr>
        <w:t xml:space="preserve"> on </w:t>
      </w:r>
      <w:r w:rsidRPr="00361031">
        <w:rPr>
          <w:rStyle w:val="Emphasis"/>
        </w:rPr>
        <w:t>psychology</w:t>
      </w:r>
      <w:r w:rsidRPr="00361031">
        <w:rPr>
          <w:sz w:val="16"/>
        </w:rPr>
        <w:t>.</w:t>
      </w:r>
    </w:p>
    <w:p w14:paraId="6CDC3B4E" w14:textId="77777777" w:rsidR="00BC452F" w:rsidRPr="00361031" w:rsidRDefault="00BC452F" w:rsidP="00BC452F">
      <w:pPr>
        <w:rPr>
          <w:rStyle w:val="StyleUnderline"/>
        </w:rPr>
      </w:pPr>
      <w:r w:rsidRPr="00361031">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361031">
        <w:rPr>
          <w:rStyle w:val="Emphasis"/>
        </w:rPr>
        <w:t>Kandel</w:t>
      </w:r>
      <w:r w:rsidRPr="00361031">
        <w:rPr>
          <w:sz w:val="16"/>
        </w:rPr>
        <w:t xml:space="preserve">, </w:t>
      </w:r>
      <w:r w:rsidRPr="00361031">
        <w:rPr>
          <w:rStyle w:val="StyleUnderline"/>
        </w:rPr>
        <w:t xml:space="preserve">who does not </w:t>
      </w:r>
      <w:r w:rsidRPr="00361031">
        <w:rPr>
          <w:rStyle w:val="Emphasis"/>
        </w:rPr>
        <w:t>actively practice psychiatry</w:t>
      </w:r>
      <w:r w:rsidRPr="00361031">
        <w:rPr>
          <w:sz w:val="16"/>
        </w:rPr>
        <w:t xml:space="preserve">, </w:t>
      </w:r>
      <w:r w:rsidRPr="00361031">
        <w:rPr>
          <w:rStyle w:val="StyleUnderline"/>
        </w:rPr>
        <w:t xml:space="preserve">may be caught in a </w:t>
      </w:r>
      <w:r w:rsidRPr="00361031">
        <w:rPr>
          <w:rStyle w:val="Emphasis"/>
        </w:rPr>
        <w:t>time warp</w:t>
      </w:r>
      <w:r w:rsidRPr="00361031">
        <w:rPr>
          <w:rStyle w:val="StyleUnderline"/>
        </w:rPr>
        <w:t xml:space="preserve">, unaware that psychoanalysis has been </w:t>
      </w:r>
      <w:r w:rsidRPr="00361031">
        <w:rPr>
          <w:rStyle w:val="Emphasis"/>
        </w:rPr>
        <w:t>overtaken</w:t>
      </w:r>
      <w:r w:rsidRPr="00361031">
        <w:rPr>
          <w:rStyle w:val="StyleUnderline"/>
        </w:rPr>
        <w:t xml:space="preserve"> by </w:t>
      </w:r>
      <w:r w:rsidRPr="00361031">
        <w:rPr>
          <w:rStyle w:val="Emphasis"/>
        </w:rPr>
        <w:t>competitors</w:t>
      </w:r>
      <w:r w:rsidRPr="00361031">
        <w:rPr>
          <w:sz w:val="16"/>
        </w:rPr>
        <w:t xml:space="preserve"> in the field of psychotherapy.</w:t>
      </w:r>
    </w:p>
    <w:p w14:paraId="57DC2229" w14:textId="77777777" w:rsidR="00BC452F" w:rsidRPr="00361031" w:rsidRDefault="00BC452F" w:rsidP="00BC452F">
      <w:pPr>
        <w:rPr>
          <w:sz w:val="16"/>
        </w:rPr>
      </w:pPr>
      <w:r w:rsidRPr="00361031">
        <w:rPr>
          <w:rStyle w:val="StyleUnderline"/>
        </w:rPr>
        <w:t xml:space="preserve">Another attempt to reconcile psychoanalysis with science has come from the literature on </w:t>
      </w:r>
      <w:r w:rsidRPr="00361031">
        <w:rPr>
          <w:rStyle w:val="Emphasis"/>
        </w:rPr>
        <w:t>neuro</w:t>
      </w:r>
      <w:r w:rsidRPr="00361031">
        <w:rPr>
          <w:rStyle w:val="Emphasis"/>
          <w:highlight w:val="green"/>
        </w:rPr>
        <w:t>plasticity</w:t>
      </w:r>
      <w:r w:rsidRPr="00361031">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361031">
        <w:rPr>
          <w:rStyle w:val="StyleUnderline"/>
        </w:rPr>
        <w:t xml:space="preserve">These </w:t>
      </w:r>
      <w:r w:rsidRPr="00361031">
        <w:rPr>
          <w:rStyle w:val="StyleUnderline"/>
          <w:highlight w:val="green"/>
        </w:rPr>
        <w:t xml:space="preserve">findings </w:t>
      </w:r>
      <w:r w:rsidRPr="00361031">
        <w:rPr>
          <w:rStyle w:val="StyleUnderline"/>
        </w:rPr>
        <w:t xml:space="preserve">have </w:t>
      </w:r>
      <w:r w:rsidRPr="00361031">
        <w:rPr>
          <w:rStyle w:val="Emphasis"/>
          <w:highlight w:val="green"/>
        </w:rPr>
        <w:t xml:space="preserve">not </w:t>
      </w:r>
      <w:r w:rsidRPr="00361031">
        <w:rPr>
          <w:rStyle w:val="Emphasis"/>
        </w:rPr>
        <w:t xml:space="preserve">been </w:t>
      </w:r>
      <w:r w:rsidRPr="00361031">
        <w:rPr>
          <w:rStyle w:val="Emphasis"/>
          <w:highlight w:val="green"/>
        </w:rPr>
        <w:t>confirmed</w:t>
      </w:r>
      <w:r w:rsidRPr="00361031">
        <w:rPr>
          <w:sz w:val="16"/>
        </w:rPr>
        <w:t xml:space="preserve"> </w:t>
      </w:r>
      <w:r w:rsidRPr="00361031">
        <w:rPr>
          <w:rStyle w:val="StyleUnderline"/>
        </w:rPr>
        <w:t xml:space="preserve">in psychoanalytic </w:t>
      </w:r>
      <w:r w:rsidRPr="00361031">
        <w:rPr>
          <w:rStyle w:val="Emphasis"/>
        </w:rPr>
        <w:t>therapies</w:t>
      </w:r>
      <w:r w:rsidRPr="00361031">
        <w:rPr>
          <w:sz w:val="16"/>
        </w:rPr>
        <w:t xml:space="preserve">. However, Norman </w:t>
      </w:r>
      <w:r w:rsidRPr="00361031">
        <w:rPr>
          <w:rStyle w:val="StyleUnderline"/>
        </w:rPr>
        <w:t>Doidge</w:t>
      </w:r>
      <w:r w:rsidRPr="00361031">
        <w:rPr>
          <w:sz w:val="16"/>
        </w:rPr>
        <w:t xml:space="preserve">, a Canadian psychoanalyst, </w:t>
      </w:r>
      <w:r w:rsidRPr="00361031">
        <w:rPr>
          <w:rStyle w:val="StyleUnderline"/>
        </w:rPr>
        <w:t xml:space="preserve">has argued that psychoanalysis can </w:t>
      </w:r>
      <w:r w:rsidRPr="00361031">
        <w:rPr>
          <w:rStyle w:val="Emphasis"/>
        </w:rPr>
        <w:t>change the brain</w:t>
      </w:r>
      <w:r w:rsidRPr="00361031">
        <w:rPr>
          <w:sz w:val="16"/>
        </w:rPr>
        <w:t xml:space="preserve">.48 </w:t>
      </w:r>
      <w:r w:rsidRPr="00361031">
        <w:rPr>
          <w:rStyle w:val="StyleUnderline"/>
        </w:rPr>
        <w:t>This may be the case for all psychotherapies</w:t>
      </w:r>
      <w:r w:rsidRPr="00361031">
        <w:rPr>
          <w:sz w:val="16"/>
        </w:rPr>
        <w:t xml:space="preserve">. </w:t>
      </w:r>
      <w:r w:rsidRPr="00361031">
        <w:rPr>
          <w:rStyle w:val="Emphasis"/>
        </w:rPr>
        <w:t>However</w:t>
      </w:r>
      <w:r w:rsidRPr="00361031">
        <w:rPr>
          <w:sz w:val="16"/>
        </w:rPr>
        <w:t xml:space="preserve">, more recently, </w:t>
      </w:r>
      <w:r w:rsidRPr="00361031">
        <w:rPr>
          <w:rStyle w:val="StyleUnderline"/>
        </w:rPr>
        <w:t>Doidge</w:t>
      </w:r>
      <w:r w:rsidRPr="00361031">
        <w:rPr>
          <w:sz w:val="16"/>
        </w:rPr>
        <w:t xml:space="preserve">49 </w:t>
      </w:r>
      <w:r w:rsidRPr="00361031">
        <w:rPr>
          <w:rStyle w:val="StyleUnderline"/>
        </w:rPr>
        <w:t>has claimed that mental exercises can reverse the course of severe neurological and psychiatric problems</w:t>
      </w:r>
      <w:r w:rsidRPr="00361031">
        <w:rPr>
          <w:sz w:val="16"/>
        </w:rPr>
        <w:t xml:space="preserve">, including chronic pain, stroke, multiple sclerosis, Parkinson’s disease, and autism. </w:t>
      </w:r>
      <w:r w:rsidRPr="00361031">
        <w:rPr>
          <w:rStyle w:val="StyleUnderline"/>
        </w:rPr>
        <w:t xml:space="preserve">While these books have been best-sellers, most of </w:t>
      </w:r>
      <w:r w:rsidRPr="00361031">
        <w:rPr>
          <w:rStyle w:val="StyleUnderline"/>
          <w:highlight w:val="green"/>
        </w:rPr>
        <w:t>their ideas</w:t>
      </w:r>
      <w:r w:rsidRPr="00361031">
        <w:rPr>
          <w:rStyle w:val="StyleUnderline"/>
        </w:rPr>
        <w:t xml:space="preserve"> in the second</w:t>
      </w:r>
      <w:r w:rsidRPr="00361031">
        <w:rPr>
          <w:sz w:val="16"/>
        </w:rPr>
        <w:t xml:space="preserve"> volume,49 </w:t>
      </w:r>
      <w:r w:rsidRPr="00361031">
        <w:rPr>
          <w:rStyle w:val="Emphasis"/>
          <w:highlight w:val="green"/>
        </w:rPr>
        <w:t>based on anecdotes rather than</w:t>
      </w:r>
      <w:r w:rsidRPr="00361031">
        <w:rPr>
          <w:rStyle w:val="Emphasis"/>
        </w:rPr>
        <w:t xml:space="preserve"> on </w:t>
      </w:r>
      <w:r w:rsidRPr="00361031">
        <w:rPr>
          <w:rStyle w:val="Emphasis"/>
          <w:highlight w:val="green"/>
        </w:rPr>
        <w:t>clinical trials</w:t>
      </w:r>
      <w:r w:rsidRPr="00361031">
        <w:rPr>
          <w:sz w:val="16"/>
        </w:rPr>
        <w:t xml:space="preserve">, </w:t>
      </w:r>
      <w:r w:rsidRPr="00361031">
        <w:rPr>
          <w:rStyle w:val="StyleUnderline"/>
        </w:rPr>
        <w:t xml:space="preserve">have had little impact in </w:t>
      </w:r>
      <w:r w:rsidRPr="00361031">
        <w:rPr>
          <w:rStyle w:val="Emphasis"/>
        </w:rPr>
        <w:t>medicine</w:t>
      </w:r>
      <w:r w:rsidRPr="00361031">
        <w:rPr>
          <w:sz w:val="16"/>
        </w:rPr>
        <w:t xml:space="preserve">. </w:t>
      </w:r>
      <w:r w:rsidRPr="00361031">
        <w:rPr>
          <w:rStyle w:val="StyleUnderline"/>
        </w:rPr>
        <w:t>This story underscores the difficulty of reconciling the perspectives and methods</w:t>
      </w:r>
      <w:r w:rsidRPr="00361031">
        <w:rPr>
          <w:sz w:val="16"/>
        </w:rPr>
        <w:t xml:space="preserve"> </w:t>
      </w:r>
      <w:r w:rsidRPr="00361031">
        <w:rPr>
          <w:rStyle w:val="StyleUnderline"/>
        </w:rPr>
        <w:t>of</w:t>
      </w:r>
      <w:r w:rsidRPr="00361031">
        <w:rPr>
          <w:sz w:val="16"/>
        </w:rPr>
        <w:t xml:space="preserve"> </w:t>
      </w:r>
      <w:r w:rsidRPr="00361031">
        <w:rPr>
          <w:rStyle w:val="Emphasis"/>
        </w:rPr>
        <w:t>psychoanalysis</w:t>
      </w:r>
      <w:r w:rsidRPr="00361031">
        <w:rPr>
          <w:sz w:val="16"/>
        </w:rPr>
        <w:t xml:space="preserve"> </w:t>
      </w:r>
      <w:r w:rsidRPr="00361031">
        <w:rPr>
          <w:rStyle w:val="StyleUnderline"/>
        </w:rPr>
        <w:t xml:space="preserve">with scientific methods based on </w:t>
      </w:r>
      <w:r w:rsidRPr="00361031">
        <w:rPr>
          <w:rStyle w:val="Emphasis"/>
        </w:rPr>
        <w:t>empirical testing</w:t>
      </w:r>
      <w:r w:rsidRPr="00361031">
        <w:rPr>
          <w:sz w:val="16"/>
        </w:rPr>
        <w:t>.</w:t>
      </w:r>
    </w:p>
    <w:p w14:paraId="33175E6E" w14:textId="77777777" w:rsidR="00BC452F" w:rsidRPr="00361031" w:rsidRDefault="00BC452F" w:rsidP="00BC452F">
      <w:pPr>
        <w:rPr>
          <w:sz w:val="16"/>
          <w:szCs w:val="16"/>
        </w:rPr>
      </w:pPr>
      <w:r w:rsidRPr="00361031">
        <w:rPr>
          <w:sz w:val="16"/>
          <w:szCs w:val="16"/>
        </w:rPr>
        <w:t>Psychoanalysis and the Humanities</w:t>
      </w:r>
    </w:p>
    <w:p w14:paraId="228E6C24" w14:textId="77777777" w:rsidR="00BC452F" w:rsidRPr="00361031" w:rsidRDefault="00BC452F" w:rsidP="00BC452F">
      <w:pPr>
        <w:rPr>
          <w:sz w:val="16"/>
        </w:rPr>
      </w:pPr>
      <w:r w:rsidRPr="00361031">
        <w:rPr>
          <w:rStyle w:val="StyleUnderline"/>
          <w:highlight w:val="green"/>
        </w:rPr>
        <w:t xml:space="preserve">Psychoanalysis </w:t>
      </w:r>
      <w:r w:rsidRPr="00361031">
        <w:rPr>
          <w:rStyle w:val="Emphasis"/>
        </w:rPr>
        <w:t>claimed to be a science</w:t>
      </w:r>
      <w:r w:rsidRPr="00361031">
        <w:rPr>
          <w:sz w:val="16"/>
        </w:rPr>
        <w:t xml:space="preserve"> </w:t>
      </w:r>
      <w:r w:rsidRPr="00361031">
        <w:rPr>
          <w:rStyle w:val="StyleUnderline"/>
        </w:rPr>
        <w:t xml:space="preserve">but did not </w:t>
      </w:r>
      <w:r w:rsidRPr="00361031">
        <w:rPr>
          <w:rStyle w:val="Emphasis"/>
        </w:rPr>
        <w:t>function like one</w:t>
      </w:r>
      <w:r w:rsidRPr="00361031">
        <w:rPr>
          <w:sz w:val="16"/>
        </w:rPr>
        <w:t xml:space="preserve">. </w:t>
      </w:r>
      <w:r w:rsidRPr="00361031">
        <w:rPr>
          <w:rStyle w:val="StyleUnderline"/>
        </w:rPr>
        <w:t xml:space="preserve">It </w:t>
      </w:r>
      <w:r w:rsidRPr="00361031">
        <w:rPr>
          <w:rStyle w:val="StyleUnderline"/>
          <w:highlight w:val="green"/>
        </w:rPr>
        <w:t xml:space="preserve">failed to </w:t>
      </w:r>
      <w:r w:rsidRPr="00361031">
        <w:rPr>
          <w:rStyle w:val="Emphasis"/>
          <w:highlight w:val="green"/>
        </w:rPr>
        <w:t>operationalize</w:t>
      </w:r>
      <w:r w:rsidRPr="00361031">
        <w:rPr>
          <w:rStyle w:val="StyleUnderline"/>
        </w:rPr>
        <w:t xml:space="preserve"> its </w:t>
      </w:r>
      <w:r w:rsidRPr="00361031">
        <w:rPr>
          <w:rStyle w:val="Emphasis"/>
        </w:rPr>
        <w:t>hypotheses</w:t>
      </w:r>
      <w:r w:rsidRPr="00361031">
        <w:rPr>
          <w:sz w:val="16"/>
        </w:rPr>
        <w:t xml:space="preserve">, </w:t>
      </w:r>
      <w:r w:rsidRPr="00361031">
        <w:rPr>
          <w:rStyle w:val="StyleUnderline"/>
        </w:rPr>
        <w:t>to</w:t>
      </w:r>
      <w:r w:rsidRPr="00361031">
        <w:rPr>
          <w:sz w:val="16"/>
        </w:rPr>
        <w:t xml:space="preserve"> </w:t>
      </w:r>
      <w:r w:rsidRPr="00361031">
        <w:rPr>
          <w:rStyle w:val="Emphasis"/>
          <w:highlight w:val="green"/>
        </w:rPr>
        <w:t xml:space="preserve">test </w:t>
      </w:r>
      <w:r w:rsidRPr="00361031">
        <w:rPr>
          <w:rStyle w:val="Emphasis"/>
        </w:rPr>
        <w:t xml:space="preserve">them </w:t>
      </w:r>
      <w:r w:rsidRPr="00361031">
        <w:rPr>
          <w:rStyle w:val="Emphasis"/>
          <w:highlight w:val="green"/>
        </w:rPr>
        <w:t>with empirical methods</w:t>
      </w:r>
      <w:r w:rsidRPr="00361031">
        <w:rPr>
          <w:sz w:val="16"/>
        </w:rPr>
        <w:t xml:space="preserve">, </w:t>
      </w:r>
      <w:r w:rsidRPr="00361031">
        <w:rPr>
          <w:rStyle w:val="StyleUnderline"/>
        </w:rPr>
        <w:t xml:space="preserve">or to remove constructs that failed to gain </w:t>
      </w:r>
      <w:r w:rsidRPr="00361031">
        <w:rPr>
          <w:rStyle w:val="Emphasis"/>
        </w:rPr>
        <w:t>scientific support</w:t>
      </w:r>
      <w:r w:rsidRPr="00361031">
        <w:rPr>
          <w:sz w:val="16"/>
        </w:rPr>
        <w:t xml:space="preserve">.1 In this way, </w:t>
      </w:r>
      <w:r w:rsidRPr="00361031">
        <w:rPr>
          <w:rStyle w:val="StyleUnderline"/>
        </w:rPr>
        <w:t xml:space="preserve">the intellectual world of psychoanalysis more closely resembles the </w:t>
      </w:r>
      <w:r w:rsidRPr="00361031">
        <w:rPr>
          <w:rStyle w:val="Emphasis"/>
        </w:rPr>
        <w:t>humanities</w:t>
      </w:r>
      <w:r w:rsidRPr="00361031">
        <w:rPr>
          <w:sz w:val="16"/>
        </w:rPr>
        <w:t>. Today, with few psychiatrists or clinical psychologists entering psychoanalytic training, the door has been opened to practitioners with backgrounds in other disciplines, including the humanities.</w:t>
      </w:r>
    </w:p>
    <w:p w14:paraId="4CD7742C" w14:textId="77777777" w:rsidR="00BC452F" w:rsidRPr="00361031" w:rsidRDefault="00BC452F" w:rsidP="00BC452F">
      <w:pPr>
        <w:rPr>
          <w:sz w:val="16"/>
          <w:szCs w:val="16"/>
        </w:rPr>
      </w:pPr>
      <w:r w:rsidRPr="00361031">
        <w:rPr>
          <w:sz w:val="16"/>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0090A6B0" w14:textId="77777777" w:rsidR="00BC452F" w:rsidRPr="00361031" w:rsidRDefault="00BC452F" w:rsidP="00BC452F">
      <w:pPr>
        <w:rPr>
          <w:sz w:val="16"/>
        </w:rPr>
      </w:pPr>
      <w:r w:rsidRPr="00361031">
        <w:rPr>
          <w:rStyle w:val="StyleUnderline"/>
        </w:rPr>
        <w:t>One model currently popular in the humanities is</w:t>
      </w:r>
      <w:r w:rsidRPr="00361031">
        <w:rPr>
          <w:sz w:val="16"/>
        </w:rPr>
        <w:t xml:space="preserve"> “</w:t>
      </w:r>
      <w:r w:rsidRPr="00361031">
        <w:rPr>
          <w:rStyle w:val="Emphasis"/>
        </w:rPr>
        <w:t>critical theory</w:t>
      </w:r>
      <w:r w:rsidRPr="00361031">
        <w:rPr>
          <w:sz w:val="16"/>
        </w:rPr>
        <w:t xml:space="preserve">.”51 </w:t>
      </w:r>
      <w:r w:rsidRPr="00361031">
        <w:rPr>
          <w:rStyle w:val="StyleUnderline"/>
        </w:rPr>
        <w:t xml:space="preserve">This </w:t>
      </w:r>
      <w:r w:rsidRPr="00361031">
        <w:rPr>
          <w:rStyle w:val="Emphasis"/>
        </w:rPr>
        <w:t>postmodernist approach</w:t>
      </w:r>
      <w:r w:rsidRPr="00361031">
        <w:rPr>
          <w:sz w:val="16"/>
        </w:rPr>
        <w:t xml:space="preserve"> </w:t>
      </w:r>
      <w:r w:rsidRPr="00361031">
        <w:rPr>
          <w:rStyle w:val="StyleUnderline"/>
        </w:rPr>
        <w:t xml:space="preserve">uses Marxist concepts to explain phenomena ranging from literature to politics. It proposes that truth is entirely </w:t>
      </w:r>
      <w:r w:rsidRPr="00361031">
        <w:rPr>
          <w:rStyle w:val="Emphasis"/>
        </w:rPr>
        <w:t>relative</w:t>
      </w:r>
      <w:r w:rsidRPr="00361031">
        <w:rPr>
          <w:rStyle w:val="StyleUnderline"/>
        </w:rPr>
        <w:t xml:space="preserve"> and often governed by </w:t>
      </w:r>
      <w:r w:rsidRPr="00361031">
        <w:rPr>
          <w:rStyle w:val="Emphasis"/>
        </w:rPr>
        <w:t>hidden</w:t>
      </w:r>
      <w:r w:rsidRPr="00361031">
        <w:rPr>
          <w:rStyle w:val="StyleUnderline"/>
        </w:rPr>
        <w:t xml:space="preserve"> social </w:t>
      </w:r>
      <w:r w:rsidRPr="00361031">
        <w:rPr>
          <w:rStyle w:val="Emphasis"/>
        </w:rPr>
        <w:t>forces</w:t>
      </w:r>
      <w:r w:rsidRPr="00361031">
        <w:rPr>
          <w:sz w:val="16"/>
        </w:rPr>
        <w:t xml:space="preserve">. </w:t>
      </w:r>
      <w:r w:rsidRPr="00361031">
        <w:rPr>
          <w:rStyle w:val="StyleUnderline"/>
        </w:rPr>
        <w:t>In its most radical form</w:t>
      </w:r>
      <w:r w:rsidRPr="00361031">
        <w:rPr>
          <w:sz w:val="16"/>
        </w:rPr>
        <w:t xml:space="preserve">, in the work of Michel Foucault,52 critical theory and postmodernism take an antiscience position, </w:t>
      </w:r>
      <w:r w:rsidRPr="00361031">
        <w:rPr>
          <w:rStyle w:val="StyleUnderline"/>
        </w:rPr>
        <w:t xml:space="preserve">denying the existence of objective </w:t>
      </w:r>
      <w:r w:rsidRPr="00361031">
        <w:rPr>
          <w:rStyle w:val="Emphasis"/>
        </w:rPr>
        <w:t>truth</w:t>
      </w:r>
      <w:r w:rsidRPr="00361031">
        <w:rPr>
          <w:rStyle w:val="StyleUnderline"/>
        </w:rPr>
        <w:t xml:space="preserve"> and viewing scientific findings as ways of defending the “</w:t>
      </w:r>
      <w:r w:rsidRPr="00361031">
        <w:rPr>
          <w:rStyle w:val="Emphasis"/>
        </w:rPr>
        <w:t>hegemony</w:t>
      </w:r>
      <w:r w:rsidRPr="00361031">
        <w:rPr>
          <w:rStyle w:val="StyleUnderline"/>
        </w:rPr>
        <w:t xml:space="preserve">” of those in </w:t>
      </w:r>
      <w:r w:rsidRPr="00361031">
        <w:rPr>
          <w:rStyle w:val="Emphasis"/>
        </w:rPr>
        <w:t>power</w:t>
      </w:r>
      <w:r w:rsidRPr="00361031">
        <w:rPr>
          <w:sz w:val="16"/>
        </w:rPr>
        <w:t>.</w:t>
      </w:r>
    </w:p>
    <w:p w14:paraId="4857543A" w14:textId="77777777" w:rsidR="00BC452F" w:rsidRPr="00361031" w:rsidRDefault="00BC452F" w:rsidP="00BC452F">
      <w:pPr>
        <w:rPr>
          <w:rStyle w:val="StyleUnderline"/>
        </w:rPr>
      </w:pPr>
      <w:r w:rsidRPr="00361031">
        <w:rPr>
          <w:rStyle w:val="StyleUnderline"/>
        </w:rPr>
        <w:t>Some humanist scholars have adopted the ideas of</w:t>
      </w:r>
      <w:r w:rsidRPr="00361031">
        <w:rPr>
          <w:sz w:val="16"/>
        </w:rPr>
        <w:t xml:space="preserve"> Jacques </w:t>
      </w:r>
      <w:r w:rsidRPr="00361031">
        <w:rPr>
          <w:rStyle w:val="Emphasis"/>
          <w:highlight w:val="green"/>
        </w:rPr>
        <w:t>Lacan</w:t>
      </w:r>
      <w:r w:rsidRPr="00361031">
        <w:rPr>
          <w:sz w:val="16"/>
        </w:rPr>
        <w:t xml:space="preserve">, a French psychoanalyst </w:t>
      </w:r>
      <w:r w:rsidRPr="00361031">
        <w:rPr>
          <w:rStyle w:val="StyleUnderline"/>
        </w:rPr>
        <w:t xml:space="preserve">who </w:t>
      </w:r>
      <w:r w:rsidRPr="00361031">
        <w:rPr>
          <w:rStyle w:val="StyleUnderline"/>
          <w:highlight w:val="green"/>
        </w:rPr>
        <w:t>created his own</w:t>
      </w:r>
      <w:r w:rsidRPr="00361031">
        <w:rPr>
          <w:rStyle w:val="StyleUnderline"/>
        </w:rPr>
        <w:t xml:space="preserve"> movement and whose </w:t>
      </w:r>
      <w:r w:rsidRPr="00361031">
        <w:rPr>
          <w:rStyle w:val="Emphasis"/>
          <w:highlight w:val="green"/>
        </w:rPr>
        <w:t xml:space="preserve">eccentric </w:t>
      </w:r>
      <w:r w:rsidRPr="00361031">
        <w:rPr>
          <w:rStyle w:val="Emphasis"/>
        </w:rPr>
        <w:t xml:space="preserve">clinical </w:t>
      </w:r>
      <w:r w:rsidRPr="00361031">
        <w:rPr>
          <w:rStyle w:val="Emphasis"/>
          <w:highlight w:val="green"/>
        </w:rPr>
        <w:t>practice</w:t>
      </w:r>
      <w:r w:rsidRPr="00361031">
        <w:rPr>
          <w:sz w:val="16"/>
        </w:rPr>
        <w:t xml:space="preserve"> </w:t>
      </w:r>
      <w:r w:rsidRPr="00361031">
        <w:rPr>
          <w:rStyle w:val="StyleUnderline"/>
          <w:highlight w:val="green"/>
        </w:rPr>
        <w:t>resembled</w:t>
      </w:r>
      <w:r w:rsidRPr="00361031">
        <w:rPr>
          <w:rStyle w:val="StyleUnderline"/>
        </w:rPr>
        <w:t xml:space="preserve"> that of </w:t>
      </w:r>
      <w:r w:rsidRPr="00361031">
        <w:rPr>
          <w:rStyle w:val="StyleUnderline"/>
          <w:highlight w:val="green"/>
        </w:rPr>
        <w:t xml:space="preserve">a </w:t>
      </w:r>
      <w:r w:rsidRPr="00361031">
        <w:rPr>
          <w:rStyle w:val="Emphasis"/>
          <w:highlight w:val="green"/>
        </w:rPr>
        <w:t>cult leader</w:t>
      </w:r>
      <w:r w:rsidRPr="00361031">
        <w:rPr>
          <w:rStyle w:val="StyleUnderline"/>
        </w:rPr>
        <w:t>.</w:t>
      </w:r>
      <w:r w:rsidRPr="00361031">
        <w:rPr>
          <w:sz w:val="16"/>
        </w:rPr>
        <w:t xml:space="preserve">53 Moreover, </w:t>
      </w:r>
      <w:r w:rsidRPr="00361031">
        <w:rPr>
          <w:rStyle w:val="StyleUnderline"/>
        </w:rPr>
        <w:t xml:space="preserve">recruitment of </w:t>
      </w:r>
      <w:r w:rsidRPr="00361031">
        <w:rPr>
          <w:rStyle w:val="Emphasis"/>
        </w:rPr>
        <w:t>professionals</w:t>
      </w:r>
      <w:r w:rsidRPr="00361031">
        <w:rPr>
          <w:rStyle w:val="StyleUnderline"/>
        </w:rPr>
        <w:t xml:space="preserve"> and </w:t>
      </w:r>
      <w:r w:rsidRPr="00361031">
        <w:rPr>
          <w:rStyle w:val="Emphasis"/>
        </w:rPr>
        <w:t>academics</w:t>
      </w:r>
      <w:r w:rsidRPr="00361031">
        <w:rPr>
          <w:sz w:val="16"/>
        </w:rPr>
        <w:t xml:space="preserve"> </w:t>
      </w:r>
      <w:r w:rsidRPr="00361031">
        <w:rPr>
          <w:rStyle w:val="StyleUnderline"/>
        </w:rPr>
        <w:t xml:space="preserve">with </w:t>
      </w:r>
      <w:r w:rsidRPr="00361031">
        <w:rPr>
          <w:rStyle w:val="Emphasis"/>
          <w:highlight w:val="green"/>
        </w:rPr>
        <w:t>no training in science</w:t>
      </w:r>
      <w:r w:rsidRPr="00361031">
        <w:rPr>
          <w:rStyle w:val="StyleUnderline"/>
        </w:rPr>
        <w:t xml:space="preserve"> could lead to an increasing </w:t>
      </w:r>
      <w:r w:rsidRPr="00361031">
        <w:rPr>
          <w:rStyle w:val="Emphasis"/>
        </w:rPr>
        <w:t>isolation of the discipline</w:t>
      </w:r>
      <w:r w:rsidRPr="00361031">
        <w:rPr>
          <w:sz w:val="16"/>
        </w:rPr>
        <w:t xml:space="preserve">. </w:t>
      </w:r>
      <w:r w:rsidRPr="00361031">
        <w:rPr>
          <w:rStyle w:val="StyleUnderline"/>
        </w:rPr>
        <w:t xml:space="preserve">While only a few contemporary psychoanalysts have embraced postmodernism, the humanities have made use of psychoanalytical </w:t>
      </w:r>
      <w:r w:rsidRPr="00361031">
        <w:rPr>
          <w:rStyle w:val="Emphasis"/>
        </w:rPr>
        <w:t>concepts</w:t>
      </w:r>
      <w:r w:rsidRPr="00361031">
        <w:rPr>
          <w:rStyle w:val="StyleUnderline"/>
        </w:rPr>
        <w:t xml:space="preserve"> for their own </w:t>
      </w:r>
      <w:r w:rsidRPr="00361031">
        <w:rPr>
          <w:rStyle w:val="Emphasis"/>
        </w:rPr>
        <w:t>purposes</w:t>
      </w:r>
      <w:r w:rsidRPr="00361031">
        <w:rPr>
          <w:rStyle w:val="StyleUnderline"/>
        </w:rPr>
        <w:t xml:space="preserve"> as a way of understanding </w:t>
      </w:r>
      <w:r w:rsidRPr="00361031">
        <w:rPr>
          <w:rStyle w:val="Emphasis"/>
        </w:rPr>
        <w:t>literature</w:t>
      </w:r>
      <w:r w:rsidRPr="00361031">
        <w:rPr>
          <w:rStyle w:val="StyleUnderline"/>
        </w:rPr>
        <w:t xml:space="preserve"> and </w:t>
      </w:r>
      <w:r w:rsidRPr="00361031">
        <w:rPr>
          <w:rStyle w:val="Emphasis"/>
        </w:rPr>
        <w:t>history</w:t>
      </w:r>
      <w:r w:rsidRPr="00361031">
        <w:rPr>
          <w:rStyle w:val="StyleUnderline"/>
        </w:rPr>
        <w:t>.</w:t>
      </w:r>
    </w:p>
    <w:p w14:paraId="150889D0" w14:textId="331A034D" w:rsidR="00BC452F" w:rsidRPr="00361031" w:rsidRDefault="00BC452F" w:rsidP="00BC452F">
      <w:pPr>
        <w:pStyle w:val="Heading4"/>
        <w:rPr>
          <w:rFonts w:eastAsia="Calibri"/>
        </w:rPr>
      </w:pPr>
      <w:r>
        <w:rPr>
          <w:rFonts w:eastAsia="Calibri"/>
        </w:rPr>
        <w:t>6</w:t>
      </w:r>
      <w:r w:rsidRPr="00361031">
        <w:rPr>
          <w:rFonts w:eastAsia="Calibri"/>
        </w:rPr>
        <w:t xml:space="preserve">] Death drive </w:t>
      </w:r>
      <w:r w:rsidRPr="00361031">
        <w:rPr>
          <w:rFonts w:eastAsia="Calibri"/>
          <w:u w:val="single"/>
        </w:rPr>
        <w:t>false</w:t>
      </w:r>
      <w:r w:rsidRPr="00361031">
        <w:rPr>
          <w:rFonts w:eastAsia="Calibri"/>
        </w:rPr>
        <w:t>.</w:t>
      </w:r>
    </w:p>
    <w:p w14:paraId="039B9B33" w14:textId="77777777" w:rsidR="00BC452F" w:rsidRPr="00361031" w:rsidRDefault="00BC452F" w:rsidP="00BC452F">
      <w:r w:rsidRPr="00361031">
        <w:rPr>
          <w:rStyle w:val="Style13ptBold"/>
        </w:rPr>
        <w:t>Holowchak 12</w:t>
      </w:r>
      <w:r w:rsidRPr="00361031">
        <w:t>, M. Andrew. "When Freud (Almost) Met Chaplin: The Science behind Freud's “Especially Simple, Transparent Case”." Perspectives on Science 20.1 (2012): 44-74. (Philosophy Professor at Rider University)//Elmer</w:t>
      </w:r>
    </w:p>
    <w:p w14:paraId="039DB492" w14:textId="77777777" w:rsidR="00BC452F" w:rsidRPr="00361031" w:rsidRDefault="00BC452F" w:rsidP="00BC452F">
      <w:pPr>
        <w:suppressAutoHyphens/>
        <w:rPr>
          <w:rFonts w:eastAsia="Droid Sans Fallback" w:cstheme="minorHAnsi"/>
          <w:color w:val="00000A"/>
          <w:sz w:val="16"/>
          <w:szCs w:val="24"/>
          <w:shd w:val="clear" w:color="auto" w:fill="00FF00"/>
        </w:rPr>
      </w:pPr>
      <w:r w:rsidRPr="00361031">
        <w:rPr>
          <w:rFonts w:eastAsia="Droid Sans Fallback" w:cstheme="minorHAnsi"/>
          <w:color w:val="00000A"/>
          <w:szCs w:val="24"/>
          <w:u w:val="single"/>
        </w:rPr>
        <w:t>The problem is</w:t>
      </w:r>
      <w:r w:rsidRPr="00361031">
        <w:rPr>
          <w:rFonts w:eastAsia="Droid Sans Fallback" w:cstheme="minorHAnsi"/>
          <w:color w:val="00000A"/>
          <w:sz w:val="16"/>
          <w:szCs w:val="24"/>
        </w:rPr>
        <w:t xml:space="preserve"> that </w:t>
      </w:r>
      <w:r w:rsidRPr="00361031">
        <w:rPr>
          <w:rFonts w:eastAsia="Droid Sans Fallback" w:cstheme="minorHAnsi"/>
          <w:color w:val="00000A"/>
          <w:szCs w:val="24"/>
          <w:u w:val="single"/>
        </w:rPr>
        <w:t>psychoanalytic concepts</w:t>
      </w:r>
      <w:r w:rsidRPr="00361031">
        <w:rPr>
          <w:rFonts w:eastAsia="Droid Sans Fallback" w:cstheme="minorHAnsi"/>
          <w:color w:val="00000A"/>
          <w:sz w:val="16"/>
          <w:szCs w:val="24"/>
        </w:rPr>
        <w:t xml:space="preserve"> (e.g., "super-ego," "Oedipus complex," </w:t>
      </w:r>
      <w:r w:rsidRPr="00361031">
        <w:rPr>
          <w:rFonts w:eastAsia="Droid Sans Fallback" w:cstheme="minorHAnsi"/>
          <w:color w:val="00000A"/>
          <w:szCs w:val="24"/>
          <w:u w:val="single"/>
        </w:rPr>
        <w:t>and "</w:t>
      </w:r>
      <w:r w:rsidRPr="00361031">
        <w:rPr>
          <w:rFonts w:eastAsia="Droid Sans Fallback" w:cstheme="minorHAnsi"/>
          <w:color w:val="00000A"/>
          <w:szCs w:val="24"/>
          <w:u w:val="single"/>
          <w:shd w:val="clear" w:color="auto" w:fill="00FF00"/>
        </w:rPr>
        <w:t>death drive</w:t>
      </w:r>
      <w:r w:rsidRPr="00361031">
        <w:rPr>
          <w:rFonts w:eastAsia="Droid Sans Fallback" w:cstheme="minorHAnsi"/>
          <w:color w:val="00000A"/>
          <w:szCs w:val="24"/>
          <w:u w:val="single"/>
        </w:rPr>
        <w:t>"</w:t>
      </w:r>
      <w:r w:rsidRPr="00361031">
        <w:rPr>
          <w:rFonts w:eastAsia="Droid Sans Fallback" w:cstheme="minorHAnsi"/>
          <w:color w:val="00000A"/>
          <w:sz w:val="16"/>
          <w:szCs w:val="24"/>
        </w:rPr>
        <w:t xml:space="preserve">30 ), unlike them of say physics ("electron," [End Page 67] "muon," and "quark"), </w:t>
      </w:r>
      <w:r w:rsidRPr="00361031">
        <w:rPr>
          <w:rFonts w:eastAsia="Droid Sans Fallback" w:cstheme="minorHAnsi"/>
          <w:color w:val="00000A"/>
          <w:szCs w:val="24"/>
          <w:u w:val="single"/>
        </w:rPr>
        <w:t>are logical constructs that have</w:t>
      </w:r>
      <w:r w:rsidRPr="00361031">
        <w:rPr>
          <w:rFonts w:eastAsia="Droid Sans Fallback" w:cstheme="minorHAnsi"/>
          <w:b/>
          <w:bCs/>
          <w:color w:val="00000A"/>
          <w:szCs w:val="24"/>
          <w:u w:val="single"/>
          <w:shd w:val="clear" w:color="auto" w:fill="00FF00"/>
        </w:rPr>
        <w:t xml:space="preserve"> not </w:t>
      </w:r>
      <w:r w:rsidRPr="00361031">
        <w:rPr>
          <w:rFonts w:eastAsia="Droid Sans Fallback" w:cstheme="minorHAnsi"/>
          <w:color w:val="00000A"/>
          <w:szCs w:val="24"/>
          <w:u w:val="single"/>
        </w:rPr>
        <w:t>been</w:t>
      </w:r>
      <w:r w:rsidRPr="00361031">
        <w:rPr>
          <w:rFonts w:eastAsia="Droid Sans Fallback" w:cstheme="minorHAnsi"/>
          <w:b/>
          <w:bCs/>
          <w:color w:val="00000A"/>
          <w:szCs w:val="24"/>
          <w:u w:val="single"/>
          <w:shd w:val="clear" w:color="auto" w:fill="00FF00"/>
        </w:rPr>
        <w:t xml:space="preserve"> corroborated </w:t>
      </w:r>
      <w:r w:rsidRPr="00361031">
        <w:rPr>
          <w:rFonts w:eastAsia="Droid Sans Fallback" w:cstheme="minorHAnsi"/>
          <w:color w:val="00000A"/>
          <w:szCs w:val="24"/>
          <w:u w:val="single"/>
        </w:rPr>
        <w:t xml:space="preserve">by precise observations </w:t>
      </w:r>
      <w:r w:rsidRPr="00361031">
        <w:rPr>
          <w:rFonts w:eastAsia="Droid Sans Fallback" w:cstheme="minorHAnsi"/>
          <w:b/>
          <w:bCs/>
          <w:color w:val="00000A"/>
          <w:szCs w:val="24"/>
          <w:u w:val="single"/>
          <w:shd w:val="clear" w:color="auto" w:fill="00FF00"/>
        </w:rPr>
        <w:t>and</w:t>
      </w:r>
      <w:r w:rsidRPr="00361031">
        <w:rPr>
          <w:rFonts w:eastAsia="Droid Sans Fallback" w:cstheme="minorHAnsi"/>
          <w:b/>
          <w:bCs/>
          <w:color w:val="00000A"/>
          <w:sz w:val="16"/>
          <w:szCs w:val="24"/>
          <w:shd w:val="clear" w:color="auto" w:fill="00FF00"/>
        </w:rPr>
        <w:t xml:space="preserve"> </w:t>
      </w:r>
      <w:r w:rsidRPr="00361031">
        <w:rPr>
          <w:rFonts w:eastAsia="Droid Sans Fallback" w:cstheme="minorHAnsi"/>
          <w:b/>
          <w:bCs/>
          <w:iCs/>
          <w:color w:val="00000A"/>
          <w:szCs w:val="24"/>
          <w:u w:val="single"/>
          <w:shd w:val="clear" w:color="auto" w:fill="00FF00"/>
        </w:rPr>
        <w:t xml:space="preserve">replicable </w:t>
      </w:r>
      <w:r w:rsidRPr="00361031">
        <w:rPr>
          <w:rFonts w:eastAsia="Droid Sans Fallback" w:cstheme="minorHAnsi"/>
          <w:color w:val="00000A"/>
          <w:szCs w:val="24"/>
          <w:u w:val="single"/>
        </w:rPr>
        <w:t>tests</w:t>
      </w:r>
      <w:r w:rsidRPr="00361031">
        <w:rPr>
          <w:rFonts w:eastAsia="Droid Sans Fallback" w:cstheme="minorHAnsi"/>
          <w:color w:val="00000A"/>
          <w:sz w:val="16"/>
          <w:szCs w:val="24"/>
        </w:rPr>
        <w:t xml:space="preserve">. Hence Freud's logical constructs as proto-concepts are not even adequate as working hypotheses. As early as 1934, J. F. Brown, who claimed he </w:t>
      </w:r>
      <w:r w:rsidRPr="00361031">
        <w:rPr>
          <w:sz w:val="16"/>
        </w:rPr>
        <w:t>was in sympathy with Freud's new science, urged, "But, and here almost all critics of psychoanalysis are in agreement,</w:t>
      </w:r>
      <w:r w:rsidRPr="00361031">
        <w:rPr>
          <w:rFonts w:eastAsia="Droid Sans Fallback" w:cstheme="minorHAnsi"/>
          <w:color w:val="00000A"/>
          <w:szCs w:val="24"/>
          <w:u w:val="single"/>
        </w:rPr>
        <w:t xml:space="preserve"> the theory has</w:t>
      </w:r>
      <w:r w:rsidRPr="00361031">
        <w:rPr>
          <w:rFonts w:eastAsia="Droid Sans Fallback" w:cstheme="minorHAnsi"/>
          <w:b/>
          <w:bCs/>
          <w:color w:val="00000A"/>
          <w:szCs w:val="24"/>
          <w:u w:val="single"/>
          <w:shd w:val="clear" w:color="auto" w:fill="00FF00"/>
        </w:rPr>
        <w:t xml:space="preserve"> never </w:t>
      </w:r>
      <w:r w:rsidRPr="00361031">
        <w:rPr>
          <w:rFonts w:eastAsia="Droid Sans Fallback" w:cstheme="minorHAnsi"/>
          <w:color w:val="00000A"/>
          <w:szCs w:val="24"/>
          <w:u w:val="single"/>
        </w:rPr>
        <w:t>been</w:t>
      </w:r>
      <w:r w:rsidRPr="00361031">
        <w:rPr>
          <w:rFonts w:eastAsia="Droid Sans Fallback" w:cstheme="minorHAnsi"/>
          <w:b/>
          <w:bCs/>
          <w:color w:val="00000A"/>
          <w:szCs w:val="24"/>
          <w:u w:val="single"/>
          <w:shd w:val="clear" w:color="auto" w:fill="00FF00"/>
        </w:rPr>
        <w:t xml:space="preserve"> precise </w:t>
      </w:r>
      <w:r w:rsidRPr="00361031">
        <w:rPr>
          <w:rFonts w:eastAsia="Droid Sans Fallback" w:cstheme="minorHAnsi"/>
          <w:color w:val="00000A"/>
          <w:szCs w:val="24"/>
          <w:u w:val="single"/>
        </w:rPr>
        <w:t xml:space="preserve">enough to allow formulation of working hypotheses </w:t>
      </w:r>
      <w:r w:rsidRPr="00361031">
        <w:rPr>
          <w:sz w:val="16"/>
        </w:rPr>
        <w:t>for which adequate experimental situations could be found" (1933, p. 333). He went on to acknowledge, perhaps somewhat prophetically, given the amount of attention Freud gets today in philosophy of mind, "Freud's discoveries probably are the most striking and original contributions made to the science of mind</w:t>
      </w:r>
      <w:r w:rsidRPr="00361031">
        <w:rPr>
          <w:rFonts w:eastAsia="Droid Sans Fallback" w:cstheme="minorHAnsi"/>
          <w:color w:val="00000A"/>
          <w:sz w:val="16"/>
          <w:szCs w:val="24"/>
        </w:rPr>
        <w:t xml:space="preserve"> in our time." He added, in a manner that vitiates the compliment, that Freud is more prophet than scientist—more Bruno than Galileo (1933, p. 226). Freud was aware of that. His own view of the concepts of psychoanalysis is ambivalent. At times, he shows impatience and becomes intolerant of his critics. "Only in psychology [is obscurity not tolerated]; here the constitutional incapacity of men for scientific research comes into full view. It looks as though people did not expect from psychology progress in knowledge, but some other kind of satisfaction; every unsolved problem, every acknowledged uncertainty is turned into a ground of complaint against it" (1916–7, S.E., XXII: 6). At other times, </w:t>
      </w:r>
      <w:r w:rsidRPr="00361031">
        <w:rPr>
          <w:rFonts w:eastAsia="Droid Sans Fallback" w:cstheme="minorHAnsi"/>
          <w:color w:val="00000A"/>
          <w:szCs w:val="24"/>
          <w:u w:val="single"/>
        </w:rPr>
        <w:t>Freud seems to agree with his critics.</w:t>
      </w:r>
      <w:r w:rsidRPr="00361031">
        <w:rPr>
          <w:rFonts w:eastAsia="Droid Sans Fallback" w:cstheme="minorHAnsi"/>
          <w:color w:val="00000A"/>
          <w:sz w:val="16"/>
          <w:szCs w:val="24"/>
        </w:rPr>
        <w:t xml:space="preserve"> In "Autobiographical Study," when he mentions difficulties with "compulsion to repeat," </w:t>
      </w:r>
      <w:r w:rsidRPr="00361031">
        <w:rPr>
          <w:rFonts w:eastAsia="Droid Sans Fallback" w:cstheme="minorHAnsi"/>
          <w:color w:val="00000A"/>
          <w:szCs w:val="24"/>
          <w:u w:val="single"/>
        </w:rPr>
        <w:t>he adds</w:t>
      </w:r>
      <w:r w:rsidRPr="00361031">
        <w:rPr>
          <w:rFonts w:eastAsia="Droid Sans Fallback" w:cstheme="minorHAnsi"/>
          <w:color w:val="00000A"/>
          <w:sz w:val="16"/>
          <w:szCs w:val="24"/>
        </w:rPr>
        <w:t xml:space="preserve">: </w:t>
      </w:r>
      <w:r w:rsidRPr="00361031">
        <w:rPr>
          <w:rFonts w:eastAsia="Droid Sans Fallback" w:cstheme="minorHAnsi"/>
          <w:color w:val="00000A"/>
          <w:szCs w:val="24"/>
          <w:u w:val="single"/>
        </w:rPr>
        <w:t xml:space="preserve">Although it arose from a desire to fix some of the most important theoretical ideas of psycho-analysis, it goes far beyond psychoanalysis. I have repeatedly heard it </w:t>
      </w:r>
      <w:r w:rsidRPr="00361031">
        <w:rPr>
          <w:u w:val="single"/>
        </w:rPr>
        <w:t>said contemptuously that it is impossible to take a science seriously whose most general</w:t>
      </w:r>
      <w:r w:rsidRPr="00361031">
        <w:rPr>
          <w:rFonts w:eastAsia="Droid Sans Fallback" w:cstheme="minorHAnsi"/>
          <w:iCs/>
          <w:color w:val="00000A"/>
          <w:szCs w:val="24"/>
          <w:u w:val="single"/>
          <w:shd w:val="clear" w:color="auto" w:fill="00FF00"/>
        </w:rPr>
        <w:t xml:space="preserve"> concepts are </w:t>
      </w:r>
      <w:r w:rsidRPr="00361031">
        <w:rPr>
          <w:u w:val="single"/>
        </w:rPr>
        <w:t>as</w:t>
      </w:r>
      <w:r w:rsidRPr="00361031">
        <w:rPr>
          <w:rFonts w:eastAsia="Droid Sans Fallback" w:cstheme="minorHAnsi"/>
          <w:iCs/>
          <w:color w:val="00000A"/>
          <w:szCs w:val="24"/>
          <w:u w:val="single"/>
          <w:shd w:val="clear" w:color="auto" w:fill="00FF00"/>
        </w:rPr>
        <w:t xml:space="preserve"> lacking in precision </w:t>
      </w:r>
      <w:r w:rsidRPr="00361031">
        <w:rPr>
          <w:u w:val="single"/>
        </w:rPr>
        <w:t>as those of libido and of drive in psychoanalysis</w:t>
      </w:r>
      <w:r w:rsidRPr="00361031">
        <w:rPr>
          <w:sz w:val="16"/>
        </w:rPr>
        <w:t xml:space="preserve">. (1925, S.E., XX: 57) In "Why War?," Freud writes to </w:t>
      </w:r>
      <w:r w:rsidRPr="00361031">
        <w:rPr>
          <w:rFonts w:eastAsia="Droid Sans Fallback" w:cstheme="minorHAnsi"/>
          <w:color w:val="00000A"/>
          <w:sz w:val="16"/>
          <w:szCs w:val="24"/>
        </w:rPr>
        <w:t xml:space="preserve">Einstein in a manner to explain his ambivalence: "It may perhaps seem to you [Einstein] as though our theories are a kind of mythology and, in the present case, not even an agreeable one. But does not every science come in the end to a kind of mythology like this?" (1933, S.E., XXII: 211) In sum, </w:t>
      </w:r>
      <w:r w:rsidRPr="00361031">
        <w:rPr>
          <w:rFonts w:eastAsia="Droid Sans Fallback" w:cstheme="minorHAnsi"/>
          <w:color w:val="00000A"/>
          <w:szCs w:val="24"/>
          <w:u w:val="single"/>
        </w:rPr>
        <w:t>the bedrock</w:t>
      </w:r>
      <w:r w:rsidRPr="00361031">
        <w:rPr>
          <w:rFonts w:eastAsia="Droid Sans Fallback" w:cstheme="minorHAnsi"/>
          <w:color w:val="00000A"/>
          <w:szCs w:val="24"/>
          <w:u w:val="single"/>
          <w:shd w:val="clear" w:color="auto" w:fill="00FF00"/>
        </w:rPr>
        <w:t xml:space="preserve"> concepts </w:t>
      </w:r>
      <w:r w:rsidRPr="00361031">
        <w:rPr>
          <w:rFonts w:eastAsia="Droid Sans Fallback" w:cstheme="minorHAnsi"/>
          <w:color w:val="00000A"/>
          <w:szCs w:val="24"/>
          <w:u w:val="single"/>
        </w:rPr>
        <w:t>of Freudian psychoanalysis are conceptually</w:t>
      </w:r>
      <w:r w:rsidRPr="00361031">
        <w:rPr>
          <w:rFonts w:eastAsia="Droid Sans Fallback" w:cstheme="minorHAnsi"/>
          <w:b/>
          <w:bCs/>
          <w:color w:val="00000A"/>
          <w:szCs w:val="24"/>
          <w:u w:val="single"/>
          <w:shd w:val="clear" w:color="auto" w:fill="00FF00"/>
        </w:rPr>
        <w:t xml:space="preserve"> indeterminate</w:t>
      </w:r>
      <w:r w:rsidRPr="00361031">
        <w:rPr>
          <w:rFonts w:eastAsia="Droid Sans Fallback" w:cstheme="minorHAnsi"/>
          <w:color w:val="00000A"/>
          <w:sz w:val="16"/>
          <w:szCs w:val="24"/>
        </w:rPr>
        <w:t xml:space="preserve">. That means that the fundamental principles of Freudian psychoanalysis are conceptually indeterminate and, </w:t>
      </w:r>
      <w:r w:rsidRPr="00361031">
        <w:rPr>
          <w:rFonts w:eastAsia="Droid Sans Fallback" w:cstheme="minorHAnsi"/>
          <w:color w:val="00000A"/>
          <w:szCs w:val="24"/>
          <w:u w:val="single"/>
        </w:rPr>
        <w:t>thus,</w:t>
      </w:r>
      <w:r w:rsidRPr="00361031">
        <w:rPr>
          <w:rFonts w:eastAsia="Droid Sans Fallback" w:cstheme="minorHAnsi"/>
          <w:b/>
          <w:bCs/>
          <w:color w:val="00000A"/>
          <w:sz w:val="16"/>
          <w:szCs w:val="24"/>
          <w:shd w:val="clear" w:color="auto" w:fill="00FF00"/>
        </w:rPr>
        <w:t xml:space="preserve"> </w:t>
      </w:r>
      <w:r w:rsidRPr="00361031">
        <w:rPr>
          <w:rFonts w:eastAsia="Droid Sans Fallback" w:cstheme="minorHAnsi"/>
          <w:b/>
          <w:bCs/>
          <w:iCs/>
          <w:color w:val="00000A"/>
          <w:szCs w:val="24"/>
          <w:u w:val="single"/>
          <w:shd w:val="clear" w:color="auto" w:fill="00FF00"/>
        </w:rPr>
        <w:t>obscure or meaningless</w:t>
      </w:r>
      <w:r w:rsidRPr="00361031">
        <w:rPr>
          <w:rFonts w:eastAsia="Droid Sans Fallback" w:cstheme="minorHAnsi"/>
          <w:color w:val="00000A"/>
          <w:sz w:val="16"/>
          <w:szCs w:val="24"/>
        </w:rPr>
        <w:t>. Unfortunately, as we have seen, Freud was evasive when it [End Page 68] came to the question of the status of the bedrock concepts of psychoanalysis and even said that psychoanalysis, with the exception of "repression" and "</w:t>
      </w:r>
      <w:r w:rsidRPr="00361031">
        <w:rPr>
          <w:sz w:val="16"/>
        </w:rPr>
        <w:t>unconscious," could do just as well without them31 (1914, S.E., XIV: 16; 1925, S.E., XX: 32–3). Without referents to the concepts he employs so significantly, Freud is writing gobbledygook. A related difficulty is conceptual change. Freud, as a scientist, was committed to conceptual flexibility, insofar as his postulates were avowedly data-driven. Nonetheless, many of the conceptual changes he made—e.g., his rejection of his Seduction theory and his adoption of the death drive and structural model—were</w:t>
      </w:r>
      <w:r w:rsidRPr="00361031">
        <w:rPr>
          <w:rFonts w:eastAsia="Droid Sans Fallback" w:cstheme="minorHAnsi"/>
          <w:color w:val="00000A"/>
          <w:szCs w:val="24"/>
          <w:u w:val="single"/>
        </w:rPr>
        <w:t xml:space="preserve"> prompted more by theoretical difficulties than they were driven by observational data.</w:t>
      </w:r>
      <w:r w:rsidRPr="00361031">
        <w:rPr>
          <w:rFonts w:eastAsia="Droid Sans Fallback" w:cstheme="minorHAnsi"/>
          <w:color w:val="00000A"/>
          <w:sz w:val="16"/>
          <w:szCs w:val="24"/>
        </w:rPr>
        <w:t xml:space="preserve"> In </w:t>
      </w:r>
      <w:r w:rsidRPr="00361031">
        <w:rPr>
          <w:sz w:val="16"/>
        </w:rPr>
        <w:t>addition, Freud surrounded himself with lackeys, albeit intelligent lackeys, that allowed him, as founder of psychoanalysis, the privilege of being final arbiter on issues of conceptual change within psychoanalysis.32</w:t>
      </w:r>
    </w:p>
    <w:p w14:paraId="3E27EA30" w14:textId="77777777" w:rsidR="00C05BC6" w:rsidRPr="00C05BC6" w:rsidRDefault="00C05BC6" w:rsidP="00B55AD5">
      <w:pPr>
        <w:rPr>
          <w:sz w:val="16"/>
        </w:rPr>
      </w:pPr>
    </w:p>
    <w:sectPr w:rsidR="00C05BC6" w:rsidRPr="00C05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Droid Sans Fallback">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3C1578"/>
    <w:multiLevelType w:val="multilevel"/>
    <w:tmpl w:val="97C25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E465F8"/>
    <w:rsid w:val="000139A3"/>
    <w:rsid w:val="000C0526"/>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32F72"/>
    <w:rsid w:val="00A93661"/>
    <w:rsid w:val="00A95652"/>
    <w:rsid w:val="00AC0AB8"/>
    <w:rsid w:val="00B33C6D"/>
    <w:rsid w:val="00B4508F"/>
    <w:rsid w:val="00B55AD5"/>
    <w:rsid w:val="00B8057C"/>
    <w:rsid w:val="00BC452F"/>
    <w:rsid w:val="00BD6238"/>
    <w:rsid w:val="00BF593B"/>
    <w:rsid w:val="00BF773A"/>
    <w:rsid w:val="00BF7E81"/>
    <w:rsid w:val="00C05BC6"/>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465F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DA68B"/>
  <w15:chartTrackingRefBased/>
  <w15:docId w15:val="{7EEBF179-484D-49CC-B4D0-9010A934F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65F8"/>
    <w:rPr>
      <w:rFonts w:ascii="Calibri" w:hAnsi="Calibri" w:cs="Calibri"/>
    </w:rPr>
  </w:style>
  <w:style w:type="paragraph" w:styleId="Heading1">
    <w:name w:val="heading 1"/>
    <w:aliases w:val="Pocket"/>
    <w:basedOn w:val="Normal"/>
    <w:next w:val="Normal"/>
    <w:link w:val="Heading1Char"/>
    <w:qFormat/>
    <w:rsid w:val="00E465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65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65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465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65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5F8"/>
  </w:style>
  <w:style w:type="character" w:customStyle="1" w:styleId="Heading1Char">
    <w:name w:val="Heading 1 Char"/>
    <w:aliases w:val="Pocket Char"/>
    <w:basedOn w:val="DefaultParagraphFont"/>
    <w:link w:val="Heading1"/>
    <w:rsid w:val="00E465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65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65F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465F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7"/>
    <w:qFormat/>
    <w:rsid w:val="00E465F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E465F8"/>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E465F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465F8"/>
    <w:rPr>
      <w:color w:val="auto"/>
      <w:u w:val="none"/>
    </w:rPr>
  </w:style>
  <w:style w:type="character" w:styleId="FollowedHyperlink">
    <w:name w:val="FollowedHyperlink"/>
    <w:basedOn w:val="DefaultParagraphFont"/>
    <w:uiPriority w:val="99"/>
    <w:semiHidden/>
    <w:unhideWhenUsed/>
    <w:rsid w:val="00E465F8"/>
    <w:rPr>
      <w:color w:val="auto"/>
      <w:u w:val="none"/>
    </w:rPr>
  </w:style>
  <w:style w:type="character" w:styleId="UnresolvedMention">
    <w:name w:val="Unresolved Mention"/>
    <w:basedOn w:val="DefaultParagraphFont"/>
    <w:uiPriority w:val="99"/>
    <w:semiHidden/>
    <w:unhideWhenUsed/>
    <w:rsid w:val="00E465F8"/>
    <w:rPr>
      <w:color w:val="605E5C"/>
      <w:shd w:val="clear" w:color="auto" w:fill="E1DFDD"/>
    </w:rPr>
  </w:style>
  <w:style w:type="paragraph" w:customStyle="1" w:styleId="textbold">
    <w:name w:val="text bold"/>
    <w:basedOn w:val="Normal"/>
    <w:link w:val="Emphasis"/>
    <w:autoRedefine/>
    <w:uiPriority w:val="7"/>
    <w:qFormat/>
    <w:rsid w:val="00E465F8"/>
    <w:pPr>
      <w:ind w:left="720"/>
      <w:jc w:val="both"/>
    </w:pPr>
    <w:rPr>
      <w:b/>
      <w:iCs/>
      <w:u w:val="single"/>
    </w:rPr>
  </w:style>
  <w:style w:type="paragraph" w:styleId="ListParagraph">
    <w:name w:val="List Paragraph"/>
    <w:aliases w:val="6 font"/>
    <w:basedOn w:val="Normal"/>
    <w:uiPriority w:val="99"/>
    <w:unhideWhenUsed/>
    <w:qFormat/>
    <w:rsid w:val="00E465F8"/>
    <w:pPr>
      <w:ind w:left="720"/>
      <w:contextualSpacing/>
    </w:pPr>
  </w:style>
  <w:style w:type="paragraph" w:customStyle="1" w:styleId="Emphasis1">
    <w:name w:val="Emphasis1"/>
    <w:basedOn w:val="Normal"/>
    <w:autoRedefine/>
    <w:uiPriority w:val="7"/>
    <w:qFormat/>
    <w:rsid w:val="00E465F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E465F8"/>
    <w:pPr>
      <w:spacing w:before="100" w:beforeAutospacing="1" w:after="100" w:afterAutospacing="1"/>
    </w:pPr>
    <w:rPr>
      <w:rFonts w:ascii="Times New Roman" w:eastAsia="Times New Roman" w:hAnsi="Times New Roman" w:cs="Times New Roman"/>
      <w:szCs w:val="24"/>
    </w:rPr>
  </w:style>
  <w:style w:type="paragraph" w:customStyle="1" w:styleId="Analytics">
    <w:name w:val="Analytics"/>
    <w:link w:val="AnalyticsChar"/>
    <w:uiPriority w:val="4"/>
    <w:qFormat/>
    <w:rsid w:val="00E465F8"/>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465F8"/>
    <w:rPr>
      <w:rFonts w:ascii="Calibri" w:eastAsiaTheme="majorEastAsia" w:hAnsi="Calibri" w:cstheme="majorBidi"/>
      <w:b/>
      <w:iCs/>
      <w:sz w:val="26"/>
      <w:szCs w:val="28"/>
    </w:rPr>
  </w:style>
  <w:style w:type="character" w:customStyle="1" w:styleId="apple-style-span">
    <w:name w:val="apple-style-span"/>
    <w:rsid w:val="00E465F8"/>
  </w:style>
  <w:style w:type="paragraph" w:customStyle="1" w:styleId="Analytic">
    <w:name w:val="Analytic"/>
    <w:basedOn w:val="Heading4"/>
    <w:link w:val="AnalyticChar"/>
    <w:qFormat/>
    <w:rsid w:val="00E465F8"/>
  </w:style>
  <w:style w:type="character" w:customStyle="1" w:styleId="AnalyticChar">
    <w:name w:val="Analytic Char"/>
    <w:basedOn w:val="DefaultParagraphFont"/>
    <w:link w:val="Analytic"/>
    <w:rsid w:val="00E465F8"/>
    <w:rPr>
      <w:rFonts w:ascii="Calibri" w:eastAsiaTheme="majorEastAsia" w:hAnsi="Calibri" w:cstheme="majorBidi"/>
      <w:b/>
      <w:iCs/>
      <w:sz w:val="26"/>
    </w:rPr>
  </w:style>
  <w:style w:type="paragraph" w:customStyle="1" w:styleId="Emphasize">
    <w:name w:val="Emphasize"/>
    <w:basedOn w:val="Normal"/>
    <w:uiPriority w:val="7"/>
    <w:qFormat/>
    <w:rsid w:val="00E465F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E465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65F8"/>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E465F8"/>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465F8"/>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E465F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465F8"/>
    <w:pPr>
      <w:widowControl w:val="0"/>
      <w:suppressAutoHyphens/>
      <w:spacing w:after="200" w:line="256" w:lineRule="auto"/>
      <w:contextualSpacing/>
    </w:pPr>
    <w:rPr>
      <w:rFonts w:asciiTheme="minorHAnsi" w:hAnsiTheme="minorHAnsi"/>
      <w:u w:val="single"/>
    </w:rPr>
  </w:style>
  <w:style w:type="character" w:customStyle="1" w:styleId="underline">
    <w:name w:val="underline"/>
    <w:qFormat/>
    <w:rsid w:val="00E465F8"/>
    <w:rPr>
      <w:u w:val="single"/>
    </w:rPr>
  </w:style>
  <w:style w:type="paragraph" w:customStyle="1" w:styleId="messagelistitem-zz7v6g">
    <w:name w:val="messagelistitem-zz7v6g"/>
    <w:basedOn w:val="Normal"/>
    <w:rsid w:val="00E465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asa.gov/nesc/academy/ruthan-lewis-bio"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5" Type="http://schemas.openxmlformats.org/officeDocument/2006/relationships/webSettings" Target="webSettings.xml"/><Relationship Id="rId15" Type="http://schemas.openxmlformats.org/officeDocument/2006/relationships/hyperlink" Target="https://www.lbsbaltimore.com/about-us/history/" TargetMode="External"/><Relationship Id="rId10" Type="http://schemas.openxmlformats.org/officeDocument/2006/relationships/hyperlink" Target="https://www.nasa.gov/feature/nasa-outlines-lunar-surface-sustainability-concept"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archive.is/VKac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25</Pages>
  <Words>22825</Words>
  <Characters>130107</Characters>
  <Application>Microsoft Office Word</Application>
  <DocSecurity>0</DocSecurity>
  <Lines>1084</Lines>
  <Paragraphs>305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1AC: FW</vt:lpstr>
      <vt:lpstr>    1AC: Plan</vt:lpstr>
      <vt:lpstr>    1AC: Method</vt:lpstr>
    </vt:vector>
  </TitlesOfParts>
  <Company/>
  <LinksUpToDate>false</LinksUpToDate>
  <CharactersWithSpaces>152627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4</cp:revision>
  <dcterms:created xsi:type="dcterms:W3CDTF">2022-02-20T22:11:00Z</dcterms:created>
  <dcterms:modified xsi:type="dcterms:W3CDTF">2022-02-20T23:21:00Z</dcterms:modified>
</cp:coreProperties>
</file>