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1A349" w14:textId="77777777" w:rsidR="00E465F8" w:rsidRDefault="00E465F8" w:rsidP="00E465F8">
      <w:pPr>
        <w:pStyle w:val="Heading2"/>
      </w:pPr>
      <w:r>
        <w:t>1AC: FW</w:t>
      </w:r>
    </w:p>
    <w:p w14:paraId="60E1E9FB" w14:textId="77777777" w:rsidR="00E465F8" w:rsidRPr="003C2C68" w:rsidRDefault="00E465F8" w:rsidP="00E465F8">
      <w:pPr>
        <w:pStyle w:val="Heading4"/>
        <w:rPr>
          <w:u w:val="single"/>
        </w:rPr>
      </w:pPr>
      <w:r>
        <w:t xml:space="preserve">Moral realism must start by being </w:t>
      </w:r>
      <w:r w:rsidRPr="003C2C68">
        <w:rPr>
          <w:u w:val="single"/>
        </w:rPr>
        <w:t>mind-independent</w:t>
      </w:r>
      <w:r>
        <w:t xml:space="preserve"> –realism wouldn’t make sense if our moral laws were based on an agent’s cognitive thinking because then moral truths wouldn’t exist outside of the ways we cohere them. Thus, </w:t>
      </w:r>
      <w:r w:rsidRPr="003C2C68">
        <w:rPr>
          <w:u w:val="single"/>
        </w:rPr>
        <w:t>the meta-ethic is substantive moral naturalism.</w:t>
      </w:r>
    </w:p>
    <w:p w14:paraId="55DA2071" w14:textId="77777777" w:rsidR="00E465F8" w:rsidRPr="004D267B" w:rsidRDefault="00E465F8" w:rsidP="00E465F8">
      <w:pPr>
        <w:pStyle w:val="Heading4"/>
        <w:rPr>
          <w:rFonts w:cs="Calibri"/>
        </w:rPr>
      </w:pPr>
      <w:r>
        <w:t xml:space="preserve">That outweighs on moral disagreement – ethics are regressive in principle since controversy prevents acting on moral laws. Prefer naturalism since there is no philosophical controversy on the correlation between moral facts and natural facts. </w:t>
      </w:r>
      <w:r>
        <w:rPr>
          <w:rFonts w:cs="Calibri"/>
        </w:rPr>
        <w:t xml:space="preserve"> </w:t>
      </w:r>
      <w:r w:rsidRPr="004D267B">
        <w:rPr>
          <w:rFonts w:cs="Calibri"/>
        </w:rPr>
        <w:t xml:space="preserve">Pleasure is an intrinsic good. </w:t>
      </w:r>
    </w:p>
    <w:p w14:paraId="2C1B7C39" w14:textId="77777777" w:rsidR="00E465F8" w:rsidRDefault="00E465F8" w:rsidP="00E465F8">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xml:space="preserve">. </w:t>
      </w:r>
      <w:proofErr w:type="spellStart"/>
      <w:r>
        <w:t>PeteZ</w:t>
      </w:r>
      <w:proofErr w:type="spellEnd"/>
    </w:p>
    <w:p w14:paraId="35796323" w14:textId="77777777" w:rsidR="00E465F8" w:rsidRDefault="00E465F8" w:rsidP="00E465F8">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proofErr w:type="gramStart"/>
      <w:r w:rsidRPr="00E55813">
        <w:rPr>
          <w:rStyle w:val="StyleUnderline"/>
          <w:highlight w:val="green"/>
        </w:rPr>
        <w:t>valuable</w:t>
      </w:r>
      <w:proofErr w:type="gramEnd"/>
      <w:r w:rsidRPr="00E55813">
        <w:rPr>
          <w:rStyle w:val="StyleUnderline"/>
          <w:highlight w:val="green"/>
        </w:rPr>
        <w:t xml:space="preserve"> and pain is</w:t>
      </w:r>
      <w:r w:rsidRPr="004D267B">
        <w:rPr>
          <w:rStyle w:val="StyleUnderline"/>
        </w:rPr>
        <w:t xml:space="preserve"> intrinsically </w:t>
      </w:r>
      <w:proofErr w:type="spellStart"/>
      <w:r w:rsidRPr="00E55813">
        <w:rPr>
          <w:rStyle w:val="StyleUnderline"/>
          <w:highlight w:val="green"/>
        </w:rPr>
        <w:t>disvaluable</w:t>
      </w:r>
      <w:proofErr w:type="spellEnd"/>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0CDCF3AF" w14:textId="77777777" w:rsidR="00E465F8" w:rsidRDefault="00E465F8" w:rsidP="00E465F8">
      <w:pPr>
        <w:rPr>
          <w:sz w:val="16"/>
        </w:rPr>
      </w:pP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A65CDB">
        <w:rPr>
          <w:rStyle w:val="StyleUnderline"/>
        </w:rPr>
        <w:t>I might further inquire, however</w:t>
      </w:r>
      <w:r w:rsidRPr="004D267B">
        <w:rPr>
          <w:rStyle w:val="StyleUnderline"/>
        </w:rPr>
        <w:t>: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 xml:space="preserve">the pleasure of drinking it.” If </w:t>
      </w:r>
      <w:proofErr w:type="gramStart"/>
      <w:r w:rsidRPr="00E55813">
        <w:rPr>
          <w:rStyle w:val="StyleUnderline"/>
          <w:highlight w:val="green"/>
        </w:rPr>
        <w:t>I</w:t>
      </w:r>
      <w:proofErr w:type="gramEnd"/>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t>
      </w:r>
      <w:r w:rsidRPr="00A65CDB">
        <w:rPr>
          <w:rStyle w:val="Emphasis"/>
          <w:highlight w:val="green"/>
        </w:rPr>
        <w:t>what</w:t>
      </w:r>
      <w:r w:rsidRPr="004D267B">
        <w:rPr>
          <w:rStyle w:val="Emphasis"/>
        </w:rPr>
        <w:t xml:space="preserve"> </w:t>
      </w:r>
      <w:proofErr w:type="spellStart"/>
      <w:r w:rsidRPr="00A65CDB">
        <w:rPr>
          <w:rStyle w:val="Emphasis"/>
        </w:rPr>
        <w:t>her</w:t>
      </w:r>
      <w:r w:rsidRPr="00A65CDB">
        <w:rPr>
          <w:strike/>
          <w:sz w:val="16"/>
        </w:rPr>
        <w:t>is</w:t>
      </w:r>
      <w:proofErr w:type="spellEnd"/>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 xml:space="preserve">”4 Presumably, a similar story can be told in the case of pains, for if someone </w:t>
      </w:r>
      <w:proofErr w:type="gramStart"/>
      <w:r w:rsidRPr="004D267B">
        <w:rPr>
          <w:sz w:val="16"/>
        </w:rPr>
        <w:t>says</w:t>
      </w:r>
      <w:proofErr w:type="gramEnd"/>
      <w:r w:rsidRPr="004D267B">
        <w:rPr>
          <w:sz w:val="16"/>
        </w:rPr>
        <w:t xml:space="preserve"> “This is painful!” we never respond by asking: “And why is that a problem?” We take for granted that if something is painful, we have a sufficient explanation of why it is bad.</w:t>
      </w:r>
    </w:p>
    <w:p w14:paraId="137D3C5F" w14:textId="77777777" w:rsidR="00E465F8" w:rsidRPr="00A65CDB" w:rsidRDefault="00E465F8" w:rsidP="00E465F8">
      <w:pPr>
        <w:rPr>
          <w:sz w:val="16"/>
        </w:rPr>
      </w:pP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4681BA0A" w14:textId="07FD72B9" w:rsidR="00E465F8" w:rsidRDefault="00E465F8" w:rsidP="00E465F8">
      <w:pPr>
        <w:pStyle w:val="Heading4"/>
      </w:pPr>
      <w:r>
        <w:lastRenderedPageBreak/>
        <w:t>Thus, moral naturalism prima facie justifies hedonism through naturalism, empirical facts that are explained and physically verified from science should be used which only a theory of pain and pleasure can provide since there is a psychological grounding for why they are good and bad. Thus, the standard is consistency with hedonic act utilitarianism</w:t>
      </w:r>
    </w:p>
    <w:p w14:paraId="2126DD34" w14:textId="6B00DDFE" w:rsidR="00BC452F" w:rsidRDefault="00BC452F" w:rsidP="00BC452F"/>
    <w:p w14:paraId="280488E5" w14:textId="77777777" w:rsidR="00BC452F" w:rsidRDefault="00BC452F" w:rsidP="00BC452F">
      <w:pPr>
        <w:pStyle w:val="Heading4"/>
      </w:pPr>
      <w:r w:rsidRPr="004A25F3">
        <w:t>1] Prep – small school debaters only need a few good generics like</w:t>
      </w:r>
      <w:r>
        <w:t xml:space="preserve"> primacy DA, the XI </w:t>
      </w:r>
      <w:proofErr w:type="spellStart"/>
      <w:r>
        <w:t>lashout</w:t>
      </w:r>
      <w:proofErr w:type="spellEnd"/>
      <w:r>
        <w:t xml:space="preserve"> </w:t>
      </w:r>
      <w:proofErr w:type="spellStart"/>
      <w:r>
        <w:t>disad</w:t>
      </w:r>
      <w:proofErr w:type="spellEnd"/>
      <w:r w:rsidRPr="004A25F3">
        <w:t xml:space="preserve">, and </w:t>
      </w:r>
      <w:r>
        <w:t xml:space="preserve">few advantage </w:t>
      </w:r>
      <w:proofErr w:type="spellStart"/>
      <w:r>
        <w:t>counteplans</w:t>
      </w:r>
      <w:proofErr w:type="spellEnd"/>
      <w:r>
        <w:t xml:space="preserve"> </w:t>
      </w:r>
      <w:r w:rsidRPr="004A25F3">
        <w:t xml:space="preserve">to win every util round. But under </w:t>
      </w:r>
      <w:proofErr w:type="spellStart"/>
      <w:r>
        <w:t>kant</w:t>
      </w:r>
      <w:proofErr w:type="spellEnd"/>
      <w:r w:rsidRPr="004A25F3">
        <w:t xml:space="preserve">, since contentions are less </w:t>
      </w:r>
      <w:proofErr w:type="gramStart"/>
      <w:r w:rsidRPr="004A25F3">
        <w:t>variable</w:t>
      </w:r>
      <w:proofErr w:type="gramEnd"/>
      <w:r w:rsidRPr="004A25F3">
        <w:t xml:space="preserve"> and analytics are more important, big-school block-writing hoses them every round. Blocks don’t matter nearly as much for util since innovation checks coaching bias.</w:t>
      </w:r>
    </w:p>
    <w:p w14:paraId="51048DA3" w14:textId="77777777" w:rsidR="00BC452F" w:rsidRDefault="00BC452F" w:rsidP="00BC452F">
      <w:pPr>
        <w:pStyle w:val="Heading4"/>
      </w:pPr>
      <w:r w:rsidRPr="004A25F3">
        <w:t xml:space="preserve">2] Innovation – there are simply more articles written in the context of util than in </w:t>
      </w:r>
      <w:proofErr w:type="spellStart"/>
      <w:r>
        <w:t>phil</w:t>
      </w:r>
      <w:proofErr w:type="spellEnd"/>
      <w:r w:rsidRPr="004A25F3">
        <w:t xml:space="preserve"> – simple Google search proves. Proves util incentivizes a wider variety of arguments than </w:t>
      </w:r>
      <w:proofErr w:type="spellStart"/>
      <w:r>
        <w:t>kant</w:t>
      </w:r>
      <w:proofErr w:type="spellEnd"/>
      <w:r w:rsidRPr="004A25F3">
        <w:t xml:space="preserve">, which causes recycling of old </w:t>
      </w:r>
      <w:proofErr w:type="spellStart"/>
      <w:r w:rsidRPr="004A25F3">
        <w:t>args</w:t>
      </w:r>
      <w:proofErr w:type="spellEnd"/>
      <w:r w:rsidRPr="004A25F3">
        <w:t xml:space="preserve"> – proven by the fact that </w:t>
      </w:r>
      <w:r>
        <w:t xml:space="preserve">the same </w:t>
      </w:r>
      <w:proofErr w:type="spellStart"/>
      <w:r>
        <w:t>kant</w:t>
      </w:r>
      <w:proofErr w:type="spellEnd"/>
      <w:r>
        <w:t xml:space="preserve"> justifications</w:t>
      </w:r>
      <w:r w:rsidRPr="004A25F3">
        <w:t xml:space="preserve"> have been read every </w:t>
      </w:r>
      <w:proofErr w:type="spellStart"/>
      <w:r w:rsidRPr="004A25F3">
        <w:t>phil</w:t>
      </w:r>
      <w:proofErr w:type="spellEnd"/>
      <w:r w:rsidRPr="004A25F3">
        <w:t xml:space="preserve"> round for decades. Think about it – new advantages are broken often, but </w:t>
      </w:r>
      <w:proofErr w:type="spellStart"/>
      <w:r w:rsidRPr="004A25F3">
        <w:t>phil</w:t>
      </w:r>
      <w:proofErr w:type="spellEnd"/>
      <w:r w:rsidRPr="004A25F3">
        <w:t xml:space="preserve"> contentions are established at the beginning of the topic and never change for two months.</w:t>
      </w:r>
    </w:p>
    <w:p w14:paraId="36BA74E4" w14:textId="77777777" w:rsidR="00BC452F" w:rsidRDefault="00BC452F" w:rsidP="00BC452F">
      <w:pPr>
        <w:pStyle w:val="Heading4"/>
      </w:pPr>
      <w:r w:rsidRPr="004A25F3">
        <w:t>3] Ground – non-util philosophies conclude overwhelmingly on one side of most topics – for example, Kant won every neg round on the</w:t>
      </w:r>
      <w:r>
        <w:t xml:space="preserve"> national service topic</w:t>
      </w:r>
      <w:r w:rsidRPr="004A25F3">
        <w:t>. Only util generates robust debates with equitable ground.</w:t>
      </w:r>
    </w:p>
    <w:p w14:paraId="2A231E07" w14:textId="77777777" w:rsidR="00BC452F" w:rsidRDefault="00BC452F" w:rsidP="00BC452F">
      <w:pPr>
        <w:pStyle w:val="Heading4"/>
      </w:pPr>
      <w:r w:rsidRPr="004A25F3">
        <w:t xml:space="preserve">4] Real-world – abstract debates about philosophy have much less grounding in the real world than util – discussing consequences gives students education about </w:t>
      </w:r>
      <w:proofErr w:type="spellStart"/>
      <w:r w:rsidRPr="004A25F3">
        <w:t>fopo</w:t>
      </w:r>
      <w:proofErr w:type="spellEnd"/>
      <w:r w:rsidRPr="004A25F3">
        <w:t xml:space="preserve">, economics, IR, etc. Outweighs since portable skills are the </w:t>
      </w:r>
      <w:proofErr w:type="gramStart"/>
      <w:r w:rsidRPr="004A25F3">
        <w:t>ultimate goal</w:t>
      </w:r>
      <w:proofErr w:type="gramEnd"/>
      <w:r w:rsidRPr="004A25F3">
        <w:t xml:space="preserve"> of debate.</w:t>
      </w:r>
    </w:p>
    <w:p w14:paraId="2043CC29" w14:textId="433784A3" w:rsidR="00BC452F" w:rsidRDefault="00BC452F" w:rsidP="00BC452F">
      <w:pPr>
        <w:pStyle w:val="Heading4"/>
        <w:rPr>
          <w:color w:val="FF0000"/>
        </w:rPr>
      </w:pPr>
      <w:r w:rsidRPr="00C66931">
        <w:rPr>
          <w:color w:val="FF0000"/>
        </w:rPr>
        <w:t xml:space="preserve">TJFs first – substance begs the question of a framework being good for debate – fairness is a gateway issue to deciding the better debater and education </w:t>
      </w:r>
      <w:r>
        <w:rPr>
          <w:color w:val="FF0000"/>
        </w:rPr>
        <w:t>is a constitutively valuable to this activity</w:t>
      </w:r>
    </w:p>
    <w:p w14:paraId="43E8458B" w14:textId="40C0C7A7" w:rsidR="000C0526" w:rsidRDefault="000C0526" w:rsidP="000C0526"/>
    <w:p w14:paraId="3A1F2F43" w14:textId="77777777" w:rsidR="000C0526" w:rsidRDefault="000C0526" w:rsidP="000C0526">
      <w:pPr>
        <w:pStyle w:val="Heading4"/>
      </w:pPr>
      <w:r>
        <w:t xml:space="preserve">Extinction outweighs---it’s the </w:t>
      </w:r>
      <w:r>
        <w:rPr>
          <w:u w:val="single"/>
        </w:rPr>
        <w:t>upmost</w:t>
      </w:r>
      <w:r>
        <w:t xml:space="preserve"> moral evil and disavowal of the risk makes it </w:t>
      </w:r>
      <w:r>
        <w:rPr>
          <w:u w:val="single"/>
        </w:rPr>
        <w:t>more likely</w:t>
      </w:r>
      <w:r w:rsidRPr="006505D0">
        <w:t>.</w:t>
      </w:r>
    </w:p>
    <w:p w14:paraId="5964EEC9" w14:textId="77777777" w:rsidR="000C0526" w:rsidRPr="006505D0" w:rsidRDefault="000C0526" w:rsidP="000C0526">
      <w:r>
        <w:t xml:space="preserve">Elizabeth </w:t>
      </w:r>
      <w:proofErr w:type="spellStart"/>
      <w:r>
        <w:t>Finneron</w:t>
      </w:r>
      <w:proofErr w:type="spellEnd"/>
      <w:r>
        <w:t>-</w:t>
      </w:r>
      <w:r w:rsidRPr="006505D0">
        <w:rPr>
          <w:rStyle w:val="Style13ptBold"/>
        </w:rPr>
        <w:t>Burns 17</w:t>
      </w:r>
      <w:r>
        <w:t>, Teaching Fellow at the University of Warwick and an Affiliated Researcher at the Institute for Futures Studies in Stockholm, “What’s wrong with human extinction?” Canadian Journal of Philosophy, 2017, T&amp;F.</w:t>
      </w:r>
    </w:p>
    <w:p w14:paraId="10297FDF" w14:textId="4FECFA81" w:rsidR="000C0526" w:rsidRDefault="000C0526" w:rsidP="000C0526">
      <w:pPr>
        <w:rPr>
          <w:sz w:val="12"/>
        </w:rPr>
      </w:pPr>
      <w:r w:rsidRPr="00DE27B8">
        <w:rPr>
          <w:sz w:val="12"/>
        </w:rPr>
        <w:t xml:space="preserve">Many, though certainly not all, people might believe that it would be wrong to bring about the end of the human species, and the reasons given for this belief are various. I begin by considering </w:t>
      </w:r>
      <w:r w:rsidRPr="00C405E7">
        <w:rPr>
          <w:u w:val="single"/>
        </w:rPr>
        <w:t xml:space="preserve">four </w:t>
      </w:r>
      <w:r w:rsidRPr="006505D0">
        <w:rPr>
          <w:rStyle w:val="Emphasis"/>
        </w:rPr>
        <w:t>reasons</w:t>
      </w:r>
      <w:r w:rsidRPr="00C405E7">
        <w:rPr>
          <w:u w:val="single"/>
        </w:rPr>
        <w:t xml:space="preserve"> that could be given against the </w:t>
      </w:r>
      <w:r w:rsidRPr="006505D0">
        <w:rPr>
          <w:rStyle w:val="Emphasis"/>
        </w:rPr>
        <w:t>moral permissibility</w:t>
      </w:r>
      <w:r w:rsidRPr="00C405E7">
        <w:rPr>
          <w:u w:val="single"/>
        </w:rPr>
        <w:t xml:space="preserve"> of human extinction</w:t>
      </w:r>
      <w:r w:rsidRPr="00DE27B8">
        <w:rPr>
          <w:sz w:val="12"/>
        </w:rPr>
        <w:t xml:space="preserve">. I will argue that only those </w:t>
      </w:r>
      <w:r w:rsidRPr="00C405E7">
        <w:rPr>
          <w:u w:val="single"/>
        </w:rPr>
        <w:t xml:space="preserve">reasons that impact the people who exist at the </w:t>
      </w:r>
      <w:r w:rsidRPr="006505D0">
        <w:rPr>
          <w:rStyle w:val="Emphasis"/>
        </w:rPr>
        <w:t>time</w:t>
      </w:r>
      <w:r w:rsidRPr="00C405E7">
        <w:rPr>
          <w:u w:val="single"/>
        </w:rPr>
        <w:t xml:space="preserve"> that the </w:t>
      </w:r>
      <w:r w:rsidRPr="006505D0">
        <w:rPr>
          <w:rStyle w:val="Emphasis"/>
        </w:rPr>
        <w:t>extinction</w:t>
      </w:r>
      <w:r w:rsidRPr="00C405E7">
        <w:rPr>
          <w:u w:val="single"/>
        </w:rPr>
        <w:t xml:space="preserve"> or the </w:t>
      </w:r>
      <w:r w:rsidRPr="006505D0">
        <w:rPr>
          <w:rStyle w:val="Emphasis"/>
        </w:rPr>
        <w:t>knowledge</w:t>
      </w:r>
      <w:r w:rsidRPr="00C405E7">
        <w:rPr>
          <w:u w:val="single"/>
        </w:rPr>
        <w:t xml:space="preserve"> of the </w:t>
      </w:r>
      <w:r w:rsidRPr="006505D0">
        <w:rPr>
          <w:rStyle w:val="Emphasis"/>
        </w:rPr>
        <w:t>upcoming extinction</w:t>
      </w:r>
      <w:r w:rsidRPr="00C405E7">
        <w:rPr>
          <w:u w:val="single"/>
        </w:rPr>
        <w:t xml:space="preserve"> occurs, can explain its </w:t>
      </w:r>
      <w:r w:rsidRPr="006505D0">
        <w:rPr>
          <w:rStyle w:val="Emphasis"/>
        </w:rPr>
        <w:t>wrongness</w:t>
      </w:r>
      <w:r w:rsidRPr="00DE27B8">
        <w:rPr>
          <w:sz w:val="12"/>
        </w:rPr>
        <w:t xml:space="preserve">. I use this conclusion to then consider in which cases human extinction would be morally permissible or impermissible, arguing that there is only a small class of cases in which it would not be wrong to cause the extinction of </w:t>
      </w:r>
      <w:proofErr w:type="gramStart"/>
      <w:r w:rsidRPr="00DE27B8">
        <w:rPr>
          <w:sz w:val="12"/>
        </w:rPr>
        <w:t>the human race</w:t>
      </w:r>
      <w:proofErr w:type="gramEnd"/>
      <w:r w:rsidRPr="00DE27B8">
        <w:rPr>
          <w:sz w:val="12"/>
        </w:rPr>
        <w:t xml:space="preserve"> or allow it to happen. 2.1. It would prevent the existence of very many happy people </w:t>
      </w:r>
      <w:r w:rsidRPr="00C405E7">
        <w:rPr>
          <w:u w:val="single"/>
        </w:rPr>
        <w:t xml:space="preserve">One reason of </w:t>
      </w:r>
      <w:r w:rsidRPr="006505D0">
        <w:rPr>
          <w:rStyle w:val="Emphasis"/>
        </w:rPr>
        <w:t>human extinction</w:t>
      </w:r>
      <w:r w:rsidRPr="00C405E7">
        <w:rPr>
          <w:u w:val="single"/>
        </w:rPr>
        <w:t xml:space="preserve"> might </w:t>
      </w:r>
      <w:proofErr w:type="gramStart"/>
      <w:r w:rsidRPr="00C405E7">
        <w:rPr>
          <w:u w:val="single"/>
        </w:rPr>
        <w:t>be considered to be</w:t>
      </w:r>
      <w:proofErr w:type="gramEnd"/>
      <w:r w:rsidRPr="00C405E7">
        <w:rPr>
          <w:u w:val="single"/>
        </w:rPr>
        <w:t xml:space="preserve"> wrong lies in the </w:t>
      </w:r>
      <w:r w:rsidRPr="006505D0">
        <w:rPr>
          <w:rStyle w:val="Emphasis"/>
        </w:rPr>
        <w:t>value of human life</w:t>
      </w:r>
      <w:r w:rsidRPr="00C405E7">
        <w:rPr>
          <w:u w:val="single"/>
        </w:rPr>
        <w:t xml:space="preserve"> itself. The thought here might be that </w:t>
      </w:r>
      <w:r w:rsidRPr="00C80102">
        <w:rPr>
          <w:highlight w:val="green"/>
          <w:u w:val="single"/>
        </w:rPr>
        <w:t>it is</w:t>
      </w:r>
      <w:r w:rsidRPr="00C405E7">
        <w:rPr>
          <w:u w:val="single"/>
        </w:rPr>
        <w:t xml:space="preserve"> a </w:t>
      </w:r>
      <w:r w:rsidRPr="00C80102">
        <w:rPr>
          <w:highlight w:val="green"/>
          <w:u w:val="single"/>
        </w:rPr>
        <w:t>good</w:t>
      </w:r>
      <w:r w:rsidRPr="00C405E7">
        <w:rPr>
          <w:u w:val="single"/>
        </w:rPr>
        <w:t xml:space="preserve"> thing </w:t>
      </w:r>
      <w:r w:rsidRPr="00C80102">
        <w:rPr>
          <w:highlight w:val="green"/>
          <w:u w:val="single"/>
        </w:rPr>
        <w:t xml:space="preserve">for people to </w:t>
      </w:r>
      <w:r w:rsidRPr="00C80102">
        <w:rPr>
          <w:rStyle w:val="Emphasis"/>
          <w:highlight w:val="green"/>
        </w:rPr>
        <w:t>exist</w:t>
      </w:r>
      <w:r w:rsidRPr="00C405E7">
        <w:rPr>
          <w:u w:val="single"/>
        </w:rPr>
        <w:t xml:space="preserve"> and enjoy happy lives </w:t>
      </w:r>
      <w:r w:rsidRPr="00C80102">
        <w:rPr>
          <w:highlight w:val="green"/>
          <w:u w:val="single"/>
        </w:rPr>
        <w:t>and</w:t>
      </w:r>
      <w:r w:rsidRPr="00C405E7">
        <w:rPr>
          <w:u w:val="single"/>
        </w:rPr>
        <w:t xml:space="preserve"> </w:t>
      </w:r>
      <w:r w:rsidRPr="00C80102">
        <w:rPr>
          <w:rStyle w:val="Emphasis"/>
          <w:highlight w:val="green"/>
        </w:rPr>
        <w:t>extinction</w:t>
      </w:r>
      <w:r w:rsidRPr="00C80102">
        <w:rPr>
          <w:highlight w:val="green"/>
          <w:u w:val="single"/>
        </w:rPr>
        <w:t xml:space="preserve"> would deprive</w:t>
      </w:r>
      <w:r w:rsidRPr="00C405E7">
        <w:rPr>
          <w:u w:val="single"/>
        </w:rPr>
        <w:t xml:space="preserve"> more </w:t>
      </w:r>
      <w:r w:rsidRPr="00C80102">
        <w:rPr>
          <w:highlight w:val="green"/>
          <w:u w:val="single"/>
        </w:rPr>
        <w:t>people of</w:t>
      </w:r>
      <w:r w:rsidRPr="00C405E7">
        <w:rPr>
          <w:u w:val="single"/>
        </w:rPr>
        <w:t xml:space="preserve"> </w:t>
      </w:r>
      <w:r w:rsidRPr="006505D0">
        <w:rPr>
          <w:rStyle w:val="Emphasis"/>
        </w:rPr>
        <w:t>enjoying</w:t>
      </w:r>
      <w:r w:rsidRPr="00C405E7">
        <w:rPr>
          <w:u w:val="single"/>
        </w:rPr>
        <w:t xml:space="preserve"> </w:t>
      </w:r>
      <w:r w:rsidRPr="00C80102">
        <w:rPr>
          <w:highlight w:val="green"/>
          <w:u w:val="single"/>
        </w:rPr>
        <w:t>this</w:t>
      </w:r>
      <w:r w:rsidRPr="00C405E7">
        <w:rPr>
          <w:u w:val="single"/>
        </w:rPr>
        <w:t xml:space="preserve"> good. </w:t>
      </w:r>
      <w:r w:rsidRPr="00DE27B8">
        <w:rPr>
          <w:sz w:val="12"/>
        </w:rPr>
        <w:t xml:space="preserve">The ‘good’ in this case could be understood in at least two ways. According to the first, one might believe that you benefit a person by bringing them into existence, or at least, that it is good for that person that they come to exist. The second view might hold that </w:t>
      </w:r>
      <w:r w:rsidRPr="00C405E7">
        <w:rPr>
          <w:u w:val="single"/>
        </w:rPr>
        <w:t xml:space="preserve">if humans were to go extinct, the utility foregone by the </w:t>
      </w:r>
      <w:r w:rsidRPr="006505D0">
        <w:rPr>
          <w:rStyle w:val="Emphasis"/>
        </w:rPr>
        <w:t>billions</w:t>
      </w:r>
      <w:r w:rsidRPr="00C405E7">
        <w:rPr>
          <w:u w:val="single"/>
        </w:rPr>
        <w:t xml:space="preserve"> (or more) of people who could have lived but will now never get that </w:t>
      </w:r>
      <w:r w:rsidRPr="006505D0">
        <w:rPr>
          <w:rStyle w:val="Emphasis"/>
        </w:rPr>
        <w:t>opportunity</w:t>
      </w:r>
      <w:r w:rsidRPr="00C405E7">
        <w:rPr>
          <w:u w:val="single"/>
        </w:rPr>
        <w:t xml:space="preserve">, renders allowing human extinction to take place an </w:t>
      </w:r>
      <w:r w:rsidRPr="006505D0">
        <w:rPr>
          <w:rStyle w:val="Emphasis"/>
        </w:rPr>
        <w:t>incidence of wrongdoing</w:t>
      </w:r>
      <w:r w:rsidRPr="00DE27B8">
        <w:rPr>
          <w:sz w:val="12"/>
        </w:rPr>
        <w:t xml:space="preserve">. An example of this view can be found in two quotes from an Effective Altruism blog post by Peter Singer, Nick </w:t>
      </w:r>
      <w:proofErr w:type="spellStart"/>
      <w:r w:rsidRPr="00DE27B8">
        <w:rPr>
          <w:sz w:val="12"/>
        </w:rPr>
        <w:t>Beckstead</w:t>
      </w:r>
      <w:proofErr w:type="spellEnd"/>
      <w:r w:rsidRPr="00DE27B8">
        <w:rPr>
          <w:sz w:val="12"/>
        </w:rPr>
        <w:t xml:space="preserve"> and Matt Wage: </w:t>
      </w:r>
      <w:r w:rsidRPr="00C405E7">
        <w:rPr>
          <w:u w:val="single"/>
        </w:rPr>
        <w:t xml:space="preserve">One very bad thing about human extinction would be that </w:t>
      </w:r>
      <w:r w:rsidRPr="00C80102">
        <w:rPr>
          <w:highlight w:val="green"/>
          <w:u w:val="single"/>
        </w:rPr>
        <w:t>billions of people would</w:t>
      </w:r>
      <w:r w:rsidRPr="00C405E7">
        <w:rPr>
          <w:u w:val="single"/>
        </w:rPr>
        <w:t xml:space="preserve"> likely </w:t>
      </w:r>
      <w:r w:rsidRPr="00C80102">
        <w:rPr>
          <w:highlight w:val="green"/>
          <w:u w:val="single"/>
        </w:rPr>
        <w:t xml:space="preserve">die </w:t>
      </w:r>
      <w:r w:rsidRPr="00C80102">
        <w:rPr>
          <w:rStyle w:val="Emphasis"/>
          <w:highlight w:val="green"/>
        </w:rPr>
        <w:t>painful deaths</w:t>
      </w:r>
      <w:r w:rsidRPr="00C405E7">
        <w:rPr>
          <w:u w:val="single"/>
        </w:rPr>
        <w:t>.</w:t>
      </w:r>
      <w:r w:rsidRPr="00DE27B8">
        <w:rPr>
          <w:sz w:val="12"/>
        </w:rPr>
        <w:t xml:space="preserve"> But in our view, this is by far not the worst thing about human extinction. </w:t>
      </w:r>
      <w:r w:rsidRPr="00C405E7">
        <w:rPr>
          <w:u w:val="single"/>
        </w:rPr>
        <w:t xml:space="preserve">The worst thing about human extinction is that </w:t>
      </w:r>
      <w:r w:rsidRPr="00C80102">
        <w:rPr>
          <w:highlight w:val="green"/>
          <w:u w:val="single"/>
        </w:rPr>
        <w:t xml:space="preserve">there would be no </w:t>
      </w:r>
      <w:r w:rsidRPr="00C80102">
        <w:rPr>
          <w:rStyle w:val="Emphasis"/>
          <w:highlight w:val="green"/>
        </w:rPr>
        <w:t>future</w:t>
      </w:r>
      <w:r w:rsidRPr="006505D0">
        <w:rPr>
          <w:rStyle w:val="Emphasis"/>
        </w:rPr>
        <w:t xml:space="preserve"> </w:t>
      </w:r>
      <w:r w:rsidRPr="00C80102">
        <w:rPr>
          <w:rStyle w:val="Emphasis"/>
          <w:highlight w:val="green"/>
        </w:rPr>
        <w:t>generations</w:t>
      </w:r>
      <w:r w:rsidRPr="00DE27B8">
        <w:rPr>
          <w:sz w:val="12"/>
        </w:rPr>
        <w:t xml:space="preserve">. Since there could be so many generations in our future, </w:t>
      </w:r>
      <w:r w:rsidRPr="00C80102">
        <w:rPr>
          <w:highlight w:val="green"/>
          <w:u w:val="single"/>
        </w:rPr>
        <w:t xml:space="preserve">the value of all those generations together </w:t>
      </w:r>
      <w:r w:rsidRPr="00C80102">
        <w:rPr>
          <w:rStyle w:val="Emphasis"/>
          <w:highlight w:val="green"/>
        </w:rPr>
        <w:t>greatly exceeds</w:t>
      </w:r>
      <w:r w:rsidRPr="00C80102">
        <w:rPr>
          <w:highlight w:val="green"/>
          <w:u w:val="single"/>
        </w:rPr>
        <w:t xml:space="preserve"> the value of the </w:t>
      </w:r>
      <w:r w:rsidRPr="00C80102">
        <w:rPr>
          <w:rStyle w:val="Emphasis"/>
          <w:highlight w:val="green"/>
        </w:rPr>
        <w:t>current generation</w:t>
      </w:r>
      <w:r w:rsidRPr="00DE27B8">
        <w:rPr>
          <w:sz w:val="12"/>
        </w:rPr>
        <w:t>. (</w:t>
      </w:r>
      <w:proofErr w:type="spellStart"/>
      <w:r w:rsidRPr="00DE27B8">
        <w:rPr>
          <w:sz w:val="12"/>
        </w:rPr>
        <w:t>Beckstead</w:t>
      </w:r>
      <w:proofErr w:type="spellEnd"/>
      <w:r w:rsidRPr="00DE27B8">
        <w:rPr>
          <w:sz w:val="12"/>
        </w:rPr>
        <w:t xml:space="preserve">, Singer, and Wage 2013) The authors are making two claims. </w:t>
      </w:r>
      <w:r w:rsidRPr="00C405E7">
        <w:rPr>
          <w:u w:val="single"/>
        </w:rPr>
        <w:t xml:space="preserve">The first is that there is value in human life </w:t>
      </w:r>
      <w:proofErr w:type="gramStart"/>
      <w:r w:rsidRPr="00C405E7">
        <w:rPr>
          <w:u w:val="single"/>
        </w:rPr>
        <w:t>and also</w:t>
      </w:r>
      <w:proofErr w:type="gramEnd"/>
      <w:r w:rsidRPr="00C405E7">
        <w:rPr>
          <w:u w:val="single"/>
        </w:rPr>
        <w:t xml:space="preserve"> something </w:t>
      </w:r>
      <w:r w:rsidRPr="006505D0">
        <w:rPr>
          <w:rStyle w:val="Emphasis"/>
        </w:rPr>
        <w:t>valuable</w:t>
      </w:r>
      <w:r w:rsidRPr="00C405E7">
        <w:rPr>
          <w:u w:val="single"/>
        </w:rPr>
        <w:t xml:space="preserve"> about creating </w:t>
      </w:r>
      <w:r w:rsidRPr="006505D0">
        <w:rPr>
          <w:rStyle w:val="Emphasis"/>
        </w:rPr>
        <w:t>future people</w:t>
      </w:r>
      <w:r w:rsidRPr="00C405E7">
        <w:rPr>
          <w:u w:val="single"/>
        </w:rPr>
        <w:t xml:space="preserve"> which gives us a </w:t>
      </w:r>
      <w:r w:rsidRPr="006505D0">
        <w:rPr>
          <w:rStyle w:val="Emphasis"/>
        </w:rPr>
        <w:t>reason</w:t>
      </w:r>
      <w:r w:rsidRPr="00C405E7">
        <w:rPr>
          <w:u w:val="single"/>
        </w:rPr>
        <w:t xml:space="preserve"> to do so</w:t>
      </w:r>
      <w:r w:rsidRPr="00DE27B8">
        <w:rPr>
          <w:sz w:val="12"/>
        </w:rPr>
        <w:t xml:space="preserve">; furthermore, it would be a very bad thing if we did not do so. The second is that, not only would it be a bad thing for there to be no future people, but it would </w:t>
      </w:r>
      <w:proofErr w:type="gramStart"/>
      <w:r w:rsidRPr="00DE27B8">
        <w:rPr>
          <w:sz w:val="12"/>
        </w:rPr>
        <w:t>actually be</w:t>
      </w:r>
      <w:proofErr w:type="gramEnd"/>
      <w:r w:rsidRPr="00DE27B8">
        <w:rPr>
          <w:sz w:val="12"/>
        </w:rPr>
        <w:t xml:space="preserve"> the worst thing about extinction. Since happy human lives have value, and the number of potential people who could ever exist is far greater than the number of people who exist at any one time, even if the extinction were brought about through the painful deaths of currently existing people, the former’s loss would be greater than the </w:t>
      </w:r>
      <w:proofErr w:type="gramStart"/>
      <w:r w:rsidRPr="00DE27B8">
        <w:rPr>
          <w:sz w:val="12"/>
        </w:rPr>
        <w:t>latter’s</w:t>
      </w:r>
      <w:proofErr w:type="gramEnd"/>
      <w:r w:rsidRPr="00DE27B8">
        <w:rPr>
          <w:sz w:val="12"/>
        </w:rPr>
        <w:t xml:space="preserve">. Both claims are assuming that there is an intrinsic value in the existence of potential human life. The second claim makes the further assumption that the forgone value of the potential lives that could be lived is greater than the disvalue that would be accrued by people existing at the time of the extinction through suffering from painful and/or premature deaths. The best-known author of the post, Peter Singer is a prominent utilitarian, so it is not surprising that he would lament the potential lack of future human lives per se. However, it is not just </w:t>
      </w:r>
      <w:proofErr w:type="spellStart"/>
      <w:r w:rsidRPr="00DE27B8">
        <w:rPr>
          <w:sz w:val="12"/>
        </w:rPr>
        <w:t>utilitarians</w:t>
      </w:r>
      <w:proofErr w:type="spellEnd"/>
      <w:r w:rsidRPr="00DE27B8">
        <w:rPr>
          <w:sz w:val="12"/>
        </w:rPr>
        <w:t xml:space="preserve"> who share this view, even if implicitly. Indeed, other philosophers also seem to imply that they share the intuition that there is just something wrong with causing or failing to prevent the extinction of the human species such that we prevent more ‘people’ from having the ‘opportunity to exist’. Stephen Gardiner (2009) and Martin O’Neill (personal correspondence), both sympathetic to contract theory, for example, also find it intuitive that we should want more generations to have the opportunity to exist, </w:t>
      </w:r>
      <w:proofErr w:type="gramStart"/>
      <w:r w:rsidRPr="00DE27B8">
        <w:rPr>
          <w:sz w:val="12"/>
        </w:rPr>
        <w:t>assuming that</w:t>
      </w:r>
      <w:proofErr w:type="gramEnd"/>
      <w:r w:rsidRPr="00DE27B8">
        <w:rPr>
          <w:sz w:val="12"/>
        </w:rPr>
        <w:t xml:space="preserve"> they have worth-living lives, and I find it plausible to think that many other people (philosophers and non-philosophers alike) probably share this intuition. When we talk about future lives being ‘prevented’, we are saying that a possible person or a set of possible people who could potentially have existed will now never actually come to exist. To say that it is wrong to prevent people from existing could either mean that a possible person could reasonably reject a principle that permitted us not to create them, or that the foregone value of their lives provides a reason for rejecting any principle that permits extinction. To make the first claim we would have to argue that a possible person could reasonably reject any principle that prevented their existence on the grounds that it prevented them </w:t>
      </w:r>
      <w:proofErr w:type="gramStart"/>
      <w:r w:rsidRPr="00DE27B8">
        <w:rPr>
          <w:sz w:val="12"/>
        </w:rPr>
        <w:t>in particular from</w:t>
      </w:r>
      <w:proofErr w:type="gramEnd"/>
      <w:r w:rsidRPr="00DE27B8">
        <w:rPr>
          <w:sz w:val="12"/>
        </w:rPr>
        <w:t xml:space="preserve"> existing. However, this is implausible for two reasons. First, we can only wrong someone who did, does or will </w:t>
      </w:r>
      <w:proofErr w:type="gramStart"/>
      <w:r w:rsidRPr="00DE27B8">
        <w:rPr>
          <w:sz w:val="12"/>
        </w:rPr>
        <w:t>actually exist</w:t>
      </w:r>
      <w:proofErr w:type="gramEnd"/>
      <w:r w:rsidRPr="00DE27B8">
        <w:rPr>
          <w:sz w:val="12"/>
        </w:rPr>
        <w:t xml:space="preserve"> because wronging involves failing to take a person’s interests into account. When considering the permissibility of a principle allowing us not to create Person X, we cannot take X’s interest in being created into account because X will not exist if we follow the principle. By considering the standpoint of a person in our deliberations we consider the burdens they will have to bear </w:t>
      </w:r>
      <w:proofErr w:type="gramStart"/>
      <w:r w:rsidRPr="00DE27B8">
        <w:rPr>
          <w:sz w:val="12"/>
        </w:rPr>
        <w:t>as a result of</w:t>
      </w:r>
      <w:proofErr w:type="gramEnd"/>
      <w:r w:rsidRPr="00DE27B8">
        <w:rPr>
          <w:sz w:val="12"/>
        </w:rPr>
        <w:t xml:space="preserve"> the principle. In this case, there is no one who will bear any burdens since if the principle is followed (that is, if we do not create X), X will not exist to bear any burdens. So, only people who do/will </w:t>
      </w:r>
      <w:proofErr w:type="gramStart"/>
      <w:r w:rsidRPr="00DE27B8">
        <w:rPr>
          <w:sz w:val="12"/>
        </w:rPr>
        <w:t>actually exist</w:t>
      </w:r>
      <w:proofErr w:type="gramEnd"/>
      <w:r w:rsidRPr="00DE27B8">
        <w:rPr>
          <w:sz w:val="12"/>
        </w:rPr>
        <w:t xml:space="preserve"> can bear the brunt of a principle, and therefore occupy a standpoint that is owed justification. Second, existence is not an interest at </w:t>
      </w:r>
      <w:proofErr w:type="gramStart"/>
      <w:r w:rsidRPr="00DE27B8">
        <w:rPr>
          <w:sz w:val="12"/>
        </w:rPr>
        <w:t>all</w:t>
      </w:r>
      <w:proofErr w:type="gramEnd"/>
      <w:r w:rsidRPr="00DE27B8">
        <w:rPr>
          <w:sz w:val="12"/>
        </w:rPr>
        <w:t xml:space="preserve"> and a possible person is not disadvantaged by not being caused to exist. Rather than being an interest, it is a necessary requirement </w:t>
      </w:r>
      <w:proofErr w:type="gramStart"/>
      <w:r w:rsidRPr="00DE27B8">
        <w:rPr>
          <w:sz w:val="12"/>
        </w:rPr>
        <w:t>in order to</w:t>
      </w:r>
      <w:proofErr w:type="gramEnd"/>
      <w:r w:rsidRPr="00DE27B8">
        <w:rPr>
          <w:sz w:val="12"/>
        </w:rPr>
        <w:t xml:space="preserve"> have interests. Rivka Weinberg describes it as ‘neutral’ because causing a person to exist is to create a subject who can have interests; existence is not an interest itself.3 In order to be disadvantaged, there must be some detrimental effect on your interests. However, without existence, a person does not have any interests so they cannot be disadvantaged by being kept out of existence. But, as Weinberg points out, ‘never having interests itself could not be contrary to people’s interests since without interest bearers, there can be no ‘they’ for it to be bad for’ (Weinberg 2008, 13). So, a principle that results in some possible people never becoming actual does not impose any costs on those ‘people’ because nobody is disadvantaged by not coming into existence.4 It therefore seems that it cannot be wrong to fail to bring particular people into existence. This would mean that no one acts wrongly when they fail to create another person. Writ large, it would also not be wrong if everybody decided to exercise their prerogative not to create new people and potentially, by consequence, allow human extinction. One might respond here by saying that although it may be permissible for one person to fail to create a new person, it is not permissible if everyone chooses to do so because human lives have value and allowing human extinction would be to forgo a huge amount of value in the world. This takes us to the second way of understanding the potential wrongness of preventing people from existing — the foregone value of a life provides a reason for rejecting any principle that prevents it. One possible reply to this claim turns on the fact that many philosophers acknowledge that the only, or at least the best, way to think about the value of (individual or groups of) possible people’s lives is in impersonal terms (Parfit 1984; Reiman 2007; McMahan 2009). Jeff McMahan, for example, writes ‘at the time of one’s choice there is no one who exists or will exist independently of that choice for whose sake one could be acting in causing him or her to exist … it seems therefore that any reason to cause or not to cause an individual to exist … is best considered an impersonal rather than individual-affecting reason’ (McMahan 2009, 52). Another reply along similar lines would be to appeal to the value that is lost or at least foregone when we fail to bring into existence a </w:t>
      </w:r>
      <w:proofErr w:type="gramStart"/>
      <w:r w:rsidRPr="00DE27B8">
        <w:rPr>
          <w:sz w:val="12"/>
        </w:rPr>
        <w:t>next (or several next) generations of people</w:t>
      </w:r>
      <w:proofErr w:type="gramEnd"/>
      <w:r w:rsidRPr="00DE27B8">
        <w:rPr>
          <w:sz w:val="12"/>
        </w:rPr>
        <w:t xml:space="preserve"> with worth-living lives. Since ex </w:t>
      </w:r>
      <w:proofErr w:type="spellStart"/>
      <w:r w:rsidRPr="00DE27B8">
        <w:rPr>
          <w:sz w:val="12"/>
        </w:rPr>
        <w:t>hypothesi</w:t>
      </w:r>
      <w:proofErr w:type="spellEnd"/>
      <w:r w:rsidRPr="00DE27B8">
        <w:rPr>
          <w:sz w:val="12"/>
        </w:rPr>
        <w:t xml:space="preserve"> worth-living lives have positive value, it is better to create more such lives and worse to create fewer. Human extinction </w:t>
      </w:r>
      <w:proofErr w:type="gramStart"/>
      <w:r w:rsidRPr="00DE27B8">
        <w:rPr>
          <w:sz w:val="12"/>
        </w:rPr>
        <w:t>by definition is</w:t>
      </w:r>
      <w:proofErr w:type="gramEnd"/>
      <w:r w:rsidRPr="00DE27B8">
        <w:rPr>
          <w:sz w:val="12"/>
        </w:rPr>
        <w:t xml:space="preserve"> the creation of no future lives and would ‘deprive’ billions of ‘people’ of the opportunity to live worth-living lives. This might reduce the amount of value in the world at the time of the extinction (by killing already existing people), but it would also prevent a much vaster amount of value in the future (by failing to create more people). Both replies depend on the impersonal value of human life. However, recall that in </w:t>
      </w:r>
      <w:proofErr w:type="spellStart"/>
      <w:r w:rsidRPr="00DE27B8">
        <w:rPr>
          <w:sz w:val="12"/>
        </w:rPr>
        <w:t>contractualism</w:t>
      </w:r>
      <w:proofErr w:type="spellEnd"/>
      <w:r w:rsidRPr="00DE27B8">
        <w:rPr>
          <w:sz w:val="12"/>
        </w:rPr>
        <w:t xml:space="preserve"> impersonal values are not on their own grounds for reasonably rejecting principles. Scanlon himself says that although we have a strong reason not to destroy existing human lives, this reason ‘does not flow from the thought that it is a good thing for there to be more human life rather than less’ (104). In </w:t>
      </w:r>
      <w:proofErr w:type="spellStart"/>
      <w:r w:rsidRPr="00DE27B8">
        <w:rPr>
          <w:sz w:val="12"/>
        </w:rPr>
        <w:t>contractualism</w:t>
      </w:r>
      <w:proofErr w:type="spellEnd"/>
      <w:r w:rsidRPr="00DE27B8">
        <w:rPr>
          <w:sz w:val="12"/>
        </w:rPr>
        <w:t xml:space="preserve">, something cannot be wrong unless there is an impact on a person. Thus, neither the impersonal value of creating a particular person nor the impersonal value of human life writ large could on its own provide a reason for rejecting a principle permitting human extinction. It seems therefore that the fact that extinction would deprive future people of the opportunity to live worth-living lives (either by failing to create either </w:t>
      </w:r>
      <w:proofErr w:type="gramStart"/>
      <w:r w:rsidRPr="00DE27B8">
        <w:rPr>
          <w:sz w:val="12"/>
        </w:rPr>
        <w:t>particular future</w:t>
      </w:r>
      <w:proofErr w:type="gramEnd"/>
      <w:r w:rsidRPr="00DE27B8">
        <w:rPr>
          <w:sz w:val="12"/>
        </w:rPr>
        <w:t xml:space="preserve"> people or future people in general) cannot provide us with a reason to consider human extinction to be wrong. Although the lost value of these ‘lives’ itself cannot be the reason explaining the wrongness of extinction, </w:t>
      </w:r>
      <w:r w:rsidRPr="00C405E7">
        <w:rPr>
          <w:u w:val="single"/>
        </w:rPr>
        <w:t xml:space="preserve">it is possible the </w:t>
      </w:r>
      <w:r w:rsidRPr="006505D0">
        <w:rPr>
          <w:rStyle w:val="Emphasis"/>
        </w:rPr>
        <w:t>knowledge</w:t>
      </w:r>
      <w:r w:rsidRPr="00C405E7">
        <w:rPr>
          <w:u w:val="single"/>
        </w:rPr>
        <w:t xml:space="preserve"> of this loss might create a </w:t>
      </w:r>
      <w:r w:rsidRPr="006505D0">
        <w:rPr>
          <w:rStyle w:val="Emphasis"/>
        </w:rPr>
        <w:t>personal reason</w:t>
      </w:r>
      <w:r w:rsidRPr="00C405E7">
        <w:rPr>
          <w:u w:val="single"/>
        </w:rPr>
        <w:t xml:space="preserve"> for some existing people.</w:t>
      </w:r>
      <w:r w:rsidRPr="00DE27B8">
        <w:rPr>
          <w:sz w:val="12"/>
        </w:rPr>
        <w:t xml:space="preserve"> I will consider this possibility </w:t>
      </w:r>
      <w:proofErr w:type="gramStart"/>
      <w:r w:rsidRPr="00DE27B8">
        <w:rPr>
          <w:sz w:val="12"/>
        </w:rPr>
        <w:t>later on</w:t>
      </w:r>
      <w:proofErr w:type="gramEnd"/>
      <w:r w:rsidRPr="00DE27B8">
        <w:rPr>
          <w:sz w:val="12"/>
        </w:rPr>
        <w:t xml:space="preserve"> in section (d). But first I move to the second reason human extinction might be wrong per se. 2.2. </w:t>
      </w:r>
      <w:r w:rsidRPr="00C405E7">
        <w:rPr>
          <w:u w:val="single"/>
        </w:rPr>
        <w:t>I</w:t>
      </w:r>
      <w:r w:rsidRPr="00C80102">
        <w:rPr>
          <w:highlight w:val="green"/>
          <w:u w:val="single"/>
        </w:rPr>
        <w:t>t would mean the loss of the only known form of intelligent life</w:t>
      </w:r>
      <w:r w:rsidRPr="00C405E7">
        <w:rPr>
          <w:u w:val="single"/>
        </w:rPr>
        <w:t xml:space="preserve"> and all </w:t>
      </w:r>
      <w:r w:rsidRPr="00C80102">
        <w:rPr>
          <w:rStyle w:val="Emphasis"/>
          <w:highlight w:val="green"/>
        </w:rPr>
        <w:t>civilization and intellectual progress</w:t>
      </w:r>
      <w:r w:rsidRPr="00C80102">
        <w:rPr>
          <w:highlight w:val="green"/>
          <w:u w:val="single"/>
        </w:rPr>
        <w:t xml:space="preserve"> would be lost</w:t>
      </w:r>
      <w:r w:rsidRPr="00DE27B8">
        <w:rPr>
          <w:sz w:val="12"/>
        </w:rPr>
        <w:t xml:space="preserve"> A second reason we might think it would be wrong to cause human extinction is the loss that would occur of the only (known) form of rational life and the knowledge and civilization that that form of life has created. One thought here could be that just as some might consider it wrong to destroy an individual human heritage monument like the Sphinx, it would also be wrong if the advances made by humans over the past few millennia were lost or prevented from progressing. </w:t>
      </w:r>
      <w:r w:rsidRPr="00C405E7">
        <w:rPr>
          <w:u w:val="single"/>
        </w:rPr>
        <w:t xml:space="preserve">A </w:t>
      </w:r>
      <w:r w:rsidRPr="006505D0">
        <w:rPr>
          <w:rStyle w:val="Emphasis"/>
        </w:rPr>
        <w:t>related argument</w:t>
      </w:r>
      <w:r w:rsidRPr="00C405E7">
        <w:rPr>
          <w:u w:val="single"/>
        </w:rPr>
        <w:t xml:space="preserve"> is made by those who </w:t>
      </w:r>
      <w:r w:rsidRPr="006505D0">
        <w:rPr>
          <w:rStyle w:val="Emphasis"/>
        </w:rPr>
        <w:t>feel</w:t>
      </w:r>
      <w:r w:rsidRPr="00C405E7">
        <w:rPr>
          <w:u w:val="single"/>
        </w:rPr>
        <w:t xml:space="preserve"> that there is something </w:t>
      </w:r>
      <w:r w:rsidRPr="006505D0">
        <w:rPr>
          <w:rStyle w:val="Emphasis"/>
        </w:rPr>
        <w:t>special</w:t>
      </w:r>
      <w:r w:rsidRPr="00C405E7">
        <w:rPr>
          <w:u w:val="single"/>
        </w:rPr>
        <w:t xml:space="preserve"> about </w:t>
      </w:r>
      <w:r w:rsidRPr="00C80102">
        <w:rPr>
          <w:highlight w:val="green"/>
          <w:u w:val="single"/>
        </w:rPr>
        <w:t xml:space="preserve">humans’ </w:t>
      </w:r>
      <w:r w:rsidRPr="00C80102">
        <w:rPr>
          <w:rStyle w:val="Emphasis"/>
          <w:highlight w:val="green"/>
        </w:rPr>
        <w:t>capacity</w:t>
      </w:r>
      <w:r w:rsidRPr="00C80102">
        <w:rPr>
          <w:highlight w:val="green"/>
          <w:u w:val="single"/>
        </w:rPr>
        <w:t xml:space="preserve"> for </w:t>
      </w:r>
      <w:r w:rsidRPr="00C80102">
        <w:rPr>
          <w:rStyle w:val="Emphasis"/>
          <w:highlight w:val="green"/>
        </w:rPr>
        <w:t>rationality</w:t>
      </w:r>
      <w:r w:rsidRPr="00C405E7">
        <w:rPr>
          <w:u w:val="single"/>
        </w:rPr>
        <w:t xml:space="preserve"> which </w:t>
      </w:r>
      <w:r w:rsidRPr="00C80102">
        <w:rPr>
          <w:highlight w:val="green"/>
          <w:u w:val="single"/>
        </w:rPr>
        <w:t xml:space="preserve">is </w:t>
      </w:r>
      <w:proofErr w:type="gramStart"/>
      <w:r w:rsidRPr="00C80102">
        <w:rPr>
          <w:rStyle w:val="Emphasis"/>
          <w:highlight w:val="green"/>
        </w:rPr>
        <w:t>valuable</w:t>
      </w:r>
      <w:r w:rsidRPr="00C80102">
        <w:rPr>
          <w:highlight w:val="green"/>
          <w:u w:val="single"/>
        </w:rPr>
        <w:t xml:space="preserve"> in itself</w:t>
      </w:r>
      <w:proofErr w:type="gramEnd"/>
      <w:r w:rsidRPr="00DE27B8">
        <w:rPr>
          <w:sz w:val="12"/>
        </w:rPr>
        <w:t>. Since humans are the only intelligent life that we know of, it would be a loss</w:t>
      </w:r>
      <w:proofErr w:type="gramStart"/>
      <w:r w:rsidRPr="00DE27B8">
        <w:rPr>
          <w:sz w:val="12"/>
        </w:rPr>
        <w:t>, in itself, to</w:t>
      </w:r>
      <w:proofErr w:type="gramEnd"/>
      <w:r w:rsidRPr="00DE27B8">
        <w:rPr>
          <w:sz w:val="12"/>
        </w:rPr>
        <w:t xml:space="preserve"> the world for that to end. I admit that I struggle to fully appreciate this thought. It seems to me that Henry Sidgwick was correct in thinking that these things are only important insofar as they are important to humans (Sidgwick 1874, I.IX.4).5 If there is no form of intelligent life in the future, who would there be to lament its loss since intelligent life is the only form of life capable of appreciating intelligence? Similarly, if there is no one with the rational capacity to appreciate historic monuments and civil progress, who would there be to be negatively affected or even notice the loss?6 However, even if there is nothing special about human rationality, just as some people try to prevent the extinction of nonhuman animal species, we might think that we ought also to prevent human extinction for the sake of biodiversity. The thought in this, as well as the earlier examples, must be that it would somehow be bad for the world if there were no more humans even though there would be no one for whom it is bad. This may be so but the only way to understand this reason is impersonally. Since we are concerned with wrongness rather than badness, we must ask whether something that impacts no one’s well-being, status or claims can be wrong. As we saw earlier, in the </w:t>
      </w:r>
      <w:proofErr w:type="spellStart"/>
      <w:r w:rsidRPr="00DE27B8">
        <w:rPr>
          <w:sz w:val="12"/>
        </w:rPr>
        <w:t>contractualist</w:t>
      </w:r>
      <w:proofErr w:type="spellEnd"/>
      <w:r w:rsidRPr="00DE27B8">
        <w:rPr>
          <w:sz w:val="12"/>
        </w:rPr>
        <w:t xml:space="preserve"> framework reasons must be personal rather than impersonal </w:t>
      </w:r>
      <w:proofErr w:type="gramStart"/>
      <w:r w:rsidRPr="00DE27B8">
        <w:rPr>
          <w:sz w:val="12"/>
        </w:rPr>
        <w:t>in order to</w:t>
      </w:r>
      <w:proofErr w:type="gramEnd"/>
      <w:r w:rsidRPr="00DE27B8">
        <w:rPr>
          <w:sz w:val="12"/>
        </w:rPr>
        <w:t xml:space="preserve"> provide grounds for reasonable rejection (Scanlon 1998, 218–223). Since the loss of civilization, intelligent life or biodiversity are per se impersonal reasons, there is no standpoint from which these reasons could be used to reasonably reject a principle that permitted extinction. Therefore, causing human extinction on the grounds of the loss of civilization, rational life or biodiversity would not be wrong. 2.3. </w:t>
      </w:r>
      <w:r w:rsidRPr="00C80102">
        <w:rPr>
          <w:rStyle w:val="Emphasis"/>
          <w:highlight w:val="green"/>
        </w:rPr>
        <w:t>Existing people</w:t>
      </w:r>
      <w:r w:rsidRPr="00C80102">
        <w:rPr>
          <w:highlight w:val="green"/>
          <w:u w:val="single"/>
        </w:rPr>
        <w:t xml:space="preserve"> would endure </w:t>
      </w:r>
      <w:r w:rsidRPr="00C80102">
        <w:rPr>
          <w:rStyle w:val="Emphasis"/>
          <w:highlight w:val="green"/>
        </w:rPr>
        <w:t>physical pain</w:t>
      </w:r>
      <w:r w:rsidRPr="00C80102">
        <w:rPr>
          <w:highlight w:val="green"/>
          <w:u w:val="single"/>
        </w:rPr>
        <w:t xml:space="preserve"> and</w:t>
      </w:r>
      <w:r w:rsidRPr="00C405E7">
        <w:rPr>
          <w:u w:val="single"/>
        </w:rPr>
        <w:t xml:space="preserve">/or </w:t>
      </w:r>
      <w:r w:rsidRPr="00C80102">
        <w:rPr>
          <w:highlight w:val="green"/>
          <w:u w:val="single"/>
        </w:rPr>
        <w:t>painful</w:t>
      </w:r>
      <w:r w:rsidRPr="00C405E7">
        <w:rPr>
          <w:u w:val="single"/>
        </w:rPr>
        <w:t xml:space="preserve"> and/or </w:t>
      </w:r>
      <w:r w:rsidRPr="00C80102">
        <w:rPr>
          <w:rStyle w:val="Emphasis"/>
          <w:highlight w:val="green"/>
        </w:rPr>
        <w:t>premature deaths</w:t>
      </w:r>
      <w:r w:rsidRPr="00DE27B8">
        <w:rPr>
          <w:sz w:val="12"/>
        </w:rPr>
        <w:t xml:space="preserve"> Thinking about the ways in which human extinction might come about brings to the fore two more reasons it might be wrong. It could, for example, occur if all humans (or at least the critical number needed to be unable to replenish the population, leading to eventual extinction) underwent a sterilization procedure. Or perhaps it could come about due to anthropogenic climate change or a massive asteroid hitting the Earth and wiping out the species in the same way it did the dinosaurs millions of years ago. Each of these scenarios would involve significant physical and/or non-physical harms to existing people and their interests. Physically, people might suffer premature and possibly also painful deaths, for example. It is not hard to imagine examples in which the process of extinction could cause premature death. A nuclear winter that killed everyone or even just every woman under the age of 50 is a clear example of such a case. Obviously, some types of premature death themselves cannot be reasons to reject a principle. Every person dies eventually, sometimes earlier than the standard expected lifespan due to accidents or causes like spontaneously occurring incurable cancers. A cause such as disease is not a moral agent and therefore it cannot be wrong if it unavoidably kills a person prematurely. Scanlon says that the fact that a principle would reduce a person’s well-being gives that person a reason to reject the principle: ‘components of well-being figure prominently as grounds for reasonable rejection’ (Scanlon 1998, 214). However, it is not settled yet whether premature death is a setback to well-being. Some philosophers hold that death is a harm to the person who dies, whilst others argue that it is not.7 I will argue, however, that regardless of who is correct in that debate, being caused to die prematurely can be reason to reject a principle when it fails to show respect to the person as a rational agent. Scanlon says that recognizing others as rational beings with interests involves seeing reason to preserve life and prevent death: ‘appreciating the value of human life is primarily a matter of seeing human lives as something to be respected, where this involves seeing reasons not to destroy them, reasons to protect them, and reasons to want them to go well’ (Scanlon 1998, 104). The ‘respect for life’ in this case is a respect for the person living, not respect for human life in the abstract. This means that we can sometimes fail to protect human life without acting wrongfully if we still respect the person living. Scanlon gives the example of a person who faces a life of unending and extreme pain such that she wishes to end it by committing suicide. Scanlon does not think that the suicidal person shows a lack of respect for her own life by seeking to end it because the person whose life it is has no reason to want it to go on. This is important to note because it emphasizes the fact that the respect for human life is person-affecting. It is not wrong to murder because of the impersonal disvalue of death in general, but because taking someone’s life without their permission shows disrespect to that person. This supports its inclusion as a reason in the </w:t>
      </w:r>
      <w:proofErr w:type="spellStart"/>
      <w:r w:rsidRPr="00DE27B8">
        <w:rPr>
          <w:sz w:val="12"/>
        </w:rPr>
        <w:t>contractualist</w:t>
      </w:r>
      <w:proofErr w:type="spellEnd"/>
      <w:r w:rsidRPr="00DE27B8">
        <w:rPr>
          <w:sz w:val="12"/>
        </w:rPr>
        <w:t xml:space="preserve"> formula, regardless of what side ends up winning the ‘is death a harm?’ debate because even if death turns out not to harm the person who died, ending their life without their consent shows disrespect to that person. A person who could reject a principle permitting another to cause his or her premature death presumably does not wish to die at that time, or in that manner. Thus, if they are killed without their consent, their interests have not been </w:t>
      </w:r>
      <w:proofErr w:type="gramStart"/>
      <w:r w:rsidRPr="00DE27B8">
        <w:rPr>
          <w:sz w:val="12"/>
        </w:rPr>
        <w:t>taken into account</w:t>
      </w:r>
      <w:proofErr w:type="gramEnd"/>
      <w:r w:rsidRPr="00DE27B8">
        <w:rPr>
          <w:sz w:val="12"/>
        </w:rPr>
        <w:t xml:space="preserve">, and they have a reason to reject the principle that allowed their premature death.8 This is as true in the case of death due to extinction as it is for death due to murder. However, physical pain may also be caused to existing people without killing them, but still resulting in human extinction. Imagine, for example, surgically removing everyone’s reproductive organs </w:t>
      </w:r>
      <w:proofErr w:type="gramStart"/>
      <w:r w:rsidRPr="00DE27B8">
        <w:rPr>
          <w:sz w:val="12"/>
        </w:rPr>
        <w:t>in order to</w:t>
      </w:r>
      <w:proofErr w:type="gramEnd"/>
      <w:r w:rsidRPr="00DE27B8">
        <w:rPr>
          <w:sz w:val="12"/>
        </w:rPr>
        <w:t xml:space="preserve"> prevent the creation of any future people. Another example could be a nuclear bomb that did not kill </w:t>
      </w:r>
      <w:proofErr w:type="gramStart"/>
      <w:r w:rsidRPr="00DE27B8">
        <w:rPr>
          <w:sz w:val="12"/>
        </w:rPr>
        <w:t>anyone, but</w:t>
      </w:r>
      <w:proofErr w:type="gramEnd"/>
      <w:r w:rsidRPr="00DE27B8">
        <w:rPr>
          <w:sz w:val="12"/>
        </w:rPr>
        <w:t xml:space="preserve"> did painfully render them infertile through illness or injury. These would be cases in which physical pain (through surgery or bombs) was inflicted on existing people and the extinction came about </w:t>
      </w:r>
      <w:proofErr w:type="gramStart"/>
      <w:r w:rsidRPr="00DE27B8">
        <w:rPr>
          <w:sz w:val="12"/>
        </w:rPr>
        <w:t>as a result of</w:t>
      </w:r>
      <w:proofErr w:type="gramEnd"/>
      <w:r w:rsidRPr="00DE27B8">
        <w:rPr>
          <w:sz w:val="12"/>
        </w:rPr>
        <w:t xml:space="preserve"> the painful incident rather than through death. Furthermore, one could imagine a situation in which a bomb (for example) killed enough people to cause extinction, but some people remained alive, but in terrible pain from injuries. It seems uncontroversial that the infliction of physical pain could be a reason to reject a principle. Although Scanlon says that an impact on well-being is not the only reason to reject principles, it plays a significant role, and indeed, most principles are likely to be rejected due to a negative impact on a person’s well-being, physical or otherwise. It may be queried here whether it is </w:t>
      </w:r>
      <w:proofErr w:type="gramStart"/>
      <w:r w:rsidRPr="00DE27B8">
        <w:rPr>
          <w:sz w:val="12"/>
        </w:rPr>
        <w:t>actually the</w:t>
      </w:r>
      <w:proofErr w:type="gramEnd"/>
      <w:r w:rsidRPr="00DE27B8">
        <w:rPr>
          <w:sz w:val="12"/>
        </w:rPr>
        <w:t xml:space="preserve"> involuntariness of the pain that is grounds for reasonable rejection rather than the physical pain itself because not all pain that a person suffers is involuntary. One can imagine acts that can cause physical pain that are not rejectable — base jumping or </w:t>
      </w:r>
      <w:proofErr w:type="gramStart"/>
      <w:r w:rsidRPr="00DE27B8">
        <w:rPr>
          <w:sz w:val="12"/>
        </w:rPr>
        <w:t>life-saving</w:t>
      </w:r>
      <w:proofErr w:type="gramEnd"/>
      <w:r w:rsidRPr="00DE27B8">
        <w:rPr>
          <w:sz w:val="12"/>
        </w:rPr>
        <w:t xml:space="preserve"> or improving surgery, for example. On the other hand, pushing someone off a cliff or cutting him with a scalpel against his will are clearly rejectable acts. The difference between the two cases is that in the former, the person having the pain inflicted has consented to that pain or risk of pain. My view is that they cannot be separated in these </w:t>
      </w:r>
      <w:proofErr w:type="gramStart"/>
      <w:r w:rsidRPr="00DE27B8">
        <w:rPr>
          <w:sz w:val="12"/>
        </w:rPr>
        <w:t>cases</w:t>
      </w:r>
      <w:proofErr w:type="gramEnd"/>
      <w:r w:rsidRPr="00DE27B8">
        <w:rPr>
          <w:sz w:val="12"/>
        </w:rPr>
        <w:t xml:space="preserve"> and it is involuntary physical pain that is the grounds for reasonable rejection. Thus, the fact that a principle would allow unwanted physical harm gives a person who would be subjected to that harm a reason to reject the principle. </w:t>
      </w:r>
      <w:proofErr w:type="gramStart"/>
      <w:r w:rsidRPr="00DE27B8">
        <w:rPr>
          <w:sz w:val="12"/>
        </w:rPr>
        <w:t>Of course</w:t>
      </w:r>
      <w:proofErr w:type="gramEnd"/>
      <w:r w:rsidRPr="00DE27B8">
        <w:rPr>
          <w:sz w:val="12"/>
        </w:rPr>
        <w:t xml:space="preserve"> the mere fact that a principle causes involuntary physical harm or premature death is not sufficient to declare that the principle is rejectable — there might be countervailing reasons. In the case of extinction, what countervailing reasons might be offered in </w:t>
      </w:r>
      <w:proofErr w:type="spellStart"/>
      <w:r w:rsidRPr="00DE27B8">
        <w:rPr>
          <w:sz w:val="12"/>
        </w:rPr>
        <w:t>favour</w:t>
      </w:r>
      <w:proofErr w:type="spellEnd"/>
      <w:r w:rsidRPr="00DE27B8">
        <w:rPr>
          <w:sz w:val="12"/>
        </w:rPr>
        <w:t xml:space="preserve"> of the involuntary physical pain/ death-inducing harm? One such reason that might be offered is that humans are a harm to the natural environment and that the world might be a better place if there were no humans in it. It could be that humans might rightfully be considered an all-things-considered hindrance to the world rather than a benefit to it given the fact that we have been largely responsible for the extinction of many species, pollution and, most recently, climate change which have all negatively affected the natural environment in ways we are only just beginning to understand. Thus, the fact that human extinction would improve the natural environment (or at least prevent it from degrading further), is a countervailing reason in </w:t>
      </w:r>
      <w:proofErr w:type="spellStart"/>
      <w:r w:rsidRPr="00DE27B8">
        <w:rPr>
          <w:sz w:val="12"/>
        </w:rPr>
        <w:t>favour</w:t>
      </w:r>
      <w:proofErr w:type="spellEnd"/>
      <w:r w:rsidRPr="00DE27B8">
        <w:rPr>
          <w:sz w:val="12"/>
        </w:rPr>
        <w:t xml:space="preserve"> of extinction to be weighed against the reasons held by humans who would experience physical pain or premature death. However, the good of the environment as described above is </w:t>
      </w:r>
      <w:proofErr w:type="gramStart"/>
      <w:r w:rsidRPr="00DE27B8">
        <w:rPr>
          <w:sz w:val="12"/>
        </w:rPr>
        <w:t>by definition not</w:t>
      </w:r>
      <w:proofErr w:type="gramEnd"/>
      <w:r w:rsidRPr="00DE27B8">
        <w:rPr>
          <w:sz w:val="12"/>
        </w:rPr>
        <w:t xml:space="preserve"> a personal reason. Just like the loss of rational life and civilization, therefore, it cannot be a reason on its own when determining what is wrong and countervail the strong personal reasons to avoid pain/death that is held by the people who would suffer from it.9 Every person existing at the time of the extinction would have a reason to reject that principle on the grounds of the physical pain they are being forced to endure against their will that could not be countervailed by impersonal considerations such as the negative impact humans may have on the earth. Therefore, a principle that permitted extinction to be accomplished in a way that caused involuntary physical pain or premature death could quite clearly be rejectable by existing people with no relevant countervailing reasons. This means that human extinction that came about in this way would be wrong. There are of course also additional reasons they could reject a similar principle which I now turn to address in the next section. 2.4. Existing people could endure non-physical harms I said earlier than the fact </w:t>
      </w:r>
      <w:proofErr w:type="gramStart"/>
      <w:r w:rsidRPr="00DE27B8">
        <w:rPr>
          <w:sz w:val="12"/>
        </w:rPr>
        <w:t>in itself that</w:t>
      </w:r>
      <w:proofErr w:type="gramEnd"/>
      <w:r w:rsidRPr="00DE27B8">
        <w:rPr>
          <w:sz w:val="12"/>
        </w:rPr>
        <w:t xml:space="preserve"> there would not be any future people is an impersonal reason and can therefore not be a reason to reject a principle permitting extinction. However, this impersonal reason could give rise to a personal reason that is admissible. </w:t>
      </w:r>
      <w:r w:rsidRPr="00C405E7">
        <w:rPr>
          <w:u w:val="single"/>
        </w:rPr>
        <w:t xml:space="preserve">So, the final </w:t>
      </w:r>
      <w:r w:rsidRPr="006505D0">
        <w:rPr>
          <w:rStyle w:val="Emphasis"/>
        </w:rPr>
        <w:t>important reason</w:t>
      </w:r>
      <w:r w:rsidRPr="00C405E7">
        <w:rPr>
          <w:u w:val="single"/>
        </w:rPr>
        <w:t xml:space="preserve"> people might think that human extinction would be wrong is that </w:t>
      </w:r>
      <w:r w:rsidRPr="00C80102">
        <w:rPr>
          <w:highlight w:val="green"/>
          <w:u w:val="single"/>
        </w:rPr>
        <w:t>there could be various</w:t>
      </w:r>
      <w:r w:rsidRPr="00C405E7">
        <w:rPr>
          <w:u w:val="single"/>
        </w:rPr>
        <w:t xml:space="preserve"> deleterious </w:t>
      </w:r>
      <w:r w:rsidRPr="00C80102">
        <w:rPr>
          <w:rStyle w:val="Emphasis"/>
          <w:highlight w:val="green"/>
        </w:rPr>
        <w:t>psychological effects</w:t>
      </w:r>
      <w:r w:rsidRPr="00C80102">
        <w:rPr>
          <w:highlight w:val="green"/>
          <w:u w:val="single"/>
        </w:rPr>
        <w:t xml:space="preserve"> that would be endured by existing people</w:t>
      </w:r>
      <w:r w:rsidRPr="00C405E7">
        <w:rPr>
          <w:u w:val="single"/>
        </w:rPr>
        <w:t xml:space="preserve"> having the </w:t>
      </w:r>
      <w:r w:rsidRPr="006505D0">
        <w:rPr>
          <w:rStyle w:val="Emphasis"/>
        </w:rPr>
        <w:t>knowledge</w:t>
      </w:r>
      <w:r w:rsidRPr="00C405E7">
        <w:rPr>
          <w:u w:val="single"/>
        </w:rPr>
        <w:t xml:space="preserve"> that there would be </w:t>
      </w:r>
      <w:r w:rsidRPr="006505D0">
        <w:rPr>
          <w:rStyle w:val="Emphasis"/>
        </w:rPr>
        <w:t>no future generations</w:t>
      </w:r>
      <w:r w:rsidRPr="00C405E7">
        <w:rPr>
          <w:u w:val="single"/>
        </w:rPr>
        <w:t>.</w:t>
      </w:r>
      <w:r w:rsidRPr="00DE27B8">
        <w:rPr>
          <w:sz w:val="12"/>
        </w:rPr>
        <w:t xml:space="preserve"> There are two main sources of this trauma, both arising from the knowledge that there will be no more people. The first relates to individual people and the undesired negative effect on well-being that would be experienced by those who would have wanted to have children. Whilst this is by no means universal, it is fair to say that a good proportion of people feel a strong pull towards reproduction and having their lineage continue in some way. Samuel Scheffler describes the pull towards reproduction as a ‘desire for a personalized relationship with the future’ (Scheffler 2012, 31). Reproducing is a widely held desire and the joys of parenthood are ones that many people wish to experience. For these people knowing that they would not have descendants (or that their descendants will endure painful and/or premature deaths) could create a sense of despair and pointlessness of life. Furthermore, the inability to reproduce and have your own children because of a principle/policy that prevents you (either through bans or physical interventions) would be a significant infringement of what we consider to be a basic right to control what happens to your body. For these reasons, knowing that you will have no descendants could cause significant psychological traumas or harms even if there were no associated physical harm. The second is a more general, </w:t>
      </w:r>
      <w:proofErr w:type="gramStart"/>
      <w:r w:rsidRPr="00C405E7">
        <w:rPr>
          <w:u w:val="single"/>
        </w:rPr>
        <w:t>higher level</w:t>
      </w:r>
      <w:proofErr w:type="gramEnd"/>
      <w:r w:rsidRPr="00C405E7">
        <w:rPr>
          <w:u w:val="single"/>
        </w:rPr>
        <w:t xml:space="preserve"> </w:t>
      </w:r>
      <w:r w:rsidRPr="00C80102">
        <w:rPr>
          <w:highlight w:val="green"/>
          <w:u w:val="single"/>
        </w:rPr>
        <w:t xml:space="preserve">sense of </w:t>
      </w:r>
      <w:r w:rsidRPr="00C80102">
        <w:rPr>
          <w:rStyle w:val="Emphasis"/>
          <w:highlight w:val="green"/>
        </w:rPr>
        <w:t>hopelessness</w:t>
      </w:r>
      <w:r w:rsidRPr="00C405E7">
        <w:rPr>
          <w:u w:val="single"/>
        </w:rPr>
        <w:t xml:space="preserve"> or despair that </w:t>
      </w:r>
      <w:r w:rsidRPr="00C80102">
        <w:rPr>
          <w:highlight w:val="green"/>
          <w:u w:val="single"/>
        </w:rPr>
        <w:t xml:space="preserve">there will be </w:t>
      </w:r>
      <w:r w:rsidRPr="00C80102">
        <w:rPr>
          <w:rStyle w:val="Emphasis"/>
          <w:highlight w:val="green"/>
        </w:rPr>
        <w:t>no more humans</w:t>
      </w:r>
      <w:r w:rsidRPr="00C80102">
        <w:rPr>
          <w:highlight w:val="green"/>
          <w:u w:val="single"/>
        </w:rPr>
        <w:t xml:space="preserve"> and that your </w:t>
      </w:r>
      <w:r w:rsidRPr="00C80102">
        <w:rPr>
          <w:rStyle w:val="Emphasis"/>
          <w:highlight w:val="green"/>
        </w:rPr>
        <w:t>projects</w:t>
      </w:r>
      <w:r w:rsidRPr="00C80102">
        <w:rPr>
          <w:highlight w:val="green"/>
          <w:u w:val="single"/>
        </w:rPr>
        <w:t xml:space="preserve"> will end with you.</w:t>
      </w:r>
      <w:r w:rsidRPr="00DE27B8">
        <w:rPr>
          <w:sz w:val="12"/>
        </w:rPr>
        <w:t xml:space="preserve"> Even those who did not feel a strong desire to procreate themselves might feel a sense of hopelessness that any projects or goals they have for the future would not be fulfilled. Many of the projects and goals we work towards during our lifetime are also at least partly future-oriented. Why bother continuing the search for a cure for cancer if either it will not be found within humans’ lifetime, and/or there will be no future people to benefit from it once it is found? Similar projects and goals that might lose their meaning when confronted with extinction include politics, artistic pursuits and even the type of philosophical work with which this paper is concerned. Even more extreme, through the words of the character Theo </w:t>
      </w:r>
      <w:proofErr w:type="spellStart"/>
      <w:r w:rsidRPr="00DE27B8">
        <w:rPr>
          <w:sz w:val="12"/>
        </w:rPr>
        <w:t>Faron</w:t>
      </w:r>
      <w:proofErr w:type="spellEnd"/>
      <w:r w:rsidRPr="00DE27B8">
        <w:rPr>
          <w:sz w:val="12"/>
        </w:rPr>
        <w:t xml:space="preserve">, P.D. James says in his novel The Children of Men that ‘without the hope of posterity for our race if not for ourselves, without the assurance that we </w:t>
      </w:r>
      <w:proofErr w:type="gramStart"/>
      <w:r w:rsidRPr="00DE27B8">
        <w:rPr>
          <w:sz w:val="12"/>
        </w:rPr>
        <w:t>being</w:t>
      </w:r>
      <w:proofErr w:type="gramEnd"/>
      <w:r w:rsidRPr="00DE27B8">
        <w:rPr>
          <w:sz w:val="12"/>
        </w:rPr>
        <w:t xml:space="preserve"> dead yet live, all pleasures of the mind and senses sometimes seem to me no more than pathetic and crumbling </w:t>
      </w:r>
      <w:proofErr w:type="spellStart"/>
      <w:r w:rsidRPr="00DE27B8">
        <w:rPr>
          <w:sz w:val="12"/>
        </w:rPr>
        <w:t>defences</w:t>
      </w:r>
      <w:proofErr w:type="spellEnd"/>
      <w:r w:rsidRPr="00DE27B8">
        <w:rPr>
          <w:sz w:val="12"/>
        </w:rPr>
        <w:t xml:space="preserve"> shored up against our ruins’ (James 2006, 9). Even if James’ claim is a bit hyperbolic and all pleasures would not actually be lost, I agree with Scheffler in finding it not implausible that the knowledge that extinction was coming and that there would be no more people would have at least a general depressive effect on people’s motivation and confidence in the value of and joy in their activities (Scheffler 2012, 43). Both sources of psychological harm are personal reasons to reject a principle that permitted human extinction. Existing people could therefore reasonably reject the principle for either of these reasons. Psychological pain and the inability to pursue your personal projects, goals, and aims, are all acceptable reasons for rejecting principles in the </w:t>
      </w:r>
      <w:proofErr w:type="spellStart"/>
      <w:r w:rsidRPr="00DE27B8">
        <w:rPr>
          <w:sz w:val="12"/>
        </w:rPr>
        <w:t>contractualist</w:t>
      </w:r>
      <w:proofErr w:type="spellEnd"/>
      <w:r w:rsidRPr="00DE27B8">
        <w:rPr>
          <w:sz w:val="12"/>
        </w:rPr>
        <w:t xml:space="preserve"> framework. So too are infringements of rights and entitlements that we accept as important for people’s lives. These psychological reasons, then, are also valid reasons to reject principles that permitted or required human extinction. </w:t>
      </w:r>
    </w:p>
    <w:p w14:paraId="7A6E129E" w14:textId="77777777" w:rsidR="006A7356" w:rsidRPr="006306B9" w:rsidRDefault="006A7356" w:rsidP="006A7356">
      <w:pPr>
        <w:pStyle w:val="Heading4"/>
      </w:pPr>
      <w:r w:rsidRPr="006306B9">
        <w:t>Value to life is subjective---life is a prerequisite</w:t>
      </w:r>
    </w:p>
    <w:p w14:paraId="6BCD2B89" w14:textId="77777777" w:rsidR="006A7356" w:rsidRPr="00990588" w:rsidRDefault="006A7356" w:rsidP="006A7356">
      <w:r w:rsidRPr="00990588">
        <w:t xml:space="preserve">Lisa </w:t>
      </w:r>
      <w:r w:rsidRPr="00990588">
        <w:rPr>
          <w:rStyle w:val="Style13ptBold"/>
        </w:rPr>
        <w:t xml:space="preserve">Schwartz </w:t>
      </w:r>
      <w:r>
        <w:rPr>
          <w:rStyle w:val="Style13ptBold"/>
        </w:rPr>
        <w:t>0</w:t>
      </w:r>
      <w:r w:rsidRPr="00990588">
        <w:rPr>
          <w:rStyle w:val="Style13ptBold"/>
        </w:rPr>
        <w:t>2</w:t>
      </w:r>
      <w:r w:rsidRPr="00990588">
        <w:t>, Chair at the Centre for Health Economics and Policy Analysis, 2002</w:t>
      </w:r>
      <w:r>
        <w:t xml:space="preserve">, </w:t>
      </w:r>
      <w:r w:rsidRPr="00990588">
        <w:t>“Medical Ethic: A Case Based Approach</w:t>
      </w:r>
      <w:r>
        <w:t>,</w:t>
      </w:r>
      <w:r w:rsidRPr="00990588">
        <w:t>” Chapter 6, www.fleshandbones.com/readingroom/pdf/399.pdf</w:t>
      </w:r>
    </w:p>
    <w:p w14:paraId="390C1597" w14:textId="77777777" w:rsidR="006A7356" w:rsidRPr="005A6EB0" w:rsidRDefault="006A7356" w:rsidP="006A7356">
      <w:pPr>
        <w:rPr>
          <w:sz w:val="16"/>
        </w:rPr>
      </w:pPr>
      <w:r w:rsidRPr="00CC4C53">
        <w:rPr>
          <w:sz w:val="16"/>
        </w:rPr>
        <w:t xml:space="preserve">The second assertion made by supporters of the quality of life as a criterion for </w:t>
      </w:r>
      <w:proofErr w:type="spellStart"/>
      <w:r w:rsidRPr="00CC4C53">
        <w:rPr>
          <w:sz w:val="16"/>
        </w:rPr>
        <w:t>decisionmaking</w:t>
      </w:r>
      <w:proofErr w:type="spellEnd"/>
      <w:r w:rsidRPr="00CC4C53">
        <w:rPr>
          <w:sz w:val="16"/>
        </w:rPr>
        <w:t xml:space="preserve"> is closely related to the first, but with an added dimension. This assertion suggests that </w:t>
      </w:r>
      <w:r w:rsidRPr="00C80102">
        <w:rPr>
          <w:rStyle w:val="StyleUnderline"/>
          <w:highlight w:val="green"/>
        </w:rPr>
        <w:t xml:space="preserve">the determination of the value of </w:t>
      </w:r>
      <w:r w:rsidRPr="00990588">
        <w:rPr>
          <w:rStyle w:val="StyleUnderline"/>
        </w:rPr>
        <w:t xml:space="preserve">the quality of a given </w:t>
      </w:r>
      <w:r w:rsidRPr="00C80102">
        <w:rPr>
          <w:rStyle w:val="StyleUnderline"/>
          <w:highlight w:val="green"/>
        </w:rPr>
        <w:t>life is</w:t>
      </w:r>
      <w:r w:rsidRPr="00990588">
        <w:rPr>
          <w:rStyle w:val="StyleUnderline"/>
        </w:rPr>
        <w:t xml:space="preserve"> a </w:t>
      </w:r>
      <w:r w:rsidRPr="00C80102">
        <w:rPr>
          <w:rStyle w:val="StyleUnderline"/>
          <w:highlight w:val="green"/>
        </w:rPr>
        <w:t>subjective</w:t>
      </w:r>
      <w:r w:rsidRPr="00CC4C53">
        <w:rPr>
          <w:sz w:val="16"/>
        </w:rPr>
        <w:t xml:space="preserve"> </w:t>
      </w:r>
      <w:r w:rsidRPr="00990588">
        <w:rPr>
          <w:rStyle w:val="StyleUnderline"/>
        </w:rPr>
        <w:t>determination</w:t>
      </w:r>
      <w:r w:rsidRPr="00CC4C53">
        <w:rPr>
          <w:sz w:val="16"/>
        </w:rPr>
        <w:t xml:space="preserve"> </w:t>
      </w:r>
      <w:r w:rsidRPr="00C80102">
        <w:rPr>
          <w:rStyle w:val="Emphasis"/>
          <w:highlight w:val="green"/>
        </w:rPr>
        <w:t>to be made by the person experiencing that life</w:t>
      </w:r>
      <w:r w:rsidRPr="00990588">
        <w:rPr>
          <w:rStyle w:val="StyleUnderline"/>
        </w:rPr>
        <w:t>.</w:t>
      </w:r>
      <w:r w:rsidRPr="00CC4C53">
        <w:rPr>
          <w:sz w:val="16"/>
        </w:rPr>
        <w:t xml:space="preserve"> The important addition here is that </w:t>
      </w:r>
      <w:r w:rsidRPr="00C80102">
        <w:rPr>
          <w:rStyle w:val="StyleUnderline"/>
          <w:highlight w:val="green"/>
        </w:rPr>
        <w:t>the decision is a personal one that</w:t>
      </w:r>
      <w:r w:rsidRPr="00CC4C53">
        <w:rPr>
          <w:sz w:val="16"/>
        </w:rPr>
        <w:t xml:space="preserve">, ideally, </w:t>
      </w:r>
      <w:r w:rsidRPr="00C80102">
        <w:rPr>
          <w:rStyle w:val="StyleUnderline"/>
          <w:highlight w:val="green"/>
        </w:rPr>
        <w:t>ought not to be made externally by another person</w:t>
      </w:r>
      <w:r w:rsidRPr="00990588">
        <w:rPr>
          <w:rStyle w:val="StyleUnderline"/>
        </w:rPr>
        <w:t xml:space="preserve"> but internally by </w:t>
      </w:r>
      <w:r w:rsidRPr="00C80102">
        <w:rPr>
          <w:rStyle w:val="StyleUnderline"/>
          <w:highlight w:val="green"/>
        </w:rPr>
        <w:t xml:space="preserve">the individual </w:t>
      </w:r>
      <w:r w:rsidRPr="00990588">
        <w:rPr>
          <w:rStyle w:val="StyleUnderline"/>
        </w:rPr>
        <w:t>involved</w:t>
      </w:r>
      <w:r w:rsidRPr="00CC4C53">
        <w:rPr>
          <w:sz w:val="16"/>
        </w:rPr>
        <w:t xml:space="preserve">. Katherine Lewis made this decision for herself based on a comparison between two stages of her life. So did James Brady. </w:t>
      </w:r>
      <w:r w:rsidRPr="00990588">
        <w:rPr>
          <w:rStyle w:val="StyleUnderline"/>
        </w:rPr>
        <w:t>Without this element</w:t>
      </w:r>
      <w:r w:rsidRPr="00CC4C53">
        <w:rPr>
          <w:sz w:val="16"/>
        </w:rPr>
        <w:t xml:space="preserve">, </w:t>
      </w:r>
      <w:r w:rsidRPr="00990588">
        <w:rPr>
          <w:rStyle w:val="StyleUnderline"/>
        </w:rPr>
        <w:t xml:space="preserve">decisions based on </w:t>
      </w:r>
      <w:proofErr w:type="gramStart"/>
      <w:r w:rsidRPr="00990588">
        <w:rPr>
          <w:rStyle w:val="StyleUnderline"/>
        </w:rPr>
        <w:t>quality of life</w:t>
      </w:r>
      <w:proofErr w:type="gramEnd"/>
      <w:r w:rsidRPr="00990588">
        <w:rPr>
          <w:rStyle w:val="StyleUnderline"/>
        </w:rPr>
        <w:t xml:space="preserve"> criteria lack salient information</w:t>
      </w:r>
      <w:r w:rsidRPr="00CC4C53">
        <w:rPr>
          <w:sz w:val="16"/>
        </w:rPr>
        <w:t xml:space="preserve"> and the patients concerned cannot give informed consent. </w:t>
      </w:r>
      <w:r w:rsidRPr="00305EE8">
        <w:rPr>
          <w:rStyle w:val="StyleUnderline"/>
        </w:rPr>
        <w:t xml:space="preserve">Patients </w:t>
      </w:r>
      <w:r w:rsidRPr="00C80102">
        <w:rPr>
          <w:rStyle w:val="StyleUnderline"/>
          <w:highlight w:val="green"/>
        </w:rPr>
        <w:t>must be given the opportunity to decide</w:t>
      </w:r>
      <w:r w:rsidRPr="00CC4C53">
        <w:rPr>
          <w:sz w:val="16"/>
        </w:rPr>
        <w:t xml:space="preserve"> </w:t>
      </w:r>
      <w:r w:rsidRPr="00C80102">
        <w:rPr>
          <w:rStyle w:val="Emphasis"/>
          <w:highlight w:val="green"/>
        </w:rPr>
        <w:t>for themselves</w:t>
      </w:r>
      <w:r w:rsidRPr="00990588">
        <w:rPr>
          <w:rStyle w:val="Emphasis"/>
        </w:rPr>
        <w:t xml:space="preserve"> </w:t>
      </w:r>
      <w:r w:rsidRPr="00C80102">
        <w:rPr>
          <w:rStyle w:val="StyleUnderline"/>
          <w:highlight w:val="green"/>
        </w:rPr>
        <w:t>whether they think their lives are worth living</w:t>
      </w:r>
      <w:r w:rsidRPr="00C80102">
        <w:rPr>
          <w:sz w:val="16"/>
          <w:highlight w:val="green"/>
        </w:rPr>
        <w:t xml:space="preserve"> </w:t>
      </w:r>
      <w:r w:rsidRPr="00CC4C53">
        <w:rPr>
          <w:sz w:val="16"/>
        </w:rPr>
        <w:t xml:space="preserve">or not. </w:t>
      </w:r>
      <w:r w:rsidRPr="00990588">
        <w:rPr>
          <w:rStyle w:val="StyleUnderline"/>
        </w:rPr>
        <w:t>To ignore or overlook patients’ judgement in this matter is to violate their autonomy and their freedom to decide for themselves</w:t>
      </w:r>
      <w:r w:rsidRPr="00CC4C53">
        <w:rPr>
          <w:sz w:val="16"/>
        </w:rPr>
        <w:t xml:space="preserve"> </w:t>
      </w:r>
      <w:proofErr w:type="gramStart"/>
      <w:r w:rsidRPr="00CC4C53">
        <w:rPr>
          <w:sz w:val="16"/>
        </w:rPr>
        <w:t>on the basis of</w:t>
      </w:r>
      <w:proofErr w:type="gramEnd"/>
      <w:r w:rsidRPr="00CC4C53">
        <w:rPr>
          <w:sz w:val="16"/>
        </w:rPr>
        <w:t xml:space="preserve"> relevant information about their future, and comparative consideration of their past. As the deontological position puts it so well, to do so is to violate the imperative that we must treat persons as rational and as ends in themselves. </w:t>
      </w:r>
    </w:p>
    <w:p w14:paraId="79CAEDF1" w14:textId="77777777" w:rsidR="00E465F8" w:rsidRDefault="00E465F8" w:rsidP="00E465F8">
      <w:pPr>
        <w:pStyle w:val="Heading2"/>
      </w:pPr>
      <w:r>
        <w:t>1AC: Plan</w:t>
      </w:r>
    </w:p>
    <w:p w14:paraId="79172E5C" w14:textId="77777777" w:rsidR="00E465F8" w:rsidRPr="007F3FA1" w:rsidRDefault="00E465F8" w:rsidP="00E465F8">
      <w:pPr>
        <w:pStyle w:val="Heading4"/>
      </w:pPr>
      <w:r>
        <w:t xml:space="preserve">Plan - </w:t>
      </w:r>
      <w:r w:rsidRPr="007F3FA1">
        <w:t>Private entities ought not appropriate lunar heritage sites</w:t>
      </w:r>
      <w:r>
        <w:t xml:space="preserve"> in outer space. </w:t>
      </w:r>
    </w:p>
    <w:p w14:paraId="095A6A59" w14:textId="77777777" w:rsidR="00E465F8" w:rsidRDefault="00E465F8" w:rsidP="00E465F8">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6CAE9399" w14:textId="77777777" w:rsidR="00E465F8" w:rsidRDefault="00E465F8" w:rsidP="00E465F8">
      <w:pPr>
        <w:rPr>
          <w:rStyle w:val="Emphasis"/>
        </w:rPr>
      </w:pPr>
      <w:r w:rsidRPr="008532F8">
        <w:rPr>
          <w:rStyle w:val="StyleUnderline"/>
        </w:rPr>
        <w:t xml:space="preserve">The </w:t>
      </w:r>
      <w:r w:rsidRPr="00571C0B">
        <w:rPr>
          <w:rStyle w:val="Emphasis"/>
          <w:highlight w:val="green"/>
        </w:rPr>
        <w:t>issue of</w:t>
      </w:r>
      <w:r w:rsidRPr="00AC61A7">
        <w:rPr>
          <w:rStyle w:val="Emphasis"/>
        </w:rPr>
        <w:t xml:space="preserve"> humanity’s cultural </w:t>
      </w:r>
      <w:r w:rsidRPr="00571C0B">
        <w:rPr>
          <w:rStyle w:val="Emphasis"/>
          <w:highlight w:val="green"/>
        </w:rPr>
        <w:t xml:space="preserve">heritage in space </w:t>
      </w:r>
      <w:r w:rsidRPr="00AC61A7">
        <w:rPr>
          <w:rStyle w:val="Emphasis"/>
          <w:bdr w:val="single" w:sz="18" w:space="0" w:color="auto"/>
        </w:rPr>
        <w:t xml:space="preserve">has </w:t>
      </w:r>
      <w:r w:rsidRPr="00571C0B">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571C0B">
        <w:rPr>
          <w:rStyle w:val="Emphasis"/>
          <w:highlight w:val="green"/>
        </w:rPr>
        <w:t>no international agreements</w:t>
      </w:r>
      <w:r w:rsidRPr="00AC61A7">
        <w:rPr>
          <w:rStyle w:val="StyleUnderline"/>
        </w:rPr>
        <w:t xml:space="preserve"> </w:t>
      </w:r>
      <w:r w:rsidRPr="00AC61A7">
        <w:rPr>
          <w:rStyle w:val="Emphasis"/>
        </w:rPr>
        <w:t xml:space="preserve">specifically </w:t>
      </w:r>
      <w:r w:rsidRPr="00571C0B">
        <w:rPr>
          <w:rStyle w:val="Emphasis"/>
          <w:highlight w:val="green"/>
        </w:rPr>
        <w:t>addressing it.</w:t>
      </w:r>
      <w:r w:rsidRPr="00571C0B">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571C0B">
        <w:rPr>
          <w:rStyle w:val="Emphasis"/>
          <w:highlight w:val="green"/>
        </w:rPr>
        <w:t>NASA</w:t>
      </w:r>
      <w:r w:rsidRPr="00571C0B">
        <w:rPr>
          <w:rStyle w:val="StyleUnderline"/>
          <w:highlight w:val="green"/>
        </w:rPr>
        <w:t xml:space="preserve"> </w:t>
      </w:r>
      <w:r w:rsidRPr="008532F8">
        <w:rPr>
          <w:rStyle w:val="StyleUnderline"/>
        </w:rPr>
        <w:t xml:space="preserve">has </w:t>
      </w:r>
      <w:r w:rsidRPr="00571C0B">
        <w:rPr>
          <w:rStyle w:val="Emphasis"/>
          <w:highlight w:val="green"/>
        </w:rPr>
        <w:t>promulgated</w:t>
      </w:r>
      <w:r w:rsidRPr="00571C0B">
        <w:rPr>
          <w:rStyle w:val="StyleUnderline"/>
          <w:highlight w:val="green"/>
        </w:rPr>
        <w:t xml:space="preserve"> </w:t>
      </w:r>
      <w:r w:rsidRPr="008532F8">
        <w:rPr>
          <w:rStyle w:val="StyleUnderline"/>
        </w:rPr>
        <w:t xml:space="preserve">their </w:t>
      </w:r>
      <w:r w:rsidRPr="00571C0B">
        <w:rPr>
          <w:rStyle w:val="Emphasis"/>
          <w:highlight w:val="green"/>
        </w:rPr>
        <w:t>recommendations</w:t>
      </w:r>
      <w:r w:rsidRPr="00571C0B">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571C0B">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571C0B">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571C0B">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571C0B">
        <w:rPr>
          <w:rStyle w:val="Emphasis"/>
          <w:highlight w:val="green"/>
        </w:rPr>
        <w:t>corporations</w:t>
      </w:r>
      <w:r w:rsidRPr="00571C0B">
        <w:rPr>
          <w:rStyle w:val="StyleUnderline"/>
          <w:highlight w:val="green"/>
        </w:rPr>
        <w:t xml:space="preserve"> </w:t>
      </w:r>
      <w:r w:rsidRPr="00571C0B">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571C0B">
        <w:rPr>
          <w:rStyle w:val="Emphasis"/>
          <w:highlight w:val="green"/>
        </w:rPr>
        <w:t xml:space="preserve">Tourists </w:t>
      </w:r>
      <w:r w:rsidRPr="00AC61A7">
        <w:rPr>
          <w:rStyle w:val="Emphasis"/>
        </w:rPr>
        <w:t xml:space="preserve">may </w:t>
      </w:r>
      <w:r w:rsidRPr="00571C0B">
        <w:rPr>
          <w:rStyle w:val="Emphasis"/>
          <w:highlight w:val="green"/>
        </w:rPr>
        <w:t>disrupt sites</w:t>
      </w:r>
      <w:r w:rsidRPr="00571C0B">
        <w:rPr>
          <w:rStyle w:val="StyleUnderline"/>
          <w:highlight w:val="green"/>
        </w:rPr>
        <w:t xml:space="preserve"> </w:t>
      </w:r>
      <w:r w:rsidRPr="008532F8">
        <w:rPr>
          <w:rStyle w:val="StyleUnderline"/>
        </w:rPr>
        <w:t xml:space="preserve">with careless expeditions and </w:t>
      </w:r>
      <w:r w:rsidRPr="00571C0B">
        <w:rPr>
          <w:rStyle w:val="Emphasis"/>
          <w:highlight w:val="green"/>
        </w:rPr>
        <w:t xml:space="preserve">landing sites may be desecrated so </w:t>
      </w:r>
      <w:r w:rsidRPr="00571C0B">
        <w:rPr>
          <w:rStyle w:val="Emphasis"/>
          <w:highlight w:val="gree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571C0B">
        <w:rPr>
          <w:rStyle w:val="Emphasis"/>
          <w:highlight w:val="green"/>
        </w:rPr>
        <w:t>While national heritage legislation can protect</w:t>
      </w:r>
      <w:r w:rsidRPr="00571C0B">
        <w:rPr>
          <w:rStyle w:val="StyleUnderline"/>
          <w:highlight w:val="green"/>
        </w:rPr>
        <w:t xml:space="preserve"> </w:t>
      </w:r>
      <w:r w:rsidRPr="008532F8">
        <w:rPr>
          <w:rStyle w:val="StyleUnderline"/>
        </w:rPr>
        <w:t xml:space="preserve">space artifacts </w:t>
      </w:r>
      <w:r w:rsidRPr="00571C0B">
        <w:rPr>
          <w:rStyle w:val="Emphasis"/>
          <w:highlight w:val="green"/>
        </w:rPr>
        <w:t xml:space="preserve">from </w:t>
      </w:r>
      <w:r w:rsidRPr="00A818DB">
        <w:rPr>
          <w:rStyle w:val="Emphasis"/>
        </w:rPr>
        <w:t xml:space="preserve">citizens of </w:t>
      </w:r>
      <w:r w:rsidRPr="00571C0B">
        <w:rPr>
          <w:rStyle w:val="Emphasis"/>
          <w:highlight w:val="green"/>
        </w:rPr>
        <w:t>their own countries</w:t>
      </w:r>
      <w:r w:rsidRPr="008532F8">
        <w:rPr>
          <w:rStyle w:val="StyleUnderline"/>
        </w:rPr>
        <w:t xml:space="preserve">, there is currently </w:t>
      </w:r>
      <w:r w:rsidRPr="00571C0B">
        <w:rPr>
          <w:rStyle w:val="Emphasis"/>
          <w:highlight w:val="green"/>
        </w:rPr>
        <w:t>no</w:t>
      </w:r>
      <w:r w:rsidRPr="00571C0B">
        <w:rPr>
          <w:rStyle w:val="StyleUnderline"/>
          <w:highlight w:val="green"/>
        </w:rPr>
        <w:t xml:space="preserve"> </w:t>
      </w:r>
      <w:r w:rsidRPr="008532F8">
        <w:rPr>
          <w:rStyle w:val="StyleUnderline"/>
        </w:rPr>
        <w:t xml:space="preserve">effective </w:t>
      </w:r>
      <w:r w:rsidRPr="00571C0B">
        <w:rPr>
          <w:rStyle w:val="Emphasis"/>
          <w:highlight w:val="green"/>
        </w:rPr>
        <w:t>means</w:t>
      </w:r>
      <w:r w:rsidRPr="00571C0B">
        <w:rPr>
          <w:rStyle w:val="StyleUnderline"/>
          <w:highlight w:val="green"/>
        </w:rPr>
        <w:t xml:space="preserve"> </w:t>
      </w:r>
      <w:r w:rsidRPr="008532F8">
        <w:rPr>
          <w:rStyle w:val="StyleUnderline"/>
        </w:rPr>
        <w:t xml:space="preserve">in the present space law regime by </w:t>
      </w:r>
      <w:r w:rsidRPr="00571C0B">
        <w:rPr>
          <w:rStyle w:val="Emphasis"/>
          <w:highlight w:val="green"/>
        </w:rPr>
        <w:t>which</w:t>
      </w:r>
      <w:r w:rsidRPr="00571C0B">
        <w:rPr>
          <w:rStyle w:val="StyleUnderline"/>
          <w:highlight w:val="green"/>
        </w:rPr>
        <w:t xml:space="preserve"> </w:t>
      </w:r>
      <w:r w:rsidRPr="008532F8">
        <w:rPr>
          <w:rStyle w:val="StyleUnderline"/>
        </w:rPr>
        <w:t xml:space="preserve">a </w:t>
      </w:r>
      <w:r w:rsidRPr="00571C0B">
        <w:rPr>
          <w:rStyle w:val="Emphasis"/>
          <w:highlight w:val="green"/>
        </w:rPr>
        <w:t xml:space="preserve">country can protect </w:t>
      </w:r>
      <w:r w:rsidRPr="00571C0B">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571C0B">
        <w:rPr>
          <w:rStyle w:val="Emphasis"/>
          <w:highlight w:val="green"/>
        </w:rPr>
        <w:t>solution</w:t>
      </w:r>
      <w:r w:rsidRPr="00571C0B">
        <w:rPr>
          <w:rStyle w:val="StyleUnderline"/>
          <w:highlight w:val="green"/>
        </w:rPr>
        <w:t xml:space="preserve"> </w:t>
      </w:r>
      <w:r w:rsidRPr="008532F8">
        <w:rPr>
          <w:rStyle w:val="StyleUnderline"/>
        </w:rPr>
        <w:t xml:space="preserve">is </w:t>
      </w:r>
      <w:r w:rsidRPr="00571C0B">
        <w:rPr>
          <w:rStyle w:val="Emphasis"/>
          <w:highlight w:val="green"/>
        </w:rPr>
        <w:t>needed to prevent</w:t>
      </w:r>
      <w:r w:rsidRPr="00571C0B">
        <w:rPr>
          <w:rStyle w:val="StyleUnderline"/>
          <w:highlight w:val="green"/>
        </w:rPr>
        <w:t xml:space="preserve"> </w:t>
      </w:r>
      <w:r w:rsidRPr="008532F8">
        <w:rPr>
          <w:rStyle w:val="StyleUnderline"/>
        </w:rPr>
        <w:t xml:space="preserve">the damage, destruction, loss, or </w:t>
      </w:r>
      <w:r w:rsidRPr="00571C0B">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571C0B">
        <w:rPr>
          <w:rStyle w:val="Emphasis"/>
          <w:highlight w:val="green"/>
          <w:bdr w:val="single" w:sz="18" w:space="0" w:color="auto"/>
        </w:rPr>
        <w:t>cultural heritage in space</w:t>
      </w:r>
      <w:r w:rsidRPr="00A818DB">
        <w:rPr>
          <w:rStyle w:val="Emphasis"/>
        </w:rPr>
        <w:t>.</w:t>
      </w:r>
    </w:p>
    <w:p w14:paraId="0061486D" w14:textId="77777777" w:rsidR="00E465F8" w:rsidRPr="00926B03" w:rsidRDefault="00E465F8" w:rsidP="00E465F8">
      <w:pPr>
        <w:pStyle w:val="Heading4"/>
      </w:pPr>
      <w:r>
        <w:t xml:space="preserve">The Advantage is </w:t>
      </w:r>
      <w:r>
        <w:rPr>
          <w:u w:val="single"/>
        </w:rPr>
        <w:t>Lunar Heritage</w:t>
      </w:r>
      <w:r>
        <w:t>:</w:t>
      </w:r>
    </w:p>
    <w:p w14:paraId="2F242A2E" w14:textId="77777777" w:rsidR="00E465F8" w:rsidRDefault="00E465F8" w:rsidP="00E465F8">
      <w:pPr>
        <w:pStyle w:val="Heading4"/>
      </w:pPr>
      <w:r>
        <w:t xml:space="preserve">Global Moon Rush by </w:t>
      </w:r>
      <w:r>
        <w:rPr>
          <w:u w:val="single"/>
        </w:rPr>
        <w:t>private actors</w:t>
      </w:r>
      <w:r>
        <w:t xml:space="preserve"> is </w:t>
      </w:r>
      <w:r>
        <w:rPr>
          <w:u w:val="single"/>
        </w:rPr>
        <w:t>coming now</w:t>
      </w:r>
      <w:r>
        <w:t>.</w:t>
      </w:r>
    </w:p>
    <w:p w14:paraId="1973037A" w14:textId="77777777" w:rsidR="00E465F8" w:rsidRPr="00042143" w:rsidRDefault="00E465F8" w:rsidP="00E465F8">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6C591C3C" w14:textId="77777777" w:rsidR="00E465F8" w:rsidRDefault="00E465F8" w:rsidP="00E465F8">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701678">
        <w:rPr>
          <w:rStyle w:val="Emphasis"/>
          <w:highlight w:val="green"/>
        </w:rPr>
        <w:t xml:space="preserve">private sector </w:t>
      </w:r>
      <w:r w:rsidRPr="00A818DB">
        <w:rPr>
          <w:rStyle w:val="Emphasis"/>
        </w:rPr>
        <w:t xml:space="preserve">is </w:t>
      </w:r>
      <w:r w:rsidRPr="00701678">
        <w:rPr>
          <w:rStyle w:val="Emphasis"/>
          <w:highlight w:val="green"/>
        </w:rPr>
        <w:t>eager</w:t>
      </w:r>
      <w:r w:rsidRPr="006D6898">
        <w:rPr>
          <w:rStyle w:val="StyleUnderline"/>
        </w:rPr>
        <w:t xml:space="preserve"> </w:t>
      </w:r>
      <w:r w:rsidRPr="00606F05">
        <w:rPr>
          <w:rStyle w:val="Emphasis"/>
          <w:bdr w:val="single" w:sz="18" w:space="0" w:color="auto"/>
        </w:rPr>
        <w:t>to be involved</w:t>
      </w:r>
      <w:r w:rsidRPr="00606F05">
        <w:rPr>
          <w:rStyle w:val="StyleUnderline"/>
        </w:rPr>
        <w:t>.</w:t>
      </w:r>
      <w:r w:rsidRPr="006D6898">
        <w:rPr>
          <w:rStyle w:val="StyleUnderline"/>
        </w:rPr>
        <w:t xml:space="preserve"> </w:t>
      </w:r>
      <w:r w:rsidRPr="00606F05">
        <w:rPr>
          <w:rStyle w:val="Emphasis"/>
        </w:rPr>
        <w:t xml:space="preserve">Between now and </w:t>
      </w:r>
      <w:r w:rsidRPr="00701678">
        <w:rPr>
          <w:rStyle w:val="Emphasis"/>
          <w:highlight w:val="green"/>
        </w:rPr>
        <w:t>2024</w:t>
      </w:r>
      <w:r w:rsidRPr="00701678">
        <w:rPr>
          <w:rStyle w:val="StyleUnderline"/>
          <w:highlight w:val="green"/>
        </w:rPr>
        <w:t xml:space="preserve">, </w:t>
      </w:r>
      <w:r w:rsidRPr="00701678">
        <w:rPr>
          <w:rStyle w:val="Emphasis"/>
          <w:highlight w:val="green"/>
          <w:bdr w:val="single" w:sz="18" w:space="0" w:color="auto"/>
        </w:rPr>
        <w:t xml:space="preserve">at least five companies aim to </w:t>
      </w:r>
      <w:r w:rsidRPr="00606F05">
        <w:rPr>
          <w:rStyle w:val="Emphasis"/>
          <w:bdr w:val="single" w:sz="18" w:space="0" w:color="auto"/>
        </w:rPr>
        <w:t xml:space="preserve">launch </w:t>
      </w:r>
      <w:r w:rsidRPr="00701678">
        <w:rPr>
          <w:rStyle w:val="Emphasis"/>
          <w:highlight w:val="green"/>
          <w:bdr w:val="single" w:sz="18" w:space="0" w:color="auto"/>
        </w:rPr>
        <w:t xml:space="preserve">lunar </w:t>
      </w:r>
      <w:r w:rsidRPr="00606F05">
        <w:rPr>
          <w:rStyle w:val="Emphasis"/>
          <w:bdr w:val="single" w:sz="18" w:space="0" w:color="auto"/>
        </w:rPr>
        <w:t>landers</w:t>
      </w:r>
      <w:r w:rsidRPr="00926B03">
        <w:rPr>
          <w:sz w:val="16"/>
        </w:rPr>
        <w:t xml:space="preserve">. In May, </w:t>
      </w:r>
      <w:r w:rsidRPr="00606F05">
        <w:rPr>
          <w:rStyle w:val="Emphasis"/>
        </w:rPr>
        <w:t>Nasa selected three companies to</w:t>
      </w:r>
      <w:r w:rsidRPr="00606F05">
        <w:rPr>
          <w:rStyle w:val="StyleUnderline"/>
        </w:rPr>
        <w:t xml:space="preserve"> design, build and </w:t>
      </w:r>
      <w:r w:rsidRPr="00606F05">
        <w:rPr>
          <w:rStyle w:val="Emphasis"/>
        </w:rPr>
        <w:t>operate</w:t>
      </w:r>
      <w:r w:rsidRPr="00606F05">
        <w:rPr>
          <w:rStyle w:val="StyleUnderline"/>
        </w:rPr>
        <w:t xml:space="preserve"> </w:t>
      </w:r>
      <w:r w:rsidRPr="00606F05">
        <w:rPr>
          <w:rStyle w:val="Emphasis"/>
        </w:rPr>
        <w:t>spacecraft</w:t>
      </w:r>
      <w:r w:rsidRPr="006D6898">
        <w:rPr>
          <w:rStyle w:val="StyleUnderline"/>
        </w:rPr>
        <w:t xml:space="preserve"> that will ferry scientific experiments</w:t>
      </w:r>
      <w:r w:rsidRPr="00926B03">
        <w:rPr>
          <w:sz w:val="16"/>
        </w:rPr>
        <w:t xml:space="preserve"> and technology packages </w:t>
      </w:r>
      <w:r w:rsidRPr="00606F05">
        <w:rPr>
          <w:rStyle w:val="Emphasis"/>
        </w:rPr>
        <w:t>to the moon. The</w:t>
      </w:r>
      <w:r w:rsidRPr="00A818DB">
        <w:rPr>
          <w:rStyle w:val="StyleUnderline"/>
        </w:rPr>
        <w:t xml:space="preserve"> </w:t>
      </w:r>
      <w:r w:rsidRPr="00606F05">
        <w:rPr>
          <w:rStyle w:val="StyleUnderline"/>
          <w:highlight w:val="green"/>
        </w:rPr>
        <w:t>coming</w:t>
      </w:r>
      <w:r w:rsidRPr="006D6898">
        <w:rPr>
          <w:rStyle w:val="StyleUnderline"/>
        </w:rPr>
        <w:t xml:space="preserve"> </w:t>
      </w:r>
      <w:r w:rsidRPr="00701678">
        <w:rPr>
          <w:rStyle w:val="Emphasis"/>
          <w:highlight w:val="green"/>
        </w:rPr>
        <w:t xml:space="preserve">flurry of activity </w:t>
      </w:r>
      <w:r w:rsidRPr="00A818DB">
        <w:rPr>
          <w:rStyle w:val="Emphasis"/>
          <w:bdr w:val="single" w:sz="18" w:space="0" w:color="auto"/>
        </w:rPr>
        <w:t xml:space="preserve">may </w:t>
      </w:r>
      <w:r w:rsidRPr="00701678">
        <w:rPr>
          <w:rStyle w:val="Emphasis"/>
          <w:highlight w:val="green"/>
          <w:bdr w:val="single" w:sz="18" w:space="0" w:color="auto"/>
        </w:rPr>
        <w:t>make protection</w:t>
      </w:r>
      <w:r w:rsidRPr="00701678">
        <w:rPr>
          <w:rStyle w:val="StyleUnderline"/>
          <w:highlight w:val="green"/>
          <w:bdr w:val="single" w:sz="18" w:space="0" w:color="auto"/>
        </w:rPr>
        <w:t xml:space="preserve"> </w:t>
      </w:r>
      <w:r w:rsidRPr="00701678">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606F05">
        <w:rPr>
          <w:rStyle w:val="Emphasis"/>
        </w:rPr>
        <w:t xml:space="preserve">We </w:t>
      </w:r>
      <w:proofErr w:type="gramStart"/>
      <w:r w:rsidRPr="00606F05">
        <w:rPr>
          <w:rStyle w:val="Emphasis"/>
        </w:rPr>
        <w:t>have to</w:t>
      </w:r>
      <w:proofErr w:type="gramEnd"/>
      <w:r w:rsidRPr="00606F05">
        <w:rPr>
          <w:rStyle w:val="Emphasis"/>
        </w:rPr>
        <w:t xml:space="preserve"> be </w:t>
      </w:r>
      <w:r w:rsidRPr="00701678">
        <w:rPr>
          <w:rStyle w:val="Emphasis"/>
          <w:highlight w:val="green"/>
        </w:rPr>
        <w:t>prepare</w:t>
      </w:r>
      <w:r w:rsidRPr="00606F05">
        <w:rPr>
          <w:rStyle w:val="Emphasis"/>
        </w:rPr>
        <w:t>d</w:t>
      </w:r>
      <w:r w:rsidRPr="00701678">
        <w:rPr>
          <w:rStyle w:val="Emphasis"/>
          <w:highlight w:val="green"/>
        </w:rPr>
        <w:t xml:space="preserve"> for the company </w:t>
      </w:r>
      <w:r w:rsidRPr="00926B03">
        <w:rPr>
          <w:rStyle w:val="StyleUnderline"/>
        </w:rPr>
        <w:t xml:space="preserve">or nation </w:t>
      </w:r>
      <w:r w:rsidRPr="00701678">
        <w:rPr>
          <w:rStyle w:val="Emphasis"/>
          <w:highlight w:val="green"/>
        </w:rPr>
        <w:t>that doesn’t care</w:t>
      </w:r>
      <w:r w:rsidRPr="00701678">
        <w:rPr>
          <w:rStyle w:val="StyleUnderline"/>
          <w:highlight w:val="green"/>
        </w:rPr>
        <w:t xml:space="preserve">. </w:t>
      </w:r>
      <w:r w:rsidRPr="00701678">
        <w:rPr>
          <w:rStyle w:val="Emphasis"/>
          <w:highlight w:val="green"/>
        </w:rPr>
        <w:t>Or</w:t>
      </w:r>
      <w:r w:rsidRPr="00701678">
        <w:rPr>
          <w:highlight w:val="green"/>
          <w:u w:val="single"/>
        </w:rPr>
        <w:t xml:space="preserve"> </w:t>
      </w:r>
      <w:r w:rsidRPr="00926B03">
        <w:rPr>
          <w:u w:val="single"/>
        </w:rPr>
        <w:t xml:space="preserve">worse, </w:t>
      </w:r>
      <w:r w:rsidRPr="00606F05">
        <w:rPr>
          <w:rStyle w:val="StyleUnderline"/>
        </w:rPr>
        <w:t xml:space="preserve">that </w:t>
      </w:r>
      <w:r w:rsidRPr="00701678">
        <w:rPr>
          <w:rStyle w:val="Emphasis"/>
          <w:highlight w:val="green"/>
        </w:rPr>
        <w:t xml:space="preserve">seeks </w:t>
      </w:r>
      <w:r w:rsidRPr="00606F05">
        <w:rPr>
          <w:rStyle w:val="Emphasis"/>
        </w:rPr>
        <w:t xml:space="preserve">to return to </w:t>
      </w:r>
      <w:r w:rsidRPr="00701678">
        <w:rPr>
          <w:rStyle w:val="Emphasis"/>
          <w:highlight w:val="green"/>
        </w:rPr>
        <w:t>the moon</w:t>
      </w:r>
      <w:r w:rsidRPr="00926B03">
        <w:rPr>
          <w:rStyle w:val="StyleUnderline"/>
        </w:rPr>
        <w:t xml:space="preserve"> primarily </w:t>
      </w:r>
      <w:r w:rsidRPr="00701678">
        <w:rPr>
          <w:rStyle w:val="Emphasis"/>
          <w:highlight w:val="green"/>
        </w:rPr>
        <w:t xml:space="preserve">to pillage </w:t>
      </w:r>
      <w:r w:rsidRPr="00A818DB">
        <w:rPr>
          <w:rStyle w:val="Emphasis"/>
        </w:rPr>
        <w:t xml:space="preserve">for </w:t>
      </w:r>
      <w:r w:rsidRPr="00701678">
        <w:rPr>
          <w:rStyle w:val="Emphasis"/>
          <w:highlight w:val="green"/>
        </w:rPr>
        <w:t xml:space="preserve">artefacts </w:t>
      </w:r>
      <w:r w:rsidRPr="00606F05">
        <w:rPr>
          <w:rStyle w:val="Emphasis"/>
        </w:rPr>
        <w:t>that will</w:t>
      </w:r>
      <w:r w:rsidRPr="00926B03">
        <w:rPr>
          <w:rStyle w:val="StyleUnderline"/>
        </w:rPr>
        <w:t xml:space="preserve"> undoubtedly </w:t>
      </w:r>
      <w:r w:rsidRPr="00701678">
        <w:rPr>
          <w:rStyle w:val="Emphasis"/>
          <w:highlight w:val="green"/>
        </w:rPr>
        <w:t xml:space="preserve">sell for tremendous </w:t>
      </w:r>
      <w:r w:rsidRPr="00606F05">
        <w:rPr>
          <w:rStyle w:val="Emphasis"/>
        </w:rPr>
        <w:t xml:space="preserve">amounts of </w:t>
      </w:r>
      <w:r w:rsidRPr="00701678">
        <w:rPr>
          <w:rStyle w:val="Emphasis"/>
          <w:highlight w:val="green"/>
        </w:rPr>
        <w:t>money</w:t>
      </w:r>
      <w:r w:rsidRPr="00926B03">
        <w:rPr>
          <w:rStyle w:val="StyleUnderline"/>
        </w:rPr>
        <w:t xml:space="preserve"> here </w:t>
      </w:r>
      <w:r w:rsidRPr="00A818DB">
        <w:rPr>
          <w:rStyle w:val="Emphasis"/>
          <w:bdr w:val="single" w:sz="18" w:space="0" w:color="auto"/>
        </w:rPr>
        <w:t>on Earth.”</w:t>
      </w:r>
    </w:p>
    <w:p w14:paraId="319D1D7D" w14:textId="77777777" w:rsidR="00E465F8" w:rsidRDefault="00E465F8" w:rsidP="00E465F8">
      <w:pPr>
        <w:pStyle w:val="Heading4"/>
      </w:pPr>
      <w:r>
        <w:t xml:space="preserve">Corporate development, tourism, and looting will destroy </w:t>
      </w:r>
      <w:r w:rsidRPr="00D961AA">
        <w:rPr>
          <w:u w:val="single"/>
        </w:rPr>
        <w:t>scientifically rich</w:t>
      </w:r>
      <w:r>
        <w:t xml:space="preserve"> Tranquility base artifacts.</w:t>
      </w:r>
    </w:p>
    <w:p w14:paraId="73810944" w14:textId="77777777" w:rsidR="00E465F8" w:rsidRPr="00380B2A" w:rsidRDefault="00E465F8" w:rsidP="00E465F8">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384D7322" w14:textId="77777777" w:rsidR="00E465F8" w:rsidRDefault="00E465F8" w:rsidP="00E465F8">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701678">
        <w:rPr>
          <w:rStyle w:val="Emphasis"/>
          <w:highlight w:val="green"/>
        </w:rPr>
        <w:t>Flags</w:t>
      </w:r>
      <w:r w:rsidRPr="006D6898">
        <w:rPr>
          <w:rStyle w:val="StyleUnderline"/>
        </w:rPr>
        <w:t xml:space="preserve">, rovers, laser-reflecting </w:t>
      </w:r>
      <w:r w:rsidRPr="00701678">
        <w:rPr>
          <w:rStyle w:val="Emphasis"/>
          <w:highlight w:val="green"/>
        </w:rPr>
        <w:t>mirrors, footprint</w:t>
      </w:r>
      <w:r w:rsidRPr="00F857A5">
        <w:rPr>
          <w:sz w:val="14"/>
        </w:rPr>
        <w:t>—</w:t>
      </w:r>
      <w:r w:rsidRPr="00FE7D12">
        <w:rPr>
          <w:rStyle w:val="StyleUnderline"/>
        </w:rPr>
        <w:t xml:space="preserve">these are </w:t>
      </w:r>
      <w:r w:rsidRPr="00606F05">
        <w:rPr>
          <w:rStyle w:val="StyleUnderline"/>
        </w:rPr>
        <w:t xml:space="preserve">just a </w:t>
      </w:r>
      <w:r w:rsidRPr="00606F05">
        <w:rPr>
          <w:rStyle w:val="Emphasis"/>
          <w:highlight w:val="green"/>
        </w:rPr>
        <w:t xml:space="preserve">few </w:t>
      </w:r>
      <w:r w:rsidRPr="00701678">
        <w:rPr>
          <w:rStyle w:val="Emphasis"/>
          <w:highlight w:val="green"/>
        </w:rPr>
        <w:t>of</w:t>
      </w:r>
      <w:r w:rsidRPr="006D6898">
        <w:rPr>
          <w:rStyle w:val="Emphasis"/>
        </w:rPr>
        <w:t xml:space="preserve"> </w:t>
      </w:r>
      <w:r w:rsidRPr="00606F05">
        <w:rPr>
          <w:rStyle w:val="Emphasis"/>
          <w:highlight w:val="green"/>
        </w:rPr>
        <w:t>the dozens</w:t>
      </w:r>
      <w:r w:rsidRPr="00606F05">
        <w:rPr>
          <w:rStyle w:val="StyleUnderline"/>
        </w:rPr>
        <w:t xml:space="preserve"> of </w:t>
      </w:r>
      <w:r w:rsidRPr="00701678">
        <w:rPr>
          <w:rStyle w:val="Emphasis"/>
          <w:highlight w:val="green"/>
        </w:rPr>
        <w:t>artifacts</w:t>
      </w:r>
      <w:r w:rsidRPr="00701678">
        <w:rPr>
          <w:rStyle w:val="StyleUnderline"/>
          <w:highlight w:val="green"/>
        </w:rPr>
        <w:t xml:space="preserve"> </w:t>
      </w:r>
      <w:r w:rsidRPr="006D6898">
        <w:rPr>
          <w:rStyle w:val="StyleUnderline"/>
        </w:rPr>
        <w:t xml:space="preserve">and features that </w:t>
      </w:r>
      <w:r w:rsidRPr="00606F05">
        <w:rPr>
          <w:rStyle w:val="Emphasis"/>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701678">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701678">
        <w:rPr>
          <w:rStyle w:val="Emphasis"/>
          <w:highlight w:val="green"/>
        </w:rPr>
        <w:t>at Tranquility Base</w:t>
      </w:r>
      <w:r w:rsidRPr="00701678">
        <w:rPr>
          <w:sz w:val="14"/>
          <w:highlight w:val="green"/>
        </w:rPr>
        <w:t xml:space="preserve"> </w:t>
      </w:r>
      <w:r w:rsidRPr="00606F05">
        <w:rPr>
          <w:rStyle w:val="StyleUnderline"/>
        </w:rPr>
        <w:t xml:space="preserve">could be </w:t>
      </w:r>
      <w:r w:rsidRPr="00701678">
        <w:rPr>
          <w:rStyle w:val="StyleUnderline"/>
          <w:highlight w:val="green"/>
        </w:rPr>
        <w:t xml:space="preserve">swept away with a </w:t>
      </w:r>
      <w:r w:rsidRPr="00701678">
        <w:rPr>
          <w:rStyle w:val="Emphasis"/>
          <w:highlight w:val="green"/>
        </w:rPr>
        <w:t>casual brush</w:t>
      </w:r>
      <w:r w:rsidRPr="006D6898">
        <w:rPr>
          <w:rStyle w:val="StyleUnderline"/>
        </w:rPr>
        <w:t xml:space="preserve"> </w:t>
      </w:r>
      <w:r w:rsidRPr="00701678">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606F05">
        <w:rPr>
          <w:rStyle w:val="Emphasis"/>
        </w:rPr>
        <w:t>with</w:t>
      </w:r>
      <w:r w:rsidRPr="00606F05">
        <w:rPr>
          <w:rStyle w:val="StyleUnderline"/>
        </w:rPr>
        <w:t xml:space="preserve"> Jeff </w:t>
      </w:r>
      <w:r w:rsidRPr="00606F05">
        <w:rPr>
          <w:rStyle w:val="Emphasis"/>
        </w:rPr>
        <w:t xml:space="preserve">Bezos’ </w:t>
      </w:r>
      <w:r w:rsidRPr="00701678">
        <w:rPr>
          <w:rStyle w:val="Emphasis"/>
          <w:highlight w:val="green"/>
        </w:rPr>
        <w:t>recent unveiling of</w:t>
      </w:r>
      <w:r w:rsidRPr="00701678">
        <w:rPr>
          <w:rStyle w:val="StyleUnderline"/>
          <w:highlight w:val="green"/>
        </w:rPr>
        <w:t xml:space="preserve"> </w:t>
      </w:r>
      <w:r w:rsidRPr="003C617C">
        <w:rPr>
          <w:rStyle w:val="StyleUnderline"/>
        </w:rPr>
        <w:t>a mock-up</w:t>
      </w:r>
      <w:r w:rsidRPr="006D6898">
        <w:rPr>
          <w:rStyle w:val="StyleUnderline"/>
        </w:rPr>
        <w:t xml:space="preserve"> of the </w:t>
      </w:r>
      <w:r w:rsidRPr="00701678">
        <w:rPr>
          <w:rStyle w:val="Emphasis"/>
          <w:highlight w:val="green"/>
          <w:bdr w:val="single" w:sz="18" w:space="0" w:color="auto"/>
        </w:rPr>
        <w:t xml:space="preserve">lunar lander </w:t>
      </w:r>
      <w:r w:rsidRPr="00606F05">
        <w:rPr>
          <w:rStyle w:val="Emphasis"/>
          <w:bdr w:val="single" w:sz="18" w:space="0" w:color="auto"/>
        </w:rPr>
        <w:t>Blue Moon</w:t>
      </w:r>
      <w:r w:rsidRPr="00606F05">
        <w:rPr>
          <w:rStyle w:val="StyleUnderline"/>
        </w:rPr>
        <w:t>,</w:t>
      </w:r>
      <w:r w:rsidRPr="00FE7D12">
        <w:rPr>
          <w:rStyle w:val="StyleUnderline"/>
        </w:rPr>
        <w:t xml:space="preserve"> it is </w:t>
      </w:r>
      <w:r w:rsidRPr="00701678">
        <w:rPr>
          <w:rStyle w:val="Emphasis"/>
          <w:highlight w:val="green"/>
        </w:rPr>
        <w:t>only a</w:t>
      </w:r>
      <w:r w:rsidRPr="00FE7D12">
        <w:rPr>
          <w:rStyle w:val="Emphasis"/>
        </w:rPr>
        <w:t xml:space="preserve"> </w:t>
      </w:r>
      <w:r w:rsidRPr="00701678">
        <w:rPr>
          <w:rStyle w:val="Emphasis"/>
          <w:highlight w:val="green"/>
        </w:rPr>
        <w:t xml:space="preserve">matter of time </w:t>
      </w:r>
      <w:r w:rsidRPr="00701678">
        <w:rPr>
          <w:rStyle w:val="Emphasis"/>
          <w:highlight w:val="green"/>
          <w:bdr w:val="single" w:sz="18" w:space="0" w:color="auto"/>
        </w:rPr>
        <w:t xml:space="preserve">before corporate </w:t>
      </w:r>
      <w:r w:rsidRPr="00606F05">
        <w:rPr>
          <w:rStyle w:val="Emphasis"/>
          <w:bdr w:val="single" w:sz="18" w:space="0" w:color="auto"/>
        </w:rPr>
        <w:t>adventurers</w:t>
      </w:r>
      <w:r w:rsidRPr="00FE7D12">
        <w:rPr>
          <w:rStyle w:val="StyleUnderline"/>
          <w:bdr w:val="single" w:sz="18" w:space="0" w:color="auto"/>
        </w:rPr>
        <w:t xml:space="preserve"> </w:t>
      </w:r>
      <w:r w:rsidRPr="00701678">
        <w:rPr>
          <w:rStyle w:val="Emphasis"/>
          <w:highlight w:val="green"/>
          <w:bdr w:val="single" w:sz="18" w:space="0" w:color="auto"/>
        </w:rPr>
        <w:t xml:space="preserve">and </w:t>
      </w:r>
      <w:r w:rsidRPr="00606F05">
        <w:rPr>
          <w:rStyle w:val="Emphasis"/>
          <w:bdr w:val="single" w:sz="18" w:space="0" w:color="auto"/>
        </w:rPr>
        <w:t xml:space="preserve">space </w:t>
      </w:r>
      <w:r w:rsidRPr="00701678">
        <w:rPr>
          <w:rStyle w:val="Emphasis"/>
          <w:highlight w:val="green"/>
          <w:bdr w:val="single" w:sz="18" w:space="0" w:color="auto"/>
        </w:rPr>
        <w:t>tourists</w:t>
      </w:r>
      <w:r w:rsidRPr="00701678">
        <w:rPr>
          <w:rStyle w:val="StyleUnderline"/>
          <w:highlight w:val="green"/>
          <w:bdr w:val="single" w:sz="18" w:space="0" w:color="auto"/>
        </w:rPr>
        <w:t xml:space="preserve"> </w:t>
      </w:r>
      <w:r w:rsidRPr="00701678">
        <w:rPr>
          <w:rStyle w:val="Emphasis"/>
          <w:highlight w:val="green"/>
          <w:bdr w:val="single" w:sz="18" w:space="0" w:color="auto"/>
        </w:rPr>
        <w:t xml:space="preserve">reach </w:t>
      </w:r>
      <w:r w:rsidRPr="00606F05">
        <w:rPr>
          <w:rStyle w:val="Emphasis"/>
          <w:bdr w:val="single" w:sz="18" w:space="0" w:color="auto"/>
        </w:rPr>
        <w:t>the moon</w:t>
      </w:r>
      <w:r w:rsidRPr="00606F05">
        <w:rPr>
          <w:rStyle w:val="StyleUnderline"/>
        </w:rPr>
        <w:t>.</w:t>
      </w:r>
      <w:r>
        <w:rPr>
          <w:rStyle w:val="StyleUnderline"/>
        </w:rPr>
        <w:t xml:space="preserve"> </w:t>
      </w:r>
      <w:r w:rsidRPr="00606F05">
        <w:rPr>
          <w:rStyle w:val="StyleUnderline"/>
        </w:rPr>
        <w:t>Historians</w:t>
      </w:r>
      <w:r w:rsidRPr="00FE7D12">
        <w:rPr>
          <w:rStyle w:val="StyleUnderline"/>
        </w:rPr>
        <w:t xml:space="preserve"> and archaeologists are </w:t>
      </w:r>
      <w:r w:rsidRPr="00606F05">
        <w:rPr>
          <w:rStyle w:val="StyleUnderline"/>
          <w:highlight w:val="green"/>
        </w:rPr>
        <w:t>keen</w:t>
      </w:r>
      <w:r w:rsidRPr="00606F05">
        <w:rPr>
          <w:rStyle w:val="StyleUnderline"/>
        </w:rPr>
        <w:t xml:space="preserve"> to </w:t>
      </w:r>
      <w:r w:rsidRPr="00701678">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0E46BBE4" w14:textId="77777777" w:rsidR="00E465F8" w:rsidRDefault="00E465F8" w:rsidP="00E465F8">
      <w:pPr>
        <w:pStyle w:val="Heading4"/>
      </w:pPr>
      <w:r>
        <w:t xml:space="preserve">Private entities are a </w:t>
      </w:r>
      <w:r>
        <w:rPr>
          <w:u w:val="single"/>
        </w:rPr>
        <w:t>unique threat</w:t>
      </w:r>
      <w:r>
        <w:t>---universal rules key.</w:t>
      </w:r>
    </w:p>
    <w:p w14:paraId="4AA2D9D1" w14:textId="77777777" w:rsidR="00E465F8" w:rsidRPr="00D82DE1" w:rsidRDefault="00E465F8" w:rsidP="00E465F8">
      <w:pPr>
        <w:pStyle w:val="ListParagraph"/>
        <w:numPr>
          <w:ilvl w:val="0"/>
          <w:numId w:val="12"/>
        </w:numPr>
      </w:pPr>
      <w:r>
        <w:t>Private Key Card – AT: Alt Causes</w:t>
      </w:r>
    </w:p>
    <w:p w14:paraId="648B0569" w14:textId="77777777" w:rsidR="00E465F8" w:rsidRDefault="00E465F8" w:rsidP="00E465F8">
      <w:pPr>
        <w:pStyle w:val="ListParagraph"/>
        <w:numPr>
          <w:ilvl w:val="0"/>
          <w:numId w:val="12"/>
        </w:numPr>
      </w:pPr>
      <w:r>
        <w:t xml:space="preserve">AT: </w:t>
      </w:r>
      <w:proofErr w:type="spellStart"/>
      <w:r>
        <w:t>Unilat</w:t>
      </w:r>
      <w:proofErr w:type="spellEnd"/>
      <w:r>
        <w:t xml:space="preserve"> CP</w:t>
      </w:r>
    </w:p>
    <w:p w14:paraId="445B68DB" w14:textId="77777777" w:rsidR="00E465F8" w:rsidRDefault="00E465F8" w:rsidP="00E465F8">
      <w:pPr>
        <w:pStyle w:val="ListParagraph"/>
        <w:numPr>
          <w:ilvl w:val="0"/>
          <w:numId w:val="12"/>
        </w:numPr>
      </w:pPr>
      <w:r>
        <w:t>AT: Adv CP</w:t>
      </w:r>
    </w:p>
    <w:p w14:paraId="01D27FFD" w14:textId="77777777" w:rsidR="00E465F8" w:rsidRDefault="00E465F8" w:rsidP="00E465F8">
      <w:pPr>
        <w:pStyle w:val="ListParagraph"/>
        <w:numPr>
          <w:ilvl w:val="0"/>
          <w:numId w:val="12"/>
        </w:numPr>
      </w:pPr>
      <w:r>
        <w:t>AT: Generic DA</w:t>
      </w:r>
    </w:p>
    <w:p w14:paraId="0384CC01" w14:textId="77777777" w:rsidR="00E465F8" w:rsidRDefault="00E465F8" w:rsidP="00E465F8">
      <w:pPr>
        <w:pStyle w:val="ListParagraph"/>
        <w:numPr>
          <w:ilvl w:val="0"/>
          <w:numId w:val="12"/>
        </w:numPr>
      </w:pPr>
      <w:r>
        <w:t>AT: OST DA</w:t>
      </w:r>
    </w:p>
    <w:p w14:paraId="1892F399" w14:textId="77777777" w:rsidR="00E465F8" w:rsidRDefault="00E465F8" w:rsidP="00E465F8">
      <w:pPr>
        <w:pStyle w:val="ListParagraph"/>
        <w:numPr>
          <w:ilvl w:val="0"/>
          <w:numId w:val="12"/>
        </w:numPr>
      </w:pPr>
      <w:r>
        <w:t>Solvency Advocate</w:t>
      </w:r>
    </w:p>
    <w:p w14:paraId="5897E5A6" w14:textId="77777777" w:rsidR="00E465F8" w:rsidRPr="00BE44DC" w:rsidRDefault="00E465F8" w:rsidP="00E465F8">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56520149" w14:textId="77777777" w:rsidR="00E465F8" w:rsidRPr="00420B02" w:rsidRDefault="00E465F8" w:rsidP="00E465F8">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and </w:t>
      </w:r>
      <w:proofErr w:type="gramStart"/>
      <w:r w:rsidRPr="00701678">
        <w:rPr>
          <w:b/>
          <w:bCs/>
          <w:highlight w:val="green"/>
          <w:u w:val="single"/>
        </w:rPr>
        <w:t>private</w:t>
      </w:r>
      <w:r w:rsidRPr="00701678">
        <w:rPr>
          <w:highlight w:val="green"/>
          <w:u w:val="single"/>
        </w:rPr>
        <w:t>-</w:t>
      </w:r>
      <w:r w:rsidRPr="00701678">
        <w:rPr>
          <w:b/>
          <w:bCs/>
          <w:highlight w:val="green"/>
          <w:u w:val="single"/>
        </w:rPr>
        <w:t>sector</w:t>
      </w:r>
      <w:proofErr w:type="gramEnd"/>
      <w:r w:rsidRPr="00CB35C6">
        <w:rPr>
          <w:u w:val="single"/>
        </w:rPr>
        <w:t xml:space="preserve"> </w:t>
      </w:r>
      <w:r w:rsidRPr="00606F05">
        <w:rPr>
          <w:b/>
          <w:bCs/>
          <w:u w:val="single"/>
        </w:rPr>
        <w:t>plans</w:t>
      </w:r>
      <w:r w:rsidRPr="00CB35C6">
        <w:rPr>
          <w:u w:val="single"/>
        </w:rPr>
        <w:t xml:space="preserve"> </w:t>
      </w:r>
      <w:r w:rsidRPr="00606F05">
        <w:rPr>
          <w:u w:val="single"/>
        </w:rPr>
        <w:t>to</w:t>
      </w:r>
      <w:r w:rsidRPr="00CB35C6">
        <w:rPr>
          <w:u w:val="single"/>
        </w:rPr>
        <w:t xml:space="preserve"> </w:t>
      </w:r>
      <w:r w:rsidRPr="00701678">
        <w:rPr>
          <w:highlight w:val="green"/>
          <w:u w:val="single"/>
        </w:rPr>
        <w:t>explore</w:t>
      </w:r>
      <w:r w:rsidRPr="00CB35C6">
        <w:rPr>
          <w:u w:val="single"/>
        </w:rPr>
        <w:t xml:space="preserve"> </w:t>
      </w:r>
      <w:r w:rsidRPr="00701678">
        <w:rPr>
          <w:highlight w:val="green"/>
          <w:u w:val="single"/>
        </w:rPr>
        <w:t>and</w:t>
      </w:r>
      <w:r w:rsidRPr="00CB35C6">
        <w:rPr>
          <w:u w:val="single"/>
        </w:rPr>
        <w:t xml:space="preserve"> potentially </w:t>
      </w:r>
      <w:r w:rsidRPr="00701678">
        <w:rPr>
          <w:highlight w:val="green"/>
          <w:u w:val="single"/>
        </w:rPr>
        <w:t>use</w:t>
      </w:r>
      <w:r w:rsidRPr="00CB35C6">
        <w:rPr>
          <w:u w:val="single"/>
        </w:rPr>
        <w:t xml:space="preserve"> lunar </w:t>
      </w:r>
      <w:r w:rsidRPr="00701678">
        <w:rPr>
          <w:highlight w:val="green"/>
          <w:u w:val="single"/>
        </w:rPr>
        <w:t>resources</w:t>
      </w:r>
      <w:r w:rsidRPr="00CB35C6">
        <w:rPr>
          <w:u w:val="single"/>
        </w:rPr>
        <w:t xml:space="preserve"> </w:t>
      </w:r>
      <w:r w:rsidRPr="00701678">
        <w:rPr>
          <w:highlight w:val="green"/>
          <w:u w:val="single"/>
        </w:rPr>
        <w:t>for</w:t>
      </w:r>
      <w:r w:rsidRPr="00CB35C6">
        <w:rPr>
          <w:u w:val="single"/>
        </w:rPr>
        <w:t xml:space="preserve"> </w:t>
      </w:r>
      <w:r w:rsidRPr="00701678">
        <w:rPr>
          <w:highlight w:val="green"/>
          <w:u w:val="single"/>
        </w:rPr>
        <w:t>commercial</w:t>
      </w:r>
      <w:r w:rsidRPr="00CB35C6">
        <w:rPr>
          <w:u w:val="single"/>
        </w:rPr>
        <w:t xml:space="preserve"> </w:t>
      </w:r>
      <w:r w:rsidRPr="00701678">
        <w:rPr>
          <w:highlight w:val="green"/>
          <w:u w:val="single"/>
        </w:rPr>
        <w:t>activity</w:t>
      </w:r>
      <w:r w:rsidRPr="00CB35C6">
        <w:rPr>
          <w:u w:val="single"/>
        </w:rPr>
        <w:t xml:space="preserve"> </w:t>
      </w:r>
      <w:r w:rsidRPr="00701678">
        <w:rPr>
          <w:highlight w:val="green"/>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701678">
        <w:rPr>
          <w:highlight w:val="green"/>
          <w:u w:val="single"/>
        </w:rPr>
        <w:t>threats</w:t>
      </w:r>
      <w:r w:rsidRPr="00CB35C6">
        <w:rPr>
          <w:u w:val="single"/>
        </w:rPr>
        <w:t xml:space="preserve"> </w:t>
      </w:r>
      <w:r w:rsidRPr="00701678">
        <w:rPr>
          <w:highlight w:val="green"/>
          <w:u w:val="single"/>
        </w:rPr>
        <w:t>to</w:t>
      </w:r>
      <w:r w:rsidRPr="00CB35C6">
        <w:rPr>
          <w:u w:val="single"/>
        </w:rPr>
        <w:t xml:space="preserve"> the </w:t>
      </w:r>
      <w:r w:rsidRPr="00701678">
        <w:rPr>
          <w:highlight w:val="green"/>
          <w:u w:val="single"/>
        </w:rPr>
        <w:t>historic</w:t>
      </w:r>
      <w:r w:rsidRPr="00CB35C6">
        <w:rPr>
          <w:u w:val="single"/>
        </w:rPr>
        <w:t xml:space="preserve"> </w:t>
      </w:r>
      <w:r w:rsidRPr="00701678">
        <w:rPr>
          <w:highlight w:val="green"/>
          <w:u w:val="single"/>
        </w:rPr>
        <w:t>sites</w:t>
      </w:r>
      <w:r w:rsidRPr="00CB35C6">
        <w:rPr>
          <w:u w:val="single"/>
        </w:rPr>
        <w:t xml:space="preserve"> </w:t>
      </w:r>
      <w:r w:rsidRPr="00606F05">
        <w:rPr>
          <w:u w:val="single"/>
        </w:rPr>
        <w:t>and scientific 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701678">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701678">
        <w:rPr>
          <w:highlight w:val="green"/>
          <w:u w:val="single"/>
        </w:rPr>
        <w:t>does not prohibit</w:t>
      </w:r>
      <w:r w:rsidRPr="009F303A">
        <w:rPr>
          <w:sz w:val="16"/>
        </w:rPr>
        <w:t xml:space="preserve"> the </w:t>
      </w:r>
      <w:r w:rsidRPr="00606F05">
        <w:rPr>
          <w:u w:val="single"/>
        </w:rPr>
        <w:t xml:space="preserve">use of the </w:t>
      </w:r>
      <w:r w:rsidRPr="00701678">
        <w:rPr>
          <w:highlight w:val="green"/>
          <w:u w:val="single"/>
        </w:rPr>
        <w:t>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606F05">
        <w:rPr>
          <w:b/>
          <w:bCs/>
          <w:highlight w:val="green"/>
          <w:u w:val="single"/>
        </w:rPr>
        <w:t>Private</w:t>
      </w:r>
      <w:r w:rsidRPr="00606F05">
        <w:rPr>
          <w:u w:val="single"/>
        </w:rPr>
        <w:t xml:space="preserve"> </w:t>
      </w:r>
      <w:r w:rsidRPr="00606F05">
        <w:rPr>
          <w:b/>
          <w:bCs/>
          <w:u w:val="single"/>
        </w:rPr>
        <w:t>firms</w:t>
      </w:r>
      <w:r w:rsidRPr="00606F05">
        <w:rPr>
          <w:sz w:val="16"/>
        </w:rPr>
        <w:t xml:space="preserve"> are </w:t>
      </w:r>
      <w:r w:rsidRPr="00606F05">
        <w:rPr>
          <w:u w:val="single"/>
        </w:rPr>
        <w:t>contemplating</w:t>
      </w:r>
      <w:r w:rsidRPr="00E47DE8">
        <w:rPr>
          <w:u w:val="single"/>
        </w:rPr>
        <w:t xml:space="preserve"> </w:t>
      </w:r>
      <w:r w:rsidRPr="00A818DB">
        <w:rPr>
          <w:u w:val="single"/>
        </w:rPr>
        <w:t xml:space="preserve">robotic </w:t>
      </w:r>
      <w:r w:rsidRPr="00701678">
        <w:rPr>
          <w:b/>
          <w:bCs/>
          <w:highlight w:val="green"/>
          <w:u w:val="single"/>
        </w:rPr>
        <w:t>missions</w:t>
      </w:r>
      <w:r w:rsidRPr="00E47DE8">
        <w:rPr>
          <w:u w:val="single"/>
        </w:rPr>
        <w:t xml:space="preserve"> that could </w:t>
      </w:r>
      <w:r w:rsidRPr="00606F05">
        <w:rPr>
          <w:u w:val="single"/>
        </w:rPr>
        <w:t xml:space="preserve">land </w:t>
      </w:r>
      <w:r w:rsidRPr="00701678">
        <w:rPr>
          <w:highlight w:val="green"/>
          <w:u w:val="single"/>
        </w:rPr>
        <w:t>in</w:t>
      </w:r>
      <w:r w:rsidRPr="00E47DE8">
        <w:rPr>
          <w:u w:val="single"/>
        </w:rPr>
        <w:t xml:space="preserve"> the </w:t>
      </w:r>
      <w:r w:rsidRPr="00701678">
        <w:rPr>
          <w:highlight w:val="green"/>
          <w:u w:val="single"/>
        </w:rPr>
        <w:t>vicinity</w:t>
      </w:r>
      <w:r w:rsidRPr="00E47DE8">
        <w:rPr>
          <w:u w:val="single"/>
        </w:rPr>
        <w:t xml:space="preserve"> </w:t>
      </w:r>
      <w:r w:rsidRPr="00701678">
        <w:rPr>
          <w:highlight w:val="green"/>
          <w:u w:val="single"/>
        </w:rPr>
        <w:t>of</w:t>
      </w:r>
      <w:r w:rsidRPr="00E47DE8">
        <w:rPr>
          <w:u w:val="single"/>
        </w:rPr>
        <w:t xml:space="preserve"> the </w:t>
      </w:r>
      <w:r w:rsidRPr="00701678">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701678">
        <w:rPr>
          <w:b/>
          <w:bCs/>
          <w:highlight w:val="green"/>
          <w:u w:val="single"/>
        </w:rPr>
        <w:t>irreparably</w:t>
      </w:r>
      <w:r w:rsidRPr="00701678">
        <w:rPr>
          <w:highlight w:val="green"/>
          <w:u w:val="single"/>
        </w:rPr>
        <w:t xml:space="preserve"> </w:t>
      </w:r>
      <w:r w:rsidRPr="00701678">
        <w:rPr>
          <w:b/>
          <w:bCs/>
          <w:highlight w:val="green"/>
          <w:u w:val="single"/>
        </w:rPr>
        <w:t>disturb</w:t>
      </w:r>
      <w:r w:rsidRPr="00E47DE8">
        <w:rPr>
          <w:u w:val="single"/>
        </w:rPr>
        <w:t xml:space="preserve"> the </w:t>
      </w:r>
      <w:r w:rsidRPr="00701678">
        <w:rPr>
          <w:b/>
          <w:bCs/>
          <w:highlight w:val="green"/>
          <w:u w:val="single"/>
        </w:rPr>
        <w:t>traces</w:t>
      </w:r>
      <w:r w:rsidRPr="00701678">
        <w:rPr>
          <w:highlight w:val="green"/>
          <w:u w:val="single"/>
        </w:rPr>
        <w:t xml:space="preserve"> </w:t>
      </w:r>
      <w:r w:rsidRPr="00701678">
        <w:rPr>
          <w:b/>
          <w:bCs/>
          <w:highlight w:val="green"/>
          <w:u w:val="single"/>
        </w:rPr>
        <w:t>of</w:t>
      </w:r>
      <w:r w:rsidRPr="00701678">
        <w:rPr>
          <w:highlight w:val="green"/>
          <w:u w:val="single"/>
        </w:rPr>
        <w:t xml:space="preserve"> the first </w:t>
      </w:r>
      <w:r w:rsidRPr="00701678">
        <w:rPr>
          <w:b/>
          <w:bCs/>
          <w:highlight w:val="green"/>
          <w:u w:val="single"/>
        </w:rPr>
        <w:t>human</w:t>
      </w:r>
      <w:r w:rsidRPr="00701678">
        <w:rPr>
          <w:highlight w:val="green"/>
          <w:u w:val="single"/>
        </w:rPr>
        <w:t xml:space="preserve"> </w:t>
      </w:r>
      <w:r w:rsidRPr="00701678">
        <w:rPr>
          <w:b/>
          <w:bCs/>
          <w:highlight w:val="green"/>
          <w:u w:val="single"/>
        </w:rPr>
        <w:t>visits</w:t>
      </w:r>
      <w:r w:rsidRPr="00701678">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701678">
        <w:rPr>
          <w:highlight w:val="green"/>
          <w:u w:val="single"/>
        </w:rPr>
        <w:t>U</w:t>
      </w:r>
      <w:r w:rsidRPr="006D0707">
        <w:rPr>
          <w:sz w:val="16"/>
        </w:rPr>
        <w:t>n</w:t>
      </w:r>
      <w:r w:rsidRPr="009F303A">
        <w:rPr>
          <w:sz w:val="16"/>
        </w:rPr>
        <w:t xml:space="preserve">ited </w:t>
      </w:r>
      <w:r w:rsidRPr="00701678">
        <w:rPr>
          <w:highlight w:val="green"/>
          <w:u w:val="single"/>
        </w:rPr>
        <w:t>S</w:t>
      </w:r>
      <w:r w:rsidRPr="006D0707">
        <w:rPr>
          <w:sz w:val="16"/>
        </w:rPr>
        <w:t>t</w:t>
      </w:r>
      <w:r w:rsidRPr="009F303A">
        <w:rPr>
          <w:sz w:val="16"/>
        </w:rPr>
        <w:t xml:space="preserve">ates and </w:t>
      </w:r>
      <w:r w:rsidRPr="00701678">
        <w:rPr>
          <w:highlight w:val="green"/>
          <w:u w:val="single"/>
        </w:rPr>
        <w:t>Russia</w:t>
      </w:r>
      <w:r w:rsidRPr="009F303A">
        <w:rPr>
          <w:sz w:val="16"/>
        </w:rPr>
        <w:t xml:space="preserve">. </w:t>
      </w:r>
      <w:r w:rsidRPr="00701678">
        <w:rPr>
          <w:highlight w:val="gree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606F05">
        <w:rPr>
          <w:u w:val="single"/>
        </w:rPr>
        <w:t xml:space="preserve">have </w:t>
      </w:r>
      <w:r w:rsidRPr="00701678">
        <w:rPr>
          <w:highlight w:val="green"/>
          <w:u w:val="single"/>
        </w:rPr>
        <w:t>much to gain</w:t>
      </w:r>
      <w:r w:rsidRPr="009F303A">
        <w:rPr>
          <w:sz w:val="16"/>
        </w:rPr>
        <w:t xml:space="preserve"> and </w:t>
      </w:r>
      <w:r w:rsidRPr="00E47DE8">
        <w:rPr>
          <w:u w:val="single"/>
        </w:rPr>
        <w:t xml:space="preserve">little or </w:t>
      </w:r>
      <w:r w:rsidRPr="00701678">
        <w:rPr>
          <w:b/>
          <w:bCs/>
          <w:highlight w:val="green"/>
          <w:u w:val="single"/>
        </w:rPr>
        <w:t>nothing</w:t>
      </w:r>
      <w:r w:rsidRPr="00E47DE8">
        <w:rPr>
          <w:u w:val="single"/>
        </w:rPr>
        <w:t xml:space="preserve"> </w:t>
      </w:r>
      <w:r w:rsidRPr="00701678">
        <w:rPr>
          <w:b/>
          <w:bCs/>
          <w:highlight w:val="green"/>
          <w:u w:val="single"/>
        </w:rPr>
        <w:t>to</w:t>
      </w:r>
      <w:r w:rsidRPr="00E47DE8">
        <w:rPr>
          <w:u w:val="single"/>
        </w:rPr>
        <w:t xml:space="preserve"> </w:t>
      </w:r>
      <w:r w:rsidRPr="00701678">
        <w:rPr>
          <w:b/>
          <w:bCs/>
          <w:highlight w:val="green"/>
          <w:u w:val="single"/>
        </w:rPr>
        <w:t>lose</w:t>
      </w:r>
      <w:r w:rsidRPr="00E47DE8">
        <w:rPr>
          <w:u w:val="single"/>
        </w:rPr>
        <w:t xml:space="preserve"> </w:t>
      </w:r>
      <w:r w:rsidRPr="00701678">
        <w:rPr>
          <w:b/>
          <w:bCs/>
          <w:highlight w:val="green"/>
          <w:u w:val="single"/>
        </w:rPr>
        <w:t>from</w:t>
      </w:r>
      <w:r w:rsidRPr="00E47DE8">
        <w:rPr>
          <w:u w:val="single"/>
        </w:rPr>
        <w:t xml:space="preserve"> a </w:t>
      </w:r>
      <w:r w:rsidRPr="00701678">
        <w:rPr>
          <w:b/>
          <w:bCs/>
          <w:highlight w:val="green"/>
          <w:u w:val="single"/>
        </w:rPr>
        <w:t>multinational</w:t>
      </w:r>
      <w:r w:rsidRPr="00701678">
        <w:rPr>
          <w:highlight w:val="green"/>
          <w:u w:val="single"/>
        </w:rPr>
        <w:t xml:space="preserve"> </w:t>
      </w:r>
      <w:r w:rsidRPr="00701678">
        <w:rPr>
          <w:b/>
          <w:bCs/>
          <w:highlight w:val="green"/>
          <w:u w:val="single"/>
        </w:rPr>
        <w:t>agreement</w:t>
      </w:r>
      <w:r w:rsidRPr="009F303A">
        <w:rPr>
          <w:sz w:val="16"/>
        </w:rPr>
        <w:t xml:space="preserve"> </w:t>
      </w:r>
      <w:r w:rsidRPr="00701678">
        <w:rPr>
          <w:highlight w:val="green"/>
          <w:u w:val="single"/>
        </w:rPr>
        <w:t>based on</w:t>
      </w:r>
      <w:r w:rsidRPr="00E47DE8">
        <w:rPr>
          <w:u w:val="single"/>
        </w:rPr>
        <w:t xml:space="preserve"> </w:t>
      </w:r>
      <w:r w:rsidRPr="00701678">
        <w:rPr>
          <w:highlight w:val="green"/>
          <w:u w:val="single"/>
        </w:rPr>
        <w:t>mutual respect</w:t>
      </w:r>
      <w:r w:rsidRPr="00E47DE8">
        <w:rPr>
          <w:u w:val="single"/>
        </w:rPr>
        <w:t xml:space="preserve"> </w:t>
      </w:r>
      <w:r w:rsidRPr="00701678">
        <w:rPr>
          <w:highlight w:val="green"/>
          <w:u w:val="single"/>
        </w:rPr>
        <w:t>and</w:t>
      </w:r>
      <w:r w:rsidRPr="00E47DE8">
        <w:rPr>
          <w:u w:val="single"/>
        </w:rPr>
        <w:t xml:space="preserve"> mutual </w:t>
      </w:r>
      <w:r w:rsidRPr="00701678">
        <w:rPr>
          <w:highlight w:val="green"/>
          <w:u w:val="single"/>
        </w:rPr>
        <w:t>protection</w:t>
      </w:r>
      <w:r w:rsidRPr="00E47DE8">
        <w:rPr>
          <w:u w:val="single"/>
        </w:rPr>
        <w:t xml:space="preserve"> </w:t>
      </w:r>
      <w:r w:rsidRPr="00701678">
        <w:rPr>
          <w:highlight w:val="green"/>
          <w:u w:val="single"/>
        </w:rPr>
        <w:t>of</w:t>
      </w:r>
      <w:r w:rsidRPr="00E47DE8">
        <w:rPr>
          <w:u w:val="single"/>
        </w:rPr>
        <w:t xml:space="preserve"> </w:t>
      </w:r>
      <w:r w:rsidRPr="00701678">
        <w:rPr>
          <w:highlight w:val="green"/>
          <w:u w:val="single"/>
        </w:rPr>
        <w:t>each other’s historical 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701678">
        <w:rPr>
          <w:b/>
          <w:bCs/>
          <w:szCs w:val="32"/>
          <w:highlight w:val="green"/>
          <w:u w:val="single"/>
        </w:rPr>
        <w:t>Unilat</w:t>
      </w:r>
      <w:r w:rsidRPr="00701678">
        <w:rPr>
          <w:b/>
          <w:bCs/>
          <w:highlight w:val="green"/>
          <w:u w:val="single"/>
        </w:rPr>
        <w:t>eral</w:t>
      </w:r>
      <w:r w:rsidRPr="00701678">
        <w:rPr>
          <w:highlight w:val="green"/>
          <w:u w:val="single"/>
        </w:rPr>
        <w:t xml:space="preserve"> </w:t>
      </w:r>
      <w:r w:rsidRPr="00701678">
        <w:rPr>
          <w:b/>
          <w:bCs/>
          <w:highlight w:val="green"/>
          <w:u w:val="single"/>
        </w:rPr>
        <w:t>granting</w:t>
      </w:r>
      <w:r w:rsidRPr="009F303A">
        <w:rPr>
          <w:u w:val="single"/>
        </w:rPr>
        <w:t xml:space="preserve"> </w:t>
      </w:r>
      <w:r w:rsidRPr="00701678">
        <w:rPr>
          <w:b/>
          <w:bCs/>
          <w:highlight w:val="green"/>
          <w:u w:val="single"/>
        </w:rPr>
        <w:t>of</w:t>
      </w:r>
      <w:r w:rsidRPr="009F303A">
        <w:rPr>
          <w:u w:val="single"/>
        </w:rPr>
        <w:t xml:space="preserve"> </w:t>
      </w:r>
      <w:r w:rsidRPr="00701678">
        <w:rPr>
          <w:highlight w:val="green"/>
          <w:u w:val="single"/>
        </w:rPr>
        <w:t>lunar</w:t>
      </w:r>
      <w:r w:rsidRPr="009F303A">
        <w:rPr>
          <w:u w:val="single"/>
        </w:rPr>
        <w:t xml:space="preserve"> territorial </w:t>
      </w:r>
      <w:r w:rsidRPr="00701678">
        <w:rPr>
          <w:b/>
          <w:bCs/>
          <w:highlight w:val="green"/>
          <w:u w:val="single"/>
        </w:rPr>
        <w:t>rights</w:t>
      </w:r>
      <w:r w:rsidRPr="009F303A">
        <w:rPr>
          <w:u w:val="single"/>
        </w:rPr>
        <w:t xml:space="preserve"> </w:t>
      </w:r>
      <w:r w:rsidRPr="00701678">
        <w:rPr>
          <w:highlight w:val="green"/>
          <w:u w:val="single"/>
        </w:rPr>
        <w:t>to</w:t>
      </w:r>
      <w:r w:rsidRPr="009F303A">
        <w:rPr>
          <w:u w:val="single"/>
        </w:rPr>
        <w:t xml:space="preserve"> </w:t>
      </w:r>
      <w:r w:rsidRPr="00701678">
        <w:rPr>
          <w:highlight w:val="green"/>
          <w:u w:val="single"/>
        </w:rPr>
        <w:t>private</w:t>
      </w:r>
      <w:r w:rsidRPr="009F303A">
        <w:rPr>
          <w:u w:val="single"/>
        </w:rPr>
        <w:t xml:space="preserve"> </w:t>
      </w:r>
      <w:r w:rsidRPr="00701678">
        <w:rPr>
          <w:highlight w:val="green"/>
          <w:u w:val="single"/>
        </w:rPr>
        <w:t>individuals</w:t>
      </w:r>
      <w:r w:rsidRPr="009F303A">
        <w:rPr>
          <w:u w:val="single"/>
        </w:rPr>
        <w:t xml:space="preserve"> </w:t>
      </w:r>
      <w:r w:rsidRPr="00701678">
        <w:rPr>
          <w:highlight w:val="green"/>
          <w:u w:val="single"/>
        </w:rPr>
        <w:t>and</w:t>
      </w:r>
      <w:r w:rsidRPr="009F303A">
        <w:rPr>
          <w:u w:val="single"/>
        </w:rPr>
        <w:t xml:space="preserve"> implicit </w:t>
      </w:r>
      <w:r w:rsidRPr="00701678">
        <w:rPr>
          <w:highlight w:val="green"/>
          <w:u w:val="single"/>
        </w:rPr>
        <w:t>sovereign protection</w:t>
      </w:r>
      <w:r w:rsidRPr="009F303A">
        <w:rPr>
          <w:u w:val="single"/>
        </w:rPr>
        <w:t xml:space="preserve"> of that territory </w:t>
      </w:r>
      <w:r w:rsidRPr="00701678">
        <w:rPr>
          <w:b/>
          <w:bCs/>
          <w:highlight w:val="green"/>
          <w:u w:val="single"/>
        </w:rPr>
        <w:t>violates</w:t>
      </w:r>
      <w:r w:rsidRPr="009F303A">
        <w:rPr>
          <w:u w:val="single"/>
        </w:rPr>
        <w:t xml:space="preserve"> the </w:t>
      </w:r>
      <w:r w:rsidRPr="00701678">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606F05">
        <w:rPr>
          <w:b/>
          <w:bCs/>
          <w:u w:val="single"/>
        </w:rPr>
        <w:t>Any</w:t>
      </w:r>
      <w:r w:rsidRPr="00606F05">
        <w:rPr>
          <w:u w:val="single"/>
        </w:rPr>
        <w:t xml:space="preserve"> </w:t>
      </w:r>
      <w:r w:rsidRPr="00701678">
        <w:rPr>
          <w:b/>
          <w:bCs/>
          <w:highlight w:val="green"/>
          <w:u w:val="single"/>
        </w:rPr>
        <w:t>nation</w:t>
      </w:r>
      <w:r w:rsidRPr="009F303A">
        <w:rPr>
          <w:u w:val="single"/>
        </w:rPr>
        <w:t xml:space="preserve"> </w:t>
      </w:r>
      <w:r w:rsidRPr="00701678">
        <w:rPr>
          <w:b/>
          <w:bCs/>
          <w:highlight w:val="green"/>
          <w:u w:val="single"/>
        </w:rPr>
        <w:t>with</w:t>
      </w:r>
      <w:r w:rsidRPr="009F303A">
        <w:rPr>
          <w:u w:val="single"/>
        </w:rPr>
        <w:t xml:space="preserve"> </w:t>
      </w:r>
      <w:r w:rsidRPr="00701678">
        <w:rPr>
          <w:b/>
          <w:bCs/>
          <w:highlight w:val="green"/>
          <w:u w:val="single"/>
        </w:rPr>
        <w:t>assets</w:t>
      </w:r>
      <w:r w:rsidRPr="009F303A">
        <w:rPr>
          <w:u w:val="single"/>
        </w:rPr>
        <w:t xml:space="preserve"> </w:t>
      </w:r>
      <w:r w:rsidRPr="00701678">
        <w:rPr>
          <w:highlight w:val="green"/>
          <w:u w:val="single"/>
        </w:rPr>
        <w:t>on</w:t>
      </w:r>
      <w:r w:rsidRPr="009F303A">
        <w:rPr>
          <w:u w:val="single"/>
        </w:rPr>
        <w:t xml:space="preserve"> </w:t>
      </w:r>
      <w:r w:rsidRPr="006D0707">
        <w:rPr>
          <w:u w:val="single"/>
        </w:rPr>
        <w:t xml:space="preserve">the </w:t>
      </w:r>
      <w:r w:rsidRPr="00701678">
        <w:rPr>
          <w:highlight w:val="green"/>
          <w:u w:val="single"/>
        </w:rPr>
        <w:t xml:space="preserve">lunar </w:t>
      </w:r>
      <w:r w:rsidRPr="00606F05">
        <w:rPr>
          <w:u w:val="single"/>
        </w:rPr>
        <w:t>surface</w:t>
      </w:r>
      <w:r w:rsidRPr="009F303A">
        <w:rPr>
          <w:u w:val="single"/>
        </w:rPr>
        <w:t xml:space="preserve"> will </w:t>
      </w:r>
      <w:r w:rsidRPr="00701678">
        <w:rPr>
          <w:b/>
          <w:bCs/>
          <w:highlight w:val="green"/>
          <w:u w:val="single"/>
        </w:rPr>
        <w:t>endeavor</w:t>
      </w:r>
      <w:r w:rsidRPr="009F303A">
        <w:rPr>
          <w:u w:val="single"/>
        </w:rPr>
        <w:t xml:space="preserve"> </w:t>
      </w:r>
      <w:r w:rsidRPr="00701678">
        <w:rPr>
          <w:b/>
          <w:bCs/>
          <w:highlight w:val="green"/>
          <w:u w:val="single"/>
        </w:rPr>
        <w:t>to</w:t>
      </w:r>
      <w:r w:rsidRPr="00701678">
        <w:rPr>
          <w:highlight w:val="green"/>
          <w:u w:val="single"/>
        </w:rPr>
        <w:t xml:space="preserve"> </w:t>
      </w:r>
      <w:r w:rsidRPr="00701678">
        <w:rPr>
          <w:b/>
          <w:bCs/>
          <w:highlight w:val="green"/>
          <w:u w:val="single"/>
        </w:rPr>
        <w:t>protect</w:t>
      </w:r>
      <w:r w:rsidRPr="00701678">
        <w:rPr>
          <w:highlight w:val="green"/>
          <w:u w:val="single"/>
        </w:rPr>
        <w:t xml:space="preserve"> </w:t>
      </w:r>
      <w:r w:rsidRPr="00606F05">
        <w:rPr>
          <w:u w:val="single"/>
        </w:rPr>
        <w:t>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701678">
        <w:rPr>
          <w:highlight w:val="green"/>
          <w:u w:val="single"/>
        </w:rPr>
        <w:t>nations</w:t>
      </w:r>
      <w:r w:rsidRPr="009F303A">
        <w:rPr>
          <w:u w:val="single"/>
        </w:rPr>
        <w:t xml:space="preserve"> </w:t>
      </w:r>
      <w:r w:rsidRPr="00701678">
        <w:rPr>
          <w:highlight w:val="green"/>
          <w:u w:val="single"/>
        </w:rPr>
        <w:t>have</w:t>
      </w:r>
      <w:r w:rsidRPr="009F303A">
        <w:rPr>
          <w:u w:val="single"/>
        </w:rPr>
        <w:t xml:space="preserve"> a </w:t>
      </w:r>
      <w:r w:rsidRPr="00701678">
        <w:rPr>
          <w:b/>
          <w:bCs/>
          <w:highlight w:val="green"/>
          <w:u w:val="single"/>
        </w:rPr>
        <w:t>timely</w:t>
      </w:r>
      <w:r w:rsidRPr="009F303A">
        <w:rPr>
          <w:u w:val="single"/>
        </w:rPr>
        <w:t xml:space="preserve">, </w:t>
      </w:r>
      <w:r w:rsidRPr="00606F05">
        <w:rPr>
          <w:b/>
          <w:bCs/>
          <w:u w:val="single"/>
        </w:rPr>
        <w:t>current</w:t>
      </w:r>
      <w:r w:rsidRPr="009F303A">
        <w:rPr>
          <w:u w:val="single"/>
        </w:rPr>
        <w:t xml:space="preserve">, and </w:t>
      </w:r>
      <w:r w:rsidRPr="00701678">
        <w:rPr>
          <w:b/>
          <w:bCs/>
          <w:highlight w:val="green"/>
          <w:u w:val="single"/>
        </w:rPr>
        <w:t>common</w:t>
      </w:r>
      <w:r w:rsidRPr="00701678">
        <w:rPr>
          <w:highlight w:val="green"/>
          <w:u w:val="single"/>
        </w:rPr>
        <w:t xml:space="preserve"> </w:t>
      </w:r>
      <w:r w:rsidRPr="00701678">
        <w:rPr>
          <w:b/>
          <w:bCs/>
          <w:highlight w:val="green"/>
          <w:u w:val="single"/>
        </w:rPr>
        <w:t>interest</w:t>
      </w:r>
      <w:r w:rsidRPr="009F303A">
        <w:rPr>
          <w:u w:val="single"/>
        </w:rPr>
        <w:t xml:space="preserve"> </w:t>
      </w:r>
      <w:r w:rsidRPr="00701678">
        <w:rPr>
          <w:highlight w:val="green"/>
          <w:u w:val="single"/>
        </w:rPr>
        <w:t>incorporating</w:t>
      </w:r>
      <w:r w:rsidRPr="009F303A">
        <w:rPr>
          <w:u w:val="single"/>
        </w:rPr>
        <w:t xml:space="preserve"> important </w:t>
      </w:r>
      <w:r w:rsidRPr="00701678">
        <w:rPr>
          <w:highlight w:val="green"/>
          <w:u w:val="single"/>
        </w:rPr>
        <w:t>implications</w:t>
      </w:r>
      <w:r w:rsidRPr="009F303A">
        <w:rPr>
          <w:u w:val="single"/>
        </w:rPr>
        <w:t xml:space="preserve"> </w:t>
      </w:r>
      <w:r w:rsidRPr="00701678">
        <w:rPr>
          <w:highlight w:val="green"/>
          <w:u w:val="single"/>
        </w:rPr>
        <w:t>for</w:t>
      </w:r>
      <w:r w:rsidRPr="009F303A">
        <w:rPr>
          <w:u w:val="single"/>
        </w:rPr>
        <w:t xml:space="preserve"> </w:t>
      </w:r>
      <w:r w:rsidRPr="00701678">
        <w:rPr>
          <w:highlight w:val="green"/>
          <w:u w:val="single"/>
        </w:rPr>
        <w:t>peaceful uses</w:t>
      </w:r>
      <w:r w:rsidRPr="009F303A">
        <w:rPr>
          <w:u w:val="single"/>
        </w:rPr>
        <w:t xml:space="preserve"> </w:t>
      </w:r>
      <w:r w:rsidRPr="00701678">
        <w:rPr>
          <w:highlight w:val="green"/>
          <w:u w:val="single"/>
        </w:rPr>
        <w:t>of</w:t>
      </w:r>
      <w:r w:rsidRPr="009F303A">
        <w:rPr>
          <w:u w:val="single"/>
        </w:rPr>
        <w:t xml:space="preserve"> outer </w:t>
      </w:r>
      <w:r w:rsidRPr="00701678">
        <w:rPr>
          <w:highlight w:val="green"/>
          <w:u w:val="single"/>
        </w:rPr>
        <w:t>space</w:t>
      </w:r>
      <w:r w:rsidRPr="009F303A">
        <w:rPr>
          <w:u w:val="single"/>
        </w:rPr>
        <w:t xml:space="preserve">; </w:t>
      </w:r>
      <w:r w:rsidRPr="00701678">
        <w:rPr>
          <w:b/>
          <w:bCs/>
          <w:highlight w:val="green"/>
          <w:u w:val="single"/>
        </w:rPr>
        <w:t>scientific</w:t>
      </w:r>
      <w:r w:rsidRPr="00701678">
        <w:rPr>
          <w:highlight w:val="green"/>
          <w:u w:val="single"/>
        </w:rPr>
        <w:t xml:space="preserve"> </w:t>
      </w:r>
      <w:r w:rsidRPr="00701678">
        <w:rPr>
          <w:b/>
          <w:bCs/>
          <w:highlight w:val="green"/>
          <w:u w:val="single"/>
        </w:rPr>
        <w:t>research</w:t>
      </w:r>
      <w:r w:rsidRPr="009F303A">
        <w:rPr>
          <w:u w:val="single"/>
        </w:rPr>
        <w:t xml:space="preserve"> and the advancement of </w:t>
      </w:r>
      <w:r w:rsidRPr="00701678">
        <w:rPr>
          <w:b/>
          <w:bCs/>
          <w:highlight w:val="green"/>
          <w:u w:val="single"/>
        </w:rPr>
        <w:t>knowledge</w:t>
      </w:r>
      <w:r w:rsidRPr="009F303A">
        <w:rPr>
          <w:u w:val="single"/>
        </w:rPr>
        <w:t xml:space="preserve">; and </w:t>
      </w:r>
      <w:r w:rsidRPr="00701678">
        <w:rPr>
          <w:b/>
          <w:bCs/>
          <w:highlight w:val="green"/>
          <w:u w:val="single"/>
        </w:rPr>
        <w:t>cultural</w:t>
      </w:r>
      <w:r w:rsidRPr="009F303A">
        <w:rPr>
          <w:u w:val="single"/>
        </w:rPr>
        <w:t xml:space="preserve"> </w:t>
      </w:r>
      <w:r w:rsidRPr="00701678">
        <w:rPr>
          <w:b/>
          <w:bCs/>
          <w:highlight w:val="green"/>
          <w:u w:val="single"/>
        </w:rPr>
        <w:t>and</w:t>
      </w:r>
      <w:r w:rsidRPr="009F303A">
        <w:rPr>
          <w:u w:val="single"/>
        </w:rPr>
        <w:t xml:space="preserve"> </w:t>
      </w:r>
      <w:r w:rsidRPr="00701678">
        <w:rPr>
          <w:b/>
          <w:bCs/>
          <w:highlight w:val="green"/>
          <w:u w:val="single"/>
        </w:rPr>
        <w:t>heritage</w:t>
      </w:r>
      <w:r w:rsidRPr="00701678">
        <w:rPr>
          <w:highlight w:val="green"/>
          <w:u w:val="single"/>
        </w:rPr>
        <w:t xml:space="preserve"> </w:t>
      </w:r>
      <w:r w:rsidRPr="00701678">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9F303A">
        <w:rPr>
          <w:sz w:val="16"/>
        </w:rPr>
        <w:t>In spite of</w:t>
      </w:r>
      <w:proofErr w:type="gramEnd"/>
      <w:r w:rsidRPr="009F303A">
        <w:rPr>
          <w:sz w:val="16"/>
        </w:rPr>
        <w:t xml:space="preserve">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w:t>
      </w:r>
      <w:proofErr w:type="gramStart"/>
      <w:r w:rsidRPr="00420B02">
        <w:rPr>
          <w:sz w:val="16"/>
        </w:rPr>
        <w:t>have the ability to</w:t>
      </w:r>
      <w:proofErr w:type="gramEnd"/>
      <w:r w:rsidRPr="00420B02">
        <w:rPr>
          <w:sz w:val="16"/>
        </w:rPr>
        <w:t xml:space="preserve"> access the Moon. </w:t>
      </w:r>
      <w:r w:rsidRPr="00701678">
        <w:rPr>
          <w:rStyle w:val="Emphasis"/>
          <w:highlight w:val="green"/>
        </w:rPr>
        <w:t>An important result would</w:t>
      </w:r>
      <w:r w:rsidRPr="00701678">
        <w:rPr>
          <w:highlight w:val="green"/>
          <w:u w:val="single"/>
        </w:rPr>
        <w:t xml:space="preserve"> </w:t>
      </w:r>
      <w:r w:rsidRPr="00701678">
        <w:rPr>
          <w:rStyle w:val="Emphasis"/>
          <w:highlight w:val="green"/>
        </w:rPr>
        <w:t>be to develop a new level of trust</w:t>
      </w:r>
      <w:r w:rsidRPr="00701678">
        <w:rPr>
          <w:highlight w:val="green"/>
          <w:u w:val="single"/>
        </w:rPr>
        <w:t xml:space="preserve"> </w:t>
      </w:r>
      <w:r w:rsidRPr="00420B02">
        <w:rPr>
          <w:u w:val="single"/>
        </w:rPr>
        <w:t xml:space="preserve">among nations that could </w:t>
      </w:r>
      <w:r w:rsidRPr="00701678">
        <w:rPr>
          <w:rStyle w:val="Emphasis"/>
          <w:highlight w:val="green"/>
        </w:rPr>
        <w:t>then lead to more</w:t>
      </w:r>
      <w:r w:rsidRPr="00701678">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701678">
        <w:rPr>
          <w:rStyle w:val="Emphasis"/>
          <w:highlight w:val="green"/>
        </w:rPr>
        <w:t>cooperative agreements</w:t>
      </w:r>
      <w:r w:rsidRPr="00701678">
        <w:rPr>
          <w:highlight w:val="green"/>
          <w:u w:val="single"/>
        </w:rPr>
        <w:t xml:space="preserve"> </w:t>
      </w:r>
      <w:r w:rsidRPr="00701678">
        <w:rPr>
          <w:rStyle w:val="Emphasis"/>
          <w:highlight w:val="green"/>
        </w:rPr>
        <w:t>on</w:t>
      </w:r>
      <w:r w:rsidRPr="00701678">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701678">
        <w:rPr>
          <w:rStyle w:val="Emphasis"/>
          <w:highlight w:val="green"/>
          <w:bdr w:val="single" w:sz="18" w:space="0" w:color="auto"/>
        </w:rPr>
        <w:t>the Moon</w:t>
      </w:r>
      <w:r w:rsidRPr="00701678">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230825F0" w14:textId="77777777" w:rsidR="00E465F8" w:rsidRDefault="00E465F8" w:rsidP="00E465F8">
      <w:pPr>
        <w:pStyle w:val="Heading4"/>
      </w:pPr>
      <w:r>
        <w:t xml:space="preserve">Heritage Sites </w:t>
      </w:r>
      <w:r>
        <w:rPr>
          <w:u w:val="single"/>
        </w:rPr>
        <w:t>are critical</w:t>
      </w:r>
      <w:r>
        <w:t xml:space="preserve"> for </w:t>
      </w:r>
      <w:r>
        <w:rPr>
          <w:u w:val="single"/>
        </w:rPr>
        <w:t>science research</w:t>
      </w:r>
      <w:r>
        <w:t xml:space="preserve"> around Dust. </w:t>
      </w:r>
    </w:p>
    <w:p w14:paraId="0AA4288E" w14:textId="77777777" w:rsidR="00E465F8" w:rsidRPr="002C1327" w:rsidRDefault="00E465F8" w:rsidP="00E465F8">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56B4842F" w14:textId="77777777" w:rsidR="00E465F8" w:rsidRPr="00300410" w:rsidRDefault="00E465F8" w:rsidP="00E465F8">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701678">
        <w:rPr>
          <w:rStyle w:val="Emphasis"/>
          <w:highlight w:val="green"/>
        </w:rPr>
        <w:t>Apollo 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701678">
        <w:rPr>
          <w:rStyle w:val="Emphasis"/>
          <w:highlight w:val="green"/>
        </w:rPr>
        <w:t>provide</w:t>
      </w:r>
      <w:r w:rsidRPr="00701678">
        <w:rPr>
          <w:rStyle w:val="StyleUnderline"/>
          <w:highlight w:val="green"/>
        </w:rPr>
        <w:t xml:space="preserve"> </w:t>
      </w:r>
      <w:r w:rsidRPr="002C1327">
        <w:rPr>
          <w:rStyle w:val="StyleUnderline"/>
        </w:rPr>
        <w:t xml:space="preserve">the </w:t>
      </w:r>
      <w:r w:rsidRPr="00701678">
        <w:rPr>
          <w:rStyle w:val="Emphasis"/>
          <w:highlight w:val="green"/>
        </w:rPr>
        <w:t>opportunity to learn about</w:t>
      </w:r>
      <w:r w:rsidRPr="00701678">
        <w:rPr>
          <w:rStyle w:val="StyleUnderline"/>
          <w:highlight w:val="green"/>
        </w:rPr>
        <w:t xml:space="preserve"> </w:t>
      </w:r>
      <w:r w:rsidRPr="002C1327">
        <w:rPr>
          <w:rStyle w:val="StyleUnderline"/>
        </w:rPr>
        <w:t xml:space="preserve">the </w:t>
      </w:r>
      <w:r w:rsidRPr="00701678">
        <w:rPr>
          <w:rStyle w:val="Emphasis"/>
          <w:highlight w:val="green"/>
        </w:rPr>
        <w:t>changes</w:t>
      </w:r>
      <w:r w:rsidRPr="00701678">
        <w:rPr>
          <w:rStyle w:val="StyleUnderline"/>
          <w:highlight w:val="green"/>
        </w:rPr>
        <w:t xml:space="preserve"> </w:t>
      </w:r>
      <w:r w:rsidRPr="00701678">
        <w:rPr>
          <w:rStyle w:val="Emphasis"/>
          <w:highlight w:val="green"/>
        </w:rPr>
        <w:t xml:space="preserve">associated </w:t>
      </w:r>
      <w:r w:rsidRPr="00701678">
        <w:rPr>
          <w:rStyle w:val="Emphasis"/>
          <w:highlight w:val="green"/>
          <w:bdr w:val="single" w:sz="18" w:space="0" w:color="auto"/>
        </w:rPr>
        <w:t>with long-term exposure of human-created systems</w:t>
      </w:r>
      <w:r w:rsidRPr="00701678">
        <w:rPr>
          <w:rStyle w:val="StyleUnderline"/>
          <w:highlight w:val="green"/>
        </w:rPr>
        <w:t xml:space="preserve"> </w:t>
      </w:r>
      <w:r w:rsidRPr="00701678">
        <w:rPr>
          <w:rStyle w:val="Emphasis"/>
          <w:highlight w:val="green"/>
        </w:rPr>
        <w:t>in</w:t>
      </w:r>
      <w:r w:rsidRPr="00701678">
        <w:rPr>
          <w:rStyle w:val="StyleUnderline"/>
          <w:highlight w:val="green"/>
        </w:rPr>
        <w:t xml:space="preserve"> </w:t>
      </w:r>
      <w:r w:rsidRPr="002C1327">
        <w:rPr>
          <w:rStyle w:val="StyleUnderline"/>
        </w:rPr>
        <w:t xml:space="preserve">the </w:t>
      </w:r>
      <w:r w:rsidRPr="008124B4">
        <w:rPr>
          <w:rStyle w:val="Emphasis"/>
        </w:rPr>
        <w:t xml:space="preserve">harsh </w:t>
      </w:r>
      <w:r w:rsidRPr="00701678">
        <w:rPr>
          <w:rStyle w:val="Emphasis"/>
          <w:highlight w:val="green"/>
        </w:rPr>
        <w:t>lunar environment</w:t>
      </w:r>
      <w:r w:rsidRPr="002C1327">
        <w:rPr>
          <w:rStyle w:val="StyleUnderline"/>
        </w:rPr>
        <w:t xml:space="preserve">. These sites offer </w:t>
      </w:r>
      <w:r w:rsidRPr="00701678">
        <w:rPr>
          <w:rStyle w:val="Emphasis"/>
          <w:highlight w:val="green"/>
        </w:rPr>
        <w:t>rich opportunities for</w:t>
      </w:r>
      <w:r w:rsidRPr="00701678">
        <w:rPr>
          <w:rStyle w:val="StyleUnderline"/>
          <w:highlight w:val="green"/>
        </w:rPr>
        <w:t xml:space="preserve"> </w:t>
      </w:r>
      <w:r w:rsidRPr="00701678">
        <w:rPr>
          <w:rStyle w:val="Emphasis"/>
          <w:highlight w:val="green"/>
          <w:bdr w:val="single" w:sz="18" w:space="0" w:color="auto"/>
        </w:rPr>
        <w:t>bio</w:t>
      </w:r>
      <w:r w:rsidRPr="008124B4">
        <w:rPr>
          <w:rStyle w:val="Emphasis"/>
          <w:bdr w:val="single" w:sz="18" w:space="0" w:color="auto"/>
        </w:rPr>
        <w:t xml:space="preserve">logical, </w:t>
      </w:r>
      <w:r w:rsidRPr="00701678">
        <w:rPr>
          <w:rStyle w:val="Emphasis"/>
          <w:highlight w:val="green"/>
          <w:bdr w:val="single" w:sz="18" w:space="0" w:color="auto"/>
        </w:rPr>
        <w:t>physical</w:t>
      </w:r>
      <w:r w:rsidRPr="008124B4">
        <w:rPr>
          <w:rStyle w:val="Emphasis"/>
          <w:bdr w:val="single" w:sz="18" w:space="0" w:color="auto"/>
        </w:rPr>
        <w:t xml:space="preserve">, and </w:t>
      </w:r>
      <w:r w:rsidRPr="00701678">
        <w:rPr>
          <w:rStyle w:val="Emphasis"/>
          <w:highlight w:val="green"/>
          <w:bdr w:val="single" w:sz="18" w:space="0" w:color="auto"/>
        </w:rPr>
        <w:t>material sciences.</w:t>
      </w:r>
      <w:r w:rsidRPr="00701678">
        <w:rPr>
          <w:sz w:val="16"/>
          <w:highlight w:val="green"/>
        </w:rPr>
        <w:t xml:space="preserve"> </w:t>
      </w:r>
      <w:r w:rsidRPr="002C1327">
        <w:rPr>
          <w:rStyle w:val="StyleUnderline"/>
        </w:rPr>
        <w:t xml:space="preserve">Future visits to the Moon’s surface offer </w:t>
      </w:r>
      <w:r w:rsidRPr="00701678">
        <w:rPr>
          <w:rStyle w:val="Emphasis"/>
          <w:highlight w:val="green"/>
        </w:rPr>
        <w:t>opportunities to study</w:t>
      </w:r>
      <w:r w:rsidRPr="00701678">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701678">
        <w:rPr>
          <w:rStyle w:val="Emphasis"/>
          <w:highlight w:val="green"/>
        </w:rPr>
        <w:t>exposure</w:t>
      </w:r>
      <w:r w:rsidRPr="00701678">
        <w:rPr>
          <w:rStyle w:val="StyleUnderline"/>
          <w:highlight w:val="green"/>
        </w:rPr>
        <w:t xml:space="preserve"> </w:t>
      </w:r>
      <w:r w:rsidRPr="002C1327">
        <w:rPr>
          <w:rStyle w:val="StyleUnderline"/>
        </w:rPr>
        <w:t xml:space="preserve">to the lunar environment </w:t>
      </w:r>
      <w:r w:rsidRPr="00701678">
        <w:rPr>
          <w:rStyle w:val="Emphasis"/>
          <w:highlight w:val="green"/>
        </w:rPr>
        <w:t>on</w:t>
      </w:r>
      <w:r w:rsidRPr="00701678">
        <w:rPr>
          <w:rStyle w:val="StyleUnderline"/>
          <w:highlight w:val="green"/>
        </w:rPr>
        <w:t xml:space="preserve"> </w:t>
      </w:r>
      <w:r w:rsidRPr="00701678">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606F05">
        <w:rPr>
          <w:rStyle w:val="Emphasis"/>
        </w:rPr>
        <w:t>food</w:t>
      </w:r>
      <w:r w:rsidRPr="00606F05">
        <w:rPr>
          <w:rStyle w:val="StyleUnderline"/>
        </w:rPr>
        <w:t xml:space="preserve"> </w:t>
      </w:r>
      <w:proofErr w:type="gramStart"/>
      <w:r w:rsidRPr="00606F05">
        <w:rPr>
          <w:rStyle w:val="StyleUnderline"/>
        </w:rPr>
        <w:t>left behind,</w:t>
      </w:r>
      <w:proofErr w:type="gramEnd"/>
      <w:r w:rsidRPr="00606F05">
        <w:rPr>
          <w:rStyle w:val="StyleUnderline"/>
        </w:rPr>
        <w:t xml:space="preserve"> </w:t>
      </w:r>
      <w:r w:rsidRPr="00606F05">
        <w:rPr>
          <w:rStyle w:val="Emphasis"/>
        </w:rPr>
        <w:t>paint</w:t>
      </w:r>
      <w:r w:rsidRPr="00606F05">
        <w:rPr>
          <w:rStyle w:val="StyleUnderline"/>
        </w:rPr>
        <w:t xml:space="preserve">, </w:t>
      </w:r>
      <w:r w:rsidRPr="00606F05">
        <w:rPr>
          <w:rStyle w:val="Emphasis"/>
        </w:rPr>
        <w:t>nylon</w:t>
      </w:r>
      <w:r w:rsidRPr="00606F05">
        <w:rPr>
          <w:rStyle w:val="StyleUnderline"/>
        </w:rPr>
        <w:t xml:space="preserve">, </w:t>
      </w:r>
      <w:r w:rsidRPr="00606F05">
        <w:rPr>
          <w:rStyle w:val="Emphasis"/>
        </w:rPr>
        <w:t>rubber</w:t>
      </w:r>
      <w:r w:rsidRPr="00606F05">
        <w:rPr>
          <w:rStyle w:val="StyleUnderline"/>
        </w:rPr>
        <w:t xml:space="preserve">, </w:t>
      </w:r>
      <w:r w:rsidRPr="00606F05">
        <w:rPr>
          <w:rStyle w:val="Emphasis"/>
        </w:rPr>
        <w:t>and metals.</w:t>
      </w:r>
      <w:r w:rsidRPr="00606F05">
        <w:rPr>
          <w:sz w:val="16"/>
        </w:rPr>
        <w:t xml:space="preserve"> </w:t>
      </w:r>
      <w:r w:rsidRPr="00701678">
        <w:rPr>
          <w:rStyle w:val="Emphasis"/>
          <w:highlight w:val="green"/>
        </w:rPr>
        <w:t>Currently</w:t>
      </w:r>
      <w:r w:rsidRPr="00300410">
        <w:rPr>
          <w:sz w:val="16"/>
        </w:rPr>
        <w:t xml:space="preserve">, </w:t>
      </w:r>
      <w:r w:rsidRPr="00701678">
        <w:rPr>
          <w:rStyle w:val="Emphasis"/>
          <w:highlight w:val="green"/>
        </w:rPr>
        <w:t xml:space="preserve">very little data </w:t>
      </w:r>
      <w:r w:rsidRPr="00606F05">
        <w:rPr>
          <w:rStyle w:val="Emphasis"/>
        </w:rPr>
        <w:t xml:space="preserve">exist that </w:t>
      </w:r>
      <w:r w:rsidRPr="00701678">
        <w:rPr>
          <w:rStyle w:val="Emphasis"/>
          <w:highlight w:val="green"/>
        </w:rPr>
        <w:t>describe</w:t>
      </w:r>
      <w:r w:rsidRPr="00701678">
        <w:rPr>
          <w:rStyle w:val="StyleUnderline"/>
          <w:highlight w:val="green"/>
        </w:rPr>
        <w:t xml:space="preserve"> </w:t>
      </w:r>
      <w:r w:rsidRPr="00701678">
        <w:rPr>
          <w:rStyle w:val="Emphasis"/>
          <w:highlight w:val="green"/>
        </w:rPr>
        <w:t>what effect temperature extremes, lunar dust</w:t>
      </w:r>
      <w:r w:rsidRPr="002C1327">
        <w:rPr>
          <w:rStyle w:val="StyleUnderline"/>
        </w:rPr>
        <w:t xml:space="preserve">, </w:t>
      </w:r>
      <w:r w:rsidRPr="00701678">
        <w:rPr>
          <w:rStyle w:val="Emphasis"/>
          <w:highlight w:val="green"/>
        </w:rPr>
        <w:t>micrometeoroids</w:t>
      </w:r>
      <w:r w:rsidRPr="002C1327">
        <w:rPr>
          <w:rStyle w:val="StyleUnderline"/>
        </w:rPr>
        <w:t xml:space="preserve">, </w:t>
      </w:r>
      <w:r w:rsidRPr="00701678">
        <w:rPr>
          <w:rStyle w:val="Emphasis"/>
          <w:highlight w:val="green"/>
        </w:rPr>
        <w:t>solar radiation</w:t>
      </w:r>
      <w:r w:rsidRPr="002C1327">
        <w:rPr>
          <w:rStyle w:val="StyleUnderline"/>
        </w:rPr>
        <w:t xml:space="preserve">, etc. </w:t>
      </w:r>
      <w:r w:rsidRPr="00701678">
        <w:rPr>
          <w:rStyle w:val="Emphasis"/>
          <w:highlight w:val="green"/>
        </w:rPr>
        <w:t>have on</w:t>
      </w:r>
      <w:r w:rsidRPr="00701678">
        <w:rPr>
          <w:rStyle w:val="StyleUnderline"/>
          <w:highlight w:val="green"/>
        </w:rPr>
        <w:t xml:space="preserve"> </w:t>
      </w:r>
      <w:r w:rsidRPr="002C1327">
        <w:rPr>
          <w:rStyle w:val="StyleUnderline"/>
        </w:rPr>
        <w:t xml:space="preserve">such </w:t>
      </w:r>
      <w:r w:rsidRPr="00701678">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701678">
        <w:rPr>
          <w:rStyle w:val="Emphasis"/>
          <w:highlight w:val="green"/>
        </w:rPr>
        <w:t>How these artifacts</w:t>
      </w:r>
      <w:r w:rsidRPr="00701678">
        <w:rPr>
          <w:rStyle w:val="StyleUnderline"/>
          <w:highlight w:val="green"/>
        </w:rPr>
        <w:t xml:space="preserve"> </w:t>
      </w:r>
      <w:r w:rsidRPr="002C1327">
        <w:rPr>
          <w:rStyle w:val="StyleUnderline"/>
        </w:rPr>
        <w:t xml:space="preserve">and their constituent materials have </w:t>
      </w:r>
      <w:r w:rsidRPr="00701678">
        <w:rPr>
          <w:rStyle w:val="Emphasis"/>
          <w:highlight w:val="green"/>
        </w:rPr>
        <w:t>survived</w:t>
      </w:r>
      <w:r w:rsidRPr="00701678">
        <w:rPr>
          <w:rStyle w:val="StyleUnderline"/>
          <w:highlight w:val="green"/>
        </w:rPr>
        <w:t xml:space="preserve"> </w:t>
      </w:r>
      <w:r w:rsidRPr="00701678">
        <w:rPr>
          <w:rStyle w:val="Emphasis"/>
          <w:highlight w:val="green"/>
        </w:rPr>
        <w:t>and</w:t>
      </w:r>
      <w:r w:rsidRPr="00701678">
        <w:rPr>
          <w:rStyle w:val="StyleUnderline"/>
          <w:highlight w:val="green"/>
        </w:rPr>
        <w:t xml:space="preserve"> </w:t>
      </w:r>
      <w:r w:rsidRPr="002C1327">
        <w:rPr>
          <w:rStyle w:val="StyleUnderline"/>
        </w:rPr>
        <w:t xml:space="preserve">been </w:t>
      </w:r>
      <w:r w:rsidRPr="00701678">
        <w:rPr>
          <w:rStyle w:val="Emphasis"/>
          <w:highlight w:val="green"/>
        </w:rPr>
        <w:t>altered</w:t>
      </w:r>
      <w:r w:rsidRPr="00701678">
        <w:rPr>
          <w:rStyle w:val="StyleUnderline"/>
          <w:highlight w:val="green"/>
        </w:rPr>
        <w:t xml:space="preserve"> </w:t>
      </w:r>
      <w:r w:rsidRPr="002C1327">
        <w:rPr>
          <w:rStyle w:val="StyleUnderline"/>
        </w:rPr>
        <w:t xml:space="preserve">while on the lunar surface </w:t>
      </w:r>
      <w:r w:rsidRPr="00701678">
        <w:rPr>
          <w:rStyle w:val="Emphasis"/>
          <w:highlight w:val="green"/>
        </w:rPr>
        <w:t>is of great interest to</w:t>
      </w:r>
      <w:r w:rsidRPr="00701678">
        <w:rPr>
          <w:rStyle w:val="StyleUnderline"/>
          <w:highlight w:val="green"/>
        </w:rPr>
        <w:t xml:space="preserve"> </w:t>
      </w:r>
      <w:r w:rsidRPr="00701678">
        <w:rPr>
          <w:rStyle w:val="Emphasis"/>
          <w:highlight w:val="green"/>
          <w:bdr w:val="single" w:sz="18" w:space="0" w:color="auto"/>
        </w:rPr>
        <w:t>engineers and scientists</w:t>
      </w:r>
      <w:r w:rsidRPr="002C1327">
        <w:rPr>
          <w:rStyle w:val="StyleUnderline"/>
        </w:rPr>
        <w:t xml:space="preserve">. The Apollo artifacts and the impact sites have the potential to </w:t>
      </w:r>
      <w:r w:rsidRPr="00701678">
        <w:rPr>
          <w:rStyle w:val="Emphasis"/>
          <w:highlight w:val="green"/>
          <w:bdr w:val="single" w:sz="18" w:space="0" w:color="auto"/>
        </w:rPr>
        <w:t>provide unprecedented</w:t>
      </w:r>
      <w:r w:rsidRPr="00701678">
        <w:rPr>
          <w:rStyle w:val="StyleUnderline"/>
          <w:highlight w:val="green"/>
        </w:rPr>
        <w:t xml:space="preserve"> </w:t>
      </w:r>
      <w:r w:rsidRPr="00606F05">
        <w:rPr>
          <w:rStyle w:val="StyleUnderline"/>
          <w:highlight w:val="green"/>
        </w:rPr>
        <w:t>data</w:t>
      </w:r>
      <w:r w:rsidRPr="002C1327">
        <w:rPr>
          <w:rStyle w:val="StyleUnderline"/>
        </w:rPr>
        <w:t xml:space="preserve"> if lunar missions to gather and not corrupt the data are developed. These data will be </w:t>
      </w:r>
      <w:r w:rsidRPr="00701678">
        <w:rPr>
          <w:rStyle w:val="Emphasis"/>
          <w:highlight w:val="green"/>
        </w:rPr>
        <w:t>invaluable</w:t>
      </w:r>
      <w:r w:rsidRPr="00701678">
        <w:rPr>
          <w:rStyle w:val="StyleUnderline"/>
          <w:highlight w:val="green"/>
        </w:rPr>
        <w:t xml:space="preserve"> </w:t>
      </w:r>
      <w:r w:rsidRPr="00606F05">
        <w:rPr>
          <w:rStyle w:val="Emphasis"/>
        </w:rPr>
        <w:t>for</w:t>
      </w:r>
      <w:r w:rsidRPr="00606F05">
        <w:rPr>
          <w:rStyle w:val="StyleUnderline"/>
        </w:rPr>
        <w:t xml:space="preserve"> </w:t>
      </w:r>
      <w:r w:rsidRPr="00606F05">
        <w:rPr>
          <w:rStyle w:val="Emphasis"/>
        </w:rPr>
        <w:t xml:space="preserve">helping </w:t>
      </w:r>
      <w:r w:rsidRPr="00701678">
        <w:rPr>
          <w:rStyle w:val="Emphasis"/>
          <w:highlight w:val="green"/>
        </w:rPr>
        <w:t>to design</w:t>
      </w:r>
      <w:r w:rsidRPr="00701678">
        <w:rPr>
          <w:rStyle w:val="StyleUnderline"/>
          <w:highlight w:val="green"/>
        </w:rPr>
        <w:t xml:space="preserve"> </w:t>
      </w:r>
      <w:r w:rsidRPr="00606F05">
        <w:rPr>
          <w:rStyle w:val="Emphasis"/>
        </w:rPr>
        <w:t>future</w:t>
      </w:r>
      <w:r w:rsidRPr="00606F05">
        <w:rPr>
          <w:rStyle w:val="StyleUnderline"/>
        </w:rPr>
        <w:t xml:space="preserve"> </w:t>
      </w:r>
      <w:r w:rsidRPr="00701678">
        <w:rPr>
          <w:rStyle w:val="Emphasis"/>
          <w:highlight w:val="green"/>
        </w:rPr>
        <w:t xml:space="preserve">long-duration </w:t>
      </w:r>
      <w:r w:rsidRPr="002C1327">
        <w:rPr>
          <w:rStyle w:val="StyleUnderline"/>
        </w:rPr>
        <w:t xml:space="preserve">systems for </w:t>
      </w:r>
      <w:r w:rsidRPr="00701678">
        <w:rPr>
          <w:rStyle w:val="Emphasis"/>
          <w:highlight w:val="green"/>
          <w:bdr w:val="single" w:sz="18" w:space="0" w:color="auto"/>
        </w:rPr>
        <w:t xml:space="preserve">operation </w:t>
      </w:r>
      <w:r w:rsidRPr="00606F05">
        <w:rPr>
          <w:rStyle w:val="Emphasis"/>
          <w:bdr w:val="single" w:sz="18" w:space="0" w:color="auto"/>
        </w:rPr>
        <w:t>on the lunar surface</w:t>
      </w:r>
      <w:r w:rsidRPr="00606F05">
        <w:rPr>
          <w:sz w:val="16"/>
        </w:rPr>
        <w:t>. NASA has formally evaluated the possible effects of the lunar environment and identified potential science opportunities</w:t>
      </w:r>
      <w:r w:rsidRPr="00300410">
        <w:rPr>
          <w:sz w:val="16"/>
        </w:rPr>
        <w:t>.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663FEC8B" w14:textId="77777777" w:rsidR="00E465F8" w:rsidRDefault="00E465F8" w:rsidP="00E465F8">
      <w:pPr>
        <w:pStyle w:val="Heading4"/>
      </w:pPr>
      <w:r>
        <w:t xml:space="preserve">Moon Dust Research key to </w:t>
      </w:r>
      <w:r>
        <w:rPr>
          <w:u w:val="single"/>
        </w:rPr>
        <w:t>Moon Basing</w:t>
      </w:r>
      <w:r>
        <w:t>.</w:t>
      </w:r>
    </w:p>
    <w:p w14:paraId="3D6278CC" w14:textId="77777777" w:rsidR="00E465F8" w:rsidRPr="00362E4C" w:rsidRDefault="00E465F8" w:rsidP="00E465F8">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05C0FDF5" w14:textId="77777777" w:rsidR="00E465F8" w:rsidRDefault="00E465F8" w:rsidP="00E465F8">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701678">
        <w:rPr>
          <w:rStyle w:val="StyleUnderline"/>
          <w:highlight w:val="green"/>
        </w:rPr>
        <w:t xml:space="preserve">pieces left </w:t>
      </w:r>
      <w:r w:rsidRPr="00084D36">
        <w:rPr>
          <w:rStyle w:val="StyleUnderline"/>
        </w:rPr>
        <w:t xml:space="preserve">on the Moon </w:t>
      </w:r>
      <w:r w:rsidRPr="00701678">
        <w:rPr>
          <w:rStyle w:val="StyleUnderline"/>
          <w:highlight w:val="green"/>
        </w:rPr>
        <w:t xml:space="preserve">have </w:t>
      </w:r>
      <w:r w:rsidRPr="00701678">
        <w:rPr>
          <w:rStyle w:val="Emphasis"/>
          <w:highlight w:val="green"/>
          <w:bdr w:val="single" w:sz="18" w:space="0" w:color="auto"/>
        </w:rPr>
        <w:t>enormous scientific significance</w:t>
      </w:r>
      <w:r w:rsidRPr="00AA1107">
        <w:rPr>
          <w:sz w:val="14"/>
        </w:rPr>
        <w:t xml:space="preserve">. Take </w:t>
      </w:r>
      <w:r w:rsidRPr="00701678">
        <w:rPr>
          <w:rStyle w:val="StyleUnderline"/>
          <w:highlight w:val="green"/>
        </w:rPr>
        <w:t>moon dust</w:t>
      </w:r>
      <w:r w:rsidRPr="00B51893">
        <w:rPr>
          <w:rStyle w:val="StyleUnderline"/>
        </w:rPr>
        <w:t xml:space="preserve">. It's a real </w:t>
      </w:r>
      <w:r w:rsidRPr="00701678">
        <w:rPr>
          <w:rStyle w:val="StyleUnderline"/>
          <w:highlight w:val="green"/>
        </w:rPr>
        <w:t>problem for</w:t>
      </w:r>
      <w:r w:rsidRPr="00AE2E56">
        <w:rPr>
          <w:rStyle w:val="StyleUnderline"/>
        </w:rPr>
        <w:t xml:space="preserve"> </w:t>
      </w:r>
      <w:r w:rsidRPr="00084D36">
        <w:rPr>
          <w:rStyle w:val="StyleUnderline"/>
        </w:rPr>
        <w:t xml:space="preserve">moon-bound </w:t>
      </w:r>
      <w:r w:rsidRPr="00701678">
        <w:rPr>
          <w:rStyle w:val="StyleUnderline"/>
          <w:highlight w:val="green"/>
        </w:rPr>
        <w:t>equipment</w:t>
      </w:r>
      <w:r w:rsidRPr="00AE2E56">
        <w:rPr>
          <w:rStyle w:val="StyleUnderline"/>
        </w:rPr>
        <w:t xml:space="preserve"> because it's </w:t>
      </w:r>
      <w:r w:rsidRPr="00701678">
        <w:rPr>
          <w:rStyle w:val="Emphasis"/>
          <w:highlight w:val="green"/>
        </w:rPr>
        <w:t>made o</w:t>
      </w:r>
      <w:r w:rsidRPr="00701678">
        <w:rPr>
          <w:rStyle w:val="StyleUnderline"/>
          <w:highlight w:val="green"/>
        </w:rPr>
        <w:t>f</w:t>
      </w:r>
      <w:r w:rsidRPr="00AE2E56">
        <w:rPr>
          <w:rStyle w:val="StyleUnderline"/>
        </w:rPr>
        <w:t xml:space="preserve"> fine,</w:t>
      </w:r>
      <w:r w:rsidRPr="00AA1107">
        <w:rPr>
          <w:sz w:val="14"/>
        </w:rPr>
        <w:t xml:space="preserve"> super sticky and highly </w:t>
      </w:r>
      <w:r w:rsidRPr="00701678">
        <w:rPr>
          <w:rStyle w:val="Emphasis"/>
          <w:highlight w:val="green"/>
        </w:rPr>
        <w:t>abrasive grains</w:t>
      </w:r>
      <w:r w:rsidRPr="00AE2E56">
        <w:rPr>
          <w:rStyle w:val="StyleUnderline"/>
        </w:rPr>
        <w:t xml:space="preserve">, </w:t>
      </w:r>
      <w:r w:rsidRPr="00B51893">
        <w:rPr>
          <w:rStyle w:val="Emphasis"/>
        </w:rPr>
        <w:t xml:space="preserve">which have a </w:t>
      </w:r>
      <w:r w:rsidRPr="00084D36">
        <w:rPr>
          <w:rStyle w:val="Emphasis"/>
        </w:rPr>
        <w:t xml:space="preserve">habit of </w:t>
      </w:r>
      <w:r w:rsidRPr="00701678">
        <w:rPr>
          <w:rStyle w:val="Emphasis"/>
          <w:highlight w:val="green"/>
        </w:rPr>
        <w:t>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701678">
        <w:rPr>
          <w:rStyle w:val="Emphasis"/>
          <w:highlight w:val="green"/>
        </w:rPr>
        <w:t>footprints</w:t>
      </w:r>
      <w:r w:rsidRPr="00701678">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701678">
        <w:rPr>
          <w:rStyle w:val="Emphasis"/>
          <w:highlight w:val="green"/>
        </w:rPr>
        <w:t xml:space="preserve">gave us valuable </w:t>
      </w:r>
      <w:r w:rsidRPr="00701678">
        <w:rPr>
          <w:rStyle w:val="Emphasis"/>
          <w:highlight w:val="green"/>
          <w:bdr w:val="single" w:sz="18" w:space="0" w:color="auto"/>
        </w:rPr>
        <w:t xml:space="preserve">information into </w:t>
      </w:r>
      <w:r w:rsidRPr="00084D36">
        <w:rPr>
          <w:rStyle w:val="Emphasis"/>
          <w:bdr w:val="single" w:sz="18" w:space="0" w:color="auto"/>
        </w:rPr>
        <w:t xml:space="preserve">the properties of </w:t>
      </w:r>
      <w:r w:rsidRPr="00701678">
        <w:rPr>
          <w:rStyle w:val="Emphasis"/>
          <w:highlight w:val="green"/>
          <w:bdr w:val="single" w:sz="18" w:space="0" w:color="auto"/>
        </w:rPr>
        <w:t>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701678">
        <w:rPr>
          <w:rStyle w:val="StyleUnderline"/>
          <w:highlight w:val="green"/>
        </w:rPr>
        <w:t xml:space="preserve">data </w:t>
      </w:r>
      <w:r w:rsidRPr="00084D36">
        <w:rPr>
          <w:rStyle w:val="StyleUnderline"/>
        </w:rPr>
        <w:t>like this</w:t>
      </w:r>
      <w:r w:rsidRPr="00AE2E56">
        <w:rPr>
          <w:rStyle w:val="StyleUnderline"/>
        </w:rPr>
        <w:t xml:space="preserve"> that </w:t>
      </w:r>
      <w:r w:rsidRPr="00701678">
        <w:rPr>
          <w:rStyle w:val="StyleUnderline"/>
          <w:highlight w:val="green"/>
        </w:rPr>
        <w:t xml:space="preserve">will help </w:t>
      </w:r>
      <w:r w:rsidRPr="00084D36">
        <w:rPr>
          <w:rStyle w:val="Emphasis"/>
          <w:bdr w:val="single" w:sz="18" w:space="0" w:color="auto"/>
        </w:rPr>
        <w:t xml:space="preserve">if we want </w:t>
      </w:r>
      <w:r w:rsidRPr="00701678">
        <w:rPr>
          <w:rStyle w:val="Emphasis"/>
          <w:highlight w:val="green"/>
          <w:bdr w:val="single" w:sz="18" w:space="0" w:color="auto"/>
        </w:rPr>
        <w:t xml:space="preserve">a long-term base </w:t>
      </w:r>
      <w:r w:rsidRPr="00084D36">
        <w:rPr>
          <w:rStyle w:val="Emphasis"/>
          <w:bdr w:val="single" w:sz="18" w:space="0" w:color="auto"/>
        </w:rPr>
        <w:t>on the Moon</w:t>
      </w:r>
      <w:r w:rsidRPr="00AA1107">
        <w:rPr>
          <w:sz w:val="14"/>
        </w:rPr>
        <w:t xml:space="preserve"> — </w:t>
      </w:r>
      <w:r w:rsidRPr="00084D36">
        <w:rPr>
          <w:rStyle w:val="StyleUnderline"/>
        </w:rPr>
        <w:t xml:space="preserve">we </w:t>
      </w:r>
      <w:r w:rsidRPr="00701678">
        <w:rPr>
          <w:rStyle w:val="StyleUnderline"/>
          <w:highlight w:val="green"/>
        </w:rPr>
        <w:t xml:space="preserve">need to know how </w:t>
      </w:r>
      <w:r w:rsidRPr="00084D36">
        <w:rPr>
          <w:rStyle w:val="StyleUnderline"/>
        </w:rPr>
        <w:t xml:space="preserve">our </w:t>
      </w:r>
      <w:r w:rsidRPr="00701678">
        <w:rPr>
          <w:rStyle w:val="StyleUnderline"/>
          <w:highlight w:val="green"/>
        </w:rPr>
        <w:t xml:space="preserve">gear </w:t>
      </w:r>
      <w:r w:rsidRPr="00701678">
        <w:rPr>
          <w:rStyle w:val="Emphasis"/>
          <w:highlight w:val="green"/>
        </w:rPr>
        <w:t>will stand up to lunar conditions</w:t>
      </w:r>
      <w:r w:rsidRPr="00AA1107">
        <w:rPr>
          <w:sz w:val="14"/>
        </w:rPr>
        <w:t xml:space="preserve">. Apart from the sticky, gritty dust, the lunar surface is also peppered with </w:t>
      </w:r>
      <w:r w:rsidRPr="00701678">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701678">
        <w:rPr>
          <w:rStyle w:val="Emphasis"/>
          <w:highlight w:val="green"/>
        </w:rPr>
        <w:t>What</w:t>
      </w:r>
      <w:r w:rsidRPr="00701678">
        <w:rPr>
          <w:rStyle w:val="StyleUnderline"/>
          <w:highlight w:val="green"/>
        </w:rPr>
        <w:t xml:space="preserve"> </w:t>
      </w:r>
      <w:r w:rsidRPr="00EA56EB">
        <w:rPr>
          <w:rStyle w:val="StyleUnderline"/>
        </w:rPr>
        <w:t xml:space="preserve">has </w:t>
      </w:r>
      <w:r w:rsidRPr="00701678">
        <w:rPr>
          <w:rStyle w:val="Emphasis"/>
          <w:highlight w:val="green"/>
        </w:rPr>
        <w:t>happened to</w:t>
      </w:r>
      <w:r w:rsidRPr="00701678">
        <w:rPr>
          <w:rStyle w:val="StyleUnderline"/>
          <w:highlight w:val="green"/>
        </w:rPr>
        <w:t xml:space="preserve"> this</w:t>
      </w:r>
      <w:r w:rsidRPr="00EA56EB">
        <w:rPr>
          <w:rStyle w:val="StyleUnderline"/>
        </w:rPr>
        <w:t xml:space="preserve"> </w:t>
      </w:r>
      <w:r w:rsidRPr="00701678">
        <w:rPr>
          <w:rStyle w:val="Emphasis"/>
          <w:highlight w:val="green"/>
        </w:rPr>
        <w:t>material</w:t>
      </w:r>
      <w:r w:rsidRPr="00701678">
        <w:rPr>
          <w:rStyle w:val="StyleUnderline"/>
          <w:highlight w:val="green"/>
        </w:rPr>
        <w:t xml:space="preserve"> </w:t>
      </w:r>
      <w:r w:rsidRPr="00701678">
        <w:rPr>
          <w:rStyle w:val="Emphasis"/>
          <w:highlight w:val="green"/>
          <w:bdr w:val="single" w:sz="18" w:space="0" w:color="auto"/>
        </w:rPr>
        <w:t xml:space="preserve">in 50 years </w:t>
      </w:r>
      <w:r w:rsidRPr="00084D36">
        <w:rPr>
          <w:rStyle w:val="Emphasis"/>
          <w:bdr w:val="single" w:sz="18" w:space="0" w:color="auto"/>
        </w:rPr>
        <w:t>of sitting</w:t>
      </w:r>
      <w:r w:rsidRPr="00084D36">
        <w:rPr>
          <w:rStyle w:val="StyleUnderline"/>
        </w:rPr>
        <w:t xml:space="preserve"> on</w:t>
      </w:r>
      <w:r w:rsidRPr="00EA56EB">
        <w:rPr>
          <w:rStyle w:val="StyleUnderline"/>
        </w:rPr>
        <w:t xml:space="preserve">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701678">
        <w:rPr>
          <w:rStyle w:val="Emphasis"/>
          <w:highlight w:val="green"/>
        </w:rPr>
        <w:t xml:space="preserve">will help </w:t>
      </w:r>
      <w:r w:rsidRPr="00084D36">
        <w:rPr>
          <w:rStyle w:val="Emphasis"/>
        </w:rPr>
        <w:t>planning</w:t>
      </w:r>
      <w:r w:rsidRPr="00084D36">
        <w:rPr>
          <w:rStyle w:val="StyleUnderline"/>
        </w:rPr>
        <w:t xml:space="preserve"> </w:t>
      </w:r>
      <w:r w:rsidRPr="00084D36">
        <w:rPr>
          <w:rStyle w:val="Emphasis"/>
          <w:bdr w:val="single" w:sz="18" w:space="0" w:color="auto"/>
        </w:rPr>
        <w:t xml:space="preserve">for </w:t>
      </w:r>
      <w:r w:rsidRPr="00701678">
        <w:rPr>
          <w:rStyle w:val="Emphasis"/>
          <w:highlight w:val="green"/>
          <w:bdr w:val="single" w:sz="18" w:space="0" w:color="auto"/>
        </w:rPr>
        <w:t>future missions</w:t>
      </w:r>
      <w:r w:rsidRPr="00701678">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57DB5D4B" w14:textId="77777777" w:rsidR="00E465F8" w:rsidRDefault="00E465F8" w:rsidP="00E465F8">
      <w:pPr>
        <w:pStyle w:val="Heading4"/>
      </w:pPr>
      <w:r>
        <w:t>Research for a moon base</w:t>
      </w:r>
      <w:r w:rsidRPr="003019D2">
        <w:t xml:space="preserve"> is coming now but preservation of the environment is key</w:t>
      </w:r>
      <w:r>
        <w:t>.</w:t>
      </w:r>
    </w:p>
    <w:p w14:paraId="1596F66B" w14:textId="77777777" w:rsidR="00E465F8" w:rsidRPr="003019D2" w:rsidRDefault="00E465F8" w:rsidP="00E465F8">
      <w:proofErr w:type="spellStart"/>
      <w:r w:rsidRPr="003019D2">
        <w:rPr>
          <w:rFonts w:eastAsiaTheme="majorEastAsia" w:cstheme="majorBidi"/>
          <w:b/>
          <w:iCs/>
          <w:sz w:val="26"/>
        </w:rPr>
        <w:t>Shekhtman</w:t>
      </w:r>
      <w:proofErr w:type="spellEnd"/>
      <w:r w:rsidRPr="003019D2">
        <w:rPr>
          <w:rFonts w:eastAsiaTheme="majorEastAsia" w:cstheme="majorBidi"/>
          <w:b/>
          <w:iCs/>
          <w:sz w:val="26"/>
        </w:rPr>
        <w:t xml:space="preserve"> 21</w:t>
      </w:r>
      <w:r>
        <w:t xml:space="preserve"> [Lonnie </w:t>
      </w:r>
      <w:proofErr w:type="spellStart"/>
      <w:r>
        <w:t>Shekhtman</w:t>
      </w:r>
      <w:proofErr w:type="spellEnd"/>
      <w:r w:rsidRPr="003019D2">
        <w:t xml:space="preserve">, </w:t>
      </w:r>
      <w:r>
        <w:t xml:space="preserve">Lonnie is a senior science writer for Nasa. She </w:t>
      </w:r>
      <w:r w:rsidRPr="003019D2">
        <w:t xml:space="preserve">1-26-2021, "NASA’s Artemis Base Camp on the Moon Will Need Light, Water, Elevation," </w:t>
      </w:r>
      <w:hyperlink r:id="rId9" w:history="1">
        <w:r w:rsidRPr="001D7505">
          <w:rPr>
            <w:rStyle w:val="Hyperlink"/>
          </w:rPr>
          <w:t>https://www.nasa.gov/feature/goddard/2021/nasa-s-artemis-base-camp-on-the-moon-will-need-light-water-elevation/</w:t>
        </w:r>
      </w:hyperlink>
      <w:r>
        <w:rPr>
          <w:rStyle w:val="Hyperlink"/>
        </w:rPr>
        <w:t xml:space="preserve"> accessed 2/12/22</w:t>
      </w:r>
      <w:r>
        <w:t>] Adam</w:t>
      </w:r>
    </w:p>
    <w:p w14:paraId="5B781720" w14:textId="77777777" w:rsidR="00E465F8" w:rsidRPr="003019D2" w:rsidRDefault="00E465F8" w:rsidP="00E465F8">
      <w:pPr>
        <w:rPr>
          <w:sz w:val="16"/>
        </w:rPr>
      </w:pPr>
      <w:r w:rsidRPr="003019D2">
        <w:rPr>
          <w:rStyle w:val="StyleUnderline"/>
        </w:rPr>
        <w:t xml:space="preserve">American </w:t>
      </w:r>
      <w:r w:rsidRPr="00571C0B">
        <w:rPr>
          <w:rStyle w:val="StyleUnderline"/>
          <w:highlight w:val="green"/>
        </w:rPr>
        <w:t>astronauts</w:t>
      </w:r>
      <w:r w:rsidRPr="003019D2">
        <w:rPr>
          <w:rStyle w:val="StyleUnderline"/>
        </w:rPr>
        <w:t xml:space="preserve"> in 2024 will </w:t>
      </w:r>
      <w:r w:rsidRPr="00571C0B">
        <w:rPr>
          <w:rStyle w:val="StyleUnderline"/>
          <w:highlight w:val="green"/>
        </w:rPr>
        <w:t>take</w:t>
      </w:r>
      <w:r w:rsidRPr="003019D2">
        <w:rPr>
          <w:rStyle w:val="StyleUnderline"/>
        </w:rPr>
        <w:t xml:space="preserve"> their </w:t>
      </w:r>
      <w:r w:rsidRPr="00571C0B">
        <w:rPr>
          <w:rStyle w:val="StyleUnderline"/>
          <w:highlight w:val="green"/>
        </w:rPr>
        <w:t>first steps</w:t>
      </w:r>
      <w:r w:rsidRPr="003019D2">
        <w:rPr>
          <w:rStyle w:val="StyleUnderline"/>
        </w:rPr>
        <w:t xml:space="preserve"> near the Moon’s South Pole: the land of extreme light, extreme darkness, and frozen water that could </w:t>
      </w:r>
      <w:r w:rsidRPr="00571C0B">
        <w:rPr>
          <w:rStyle w:val="StyleUnderline"/>
          <w:highlight w:val="green"/>
        </w:rPr>
        <w:t>fuel</w:t>
      </w:r>
      <w:r w:rsidRPr="003019D2">
        <w:rPr>
          <w:rStyle w:val="StyleUnderline"/>
        </w:rPr>
        <w:t xml:space="preserve"> NASA’s </w:t>
      </w:r>
      <w:r w:rsidRPr="00571C0B">
        <w:rPr>
          <w:rStyle w:val="StyleUnderline"/>
          <w:highlight w:val="green"/>
        </w:rPr>
        <w:t>Artemis</w:t>
      </w:r>
      <w:r w:rsidRPr="003019D2">
        <w:rPr>
          <w:rStyle w:val="StyleUnderline"/>
        </w:rPr>
        <w:t xml:space="preserve"> </w:t>
      </w:r>
      <w:r w:rsidRPr="00571C0B">
        <w:rPr>
          <w:rStyle w:val="StyleUnderline"/>
          <w:highlight w:val="green"/>
        </w:rPr>
        <w:t>lunar</w:t>
      </w:r>
      <w:r w:rsidRPr="003019D2">
        <w:rPr>
          <w:rStyle w:val="StyleUnderline"/>
        </w:rPr>
        <w:t xml:space="preserve"> </w:t>
      </w:r>
      <w:r w:rsidRPr="00571C0B">
        <w:rPr>
          <w:rStyle w:val="StyleUnderline"/>
          <w:highlight w:val="green"/>
        </w:rPr>
        <w:t>base</w:t>
      </w:r>
      <w:r w:rsidRPr="003019D2">
        <w:rPr>
          <w:sz w:val="16"/>
        </w:rPr>
        <w:t xml:space="preserve"> and the agency’s leap into deep space.</w:t>
      </w:r>
    </w:p>
    <w:p w14:paraId="291BFF91" w14:textId="77777777" w:rsidR="00E465F8" w:rsidRPr="003019D2" w:rsidRDefault="00E465F8" w:rsidP="00E465F8">
      <w:pPr>
        <w:rPr>
          <w:sz w:val="16"/>
        </w:rPr>
      </w:pPr>
      <w:r w:rsidRPr="00571C0B">
        <w:rPr>
          <w:rStyle w:val="StyleUnderline"/>
          <w:highlight w:val="green"/>
        </w:rPr>
        <w:t>Scientists</w:t>
      </w:r>
      <w:r w:rsidRPr="003019D2">
        <w:rPr>
          <w:rStyle w:val="StyleUnderline"/>
        </w:rPr>
        <w:t xml:space="preserve"> and engineers are </w:t>
      </w:r>
      <w:r w:rsidRPr="00571C0B">
        <w:rPr>
          <w:rStyle w:val="StyleUnderline"/>
          <w:highlight w:val="green"/>
        </w:rPr>
        <w:t>helping NASA</w:t>
      </w:r>
      <w:r w:rsidRPr="003019D2">
        <w:rPr>
          <w:rStyle w:val="StyleUnderline"/>
        </w:rPr>
        <w:t xml:space="preserve"> determine the precise location of the </w:t>
      </w:r>
      <w:hyperlink r:id="rId10" w:tgtFrame="_blank" w:history="1">
        <w:r w:rsidRPr="003019D2">
          <w:rPr>
            <w:rStyle w:val="StyleUnderline"/>
          </w:rPr>
          <w:t>Artemis Base Camp</w:t>
        </w:r>
      </w:hyperlink>
      <w:r w:rsidRPr="003019D2">
        <w:rPr>
          <w:rStyle w:val="StyleUnderline"/>
        </w:rPr>
        <w:t> concept</w:t>
      </w:r>
      <w:r w:rsidRPr="003019D2">
        <w:rPr>
          <w:sz w:val="16"/>
        </w:rPr>
        <w:t xml:space="preserve">. Among the many things NASA must </w:t>
      </w:r>
      <w:proofErr w:type="gramStart"/>
      <w:r w:rsidRPr="003019D2">
        <w:rPr>
          <w:sz w:val="16"/>
        </w:rPr>
        <w:t>take into account</w:t>
      </w:r>
      <w:proofErr w:type="gramEnd"/>
      <w:r w:rsidRPr="003019D2">
        <w:rPr>
          <w:sz w:val="16"/>
        </w:rPr>
        <w:t xml:space="preserve"> in choosing a specific location are two key features: The site must bask in near continuous sunlight to power the base and moderate extreme temperature swings, and it must offer easy access to areas of complete darkness that hold water ice.</w:t>
      </w:r>
    </w:p>
    <w:p w14:paraId="32282875" w14:textId="77777777" w:rsidR="00E465F8" w:rsidRPr="003019D2" w:rsidRDefault="00E465F8" w:rsidP="00E465F8">
      <w:pPr>
        <w:rPr>
          <w:sz w:val="16"/>
        </w:rPr>
      </w:pPr>
      <w:r w:rsidRPr="003019D2">
        <w:rPr>
          <w:sz w:val="16"/>
        </w:rPr>
        <w:t xml:space="preserve">While </w:t>
      </w:r>
      <w:r w:rsidRPr="003019D2">
        <w:rPr>
          <w:rStyle w:val="StyleUnderline"/>
        </w:rPr>
        <w:t xml:space="preserve">the South Pole region has many well-illuminated areas, some parts see </w:t>
      </w:r>
      <w:proofErr w:type="gramStart"/>
      <w:r w:rsidRPr="003019D2">
        <w:rPr>
          <w:rStyle w:val="StyleUnderline"/>
        </w:rPr>
        <w:t>more or less light</w:t>
      </w:r>
      <w:proofErr w:type="gramEnd"/>
      <w:r w:rsidRPr="003019D2">
        <w:rPr>
          <w:rStyle w:val="StyleUnderline"/>
        </w:rPr>
        <w:t xml:space="preserve">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49A4CE9F" w14:textId="77777777" w:rsidR="00E465F8" w:rsidRPr="003019D2" w:rsidRDefault="00E465F8" w:rsidP="00E465F8">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5297737E" w14:textId="77777777" w:rsidR="00E465F8" w:rsidRPr="003019D2" w:rsidRDefault="00E465F8" w:rsidP="00E465F8">
      <w:pPr>
        <w:rPr>
          <w:sz w:val="16"/>
        </w:rPr>
      </w:pPr>
      <w:r w:rsidRPr="003019D2">
        <w:rPr>
          <w:sz w:val="16"/>
        </w:rPr>
        <w:t xml:space="preserve">“It’s </w:t>
      </w:r>
      <w:r w:rsidRPr="003019D2">
        <w:rPr>
          <w:rStyle w:val="StyleUnderline"/>
        </w:rPr>
        <w:t xml:space="preserve">such a </w:t>
      </w:r>
      <w:r w:rsidRPr="00571C0B">
        <w:rPr>
          <w:rStyle w:val="StyleUnderline"/>
          <w:highlight w:val="green"/>
        </w:rPr>
        <w:t>dramatic</w:t>
      </w:r>
      <w:r w:rsidRPr="003019D2">
        <w:rPr>
          <w:rStyle w:val="StyleUnderline"/>
        </w:rPr>
        <w:t xml:space="preserve"> </w:t>
      </w:r>
      <w:r w:rsidRPr="00571C0B">
        <w:rPr>
          <w:rStyle w:val="StyleUnderline"/>
          <w:highlight w:val="green"/>
        </w:rPr>
        <w:t>terrain</w:t>
      </w:r>
      <w:r w:rsidRPr="003019D2">
        <w:rPr>
          <w:rStyle w:val="StyleUnderline"/>
        </w:rPr>
        <w:t xml:space="preserve"> down there</w:t>
      </w:r>
      <w:r w:rsidRPr="003019D2">
        <w:rPr>
          <w:sz w:val="16"/>
        </w:rPr>
        <w:t>,” said </w:t>
      </w:r>
      <w:hyperlink r:id="rId11"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1736786D" w14:textId="77777777" w:rsidR="00E465F8" w:rsidRPr="003019D2" w:rsidRDefault="00E465F8" w:rsidP="00E465F8">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2"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1FB6A44C" w14:textId="77777777" w:rsidR="00E465F8" w:rsidRPr="003019D2" w:rsidRDefault="00E465F8" w:rsidP="00E465F8">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3CC9C204" w14:textId="77777777" w:rsidR="00E465F8" w:rsidRPr="003019D2" w:rsidRDefault="00E465F8" w:rsidP="00E465F8">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2324D518" w14:textId="77777777" w:rsidR="00E465F8" w:rsidRPr="003019D2" w:rsidRDefault="00E465F8" w:rsidP="00E465F8">
      <w:pPr>
        <w:rPr>
          <w:rStyle w:val="StyleUnderline"/>
        </w:rPr>
      </w:pPr>
      <w:r w:rsidRPr="003019D2">
        <w:rPr>
          <w:sz w:val="16"/>
        </w:rPr>
        <w:t>“</w:t>
      </w:r>
      <w:r w:rsidRPr="003019D2">
        <w:rPr>
          <w:rStyle w:val="StyleUnderline"/>
        </w:rPr>
        <w:t xml:space="preserve">You want to </w:t>
      </w:r>
      <w:r w:rsidRPr="00571C0B">
        <w:rPr>
          <w:rStyle w:val="StyleUnderline"/>
          <w:highlight w:val="green"/>
        </w:rPr>
        <w:t>take advantage of</w:t>
      </w:r>
      <w:r w:rsidRPr="003019D2">
        <w:rPr>
          <w:rStyle w:val="StyleUnderline"/>
        </w:rPr>
        <w:t xml:space="preserve"> the </w:t>
      </w:r>
      <w:r w:rsidRPr="00571C0B">
        <w:rPr>
          <w:rStyle w:val="StyleUnderline"/>
          <w:highlight w:val="green"/>
        </w:rPr>
        <w:t>landforms</w:t>
      </w:r>
      <w:r w:rsidRPr="003019D2">
        <w:rPr>
          <w:rStyle w:val="StyleUnderline"/>
        </w:rPr>
        <w:t xml:space="preserve">, such as hills, that can act as </w:t>
      </w:r>
      <w:r w:rsidRPr="00571C0B">
        <w:rPr>
          <w:rStyle w:val="StyleUnderline"/>
          <w:highlight w:val="green"/>
        </w:rPr>
        <w:t>barriers</w:t>
      </w:r>
      <w:r w:rsidRPr="003019D2">
        <w:rPr>
          <w:rStyle w:val="StyleUnderline"/>
        </w:rPr>
        <w:t xml:space="preserve"> to </w:t>
      </w:r>
      <w:r w:rsidRPr="00571C0B">
        <w:rPr>
          <w:rStyle w:val="StyleUnderline"/>
          <w:highlight w:val="green"/>
        </w:rPr>
        <w:t>minimize</w:t>
      </w:r>
      <w:r w:rsidRPr="003019D2">
        <w:rPr>
          <w:rStyle w:val="StyleUnderline"/>
        </w:rPr>
        <w:t xml:space="preserve"> the impact of </w:t>
      </w:r>
      <w:r w:rsidRPr="00571C0B">
        <w:rPr>
          <w:rStyle w:val="StyleUnderline"/>
          <w:highlight w:val="green"/>
        </w:rPr>
        <w:t>contamination</w:t>
      </w:r>
      <w:r w:rsidRPr="003019D2">
        <w:rPr>
          <w:sz w:val="16"/>
        </w:rPr>
        <w:t>,” says </w:t>
      </w:r>
      <w:proofErr w:type="spellStart"/>
      <w:r>
        <w:fldChar w:fldCharType="begin"/>
      </w:r>
      <w:r>
        <w:instrText xml:space="preserve"> HYPERLINK "https://www.nasa.gov/nesc/academy/ruthan-lewis-bio" \t "_blank" </w:instrText>
      </w:r>
      <w:r>
        <w:fldChar w:fldCharType="separate"/>
      </w:r>
      <w:r w:rsidRPr="003019D2">
        <w:rPr>
          <w:rStyle w:val="Hyperlink"/>
          <w:sz w:val="16"/>
        </w:rPr>
        <w:t>Ruthan</w:t>
      </w:r>
      <w:proofErr w:type="spellEnd"/>
      <w:r w:rsidRPr="003019D2">
        <w:rPr>
          <w:rStyle w:val="Hyperlink"/>
          <w:sz w:val="16"/>
        </w:rPr>
        <w:t xml:space="preserve"> Lewis</w:t>
      </w:r>
      <w:r>
        <w:rPr>
          <w:rStyle w:val="Hyperlink"/>
          <w:sz w:val="16"/>
        </w:rPr>
        <w:fldChar w:fldCharType="end"/>
      </w:r>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570FB1B0" w14:textId="77777777" w:rsidR="00E465F8" w:rsidRPr="003019D2" w:rsidRDefault="00E465F8" w:rsidP="00E465F8">
      <w:pPr>
        <w:rPr>
          <w:sz w:val="16"/>
        </w:rPr>
      </w:pPr>
      <w:r w:rsidRPr="003019D2">
        <w:rPr>
          <w:sz w:val="16"/>
        </w:rPr>
        <w:t xml:space="preserve">At the Moon, </w:t>
      </w:r>
      <w:r w:rsidRPr="003019D2">
        <w:rPr>
          <w:rStyle w:val="StyleUnderline"/>
        </w:rPr>
        <w:t xml:space="preserve">it’s </w:t>
      </w:r>
      <w:r w:rsidRPr="00571C0B">
        <w:rPr>
          <w:rStyle w:val="StyleUnderline"/>
          <w:highlight w:val="green"/>
        </w:rPr>
        <w:t>critical to keep</w:t>
      </w:r>
      <w:r w:rsidRPr="003019D2">
        <w:rPr>
          <w:rStyle w:val="StyleUnderline"/>
        </w:rPr>
        <w:t xml:space="preserve"> the </w:t>
      </w:r>
      <w:r w:rsidRPr="00571C0B">
        <w:rPr>
          <w:rStyle w:val="StyleUnderline"/>
          <w:highlight w:val="green"/>
        </w:rPr>
        <w:t>area</w:t>
      </w:r>
      <w:r w:rsidRPr="003019D2">
        <w:rPr>
          <w:rStyle w:val="StyleUnderline"/>
        </w:rPr>
        <w:t xml:space="preserve"> around the landing site and base camp as </w:t>
      </w:r>
      <w:r w:rsidRPr="00571C0B">
        <w:rPr>
          <w:rStyle w:val="StyleUnderline"/>
          <w:highlight w:val="green"/>
        </w:rPr>
        <w:t>pristine</w:t>
      </w:r>
      <w:r w:rsidRPr="003019D2">
        <w:rPr>
          <w:rStyle w:val="StyleUnderline"/>
        </w:rPr>
        <w:t xml:space="preserve"> as possible </w:t>
      </w:r>
      <w:r w:rsidRPr="00571C0B">
        <w:rPr>
          <w:rStyle w:val="StyleUnderline"/>
          <w:highlight w:val="gree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1020A114" w14:textId="77777777" w:rsidR="00E465F8" w:rsidRPr="003019D2" w:rsidRDefault="00E465F8" w:rsidP="00E465F8">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4ED04492" w14:textId="77777777" w:rsidR="00E465F8" w:rsidRPr="005A7108" w:rsidRDefault="00E465F8" w:rsidP="00E465F8">
      <w:pPr>
        <w:rPr>
          <w:u w:val="single"/>
        </w:rPr>
      </w:pPr>
      <w:r w:rsidRPr="003019D2">
        <w:rPr>
          <w:sz w:val="16"/>
        </w:rPr>
        <w:t xml:space="preserve">The Artemis Base Camp </w:t>
      </w:r>
      <w:proofErr w:type="gramStart"/>
      <w:r w:rsidRPr="003019D2">
        <w:rPr>
          <w:sz w:val="16"/>
        </w:rPr>
        <w:t>has to</w:t>
      </w:r>
      <w:proofErr w:type="gramEnd"/>
      <w:r w:rsidRPr="003019D2">
        <w:rPr>
          <w:sz w:val="16"/>
        </w:rPr>
        <w:t xml:space="preserve"> be on the Earth-facing side to make it easier for engineers to use radio waves to communicate with astronauts working on the Moon. </w:t>
      </w:r>
      <w:r w:rsidRPr="003019D2">
        <w:rPr>
          <w:rStyle w:val="StyleUnderline"/>
        </w:rPr>
        <w:t xml:space="preserve">But </w:t>
      </w:r>
      <w:r w:rsidRPr="00571C0B">
        <w:rPr>
          <w:rStyle w:val="StyleUnderline"/>
          <w:highlight w:val="green"/>
        </w:rPr>
        <w:t>scientists</w:t>
      </w:r>
      <w:r w:rsidRPr="003019D2">
        <w:rPr>
          <w:rStyle w:val="StyleUnderline"/>
        </w:rPr>
        <w:t xml:space="preserve"> </w:t>
      </w:r>
      <w:r w:rsidRPr="00571C0B">
        <w:rPr>
          <w:rStyle w:val="StyleUnderline"/>
          <w:highlight w:val="green"/>
        </w:rPr>
        <w:t>expect</w:t>
      </w:r>
      <w:r w:rsidRPr="003019D2">
        <w:rPr>
          <w:rStyle w:val="StyleUnderline"/>
        </w:rPr>
        <w:t xml:space="preserve"> that over </w:t>
      </w:r>
      <w:r w:rsidRPr="00571C0B">
        <w:rPr>
          <w:rStyle w:val="StyleUnderline"/>
          <w:highlight w:val="green"/>
        </w:rPr>
        <w:t>billions of years of meteorite impacts to</w:t>
      </w:r>
      <w:r w:rsidRPr="003019D2">
        <w:rPr>
          <w:rStyle w:val="StyleUnderline"/>
        </w:rPr>
        <w:t xml:space="preserve"> </w:t>
      </w:r>
      <w:r w:rsidRPr="00571C0B">
        <w:rPr>
          <w:rStyle w:val="StyleUnderline"/>
          <w:highlight w:val="green"/>
        </w:rPr>
        <w:t>the</w:t>
      </w:r>
      <w:r w:rsidRPr="003019D2">
        <w:rPr>
          <w:rStyle w:val="StyleUnderline"/>
        </w:rPr>
        <w:t xml:space="preserve"> Moon’s </w:t>
      </w:r>
      <w:r w:rsidRPr="00571C0B">
        <w:rPr>
          <w:rStyle w:val="StyleUnderline"/>
          <w:highlight w:val="green"/>
        </w:rPr>
        <w:t>surface</w:t>
      </w:r>
      <w:r w:rsidRPr="003019D2">
        <w:rPr>
          <w:rStyle w:val="StyleUnderline"/>
        </w:rPr>
        <w:t xml:space="preserve">, rocks, and dust from each hemisphere were </w:t>
      </w:r>
      <w:r w:rsidRPr="00571C0B">
        <w:rPr>
          <w:rStyle w:val="StyleUnderline"/>
          <w:highlight w:val="green"/>
        </w:rPr>
        <w:t>kicked</w:t>
      </w:r>
      <w:r w:rsidRPr="003019D2">
        <w:rPr>
          <w:rStyle w:val="StyleUnderline"/>
        </w:rPr>
        <w:t xml:space="preserve"> </w:t>
      </w:r>
      <w:r w:rsidRPr="00571C0B">
        <w:rPr>
          <w:rStyle w:val="StyleUnderline"/>
          <w:highlight w:val="green"/>
        </w:rPr>
        <w:t>up</w:t>
      </w:r>
      <w:r w:rsidRPr="003019D2">
        <w:rPr>
          <w:rStyle w:val="StyleUnderline"/>
        </w:rPr>
        <w:t xml:space="preserve"> and strewn about the other, so it’s possible that </w:t>
      </w:r>
      <w:r w:rsidRPr="00571C0B">
        <w:rPr>
          <w:rStyle w:val="StyleUnderline"/>
          <w:highlight w:val="green"/>
        </w:rPr>
        <w:t>astronauts</w:t>
      </w:r>
      <w:r w:rsidRPr="003019D2">
        <w:rPr>
          <w:rStyle w:val="StyleUnderline"/>
        </w:rPr>
        <w:t xml:space="preserve"> could </w:t>
      </w:r>
      <w:r w:rsidRPr="00571C0B">
        <w:rPr>
          <w:rStyle w:val="StyleUnderline"/>
          <w:highlight w:val="green"/>
        </w:rPr>
        <w:t>collect</w:t>
      </w:r>
      <w:r w:rsidRPr="003019D2">
        <w:rPr>
          <w:rStyle w:val="StyleUnderline"/>
        </w:rPr>
        <w:t xml:space="preserve"> </w:t>
      </w:r>
      <w:r w:rsidRPr="00571C0B">
        <w:rPr>
          <w:rStyle w:val="StyleUnderline"/>
          <w:highlight w:val="green"/>
        </w:rPr>
        <w:t>samples</w:t>
      </w:r>
      <w:r w:rsidRPr="003019D2">
        <w:rPr>
          <w:rStyle w:val="StyleUnderline"/>
        </w:rPr>
        <w:t xml:space="preserve"> of the far side from their base camp </w:t>
      </w:r>
      <w:r w:rsidRPr="00571C0B">
        <w:rPr>
          <w:rStyle w:val="StyleUnderline"/>
          <w:highlight w:val="green"/>
        </w:rPr>
        <w:t>on</w:t>
      </w:r>
      <w:r w:rsidRPr="003019D2">
        <w:rPr>
          <w:rStyle w:val="StyleUnderline"/>
        </w:rPr>
        <w:t xml:space="preserve"> the </w:t>
      </w:r>
      <w:r w:rsidRPr="00571C0B">
        <w:rPr>
          <w:rStyle w:val="StyleUnderline"/>
          <w:highlight w:val="green"/>
        </w:rPr>
        <w:t>near</w:t>
      </w:r>
      <w:r w:rsidRPr="003019D2">
        <w:rPr>
          <w:rStyle w:val="StyleUnderline"/>
        </w:rPr>
        <w:t xml:space="preserve"> </w:t>
      </w:r>
      <w:r w:rsidRPr="00571C0B">
        <w:rPr>
          <w:rStyle w:val="StyleUnderline"/>
          <w:highlight w:val="green"/>
        </w:rPr>
        <w:t>side</w:t>
      </w:r>
      <w:r w:rsidRPr="003019D2">
        <w:rPr>
          <w:rStyle w:val="StyleUnderline"/>
        </w:rPr>
        <w:t>.</w:t>
      </w:r>
    </w:p>
    <w:p w14:paraId="26E379BF" w14:textId="77777777" w:rsidR="00E465F8" w:rsidRDefault="00E465F8" w:rsidP="00E465F8">
      <w:pPr>
        <w:rPr>
          <w:sz w:val="14"/>
        </w:rPr>
      </w:pPr>
    </w:p>
    <w:p w14:paraId="7FC24CA8" w14:textId="77777777" w:rsidR="00E465F8" w:rsidRDefault="00E465F8" w:rsidP="00E465F8">
      <w:pPr>
        <w:pStyle w:val="Heading4"/>
      </w:pPr>
      <w:r>
        <w:t>Lunar observatory solves warming adaptation.</w:t>
      </w:r>
    </w:p>
    <w:p w14:paraId="5C03B2AE" w14:textId="77777777" w:rsidR="00E465F8" w:rsidRPr="007B6F50" w:rsidRDefault="00E465F8" w:rsidP="00E465F8">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14EA9B8C" w14:textId="77777777" w:rsidR="00E465F8" w:rsidRDefault="00E465F8" w:rsidP="00E465F8">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w:t>
      </w:r>
      <w:proofErr w:type="gramStart"/>
      <w:r w:rsidRPr="006F05AA">
        <w:rPr>
          <w:sz w:val="14"/>
          <w:szCs w:val="16"/>
        </w:rPr>
        <w:t>In order to</w:t>
      </w:r>
      <w:proofErr w:type="gramEnd"/>
      <w:r w:rsidRPr="006F05AA">
        <w:rPr>
          <w:sz w:val="14"/>
          <w:szCs w:val="16"/>
        </w:rPr>
        <w:t xml:space="preserve">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701678">
        <w:rPr>
          <w:b/>
          <w:bCs/>
          <w:highlight w:val="green"/>
          <w:u w:val="single"/>
        </w:rPr>
        <w:t>climate</w:t>
      </w:r>
      <w:r w:rsidRPr="00701678">
        <w:rPr>
          <w:highlight w:val="green"/>
          <w:u w:val="single"/>
        </w:rPr>
        <w:t xml:space="preserve"> </w:t>
      </w:r>
      <w:r w:rsidRPr="00701678">
        <w:rPr>
          <w:b/>
          <w:bCs/>
          <w:highlight w:val="green"/>
          <w:u w:val="single"/>
        </w:rPr>
        <w:t>change</w:t>
      </w:r>
      <w:r w:rsidRPr="00701678">
        <w:rPr>
          <w:highlight w:val="green"/>
          <w:u w:val="single"/>
        </w:rPr>
        <w:t xml:space="preserve"> </w:t>
      </w:r>
      <w:r w:rsidRPr="00701678">
        <w:rPr>
          <w:b/>
          <w:bCs/>
          <w:highlight w:val="green"/>
          <w:u w:val="single"/>
        </w:rPr>
        <w:t>depends</w:t>
      </w:r>
      <w:r w:rsidRPr="00701678">
        <w:rPr>
          <w:highlight w:val="green"/>
          <w:u w:val="single"/>
        </w:rPr>
        <w:t xml:space="preserve"> </w:t>
      </w:r>
      <w:r w:rsidRPr="00701678">
        <w:rPr>
          <w:b/>
          <w:bCs/>
          <w:highlight w:val="green"/>
          <w:u w:val="single"/>
        </w:rPr>
        <w:t>on</w:t>
      </w:r>
      <w:r w:rsidRPr="00701678">
        <w:rPr>
          <w:highlight w:val="green"/>
          <w:u w:val="single"/>
        </w:rPr>
        <w:t xml:space="preserve"> </w:t>
      </w:r>
      <w:r w:rsidRPr="00AE4082">
        <w:rPr>
          <w:u w:val="single"/>
        </w:rPr>
        <w:t xml:space="preserve">Earth’s </w:t>
      </w:r>
      <w:r w:rsidRPr="00701678">
        <w:rPr>
          <w:b/>
          <w:bCs/>
          <w:highlight w:val="green"/>
          <w:u w:val="single"/>
          <w:bdr w:val="single" w:sz="18" w:space="0" w:color="auto"/>
        </w:rPr>
        <w:t>radiation</w:t>
      </w:r>
      <w:r w:rsidRPr="002E46C9">
        <w:rPr>
          <w:u w:val="single"/>
          <w:bdr w:val="single" w:sz="18" w:space="0" w:color="auto"/>
        </w:rPr>
        <w:t xml:space="preserve"> </w:t>
      </w:r>
      <w:r w:rsidRPr="00AD63AB">
        <w:rPr>
          <w:b/>
          <w:bCs/>
          <w:highlight w:val="green"/>
          <w:u w:val="single"/>
          <w:bdr w:val="single" w:sz="18" w:space="0" w:color="auto"/>
        </w:rPr>
        <w:t>balance</w:t>
      </w:r>
      <w:r w:rsidRPr="002E46C9">
        <w:rPr>
          <w:sz w:val="14"/>
        </w:rPr>
        <w:t xml:space="preserve">. </w:t>
      </w:r>
      <w:r w:rsidRPr="00701678">
        <w:rPr>
          <w:b/>
          <w:bCs/>
          <w:highlight w:val="green"/>
          <w:u w:val="single"/>
        </w:rPr>
        <w:t>Observation</w:t>
      </w:r>
      <w:r w:rsidRPr="00701678">
        <w:rPr>
          <w:highlight w:val="green"/>
          <w:u w:val="single"/>
        </w:rPr>
        <w:t xml:space="preserve"> </w:t>
      </w:r>
      <w:r w:rsidRPr="00701678">
        <w:rPr>
          <w:b/>
          <w:bCs/>
          <w:highlight w:val="green"/>
          <w:u w:val="single"/>
        </w:rPr>
        <w:t>of</w:t>
      </w:r>
      <w:r w:rsidRPr="006134B3">
        <w:rPr>
          <w:u w:val="single"/>
        </w:rPr>
        <w:t xml:space="preserve"> both the </w:t>
      </w:r>
      <w:r w:rsidRPr="00701678">
        <w:rPr>
          <w:highlight w:val="green"/>
          <w:u w:val="single"/>
        </w:rPr>
        <w:t>solar</w:t>
      </w:r>
      <w:r w:rsidRPr="002E46C9">
        <w:rPr>
          <w:u w:val="single"/>
        </w:rPr>
        <w:t xml:space="preserve"> </w:t>
      </w:r>
      <w:r w:rsidRPr="00701678">
        <w:rPr>
          <w:b/>
          <w:bCs/>
          <w:highlight w:val="green"/>
          <w:u w:val="single"/>
        </w:rPr>
        <w:t>radiation</w:t>
      </w:r>
      <w:r w:rsidRPr="00701678">
        <w:rPr>
          <w:highlight w:val="green"/>
          <w:u w:val="single"/>
        </w:rPr>
        <w:t xml:space="preserve"> </w:t>
      </w:r>
      <w:r w:rsidRPr="00701678">
        <w:rPr>
          <w:b/>
          <w:bCs/>
          <w:highlight w:val="green"/>
          <w:u w:val="single"/>
        </w:rPr>
        <w:t>and</w:t>
      </w:r>
      <w:r w:rsidRPr="00701678">
        <w:rPr>
          <w:highlight w:val="green"/>
          <w:u w:val="single"/>
        </w:rPr>
        <w:t xml:space="preserve"> </w:t>
      </w:r>
      <w:r w:rsidRPr="002E46C9">
        <w:rPr>
          <w:u w:val="single"/>
        </w:rPr>
        <w:t xml:space="preserve">Earth’s </w:t>
      </w:r>
      <w:r w:rsidRPr="00701678">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701678">
        <w:rPr>
          <w:highlight w:val="green"/>
          <w:u w:val="single"/>
        </w:rPr>
        <w:t xml:space="preserve">will </w:t>
      </w:r>
      <w:r w:rsidRPr="00701678">
        <w:rPr>
          <w:b/>
          <w:bCs/>
          <w:highlight w:val="green"/>
          <w:u w:val="single"/>
        </w:rPr>
        <w:t>depend</w:t>
      </w:r>
      <w:r w:rsidRPr="00701678">
        <w:rPr>
          <w:highlight w:val="green"/>
          <w:u w:val="single"/>
        </w:rPr>
        <w:t xml:space="preserve"> </w:t>
      </w:r>
      <w:r w:rsidRPr="00701678">
        <w:rPr>
          <w:b/>
          <w:bCs/>
          <w:highlight w:val="green"/>
          <w:u w:val="single"/>
        </w:rPr>
        <w:t>on</w:t>
      </w:r>
      <w:r w:rsidRPr="00701678">
        <w:rPr>
          <w:highlight w:val="green"/>
          <w:u w:val="single"/>
        </w:rPr>
        <w:t xml:space="preserve"> </w:t>
      </w:r>
      <w:r w:rsidRPr="00610318">
        <w:rPr>
          <w:b/>
          <w:bCs/>
          <w:u w:val="single"/>
        </w:rPr>
        <w:t>accurate</w:t>
      </w:r>
      <w:r w:rsidRPr="00610318">
        <w:rPr>
          <w:u w:val="single"/>
        </w:rPr>
        <w:t xml:space="preserve"> </w:t>
      </w:r>
      <w:r w:rsidRPr="00701678">
        <w:rPr>
          <w:b/>
          <w:bCs/>
          <w:highlight w:val="green"/>
          <w:u w:val="single"/>
        </w:rPr>
        <w:t>measurement</w:t>
      </w:r>
      <w:r w:rsidRPr="00701678">
        <w:rPr>
          <w:highlight w:val="green"/>
          <w:u w:val="single"/>
        </w:rPr>
        <w:t xml:space="preserve"> </w:t>
      </w:r>
      <w:r w:rsidRPr="00701678">
        <w:rPr>
          <w:rStyle w:val="Emphasis"/>
          <w:highlight w:val="gree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701678">
        <w:rPr>
          <w:highlight w:val="green"/>
          <w:u w:val="single"/>
        </w:rPr>
        <w:t>reflected</w:t>
      </w:r>
      <w:r w:rsidRPr="006134B3">
        <w:rPr>
          <w:u w:val="single"/>
        </w:rPr>
        <w:t xml:space="preserve"> shortwave </w:t>
      </w:r>
      <w:r w:rsidRPr="00701678">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701678">
        <w:rPr>
          <w:b/>
          <w:bCs/>
          <w:highlight w:val="green"/>
          <w:u w:val="single"/>
        </w:rPr>
        <w:t>affected</w:t>
      </w:r>
      <w:r w:rsidRPr="00701678">
        <w:rPr>
          <w:highlight w:val="green"/>
          <w:u w:val="single"/>
        </w:rPr>
        <w:t xml:space="preserve"> </w:t>
      </w:r>
      <w:r w:rsidRPr="00701678">
        <w:rPr>
          <w:b/>
          <w:bCs/>
          <w:highlight w:val="green"/>
          <w:u w:val="single"/>
        </w:rPr>
        <w:t>by</w:t>
      </w:r>
      <w:r w:rsidRPr="00701678">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701678">
        <w:rPr>
          <w:b/>
          <w:bCs/>
          <w:highlight w:val="gree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701678">
        <w:rPr>
          <w:b/>
          <w:bCs/>
          <w:highlight w:val="green"/>
          <w:u w:val="single"/>
        </w:rPr>
        <w:t>Lack</w:t>
      </w:r>
      <w:r w:rsidRPr="00701678">
        <w:rPr>
          <w:highlight w:val="green"/>
          <w:u w:val="single"/>
        </w:rPr>
        <w:t xml:space="preserve"> </w:t>
      </w:r>
      <w:r w:rsidRPr="00701678">
        <w:rPr>
          <w:b/>
          <w:bCs/>
          <w:highlight w:val="green"/>
          <w:u w:val="single"/>
        </w:rPr>
        <w:t>of</w:t>
      </w:r>
      <w:r w:rsidRPr="00701678">
        <w:rPr>
          <w:highlight w:val="green"/>
          <w:u w:val="single"/>
        </w:rPr>
        <w:t xml:space="preserve"> </w:t>
      </w:r>
      <w:r w:rsidRPr="00701678">
        <w:rPr>
          <w:b/>
          <w:bCs/>
          <w:highlight w:val="green"/>
          <w:u w:val="single"/>
        </w:rPr>
        <w:t>sampling</w:t>
      </w:r>
      <w:r w:rsidRPr="00701678">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701678">
        <w:rPr>
          <w:b/>
          <w:bCs/>
          <w:highlight w:val="green"/>
          <w:u w:val="single"/>
        </w:rPr>
        <w:t>lunar</w:t>
      </w:r>
      <w:r w:rsidRPr="00701678">
        <w:rPr>
          <w:highlight w:val="green"/>
          <w:u w:val="single"/>
        </w:rPr>
        <w:t xml:space="preserve"> </w:t>
      </w:r>
      <w:r w:rsidRPr="00701678">
        <w:rPr>
          <w:b/>
          <w:bCs/>
          <w:highlight w:val="green"/>
          <w:u w:val="single"/>
        </w:rPr>
        <w:t>observatory</w:t>
      </w:r>
      <w:r w:rsidRPr="00701678">
        <w:rPr>
          <w:sz w:val="14"/>
          <w:highlight w:val="green"/>
        </w:rPr>
        <w:t xml:space="preserve"> </w:t>
      </w:r>
      <w:r w:rsidRPr="00701678">
        <w:rPr>
          <w:b/>
          <w:bCs/>
          <w:highlight w:val="green"/>
          <w:u w:val="single"/>
        </w:rPr>
        <w:t>provides</w:t>
      </w:r>
      <w:r w:rsidRPr="00701678">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701678">
        <w:rPr>
          <w:b/>
          <w:bCs/>
          <w:highlight w:val="green"/>
          <w:u w:val="single"/>
        </w:rPr>
        <w:t>observation</w:t>
      </w:r>
      <w:r w:rsidRPr="00701678">
        <w:rPr>
          <w:highlight w:val="green"/>
          <w:u w:val="single"/>
        </w:rPr>
        <w:t xml:space="preserve"> </w:t>
      </w:r>
      <w:r w:rsidRPr="00701678">
        <w:rPr>
          <w:b/>
          <w:bCs/>
          <w:highlight w:val="green"/>
          <w:u w:val="single"/>
        </w:rPr>
        <w:t>with</w:t>
      </w:r>
      <w:r w:rsidRPr="00701678">
        <w:rPr>
          <w:highlight w:val="green"/>
          <w:u w:val="single"/>
        </w:rPr>
        <w:t xml:space="preserve"> </w:t>
      </w:r>
      <w:r w:rsidRPr="00610318">
        <w:rPr>
          <w:u w:val="single"/>
        </w:rPr>
        <w:t xml:space="preserve">continuously </w:t>
      </w:r>
      <w:r w:rsidRPr="00701678">
        <w:rPr>
          <w:b/>
          <w:bCs/>
          <w:highlight w:val="green"/>
          <w:u w:val="single"/>
        </w:rPr>
        <w:t>changing</w:t>
      </w:r>
      <w:r w:rsidRPr="00701678">
        <w:rPr>
          <w:highlight w:val="green"/>
          <w:u w:val="single"/>
        </w:rPr>
        <w:t xml:space="preserve"> </w:t>
      </w:r>
      <w:r w:rsidRPr="00701678">
        <w:rPr>
          <w:b/>
          <w:bCs/>
          <w:highlight w:val="green"/>
          <w:u w:val="single"/>
        </w:rPr>
        <w:t>angles</w:t>
      </w:r>
      <w:r w:rsidRPr="00701678">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701678">
        <w:rPr>
          <w:highlight w:val="green"/>
          <w:u w:val="single"/>
        </w:rPr>
        <w:t>to</w:t>
      </w:r>
      <w:r w:rsidRPr="00397345">
        <w:rPr>
          <w:u w:val="single"/>
        </w:rPr>
        <w:t xml:space="preserve"> </w:t>
      </w:r>
      <w:r w:rsidRPr="00701678">
        <w:rPr>
          <w:highlight w:val="green"/>
          <w:u w:val="single"/>
        </w:rPr>
        <w:t>calibrate</w:t>
      </w:r>
      <w:r w:rsidRPr="00397345">
        <w:rPr>
          <w:u w:val="single"/>
        </w:rPr>
        <w:t xml:space="preserve"> the </w:t>
      </w:r>
      <w:r w:rsidRPr="00701678">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701678">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701678">
        <w:rPr>
          <w:b/>
          <w:bCs/>
          <w:highlight w:val="green"/>
          <w:u w:val="single"/>
        </w:rPr>
        <w:t>long</w:t>
      </w:r>
      <w:r w:rsidRPr="00701678">
        <w:rPr>
          <w:highlight w:val="green"/>
          <w:u w:val="single"/>
        </w:rPr>
        <w:t>-</w:t>
      </w:r>
      <w:r w:rsidRPr="00701678">
        <w:rPr>
          <w:b/>
          <w:bCs/>
          <w:highlight w:val="green"/>
          <w:u w:val="single"/>
        </w:rPr>
        <w:t>term</w:t>
      </w:r>
      <w:r w:rsidRPr="00701678">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610318">
        <w:rPr>
          <w:u w:val="single"/>
        </w:rPr>
        <w:t xml:space="preserve">diversity of the </w:t>
      </w:r>
      <w:r w:rsidRPr="00610318">
        <w:rPr>
          <w:b/>
          <w:bCs/>
          <w:u w:val="single"/>
        </w:rPr>
        <w:t>surface</w:t>
      </w:r>
      <w:r w:rsidRPr="00610318">
        <w:rPr>
          <w:u w:val="single"/>
        </w:rPr>
        <w:t>-</w:t>
      </w:r>
      <w:proofErr w:type="spellStart"/>
      <w:r w:rsidRPr="00610318">
        <w:rPr>
          <w:b/>
          <w:bCs/>
          <w:u w:val="single"/>
        </w:rPr>
        <w:t>weatherphase</w:t>
      </w:r>
      <w:proofErr w:type="spellEnd"/>
      <w:r w:rsidRPr="00397345">
        <w:rPr>
          <w:u w:val="single"/>
        </w:rPr>
        <w:t xml:space="preserve"> combination is </w:t>
      </w:r>
      <w:r w:rsidRPr="00610318">
        <w:rPr>
          <w:u w:val="single"/>
        </w:rPr>
        <w:t xml:space="preserve">beneficial to </w:t>
      </w:r>
      <w:r w:rsidRPr="00701678">
        <w:rPr>
          <w:highlight w:val="green"/>
          <w:u w:val="single"/>
        </w:rPr>
        <w:t>improving</w:t>
      </w:r>
      <w:r w:rsidRPr="006F05AA">
        <w:rPr>
          <w:sz w:val="14"/>
        </w:rPr>
        <w:t xml:space="preserve"> the </w:t>
      </w:r>
      <w:r w:rsidRPr="00701678">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701678">
        <w:rPr>
          <w:highlight w:val="green"/>
          <w:u w:val="single"/>
        </w:rPr>
        <w:t>Moon-based data</w:t>
      </w:r>
      <w:r w:rsidRPr="00701678">
        <w:rPr>
          <w:sz w:val="14"/>
          <w:highlight w:val="green"/>
        </w:rPr>
        <w:t xml:space="preserve"> </w:t>
      </w:r>
      <w:r w:rsidRPr="00D70CAC">
        <w:rPr>
          <w:u w:val="single"/>
        </w:rPr>
        <w:t>will</w:t>
      </w:r>
      <w:r w:rsidRPr="006F05AA">
        <w:rPr>
          <w:sz w:val="14"/>
        </w:rPr>
        <w:t xml:space="preserve"> also </w:t>
      </w:r>
      <w:r w:rsidRPr="00701678">
        <w:rPr>
          <w:highlight w:val="green"/>
          <w:u w:val="single"/>
        </w:rPr>
        <w:t>provide</w:t>
      </w:r>
      <w:r w:rsidRPr="00397345">
        <w:rPr>
          <w:u w:val="single"/>
        </w:rPr>
        <w:t xml:space="preserve"> a </w:t>
      </w:r>
      <w:r w:rsidRPr="00D70CAC">
        <w:rPr>
          <w:u w:val="single"/>
        </w:rPr>
        <w:t xml:space="preserve">direct </w:t>
      </w:r>
      <w:r w:rsidRPr="00701678">
        <w:rPr>
          <w:highlight w:val="green"/>
          <w:u w:val="single"/>
        </w:rPr>
        <w:t xml:space="preserve">connection </w:t>
      </w:r>
      <w:r w:rsidRPr="00AD63AB">
        <w:rPr>
          <w:u w:val="single"/>
        </w:rPr>
        <w:t>between the data from space technology and the data from ground-based earthshine measurement series</w:t>
      </w:r>
      <w:r w:rsidRPr="00AD63AB">
        <w:rPr>
          <w:sz w:val="14"/>
        </w:rPr>
        <w:t xml:space="preserve">, </w:t>
      </w:r>
      <w:r w:rsidRPr="00AD63AB">
        <w:rPr>
          <w:u w:val="single"/>
        </w:rPr>
        <w:t xml:space="preserve">which </w:t>
      </w:r>
      <w:r w:rsidRPr="00AD63AB">
        <w:rPr>
          <w:rStyle w:val="Emphasis"/>
        </w:rPr>
        <w:t>span</w:t>
      </w:r>
      <w:r w:rsidRPr="00AD63AB">
        <w:rPr>
          <w:u w:val="single"/>
        </w:rPr>
        <w:t xml:space="preserve"> almost one </w:t>
      </w:r>
      <w:r w:rsidRPr="00AD63AB">
        <w:rPr>
          <w:rStyle w:val="Emphasis"/>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 xml:space="preserve">important part of </w:t>
      </w:r>
      <w:r w:rsidRPr="00AD63AB">
        <w:rPr>
          <w:u w:val="single"/>
        </w:rPr>
        <w:t>the global carbon pool</w:t>
      </w:r>
      <w:r w:rsidRPr="00AD63AB">
        <w:rPr>
          <w:sz w:val="14"/>
        </w:rPr>
        <w:t xml:space="preserve"> and a </w:t>
      </w:r>
      <w:r w:rsidRPr="00AD63AB">
        <w:rPr>
          <w:u w:val="single"/>
        </w:rPr>
        <w:t>key element of</w:t>
      </w:r>
      <w:r w:rsidRPr="00AD63AB">
        <w:rPr>
          <w:sz w:val="14"/>
        </w:rPr>
        <w:t xml:space="preserve"> global </w:t>
      </w:r>
      <w:r w:rsidRPr="00AD63AB">
        <w:rPr>
          <w:u w:val="single"/>
        </w:rPr>
        <w:t>carbon cycle</w:t>
      </w:r>
      <w:r w:rsidRPr="00AD63AB">
        <w:rPr>
          <w:sz w:val="14"/>
        </w:rPr>
        <w:t xml:space="preserve">. Most vegetation is distributed in middle- and low-latitude regions. A </w:t>
      </w:r>
      <w:r w:rsidRPr="00AD63AB">
        <w:rPr>
          <w:u w:val="single"/>
        </w:rPr>
        <w:t>Moon-based optical camera</w:t>
      </w:r>
      <w:r w:rsidRPr="00AD63AB">
        <w:rPr>
          <w:sz w:val="14"/>
        </w:rPr>
        <w:t xml:space="preserve"> </w:t>
      </w:r>
      <w:r w:rsidRPr="00AD63AB">
        <w:rPr>
          <w:u w:val="single"/>
        </w:rPr>
        <w:t xml:space="preserve">can image global </w:t>
      </w:r>
      <w:r w:rsidRPr="00AD63AB">
        <w:rPr>
          <w:b/>
          <w:bCs/>
          <w:u w:val="single"/>
        </w:rPr>
        <w:t>vegetation</w:t>
      </w:r>
      <w:r w:rsidRPr="00AD63AB">
        <w:rPr>
          <w:u w:val="single"/>
        </w:rPr>
        <w:t xml:space="preserve"> almost every day</w:t>
      </w:r>
      <w:r w:rsidRPr="00AD63AB">
        <w:rPr>
          <w:sz w:val="14"/>
        </w:rPr>
        <w:t>. SAR maps not only the horizontal distribution of veg</w:t>
      </w:r>
      <w:r w:rsidRPr="006F05AA">
        <w:rPr>
          <w:sz w:val="14"/>
        </w:rPr>
        <w:t xml:space="preserve">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701678">
        <w:rPr>
          <w:highlight w:val="green"/>
          <w:u w:val="single"/>
        </w:rPr>
        <w:t>evaluate</w:t>
      </w:r>
      <w:r w:rsidRPr="00397345">
        <w:rPr>
          <w:u w:val="single"/>
        </w:rPr>
        <w:t xml:space="preserve"> the </w:t>
      </w:r>
      <w:r w:rsidRPr="00701678">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701678">
        <w:rPr>
          <w:b/>
          <w:bCs/>
          <w:highlight w:val="green"/>
          <w:u w:val="single"/>
        </w:rPr>
        <w:t>determine</w:t>
      </w:r>
      <w:r w:rsidRPr="00397345">
        <w:rPr>
          <w:u w:val="single"/>
        </w:rPr>
        <w:t xml:space="preserve"> the </w:t>
      </w:r>
      <w:r w:rsidRPr="00701678">
        <w:rPr>
          <w:b/>
          <w:bCs/>
          <w:highlight w:val="green"/>
          <w:u w:val="single"/>
        </w:rPr>
        <w:t>composition</w:t>
      </w:r>
      <w:r w:rsidRPr="00397345">
        <w:rPr>
          <w:u w:val="single"/>
        </w:rPr>
        <w:t xml:space="preserve"> in terms </w:t>
      </w:r>
      <w:r w:rsidRPr="00701678">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701678">
        <w:rPr>
          <w:b/>
          <w:bCs/>
          <w:highlight w:val="green"/>
          <w:u w:val="single"/>
        </w:rPr>
        <w:t>gas</w:t>
      </w:r>
      <w:r w:rsidRPr="00397345">
        <w:rPr>
          <w:u w:val="single"/>
        </w:rPr>
        <w:t xml:space="preserve"> and aerosols </w:t>
      </w:r>
      <w:r w:rsidRPr="006F05AA">
        <w:rPr>
          <w:sz w:val="14"/>
        </w:rPr>
        <w:t xml:space="preserve">(Hamill 2016), and </w:t>
      </w:r>
      <w:r w:rsidRPr="00701678">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701678">
        <w:rPr>
          <w:highlight w:val="green"/>
          <w:u w:val="single"/>
        </w:rPr>
        <w:t>phases</w:t>
      </w:r>
      <w:r w:rsidRPr="00397345">
        <w:rPr>
          <w:u w:val="single"/>
        </w:rPr>
        <w:t xml:space="preserve"> </w:t>
      </w:r>
      <w:r w:rsidRPr="00701678">
        <w:rPr>
          <w:highlight w:val="green"/>
          <w:u w:val="single"/>
        </w:rPr>
        <w:t xml:space="preserve">and </w:t>
      </w:r>
      <w:r w:rsidRPr="00CA39AF">
        <w:rPr>
          <w:b/>
          <w:bCs/>
          <w:u w:val="single"/>
        </w:rPr>
        <w:t>cloudiness</w:t>
      </w:r>
      <w:r w:rsidRPr="00CA39AF">
        <w:rPr>
          <w:u w:val="single"/>
        </w:rPr>
        <w:t xml:space="preserve"> or </w:t>
      </w:r>
      <w:r w:rsidRPr="00701678">
        <w:rPr>
          <w:b/>
          <w:bCs/>
          <w:highlight w:val="green"/>
          <w:u w:val="single"/>
        </w:rPr>
        <w:t>precipitation</w:t>
      </w:r>
      <w:r w:rsidRPr="006F05AA">
        <w:rPr>
          <w:sz w:val="14"/>
        </w:rPr>
        <w:t xml:space="preserve">. Particularly, the </w:t>
      </w:r>
      <w:r w:rsidRPr="00701678">
        <w:rPr>
          <w:highlight w:val="green"/>
          <w:u w:val="single"/>
        </w:rPr>
        <w:t>Moon</w:t>
      </w:r>
      <w:r w:rsidRPr="00397345">
        <w:rPr>
          <w:u w:val="single"/>
        </w:rPr>
        <w:t xml:space="preserve"> offers a </w:t>
      </w:r>
      <w:r w:rsidRPr="00701678">
        <w:rPr>
          <w:highlight w:val="green"/>
          <w:u w:val="single"/>
        </w:rPr>
        <w:t xml:space="preserve">good place for </w:t>
      </w:r>
      <w:r w:rsidRPr="00701678">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w:t>
      </w:r>
      <w:proofErr w:type="gramStart"/>
      <w:r w:rsidRPr="003155A7">
        <w:rPr>
          <w:sz w:val="14"/>
        </w:rPr>
        <w:t>and also</w:t>
      </w:r>
      <w:proofErr w:type="gramEnd"/>
      <w:r w:rsidRPr="003155A7">
        <w:rPr>
          <w:sz w:val="14"/>
        </w:rPr>
        <w:t xml:space="preserve">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075E17A4" w14:textId="77777777" w:rsidR="00E465F8" w:rsidRPr="00746A1E" w:rsidRDefault="00E465F8" w:rsidP="00E465F8">
      <w:pPr>
        <w:pStyle w:val="Heading4"/>
      </w:pPr>
      <w:r>
        <w:t xml:space="preserve">Moon Base is the </w:t>
      </w:r>
      <w:r>
        <w:rPr>
          <w:u w:val="single"/>
        </w:rPr>
        <w:t>only option</w:t>
      </w:r>
      <w:r>
        <w:t xml:space="preserve"> and outweighs Satellites. </w:t>
      </w:r>
    </w:p>
    <w:p w14:paraId="3FBD9085" w14:textId="77777777" w:rsidR="00E465F8" w:rsidRPr="007B6F50" w:rsidRDefault="00E465F8" w:rsidP="00E465F8">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665E2305" w14:textId="77777777" w:rsidR="00E465F8" w:rsidRPr="00FE6C2C" w:rsidRDefault="00E465F8" w:rsidP="00E465F8">
      <w:pPr>
        <w:rPr>
          <w:sz w:val="16"/>
        </w:rPr>
      </w:pPr>
      <w:r w:rsidRPr="000D5E18">
        <w:rPr>
          <w:rStyle w:val="StyleUnderline"/>
        </w:rPr>
        <w:t xml:space="preserve">There are several characteristics of </w:t>
      </w:r>
      <w:r w:rsidRPr="00701678">
        <w:rPr>
          <w:rStyle w:val="StyleUnderline"/>
          <w:highlight w:val="green"/>
        </w:rPr>
        <w:t xml:space="preserve">Moon-based </w:t>
      </w:r>
      <w:r w:rsidRPr="00CC5A7F">
        <w:rPr>
          <w:rStyle w:val="StyleUnderline"/>
        </w:rPr>
        <w:t xml:space="preserve">Earth </w:t>
      </w:r>
      <w:r w:rsidRPr="00701678">
        <w:rPr>
          <w:rStyle w:val="StyleUnderline"/>
          <w:highlight w:val="green"/>
        </w:rPr>
        <w:t>observation</w:t>
      </w:r>
      <w:r w:rsidRPr="000D5E18">
        <w:rPr>
          <w:rStyle w:val="StyleUnderline"/>
        </w:rPr>
        <w:t xml:space="preserve"> as listed below. (1) </w:t>
      </w:r>
      <w:r w:rsidRPr="00701678">
        <w:rPr>
          <w:rStyle w:val="Emphasis"/>
          <w:highlight w:val="green"/>
        </w:rPr>
        <w:t>Longevity</w:t>
      </w:r>
      <w:r w:rsidRPr="00701678">
        <w:rPr>
          <w:rStyle w:val="StyleUnderline"/>
          <w:highlight w:val="green"/>
        </w:rPr>
        <w:t xml:space="preserve"> </w:t>
      </w:r>
      <w:r w:rsidRPr="000D5E18">
        <w:rPr>
          <w:rStyle w:val="StyleUnderline"/>
        </w:rPr>
        <w:t xml:space="preserve">The </w:t>
      </w:r>
      <w:r w:rsidRPr="00701678">
        <w:rPr>
          <w:rStyle w:val="Emphasis"/>
          <w:highlight w:val="green"/>
        </w:rPr>
        <w:t>life cycle of</w:t>
      </w:r>
      <w:r w:rsidRPr="00701678">
        <w:rPr>
          <w:rStyle w:val="StyleUnderline"/>
          <w:highlight w:val="green"/>
        </w:rPr>
        <w:t xml:space="preserve"> </w:t>
      </w:r>
      <w:r w:rsidRPr="00CC5A7F">
        <w:rPr>
          <w:rStyle w:val="Emphasis"/>
        </w:rPr>
        <w:t xml:space="preserve">artificial </w:t>
      </w:r>
      <w:r w:rsidRPr="00701678">
        <w:rPr>
          <w:rStyle w:val="Emphasis"/>
          <w:highlight w:val="green"/>
        </w:rPr>
        <w:t>satellites</w:t>
      </w:r>
      <w:r w:rsidRPr="00701678">
        <w:rPr>
          <w:rStyle w:val="StyleUnderline"/>
          <w:highlight w:val="green"/>
        </w:rPr>
        <w:t xml:space="preserve"> </w:t>
      </w:r>
      <w:r w:rsidRPr="00701678">
        <w:rPr>
          <w:rStyle w:val="Emphasis"/>
          <w:highlight w:val="green"/>
        </w:rPr>
        <w:t>is</w:t>
      </w:r>
      <w:r w:rsidRPr="00701678">
        <w:rPr>
          <w:rStyle w:val="StyleUnderline"/>
          <w:highlight w:val="green"/>
        </w:rPr>
        <w:t xml:space="preserve"> </w:t>
      </w:r>
      <w:r w:rsidRPr="000D5E18">
        <w:rPr>
          <w:rStyle w:val="StyleUnderline"/>
        </w:rPr>
        <w:t xml:space="preserve">generally </w:t>
      </w:r>
      <w:r w:rsidRPr="00CC5A7F">
        <w:rPr>
          <w:rStyle w:val="Emphasis"/>
        </w:rPr>
        <w:t xml:space="preserve">several </w:t>
      </w:r>
      <w:r w:rsidRPr="00701678">
        <w:rPr>
          <w:rStyle w:val="Emphasis"/>
          <w:highlight w:val="green"/>
        </w:rPr>
        <w:t>years,</w:t>
      </w:r>
      <w:r w:rsidRPr="00701678">
        <w:rPr>
          <w:rStyle w:val="StyleUnderline"/>
          <w:highlight w:val="green"/>
        </w:rPr>
        <w:t xml:space="preserve"> while the Moon has already existed</w:t>
      </w:r>
      <w:r w:rsidRPr="000D5E18">
        <w:rPr>
          <w:rStyle w:val="StyleUnderline"/>
        </w:rPr>
        <w:t xml:space="preserve"> for billions of </w:t>
      </w:r>
      <w:proofErr w:type="gramStart"/>
      <w:r w:rsidRPr="000D5E18">
        <w:rPr>
          <w:rStyle w:val="StyleUnderline"/>
        </w:rPr>
        <w:t>years, and</w:t>
      </w:r>
      <w:proofErr w:type="gramEnd"/>
      <w:r w:rsidRPr="000D5E18">
        <w:rPr>
          <w:rStyle w:val="StyleUnderline"/>
        </w:rPr>
        <w:t xml:space="preserve">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701678">
        <w:rPr>
          <w:rStyle w:val="StyleUnderline"/>
          <w:highlight w:val="green"/>
        </w:rPr>
        <w:t>useful for long-term</w:t>
      </w:r>
      <w:r w:rsidRPr="000D5E18">
        <w:rPr>
          <w:rStyle w:val="StyleUnderline"/>
        </w:rPr>
        <w:t xml:space="preserve"> time series analysis in </w:t>
      </w:r>
      <w:r w:rsidRPr="00701678">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3A3D9A">
        <w:rPr>
          <w:rStyle w:val="Emphasis"/>
        </w:rPr>
        <w:t>Integrity</w:t>
      </w:r>
      <w:r w:rsidRPr="003A3D9A">
        <w:rPr>
          <w:sz w:val="16"/>
        </w:rPr>
        <w:t xml:space="preserve"> </w:t>
      </w:r>
      <w:r w:rsidRPr="003A3D9A">
        <w:rPr>
          <w:rStyle w:val="StyleUnderline"/>
        </w:rPr>
        <w:t>The whole Earth disk facing the Moon, both the sunlit portion and dark portion, is always observable from the near side of the Moon, with a field angle of only about 2°. This</w:t>
      </w:r>
      <w:r w:rsidRPr="003A3D9A">
        <w:rPr>
          <w:sz w:val="16"/>
        </w:rPr>
        <w:t xml:space="preserve"> </w:t>
      </w:r>
      <w:r w:rsidRPr="003A3D9A">
        <w:rPr>
          <w:rStyle w:val="StyleUnderline"/>
        </w:rPr>
        <w:t>allows an observer on the Moon to view the whole Earth disk at any given time and Earth’s entire surface in a day, both in dark and sunlit</w:t>
      </w:r>
      <w:r w:rsidRPr="000975E7">
        <w:rPr>
          <w:rStyle w:val="StyleUnderline"/>
        </w:rPr>
        <w:t xml:space="preserve">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0975E7">
        <w:rPr>
          <w:rStyle w:val="Emphasis"/>
        </w:rPr>
        <w:t xml:space="preserve">vast </w:t>
      </w:r>
      <w:r w:rsidRPr="00701678">
        <w:rPr>
          <w:rStyle w:val="Emphasis"/>
          <w:highlight w:val="green"/>
        </w:rPr>
        <w:t>space</w:t>
      </w:r>
      <w:r w:rsidRPr="00037356">
        <w:rPr>
          <w:rStyle w:val="Emphasis"/>
        </w:rPr>
        <w:t>s</w:t>
      </w:r>
      <w:r w:rsidRPr="000D5E18">
        <w:rPr>
          <w:rStyle w:val="Emphasis"/>
        </w:rPr>
        <w:t xml:space="preserve"> on which </w:t>
      </w:r>
      <w:r w:rsidRPr="00701678">
        <w:rPr>
          <w:rStyle w:val="Emphasis"/>
          <w:highlight w:val="green"/>
        </w:rPr>
        <w:t xml:space="preserve">to install </w:t>
      </w:r>
      <w:r w:rsidRPr="00037356">
        <w:rPr>
          <w:rStyle w:val="Emphasis"/>
          <w:bdr w:val="single" w:sz="18" w:space="0" w:color="auto"/>
        </w:rPr>
        <w:t xml:space="preserve">a set of </w:t>
      </w:r>
      <w:r w:rsidRPr="00701678">
        <w:rPr>
          <w:rStyle w:val="Emphasis"/>
          <w:highlight w:val="green"/>
          <w:bdr w:val="single" w:sz="18" w:space="0" w:color="auto"/>
        </w:rPr>
        <w:t xml:space="preserve">sensors to form a </w:t>
      </w:r>
      <w:r w:rsidRPr="00037356">
        <w:rPr>
          <w:rStyle w:val="Emphasis"/>
          <w:bdr w:val="single" w:sz="18" w:space="0" w:color="auto"/>
        </w:rPr>
        <w:t xml:space="preserve">long, stable </w:t>
      </w:r>
      <w:r w:rsidRPr="00701678">
        <w:rPr>
          <w:rStyle w:val="Emphasis"/>
          <w:highlight w:val="green"/>
          <w:bdr w:val="single" w:sz="18" w:space="0" w:color="auto"/>
        </w:rPr>
        <w:t xml:space="preserve">baseline of </w:t>
      </w:r>
      <w:r w:rsidRPr="00037356">
        <w:rPr>
          <w:rStyle w:val="Emphasis"/>
          <w:bdr w:val="single" w:sz="18" w:space="0" w:color="auto"/>
        </w:rPr>
        <w:t xml:space="preserve">large </w:t>
      </w:r>
      <w:r w:rsidRPr="00701678">
        <w:rPr>
          <w:rStyle w:val="Emphasis"/>
          <w:highlight w:val="gree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701678">
        <w:rPr>
          <w:rStyle w:val="StyleUnderline"/>
          <w:highlight w:val="green"/>
        </w:rPr>
        <w:t>moves stably</w:t>
      </w:r>
      <w:r w:rsidRPr="000D5E18">
        <w:rPr>
          <w:rStyle w:val="StyleUnderline"/>
        </w:rPr>
        <w:t xml:space="preserve">, which </w:t>
      </w:r>
      <w:r w:rsidRPr="00701678">
        <w:rPr>
          <w:rStyle w:val="StyleUnderline"/>
          <w:highlight w:val="gree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w:t>
      </w:r>
      <w:proofErr w:type="gramStart"/>
      <w:r w:rsidRPr="000D5E18">
        <w:rPr>
          <w:rStyle w:val="StyleUnderline"/>
        </w:rPr>
        <w:t>thunderstorm</w:t>
      </w:r>
      <w:proofErr w:type="gramEnd"/>
      <w:r w:rsidRPr="000D5E18">
        <w:rPr>
          <w:rStyle w:val="StyleUnderline"/>
        </w:rPr>
        <w:t xml:space="preserve"> and </w:t>
      </w:r>
      <w:r w:rsidRPr="00701678">
        <w:rPr>
          <w:rStyle w:val="StyleUnderline"/>
          <w:highlight w:val="green"/>
        </w:rPr>
        <w:t>surface temperature</w:t>
      </w:r>
      <w:r w:rsidRPr="000D5E18">
        <w:rPr>
          <w:rStyle w:val="StyleUnderline"/>
        </w:rPr>
        <w:t xml:space="preserve"> (Balling</w:t>
      </w:r>
      <w:r w:rsidRPr="00F679F6">
        <w:rPr>
          <w:sz w:val="16"/>
        </w:rPr>
        <w:t xml:space="preserve"> and </w:t>
      </w:r>
      <w:proofErr w:type="spellStart"/>
      <w:r w:rsidRPr="00F679F6">
        <w:rPr>
          <w:sz w:val="16"/>
        </w:rPr>
        <w:t>Cerveny</w:t>
      </w:r>
      <w:proofErr w:type="spellEnd"/>
      <w:r w:rsidRPr="00F679F6">
        <w:rPr>
          <w:sz w:val="16"/>
        </w:rPr>
        <w:t xml:space="preserve">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701678">
        <w:rPr>
          <w:rStyle w:val="StyleUnderline"/>
          <w:highlight w:val="green"/>
        </w:rPr>
        <w:t>Moon-based sensor</w:t>
      </w:r>
      <w:r w:rsidRPr="000D5E18">
        <w:rPr>
          <w:rStyle w:val="StyleUnderline"/>
        </w:rPr>
        <w:t xml:space="preserve"> can </w:t>
      </w:r>
      <w:r w:rsidRPr="00E43478">
        <w:rPr>
          <w:rStyle w:val="StyleUnderline"/>
        </w:rPr>
        <w:t xml:space="preserve">dynamically </w:t>
      </w:r>
      <w:r w:rsidRPr="00701678">
        <w:rPr>
          <w:rStyle w:val="StyleUnderline"/>
          <w:highlight w:val="green"/>
        </w:rPr>
        <w:t>trace</w:t>
      </w:r>
      <w:r w:rsidRPr="000D5E18">
        <w:rPr>
          <w:rStyle w:val="StyleUnderline"/>
        </w:rPr>
        <w:t xml:space="preserve"> the whole process covering their </w:t>
      </w:r>
      <w:r w:rsidRPr="00701678">
        <w:rPr>
          <w:rStyle w:val="Emphasis"/>
          <w:highlight w:val="green"/>
        </w:rPr>
        <w:t xml:space="preserve">occurrence, </w:t>
      </w:r>
      <w:proofErr w:type="gramStart"/>
      <w:r w:rsidRPr="00701678">
        <w:rPr>
          <w:rStyle w:val="Emphasis"/>
          <w:highlight w:val="green"/>
        </w:rPr>
        <w:t>development</w:t>
      </w:r>
      <w:proofErr w:type="gramEnd"/>
      <w:r w:rsidRPr="00701678">
        <w:rPr>
          <w:rStyle w:val="Emphasis"/>
          <w:highlight w:val="green"/>
        </w:rPr>
        <w:t xml:space="preserve">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701678">
        <w:rPr>
          <w:rStyle w:val="StyleUnderline"/>
          <w:highlight w:val="green"/>
        </w:rPr>
        <w:t xml:space="preserve">detection </w:t>
      </w:r>
      <w:r w:rsidRPr="00E43478">
        <w:rPr>
          <w:rStyle w:val="StyleUnderline"/>
        </w:rPr>
        <w:t xml:space="preserve">range </w:t>
      </w:r>
      <w:r w:rsidRPr="00701678">
        <w:rPr>
          <w:rStyle w:val="StyleUnderline"/>
          <w:highlight w:val="green"/>
        </w:rPr>
        <w:t>of Moon</w:t>
      </w:r>
      <w:r w:rsidRPr="00E43478">
        <w:rPr>
          <w:rStyle w:val="StyleUnderline"/>
        </w:rPr>
        <w:t xml:space="preserve">-based optical </w:t>
      </w:r>
      <w:r w:rsidRPr="00701678">
        <w:rPr>
          <w:rStyle w:val="Emphasis"/>
          <w:highlight w:val="green"/>
        </w:rPr>
        <w:t xml:space="preserve">sensors is </w:t>
      </w:r>
      <w:r w:rsidRPr="00E43478">
        <w:rPr>
          <w:rStyle w:val="Emphasis"/>
        </w:rPr>
        <w:t xml:space="preserve">much </w:t>
      </w:r>
      <w:r w:rsidRPr="00701678">
        <w:rPr>
          <w:rStyle w:val="Emphasis"/>
          <w:highlight w:val="gree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w:t>
      </w:r>
      <w:proofErr w:type="gramStart"/>
      <w:r w:rsidRPr="00F679F6">
        <w:rPr>
          <w:sz w:val="16"/>
        </w:rPr>
        <w:t>clouds</w:t>
      </w:r>
      <w:proofErr w:type="gramEnd"/>
      <w:r w:rsidRPr="00F679F6">
        <w:rPr>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w:t>
      </w:r>
      <w:proofErr w:type="gramStart"/>
      <w:r w:rsidRPr="00F679F6">
        <w:rPr>
          <w:sz w:val="16"/>
        </w:rPr>
        <w:t>2 ,</w:t>
      </w:r>
      <w:proofErr w:type="gramEnd"/>
      <w:r w:rsidRPr="00F679F6">
        <w:rPr>
          <w:sz w:val="16"/>
        </w:rPr>
        <w:t xml:space="preserve">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F679F6">
        <w:rPr>
          <w:sz w:val="16"/>
        </w:rPr>
        <w:t>waveform, and</w:t>
      </w:r>
      <w:proofErr w:type="gramEnd"/>
      <w:r w:rsidRPr="00F679F6">
        <w:rPr>
          <w:sz w:val="16"/>
        </w:rPr>
        <w:t xml:space="preserve"> will lead to a difficulty to determine the exact echo position of the target in measuring the altitude of sea surface and the thickness of vegetation.</w:t>
      </w:r>
    </w:p>
    <w:p w14:paraId="44725573" w14:textId="77777777" w:rsidR="00E465F8" w:rsidRDefault="00E465F8" w:rsidP="00E465F8">
      <w:pPr>
        <w:pStyle w:val="Heading4"/>
      </w:pPr>
      <w:r>
        <w:t xml:space="preserve">Adaptation </w:t>
      </w:r>
      <w:r>
        <w:rPr>
          <w:u w:val="single"/>
        </w:rPr>
        <w:t>solves</w:t>
      </w:r>
      <w:r>
        <w:t xml:space="preserve"> Climate Change’s worst effects – it’s the </w:t>
      </w:r>
      <w:r>
        <w:rPr>
          <w:u w:val="single"/>
        </w:rPr>
        <w:t>Silver Bullet</w:t>
      </w:r>
      <w:r>
        <w:t>.</w:t>
      </w:r>
    </w:p>
    <w:p w14:paraId="7145066C" w14:textId="77777777" w:rsidR="00E465F8" w:rsidRPr="00A72CF3" w:rsidRDefault="00E465F8" w:rsidP="00E465F8">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3"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001461C9" w14:textId="77777777" w:rsidR="00E465F8" w:rsidRDefault="00E465F8" w:rsidP="00E465F8">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3A3D9A">
        <w:rPr>
          <w:rStyle w:val="Emphasis"/>
        </w:rPr>
        <w:t xml:space="preserve">we are </w:t>
      </w:r>
      <w:r w:rsidRPr="00701678">
        <w:rPr>
          <w:rStyle w:val="Emphasis"/>
          <w:highlight w:val="green"/>
        </w:rPr>
        <w:t>not likely to meet</w:t>
      </w:r>
      <w:r w:rsidRPr="00701678">
        <w:rPr>
          <w:rStyle w:val="StyleUnderline"/>
          <w:highlight w:val="green"/>
        </w:rPr>
        <w:t xml:space="preserve"> </w:t>
      </w:r>
      <w:r w:rsidRPr="00701678">
        <w:rPr>
          <w:rStyle w:val="Emphasis"/>
          <w:highlight w:val="green"/>
          <w:bdr w:val="single" w:sz="18" w:space="0" w:color="auto"/>
        </w:rPr>
        <w:t>emission-reduction goals</w:t>
      </w:r>
      <w:r w:rsidRPr="00701678">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3A3D9A">
        <w:rPr>
          <w:rStyle w:val="Emphasis"/>
        </w:rPr>
        <w:t xml:space="preserve">we live in a </w:t>
      </w:r>
      <w:r w:rsidRPr="00701678">
        <w:rPr>
          <w:rStyle w:val="Emphasis"/>
          <w:highlight w:val="green"/>
        </w:rPr>
        <w:t>rapidly changing climate</w:t>
      </w:r>
      <w:r w:rsidRPr="00732E55">
        <w:rPr>
          <w:sz w:val="16"/>
        </w:rPr>
        <w:t xml:space="preserve">, </w:t>
      </w:r>
      <w:r w:rsidRPr="003A3D9A">
        <w:rPr>
          <w:rStyle w:val="Emphasis"/>
        </w:rPr>
        <w:t>rapid change will continue</w:t>
      </w:r>
      <w:r w:rsidRPr="00732E55">
        <w:rPr>
          <w:sz w:val="16"/>
        </w:rPr>
        <w:t xml:space="preserve">, </w:t>
      </w:r>
      <w:r w:rsidRPr="00732E55">
        <w:rPr>
          <w:rStyle w:val="StyleUnderline"/>
        </w:rPr>
        <w:t>and</w:t>
      </w:r>
      <w:r w:rsidRPr="00732E55">
        <w:rPr>
          <w:sz w:val="16"/>
        </w:rPr>
        <w:t xml:space="preserve"> </w:t>
      </w:r>
      <w:r w:rsidRPr="00701678">
        <w:rPr>
          <w:rStyle w:val="Emphasis"/>
          <w:highlight w:val="green"/>
        </w:rPr>
        <w:t>we are not going back</w:t>
      </w:r>
      <w:r w:rsidRPr="00701678">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701678">
        <w:rPr>
          <w:rStyle w:val="Emphasis"/>
          <w:highlight w:val="green"/>
        </w:rPr>
        <w:t>steps</w:t>
      </w:r>
      <w:r w:rsidRPr="00701678">
        <w:rPr>
          <w:sz w:val="16"/>
          <w:highlight w:val="green"/>
        </w:rPr>
        <w:t xml:space="preserve"> </w:t>
      </w:r>
      <w:r w:rsidRPr="00732E55">
        <w:rPr>
          <w:sz w:val="16"/>
        </w:rPr>
        <w:t xml:space="preserve">at the scales that are </w:t>
      </w:r>
      <w:r w:rsidRPr="00701678">
        <w:rPr>
          <w:rStyle w:val="Emphasis"/>
          <w:highlight w:val="green"/>
        </w:rPr>
        <w:t>required for effective intervention</w:t>
      </w:r>
      <w:r w:rsidRPr="00732E55">
        <w:rPr>
          <w:sz w:val="16"/>
        </w:rPr>
        <w:t xml:space="preserve">. Mitigation is one response, but </w:t>
      </w:r>
      <w:r w:rsidRPr="00701678">
        <w:rPr>
          <w:rStyle w:val="Emphasis"/>
          <w:highlight w:val="green"/>
          <w:bdr w:val="single" w:sz="18" w:space="0" w:color="auto"/>
        </w:rPr>
        <w:t>adaptation</w:t>
      </w:r>
      <w:r w:rsidRPr="00701678">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701678">
        <w:rPr>
          <w:rStyle w:val="Emphasis"/>
          <w:highlight w:val="green"/>
        </w:rPr>
        <w:t>responding to the effects</w:t>
      </w:r>
      <w:r w:rsidRPr="00701678">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701678">
        <w:rPr>
          <w:rStyle w:val="Emphasis"/>
          <w:highlight w:val="green"/>
        </w:rPr>
        <w:t>adaptation is</w:t>
      </w:r>
      <w:r w:rsidRPr="00701678">
        <w:rPr>
          <w:sz w:val="16"/>
          <w:highlight w:val="green"/>
        </w:rPr>
        <w:t xml:space="preserve"> </w:t>
      </w:r>
      <w:r w:rsidRPr="00732E55">
        <w:rPr>
          <w:rStyle w:val="StyleUnderline"/>
        </w:rPr>
        <w:t>relatively</w:t>
      </w:r>
      <w:r w:rsidRPr="00732E55">
        <w:rPr>
          <w:sz w:val="16"/>
        </w:rPr>
        <w:t xml:space="preserve"> </w:t>
      </w:r>
      <w:r w:rsidRPr="00701678">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701678">
        <w:rPr>
          <w:rStyle w:val="Emphasis"/>
          <w:highlight w:val="green"/>
        </w:rPr>
        <w:t>When a region</w:t>
      </w:r>
      <w:r w:rsidRPr="00701678">
        <w:rPr>
          <w:sz w:val="16"/>
          <w:highlight w:val="green"/>
        </w:rPr>
        <w:t xml:space="preserve"> </w:t>
      </w:r>
      <w:r w:rsidRPr="00701678">
        <w:rPr>
          <w:rStyle w:val="Emphasis"/>
          <w:highlight w:val="green"/>
        </w:rPr>
        <w:t>successfully implements adaptation</w:t>
      </w:r>
      <w:r w:rsidRPr="00701678">
        <w:rPr>
          <w:sz w:val="16"/>
          <w:highlight w:val="green"/>
        </w:rPr>
        <w:t xml:space="preserve"> </w:t>
      </w:r>
      <w:r w:rsidRPr="00732E55">
        <w:rPr>
          <w:rStyle w:val="StyleUnderline"/>
        </w:rPr>
        <w:t>plans,</w:t>
      </w:r>
      <w:r w:rsidRPr="00732E55">
        <w:rPr>
          <w:sz w:val="16"/>
        </w:rPr>
        <w:t xml:space="preserve"> </w:t>
      </w:r>
      <w:r w:rsidRPr="00701678">
        <w:rPr>
          <w:rStyle w:val="Emphasis"/>
          <w:highlight w:val="green"/>
        </w:rPr>
        <w:t>communities are likely to have wins</w:t>
      </w:r>
      <w:r w:rsidRPr="00701678">
        <w:rPr>
          <w:sz w:val="16"/>
          <w:highlight w:val="green"/>
        </w:rPr>
        <w:t xml:space="preserve"> </w:t>
      </w:r>
      <w:r w:rsidRPr="00701678">
        <w:rPr>
          <w:rStyle w:val="Emphasis"/>
          <w:highlight w:val="green"/>
        </w:rPr>
        <w:t xml:space="preserve">when the next storm </w:t>
      </w:r>
      <w:r w:rsidRPr="00701678">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701678">
        <w:rPr>
          <w:rStyle w:val="Emphasis"/>
          <w:highlight w:val="green"/>
        </w:rPr>
        <w:t>cope with</w:t>
      </w:r>
      <w:r w:rsidRPr="00701678">
        <w:rPr>
          <w:sz w:val="16"/>
          <w:highlight w:val="green"/>
        </w:rPr>
        <w:t xml:space="preserve"> </w:t>
      </w:r>
      <w:r w:rsidRPr="00732E55">
        <w:rPr>
          <w:rStyle w:val="StyleUnderline"/>
        </w:rPr>
        <w:t>global</w:t>
      </w:r>
      <w:r w:rsidRPr="00732E55">
        <w:rPr>
          <w:sz w:val="16"/>
        </w:rPr>
        <w:t xml:space="preserve"> </w:t>
      </w:r>
      <w:r w:rsidRPr="00701678">
        <w:rPr>
          <w:rStyle w:val="Emphasis"/>
          <w:highlight w:val="green"/>
        </w:rPr>
        <w:t>warming</w:t>
      </w:r>
      <w:r w:rsidRPr="00701678">
        <w:rPr>
          <w:sz w:val="16"/>
          <w:highlight w:val="green"/>
        </w:rPr>
        <w:t xml:space="preserve"> </w:t>
      </w:r>
      <w:r w:rsidRPr="00C56C4B">
        <w:rPr>
          <w:rStyle w:val="Emphasis"/>
        </w:rPr>
        <w:t>and</w:t>
      </w:r>
      <w:r w:rsidRPr="00C56C4B">
        <w:rPr>
          <w:sz w:val="16"/>
        </w:rPr>
        <w:t xml:space="preserve"> </w:t>
      </w:r>
      <w:r w:rsidRPr="00C56C4B">
        <w:rPr>
          <w:rStyle w:val="Emphasis"/>
        </w:rPr>
        <w:t>realize</w:t>
      </w:r>
      <w:r w:rsidRPr="00C56C4B">
        <w:rPr>
          <w:sz w:val="16"/>
        </w:rPr>
        <w:t xml:space="preserve"> some </w:t>
      </w:r>
      <w:r w:rsidRPr="00C56C4B">
        <w:rPr>
          <w:rStyle w:val="Emphasis"/>
        </w:rPr>
        <w:t xml:space="preserve">ability to </w:t>
      </w:r>
      <w:r w:rsidRPr="00701678">
        <w:rPr>
          <w:rStyle w:val="Emphasis"/>
          <w:highlight w:val="green"/>
        </w:rPr>
        <w:t>take control of</w:t>
      </w:r>
      <w:r w:rsidRPr="00701678">
        <w:rPr>
          <w:sz w:val="16"/>
          <w:highlight w:val="green"/>
        </w:rPr>
        <w:t xml:space="preserve"> </w:t>
      </w:r>
      <w:r w:rsidRPr="00732E55">
        <w:rPr>
          <w:rStyle w:val="StyleUnderline"/>
        </w:rPr>
        <w:t>what has been often stated as</w:t>
      </w:r>
      <w:r w:rsidRPr="00732E55">
        <w:rPr>
          <w:sz w:val="16"/>
        </w:rPr>
        <w:t xml:space="preserve"> </w:t>
      </w:r>
      <w:r w:rsidRPr="00701678">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 xml:space="preserve">even if we were to meet </w:t>
      </w:r>
      <w:proofErr w:type="gramStart"/>
      <w:r w:rsidRPr="00732E55">
        <w:rPr>
          <w:rStyle w:val="Emphasis"/>
        </w:rPr>
        <w:t>all of</w:t>
      </w:r>
      <w:proofErr w:type="gramEnd"/>
      <w:r w:rsidRPr="00732E55">
        <w:rPr>
          <w:rStyle w:val="Emphasis"/>
        </w:rPr>
        <w:t xml:space="preserve">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701678">
        <w:rPr>
          <w:rStyle w:val="Emphasis"/>
          <w:highlight w:val="green"/>
        </w:rPr>
        <w:t>adaptation</w:t>
      </w:r>
      <w:r w:rsidRPr="00701678">
        <w:rPr>
          <w:rStyle w:val="StyleUnderline"/>
          <w:highlight w:val="green"/>
        </w:rPr>
        <w:t xml:space="preserve"> </w:t>
      </w:r>
      <w:r w:rsidRPr="00701678">
        <w:rPr>
          <w:rStyle w:val="Emphasis"/>
          <w:highlight w:val="green"/>
        </w:rPr>
        <w:t>as a way of</w:t>
      </w:r>
      <w:r w:rsidRPr="00701678">
        <w:rPr>
          <w:rStyle w:val="StyleUnderline"/>
          <w:highlight w:val="green"/>
        </w:rPr>
        <w:t xml:space="preserve"> </w:t>
      </w:r>
      <w:r w:rsidRPr="00701678">
        <w:rPr>
          <w:rStyle w:val="Emphasis"/>
          <w:highlight w:val="green"/>
        </w:rPr>
        <w:t>sustaining</w:t>
      </w:r>
      <w:r w:rsidRPr="00701678">
        <w:rPr>
          <w:rStyle w:val="StyleUnderline"/>
          <w:highlight w:val="green"/>
        </w:rPr>
        <w:t xml:space="preserve"> </w:t>
      </w:r>
      <w:r w:rsidRPr="00732E55">
        <w:rPr>
          <w:rStyle w:val="StyleUnderline"/>
        </w:rPr>
        <w:t xml:space="preserve">their </w:t>
      </w:r>
      <w:r w:rsidRPr="00701678">
        <w:rPr>
          <w:rStyle w:val="Emphasis"/>
          <w:highlight w:val="green"/>
        </w:rPr>
        <w:t>well-being</w:t>
      </w:r>
      <w:r w:rsidRPr="00701678">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701678">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701678">
        <w:rPr>
          <w:rStyle w:val="Emphasis"/>
          <w:highlight w:val="green"/>
          <w:bdr w:val="single" w:sz="18" w:space="0" w:color="auto"/>
        </w:rPr>
        <w:t>the need for mitigation</w:t>
      </w:r>
      <w:r w:rsidRPr="00701678">
        <w:rPr>
          <w:rStyle w:val="StyleUnderline"/>
          <w:highlight w:val="green"/>
        </w:rPr>
        <w:t xml:space="preserve"> </w:t>
      </w:r>
      <w:r w:rsidRPr="00732E55">
        <w:rPr>
          <w:rStyle w:val="StyleUnderline"/>
        </w:rPr>
        <w:t>more real and urgent.</w:t>
      </w:r>
    </w:p>
    <w:p w14:paraId="28F81BEF" w14:textId="77777777" w:rsidR="00E465F8" w:rsidRDefault="00E465F8" w:rsidP="00E465F8">
      <w:pPr>
        <w:pStyle w:val="Heading4"/>
      </w:pPr>
      <w:r>
        <w:t xml:space="preserve">Missing Data </w:t>
      </w:r>
      <w:r w:rsidRPr="006269A6">
        <w:rPr>
          <w:u w:val="single"/>
        </w:rPr>
        <w:t>holds back</w:t>
      </w:r>
      <w:r>
        <w:t xml:space="preserve"> Adaptation efforts. </w:t>
      </w:r>
    </w:p>
    <w:p w14:paraId="51547757" w14:textId="77777777" w:rsidR="00E465F8" w:rsidRPr="00800925" w:rsidRDefault="00E465F8" w:rsidP="00E465F8">
      <w:r w:rsidRPr="00800925">
        <w:rPr>
          <w:rStyle w:val="Style13ptBold"/>
        </w:rPr>
        <w:t>Barrios</w:t>
      </w:r>
      <w:r>
        <w:rPr>
          <w:rStyle w:val="Style13ptBold"/>
        </w:rPr>
        <w:t xml:space="preserve"> et Al 18</w:t>
      </w:r>
      <w:r w:rsidRPr="00800925">
        <w:t xml:space="preserve">, Alonso, Guillermo </w:t>
      </w:r>
      <w:proofErr w:type="spellStart"/>
      <w:r w:rsidRPr="00800925">
        <w:t>Trincado</w:t>
      </w:r>
      <w:proofErr w:type="spellEnd"/>
      <w:r w:rsidRPr="00800925">
        <w:t xml:space="preserve">, and René </w:t>
      </w:r>
      <w:proofErr w:type="spellStart"/>
      <w:r w:rsidRPr="00800925">
        <w:t>Garreaud</w:t>
      </w:r>
      <w:proofErr w:type="spellEnd"/>
      <w:r w:rsidRPr="00800925">
        <w:t>.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30733214" w14:textId="77777777" w:rsidR="00E465F8" w:rsidRPr="001C20CD" w:rsidRDefault="00E465F8" w:rsidP="00E465F8">
      <w:pPr>
        <w:rPr>
          <w:sz w:val="16"/>
        </w:rPr>
      </w:pPr>
      <w:r w:rsidRPr="00800925">
        <w:rPr>
          <w:rStyle w:val="StyleUnderline"/>
        </w:rPr>
        <w:t xml:space="preserve">The </w:t>
      </w:r>
      <w:r w:rsidRPr="007E17E1">
        <w:rPr>
          <w:rStyle w:val="Emphasis"/>
        </w:rPr>
        <w:t xml:space="preserve">effects of climate </w:t>
      </w:r>
      <w:r w:rsidRPr="007E17E1">
        <w:rPr>
          <w:rStyle w:val="StyleUnderline"/>
        </w:rPr>
        <w:t xml:space="preserve">on natural resources </w:t>
      </w:r>
      <w:r w:rsidRPr="007E17E1">
        <w:rPr>
          <w:rStyle w:val="Emphasis"/>
          <w:bdr w:val="single" w:sz="18" w:space="0" w:color="auto"/>
        </w:rPr>
        <w:t>have become highly relevant</w:t>
      </w:r>
      <w:r w:rsidRPr="007E17E1">
        <w:rPr>
          <w:rStyle w:val="StyleUnderline"/>
        </w:rPr>
        <w:t xml:space="preserve"> (</w:t>
      </w:r>
      <w:proofErr w:type="spellStart"/>
      <w:r w:rsidRPr="00800925">
        <w:rPr>
          <w:rStyle w:val="StyleUnderline"/>
        </w:rPr>
        <w:t>Cannell</w:t>
      </w:r>
      <w:proofErr w:type="spellEnd"/>
      <w:r w:rsidRPr="00800925">
        <w:rPr>
          <w:rStyle w:val="StyleUnderline"/>
        </w:rPr>
        <w:t xml:space="preserve">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571C0B">
        <w:rPr>
          <w:rStyle w:val="Emphasis"/>
          <w:highlight w:val="green"/>
        </w:rPr>
        <w:t>climate data</w:t>
      </w:r>
      <w:r w:rsidRPr="00571C0B">
        <w:rPr>
          <w:rStyle w:val="StyleUnderline"/>
          <w:highlight w:val="green"/>
        </w:rPr>
        <w:t xml:space="preserve"> </w:t>
      </w:r>
      <w:r w:rsidRPr="00800925">
        <w:rPr>
          <w:rStyle w:val="StyleUnderline"/>
        </w:rPr>
        <w:t xml:space="preserve">are also </w:t>
      </w:r>
      <w:r w:rsidRPr="00571C0B">
        <w:rPr>
          <w:rStyle w:val="Emphasis"/>
          <w:highlight w:val="green"/>
        </w:rPr>
        <w:t>required for</w:t>
      </w:r>
      <w:r w:rsidRPr="00571C0B">
        <w:rPr>
          <w:rStyle w:val="StyleUnderline"/>
          <w:highlight w:val="green"/>
        </w:rPr>
        <w:t xml:space="preserve"> </w:t>
      </w:r>
      <w:r w:rsidRPr="00571C0B">
        <w:rPr>
          <w:rStyle w:val="Emphasis"/>
          <w:highlight w:val="green"/>
        </w:rPr>
        <w:t>parameterizing process-based simulators of tree growth</w:t>
      </w:r>
      <w:r w:rsidRPr="00800925">
        <w:rPr>
          <w:sz w:val="16"/>
        </w:rPr>
        <w:t xml:space="preserve"> (Sands and Landsberg 2002) </w:t>
      </w:r>
      <w:r w:rsidRPr="00800925">
        <w:rPr>
          <w:rStyle w:val="StyleUnderline"/>
        </w:rPr>
        <w:t xml:space="preserve">and for </w:t>
      </w:r>
      <w:r w:rsidRPr="00571C0B">
        <w:rPr>
          <w:rStyle w:val="Emphasis"/>
          <w:highlight w:val="green"/>
        </w:rPr>
        <w:t>studying forest water balance</w:t>
      </w:r>
      <w:r w:rsidRPr="00571C0B">
        <w:rPr>
          <w:sz w:val="16"/>
          <w:highlight w:val="green"/>
        </w:rPr>
        <w:t xml:space="preserve"> </w:t>
      </w:r>
      <w:r w:rsidRPr="00800925">
        <w:rPr>
          <w:sz w:val="16"/>
        </w:rPr>
        <w:t xml:space="preserve">(Huber and </w:t>
      </w:r>
      <w:proofErr w:type="spellStart"/>
      <w:r w:rsidRPr="00800925">
        <w:rPr>
          <w:sz w:val="16"/>
        </w:rPr>
        <w:t>Trecaman</w:t>
      </w:r>
      <w:proofErr w:type="spellEnd"/>
      <w:r w:rsidRPr="00800925">
        <w:rPr>
          <w:sz w:val="16"/>
        </w:rPr>
        <w:t xml:space="preserve"> 2002), </w:t>
      </w:r>
      <w:r w:rsidRPr="00571C0B">
        <w:rPr>
          <w:rStyle w:val="Emphasis"/>
          <w:highlight w:val="green"/>
        </w:rPr>
        <w:t>phenology processes</w:t>
      </w:r>
      <w:r w:rsidRPr="00571C0B">
        <w:rPr>
          <w:rStyle w:val="StyleUnderline"/>
          <w:highlight w:val="green"/>
        </w:rPr>
        <w:t xml:space="preserve"> </w:t>
      </w:r>
      <w:r w:rsidRPr="00800925">
        <w:rPr>
          <w:rStyle w:val="StyleUnderline"/>
        </w:rPr>
        <w:t>(Caveside</w:t>
      </w:r>
      <w:r w:rsidRPr="00800925">
        <w:rPr>
          <w:sz w:val="16"/>
        </w:rPr>
        <w:t xml:space="preserve"> et al. 2005) </w:t>
      </w:r>
      <w:r w:rsidRPr="00800925">
        <w:rPr>
          <w:rStyle w:val="StyleUnderline"/>
        </w:rPr>
        <w:t xml:space="preserve">and to carry out </w:t>
      </w:r>
      <w:r w:rsidRPr="00571C0B">
        <w:rPr>
          <w:rStyle w:val="Emphasis"/>
          <w:highlight w:val="green"/>
        </w:rPr>
        <w:t>pest and disease research</w:t>
      </w:r>
      <w:r w:rsidRPr="00571C0B">
        <w:rPr>
          <w:sz w:val="16"/>
          <w:highlight w:val="green"/>
        </w:rPr>
        <w:t xml:space="preserve"> </w:t>
      </w:r>
      <w:r w:rsidRPr="00800925">
        <w:rPr>
          <w:sz w:val="16"/>
        </w:rPr>
        <w:t>(</w:t>
      </w:r>
      <w:proofErr w:type="spellStart"/>
      <w:r w:rsidRPr="00800925">
        <w:rPr>
          <w:sz w:val="16"/>
        </w:rPr>
        <w:t>Ahumada</w:t>
      </w:r>
      <w:proofErr w:type="spellEnd"/>
      <w:r w:rsidRPr="00800925">
        <w:rPr>
          <w:sz w:val="16"/>
        </w:rPr>
        <w:t xml:space="preserve"> et al. 2013). </w:t>
      </w:r>
      <w:r w:rsidRPr="00571C0B">
        <w:rPr>
          <w:rStyle w:val="Emphasis"/>
          <w:highlight w:val="green"/>
        </w:rPr>
        <w:t>To perform these studies</w:t>
      </w:r>
      <w:r w:rsidRPr="00800925">
        <w:rPr>
          <w:rStyle w:val="StyleUnderline"/>
        </w:rPr>
        <w:t xml:space="preserve">, </w:t>
      </w:r>
      <w:r w:rsidRPr="00571C0B">
        <w:rPr>
          <w:rStyle w:val="Emphasis"/>
          <w:highlight w:val="green"/>
          <w:bdr w:val="single" w:sz="18" w:space="0" w:color="auto"/>
        </w:rPr>
        <w:t>complete and homogenous climate data that covers a sufficiently long period of time is required</w:t>
      </w:r>
      <w:r w:rsidRPr="00800925">
        <w:rPr>
          <w:sz w:val="16"/>
        </w:rPr>
        <w:t xml:space="preserve"> (</w:t>
      </w:r>
      <w:proofErr w:type="spellStart"/>
      <w:r w:rsidRPr="00800925">
        <w:rPr>
          <w:sz w:val="16"/>
        </w:rPr>
        <w:t>Teegavarapu</w:t>
      </w:r>
      <w:proofErr w:type="spellEnd"/>
      <w:r w:rsidRPr="00800925">
        <w:rPr>
          <w:sz w:val="16"/>
        </w:rPr>
        <w:t xml:space="preserve"> 2012; </w:t>
      </w:r>
      <w:proofErr w:type="spellStart"/>
      <w:r w:rsidRPr="00800925">
        <w:rPr>
          <w:sz w:val="16"/>
        </w:rPr>
        <w:t>Khosravi</w:t>
      </w:r>
      <w:proofErr w:type="spellEnd"/>
      <w:r w:rsidRPr="00800925">
        <w:rPr>
          <w:sz w:val="16"/>
        </w:rPr>
        <w:t xml:space="preserve"> et al. 2015). </w:t>
      </w:r>
      <w:r w:rsidRPr="00571C0B">
        <w:rPr>
          <w:rStyle w:val="Emphasis"/>
          <w:highlight w:val="green"/>
        </w:rPr>
        <w:t>Climate data</w:t>
      </w:r>
      <w:r w:rsidRPr="00571C0B">
        <w:rPr>
          <w:rStyle w:val="StyleUnderline"/>
          <w:highlight w:val="green"/>
        </w:rPr>
        <w:t xml:space="preserve"> </w:t>
      </w:r>
      <w:r w:rsidRPr="00571C0B">
        <w:rPr>
          <w:rStyle w:val="Emphasis"/>
          <w:highlight w:val="green"/>
        </w:rPr>
        <w:t>often</w:t>
      </w:r>
      <w:r w:rsidRPr="00571C0B">
        <w:rPr>
          <w:rStyle w:val="StyleUnderline"/>
          <w:highlight w:val="green"/>
        </w:rPr>
        <w:t xml:space="preserve"> </w:t>
      </w:r>
      <w:r w:rsidRPr="00800925">
        <w:rPr>
          <w:rStyle w:val="StyleUnderline"/>
        </w:rPr>
        <w:t xml:space="preserve">have </w:t>
      </w:r>
      <w:r w:rsidRPr="00571C0B">
        <w:rPr>
          <w:rStyle w:val="Emphasis"/>
          <w:highlight w:val="green"/>
        </w:rPr>
        <w:t xml:space="preserve">missing information </w:t>
      </w:r>
      <w:r w:rsidRPr="00571C0B">
        <w:rPr>
          <w:rStyle w:val="Emphasis"/>
          <w:highlight w:val="green"/>
          <w:bdr w:val="single" w:sz="18" w:space="0" w:color="auto"/>
        </w:rPr>
        <w:t>that limits their use</w:t>
      </w:r>
      <w:r w:rsidRPr="00571C0B">
        <w:rPr>
          <w:sz w:val="16"/>
          <w:highlight w:val="green"/>
        </w:rPr>
        <w:t xml:space="preserve"> </w:t>
      </w:r>
      <w:r w:rsidRPr="00800925">
        <w:rPr>
          <w:sz w:val="16"/>
        </w:rPr>
        <w:t xml:space="preserve">(Alfaro and Pacheco 2000). </w:t>
      </w:r>
      <w:r w:rsidRPr="00571C0B">
        <w:rPr>
          <w:rStyle w:val="Emphasis"/>
          <w:highlight w:val="green"/>
        </w:rPr>
        <w:t xml:space="preserve">Missing values </w:t>
      </w:r>
      <w:r w:rsidRPr="00800925">
        <w:rPr>
          <w:rStyle w:val="StyleUnderline"/>
        </w:rPr>
        <w:t xml:space="preserve">in climate series </w:t>
      </w:r>
      <w:r w:rsidRPr="00571C0B">
        <w:rPr>
          <w:rStyle w:val="Emphasis"/>
          <w:highlight w:val="green"/>
        </w:rPr>
        <w:t>affects parameter estimation</w:t>
      </w:r>
      <w:r w:rsidRPr="00571C0B">
        <w:rPr>
          <w:rStyle w:val="StyleUnderline"/>
          <w:highlight w:val="green"/>
        </w:rPr>
        <w:t xml:space="preserve"> </w:t>
      </w:r>
      <w:r w:rsidRPr="00800925">
        <w:rPr>
          <w:rStyle w:val="StyleUnderline"/>
        </w:rPr>
        <w:t xml:space="preserve">when applying regression and multivariate analysis techniques </w:t>
      </w:r>
      <w:r w:rsidRPr="00800925">
        <w:rPr>
          <w:sz w:val="16"/>
        </w:rPr>
        <w:t>(Ramos-</w:t>
      </w:r>
      <w:proofErr w:type="spellStart"/>
      <w:r w:rsidRPr="00800925">
        <w:rPr>
          <w:sz w:val="16"/>
        </w:rPr>
        <w:t>Calzado</w:t>
      </w:r>
      <w:proofErr w:type="spellEnd"/>
      <w:r w:rsidRPr="00800925">
        <w:rPr>
          <w:sz w:val="16"/>
        </w:rPr>
        <w:t xml:space="preserve">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w:t>
      </w:r>
      <w:proofErr w:type="gramStart"/>
      <w:r w:rsidRPr="00800925">
        <w:rPr>
          <w:sz w:val="16"/>
        </w:rPr>
        <w:t>filled-in.</w:t>
      </w:r>
      <w:proofErr w:type="gramEnd"/>
      <w:r w:rsidRPr="00800925">
        <w:rPr>
          <w:sz w:val="16"/>
        </w:rPr>
        <w:t xml:space="preserve"> </w:t>
      </w:r>
      <w:r w:rsidRPr="00800925">
        <w:rPr>
          <w:rStyle w:val="StyleUnderline"/>
        </w:rPr>
        <w:t xml:space="preserve">The </w:t>
      </w:r>
      <w:r w:rsidRPr="00571C0B">
        <w:rPr>
          <w:rStyle w:val="Emphasis"/>
          <w:highlight w:val="green"/>
        </w:rPr>
        <w:t>main limitation</w:t>
      </w:r>
      <w:r w:rsidRPr="00571C0B">
        <w:rPr>
          <w:rStyle w:val="StyleUnderline"/>
          <w:highlight w:val="green"/>
        </w:rPr>
        <w:t xml:space="preserve"> </w:t>
      </w:r>
      <w:r w:rsidRPr="00800925">
        <w:rPr>
          <w:rStyle w:val="StyleUnderline"/>
        </w:rPr>
        <w:t xml:space="preserve">is that these </w:t>
      </w:r>
      <w:r w:rsidRPr="00571C0B">
        <w:rPr>
          <w:rStyle w:val="Emphasis"/>
          <w:highlight w:val="green"/>
        </w:rPr>
        <w:t>approaches</w:t>
      </w:r>
      <w:r w:rsidRPr="00571C0B">
        <w:rPr>
          <w:rStyle w:val="StyleUnderline"/>
          <w:highlight w:val="green"/>
        </w:rPr>
        <w:t xml:space="preserve"> </w:t>
      </w:r>
      <w:r w:rsidRPr="00800925">
        <w:rPr>
          <w:rStyle w:val="StyleUnderline"/>
        </w:rPr>
        <w:t xml:space="preserve">are suitable for small gaps and </w:t>
      </w:r>
      <w:r w:rsidRPr="00571C0B">
        <w:rPr>
          <w:rStyle w:val="Emphasis"/>
          <w:highlight w:val="green"/>
        </w:rPr>
        <w:t xml:space="preserve">can only be applied to climate variables with a high degree of autocorrelation </w:t>
      </w:r>
      <w:r w:rsidRPr="00800925">
        <w:rPr>
          <w:sz w:val="16"/>
        </w:rPr>
        <w:t>(</w:t>
      </w:r>
      <w:proofErr w:type="spellStart"/>
      <w:r w:rsidRPr="00800925">
        <w:rPr>
          <w:sz w:val="16"/>
        </w:rPr>
        <w:t>Khosravi</w:t>
      </w:r>
      <w:proofErr w:type="spellEnd"/>
      <w:r w:rsidRPr="00800925">
        <w:rPr>
          <w:sz w:val="16"/>
        </w:rPr>
        <w:t xml:space="preserve"> et al. 2015), </w:t>
      </w:r>
      <w:r w:rsidRPr="00571C0B">
        <w:rPr>
          <w:rStyle w:val="Emphasis"/>
          <w:highlight w:val="green"/>
          <w:bdr w:val="single" w:sz="18" w:space="0" w:color="auto"/>
        </w:rPr>
        <w:t>which is not the case for annual mean temperatures or precipitation values</w:t>
      </w:r>
      <w:r w:rsidRPr="00800925">
        <w:rPr>
          <w:sz w:val="16"/>
        </w:rPr>
        <w:t>. A more common approach to complete missing data is to use information from neighboring meteorological stations (</w:t>
      </w:r>
      <w:proofErr w:type="spellStart"/>
      <w:r w:rsidRPr="00800925">
        <w:rPr>
          <w:sz w:val="16"/>
        </w:rPr>
        <w:t>Vasiliev</w:t>
      </w:r>
      <w:proofErr w:type="spellEnd"/>
      <w:r w:rsidRPr="00800925">
        <w:rPr>
          <w:sz w:val="16"/>
        </w:rPr>
        <w:t xml:space="preserve"> 1996), using techniques such as inverse distance weighting (IDW). Nonetheless, horizontal distance is not a measure of spatial autocorrelation (e.g., Ahrens 2006; Ramos-</w:t>
      </w:r>
      <w:proofErr w:type="spellStart"/>
      <w:r w:rsidRPr="00800925">
        <w:rPr>
          <w:sz w:val="16"/>
        </w:rPr>
        <w:t>Calzado</w:t>
      </w:r>
      <w:proofErr w:type="spellEnd"/>
      <w:r w:rsidRPr="00800925">
        <w:rPr>
          <w:sz w:val="16"/>
        </w:rPr>
        <w:t xml:space="preserve">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w:t>
      </w:r>
      <w:proofErr w:type="spellStart"/>
      <w:r w:rsidRPr="00800925">
        <w:rPr>
          <w:sz w:val="16"/>
        </w:rPr>
        <w:t>Teegavarapu</w:t>
      </w:r>
      <w:proofErr w:type="spellEnd"/>
      <w:r w:rsidRPr="00800925">
        <w:rPr>
          <w:sz w:val="16"/>
        </w:rPr>
        <w:t xml:space="preserve"> and </w:t>
      </w:r>
      <w:proofErr w:type="spellStart"/>
      <w:r w:rsidRPr="00800925">
        <w:rPr>
          <w:sz w:val="16"/>
        </w:rPr>
        <w:t>Chandramouli</w:t>
      </w:r>
      <w:proofErr w:type="spellEnd"/>
      <w:r w:rsidRPr="00800925">
        <w:rPr>
          <w:sz w:val="16"/>
        </w:rPr>
        <w:t xml:space="preserve"> (2005) found that replacing distances with correlation coefficients as weights improved estimation of missing precipitation data. The resulting method is known as a coefficient of correlation weighting (CCW), reported by </w:t>
      </w:r>
      <w:proofErr w:type="spellStart"/>
      <w:r w:rsidRPr="00800925">
        <w:rPr>
          <w:sz w:val="16"/>
        </w:rPr>
        <w:t>Teegavarapu</w:t>
      </w:r>
      <w:proofErr w:type="spellEnd"/>
      <w:r w:rsidRPr="00800925">
        <w:rPr>
          <w:sz w:val="16"/>
        </w:rPr>
        <w:t xml:space="preserve"> (2009).</w:t>
      </w:r>
    </w:p>
    <w:p w14:paraId="4E54EB34" w14:textId="77777777" w:rsidR="00E465F8" w:rsidRDefault="00E465F8" w:rsidP="00E465F8">
      <w:pPr>
        <w:pStyle w:val="Heading4"/>
      </w:pPr>
      <w:r w:rsidRPr="00672307">
        <w:t xml:space="preserve">Prevents </w:t>
      </w:r>
      <w:r>
        <w:rPr>
          <w:u w:val="single"/>
        </w:rPr>
        <w:t>e</w:t>
      </w:r>
      <w:r w:rsidRPr="00B84E85">
        <w:rPr>
          <w:u w:val="single"/>
        </w:rPr>
        <w:t>xtinction</w:t>
      </w:r>
      <w:r>
        <w:t>.</w:t>
      </w:r>
    </w:p>
    <w:p w14:paraId="2ACFFDBD" w14:textId="77777777" w:rsidR="00E465F8" w:rsidRPr="008723F8" w:rsidRDefault="00E465F8" w:rsidP="00E465F8">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0845F8F5" w14:textId="77777777" w:rsidR="00E465F8" w:rsidRDefault="00E465F8" w:rsidP="00E465F8">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701678">
        <w:rPr>
          <w:rStyle w:val="StyleUnderline"/>
          <w:highlight w:val="green"/>
        </w:rPr>
        <w:t>Climate</w:t>
      </w:r>
      <w:r w:rsidRPr="00F86273">
        <w:rPr>
          <w:rStyle w:val="StyleUnderline"/>
        </w:rPr>
        <w:t xml:space="preserve"> change </w:t>
      </w:r>
      <w:r w:rsidRPr="00701678">
        <w:rPr>
          <w:rStyle w:val="StyleUnderline"/>
          <w:highlight w:val="green"/>
        </w:rPr>
        <w:t xml:space="preserve">could </w:t>
      </w:r>
      <w:r w:rsidRPr="00701678">
        <w:rPr>
          <w:rStyle w:val="Emphasis"/>
          <w:highlight w:val="green"/>
        </w:rPr>
        <w:t>be</w:t>
      </w:r>
      <w:r w:rsidRPr="00F86273">
        <w:rPr>
          <w:rStyle w:val="StyleUnderline"/>
        </w:rPr>
        <w:t xml:space="preserve">come an </w:t>
      </w:r>
      <w:r w:rsidRPr="00701678">
        <w:rPr>
          <w:rStyle w:val="Emphasis"/>
          <w:highlight w:val="green"/>
        </w:rPr>
        <w:t>existential</w:t>
      </w:r>
      <w:r w:rsidRPr="00F72911">
        <w:rPr>
          <w:rStyle w:val="Emphasis"/>
        </w:rPr>
        <w:t xml:space="preserve"> threat</w:t>
      </w:r>
      <w:r w:rsidRPr="00F86273">
        <w:rPr>
          <w:rStyle w:val="StyleUnderline"/>
        </w:rPr>
        <w:t xml:space="preserve"> to humanity </w:t>
      </w:r>
      <w:r w:rsidRPr="00701678">
        <w:rPr>
          <w:rStyle w:val="StyleUnderline"/>
          <w:highlight w:val="green"/>
        </w:rPr>
        <w:t xml:space="preserve">if the </w:t>
      </w:r>
      <w:r w:rsidRPr="00701678">
        <w:rPr>
          <w:rStyle w:val="Emphasis"/>
          <w:b w:val="0"/>
          <w:bCs/>
          <w:highlight w:val="green"/>
        </w:rPr>
        <w:t>planet</w:t>
      </w:r>
      <w:r w:rsidRPr="00200733">
        <w:rPr>
          <w:rStyle w:val="StyleUnderline"/>
          <w:bCs/>
        </w:rPr>
        <w:t>’s</w:t>
      </w:r>
      <w:r w:rsidRPr="00F86273">
        <w:rPr>
          <w:rStyle w:val="StyleUnderline"/>
        </w:rPr>
        <w:t xml:space="preserve"> climate </w:t>
      </w:r>
      <w:r w:rsidRPr="00701678">
        <w:rPr>
          <w:rStyle w:val="StyleUnderline"/>
          <w:highlight w:val="green"/>
        </w:rPr>
        <w:t xml:space="preserve">reaches a </w:t>
      </w:r>
      <w:r w:rsidRPr="00701678">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701678">
        <w:rPr>
          <w:rStyle w:val="Emphasis"/>
          <w:b w:val="0"/>
          <w:bCs/>
          <w:highlight w:val="gree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701678">
        <w:rPr>
          <w:rStyle w:val="Emphasis"/>
          <w:highlight w:val="green"/>
        </w:rPr>
        <w:t>12°</w:t>
      </w:r>
      <w:r w:rsidRPr="00F86273">
        <w:rPr>
          <w:rStyle w:val="StyleUnderline"/>
        </w:rPr>
        <w:t xml:space="preserve">C </w:t>
      </w:r>
      <w:r w:rsidRPr="00701678">
        <w:rPr>
          <w:rStyle w:val="StyleUnderline"/>
          <w:highlight w:val="green"/>
        </w:rPr>
        <w:t>would leave</w:t>
      </w:r>
      <w:r w:rsidRPr="00F86273">
        <w:rPr>
          <w:rStyle w:val="StyleUnderline"/>
        </w:rPr>
        <w:t xml:space="preserve"> much of </w:t>
      </w:r>
      <w:r w:rsidRPr="00701678">
        <w:rPr>
          <w:rStyle w:val="StyleUnderline"/>
          <w:highlight w:val="green"/>
        </w:rPr>
        <w:t xml:space="preserve">the planet </w:t>
      </w:r>
      <w:r w:rsidRPr="00701678">
        <w:rPr>
          <w:rStyle w:val="Emphasis"/>
          <w:highlight w:val="green"/>
        </w:rPr>
        <w:t>too hot for</w:t>
      </w:r>
      <w:r w:rsidRPr="00F72911">
        <w:rPr>
          <w:rStyle w:val="Emphasis"/>
        </w:rPr>
        <w:t xml:space="preserve"> human </w:t>
      </w:r>
      <w:r w:rsidRPr="00701678">
        <w:rPr>
          <w:rStyle w:val="Emphasis"/>
          <w:highlight w:val="green"/>
        </w:rPr>
        <w:t>habitation</w:t>
      </w:r>
      <w:r w:rsidRPr="00F72911">
        <w:rPr>
          <w:sz w:val="16"/>
        </w:rPr>
        <w:t xml:space="preserve"> (Sherwood et al. 2010). </w:t>
      </w:r>
      <w:r w:rsidRPr="00F86273">
        <w:rPr>
          <w:rStyle w:val="StyleUnderline"/>
        </w:rPr>
        <w:t xml:space="preserve">The </w:t>
      </w:r>
      <w:r w:rsidRPr="00701678">
        <w:rPr>
          <w:rStyle w:val="Emphasis"/>
          <w:highlight w:val="green"/>
        </w:rPr>
        <w:t>indirect</w:t>
      </w:r>
      <w:r w:rsidRPr="00701678">
        <w:rPr>
          <w:rStyle w:val="StyleUnderline"/>
          <w:highlight w:val="green"/>
        </w:rPr>
        <w:t xml:space="preserve"> effects</w:t>
      </w:r>
      <w:r w:rsidRPr="00F86273">
        <w:rPr>
          <w:rStyle w:val="StyleUnderline"/>
        </w:rPr>
        <w:t xml:space="preserve"> of climate change could </w:t>
      </w:r>
      <w:r w:rsidRPr="00701678">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701678">
        <w:rPr>
          <w:rStyle w:val="Emphasis"/>
          <w:highlight w:val="green"/>
        </w:rPr>
        <w:t>disasters</w:t>
      </w:r>
      <w:r w:rsidRPr="00F72911">
        <w:rPr>
          <w:sz w:val="16"/>
        </w:rPr>
        <w:t xml:space="preserve"> (e.g., hurricanes and forest fires); </w:t>
      </w:r>
      <w:r w:rsidRPr="00F86273">
        <w:rPr>
          <w:rStyle w:val="StyleUnderline"/>
        </w:rPr>
        <w:t xml:space="preserve">environmental </w:t>
      </w:r>
      <w:r w:rsidRPr="00701678">
        <w:rPr>
          <w:rStyle w:val="StyleUnderline"/>
          <w:highlight w:val="green"/>
        </w:rPr>
        <w:t xml:space="preserve">pressures on </w:t>
      </w:r>
      <w:r w:rsidRPr="00701678">
        <w:rPr>
          <w:rStyle w:val="Emphasis"/>
          <w:highlight w:val="green"/>
        </w:rPr>
        <w:t>water</w:t>
      </w:r>
      <w:r w:rsidRPr="00701678">
        <w:rPr>
          <w:rStyle w:val="StyleUnderline"/>
          <w:highlight w:val="green"/>
        </w:rPr>
        <w:t xml:space="preserve"> and </w:t>
      </w:r>
      <w:r w:rsidRPr="00701678">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701678">
        <w:rPr>
          <w:rStyle w:val="Emphasis"/>
          <w:highlight w:val="green"/>
        </w:rPr>
        <w:t>viruses</w:t>
      </w:r>
      <w:r w:rsidRPr="00017DEF">
        <w:rPr>
          <w:rStyle w:val="StyleUnderline"/>
        </w:rPr>
        <w:t xml:space="preserve">; </w:t>
      </w:r>
      <w:r w:rsidRPr="00701678">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701678">
        <w:rPr>
          <w:rStyle w:val="Emphasis"/>
          <w:highlight w:val="gree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701678">
        <w:rPr>
          <w:rStyle w:val="Emphasis"/>
          <w:highlight w:val="green"/>
        </w:rPr>
        <w:t>collapse of</w:t>
      </w:r>
      <w:r w:rsidRPr="00F72911">
        <w:rPr>
          <w:rStyle w:val="Emphasis"/>
        </w:rPr>
        <w:t xml:space="preserve"> human </w:t>
      </w:r>
      <w:r w:rsidRPr="00701678">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701678">
        <w:rPr>
          <w:rStyle w:val="Emphasis"/>
          <w:highlight w:val="green"/>
        </w:rPr>
        <w:t>link</w:t>
      </w:r>
      <w:r w:rsidRPr="007424D2">
        <w:rPr>
          <w:rStyle w:val="StyleUnderline"/>
        </w:rPr>
        <w:t>ed</w:t>
      </w:r>
      <w:r w:rsidRPr="00F86273">
        <w:rPr>
          <w:rStyle w:val="StyleUnderline"/>
        </w:rPr>
        <w:t xml:space="preserve"> </w:t>
      </w:r>
      <w:r w:rsidRPr="00701678">
        <w:rPr>
          <w:rStyle w:val="StyleUnderline"/>
          <w:highlight w:val="green"/>
        </w:rPr>
        <w:t>to</w:t>
      </w:r>
      <w:r w:rsidRPr="00F86273">
        <w:rPr>
          <w:rStyle w:val="StyleUnderline"/>
        </w:rPr>
        <w:t xml:space="preserve"> dramatic shifts in Earth’s </w:t>
      </w:r>
      <w:r w:rsidRPr="00701678">
        <w:rPr>
          <w:rStyle w:val="Emphasis"/>
          <w:highlight w:val="gree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701678">
        <w:rPr>
          <w:rStyle w:val="Emphasis"/>
          <w:highlight w:val="green"/>
        </w:rPr>
        <w:t>positive</w:t>
      </w:r>
      <w:r w:rsidRPr="00F72911">
        <w:rPr>
          <w:rStyle w:val="Emphasis"/>
        </w:rPr>
        <w:t xml:space="preserve"> feedback </w:t>
      </w:r>
      <w:r w:rsidRPr="00701678">
        <w:rPr>
          <w:rStyle w:val="Emphasis"/>
          <w:highlight w:val="green"/>
        </w:rPr>
        <w:t>loops</w:t>
      </w:r>
      <w:r w:rsidRPr="00F72911">
        <w:rPr>
          <w:sz w:val="16"/>
        </w:rPr>
        <w:t xml:space="preserve"> in Earth’s climate system </w:t>
      </w:r>
      <w:r w:rsidRPr="00F86273">
        <w:rPr>
          <w:rStyle w:val="StyleUnderline"/>
        </w:rPr>
        <w:t xml:space="preserve">could </w:t>
      </w:r>
      <w:r w:rsidRPr="00701678">
        <w:rPr>
          <w:rStyle w:val="StyleUnderline"/>
          <w:highlight w:val="green"/>
        </w:rPr>
        <w:t>lead to</w:t>
      </w:r>
      <w:r w:rsidRPr="00F72911">
        <w:rPr>
          <w:sz w:val="16"/>
        </w:rPr>
        <w:t xml:space="preserve"> potentially </w:t>
      </w:r>
      <w:r w:rsidRPr="00701678">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701678">
        <w:rPr>
          <w:rStyle w:val="Emphasis"/>
          <w:highlight w:val="green"/>
        </w:rPr>
        <w:t>“runaway”</w:t>
      </w:r>
      <w:r w:rsidRPr="00F86273">
        <w:rPr>
          <w:rStyle w:val="StyleUnderline"/>
        </w:rPr>
        <w:t xml:space="preserve"> climate </w:t>
      </w:r>
      <w:r w:rsidRPr="00701678">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701678">
        <w:rPr>
          <w:rStyle w:val="StyleUnderline"/>
          <w:highlight w:val="green"/>
        </w:rPr>
        <w:t>a</w:t>
      </w:r>
      <w:r w:rsidRPr="00F86273">
        <w:rPr>
          <w:rStyle w:val="StyleUnderline"/>
        </w:rPr>
        <w:t xml:space="preserve"> “planetary </w:t>
      </w:r>
      <w:r w:rsidRPr="00701678">
        <w:rPr>
          <w:rStyle w:val="Emphasis"/>
          <w:highlight w:val="green"/>
        </w:rPr>
        <w:t>threshold</w:t>
      </w:r>
      <w:r w:rsidRPr="00F86273">
        <w:rPr>
          <w:rStyle w:val="StyleUnderline"/>
        </w:rPr>
        <w:t xml:space="preserve">” could </w:t>
      </w:r>
      <w:r w:rsidRPr="00701678">
        <w:rPr>
          <w:rStyle w:val="StyleUnderline"/>
          <w:highlight w:val="green"/>
        </w:rPr>
        <w:t>exist at</w:t>
      </w:r>
      <w:r w:rsidRPr="00F72911">
        <w:rPr>
          <w:sz w:val="16"/>
        </w:rPr>
        <w:t xml:space="preserve"> global average </w:t>
      </w:r>
      <w:r w:rsidRPr="00F86273">
        <w:rPr>
          <w:rStyle w:val="StyleUnderline"/>
        </w:rPr>
        <w:t xml:space="preserve">temperature of </w:t>
      </w:r>
      <w:r w:rsidRPr="00701678">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7F6C7271" w14:textId="550B5DE9" w:rsidR="00E465F8" w:rsidRDefault="00E465F8" w:rsidP="00E465F8">
      <w:pPr>
        <w:pStyle w:val="Heading2"/>
      </w:pPr>
      <w:r>
        <w:t xml:space="preserve">1AC: </w:t>
      </w:r>
      <w:r w:rsidR="00BC452F">
        <w:t>UV</w:t>
      </w:r>
    </w:p>
    <w:p w14:paraId="7362ACD3" w14:textId="77777777" w:rsidR="00BC452F" w:rsidRDefault="00BC452F" w:rsidP="00BC452F">
      <w:pPr>
        <w:pStyle w:val="Heading4"/>
      </w:pPr>
      <w:r>
        <w:t>1] 1AR theory is legit – anything else means infinite incentivized NC abuse – drop the debater – 1AR is too short to make up for the time trade-off, deters future abuse through a loss and set better norms for debate since you are less likely to repeat a practice you can lose for --  CI- reasonability is arbitrary and encourages judge intervention since there’s no clear model of debate, we race to the top where we create the best possible norms for debate through offense - no RVIs – 6 min 2NR means they can brute force me every time.</w:t>
      </w:r>
    </w:p>
    <w:p w14:paraId="2B8D1769" w14:textId="77777777" w:rsidR="00BC452F" w:rsidRDefault="00BC452F" w:rsidP="00BC452F">
      <w:pPr>
        <w:pStyle w:val="Heading4"/>
      </w:pPr>
      <w:r>
        <w:t xml:space="preserve">2] </w:t>
      </w:r>
      <w:r w:rsidRPr="00274CD3">
        <w:t xml:space="preserve">Only AFF gets RVIs on counter </w:t>
      </w:r>
      <w:proofErr w:type="spellStart"/>
      <w:r w:rsidRPr="00274CD3">
        <w:t>interps</w:t>
      </w:r>
      <w:proofErr w:type="spellEnd"/>
      <w:r w:rsidRPr="00274CD3">
        <w:t>:</w:t>
      </w:r>
    </w:p>
    <w:p w14:paraId="5EC7DB41" w14:textId="77777777" w:rsidR="00BC452F" w:rsidRDefault="00BC452F" w:rsidP="00BC452F">
      <w:pPr>
        <w:pStyle w:val="Heading4"/>
      </w:pPr>
      <w:proofErr w:type="gramStart"/>
      <w:r w:rsidRPr="00274CD3">
        <w:t>Four minute</w:t>
      </w:r>
      <w:proofErr w:type="gramEnd"/>
      <w:r w:rsidRPr="00274CD3">
        <w:t xml:space="preserve"> 1AR needs to be able to collapse to the highest layer—if I undercover theory they can spend six minutes on it but if I overcover they can kick it and I’m behind on substance</w:t>
      </w:r>
      <w:r>
        <w:t xml:space="preserve">. Theoretical reasons for the RVI outweigh substantive ones, NC theory shells are functionally NIBs which are devastating collapses. </w:t>
      </w:r>
    </w:p>
    <w:p w14:paraId="6081ECB4" w14:textId="77777777" w:rsidR="00BC452F" w:rsidRPr="00BC452F" w:rsidRDefault="00BC452F" w:rsidP="00BC452F"/>
    <w:p w14:paraId="02212053" w14:textId="3334C7B3" w:rsidR="00E465F8" w:rsidRDefault="00E465F8" w:rsidP="00E465F8">
      <w:pPr>
        <w:pStyle w:val="Heading4"/>
      </w:pPr>
      <w:r>
        <w:t xml:space="preserve">1] </w:t>
      </w:r>
      <w:r>
        <w:t xml:space="preserve">Debate is valuable for liberation – social groups used debate’s process to refine argument and advocacy skills to push for structural change </w:t>
      </w:r>
    </w:p>
    <w:p w14:paraId="4BE1C5F3" w14:textId="77777777" w:rsidR="00E465F8" w:rsidRPr="00473669" w:rsidRDefault="00E465F8" w:rsidP="00E465F8">
      <w:r w:rsidRPr="00500D0F">
        <w:rPr>
          <w:rStyle w:val="Style13ptBold"/>
        </w:rPr>
        <w:t>LBS 18</w:t>
      </w:r>
      <w:r>
        <w:t xml:space="preserve"> </w:t>
      </w:r>
      <w:r w:rsidRPr="00473669">
        <w:t>Leaders of a Beautiful Struggle 2018 "History"</w:t>
      </w:r>
      <w:r>
        <w:t xml:space="preserve"> </w:t>
      </w:r>
      <w:hyperlink r:id="rId14" w:history="1">
        <w:r w:rsidRPr="00F11ADD">
          <w:rPr>
            <w:rStyle w:val="Hyperlink"/>
          </w:rPr>
          <w:t>https://www.lbsbaltimore.com/about-us/history/</w:t>
        </w:r>
      </w:hyperlink>
      <w:r>
        <w:t xml:space="preserve">  //Elmer</w:t>
      </w:r>
    </w:p>
    <w:p w14:paraId="2F73E528" w14:textId="77777777" w:rsidR="00E465F8" w:rsidRDefault="00E465F8" w:rsidP="00E465F8">
      <w:pPr>
        <w:rPr>
          <w:u w:val="single"/>
        </w:rPr>
      </w:pPr>
      <w:r w:rsidRPr="00500D0F">
        <w:rPr>
          <w:sz w:val="16"/>
        </w:rPr>
        <w:t xml:space="preserve">The </w:t>
      </w:r>
      <w:r w:rsidRPr="00117946">
        <w:rPr>
          <w:rStyle w:val="StyleUnderline"/>
        </w:rPr>
        <w:t>organizational focus on public policy stems from the unique experience many of its founders had with the rigorous academic activity of policy debate</w:t>
      </w:r>
      <w:r w:rsidRPr="00500D0F">
        <w:rPr>
          <w:sz w:val="16"/>
        </w:rPr>
        <w:t xml:space="preserve">. The founders of LBS ignited their passion for debate as high school students of the local urban debate league; however, it was their </w:t>
      </w:r>
      <w:r w:rsidRPr="00C04485">
        <w:rPr>
          <w:b/>
          <w:highlight w:val="green"/>
          <w:u w:val="single"/>
          <w:bdr w:val="single" w:sz="18" w:space="0" w:color="auto"/>
        </w:rPr>
        <w:t>collegiate debate</w:t>
      </w:r>
      <w:r w:rsidRPr="00C04485">
        <w:rPr>
          <w:sz w:val="16"/>
          <w:highlight w:val="green"/>
        </w:rPr>
        <w:t xml:space="preserve"> </w:t>
      </w:r>
      <w:r w:rsidRPr="00500D0F">
        <w:rPr>
          <w:sz w:val="16"/>
        </w:rPr>
        <w:t xml:space="preserve">experience at Towson University that </w:t>
      </w:r>
      <w:r w:rsidRPr="00C04485">
        <w:rPr>
          <w:b/>
          <w:highlight w:val="green"/>
          <w:u w:val="single"/>
          <w:bdr w:val="single" w:sz="18" w:space="0" w:color="auto"/>
        </w:rPr>
        <w:t>catapulted them</w:t>
      </w:r>
      <w:r w:rsidRPr="00C04485">
        <w:rPr>
          <w:sz w:val="16"/>
          <w:highlight w:val="green"/>
        </w:rPr>
        <w:t xml:space="preserve"> </w:t>
      </w:r>
      <w:r w:rsidRPr="00C04485">
        <w:rPr>
          <w:b/>
          <w:highlight w:val="green"/>
          <w:u w:val="single"/>
          <w:bdr w:val="single" w:sz="18" w:space="0" w:color="auto"/>
        </w:rPr>
        <w:t>into</w:t>
      </w:r>
      <w:r w:rsidRPr="00C04485">
        <w:rPr>
          <w:sz w:val="16"/>
          <w:highlight w:val="green"/>
        </w:rPr>
        <w:t xml:space="preserve"> </w:t>
      </w:r>
      <w:r w:rsidRPr="00500D0F">
        <w:rPr>
          <w:sz w:val="16"/>
        </w:rPr>
        <w:t xml:space="preserve">the </w:t>
      </w:r>
      <w:r w:rsidRPr="00C04485">
        <w:rPr>
          <w:b/>
          <w:highlight w:val="green"/>
          <w:u w:val="single"/>
          <w:bdr w:val="single" w:sz="18" w:space="0" w:color="auto"/>
        </w:rPr>
        <w:t>world of activism</w:t>
      </w:r>
      <w:r w:rsidRPr="00500D0F">
        <w:rPr>
          <w:sz w:val="16"/>
        </w:rPr>
        <w:t xml:space="preserve"> and advocacy. In a community which has traditionally favored a dispassionate C-SPAN style of debate, LBS founders proliferated a style that was rooted in the cultural and intellectual resources of people of African descent. Antecedents to the style of debate LBS founders practiced were the Black students </w:t>
      </w:r>
      <w:proofErr w:type="gramStart"/>
      <w:r w:rsidRPr="00500D0F">
        <w:rPr>
          <w:sz w:val="16"/>
        </w:rPr>
        <w:t>of</w:t>
      </w:r>
      <w:proofErr w:type="gramEnd"/>
      <w:r w:rsidRPr="00500D0F">
        <w:rPr>
          <w:sz w:val="16"/>
        </w:rPr>
        <w:t xml:space="preserve"> the University of Louisville’s debate program, directed by Ede Warner and Daryl Burch. Their unique policy debate arguments challenged the norms and procedures of collegiate debate, which was usually mired in structural racism. The success of Louisville debaters, Elizabeth </w:t>
      </w:r>
      <w:proofErr w:type="gramStart"/>
      <w:r w:rsidRPr="00500D0F">
        <w:rPr>
          <w:sz w:val="16"/>
        </w:rPr>
        <w:t>Jones</w:t>
      </w:r>
      <w:proofErr w:type="gramEnd"/>
      <w:r w:rsidRPr="00500D0F">
        <w:rPr>
          <w:sz w:val="16"/>
        </w:rPr>
        <w:t xml:space="preserve"> and Tonia Greene – a quarterfinalist in two prominent national debate competitions, set a path for </w:t>
      </w:r>
      <w:r w:rsidRPr="00C04485">
        <w:rPr>
          <w:b/>
          <w:highlight w:val="green"/>
          <w:u w:val="single"/>
          <w:bdr w:val="single" w:sz="18" w:space="0" w:color="auto"/>
        </w:rPr>
        <w:t>challenging white supremacy by utilizing</w:t>
      </w:r>
      <w:r w:rsidRPr="00C04485">
        <w:rPr>
          <w:sz w:val="16"/>
          <w:highlight w:val="green"/>
        </w:rPr>
        <w:t xml:space="preserve"> </w:t>
      </w:r>
      <w:r w:rsidRPr="00500D0F">
        <w:rPr>
          <w:sz w:val="16"/>
        </w:rPr>
        <w:t xml:space="preserve">the </w:t>
      </w:r>
      <w:r w:rsidRPr="00C04485">
        <w:rPr>
          <w:b/>
          <w:highlight w:val="green"/>
          <w:u w:val="single"/>
          <w:bdr w:val="single" w:sz="18" w:space="0" w:color="auto"/>
        </w:rPr>
        <w:t>pedagogical practices and research methodologies</w:t>
      </w:r>
      <w:r w:rsidRPr="00C04485">
        <w:rPr>
          <w:sz w:val="16"/>
          <w:highlight w:val="green"/>
        </w:rPr>
        <w:t xml:space="preserve"> </w:t>
      </w:r>
      <w:r w:rsidRPr="00C04485">
        <w:rPr>
          <w:b/>
          <w:highlight w:val="green"/>
          <w:u w:val="single"/>
          <w:bdr w:val="single" w:sz="18" w:space="0" w:color="auto"/>
        </w:rPr>
        <w:t>that</w:t>
      </w:r>
      <w:r w:rsidRPr="00C04485">
        <w:rPr>
          <w:sz w:val="16"/>
          <w:highlight w:val="green"/>
        </w:rPr>
        <w:t xml:space="preserve"> </w:t>
      </w:r>
      <w:r w:rsidRPr="00500D0F">
        <w:rPr>
          <w:sz w:val="16"/>
        </w:rPr>
        <w:t xml:space="preserve">policy </w:t>
      </w:r>
      <w:r w:rsidRPr="00C04485">
        <w:rPr>
          <w:b/>
          <w:highlight w:val="green"/>
          <w:u w:val="single"/>
          <w:bdr w:val="single" w:sz="18" w:space="0" w:color="auto"/>
        </w:rPr>
        <w:t>debate required</w:t>
      </w:r>
      <w:r w:rsidRPr="00500D0F">
        <w:rPr>
          <w:sz w:val="16"/>
        </w:rPr>
        <w:t xml:space="preserve">. </w:t>
      </w:r>
      <w:proofErr w:type="spellStart"/>
      <w:r w:rsidRPr="00500D0F">
        <w:rPr>
          <w:sz w:val="16"/>
        </w:rPr>
        <w:t>Deven</w:t>
      </w:r>
      <w:proofErr w:type="spellEnd"/>
      <w:r w:rsidRPr="00500D0F">
        <w:rPr>
          <w:sz w:val="16"/>
        </w:rPr>
        <w:t xml:space="preserve"> Cooper and </w:t>
      </w:r>
      <w:proofErr w:type="spellStart"/>
      <w:r w:rsidRPr="00500D0F">
        <w:rPr>
          <w:sz w:val="16"/>
        </w:rPr>
        <w:t>Dayvon</w:t>
      </w:r>
      <w:proofErr w:type="spellEnd"/>
      <w:r w:rsidRPr="00500D0F">
        <w:rPr>
          <w:sz w:val="16"/>
        </w:rPr>
        <w:t xml:space="preserve"> Love, both from Baltimore City, transformed the college debate community as Towson University students when in 2008 they won the CEDA National Debate Championship. This was the first time a team of Black college debaters had accomplished such as feat in the history of policy debate. As Towson University student debaters, LBS founders consistently defeated teams from powerhouse debate schools such as Dartmouth, Harvard, and Northwestern University. Their unique racial justice lens and analysis of issues ranging from Supreme Court Statutory Law to Federal Agricultural Policy has led to successful experiences both as debaters and coaches. </w:t>
      </w:r>
      <w:r w:rsidRPr="00500D0F">
        <w:rPr>
          <w:u w:val="single"/>
        </w:rPr>
        <w:t>While matriculating through college, the founders of LBS collectively decided to create an organization that would export their policy debate and student organizing experience to the Baltimore community.</w:t>
      </w:r>
      <w:r w:rsidRPr="00500D0F">
        <w:rPr>
          <w:sz w:val="16"/>
        </w:rPr>
        <w:t xml:space="preserve"> Leaders of a Beautiful Struggle was formulated and legally constituted as a Limited Liability Corporation in August of 2010. The decision to establish LBS as an LLC was a tough strategic question addressed via several internal, critical analysis sessions. While establishing the organization as a non-profit organization would have more easily allowed for short-term financial contributions from foundations, the founders recognized that it also would have hindered an ability to exercise the economic, political, and social freedom that is now experienced. It was of utmost importance to establish a politically independent organization from inception. This decision has necessitated a significant level of sacrifice, both as individuals and collectively as an organization. Nevertheless, the founders remained steadfast in their commitment to establish an organization that could make a profound impact in the Baltimore community. </w:t>
      </w:r>
      <w:r w:rsidRPr="00500D0F">
        <w:rPr>
          <w:u w:val="single"/>
        </w:rPr>
        <w:t>Simultaneously, Governor Martin O’Malley was attempting to construct a multi-</w:t>
      </w:r>
      <w:proofErr w:type="gramStart"/>
      <w:r w:rsidRPr="00500D0F">
        <w:rPr>
          <w:u w:val="single"/>
        </w:rPr>
        <w:t>million dollar</w:t>
      </w:r>
      <w:proofErr w:type="gramEnd"/>
      <w:r w:rsidRPr="00500D0F">
        <w:rPr>
          <w:u w:val="single"/>
        </w:rPr>
        <w:t xml:space="preserve"> prison for youth charged as adults. </w:t>
      </w:r>
      <w:r w:rsidRPr="00B763AD">
        <w:rPr>
          <w:rStyle w:val="StyleUnderline"/>
          <w:highlight w:val="green"/>
        </w:rPr>
        <w:t>LBS’</w:t>
      </w:r>
      <w:r w:rsidRPr="00117946">
        <w:rPr>
          <w:rStyle w:val="StyleUnderline"/>
        </w:rPr>
        <w:t xml:space="preserve"> early grassroots organizing work centered on </w:t>
      </w:r>
      <w:r w:rsidRPr="00B763AD">
        <w:rPr>
          <w:rStyle w:val="StyleUnderline"/>
          <w:highlight w:val="green"/>
        </w:rPr>
        <w:t>mobilizing</w:t>
      </w:r>
      <w:r w:rsidRPr="00117946">
        <w:rPr>
          <w:rStyle w:val="StyleUnderline"/>
        </w:rPr>
        <w:t xml:space="preserve"> Black youth in Baltimore City </w:t>
      </w:r>
      <w:r w:rsidRPr="00B763AD">
        <w:rPr>
          <w:rStyle w:val="StyleUnderline"/>
          <w:highlight w:val="green"/>
        </w:rPr>
        <w:t>to</w:t>
      </w:r>
      <w:r w:rsidRPr="00117946">
        <w:rPr>
          <w:rStyle w:val="StyleUnderline"/>
        </w:rPr>
        <w:t xml:space="preserve"> help </w:t>
      </w:r>
      <w:r w:rsidRPr="00B763AD">
        <w:rPr>
          <w:rStyle w:val="StyleUnderline"/>
          <w:highlight w:val="green"/>
        </w:rPr>
        <w:t>stop</w:t>
      </w:r>
      <w:r w:rsidRPr="00117946">
        <w:rPr>
          <w:rStyle w:val="StyleUnderline"/>
        </w:rPr>
        <w:t xml:space="preserve"> the planned </w:t>
      </w:r>
      <w:r w:rsidRPr="00B763AD">
        <w:rPr>
          <w:rStyle w:val="StyleUnderline"/>
          <w:highlight w:val="green"/>
        </w:rPr>
        <w:t>construction of a youth jail</w:t>
      </w:r>
      <w:r w:rsidRPr="00117946">
        <w:rPr>
          <w:rStyle w:val="StyleUnderline"/>
        </w:rPr>
        <w:t>.</w:t>
      </w:r>
      <w:r w:rsidRPr="00500D0F">
        <w:rPr>
          <w:sz w:val="16"/>
        </w:rPr>
        <w:t xml:space="preserve"> This climate culminated in a large series of protests called Youth Justice Sunday. It was a multi-organizational, Black grassroots effort aimed to voice opposition to the jail. This led to a statewide conversation, amongst local and state officials, about youth incarceration. </w:t>
      </w:r>
      <w:r w:rsidRPr="00500D0F">
        <w:rPr>
          <w:u w:val="single"/>
        </w:rPr>
        <w:t>We were successful in our efforts to lead the halting of the construction of the youth jail.</w:t>
      </w:r>
      <w:r w:rsidRPr="00500D0F">
        <w:rPr>
          <w:sz w:val="16"/>
        </w:rPr>
        <w:t xml:space="preserve"> Since then, LBS has forayed in electoral politics, challenged the equitable practices of the non-profit sector, levied public criticism of state agencies and elected officials, and </w:t>
      </w:r>
      <w:r w:rsidRPr="00500D0F">
        <w:rPr>
          <w:u w:val="single"/>
        </w:rPr>
        <w:t xml:space="preserve">participated in several coalitions aimed at </w:t>
      </w:r>
      <w:r w:rsidRPr="00B763AD">
        <w:rPr>
          <w:highlight w:val="green"/>
          <w:u w:val="single"/>
        </w:rPr>
        <w:t>Black self-determination and community empowerment efforts.</w:t>
      </w:r>
    </w:p>
    <w:p w14:paraId="0C2AECE7" w14:textId="77777777" w:rsidR="00E465F8" w:rsidRDefault="00E465F8" w:rsidP="00E465F8">
      <w:pPr>
        <w:pStyle w:val="Heading4"/>
      </w:pPr>
      <w:r>
        <w:t xml:space="preserve">2] </w:t>
      </w:r>
      <w:r w:rsidRPr="008938F3">
        <w:t xml:space="preserve">Debate is imperfect, but only our interpretation can harness legal education to understand the law’s </w:t>
      </w:r>
      <w:r w:rsidRPr="008938F3">
        <w:rPr>
          <w:u w:val="single"/>
        </w:rPr>
        <w:t>strategic reversibility</w:t>
      </w:r>
      <w:r w:rsidRPr="008938F3">
        <w:t xml:space="preserve"> paired with </w:t>
      </w:r>
      <w:r w:rsidRPr="008938F3">
        <w:rPr>
          <w:u w:val="single"/>
        </w:rPr>
        <w:t>intellectual survival skill</w:t>
      </w:r>
      <w:r>
        <w:rPr>
          <w:u w:val="single"/>
        </w:rPr>
        <w:t>s</w:t>
      </w:r>
      <w:r w:rsidRPr="008938F3">
        <w:t>.</w:t>
      </w:r>
      <w:r>
        <w:t xml:space="preserve"> </w:t>
      </w:r>
    </w:p>
    <w:p w14:paraId="65CF0453" w14:textId="77777777" w:rsidR="00E465F8" w:rsidRPr="007C580E" w:rsidRDefault="00E465F8" w:rsidP="00E465F8">
      <w:r w:rsidRPr="007C580E">
        <w:rPr>
          <w:rStyle w:val="Style13ptBold"/>
        </w:rPr>
        <w:t>Archer</w:t>
      </w:r>
      <w:r>
        <w:rPr>
          <w:rStyle w:val="Style13ptBold"/>
        </w:rPr>
        <w:t xml:space="preserve"> 18</w:t>
      </w:r>
      <w:r w:rsidRPr="007C580E">
        <w:t>, Deborah N. "Political Lawyering for the 21st Century." </w:t>
      </w:r>
      <w:proofErr w:type="spellStart"/>
      <w:r w:rsidRPr="007C580E">
        <w:t>Denv</w:t>
      </w:r>
      <w:proofErr w:type="spellEnd"/>
      <w:r w:rsidRPr="007C580E">
        <w:t>. L. Rev. 96 (2018): 399.</w:t>
      </w:r>
      <w:r>
        <w:t xml:space="preserve"> (Associate Professor of Clinical Law at NYU School of Law)//Elmer</w:t>
      </w:r>
    </w:p>
    <w:p w14:paraId="51E5DD03" w14:textId="77777777" w:rsidR="00E465F8" w:rsidRDefault="00E465F8" w:rsidP="00E465F8">
      <w:pPr>
        <w:rPr>
          <w:sz w:val="16"/>
        </w:rPr>
      </w:pPr>
      <w:r w:rsidRPr="002F656C">
        <w:rPr>
          <w:rStyle w:val="StyleUnderline"/>
          <w:highlight w:val="green"/>
        </w:rPr>
        <w:t>Political justice lawyers must be able to break</w:t>
      </w:r>
      <w:r w:rsidRPr="005278CD">
        <w:rPr>
          <w:rStyle w:val="StyleUnderline"/>
        </w:rPr>
        <w:t xml:space="preserve"> apart </w:t>
      </w:r>
      <w:r w:rsidRPr="002F656C">
        <w:rPr>
          <w:rStyle w:val="StyleUnderline"/>
          <w:highlight w:val="green"/>
        </w:rPr>
        <w:t xml:space="preserve">a systemic problem </w:t>
      </w:r>
      <w:r w:rsidRPr="002F656C">
        <w:rPr>
          <w:rStyle w:val="StyleUnderline"/>
          <w:b/>
          <w:bCs/>
          <w:highlight w:val="green"/>
          <w:bdr w:val="single" w:sz="4" w:space="0" w:color="auto"/>
        </w:rPr>
        <w:t>into manageable components</w:t>
      </w:r>
      <w:r w:rsidRPr="005278CD">
        <w:rPr>
          <w:rStyle w:val="StyleUnderline"/>
        </w:rPr>
        <w:t xml:space="preserve">. </w:t>
      </w:r>
      <w:proofErr w:type="gramStart"/>
      <w:r w:rsidRPr="00C40D0B">
        <w:rPr>
          <w:rStyle w:val="StyleUnderline"/>
        </w:rPr>
        <w:t>The complexity of social problems,</w:t>
      </w:r>
      <w:proofErr w:type="gramEnd"/>
      <w:r w:rsidRPr="00C40D0B">
        <w:rPr>
          <w:rStyle w:val="StyleUnderline"/>
        </w:rPr>
        <w:t xml:space="preserve"> can cause law students, and even experienced political lawyers, to become overwhelmed</w:t>
      </w:r>
      <w:r w:rsidRPr="005278CD">
        <w:rPr>
          <w:rStyle w:val="StyleUnderline"/>
        </w:rPr>
        <w:t>.</w:t>
      </w:r>
      <w:r w:rsidRPr="005278CD">
        <w:rPr>
          <w:sz w:val="16"/>
        </w:rPr>
        <w:t xml:space="preserve"> In describing his work challenging United States military and economic interventions abroad, civil rights advocate and law professor Jules </w:t>
      </w:r>
      <w:proofErr w:type="spellStart"/>
      <w:r w:rsidRPr="005278CD">
        <w:rPr>
          <w:sz w:val="16"/>
        </w:rPr>
        <w:t>Lobel</w:t>
      </w:r>
      <w:proofErr w:type="spellEnd"/>
      <w:r w:rsidRPr="005278CD">
        <w:rPr>
          <w:sz w:val="16"/>
        </w:rPr>
        <w:t xml:space="preserve"> wrote of this process: “Our </w:t>
      </w:r>
      <w:r w:rsidRPr="005278CD">
        <w:rPr>
          <w:rStyle w:val="StyleUnderline"/>
        </w:rPr>
        <w:t>foreign-policy litigation became a sort of Sisyphean quest as we maneuvered through a hazy maze cluttered with gates. Each gate we unlocked led to yet another that blocked our path</w:t>
      </w:r>
      <w:r w:rsidRPr="005278CD">
        <w:rPr>
          <w:sz w:val="16"/>
        </w:rPr>
        <w:t xml:space="preserve">, with the elusive goal of judicial relief always shrouded in the twilight mist of the never-ending maze.”144 </w:t>
      </w:r>
      <w:r w:rsidRPr="005278CD">
        <w:rPr>
          <w:rStyle w:val="StyleUnderline"/>
        </w:rPr>
        <w:t xml:space="preserve">Pulling apart a larger, systemic problem </w:t>
      </w:r>
      <w:r w:rsidRPr="007B0400">
        <w:rPr>
          <w:rStyle w:val="StyleUnderline"/>
        </w:rPr>
        <w:t xml:space="preserve">into its smaller components can help elucidate options for advocacy. An instructive example is the use of excessive force by police officers against people of color. Every week seems to bring a new video featuring graphic police violence against Black men and women. Law students are frequently outraged by these incidents. But the sheer frequency of these videos and lack of repercussions for perpetrators overwhelm those students just as often. What can be done </w:t>
      </w:r>
      <w:r w:rsidRPr="005278CD">
        <w:rPr>
          <w:sz w:val="16"/>
        </w:rPr>
        <w:t>about a problem so big and so pervasive</w:t>
      </w:r>
      <w:r w:rsidRPr="005278CD">
        <w:rPr>
          <w:rStyle w:val="Emphasis"/>
        </w:rPr>
        <w:t>?</w:t>
      </w:r>
      <w:r w:rsidRPr="005278CD">
        <w:rPr>
          <w:sz w:val="16"/>
        </w:rPr>
        <w:t xml:space="preserve"> To move toward justice, </w:t>
      </w:r>
      <w:r w:rsidRPr="002F656C">
        <w:rPr>
          <w:rStyle w:val="StyleUnderline"/>
          <w:highlight w:val="green"/>
        </w:rPr>
        <w:t xml:space="preserve">advocates must </w:t>
      </w:r>
      <w:r w:rsidRPr="005278CD">
        <w:rPr>
          <w:rStyle w:val="StyleUnderline"/>
        </w:rPr>
        <w:t xml:space="preserve">be able to </w:t>
      </w:r>
      <w:r w:rsidRPr="002F656C">
        <w:rPr>
          <w:rStyle w:val="Emphasis"/>
          <w:highlight w:val="green"/>
        </w:rPr>
        <w:t>break apart</w:t>
      </w:r>
      <w:r w:rsidRPr="002F656C">
        <w:rPr>
          <w:rStyle w:val="StyleUnderline"/>
          <w:highlight w:val="green"/>
        </w:rPr>
        <w:t xml:space="preserve"> the forces </w:t>
      </w:r>
      <w:r w:rsidRPr="005278CD">
        <w:rPr>
          <w:rStyle w:val="StyleUnderline"/>
        </w:rPr>
        <w:t xml:space="preserve">that came together to lead to that moment: </w:t>
      </w:r>
      <w:r w:rsidRPr="005278CD">
        <w:rPr>
          <w:rStyle w:val="Emphasis"/>
        </w:rPr>
        <w:t>intentional discrimination</w:t>
      </w:r>
      <w:r w:rsidRPr="005278CD">
        <w:rPr>
          <w:rStyle w:val="StyleUnderline"/>
        </w:rPr>
        <w:t xml:space="preserve">, </w:t>
      </w:r>
      <w:r w:rsidRPr="005278CD">
        <w:rPr>
          <w:rStyle w:val="Emphasis"/>
        </w:rPr>
        <w:t>implicit bias</w:t>
      </w:r>
      <w:r w:rsidRPr="005278CD">
        <w:rPr>
          <w:rStyle w:val="StyleUnderline"/>
        </w:rPr>
        <w:t xml:space="preserve">, </w:t>
      </w:r>
      <w:r w:rsidRPr="005278CD">
        <w:rPr>
          <w:rStyle w:val="Emphasis"/>
        </w:rPr>
        <w:t>ineffective training</w:t>
      </w:r>
      <w:r w:rsidRPr="005278CD">
        <w:rPr>
          <w:rStyle w:val="StyleUnderline"/>
        </w:rPr>
        <w:t xml:space="preserve">, racial </w:t>
      </w:r>
      <w:r w:rsidRPr="005278CD">
        <w:rPr>
          <w:rStyle w:val="Emphasis"/>
        </w:rPr>
        <w:t>segregation</w:t>
      </w:r>
      <w:r w:rsidRPr="005278CD">
        <w:rPr>
          <w:rStyle w:val="StyleUnderline"/>
        </w:rPr>
        <w:t xml:space="preserve">, </w:t>
      </w:r>
      <w:r w:rsidRPr="005278CD">
        <w:rPr>
          <w:rStyle w:val="Emphasis"/>
        </w:rPr>
        <w:t>lack of economic opportunity</w:t>
      </w:r>
      <w:r w:rsidRPr="005278CD">
        <w:rPr>
          <w:rStyle w:val="StyleUnderline"/>
        </w:rPr>
        <w:t xml:space="preserve">, the </w:t>
      </w:r>
      <w:r w:rsidRPr="005278CD">
        <w:rPr>
          <w:rStyle w:val="Emphasis"/>
        </w:rPr>
        <w:t>over-policing</w:t>
      </w:r>
      <w:r w:rsidRPr="005278CD">
        <w:rPr>
          <w:rStyle w:val="StyleUnderline"/>
        </w:rPr>
        <w:t xml:space="preserve"> of minority communities, and the </w:t>
      </w:r>
      <w:r w:rsidRPr="005278CD">
        <w:rPr>
          <w:rStyle w:val="Emphasis"/>
        </w:rPr>
        <w:t>failure to invest in non-criminal justice interventions</w:t>
      </w:r>
      <w:r w:rsidRPr="005278CD">
        <w:rPr>
          <w:rStyle w:val="StyleUnderline"/>
        </w:rPr>
        <w:t xml:space="preserve"> that adequately respond to homelessness, mental illness, and drug addiction.</w:t>
      </w:r>
      <w:r w:rsidRPr="005278CD">
        <w:rPr>
          <w:sz w:val="16"/>
        </w:rPr>
        <w:t xml:space="preserve"> None of these component problems are easily </w:t>
      </w:r>
      <w:proofErr w:type="gramStart"/>
      <w:r w:rsidRPr="005278CD">
        <w:rPr>
          <w:sz w:val="16"/>
        </w:rPr>
        <w:t>addressed, but</w:t>
      </w:r>
      <w:proofErr w:type="gramEnd"/>
      <w:r w:rsidRPr="005278CD">
        <w:rPr>
          <w:sz w:val="16"/>
        </w:rPr>
        <w:t xml:space="preserve"> </w:t>
      </w:r>
      <w:r w:rsidRPr="005278CD">
        <w:rPr>
          <w:rStyle w:val="Emphasis"/>
        </w:rPr>
        <w:t xml:space="preserve">breaking them apart is </w:t>
      </w:r>
      <w:r w:rsidRPr="002F656C">
        <w:rPr>
          <w:rStyle w:val="Emphasis"/>
          <w:highlight w:val="green"/>
        </w:rPr>
        <w:t>more manageable</w:t>
      </w:r>
      <w:r w:rsidRPr="005278CD">
        <w:rPr>
          <w:sz w:val="16"/>
        </w:rPr>
        <w:t>—and more realistic—</w:t>
      </w:r>
      <w:r w:rsidRPr="002F656C">
        <w:rPr>
          <w:rStyle w:val="Emphasis"/>
          <w:highlight w:val="green"/>
        </w:rPr>
        <w:t xml:space="preserve">than </w:t>
      </w:r>
      <w:r w:rsidRPr="002F656C">
        <w:rPr>
          <w:rStyle w:val="Emphasis"/>
          <w:highlight w:val="green"/>
          <w:bdr w:val="single" w:sz="4" w:space="0" w:color="auto"/>
        </w:rPr>
        <w:t>acting as though there is a single lever</w:t>
      </w:r>
      <w:r w:rsidRPr="002F656C">
        <w:rPr>
          <w:rStyle w:val="Emphasis"/>
          <w:highlight w:val="green"/>
        </w:rPr>
        <w:t xml:space="preserve"> </w:t>
      </w:r>
      <w:r w:rsidRPr="005278CD">
        <w:rPr>
          <w:rStyle w:val="Emphasis"/>
        </w:rPr>
        <w:t>that will solve the problem.</w:t>
      </w:r>
      <w:r w:rsidRPr="005278CD">
        <w:rPr>
          <w:sz w:val="16"/>
        </w:rPr>
        <w:t xml:space="preserve"> </w:t>
      </w:r>
      <w:r w:rsidRPr="005278CD">
        <w:rPr>
          <w:rStyle w:val="StyleUnderline"/>
        </w:rPr>
        <w:t xml:space="preserve">After identifying the component problems, advocates can select one and repeat the process of breaking down that problem until they get to a point of entry for their advocacy. </w:t>
      </w:r>
      <w:r w:rsidRPr="005278CD">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5278CD">
        <w:rPr>
          <w:rStyle w:val="StyleUnderline"/>
        </w:rPr>
        <w:t>After parsing the underlying issues, lawyers need to identify what a lawyer can and should do on behalf of impacted communities and individuals, and this includes determining the most effective advocacy approach.</w:t>
      </w:r>
      <w:r w:rsidRPr="005278CD">
        <w:rPr>
          <w:sz w:val="16"/>
        </w:rPr>
        <w:t xml:space="preserve"> </w:t>
      </w:r>
      <w:r w:rsidRPr="002F656C">
        <w:rPr>
          <w:rStyle w:val="StyleUnderline"/>
          <w:highlight w:val="green"/>
        </w:rPr>
        <w:t>Advocates must</w:t>
      </w:r>
      <w:r w:rsidRPr="002F656C">
        <w:rPr>
          <w:sz w:val="16"/>
          <w:highlight w:val="green"/>
        </w:rPr>
        <w:t xml:space="preserve"> </w:t>
      </w:r>
      <w:r w:rsidRPr="005278CD">
        <w:rPr>
          <w:sz w:val="16"/>
        </w:rPr>
        <w:t xml:space="preserve">also </w:t>
      </w:r>
      <w:r w:rsidRPr="002F656C">
        <w:rPr>
          <w:rStyle w:val="StyleUnderline"/>
          <w:highlight w:val="green"/>
        </w:rPr>
        <w:t xml:space="preserve">strategize </w:t>
      </w:r>
      <w:r w:rsidRPr="005278CD">
        <w:rPr>
          <w:rStyle w:val="StyleUnderline"/>
        </w:rPr>
        <w:t xml:space="preserve">about what can be achieved in the </w:t>
      </w:r>
      <w:r w:rsidRPr="005278CD">
        <w:rPr>
          <w:rStyle w:val="Emphasis"/>
        </w:rPr>
        <w:t>short term</w:t>
      </w:r>
      <w:r w:rsidRPr="005278CD">
        <w:rPr>
          <w:rStyle w:val="StyleUnderline"/>
        </w:rPr>
        <w:t xml:space="preserve"> </w:t>
      </w:r>
      <w:r w:rsidRPr="005278CD">
        <w:rPr>
          <w:rStyle w:val="Emphasis"/>
        </w:rPr>
        <w:t>versus</w:t>
      </w:r>
      <w:r w:rsidRPr="005278CD">
        <w:rPr>
          <w:rStyle w:val="StyleUnderline"/>
        </w:rPr>
        <w:t xml:space="preserve"> the </w:t>
      </w:r>
      <w:r w:rsidRPr="005278CD">
        <w:rPr>
          <w:rStyle w:val="Emphasis"/>
        </w:rPr>
        <w:t>long term</w:t>
      </w:r>
      <w:r w:rsidRPr="005278CD">
        <w:rPr>
          <w:rStyle w:val="StyleUnderline"/>
        </w:rPr>
        <w:t>.</w:t>
      </w:r>
      <w:r w:rsidRPr="005278CD">
        <w:rPr>
          <w:sz w:val="16"/>
        </w:rPr>
        <w:t xml:space="preserve"> </w:t>
      </w:r>
      <w:r w:rsidRPr="002F656C">
        <w:rPr>
          <w:rStyle w:val="Emphasis"/>
          <w:highlight w:val="green"/>
          <w:bdr w:val="single" w:sz="4" w:space="0" w:color="auto"/>
        </w:rPr>
        <w:t>The fight for justice is a marathon</w:t>
      </w:r>
      <w:r w:rsidRPr="005278CD">
        <w:rPr>
          <w:sz w:val="16"/>
        </w:rPr>
        <w:t xml:space="preserve">, not a sprint. Many law </w:t>
      </w:r>
      <w:r w:rsidRPr="005278CD">
        <w:rPr>
          <w:rStyle w:val="Emphasis"/>
        </w:rPr>
        <w:t>students</w:t>
      </w:r>
      <w:r w:rsidRPr="005278CD">
        <w:rPr>
          <w:rStyle w:val="StyleUnderline"/>
        </w:rPr>
        <w:t xml:space="preserve"> experience frustration with advocacy because they </w:t>
      </w:r>
      <w:r w:rsidRPr="005278CD">
        <w:rPr>
          <w:rStyle w:val="Emphasis"/>
          <w:bdr w:val="single" w:sz="4" w:space="0" w:color="auto"/>
        </w:rPr>
        <w:t>expect immediate justice now</w:t>
      </w:r>
      <w:r w:rsidRPr="005278CD">
        <w:rPr>
          <w:rStyle w:val="Emphasis"/>
        </w:rPr>
        <w:t>.</w:t>
      </w:r>
      <w:r w:rsidRPr="005278CD">
        <w:rPr>
          <w:sz w:val="16"/>
        </w:rPr>
        <w:t xml:space="preserve"> They have read the opinion in Brown v. Board of </w:t>
      </w:r>
      <w:proofErr w:type="gramStart"/>
      <w:r w:rsidRPr="005278CD">
        <w:rPr>
          <w:sz w:val="16"/>
        </w:rPr>
        <w:t>Education, but</w:t>
      </w:r>
      <w:proofErr w:type="gramEnd"/>
      <w:r w:rsidRPr="005278CD">
        <w:rPr>
          <w:sz w:val="16"/>
        </w:rPr>
        <w:t xml:space="preserve"> forget that the decision was the result of a decades-long advocacy strategy.145 Indeed, the decision itself was no magic wand, as the country continues to work to give full effect to the decision 70 years hence. </w:t>
      </w:r>
      <w:r w:rsidRPr="005278CD">
        <w:rPr>
          <w:rStyle w:val="StyleUnderline"/>
        </w:rPr>
        <w:t xml:space="preserve">Advocates cannot only fight for change they will see in their </w:t>
      </w:r>
      <w:proofErr w:type="gramStart"/>
      <w:r w:rsidRPr="005278CD">
        <w:rPr>
          <w:rStyle w:val="StyleUnderline"/>
        </w:rPr>
        <w:t>lifetime,</w:t>
      </w:r>
      <w:proofErr w:type="gramEnd"/>
      <w:r w:rsidRPr="005278CD">
        <w:rPr>
          <w:rStyle w:val="StyleUnderline"/>
        </w:rPr>
        <w:t xml:space="preserve"> they must also fight for the future.</w:t>
      </w:r>
      <w:r w:rsidRPr="005278CD">
        <w:rPr>
          <w:sz w:val="16"/>
        </w:rPr>
        <w:t xml:space="preserve">146 Change did not happen </w:t>
      </w:r>
      <w:proofErr w:type="spellStart"/>
      <w:r w:rsidRPr="005278CD">
        <w:rPr>
          <w:sz w:val="16"/>
        </w:rPr>
        <w:t>over night</w:t>
      </w:r>
      <w:proofErr w:type="spellEnd"/>
      <w:r w:rsidRPr="005278CD">
        <w:rPr>
          <w:sz w:val="16"/>
        </w:rPr>
        <w:t xml:space="preserve"> in Brown and lasting change cannot happen </w:t>
      </w:r>
      <w:proofErr w:type="spellStart"/>
      <w:r w:rsidRPr="005278CD">
        <w:rPr>
          <w:sz w:val="16"/>
        </w:rPr>
        <w:t>over night</w:t>
      </w:r>
      <w:proofErr w:type="spellEnd"/>
      <w:r w:rsidRPr="005278CD">
        <w:rPr>
          <w:sz w:val="16"/>
        </w:rPr>
        <w:t xml:space="preserve"> today. </w:t>
      </w:r>
      <w:r w:rsidRPr="002F656C">
        <w:rPr>
          <w:rStyle w:val="Emphasis"/>
          <w:highlight w:val="green"/>
        </w:rPr>
        <w:t>Small victories can be building blocks for systemic reform</w:t>
      </w:r>
      <w:r w:rsidRPr="005278CD">
        <w:rPr>
          <w:rStyle w:val="StyleUnderline"/>
        </w:rPr>
        <w:t>, and advocates must learn to see the benefit of short-term responsiveness as a component of long-term advocacy. Many lawyers subscribe to the American culture of success, with its uncompromising focus on</w:t>
      </w:r>
      <w:r w:rsidRPr="005278CD">
        <w:rPr>
          <w:sz w:val="16"/>
        </w:rPr>
        <w:t xml:space="preserve"> immediate </w:t>
      </w:r>
      <w:r w:rsidRPr="005278CD">
        <w:rPr>
          <w:rStyle w:val="StyleUnderline"/>
        </w:rPr>
        <w:t>accomplishments and victories.</w:t>
      </w:r>
      <w:r w:rsidRPr="005278CD">
        <w:rPr>
          <w:sz w:val="16"/>
        </w:rPr>
        <w:t xml:space="preserve">147 However, those interested in social justice must adjust their expectations. </w:t>
      </w:r>
      <w:r w:rsidRPr="005278CD">
        <w:rPr>
          <w:rStyle w:val="StyleUnderline"/>
        </w:rPr>
        <w:t>Many pivotal civil rights victories were made possible by the seemingly hopeless cases that were brought, and lost, before them.</w:t>
      </w:r>
      <w:r w:rsidRPr="005278CD">
        <w:rPr>
          <w:sz w:val="16"/>
        </w:rPr>
        <w:t xml:space="preserve">148 In the fight for justice, “success inheres in the creation of a tradition, of a commitment to struggle, of a narrative of resistance that can inspire others similarly to resist.”149 Again, Professor </w:t>
      </w:r>
      <w:proofErr w:type="spellStart"/>
      <w:r w:rsidRPr="005278CD">
        <w:rPr>
          <w:sz w:val="16"/>
        </w:rPr>
        <w:t>Lobel’s</w:t>
      </w:r>
      <w:proofErr w:type="spellEnd"/>
      <w:r w:rsidRPr="005278CD">
        <w:rPr>
          <w:sz w:val="16"/>
        </w:rPr>
        <w:t xml:space="preserve">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w:t>
      </w:r>
      <w:proofErr w:type="spellStart"/>
      <w:r w:rsidRPr="005278CD">
        <w:rPr>
          <w:sz w:val="16"/>
        </w:rPr>
        <w:t>Lobel</w:t>
      </w:r>
      <w:proofErr w:type="spellEnd"/>
      <w:r w:rsidRPr="005278CD">
        <w:rPr>
          <w:sz w:val="16"/>
        </w:rPr>
        <w:t xml:space="preserve">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2F656C">
        <w:rPr>
          <w:rStyle w:val="StyleUnderline"/>
          <w:highlight w:val="green"/>
        </w:rPr>
        <w:t xml:space="preserve">Advocates </w:t>
      </w:r>
      <w:r w:rsidRPr="005278CD">
        <w:rPr>
          <w:rStyle w:val="StyleUnderline"/>
        </w:rPr>
        <w:t xml:space="preserve">challenging complex social justice problems </w:t>
      </w:r>
      <w:r w:rsidRPr="002F656C">
        <w:rPr>
          <w:rStyle w:val="StyleUnderline"/>
          <w:highlight w:val="green"/>
        </w:rPr>
        <w:t xml:space="preserve">can </w:t>
      </w:r>
      <w:r w:rsidRPr="002F656C">
        <w:rPr>
          <w:rStyle w:val="Emphasis"/>
          <w:highlight w:val="green"/>
        </w:rPr>
        <w:t>find it difficult to identify the correct solution</w:t>
      </w:r>
      <w:r w:rsidRPr="002F656C">
        <w:rPr>
          <w:rStyle w:val="StyleUnderline"/>
          <w:highlight w:val="green"/>
        </w:rPr>
        <w:t xml:space="preserve"> </w:t>
      </w:r>
      <w:r w:rsidRPr="005278CD">
        <w:rPr>
          <w:rStyle w:val="StyleUnderline"/>
        </w:rPr>
        <w:t xml:space="preserve">when </w:t>
      </w:r>
      <w:r w:rsidRPr="005278CD">
        <w:rPr>
          <w:rStyle w:val="Emphasis"/>
        </w:rPr>
        <w:t>one of their</w:t>
      </w:r>
      <w:r w:rsidRPr="005278CD">
        <w:rPr>
          <w:rStyle w:val="StyleUnderline"/>
        </w:rPr>
        <w:t xml:space="preserve"> social justice </w:t>
      </w:r>
      <w:r w:rsidRPr="005278CD">
        <w:rPr>
          <w:rStyle w:val="Emphasis"/>
        </w:rPr>
        <w:t xml:space="preserve">values </w:t>
      </w:r>
      <w:proofErr w:type="gramStart"/>
      <w:r w:rsidRPr="005278CD">
        <w:rPr>
          <w:rStyle w:val="Emphasis"/>
        </w:rPr>
        <w:t>is in conflict with</w:t>
      </w:r>
      <w:proofErr w:type="gramEnd"/>
      <w:r w:rsidRPr="005278CD">
        <w:rPr>
          <w:rStyle w:val="Emphasis"/>
        </w:rPr>
        <w:t xml:space="preserve"> another</w:t>
      </w:r>
      <w:r w:rsidRPr="005278CD">
        <w:rPr>
          <w:rStyle w:val="StyleUnderline"/>
        </w:rPr>
        <w:t>.</w:t>
      </w:r>
      <w:r w:rsidRPr="005278CD">
        <w:rPr>
          <w:sz w:val="16"/>
        </w:rPr>
        <w:t xml:space="preserve"> A simple example: </w:t>
      </w:r>
      <w:r w:rsidRPr="005278CD">
        <w:rPr>
          <w:rStyle w:val="StyleUnderline"/>
        </w:rPr>
        <w:t>a social justice lawyer’s demands for swift justice for the victim of police brutality may conflict with the lawyer’s belief in the officer’s fundamental right to due process and a fair trial.</w:t>
      </w:r>
      <w:r w:rsidRPr="005278CD">
        <w:rPr>
          <w:sz w:val="16"/>
        </w:rPr>
        <w:t xml:space="preserve"> </w:t>
      </w:r>
      <w:r w:rsidRPr="005278CD">
        <w:rPr>
          <w:rStyle w:val="StyleUnderline"/>
        </w:rPr>
        <w:t>While social justice lawyers regularly face these dilemmas,</w:t>
      </w:r>
      <w:r w:rsidRPr="005278CD">
        <w:rPr>
          <w:sz w:val="16"/>
        </w:rPr>
        <w:t xml:space="preserve"> law </w:t>
      </w:r>
      <w:r w:rsidRPr="002F656C">
        <w:rPr>
          <w:rStyle w:val="Emphasis"/>
          <w:highlight w:val="green"/>
        </w:rPr>
        <w:t xml:space="preserve">students are not often forced to struggle through </w:t>
      </w:r>
      <w:r w:rsidRPr="005278CD">
        <w:rPr>
          <w:rStyle w:val="Emphasis"/>
        </w:rPr>
        <w:t xml:space="preserve">them to </w:t>
      </w:r>
      <w:r w:rsidRPr="002F656C">
        <w:rPr>
          <w:rStyle w:val="Emphasis"/>
          <w:highlight w:val="green"/>
        </w:rPr>
        <w:t xml:space="preserve">resolution </w:t>
      </w:r>
      <w:r w:rsidRPr="005278CD">
        <w:rPr>
          <w:rStyle w:val="Emphasis"/>
        </w:rPr>
        <w:t>in real world scenarios</w:t>
      </w:r>
      <w:r w:rsidRPr="005278CD">
        <w:rPr>
          <w:sz w:val="16"/>
        </w:rPr>
        <w:t>—</w:t>
      </w:r>
      <w:r w:rsidRPr="005278CD">
        <w:rPr>
          <w:rStyle w:val="StyleUnderline"/>
        </w:rPr>
        <w:t xml:space="preserve">to </w:t>
      </w:r>
      <w:r w:rsidRPr="005278CD">
        <w:rPr>
          <w:rStyle w:val="Emphasis"/>
        </w:rPr>
        <w:t>make difficult decisions</w:t>
      </w:r>
      <w:r w:rsidRPr="005278CD">
        <w:rPr>
          <w:rStyle w:val="StyleUnderline"/>
        </w:rPr>
        <w:t xml:space="preserve"> and </w:t>
      </w:r>
      <w:r w:rsidRPr="005278CD">
        <w:rPr>
          <w:rStyle w:val="Emphasis"/>
        </w:rPr>
        <w:t>manage the fallout from the choices</w:t>
      </w:r>
      <w:r w:rsidRPr="005278CD">
        <w:rPr>
          <w:rStyle w:val="StyleUnderline"/>
        </w:rPr>
        <w:t xml:space="preserve"> they make in resolving the conflict.</w:t>
      </w:r>
      <w:r w:rsidRPr="005278CD">
        <w:rPr>
          <w:sz w:val="16"/>
        </w:rPr>
        <w:t xml:space="preserve"> </w:t>
      </w:r>
      <w:r w:rsidRPr="005278CD">
        <w:rPr>
          <w:szCs w:val="24"/>
          <w:u w:val="single"/>
        </w:rPr>
        <w:t>Engaging in complex cases can force students to work through conflicts, helping them to articulate and sharpen their beliefs and goals, forcing them to clearly define what justice means broadly and in the specific context presented</w:t>
      </w:r>
      <w:r w:rsidRPr="005278CD">
        <w:rPr>
          <w:sz w:val="16"/>
        </w:rPr>
        <w:t xml:space="preserve">. </w:t>
      </w:r>
      <w:r w:rsidRPr="005278CD">
        <w:rPr>
          <w:sz w:val="10"/>
          <w:szCs w:val="10"/>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w:t>
      </w:r>
      <w:proofErr w:type="gramStart"/>
      <w:r w:rsidRPr="005278CD">
        <w:rPr>
          <w:sz w:val="10"/>
          <w:szCs w:val="10"/>
        </w:rPr>
        <w:t>social</w:t>
      </w:r>
      <w:proofErr w:type="gramEnd"/>
      <w:r w:rsidRPr="005278CD">
        <w:rPr>
          <w:sz w:val="10"/>
          <w:szCs w:val="10"/>
        </w:rPr>
        <w:t xml:space="preserve">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sidRPr="005278CD">
        <w:rPr>
          <w:sz w:val="10"/>
          <w:szCs w:val="10"/>
        </w:rPr>
        <w:t>teach</w:t>
      </w:r>
      <w:proofErr w:type="gramEnd"/>
      <w:r w:rsidRPr="005278CD">
        <w:rPr>
          <w:sz w:val="10"/>
          <w:szCs w:val="10"/>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w:t>
      </w:r>
      <w:proofErr w:type="gramStart"/>
      <w:r w:rsidRPr="005278CD">
        <w:rPr>
          <w:sz w:val="10"/>
          <w:szCs w:val="10"/>
        </w:rPr>
        <w:t>be</w:t>
      </w:r>
      <w:proofErr w:type="gramEnd"/>
      <w:r w:rsidRPr="005278CD">
        <w:rPr>
          <w:sz w:val="10"/>
          <w:szCs w:val="10"/>
        </w:rPr>
        <w:t xml:space="preserv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sidRPr="005278CD">
        <w:rPr>
          <w:sz w:val="10"/>
          <w:szCs w:val="10"/>
        </w:rPr>
        <w:t>ones</w:t>
      </w:r>
      <w:proofErr w:type="spellEnd"/>
      <w:r w:rsidRPr="005278CD">
        <w:rPr>
          <w:sz w:val="10"/>
          <w:szCs w:val="10"/>
        </w:rPr>
        <w:t xml:space="preserve"> own learning process.159 III. A Pedagogical Course Correction “If it offends your sense of justice, there’s a cause of action.” - Florence </w:t>
      </w:r>
      <w:proofErr w:type="spellStart"/>
      <w:r w:rsidRPr="005278CD">
        <w:rPr>
          <w:sz w:val="10"/>
          <w:szCs w:val="10"/>
        </w:rPr>
        <w:t>Roisman</w:t>
      </w:r>
      <w:proofErr w:type="spellEnd"/>
      <w:r w:rsidRPr="005278CD">
        <w:rPr>
          <w:sz w:val="10"/>
          <w:szCs w:val="10"/>
        </w:rPr>
        <w:t xml:space="preserve">,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w:t>
      </w:r>
      <w:proofErr w:type="gramStart"/>
      <w:r w:rsidRPr="005278CD">
        <w:rPr>
          <w:sz w:val="10"/>
          <w:szCs w:val="10"/>
        </w:rPr>
        <w:t>in order to</w:t>
      </w:r>
      <w:proofErr w:type="gramEnd"/>
      <w:r w:rsidRPr="005278CD">
        <w:rPr>
          <w:sz w:val="10"/>
          <w:szCs w:val="10"/>
        </w:rPr>
        <w:t xml:space="preserve"> place the students’ work on behalf of their clients within a larger context. But by relying on carefully curated small cases I was inadvertently desensitizing my students to a lawyer’s responsibility to challenge these systemic </w:t>
      </w:r>
      <w:proofErr w:type="gramStart"/>
      <w:r w:rsidRPr="005278CD">
        <w:rPr>
          <w:sz w:val="10"/>
          <w:szCs w:val="10"/>
        </w:rPr>
        <w:t>problems, and</w:t>
      </w:r>
      <w:proofErr w:type="gramEnd"/>
      <w:r w:rsidRPr="005278CD">
        <w:rPr>
          <w:sz w:val="10"/>
          <w:szCs w:val="10"/>
        </w:rPr>
        <w:t xml:space="preserve">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w:t>
      </w:r>
      <w:proofErr w:type="gramStart"/>
      <w:r w:rsidRPr="005278CD">
        <w:rPr>
          <w:sz w:val="10"/>
          <w:szCs w:val="10"/>
        </w:rPr>
        <w:t>status quo</w:t>
      </w:r>
      <w:proofErr w:type="gramEnd"/>
      <w:r w:rsidRPr="005278CD">
        <w:rPr>
          <w:sz w:val="10"/>
          <w:szCs w:val="10"/>
        </w:rPr>
        <w:t xml:space="preserve">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w:t>
      </w:r>
      <w:proofErr w:type="gramStart"/>
      <w:r w:rsidRPr="005278CD">
        <w:rPr>
          <w:sz w:val="10"/>
          <w:szCs w:val="10"/>
        </w:rPr>
        <w:t>[ ]</w:t>
      </w:r>
      <w:proofErr w:type="gramEnd"/>
      <w:r w:rsidRPr="005278CD">
        <w:rPr>
          <w:sz w:val="10"/>
          <w:szCs w:val="10"/>
        </w:rPr>
        <w:t xml:space="preserve"> Supreme Court case that upheld Charles Carlisle’s conviction because a </w:t>
      </w:r>
      <w:proofErr w:type="spellStart"/>
      <w:r w:rsidRPr="005278CD">
        <w:rPr>
          <w:sz w:val="10"/>
          <w:szCs w:val="10"/>
        </w:rPr>
        <w:t>wyer</w:t>
      </w:r>
      <w:proofErr w:type="spellEnd"/>
      <w:r w:rsidRPr="005278CD">
        <w:rPr>
          <w:sz w:val="10"/>
          <w:szCs w:val="10"/>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w:t>
      </w:r>
      <w:proofErr w:type="gramStart"/>
      <w:r w:rsidRPr="005278CD">
        <w:rPr>
          <w:sz w:val="10"/>
          <w:szCs w:val="10"/>
        </w:rPr>
        <w:t>clear</w:t>
      </w:r>
      <w:proofErr w:type="gramEnd"/>
      <w:r w:rsidRPr="005278CD">
        <w:rPr>
          <w:sz w:val="10"/>
          <w:szCs w:val="10"/>
        </w:rPr>
        <w:t xml:space="preserve">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w:t>
      </w:r>
      <w:proofErr w:type="gramStart"/>
      <w:r w:rsidRPr="005278CD">
        <w:rPr>
          <w:sz w:val="10"/>
          <w:szCs w:val="10"/>
        </w:rPr>
        <w:t>disparities, and</w:t>
      </w:r>
      <w:proofErr w:type="gramEnd"/>
      <w:r w:rsidRPr="005278CD">
        <w:rPr>
          <w:sz w:val="10"/>
          <w:szCs w:val="10"/>
        </w:rPr>
        <w:t xml:space="preserve">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sidRPr="005278CD">
        <w:rPr>
          <w:sz w:val="10"/>
          <w:szCs w:val="10"/>
        </w:rPr>
        <w:t>check ups</w:t>
      </w:r>
      <w:proofErr w:type="spellEnd"/>
      <w:r w:rsidRPr="005278CD">
        <w:rPr>
          <w:sz w:val="10"/>
          <w:szCs w:val="10"/>
        </w:rPr>
        <w:t xml:space="preserve">,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w:t>
      </w:r>
      <w:proofErr w:type="gramStart"/>
      <w:r w:rsidRPr="005278CD">
        <w:rPr>
          <w:sz w:val="10"/>
          <w:szCs w:val="10"/>
        </w:rPr>
        <w:t>a number of</w:t>
      </w:r>
      <w:proofErr w:type="gramEnd"/>
      <w:r w:rsidRPr="005278CD">
        <w:rPr>
          <w:sz w:val="10"/>
          <w:szCs w:val="10"/>
        </w:rPr>
        <w:t xml:space="preserve">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w:t>
      </w:r>
      <w:proofErr w:type="gramStart"/>
      <w:r w:rsidRPr="005278CD">
        <w:rPr>
          <w:sz w:val="10"/>
          <w:szCs w:val="10"/>
        </w:rPr>
        <w:t>that public hospitals</w:t>
      </w:r>
      <w:proofErr w:type="gramEnd"/>
      <w:r w:rsidRPr="005278CD">
        <w:rPr>
          <w:sz w:val="10"/>
          <w:szCs w:val="10"/>
        </w:rPr>
        <w:t xml:space="preserve">—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w:t>
      </w:r>
      <w:proofErr w:type="gramStart"/>
      <w:r w:rsidRPr="005278CD">
        <w:rPr>
          <w:sz w:val="10"/>
          <w:szCs w:val="10"/>
        </w:rPr>
        <w:t>And,</w:t>
      </w:r>
      <w:proofErr w:type="gramEnd"/>
      <w:r w:rsidRPr="005278CD">
        <w:rPr>
          <w:sz w:val="10"/>
          <w:szCs w:val="10"/>
        </w:rPr>
        <w:t xml:space="preserve">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w:t>
      </w:r>
      <w:proofErr w:type="gramStart"/>
      <w:r w:rsidRPr="005278CD">
        <w:rPr>
          <w:sz w:val="10"/>
          <w:szCs w:val="10"/>
        </w:rPr>
        <w:t>rights, and</w:t>
      </w:r>
      <w:proofErr w:type="gramEnd"/>
      <w:r w:rsidRPr="005278CD">
        <w:rPr>
          <w:sz w:val="10"/>
          <w:szCs w:val="10"/>
        </w:rPr>
        <w:t xml:space="preserve"> altering the allocation of power from government agencies and institutions back into the hands of these women. They questioned whose interests these policies and practices were designed to </w:t>
      </w:r>
      <w:proofErr w:type="gramStart"/>
      <w:r w:rsidRPr="005278CD">
        <w:rPr>
          <w:sz w:val="10"/>
          <w:szCs w:val="10"/>
        </w:rPr>
        <w:t>serve, and</w:t>
      </w:r>
      <w:proofErr w:type="gramEnd"/>
      <w:r w:rsidRPr="005278CD">
        <w:rPr>
          <w:sz w:val="10"/>
          <w:szCs w:val="10"/>
        </w:rPr>
        <w:t xml:space="preserve">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sidRPr="005278CD">
        <w:rPr>
          <w:sz w:val="10"/>
          <w:szCs w:val="10"/>
        </w:rPr>
        <w:t>short and long term</w:t>
      </w:r>
      <w:proofErr w:type="gramEnd"/>
      <w:r w:rsidRPr="005278CD">
        <w:rPr>
          <w:sz w:val="10"/>
          <w:szCs w:val="10"/>
        </w:rPr>
        <w:t xml:space="preserve">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w:t>
      </w:r>
      <w:r w:rsidRPr="005278CD">
        <w:rPr>
          <w:sz w:val="16"/>
          <w:szCs w:val="10"/>
        </w:rPr>
        <w:t xml:space="preserve"> </w:t>
      </w:r>
      <w:r w:rsidRPr="005278CD">
        <w:rPr>
          <w:sz w:val="16"/>
        </w:rPr>
        <w:t xml:space="preserve">Working on this case also gave the </w:t>
      </w:r>
      <w:r w:rsidRPr="005278CD">
        <w:rPr>
          <w:rStyle w:val="StyleUnderline"/>
        </w:rPr>
        <w:t>students</w:t>
      </w:r>
      <w:r w:rsidRPr="005278CD">
        <w:rPr>
          <w:sz w:val="16"/>
        </w:rPr>
        <w:t xml:space="preserve"> and me the opportunity to </w:t>
      </w:r>
      <w:r w:rsidRPr="005278CD">
        <w:rPr>
          <w:rStyle w:val="StyleUnderline"/>
        </w:rPr>
        <w:t>work through</w:t>
      </w:r>
      <w:r w:rsidRPr="005278CD">
        <w:rPr>
          <w:sz w:val="16"/>
        </w:rPr>
        <w:t xml:space="preserve"> more nuanced applications of some of the lawyering concepts that were introduced in their smaller cases, </w:t>
      </w:r>
      <w:r w:rsidRPr="005278CD">
        <w:rPr>
          <w:rStyle w:val="StyleUnderline"/>
        </w:rPr>
        <w:t>including</w:t>
      </w:r>
      <w:r w:rsidRPr="005278CD">
        <w:rPr>
          <w:sz w:val="16"/>
        </w:rPr>
        <w:t xml:space="preserve"> client-centered lawyering when </w:t>
      </w:r>
      <w:r w:rsidRPr="005278CD">
        <w:rPr>
          <w:rStyle w:val="StyleUnderline"/>
        </w:rPr>
        <w:t>working on behalf of the community</w:t>
      </w:r>
      <w:r w:rsidRPr="005278CD">
        <w:rPr>
          <w:sz w:val="16"/>
        </w:rPr>
        <w:t xml:space="preserve">; </w:t>
      </w:r>
      <w:r w:rsidRPr="002F656C">
        <w:rPr>
          <w:rStyle w:val="Emphasis"/>
          <w:highlight w:val="green"/>
        </w:rPr>
        <w:t>large-scale fact investigation</w:t>
      </w:r>
      <w:r w:rsidRPr="002F656C">
        <w:rPr>
          <w:sz w:val="16"/>
          <w:highlight w:val="green"/>
          <w:u w:val="single"/>
        </w:rPr>
        <w:t xml:space="preserve">; </w:t>
      </w:r>
      <w:r w:rsidRPr="002F656C">
        <w:rPr>
          <w:rStyle w:val="Emphasis"/>
          <w:highlight w:val="green"/>
        </w:rPr>
        <w:t>transferring</w:t>
      </w:r>
      <w:r w:rsidRPr="002F656C">
        <w:rPr>
          <w:sz w:val="16"/>
          <w:highlight w:val="green"/>
        </w:rPr>
        <w:t xml:space="preserve"> </w:t>
      </w:r>
      <w:r w:rsidRPr="005278CD">
        <w:rPr>
          <w:sz w:val="16"/>
        </w:rPr>
        <w:t>their “</w:t>
      </w:r>
      <w:r w:rsidRPr="005278CD">
        <w:rPr>
          <w:rStyle w:val="StyleUnderline"/>
        </w:rPr>
        <w:t xml:space="preserve">social justice </w:t>
      </w:r>
      <w:r w:rsidRPr="002F656C">
        <w:rPr>
          <w:rStyle w:val="Emphasis"/>
          <w:highlight w:val="green"/>
        </w:rPr>
        <w:t>knowledge</w:t>
      </w:r>
      <w:r w:rsidRPr="002F656C">
        <w:rPr>
          <w:sz w:val="16"/>
          <w:highlight w:val="green"/>
          <w:u w:val="single"/>
        </w:rPr>
        <w:t xml:space="preserve">” </w:t>
      </w:r>
      <w:r w:rsidRPr="002F656C">
        <w:rPr>
          <w:rStyle w:val="Emphasis"/>
          <w:highlight w:val="green"/>
        </w:rPr>
        <w:t>to different contexts</w:t>
      </w:r>
      <w:r w:rsidRPr="002F656C">
        <w:rPr>
          <w:sz w:val="16"/>
          <w:highlight w:val="green"/>
          <w:u w:val="single"/>
        </w:rPr>
        <w:t>;</w:t>
      </w:r>
      <w:r w:rsidRPr="005278CD">
        <w:rPr>
          <w:sz w:val="16"/>
        </w:rPr>
        <w:t xml:space="preserve"> </w:t>
      </w:r>
      <w:r w:rsidRPr="005278CD">
        <w:rPr>
          <w:rStyle w:val="Emphasis"/>
        </w:rPr>
        <w:t>crafting legal and factual narratives</w:t>
      </w:r>
      <w:r w:rsidRPr="005278CD">
        <w:rPr>
          <w:rStyle w:val="StyleUnderline"/>
        </w:rPr>
        <w:t xml:space="preserve"> that</w:t>
      </w:r>
      <w:r w:rsidRPr="005278CD">
        <w:rPr>
          <w:sz w:val="16"/>
        </w:rPr>
        <w:t xml:space="preserve"> are not only true to the communities’ experience, but </w:t>
      </w:r>
      <w:r w:rsidRPr="005278CD">
        <w:rPr>
          <w:rStyle w:val="StyleUnderline"/>
        </w:rPr>
        <w:t xml:space="preserve">can </w:t>
      </w:r>
      <w:r w:rsidRPr="005278CD">
        <w:rPr>
          <w:rStyle w:val="Emphasis"/>
        </w:rPr>
        <w:t>persuade</w:t>
      </w:r>
      <w:r w:rsidRPr="005278CD">
        <w:rPr>
          <w:rStyle w:val="StyleUnderline"/>
        </w:rPr>
        <w:t xml:space="preserve"> and </w:t>
      </w:r>
      <w:r w:rsidRPr="005278CD">
        <w:rPr>
          <w:rStyle w:val="Emphasis"/>
        </w:rPr>
        <w:t>influence</w:t>
      </w:r>
      <w:r w:rsidRPr="005278CD">
        <w:rPr>
          <w:rStyle w:val="StyleUnderline"/>
        </w:rPr>
        <w:t xml:space="preserve"> others</w:t>
      </w:r>
      <w:r w:rsidRPr="005278CD">
        <w:rPr>
          <w:sz w:val="16"/>
        </w:rPr>
        <w:t xml:space="preserve">; </w:t>
      </w:r>
      <w:r w:rsidRPr="005278CD">
        <w:rPr>
          <w:rStyle w:val="StyleUnderline"/>
        </w:rPr>
        <w:t>and</w:t>
      </w:r>
      <w:r w:rsidRPr="005278CD">
        <w:rPr>
          <w:sz w:val="16"/>
        </w:rPr>
        <w:t xml:space="preserve"> how to </w:t>
      </w:r>
      <w:r w:rsidRPr="005278CD">
        <w:rPr>
          <w:rStyle w:val="Emphasis"/>
        </w:rPr>
        <w:t>develop an integrated advocacy plan.</w:t>
      </w:r>
      <w:r w:rsidRPr="005278CD">
        <w:rPr>
          <w:sz w:val="16"/>
        </w:rPr>
        <w:t xml:space="preserve"> </w:t>
      </w:r>
      <w:r w:rsidRPr="005278CD">
        <w:rPr>
          <w:rStyle w:val="StyleUnderline"/>
        </w:rPr>
        <w:t>The students frequently asked whether we should even pursue the matter</w:t>
      </w:r>
      <w:r w:rsidRPr="005278CD">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5278CD">
        <w:rPr>
          <w:sz w:val="16"/>
          <w:szCs w:val="10"/>
        </w:rPr>
        <w:t xml:space="preserve">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w:t>
      </w:r>
      <w:proofErr w:type="spellStart"/>
      <w:r w:rsidRPr="005278CD">
        <w:rPr>
          <w:sz w:val="16"/>
          <w:szCs w:val="10"/>
        </w:rPr>
        <w:t>harms</w:t>
      </w:r>
      <w:proofErr w:type="spellEnd"/>
      <w:r w:rsidRPr="005278CD">
        <w:rPr>
          <w:sz w:val="16"/>
          <w:szCs w:val="10"/>
        </w:rPr>
        <w:t xml:space="preserve"> way by using illegal drugs against the privacy rights of poor and marginalized women. They were forced to pause and think deeply about what justice would look like for those mothers, children, and communities. CONCLUSION</w:t>
      </w:r>
      <w:r w:rsidRPr="005278CD">
        <w:rPr>
          <w:sz w:val="16"/>
        </w:rPr>
        <w:t xml:space="preserve"> </w:t>
      </w:r>
      <w:r w:rsidRPr="005278CD">
        <w:rPr>
          <w:rStyle w:val="StyleUnderline"/>
        </w:rPr>
        <w:t>America continues to grapple with systemic injustice.</w:t>
      </w:r>
      <w:r w:rsidRPr="005278CD">
        <w:rPr>
          <w:sz w:val="16"/>
        </w:rPr>
        <w:t xml:space="preserve"> </w:t>
      </w:r>
      <w:r w:rsidRPr="00C40D0B">
        <w:rPr>
          <w:rStyle w:val="Emphasis"/>
        </w:rPr>
        <w:t xml:space="preserve">Political justice lawyering offers powerful strategies </w:t>
      </w:r>
      <w:r w:rsidRPr="002F656C">
        <w:rPr>
          <w:rStyle w:val="Emphasis"/>
          <w:highlight w:val="green"/>
        </w:rPr>
        <w:t>to advance the cause of justice</w:t>
      </w:r>
      <w:r w:rsidRPr="005278CD">
        <w:rPr>
          <w:sz w:val="16"/>
        </w:rPr>
        <w:t>—</w:t>
      </w:r>
      <w:r w:rsidRPr="002F656C">
        <w:rPr>
          <w:rStyle w:val="StyleUnderline"/>
          <w:highlight w:val="green"/>
        </w:rPr>
        <w:t xml:space="preserve">through integrated advocacy </w:t>
      </w:r>
      <w:r w:rsidRPr="005278CD">
        <w:rPr>
          <w:rStyle w:val="StyleUnderline"/>
        </w:rPr>
        <w:t>comprising the full array of tools available to social justice advocates, including strategic systemic reform litigation.</w:t>
      </w:r>
      <w:r w:rsidRPr="005278CD">
        <w:rPr>
          <w:sz w:val="16"/>
        </w:rPr>
        <w:t xml:space="preserve"> </w:t>
      </w:r>
      <w:r w:rsidRPr="005278CD">
        <w:rPr>
          <w:rStyle w:val="Emphasis"/>
        </w:rPr>
        <w:t xml:space="preserve">It is </w:t>
      </w:r>
      <w:r w:rsidRPr="002F656C">
        <w:rPr>
          <w:rStyle w:val="Emphasis"/>
          <w:highlight w:val="green"/>
          <w:bdr w:val="single" w:sz="4" w:space="0" w:color="auto"/>
        </w:rPr>
        <w:t>the job of legal education</w:t>
      </w:r>
      <w:r w:rsidRPr="002F656C">
        <w:rPr>
          <w:rStyle w:val="Emphasis"/>
          <w:highlight w:val="green"/>
        </w:rPr>
        <w:t xml:space="preserve"> </w:t>
      </w:r>
      <w:r w:rsidRPr="005278CD">
        <w:rPr>
          <w:rStyle w:val="Emphasis"/>
        </w:rPr>
        <w:t>to prepare law students to become effective lawyers.</w:t>
      </w:r>
      <w:r w:rsidRPr="005278CD">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w:t>
      </w:r>
      <w:proofErr w:type="gramStart"/>
      <w:r w:rsidRPr="005278CD">
        <w:rPr>
          <w:sz w:val="16"/>
        </w:rPr>
        <w:t>they can</w:t>
      </w:r>
      <w:proofErr w:type="gramEnd"/>
      <w:r w:rsidRPr="005278CD">
        <w:rPr>
          <w:sz w:val="16"/>
        </w:rPr>
        <w:t xml:space="preserve"> inspire lawyers overwhelmed by the challenges of change. </w:t>
      </w:r>
      <w:proofErr w:type="gramStart"/>
      <w:r w:rsidRPr="005278CD">
        <w:rPr>
          <w:sz w:val="16"/>
        </w:rPr>
        <w:t>In order to</w:t>
      </w:r>
      <w:proofErr w:type="gramEnd"/>
      <w:r w:rsidRPr="005278CD">
        <w:rPr>
          <w:sz w:val="16"/>
        </w:rPr>
        <w:t xml:space="preserve"> provide transformative learning experiences, clinical education must supplement traditional pedagogical tools and should consider political lawyering’s potential to empower law students and communities</w:t>
      </w:r>
      <w:r w:rsidRPr="007C580E">
        <w:rPr>
          <w:sz w:val="16"/>
        </w:rPr>
        <w:t>.</w:t>
      </w:r>
    </w:p>
    <w:p w14:paraId="1C50100D" w14:textId="5C76939C" w:rsidR="00C05BC6" w:rsidRPr="005A4096" w:rsidRDefault="00C05BC6" w:rsidP="00C05BC6">
      <w:pPr>
        <w:pStyle w:val="Heading4"/>
      </w:pPr>
      <w:r>
        <w:t xml:space="preserve">3] </w:t>
      </w:r>
      <w:r>
        <w:t xml:space="preserve">Futurism in the context of evaluating </w:t>
      </w:r>
      <w:r w:rsidRPr="001379DB">
        <w:rPr>
          <w:u w:val="single"/>
        </w:rPr>
        <w:t>existential risks</w:t>
      </w:r>
      <w:r>
        <w:t xml:space="preserve"> is desirable. </w:t>
      </w:r>
    </w:p>
    <w:p w14:paraId="468489AE" w14:textId="77777777" w:rsidR="00C05BC6" w:rsidRDefault="00C05BC6" w:rsidP="00C05BC6">
      <w:r>
        <w:rPr>
          <w:b/>
          <w:bCs/>
          <w:sz w:val="26"/>
          <w:szCs w:val="26"/>
        </w:rPr>
        <w:t>Stevens ’18</w:t>
      </w:r>
      <w:r>
        <w:t xml:space="preserve"> [Tim; 2018; Senior Lecturer in Global Security at Kings College London; </w:t>
      </w:r>
      <w:r w:rsidRPr="009A6F20">
        <w:rPr>
          <w:i/>
          <w:iCs/>
        </w:rPr>
        <w:t>Millennium: Journal of International Studies</w:t>
      </w:r>
      <w:r>
        <w:t xml:space="preserve">, “Exeunt Omnes? Survival, Pessimism and Time in the Work of John H. </w:t>
      </w:r>
      <w:proofErr w:type="spellStart"/>
      <w:r>
        <w:t>Herz</w:t>
      </w:r>
      <w:proofErr w:type="spellEnd"/>
      <w:r>
        <w:t>,” p. 283-302]</w:t>
      </w:r>
    </w:p>
    <w:p w14:paraId="65A2B293" w14:textId="77777777" w:rsidR="00C05BC6" w:rsidRPr="009A6F20" w:rsidRDefault="00C05BC6" w:rsidP="00C05BC6">
      <w:pPr>
        <w:rPr>
          <w:rStyle w:val="StyleUnderline"/>
        </w:rPr>
      </w:pPr>
      <w:proofErr w:type="spellStart"/>
      <w:r w:rsidRPr="00F45627">
        <w:rPr>
          <w:sz w:val="16"/>
        </w:rPr>
        <w:t>Herz</w:t>
      </w:r>
      <w:proofErr w:type="spellEnd"/>
      <w:r w:rsidRPr="00F45627">
        <w:rPr>
          <w:sz w:val="16"/>
        </w:rPr>
        <w:t xml:space="preserve"> explicitly combined, therefore, a political realism with an ethical idealism, resulting in what he termed a ‘survival ethic’.65 This was applicable to all humankind and its propagation relied on the generation of what he termed ‘world-consciousness’.66 </w:t>
      </w:r>
      <w:proofErr w:type="spellStart"/>
      <w:r w:rsidRPr="00F45627">
        <w:rPr>
          <w:sz w:val="16"/>
        </w:rPr>
        <w:t>Herz’s</w:t>
      </w:r>
      <w:proofErr w:type="spellEnd"/>
      <w:r w:rsidRPr="00F45627">
        <w:rPr>
          <w:sz w:val="16"/>
        </w:rPr>
        <w:t xml:space="preserve"> </w:t>
      </w:r>
      <w:r w:rsidRPr="00F45627">
        <w:rPr>
          <w:rStyle w:val="StyleUnderline"/>
        </w:rPr>
        <w:t xml:space="preserve">implicit recognition of </w:t>
      </w:r>
      <w:r w:rsidRPr="009A6F20">
        <w:rPr>
          <w:rStyle w:val="StyleUnderline"/>
        </w:rPr>
        <w:t>an open yet linear temporality</w:t>
      </w:r>
      <w:r w:rsidRPr="00F45627">
        <w:rPr>
          <w:rStyle w:val="StyleUnderline"/>
        </w:rPr>
        <w:t xml:space="preserve"> allowed him to </w:t>
      </w:r>
      <w:r w:rsidRPr="00C40020">
        <w:rPr>
          <w:rStyle w:val="Emphasis"/>
          <w:highlight w:val="green"/>
        </w:rPr>
        <w:t>imagine</w:t>
      </w:r>
      <w:r w:rsidRPr="005A4096">
        <w:rPr>
          <w:rStyle w:val="Emphasis"/>
        </w:rPr>
        <w:t xml:space="preserve"> possible </w:t>
      </w:r>
      <w:r w:rsidRPr="00F268F8">
        <w:rPr>
          <w:rStyle w:val="Emphasis"/>
        </w:rPr>
        <w:t>futures</w:t>
      </w:r>
      <w:r w:rsidRPr="00F268F8">
        <w:rPr>
          <w:rStyle w:val="StyleUnderline"/>
        </w:rPr>
        <w:t xml:space="preserve"> aligned with the </w:t>
      </w:r>
      <w:r w:rsidRPr="00F268F8">
        <w:rPr>
          <w:rStyle w:val="Emphasis"/>
        </w:rPr>
        <w:t>survival ethic</w:t>
      </w:r>
      <w:r w:rsidRPr="00F268F8">
        <w:rPr>
          <w:rStyle w:val="StyleUnderline"/>
        </w:rPr>
        <w:t xml:space="preserve">, whilst at the </w:t>
      </w:r>
      <w:r w:rsidRPr="00F268F8">
        <w:rPr>
          <w:rStyle w:val="Emphasis"/>
        </w:rPr>
        <w:t>same time</w:t>
      </w:r>
      <w:r w:rsidRPr="00F268F8">
        <w:rPr>
          <w:rStyle w:val="StyleUnderline"/>
        </w:rPr>
        <w:t xml:space="preserve"> imagining futures in which </w:t>
      </w:r>
      <w:r w:rsidRPr="00C40020">
        <w:rPr>
          <w:rStyle w:val="Emphasis"/>
          <w:highlight w:val="green"/>
        </w:rPr>
        <w:t>humans become extinct</w:t>
      </w:r>
      <w:r w:rsidRPr="00F45627">
        <w:rPr>
          <w:sz w:val="16"/>
        </w:rPr>
        <w:t xml:space="preserve">. His </w:t>
      </w:r>
      <w:r w:rsidRPr="00C40020">
        <w:rPr>
          <w:rStyle w:val="Emphasis"/>
          <w:highlight w:val="green"/>
        </w:rPr>
        <w:t>pessimism</w:t>
      </w:r>
      <w:r w:rsidRPr="00EF18FA">
        <w:rPr>
          <w:rStyle w:val="StyleUnderline"/>
        </w:rPr>
        <w:t xml:space="preserve"> about the latter </w:t>
      </w:r>
      <w:r w:rsidRPr="00C40020">
        <w:rPr>
          <w:rStyle w:val="Emphasis"/>
          <w:highlight w:val="green"/>
        </w:rPr>
        <w:t>did not preclude</w:t>
      </w:r>
      <w:r w:rsidRPr="00EF18FA">
        <w:rPr>
          <w:rStyle w:val="StyleUnderline"/>
        </w:rPr>
        <w:t xml:space="preserve"> working towards the former.</w:t>
      </w:r>
    </w:p>
    <w:p w14:paraId="2DA98D7E" w14:textId="77777777" w:rsidR="00C05BC6" w:rsidRDefault="00C05BC6" w:rsidP="00C05BC6">
      <w:pPr>
        <w:rPr>
          <w:sz w:val="16"/>
        </w:rPr>
      </w:pPr>
      <w:r w:rsidRPr="00F45627">
        <w:rPr>
          <w:sz w:val="16"/>
        </w:rPr>
        <w:t xml:space="preserve">As </w:t>
      </w:r>
      <w:proofErr w:type="spellStart"/>
      <w:r w:rsidRPr="00F45627">
        <w:rPr>
          <w:sz w:val="16"/>
        </w:rPr>
        <w:t>Herz</w:t>
      </w:r>
      <w:proofErr w:type="spellEnd"/>
      <w:r w:rsidRPr="00F45627">
        <w:rPr>
          <w:sz w:val="16"/>
        </w:rPr>
        <w:t xml:space="preserve"> recognized, </w:t>
      </w:r>
      <w:r w:rsidRPr="00F45627">
        <w:rPr>
          <w:rStyle w:val="StyleUnderline"/>
        </w:rPr>
        <w:t xml:space="preserve">it was one thing to develop an ethics of survival but quite another to </w:t>
      </w:r>
      <w:r w:rsidRPr="009A6F20">
        <w:rPr>
          <w:rStyle w:val="StyleUnderline"/>
        </w:rPr>
        <w:t>translate theory into practice</w:t>
      </w:r>
      <w:r w:rsidRPr="00F45627">
        <w:rPr>
          <w:rStyle w:val="StyleUnderline"/>
        </w:rPr>
        <w:t xml:space="preserve">. </w:t>
      </w:r>
      <w:r w:rsidRPr="00EF18FA">
        <w:rPr>
          <w:rStyle w:val="StyleUnderline"/>
        </w:rPr>
        <w:t xml:space="preserve">What was required was </w:t>
      </w:r>
      <w:r w:rsidRPr="00C40020">
        <w:rPr>
          <w:rStyle w:val="StyleUnderline"/>
          <w:highlight w:val="green"/>
        </w:rPr>
        <w:t xml:space="preserve">a </w:t>
      </w:r>
      <w:r w:rsidRPr="00C40020">
        <w:rPr>
          <w:rStyle w:val="Emphasis"/>
          <w:highlight w:val="green"/>
        </w:rPr>
        <w:t>collective</w:t>
      </w:r>
      <w:r w:rsidRPr="00F45627">
        <w:rPr>
          <w:rStyle w:val="StyleUnderline"/>
        </w:rPr>
        <w:t xml:space="preserve">, </w:t>
      </w:r>
      <w:r w:rsidRPr="009A6F20">
        <w:rPr>
          <w:rStyle w:val="StyleUnderline"/>
        </w:rPr>
        <w:t>transnational and inherently</w:t>
      </w:r>
      <w:r w:rsidRPr="00F45627">
        <w:rPr>
          <w:rStyle w:val="Emphasis"/>
        </w:rPr>
        <w:t xml:space="preserve"> </w:t>
      </w:r>
      <w:r w:rsidRPr="00EF18FA">
        <w:rPr>
          <w:rStyle w:val="Emphasis"/>
        </w:rPr>
        <w:t xml:space="preserve">interdisciplinary </w:t>
      </w:r>
      <w:r w:rsidRPr="00C40020">
        <w:rPr>
          <w:rStyle w:val="Emphasis"/>
          <w:highlight w:val="green"/>
        </w:rPr>
        <w:t>effort</w:t>
      </w:r>
      <w:r w:rsidRPr="00C40020">
        <w:rPr>
          <w:rStyle w:val="StyleUnderline"/>
          <w:highlight w:val="green"/>
        </w:rPr>
        <w:t xml:space="preserve"> to address </w:t>
      </w:r>
      <w:r w:rsidRPr="00C40020">
        <w:rPr>
          <w:rStyle w:val="Emphasis"/>
          <w:highlight w:val="green"/>
        </w:rPr>
        <w:t>nuclear</w:t>
      </w:r>
      <w:r w:rsidRPr="00EF18FA">
        <w:rPr>
          <w:rStyle w:val="Emphasis"/>
        </w:rPr>
        <w:t xml:space="preserve"> and environmental </w:t>
      </w:r>
      <w:r w:rsidRPr="00C40020">
        <w:rPr>
          <w:rStyle w:val="Emphasis"/>
          <w:highlight w:val="green"/>
        </w:rPr>
        <w:t>issues</w:t>
      </w:r>
      <w:r w:rsidRPr="00C40020">
        <w:rPr>
          <w:rStyle w:val="StyleUnderline"/>
          <w:highlight w:val="green"/>
        </w:rPr>
        <w:t xml:space="preserve"> and</w:t>
      </w:r>
      <w:r w:rsidRPr="00F45627">
        <w:rPr>
          <w:rStyle w:val="StyleUnderline"/>
        </w:rPr>
        <w:t xml:space="preserve"> to </w:t>
      </w:r>
      <w:r w:rsidRPr="00C40020">
        <w:rPr>
          <w:rStyle w:val="StyleUnderline"/>
          <w:highlight w:val="green"/>
        </w:rPr>
        <w:t>problematize</w:t>
      </w:r>
      <w:r w:rsidRPr="00F45627">
        <w:rPr>
          <w:rStyle w:val="StyleUnderline"/>
        </w:rPr>
        <w:t xml:space="preserve"> notions of security</w:t>
      </w:r>
      <w:r w:rsidRPr="00F45627">
        <w:rPr>
          <w:sz w:val="16"/>
        </w:rPr>
        <w:t xml:space="preserve">, </w:t>
      </w:r>
      <w:proofErr w:type="gramStart"/>
      <w:r w:rsidRPr="00F45627">
        <w:rPr>
          <w:sz w:val="16"/>
        </w:rPr>
        <w:t>sustainability</w:t>
      </w:r>
      <w:proofErr w:type="gramEnd"/>
      <w:r w:rsidRPr="00F45627">
        <w:rPr>
          <w:sz w:val="16"/>
        </w:rPr>
        <w:t xml:space="preserve"> and survival </w:t>
      </w:r>
      <w:r w:rsidRPr="00F45627">
        <w:rPr>
          <w:rStyle w:val="StyleUnderline"/>
        </w:rPr>
        <w:t xml:space="preserve">in the context of </w:t>
      </w:r>
      <w:r w:rsidRPr="00EF18FA">
        <w:rPr>
          <w:rStyle w:val="Emphasis"/>
        </w:rPr>
        <w:t xml:space="preserve">nuclear </w:t>
      </w:r>
      <w:r w:rsidRPr="00C40020">
        <w:rPr>
          <w:rStyle w:val="Emphasis"/>
          <w:highlight w:val="green"/>
        </w:rPr>
        <w:t>geopolitics</w:t>
      </w:r>
      <w:r w:rsidRPr="00F45627">
        <w:rPr>
          <w:sz w:val="16"/>
        </w:rPr>
        <w:t xml:space="preserve"> and the technological transformation of society. </w:t>
      </w:r>
      <w:proofErr w:type="spellStart"/>
      <w:r w:rsidRPr="00F45627">
        <w:rPr>
          <w:sz w:val="16"/>
        </w:rPr>
        <w:t>Herz</w:t>
      </w:r>
      <w:proofErr w:type="spellEnd"/>
      <w:r w:rsidRPr="00F45627">
        <w:rPr>
          <w:sz w:val="16"/>
        </w:rPr>
        <w:t xml:space="preserve"> proposed various practical ways in which young people </w:t>
      </w:r>
      <w:proofErr w:type="gramStart"/>
      <w:r w:rsidRPr="00F45627">
        <w:rPr>
          <w:sz w:val="16"/>
        </w:rPr>
        <w:t>in particular could</w:t>
      </w:r>
      <w:proofErr w:type="gramEnd"/>
      <w:r w:rsidRPr="00F45627">
        <w:rPr>
          <w:sz w:val="16"/>
        </w:rPr>
        <w:t xml:space="preserve"> become involved in this project. One idea floated in the 1980s, which would alarm many in today’s more cosmopolitan and culturally-sensitive IR, was for a Peace Corps-style ‘peace and development service’, which would ‘crusade’ to provide ‘something beneficial for people living under unspeakably sordid conditions’ in the ‘Third World’.67 He expended most of his energy, however, from the 1980s onwards, in thinking about and formulating ‘a new subdiscipline of the social sciences’, which he called ‘Survival Research’.</w:t>
      </w:r>
    </w:p>
    <w:p w14:paraId="5CA5D750" w14:textId="77777777" w:rsidR="00C05BC6" w:rsidRDefault="00C05BC6" w:rsidP="00C05BC6">
      <w:pPr>
        <w:rPr>
          <w:sz w:val="16"/>
        </w:rPr>
      </w:pPr>
      <w:r w:rsidRPr="00F45627">
        <w:rPr>
          <w:sz w:val="16"/>
        </w:rPr>
        <w:t xml:space="preserve">68 Informed by the survival ethic outlined above, and within the overarching framework of his realist liberal internationalism, Survival Research emerged as </w:t>
      </w:r>
      <w:proofErr w:type="spellStart"/>
      <w:r w:rsidRPr="00F45627">
        <w:rPr>
          <w:sz w:val="16"/>
        </w:rPr>
        <w:t>Herz’s</w:t>
      </w:r>
      <w:proofErr w:type="spellEnd"/>
      <w:r w:rsidRPr="00F45627">
        <w:rPr>
          <w:sz w:val="16"/>
        </w:rPr>
        <w:t xml:space="preserve"> solution to the shortcomings of academic research, public education and policy development in the face of global catastrophe.69 It was also </w:t>
      </w:r>
      <w:proofErr w:type="spellStart"/>
      <w:r w:rsidRPr="00F45627">
        <w:rPr>
          <w:sz w:val="16"/>
        </w:rPr>
        <w:t>Herz’s</w:t>
      </w:r>
      <w:proofErr w:type="spellEnd"/>
      <w:r w:rsidRPr="00F45627">
        <w:rPr>
          <w:sz w:val="16"/>
        </w:rPr>
        <w:t xml:space="preserve"> plea to scholars to venture beyond the ivory tower and become – excusing the gendered language of the time – ‘homme </w:t>
      </w:r>
      <w:proofErr w:type="spellStart"/>
      <w:r w:rsidRPr="00F45627">
        <w:rPr>
          <w:sz w:val="16"/>
        </w:rPr>
        <w:t>engagé</w:t>
      </w:r>
      <w:proofErr w:type="spellEnd"/>
      <w:r w:rsidRPr="00F45627">
        <w:rPr>
          <w:sz w:val="16"/>
        </w:rPr>
        <w:t xml:space="preserve">, if not homme révolté’.70 His proposals for Survival Research were far from systematic but they reiterated his life-long concerns with nuclear and environmental issues, and with the necessity to act in the face of threats to </w:t>
      </w:r>
      <w:r w:rsidRPr="00F268F8">
        <w:rPr>
          <w:sz w:val="16"/>
        </w:rPr>
        <w:t xml:space="preserve">human survival. </w:t>
      </w:r>
      <w:r w:rsidRPr="00F268F8">
        <w:rPr>
          <w:rStyle w:val="StyleUnderline"/>
        </w:rPr>
        <w:t xml:space="preserve">The </w:t>
      </w:r>
      <w:r w:rsidRPr="00F268F8">
        <w:rPr>
          <w:rStyle w:val="Emphasis"/>
        </w:rPr>
        <w:t>principal responsibilities</w:t>
      </w:r>
      <w:r w:rsidRPr="00F268F8">
        <w:rPr>
          <w:rStyle w:val="StyleUnderline"/>
        </w:rPr>
        <w:t xml:space="preserve"> of</w:t>
      </w:r>
      <w:r w:rsidRPr="00F268F8">
        <w:rPr>
          <w:sz w:val="16"/>
        </w:rPr>
        <w:t xml:space="preserve"> survival </w:t>
      </w:r>
      <w:r w:rsidRPr="00F268F8">
        <w:rPr>
          <w:rStyle w:val="Emphasis"/>
        </w:rPr>
        <w:t>researchers</w:t>
      </w:r>
      <w:r w:rsidRPr="00F268F8">
        <w:rPr>
          <w:rStyle w:val="StyleUnderline"/>
        </w:rPr>
        <w:t xml:space="preserve"> were two-fold. One, to </w:t>
      </w:r>
      <w:r w:rsidRPr="00F268F8">
        <w:rPr>
          <w:rStyle w:val="Emphasis"/>
        </w:rPr>
        <w:t>raise awareness</w:t>
      </w:r>
      <w:r w:rsidRPr="00F268F8">
        <w:rPr>
          <w:rStyle w:val="StyleUnderline"/>
        </w:rPr>
        <w:t xml:space="preserve"> of survival issues in the minds of </w:t>
      </w:r>
      <w:proofErr w:type="gramStart"/>
      <w:r w:rsidRPr="00F268F8">
        <w:rPr>
          <w:rStyle w:val="Emphasis"/>
        </w:rPr>
        <w:t>policy-makers</w:t>
      </w:r>
      <w:proofErr w:type="gramEnd"/>
      <w:r w:rsidRPr="00F268F8">
        <w:rPr>
          <w:rStyle w:val="StyleUnderline"/>
        </w:rPr>
        <w:t xml:space="preserve"> and the </w:t>
      </w:r>
      <w:r w:rsidRPr="00F268F8">
        <w:rPr>
          <w:rStyle w:val="Emphasis"/>
        </w:rPr>
        <w:t>public</w:t>
      </w:r>
      <w:r w:rsidRPr="00F268F8">
        <w:rPr>
          <w:rStyle w:val="StyleUnderline"/>
        </w:rPr>
        <w:t xml:space="preserve">, and to demonstrate the link between </w:t>
      </w:r>
      <w:r w:rsidRPr="00F268F8">
        <w:rPr>
          <w:rStyle w:val="Emphasis"/>
        </w:rPr>
        <w:t>political inaction now</w:t>
      </w:r>
      <w:r w:rsidRPr="00F268F8">
        <w:rPr>
          <w:rStyle w:val="StyleUnderline"/>
        </w:rPr>
        <w:t xml:space="preserve"> and its effect on </w:t>
      </w:r>
      <w:r w:rsidRPr="00F268F8">
        <w:rPr>
          <w:rStyle w:val="Emphasis"/>
        </w:rPr>
        <w:t>subsequent human survival</w:t>
      </w:r>
      <w:r w:rsidRPr="00F268F8">
        <w:rPr>
          <w:sz w:val="16"/>
          <w:szCs w:val="16"/>
        </w:rPr>
        <w:t>. Two, to suggest and shape new attitudes more</w:t>
      </w:r>
      <w:r w:rsidRPr="00EF18FA">
        <w:rPr>
          <w:sz w:val="16"/>
          <w:szCs w:val="16"/>
        </w:rPr>
        <w:t xml:space="preserve"> ‘appropriate to the solution of new and unfamiliar survival problems’, rather than relying on ingrained modes of thought and practice.</w:t>
      </w:r>
      <w:r w:rsidRPr="00F45627">
        <w:rPr>
          <w:sz w:val="16"/>
        </w:rPr>
        <w:t xml:space="preserve">71 The primary initial purpose, therefore, of Survival Research would be to identify scientific, sociocultural and political problems bearing on the possibilities of survival, and to begin to develop ways of overcoming these. This was, admittedly, non-specific and somewhat vague, but the central thrust of his proposal was clear: </w:t>
      </w:r>
      <w:r w:rsidRPr="00F45627">
        <w:rPr>
          <w:rStyle w:val="StyleUnderline"/>
        </w:rPr>
        <w:t xml:space="preserve">‘In our age of global survival concerns, it should be the </w:t>
      </w:r>
      <w:r w:rsidRPr="00F45627">
        <w:rPr>
          <w:rStyle w:val="Emphasis"/>
        </w:rPr>
        <w:t xml:space="preserve">primary responsibility of </w:t>
      </w:r>
      <w:r w:rsidRPr="00C40020">
        <w:rPr>
          <w:rStyle w:val="Emphasis"/>
          <w:highlight w:val="green"/>
        </w:rPr>
        <w:t>scholars</w:t>
      </w:r>
      <w:r w:rsidRPr="00F45627">
        <w:rPr>
          <w:rStyle w:val="StyleUnderline"/>
        </w:rPr>
        <w:t xml:space="preserve"> to engage in survival issues’</w:t>
      </w:r>
      <w:r w:rsidRPr="00F45627">
        <w:rPr>
          <w:sz w:val="16"/>
        </w:rPr>
        <w:t xml:space="preserve">.72 </w:t>
      </w:r>
      <w:proofErr w:type="spellStart"/>
      <w:r w:rsidRPr="00F45627">
        <w:rPr>
          <w:sz w:val="16"/>
        </w:rPr>
        <w:t>Herz</w:t>
      </w:r>
      <w:proofErr w:type="spellEnd"/>
      <w:r w:rsidRPr="00F45627">
        <w:rPr>
          <w:sz w:val="16"/>
        </w:rPr>
        <w:t xml:space="preserve"> considered </w:t>
      </w:r>
      <w:r w:rsidRPr="00F45627">
        <w:rPr>
          <w:rStyle w:val="StyleUnderline"/>
        </w:rPr>
        <w:t>IR</w:t>
      </w:r>
      <w:r w:rsidRPr="00F45627">
        <w:rPr>
          <w:sz w:val="16"/>
        </w:rPr>
        <w:t xml:space="preserve"> an essential disciplinary contributor to this </w:t>
      </w:r>
      <w:proofErr w:type="spellStart"/>
      <w:r w:rsidRPr="00F45627">
        <w:rPr>
          <w:sz w:val="16"/>
        </w:rPr>
        <w:t>endeavour</w:t>
      </w:r>
      <w:proofErr w:type="spellEnd"/>
      <w:r w:rsidRPr="00F45627">
        <w:rPr>
          <w:sz w:val="16"/>
        </w:rPr>
        <w:t xml:space="preserve">, one that should be promiscuous across the social and natural sciences. It </w:t>
      </w:r>
      <w:r w:rsidRPr="00C40020">
        <w:rPr>
          <w:rStyle w:val="StyleUnderline"/>
          <w:highlight w:val="green"/>
        </w:rPr>
        <w:t xml:space="preserve">should not be afraid to </w:t>
      </w:r>
      <w:r w:rsidRPr="00C40020">
        <w:rPr>
          <w:rStyle w:val="Emphasis"/>
          <w:highlight w:val="green"/>
        </w:rPr>
        <w:t>think the worst</w:t>
      </w:r>
      <w:r w:rsidRPr="00F45627">
        <w:rPr>
          <w:rStyle w:val="StyleUnderline"/>
        </w:rPr>
        <w:t xml:space="preserve">, if the worst is at all possible, </w:t>
      </w:r>
      <w:r w:rsidRPr="00C40020">
        <w:rPr>
          <w:rStyle w:val="StyleUnderline"/>
          <w:highlight w:val="green"/>
        </w:rPr>
        <w:t>and</w:t>
      </w:r>
      <w:r w:rsidRPr="00F45627">
        <w:rPr>
          <w:rStyle w:val="StyleUnderline"/>
        </w:rPr>
        <w:t xml:space="preserve"> to </w:t>
      </w:r>
      <w:r w:rsidRPr="00C40020">
        <w:rPr>
          <w:rStyle w:val="Emphasis"/>
          <w:highlight w:val="green"/>
        </w:rPr>
        <w:t>establish the</w:t>
      </w:r>
      <w:r w:rsidRPr="009A6F20">
        <w:rPr>
          <w:rStyle w:val="Emphasis"/>
        </w:rPr>
        <w:t xml:space="preserve"> </w:t>
      </w:r>
      <w:r w:rsidRPr="00991286">
        <w:rPr>
          <w:rStyle w:val="Emphasis"/>
        </w:rPr>
        <w:t>various</w:t>
      </w:r>
      <w:r w:rsidRPr="00F45627">
        <w:rPr>
          <w:rStyle w:val="Emphasis"/>
        </w:rPr>
        <w:t xml:space="preserve"> </w:t>
      </w:r>
      <w:r w:rsidRPr="00C40020">
        <w:rPr>
          <w:rStyle w:val="Emphasis"/>
          <w:highlight w:val="green"/>
        </w:rPr>
        <w:t>requirements</w:t>
      </w:r>
      <w:r w:rsidRPr="00F45627">
        <w:rPr>
          <w:sz w:val="16"/>
        </w:rPr>
        <w:t xml:space="preserve"> – social, economic, political – </w:t>
      </w:r>
      <w:r w:rsidRPr="00C40020">
        <w:rPr>
          <w:rStyle w:val="StyleUnderline"/>
          <w:highlight w:val="green"/>
        </w:rPr>
        <w:t xml:space="preserve">of ‘a </w:t>
      </w:r>
      <w:r w:rsidRPr="00C40020">
        <w:rPr>
          <w:rStyle w:val="Emphasis"/>
          <w:highlight w:val="green"/>
        </w:rPr>
        <w:t>livable world</w:t>
      </w:r>
      <w:r w:rsidRPr="00C40020">
        <w:rPr>
          <w:rStyle w:val="StyleUnderline"/>
          <w:highlight w:val="green"/>
        </w:rPr>
        <w:t>’</w:t>
      </w:r>
      <w:r w:rsidRPr="00F45627">
        <w:rPr>
          <w:rStyle w:val="StyleUnderline"/>
        </w:rPr>
        <w:t>.</w:t>
      </w:r>
      <w:r w:rsidRPr="00F45627">
        <w:rPr>
          <w:sz w:val="16"/>
        </w:rPr>
        <w:t xml:space="preserve">73 How this long-term project would translate into global policy is not specified but, consistent with his previous work, </w:t>
      </w:r>
      <w:proofErr w:type="spellStart"/>
      <w:r w:rsidRPr="00F45627">
        <w:rPr>
          <w:sz w:val="16"/>
        </w:rPr>
        <w:t>Herz</w:t>
      </w:r>
      <w:proofErr w:type="spellEnd"/>
      <w:r w:rsidRPr="00F45627">
        <w:rPr>
          <w:sz w:val="16"/>
        </w:rPr>
        <w:t xml:space="preserve"> identified the need for shifts in attitudes to and awareness of global problems and solutions. Only then would it be possible for ‘a turn round that demands leadership to persuade millions to change lifestyles and make the sacrifices needed for survival’.</w:t>
      </w:r>
    </w:p>
    <w:p w14:paraId="61420F46" w14:textId="77777777" w:rsidR="00C05BC6" w:rsidRDefault="00C05BC6" w:rsidP="00C05BC6">
      <w:pPr>
        <w:rPr>
          <w:sz w:val="16"/>
        </w:rPr>
      </w:pPr>
      <w:r w:rsidRPr="00F45627">
        <w:rPr>
          <w:sz w:val="16"/>
        </w:rPr>
        <w:t>74 Productive pessimism and temporality</w:t>
      </w:r>
    </w:p>
    <w:p w14:paraId="3E50C9E5" w14:textId="77777777" w:rsidR="00C05BC6" w:rsidRDefault="00C05BC6" w:rsidP="00C05BC6">
      <w:pPr>
        <w:rPr>
          <w:sz w:val="16"/>
        </w:rPr>
      </w:pPr>
      <w:r w:rsidRPr="00F45627">
        <w:rPr>
          <w:sz w:val="16"/>
        </w:rPr>
        <w:t xml:space="preserve">In 1976, shortly before he began compiling the ideas that would become Survival Research, </w:t>
      </w:r>
      <w:proofErr w:type="spellStart"/>
      <w:r w:rsidRPr="00F45627">
        <w:rPr>
          <w:sz w:val="16"/>
        </w:rPr>
        <w:t>Herz</w:t>
      </w:r>
      <w:proofErr w:type="spellEnd"/>
      <w:r w:rsidRPr="00F45627">
        <w:rPr>
          <w:sz w:val="16"/>
        </w:rPr>
        <w:t xml:space="preserve"> wrote: </w:t>
      </w:r>
    </w:p>
    <w:p w14:paraId="3C5E2B63" w14:textId="77777777" w:rsidR="00C05BC6" w:rsidRDefault="00C05BC6" w:rsidP="00C05BC6">
      <w:pPr>
        <w:ind w:firstLine="720"/>
        <w:rPr>
          <w:sz w:val="16"/>
        </w:rPr>
      </w:pPr>
      <w:r w:rsidRPr="00F45627">
        <w:rPr>
          <w:sz w:val="16"/>
        </w:rPr>
        <w:t xml:space="preserve">For the first time, we are compelled to take the futuristic view if we want to make sure that there will be future generations at all. Acceleration of developments in the decisive areas (demographic, ecological, strategic) has become so strong that even the egotism of après nous le </w:t>
      </w:r>
      <w:proofErr w:type="spellStart"/>
      <w:r w:rsidRPr="00F45627">
        <w:rPr>
          <w:sz w:val="16"/>
        </w:rPr>
        <w:t>déluge</w:t>
      </w:r>
      <w:proofErr w:type="spellEnd"/>
      <w:r w:rsidRPr="00F45627">
        <w:rPr>
          <w:sz w:val="16"/>
        </w:rPr>
        <w:t xml:space="preserve"> might not work because the </w:t>
      </w:r>
      <w:proofErr w:type="spellStart"/>
      <w:r w:rsidRPr="00F45627">
        <w:rPr>
          <w:sz w:val="16"/>
        </w:rPr>
        <w:t>déluge</w:t>
      </w:r>
      <w:proofErr w:type="spellEnd"/>
      <w:r w:rsidRPr="00F45627">
        <w:rPr>
          <w:sz w:val="16"/>
        </w:rPr>
        <w:t xml:space="preserve"> may well overtake ourselves, the living.</w:t>
      </w:r>
    </w:p>
    <w:p w14:paraId="03B33C9A" w14:textId="77777777" w:rsidR="00C05BC6" w:rsidRDefault="00C05BC6" w:rsidP="00C05BC6">
      <w:pPr>
        <w:rPr>
          <w:sz w:val="16"/>
        </w:rPr>
      </w:pPr>
      <w:r w:rsidRPr="00F45627">
        <w:rPr>
          <w:sz w:val="16"/>
        </w:rPr>
        <w:t xml:space="preserve"> </w:t>
      </w:r>
      <w:r w:rsidRPr="00270BBE">
        <w:rPr>
          <w:rStyle w:val="StyleUnderline"/>
        </w:rPr>
        <w:t>Of significance here is not the appeal to futurism per se</w:t>
      </w:r>
      <w:r w:rsidRPr="00270BBE">
        <w:rPr>
          <w:sz w:val="16"/>
        </w:rPr>
        <w:t xml:space="preserve">, although this is important, </w:t>
      </w:r>
      <w:r w:rsidRPr="00270BBE">
        <w:rPr>
          <w:rStyle w:val="StyleUnderline"/>
        </w:rPr>
        <w:t xml:space="preserve">but the suggestion this is ‘the first time’ </w:t>
      </w:r>
      <w:r w:rsidRPr="00C40020">
        <w:rPr>
          <w:rStyle w:val="StyleUnderline"/>
          <w:highlight w:val="green"/>
        </w:rPr>
        <w:t xml:space="preserve">futurism is </w:t>
      </w:r>
      <w:r w:rsidRPr="00C40020">
        <w:rPr>
          <w:rStyle w:val="Emphasis"/>
          <w:highlight w:val="green"/>
        </w:rPr>
        <w:t>necessary to</w:t>
      </w:r>
      <w:r w:rsidRPr="00F45627">
        <w:rPr>
          <w:rStyle w:val="Emphasis"/>
        </w:rPr>
        <w:t xml:space="preserve"> ensuring human </w:t>
      </w:r>
      <w:r w:rsidRPr="00C40020">
        <w:rPr>
          <w:rStyle w:val="Emphasis"/>
          <w:highlight w:val="green"/>
        </w:rPr>
        <w:t>survival</w:t>
      </w:r>
      <w:r w:rsidRPr="009A6F20">
        <w:rPr>
          <w:sz w:val="16"/>
          <w:szCs w:val="16"/>
        </w:rPr>
        <w:t xml:space="preserve">. This is </w:t>
      </w:r>
      <w:proofErr w:type="spellStart"/>
      <w:r w:rsidRPr="009A6F20">
        <w:rPr>
          <w:sz w:val="16"/>
          <w:szCs w:val="16"/>
        </w:rPr>
        <w:t>Herz</w:t>
      </w:r>
      <w:proofErr w:type="spellEnd"/>
      <w:r w:rsidRPr="009A6F20">
        <w:rPr>
          <w:sz w:val="16"/>
          <w:szCs w:val="16"/>
        </w:rPr>
        <w:t xml:space="preserve"> the</w:t>
      </w:r>
      <w:r w:rsidRPr="00F45627">
        <w:rPr>
          <w:sz w:val="16"/>
        </w:rPr>
        <w:t xml:space="preserve"> realist declaring a break with conventional realism: </w:t>
      </w:r>
      <w:proofErr w:type="spellStart"/>
      <w:r w:rsidRPr="00F45627">
        <w:rPr>
          <w:sz w:val="16"/>
        </w:rPr>
        <w:t>Herz</w:t>
      </w:r>
      <w:proofErr w:type="spellEnd"/>
      <w:r w:rsidRPr="00F45627">
        <w:rPr>
          <w:sz w:val="16"/>
        </w:rPr>
        <w:t xml:space="preserve"> is </w:t>
      </w:r>
      <w:r w:rsidRPr="009A6F20">
        <w:rPr>
          <w:sz w:val="16"/>
          <w:szCs w:val="16"/>
        </w:rPr>
        <w:t xml:space="preserve">not bound to a cyclical vision of political or historical time in which events and processes reoccur over and again. His identification of nuclear weapons as an ‘absolute novum’ in international politics demonstrates this belief in the non-cyclical nature of humankind’s unfolding temporality.76 As </w:t>
      </w:r>
      <w:proofErr w:type="spellStart"/>
      <w:r w:rsidRPr="009A6F20">
        <w:rPr>
          <w:sz w:val="16"/>
          <w:szCs w:val="16"/>
        </w:rPr>
        <w:t>Sylvest</w:t>
      </w:r>
      <w:proofErr w:type="spellEnd"/>
      <w:r w:rsidRPr="009A6F20">
        <w:rPr>
          <w:sz w:val="16"/>
          <w:szCs w:val="16"/>
        </w:rPr>
        <w:t xml:space="preserve"> observes of </w:t>
      </w:r>
      <w:proofErr w:type="spellStart"/>
      <w:r w:rsidRPr="009A6F20">
        <w:rPr>
          <w:sz w:val="16"/>
          <w:szCs w:val="16"/>
        </w:rPr>
        <w:t>Herz’s</w:t>
      </w:r>
      <w:proofErr w:type="spellEnd"/>
      <w:r w:rsidRPr="009A6F20">
        <w:rPr>
          <w:sz w:val="16"/>
          <w:szCs w:val="16"/>
        </w:rPr>
        <w:t xml:space="preserve"> attitude to the nuclear revolution, ‘the horizons of meaning it produced installed a temporal break with the past, and simultaneously carried a promise for the future’.</w:t>
      </w:r>
    </w:p>
    <w:p w14:paraId="0E2885F0" w14:textId="77777777" w:rsidR="00C05BC6" w:rsidRPr="008C450E" w:rsidRDefault="00C05BC6" w:rsidP="00C05BC6">
      <w:pPr>
        <w:rPr>
          <w:sz w:val="16"/>
          <w:szCs w:val="16"/>
        </w:rPr>
      </w:pPr>
      <w:r w:rsidRPr="00F45627">
        <w:rPr>
          <w:sz w:val="16"/>
        </w:rPr>
        <w:t xml:space="preserve"> </w:t>
      </w:r>
      <w:r w:rsidRPr="00C40020">
        <w:rPr>
          <w:rStyle w:val="StyleUnderline"/>
          <w:highlight w:val="green"/>
        </w:rPr>
        <w:t>This</w:t>
      </w:r>
      <w:r w:rsidRPr="00F45627">
        <w:rPr>
          <w:rStyle w:val="StyleUnderline"/>
        </w:rPr>
        <w:t xml:space="preserve"> ‘</w:t>
      </w:r>
      <w:r w:rsidRPr="00991286">
        <w:rPr>
          <w:rStyle w:val="StyleUnderline"/>
        </w:rPr>
        <w:t>promise for</w:t>
      </w:r>
      <w:r w:rsidRPr="00F45627">
        <w:rPr>
          <w:rStyle w:val="StyleUnderline"/>
        </w:rPr>
        <w:t xml:space="preserve"> the </w:t>
      </w:r>
      <w:r w:rsidRPr="00C40020">
        <w:rPr>
          <w:rStyle w:val="StyleUnderline"/>
          <w:highlight w:val="green"/>
        </w:rPr>
        <w:t xml:space="preserve">future’ was </w:t>
      </w:r>
      <w:r w:rsidRPr="00C40020">
        <w:rPr>
          <w:rStyle w:val="Emphasis"/>
          <w:highlight w:val="green"/>
        </w:rPr>
        <w:t>not</w:t>
      </w:r>
      <w:r w:rsidRPr="00F45627">
        <w:rPr>
          <w:rStyle w:val="StyleUnderline"/>
        </w:rPr>
        <w:t xml:space="preserve">, however, </w:t>
      </w:r>
      <w:r w:rsidRPr="00C40020">
        <w:rPr>
          <w:rStyle w:val="StyleUnderline"/>
          <w:highlight w:val="green"/>
        </w:rPr>
        <w:t>a</w:t>
      </w:r>
      <w:r w:rsidRPr="00F45627">
        <w:rPr>
          <w:rStyle w:val="StyleUnderline"/>
        </w:rPr>
        <w:t xml:space="preserve"> </w:t>
      </w:r>
      <w:r w:rsidRPr="00F45627">
        <w:rPr>
          <w:rStyle w:val="Emphasis"/>
        </w:rPr>
        <w:t xml:space="preserve">simple </w:t>
      </w:r>
      <w:r w:rsidRPr="00C40020">
        <w:rPr>
          <w:rStyle w:val="Emphasis"/>
          <w:highlight w:val="green"/>
        </w:rPr>
        <w:t>liberal view</w:t>
      </w:r>
      <w:r w:rsidRPr="00C40020">
        <w:rPr>
          <w:rStyle w:val="StyleUnderline"/>
          <w:highlight w:val="green"/>
        </w:rPr>
        <w:t xml:space="preserve"> of</w:t>
      </w:r>
      <w:r w:rsidRPr="00F45627">
        <w:rPr>
          <w:rStyle w:val="StyleUnderline"/>
        </w:rPr>
        <w:t xml:space="preserve"> a </w:t>
      </w:r>
      <w:r w:rsidRPr="009A6F20">
        <w:rPr>
          <w:rStyle w:val="StyleUnderline"/>
        </w:rPr>
        <w:t>better future consonant with human progress</w:t>
      </w:r>
      <w:r w:rsidRPr="00F45627">
        <w:rPr>
          <w:sz w:val="16"/>
        </w:rPr>
        <w:t xml:space="preserve">. His autobiography is clear that his </w:t>
      </w:r>
      <w:r w:rsidRPr="009A6F20">
        <w:rPr>
          <w:rStyle w:val="StyleUnderline"/>
        </w:rPr>
        <w:t>experiences of Nazism and the Holocaust</w:t>
      </w:r>
      <w:r w:rsidRPr="00991286">
        <w:rPr>
          <w:rStyle w:val="StyleUnderline"/>
        </w:rPr>
        <w:t xml:space="preserve"> destroyed</w:t>
      </w:r>
      <w:r w:rsidRPr="00F45627">
        <w:rPr>
          <w:rStyle w:val="StyleUnderline"/>
        </w:rPr>
        <w:t xml:space="preserve"> all remnants of any original </w:t>
      </w:r>
      <w:r w:rsidRPr="00991286">
        <w:rPr>
          <w:rStyle w:val="StyleUnderline"/>
        </w:rPr>
        <w:t>belief in ‘</w:t>
      </w:r>
      <w:r w:rsidRPr="008C450E">
        <w:rPr>
          <w:rStyle w:val="Emphasis"/>
        </w:rPr>
        <w:t xml:space="preserve">inevitable </w:t>
      </w:r>
      <w:r w:rsidRPr="00C40020">
        <w:rPr>
          <w:rStyle w:val="Emphasis"/>
          <w:highlight w:val="green"/>
        </w:rPr>
        <w:t>progress</w:t>
      </w:r>
      <w:r w:rsidRPr="008C450E">
        <w:t>’</w:t>
      </w:r>
      <w:r w:rsidRPr="00F45627">
        <w:rPr>
          <w:sz w:val="16"/>
        </w:rPr>
        <w:t>.</w:t>
      </w:r>
      <w:r w:rsidRPr="008C450E">
        <w:rPr>
          <w:rStyle w:val="StyleUnderline"/>
          <w:sz w:val="16"/>
          <w:szCs w:val="16"/>
          <w:u w:val="none"/>
        </w:rPr>
        <w:t xml:space="preserve">78 </w:t>
      </w:r>
      <w:r w:rsidRPr="008C450E">
        <w:rPr>
          <w:sz w:val="16"/>
          <w:szCs w:val="16"/>
        </w:rPr>
        <w:t>His frustration at scientism, technocratic deception, and the brutal rationality of twentieth-century killing, all but demanded a rejection of the liberal dream and the inevitability of its consummation. If</w:t>
      </w:r>
      <w:r w:rsidRPr="008C450E">
        <w:rPr>
          <w:rStyle w:val="StyleUnderline"/>
          <w:sz w:val="16"/>
          <w:szCs w:val="16"/>
          <w:u w:val="none"/>
        </w:rPr>
        <w:t xml:space="preserve"> </w:t>
      </w:r>
      <w:r w:rsidRPr="008C450E">
        <w:rPr>
          <w:sz w:val="16"/>
          <w:szCs w:val="16"/>
        </w:rPr>
        <w:t>the ‘new age’ ushered in by nuclear weapons, he wrote, is characterized by anything, it is by its ‘indefiniteness of the age and the uncertainties of the future’; it was impossible under these con</w:t>
      </w:r>
      <w:r w:rsidRPr="008C450E">
        <w:rPr>
          <w:rStyle w:val="StyleUnderline"/>
          <w:sz w:val="16"/>
          <w:szCs w:val="16"/>
          <w:u w:val="none"/>
        </w:rPr>
        <w:t>ditions to draw fir</w:t>
      </w:r>
      <w:r w:rsidRPr="008C450E">
        <w:rPr>
          <w:sz w:val="16"/>
          <w:szCs w:val="16"/>
        </w:rPr>
        <w:t>m conclusions about the future course</w:t>
      </w:r>
      <w:r w:rsidRPr="008C450E">
        <w:rPr>
          <w:rStyle w:val="StyleUnderline"/>
          <w:sz w:val="16"/>
          <w:szCs w:val="16"/>
          <w:u w:val="none"/>
        </w:rPr>
        <w:t xml:space="preserve"> of international politics</w:t>
      </w:r>
      <w:r w:rsidRPr="008C450E">
        <w:rPr>
          <w:sz w:val="16"/>
          <w:szCs w:val="16"/>
        </w:rPr>
        <w:t xml:space="preserve">.79 Instead, he </w:t>
      </w:r>
      <w:proofErr w:type="spellStart"/>
      <w:r w:rsidRPr="008C450E">
        <w:rPr>
          <w:sz w:val="16"/>
          <w:szCs w:val="16"/>
        </w:rPr>
        <w:t>recognised</w:t>
      </w:r>
      <w:proofErr w:type="spellEnd"/>
      <w:r w:rsidRPr="008C450E">
        <w:rPr>
          <w:sz w:val="16"/>
          <w:szCs w:val="16"/>
        </w:rPr>
        <w:t xml:space="preserve"> the contingency, precarity and fragility of international politics, and the ghastly tensions inherent to the structural core of international politics, the security dilemma.</w:t>
      </w:r>
    </w:p>
    <w:p w14:paraId="43A6FF2F" w14:textId="77777777" w:rsidR="00C05BC6" w:rsidRDefault="00C05BC6" w:rsidP="00C05BC6">
      <w:pPr>
        <w:rPr>
          <w:sz w:val="16"/>
        </w:rPr>
      </w:pPr>
      <w:r w:rsidRPr="00F45627">
        <w:rPr>
          <w:sz w:val="16"/>
        </w:rPr>
        <w:t xml:space="preserve">80 </w:t>
      </w:r>
      <w:proofErr w:type="spellStart"/>
      <w:r w:rsidRPr="00F45627">
        <w:rPr>
          <w:sz w:val="16"/>
        </w:rPr>
        <w:t>Herz</w:t>
      </w:r>
      <w:proofErr w:type="spellEnd"/>
      <w:r w:rsidRPr="00F45627">
        <w:rPr>
          <w:sz w:val="16"/>
        </w:rPr>
        <w:t xml:space="preserve"> was uneasy with </w:t>
      </w:r>
      <w:r w:rsidRPr="008C450E">
        <w:rPr>
          <w:rStyle w:val="StyleUnderline"/>
        </w:rPr>
        <w:t xml:space="preserve">both </w:t>
      </w:r>
      <w:r w:rsidRPr="00C40020">
        <w:rPr>
          <w:rStyle w:val="Emphasis"/>
          <w:highlight w:val="green"/>
        </w:rPr>
        <w:t>cyclical</w:t>
      </w:r>
      <w:r w:rsidRPr="008C450E">
        <w:rPr>
          <w:rStyle w:val="StyleUnderline"/>
        </w:rPr>
        <w:t xml:space="preserve"> and </w:t>
      </w:r>
      <w:r w:rsidRPr="008C450E">
        <w:rPr>
          <w:rStyle w:val="Emphasis"/>
        </w:rPr>
        <w:t xml:space="preserve">linear-progressive </w:t>
      </w:r>
      <w:r w:rsidRPr="00C40020">
        <w:rPr>
          <w:rStyle w:val="Emphasis"/>
          <w:highlight w:val="green"/>
        </w:rPr>
        <w:t>ways</w:t>
      </w:r>
      <w:r w:rsidRPr="00C40020">
        <w:rPr>
          <w:rStyle w:val="StyleUnderline"/>
          <w:highlight w:val="green"/>
        </w:rPr>
        <w:t xml:space="preserve"> of perceiving</w:t>
      </w:r>
      <w:r w:rsidRPr="00F45627">
        <w:rPr>
          <w:rStyle w:val="StyleUnderline"/>
        </w:rPr>
        <w:t xml:space="preserve"> historical </w:t>
      </w:r>
      <w:r w:rsidRPr="00C40020">
        <w:rPr>
          <w:rStyle w:val="StyleUnderline"/>
          <w:highlight w:val="green"/>
        </w:rPr>
        <w:t>time</w:t>
      </w:r>
      <w:r w:rsidRPr="00F45627">
        <w:rPr>
          <w:sz w:val="16"/>
        </w:rPr>
        <w:t xml:space="preserve">. The former ‘closed’ temporalities are endemic to versions of realist IR, the latter to post-Enlightenment narratives feeding liberal-utopian visions of international relations and those of Marxism.81 In their own ways, </w:t>
      </w:r>
      <w:r w:rsidRPr="00F45627">
        <w:rPr>
          <w:rStyle w:val="StyleUnderline"/>
        </w:rPr>
        <w:t xml:space="preserve">each </w:t>
      </w:r>
      <w:r w:rsidRPr="00C40020">
        <w:rPr>
          <w:rStyle w:val="Emphasis"/>
          <w:highlight w:val="green"/>
        </w:rPr>
        <w:t>marginalize</w:t>
      </w:r>
      <w:r w:rsidRPr="008C450E">
        <w:rPr>
          <w:rStyle w:val="Emphasis"/>
        </w:rPr>
        <w:t>s</w:t>
      </w:r>
      <w:r w:rsidRPr="008C450E">
        <w:rPr>
          <w:rStyle w:val="StyleUnderline"/>
        </w:rPr>
        <w:t xml:space="preserve"> </w:t>
      </w:r>
      <w:r w:rsidRPr="00C40020">
        <w:rPr>
          <w:rStyle w:val="StyleUnderline"/>
          <w:highlight w:val="green"/>
        </w:rPr>
        <w:t xml:space="preserve">and </w:t>
      </w:r>
      <w:r w:rsidRPr="00C40020">
        <w:rPr>
          <w:rStyle w:val="Emphasis"/>
          <w:highlight w:val="green"/>
        </w:rPr>
        <w:t>diminishes</w:t>
      </w:r>
      <w:r w:rsidRPr="00F45627">
        <w:rPr>
          <w:rStyle w:val="StyleUnderline"/>
        </w:rPr>
        <w:t xml:space="preserve"> the </w:t>
      </w:r>
      <w:r w:rsidRPr="00C40020">
        <w:rPr>
          <w:rStyle w:val="StyleUnderline"/>
          <w:highlight w:val="green"/>
        </w:rPr>
        <w:t>contingency</w:t>
      </w:r>
      <w:r w:rsidRPr="00F45627">
        <w:rPr>
          <w:rStyle w:val="StyleUnderline"/>
        </w:rPr>
        <w:t xml:space="preserve"> of the social world in and through time, </w:t>
      </w:r>
      <w:r w:rsidRPr="00C40020">
        <w:rPr>
          <w:rStyle w:val="StyleUnderline"/>
          <w:highlight w:val="green"/>
        </w:rPr>
        <w:t xml:space="preserve">and the </w:t>
      </w:r>
      <w:r w:rsidRPr="00C40020">
        <w:rPr>
          <w:rStyle w:val="Emphasis"/>
          <w:highlight w:val="green"/>
        </w:rPr>
        <w:t>agency of</w:t>
      </w:r>
      <w:r w:rsidRPr="00F45627">
        <w:rPr>
          <w:rStyle w:val="Emphasis"/>
        </w:rPr>
        <w:t xml:space="preserve"> political </w:t>
      </w:r>
      <w:r w:rsidRPr="00C40020">
        <w:rPr>
          <w:rStyle w:val="Emphasis"/>
          <w:highlight w:val="green"/>
        </w:rPr>
        <w:t>actors</w:t>
      </w:r>
      <w:r w:rsidRPr="00C40020">
        <w:rPr>
          <w:rStyle w:val="StyleUnderline"/>
          <w:highlight w:val="green"/>
        </w:rPr>
        <w:t xml:space="preserve"> in </w:t>
      </w:r>
      <w:r w:rsidRPr="008C450E">
        <w:rPr>
          <w:rStyle w:val="Emphasis"/>
        </w:rPr>
        <w:t xml:space="preserve">effecting </w:t>
      </w:r>
      <w:r w:rsidRPr="00C40020">
        <w:rPr>
          <w:rStyle w:val="Emphasis"/>
          <w:highlight w:val="green"/>
        </w:rPr>
        <w:t>change</w:t>
      </w:r>
      <w:r w:rsidRPr="00F45627">
        <w:rPr>
          <w:sz w:val="16"/>
        </w:rPr>
        <w:t xml:space="preserve">. Simultaneously, </w:t>
      </w:r>
      <w:r w:rsidRPr="008C450E">
        <w:rPr>
          <w:sz w:val="16"/>
          <w:szCs w:val="16"/>
        </w:rPr>
        <w:t xml:space="preserve">each shapes the futures that may be imagined and brought into being. </w:t>
      </w:r>
      <w:proofErr w:type="spellStart"/>
      <w:r w:rsidRPr="008C450E">
        <w:rPr>
          <w:sz w:val="16"/>
          <w:szCs w:val="16"/>
        </w:rPr>
        <w:t>Herz</w:t>
      </w:r>
      <w:proofErr w:type="spellEnd"/>
      <w:r w:rsidRPr="008C450E">
        <w:rPr>
          <w:sz w:val="16"/>
          <w:szCs w:val="16"/>
        </w:rPr>
        <w:t xml:space="preserve"> </w:t>
      </w:r>
      <w:proofErr w:type="spellStart"/>
      <w:r w:rsidRPr="008C450E">
        <w:rPr>
          <w:sz w:val="16"/>
          <w:szCs w:val="16"/>
        </w:rPr>
        <w:t>recognised</w:t>
      </w:r>
      <w:proofErr w:type="spellEnd"/>
      <w:r w:rsidRPr="008C450E">
        <w:rPr>
          <w:sz w:val="16"/>
          <w:szCs w:val="16"/>
        </w:rPr>
        <w:t xml:space="preserve"> this danger. Whilst drawing attention to his own gloomy disposition, he warns that without care and attention, ‘the assumption may determine the event’.82 As a pessimist, </w:t>
      </w:r>
      <w:proofErr w:type="spellStart"/>
      <w:r w:rsidRPr="008C450E">
        <w:rPr>
          <w:sz w:val="16"/>
          <w:szCs w:val="16"/>
        </w:rPr>
        <w:t>Herz</w:t>
      </w:r>
      <w:proofErr w:type="spellEnd"/>
      <w:r w:rsidRPr="008C450E">
        <w:rPr>
          <w:sz w:val="16"/>
          <w:szCs w:val="16"/>
        </w:rPr>
        <w:t xml:space="preserve"> was alert to the hazard of succumbing to negativity, </w:t>
      </w:r>
      <w:proofErr w:type="gramStart"/>
      <w:r w:rsidRPr="008C450E">
        <w:rPr>
          <w:sz w:val="16"/>
          <w:szCs w:val="16"/>
        </w:rPr>
        <w:t>cynicism</w:t>
      </w:r>
      <w:proofErr w:type="gramEnd"/>
      <w:r w:rsidRPr="008C450E">
        <w:rPr>
          <w:sz w:val="16"/>
          <w:szCs w:val="16"/>
        </w:rPr>
        <w:t xml:space="preserve"> or resignation. E.H. </w:t>
      </w:r>
      <w:proofErr w:type="spellStart"/>
      <w:r w:rsidRPr="008C450E">
        <w:rPr>
          <w:sz w:val="16"/>
          <w:szCs w:val="16"/>
        </w:rPr>
        <w:t>Carr</w:t>
      </w:r>
      <w:proofErr w:type="spellEnd"/>
      <w:r w:rsidRPr="008C450E">
        <w:rPr>
          <w:sz w:val="16"/>
          <w:szCs w:val="16"/>
        </w:rPr>
        <w:t xml:space="preserve"> </w:t>
      </w:r>
      <w:proofErr w:type="spellStart"/>
      <w:r w:rsidRPr="008C450E">
        <w:rPr>
          <w:sz w:val="16"/>
          <w:szCs w:val="16"/>
        </w:rPr>
        <w:t>recognised</w:t>
      </w:r>
      <w:proofErr w:type="spellEnd"/>
      <w:r w:rsidRPr="008C450E">
        <w:rPr>
          <w:sz w:val="16"/>
          <w:szCs w:val="16"/>
        </w:rPr>
        <w:t xml:space="preserve"> this also, in the difference between the ‘deterministic pessimism’ of ‘pure’ realism and those realists ‘who have made their mark on history’; the latter may be </w:t>
      </w:r>
      <w:proofErr w:type="gramStart"/>
      <w:r w:rsidRPr="008C450E">
        <w:rPr>
          <w:sz w:val="16"/>
          <w:szCs w:val="16"/>
        </w:rPr>
        <w:t>pessimists</w:t>
      </w:r>
      <w:proofErr w:type="gramEnd"/>
      <w:r w:rsidRPr="008C450E">
        <w:rPr>
          <w:sz w:val="16"/>
          <w:szCs w:val="16"/>
        </w:rPr>
        <w:t xml:space="preserve"> but they still believe ‘human affairs can be directed and modified by human action and human thought’.</w:t>
      </w:r>
      <w:r w:rsidRPr="00F45627">
        <w:rPr>
          <w:sz w:val="16"/>
        </w:rPr>
        <w:t xml:space="preserve">83 </w:t>
      </w:r>
      <w:proofErr w:type="spellStart"/>
      <w:r w:rsidRPr="00F45627">
        <w:rPr>
          <w:sz w:val="16"/>
        </w:rPr>
        <w:t>Herz</w:t>
      </w:r>
      <w:proofErr w:type="spellEnd"/>
      <w:r w:rsidRPr="00F45627">
        <w:rPr>
          <w:sz w:val="16"/>
        </w:rPr>
        <w:t xml:space="preserve"> would share this anti-deterministic perspective with </w:t>
      </w:r>
      <w:proofErr w:type="spellStart"/>
      <w:r w:rsidRPr="00F45627">
        <w:rPr>
          <w:sz w:val="16"/>
        </w:rPr>
        <w:t>Carr</w:t>
      </w:r>
      <w:proofErr w:type="spellEnd"/>
      <w:r w:rsidRPr="00F45627">
        <w:rPr>
          <w:sz w:val="16"/>
        </w:rPr>
        <w:t xml:space="preserve">. Moreover, </w:t>
      </w:r>
      <w:r w:rsidRPr="00F45627">
        <w:rPr>
          <w:rStyle w:val="StyleUnderline"/>
        </w:rPr>
        <w:t xml:space="preserve">the </w:t>
      </w:r>
      <w:r w:rsidRPr="00F45627">
        <w:rPr>
          <w:rStyle w:val="Emphasis"/>
        </w:rPr>
        <w:t xml:space="preserve">possibility of </w:t>
      </w:r>
      <w:r w:rsidRPr="00F268F8">
        <w:rPr>
          <w:rStyle w:val="Emphasis"/>
        </w:rPr>
        <w:t>agency</w:t>
      </w:r>
      <w:r w:rsidRPr="00F268F8">
        <w:rPr>
          <w:rStyle w:val="StyleUnderline"/>
        </w:rPr>
        <w:t xml:space="preserve"> is a product of a temporality ‘neither </w:t>
      </w:r>
      <w:r w:rsidRPr="00F268F8">
        <w:rPr>
          <w:rStyle w:val="Emphasis"/>
        </w:rPr>
        <w:t>temporally closed</w:t>
      </w:r>
      <w:r w:rsidRPr="00F268F8">
        <w:rPr>
          <w:rStyle w:val="StyleUnderline"/>
        </w:rPr>
        <w:t xml:space="preserve"> nor </w:t>
      </w:r>
      <w:r w:rsidRPr="00F268F8">
        <w:rPr>
          <w:rStyle w:val="Emphasis"/>
        </w:rPr>
        <w:t>deterministic</w:t>
      </w:r>
      <w:r w:rsidRPr="00F268F8">
        <w:rPr>
          <w:rStyle w:val="StyleUnderline"/>
        </w:rPr>
        <w:t xml:space="preserve">, neither cyclical nor linear-progressive; it is </w:t>
      </w:r>
      <w:r w:rsidRPr="00F268F8">
        <w:rPr>
          <w:rStyle w:val="Emphasis"/>
        </w:rPr>
        <w:t>rooted in contingency</w:t>
      </w:r>
      <w:r w:rsidRPr="00F268F8">
        <w:rPr>
          <w:rStyle w:val="StyleUnderline"/>
        </w:rPr>
        <w:t>’</w:t>
      </w:r>
      <w:r w:rsidRPr="00F45627">
        <w:rPr>
          <w:sz w:val="16"/>
        </w:rPr>
        <w:t>.</w:t>
      </w:r>
    </w:p>
    <w:p w14:paraId="2212425B" w14:textId="1A310B04" w:rsidR="009D3E0F" w:rsidRPr="00FF0CF7" w:rsidRDefault="009D3E0F" w:rsidP="009D3E0F">
      <w:pPr>
        <w:pStyle w:val="Heading4"/>
        <w:rPr>
          <w:rFonts w:cs="Calibri"/>
        </w:rPr>
      </w:pPr>
      <w:r>
        <w:t>4</w:t>
      </w:r>
      <w:r w:rsidR="00BC452F">
        <w:t xml:space="preserve">] </w:t>
      </w:r>
      <w:bookmarkStart w:id="0" w:name="_Hlk29024113"/>
      <w:r w:rsidRPr="00FF0CF7">
        <w:rPr>
          <w:rFonts w:cs="Calibri"/>
        </w:rPr>
        <w:t xml:space="preserve">Meaning is possible and participation in politics is inevitable---the alt </w:t>
      </w:r>
      <w:r w:rsidRPr="00FF0CF7">
        <w:rPr>
          <w:rFonts w:cs="Calibri"/>
          <w:u w:val="single"/>
        </w:rPr>
        <w:t>naturalizes</w:t>
      </w:r>
      <w:r w:rsidRPr="00FF0CF7">
        <w:rPr>
          <w:rFonts w:cs="Calibri"/>
        </w:rPr>
        <w:t xml:space="preserve"> oppression by conflating existing conditions with meaning per se---the neg can’t withdraw from, or collapse the system </w:t>
      </w:r>
    </w:p>
    <w:p w14:paraId="318854A8" w14:textId="77777777" w:rsidR="009D3E0F" w:rsidRPr="00FF0CF7" w:rsidRDefault="009D3E0F" w:rsidP="009D3E0F">
      <w:r w:rsidRPr="00FF0CF7">
        <w:t xml:space="preserve">Andy </w:t>
      </w:r>
      <w:r w:rsidRPr="00FF0CF7">
        <w:rPr>
          <w:rStyle w:val="Style13ptBold"/>
        </w:rPr>
        <w:t>Robinson 4</w:t>
      </w:r>
      <w:r w:rsidRPr="00FF0CF7">
        <w:t xml:space="preserve">, Zizek hater, Baudrillard, Zizek and </w:t>
      </w:r>
      <w:proofErr w:type="spellStart"/>
      <w:r w:rsidRPr="00FF0CF7">
        <w:t>Laclau</w:t>
      </w:r>
      <w:proofErr w:type="spellEnd"/>
      <w:r w:rsidRPr="00FF0CF7">
        <w:t xml:space="preserve"> on "common sense" - a critique, http://andyrobinsontheoryblog.blogspot.com/2004/11/baudrillard-zizek-and-laclau-on-common.html</w:t>
      </w:r>
    </w:p>
    <w:p w14:paraId="31CFCBC3" w14:textId="77777777" w:rsidR="00344C16" w:rsidRDefault="009D3E0F" w:rsidP="009D3E0F">
      <w:pPr>
        <w:rPr>
          <w:rStyle w:val="StyleUnderline"/>
        </w:rPr>
      </w:pPr>
      <w:r w:rsidRPr="00C07B92">
        <w:rPr>
          <w:rStyle w:val="Emphasis"/>
          <w:highlight w:val="green"/>
        </w:rPr>
        <w:t xml:space="preserve">Baudrillard </w:t>
      </w:r>
      <w:r w:rsidRPr="00FF0CF7">
        <w:rPr>
          <w:rStyle w:val="Emphasis"/>
        </w:rPr>
        <w:t>thinks his account of the masses is confirmed by disinterest</w:t>
      </w:r>
      <w:r w:rsidRPr="00FF0CF7">
        <w:rPr>
          <w:rStyle w:val="StyleUnderline"/>
        </w:rPr>
        <w:t xml:space="preserve"> in politics </w:t>
      </w:r>
      <w:r w:rsidRPr="00FF0CF7">
        <w:rPr>
          <w:sz w:val="14"/>
        </w:rPr>
        <w:t xml:space="preserve">and "public" debates (12-13), and that this is a resistance to political manipulation (SSM 39). </w:t>
      </w:r>
      <w:r w:rsidRPr="00C07B92">
        <w:rPr>
          <w:rStyle w:val="Emphasis"/>
          <w:highlight w:val="green"/>
        </w:rPr>
        <w:t>He is wrong</w:t>
      </w:r>
      <w:r w:rsidRPr="00FF0CF7">
        <w:rPr>
          <w:rStyle w:val="StyleUnderline"/>
        </w:rPr>
        <w:t xml:space="preserve">. This disinterest is </w:t>
      </w:r>
      <w:r w:rsidRPr="00FF0CF7">
        <w:rPr>
          <w:rStyle w:val="Emphasis"/>
        </w:rPr>
        <w:t>relative</w:t>
      </w:r>
      <w:r w:rsidRPr="00FF0CF7">
        <w:rPr>
          <w:sz w:val="14"/>
        </w:rPr>
        <w:t xml:space="preserve">: at the time of The Consumer Society, Baudrillard still </w:t>
      </w:r>
      <w:proofErr w:type="spellStart"/>
      <w:r w:rsidRPr="00FF0CF7">
        <w:rPr>
          <w:sz w:val="14"/>
        </w:rPr>
        <w:t>recognised</w:t>
      </w:r>
      <w:proofErr w:type="spellEnd"/>
      <w:r w:rsidRPr="00FF0CF7">
        <w:rPr>
          <w:sz w:val="14"/>
        </w:rPr>
        <w:t xml:space="preserve"> that </w:t>
      </w:r>
      <w:r w:rsidRPr="00FF0CF7">
        <w:rPr>
          <w:rStyle w:val="StyleUnderline"/>
        </w:rPr>
        <w:t>this</w:t>
      </w:r>
      <w:r w:rsidRPr="00FF0CF7">
        <w:rPr>
          <w:sz w:val="14"/>
        </w:rPr>
        <w:t xml:space="preserve"> </w:t>
      </w:r>
      <w:r w:rsidRPr="00C07B92">
        <w:rPr>
          <w:rStyle w:val="StyleUnderline"/>
          <w:highlight w:val="green"/>
        </w:rPr>
        <w:t xml:space="preserve">disinterest can be shattered by </w:t>
      </w:r>
      <w:r w:rsidRPr="00C07B92">
        <w:rPr>
          <w:rStyle w:val="Emphasis"/>
          <w:highlight w:val="green"/>
        </w:rPr>
        <w:t>sudden uprisings</w:t>
      </w:r>
      <w:r w:rsidRPr="00FF0CF7">
        <w:rPr>
          <w:rStyle w:val="StyleUnderline"/>
        </w:rPr>
        <w:t>.</w:t>
      </w:r>
      <w:r w:rsidRPr="00FF0CF7">
        <w:rPr>
          <w:sz w:val="14"/>
        </w:rPr>
        <w:t xml:space="preserve"> Further, </w:t>
      </w:r>
      <w:r w:rsidRPr="00FF0CF7">
        <w:rPr>
          <w:rStyle w:val="StyleUnderline"/>
        </w:rPr>
        <w:t>it is</w:t>
      </w:r>
      <w:r w:rsidRPr="00FF0CF7">
        <w:rPr>
          <w:sz w:val="14"/>
        </w:rPr>
        <w:t xml:space="preserve"> quite </w:t>
      </w:r>
      <w:r w:rsidRPr="00FF0CF7">
        <w:rPr>
          <w:rStyle w:val="StyleUnderline"/>
        </w:rPr>
        <w:t>possible to explain such disinterest without falling back on the</w:t>
      </w:r>
      <w:r w:rsidRPr="00FF0CF7">
        <w:rPr>
          <w:sz w:val="14"/>
        </w:rPr>
        <w:t xml:space="preserve"> </w:t>
      </w:r>
      <w:r w:rsidRPr="00FF0CF7">
        <w:rPr>
          <w:rStyle w:val="Emphasis"/>
        </w:rPr>
        <w:t>crude</w:t>
      </w:r>
      <w:r w:rsidRPr="00FF0CF7">
        <w:rPr>
          <w:sz w:val="14"/>
        </w:rPr>
        <w:t xml:space="preserve"> kind of </w:t>
      </w:r>
      <w:r w:rsidRPr="00FF0CF7">
        <w:rPr>
          <w:rStyle w:val="Emphasis"/>
        </w:rPr>
        <w:t>theories of mystification</w:t>
      </w:r>
      <w:r w:rsidRPr="00FF0CF7">
        <w:rPr>
          <w:sz w:val="14"/>
        </w:rPr>
        <w:t xml:space="preserve"> </w:t>
      </w:r>
      <w:r w:rsidRPr="00FF0CF7">
        <w:rPr>
          <w:rStyle w:val="StyleUnderline"/>
        </w:rPr>
        <w:t>Baudrillard cites</w:t>
      </w:r>
      <w:r w:rsidRPr="00FF0CF7">
        <w:rPr>
          <w:sz w:val="14"/>
        </w:rPr>
        <w:t xml:space="preserve"> as the only alternative to his view (SSM 12-13). Brinton, and Albert and </w:t>
      </w:r>
      <w:proofErr w:type="spellStart"/>
      <w:r w:rsidRPr="00FF0CF7">
        <w:rPr>
          <w:sz w:val="14"/>
        </w:rPr>
        <w:t>Hahnel</w:t>
      </w:r>
      <w:proofErr w:type="spellEnd"/>
      <w:r w:rsidRPr="00FF0CF7">
        <w:rPr>
          <w:sz w:val="14"/>
        </w:rPr>
        <w:t xml:space="preserve">, for instance, have </w:t>
      </w:r>
      <w:proofErr w:type="spellStart"/>
      <w:r w:rsidRPr="00FF0CF7">
        <w:rPr>
          <w:sz w:val="14"/>
        </w:rPr>
        <w:t>analysed</w:t>
      </w:r>
      <w:proofErr w:type="spellEnd"/>
      <w:r w:rsidRPr="00FF0CF7">
        <w:rPr>
          <w:sz w:val="14"/>
        </w:rPr>
        <w:t xml:space="preserve"> disinterest as an insulation built into authoritarian character-structures which enables people to cope with capitalism. </w:t>
      </w:r>
      <w:r w:rsidRPr="00FF0CF7">
        <w:rPr>
          <w:rStyle w:val="StyleUnderline"/>
        </w:rPr>
        <w:t>Baudrillard's earlier work similarly involves a model of how the consumer society produces disinterest.</w:t>
      </w:r>
      <w:r w:rsidRPr="00FF0CF7">
        <w:rPr>
          <w:sz w:val="14"/>
        </w:rPr>
        <w:t xml:space="preserve"> Furthermore, </w:t>
      </w:r>
      <w:r w:rsidRPr="00FF0CF7">
        <w:rPr>
          <w:rStyle w:val="StyleUnderline"/>
        </w:rPr>
        <w:t>political manipulation is</w:t>
      </w:r>
      <w:r w:rsidRPr="00FF0CF7">
        <w:rPr>
          <w:sz w:val="14"/>
        </w:rPr>
        <w:t xml:space="preserve">, as Gramsci and others show, </w:t>
      </w:r>
      <w:r w:rsidRPr="00FF0CF7">
        <w:rPr>
          <w:rStyle w:val="StyleUnderline"/>
        </w:rPr>
        <w:t>closely intertwined with the supposedly "meaningless", "apolitical" discourses of everyday life.</w:t>
      </w:r>
      <w:r w:rsidRPr="00FF0CF7">
        <w:rPr>
          <w:sz w:val="14"/>
        </w:rPr>
        <w:t xml:space="preserve"> </w:t>
      </w:r>
      <w:r w:rsidRPr="00C07B92">
        <w:rPr>
          <w:rStyle w:val="Emphasis"/>
          <w:highlight w:val="green"/>
        </w:rPr>
        <w:t xml:space="preserve">It is simply not possible to withdraw </w:t>
      </w:r>
      <w:r w:rsidRPr="00FF0CF7">
        <w:rPr>
          <w:rStyle w:val="Emphasis"/>
        </w:rPr>
        <w:t>from politics</w:t>
      </w:r>
      <w:r w:rsidRPr="00FF0CF7">
        <w:rPr>
          <w:rStyle w:val="StyleUnderline"/>
        </w:rPr>
        <w:t xml:space="preserve">; one always participates in practices which influence social outcomes and others' actions, so that </w:t>
      </w:r>
      <w:r w:rsidRPr="00C07B92">
        <w:rPr>
          <w:rStyle w:val="Emphasis"/>
          <w:highlight w:val="green"/>
        </w:rPr>
        <w:t xml:space="preserve">the illusion of withdrawal from politics is </w:t>
      </w:r>
      <w:proofErr w:type="gramStart"/>
      <w:r w:rsidRPr="00FF0CF7">
        <w:rPr>
          <w:rStyle w:val="Emphasis"/>
        </w:rPr>
        <w:t>actually a</w:t>
      </w:r>
      <w:proofErr w:type="gramEnd"/>
      <w:r w:rsidRPr="00FF0CF7">
        <w:rPr>
          <w:rStyle w:val="Emphasis"/>
        </w:rPr>
        <w:t xml:space="preserve"> </w:t>
      </w:r>
      <w:proofErr w:type="spellStart"/>
      <w:r w:rsidRPr="00C07B92">
        <w:rPr>
          <w:rStyle w:val="Emphasis"/>
          <w:highlight w:val="green"/>
        </w:rPr>
        <w:t>naturalisation</w:t>
      </w:r>
      <w:proofErr w:type="spellEnd"/>
      <w:r w:rsidRPr="00C07B92">
        <w:rPr>
          <w:rStyle w:val="Emphasis"/>
          <w:highlight w:val="green"/>
        </w:rPr>
        <w:t xml:space="preserve"> of a </w:t>
      </w:r>
      <w:r w:rsidRPr="00FF0CF7">
        <w:rPr>
          <w:rStyle w:val="Emphasis"/>
        </w:rPr>
        <w:t xml:space="preserve">particular kind of </w:t>
      </w:r>
      <w:r w:rsidRPr="00C07B92">
        <w:rPr>
          <w:rStyle w:val="Emphasis"/>
          <w:highlight w:val="green"/>
        </w:rPr>
        <w:t>political system</w:t>
      </w:r>
      <w:r w:rsidRPr="00FF0CF7">
        <w:rPr>
          <w:rStyle w:val="Emphasis"/>
        </w:rPr>
        <w:t xml:space="preserve">. </w:t>
      </w:r>
      <w:r w:rsidRPr="00FF0CF7">
        <w:rPr>
          <w:rStyle w:val="StyleUnderline"/>
        </w:rPr>
        <w:t>Baudrillard's explicitly stated view that everyday practice is beyond representation and the politics</w:t>
      </w:r>
      <w:r w:rsidRPr="00FF0CF7">
        <w:rPr>
          <w:sz w:val="14"/>
        </w:rPr>
        <w:t xml:space="preserve"> (SSM 39) </w:t>
      </w:r>
      <w:r w:rsidRPr="00FF0CF7">
        <w:rPr>
          <w:rStyle w:val="StyleUnderline"/>
        </w:rPr>
        <w:t>is</w:t>
      </w:r>
      <w:r w:rsidRPr="00FF0CF7">
        <w:rPr>
          <w:sz w:val="14"/>
        </w:rPr>
        <w:t xml:space="preserve"> therefore </w:t>
      </w:r>
      <w:r w:rsidRPr="00FF0CF7">
        <w:rPr>
          <w:rStyle w:val="Emphasis"/>
        </w:rPr>
        <w:t xml:space="preserve">wholly mistaken and leads him to effectively endorse the </w:t>
      </w:r>
      <w:proofErr w:type="spellStart"/>
      <w:r w:rsidRPr="00FF0CF7">
        <w:rPr>
          <w:rStyle w:val="Emphasis"/>
        </w:rPr>
        <w:t>naturalisation</w:t>
      </w:r>
      <w:proofErr w:type="spellEnd"/>
      <w:r w:rsidRPr="00FF0CF7">
        <w:rPr>
          <w:rStyle w:val="Emphasis"/>
        </w:rPr>
        <w:t xml:space="preserve"> of politics</w:t>
      </w:r>
      <w:r w:rsidRPr="00FF0CF7">
        <w:rPr>
          <w:sz w:val="14"/>
        </w:rPr>
        <w:t xml:space="preserve"> </w:t>
      </w:r>
      <w:r w:rsidRPr="00FF0CF7">
        <w:rPr>
          <w:rStyle w:val="StyleUnderline"/>
        </w:rPr>
        <w:t xml:space="preserve">(even though he </w:t>
      </w:r>
      <w:r w:rsidRPr="00FF0CF7">
        <w:rPr>
          <w:rStyle w:val="Emphasis"/>
        </w:rPr>
        <w:t>tries</w:t>
      </w:r>
      <w:r w:rsidRPr="00FF0CF7">
        <w:rPr>
          <w:rStyle w:val="StyleUnderline"/>
        </w:rPr>
        <w:t xml:space="preserve"> to avoid ENDORSING something he sees as meaningless and therefore not endorsable</w:t>
      </w:r>
      <w:r w:rsidRPr="00FF0CF7">
        <w:rPr>
          <w:sz w:val="14"/>
        </w:rPr>
        <w:t xml:space="preserve"> - 40-1. </w:t>
      </w:r>
      <w:proofErr w:type="gramStart"/>
      <w:r w:rsidRPr="00FF0CF7">
        <w:rPr>
          <w:sz w:val="14"/>
        </w:rPr>
        <w:t>Actually</w:t>
      </w:r>
      <w:proofErr w:type="gramEnd"/>
      <w:r w:rsidRPr="00FF0CF7">
        <w:rPr>
          <w:sz w:val="14"/>
        </w:rPr>
        <w:t xml:space="preserve"> </w:t>
      </w:r>
      <w:r w:rsidRPr="00FF0CF7">
        <w:rPr>
          <w:rStyle w:val="StyleUnderline"/>
        </w:rPr>
        <w:t>he does endorse indirectly</w:t>
      </w:r>
      <w:r w:rsidRPr="00FF0CF7">
        <w:rPr>
          <w:sz w:val="14"/>
        </w:rPr>
        <w:t xml:space="preserve"> via loaded language). </w:t>
      </w:r>
      <w:r w:rsidRPr="00FF0CF7">
        <w:rPr>
          <w:rStyle w:val="StyleUnderline"/>
        </w:rPr>
        <w:t xml:space="preserve">He also misses the dimension of political INTRUSION into everyday life - for instance, the aggressive police presence which blights so many inner-city communities, and the linked phenomenon of a </w:t>
      </w:r>
      <w:proofErr w:type="spellStart"/>
      <w:r w:rsidRPr="00FF0CF7">
        <w:rPr>
          <w:rStyle w:val="StyleUnderline"/>
        </w:rPr>
        <w:t>politicised</w:t>
      </w:r>
      <w:proofErr w:type="spellEnd"/>
      <w:r w:rsidRPr="00FF0CF7">
        <w:rPr>
          <w:rStyle w:val="StyleUnderline"/>
        </w:rPr>
        <w:t xml:space="preserve"> fear of "crime".</w:t>
      </w:r>
      <w:r w:rsidRPr="00FF0CF7">
        <w:rPr>
          <w:sz w:val="14"/>
        </w:rPr>
        <w:t xml:space="preserve"> At this point, in contradiction to </w:t>
      </w:r>
      <w:proofErr w:type="spellStart"/>
      <w:r w:rsidRPr="00FF0CF7">
        <w:rPr>
          <w:sz w:val="14"/>
        </w:rPr>
        <w:t>Vaneigem</w:t>
      </w:r>
      <w:proofErr w:type="spellEnd"/>
      <w:r w:rsidRPr="00FF0CF7">
        <w:rPr>
          <w:sz w:val="14"/>
        </w:rPr>
        <w:t xml:space="preserve">, Reich and Foucault as well as his earlier work, </w:t>
      </w:r>
      <w:r w:rsidRPr="00FF0CF7">
        <w:rPr>
          <w:rStyle w:val="StyleUnderline"/>
        </w:rPr>
        <w:t>Baudrillard</w:t>
      </w:r>
      <w:r w:rsidRPr="00FF0CF7">
        <w:rPr>
          <w:sz w:val="14"/>
        </w:rPr>
        <w:t xml:space="preserve"> also </w:t>
      </w:r>
      <w:r w:rsidRPr="00FF0CF7">
        <w:rPr>
          <w:rStyle w:val="StyleUnderline"/>
        </w:rPr>
        <w:t>wants to deny a liberatory potential to resistance in everyday life</w:t>
      </w:r>
      <w:r w:rsidRPr="00FF0CF7">
        <w:rPr>
          <w:sz w:val="14"/>
        </w:rPr>
        <w:t xml:space="preserve"> (SSM 40-1</w:t>
      </w:r>
      <w:proofErr w:type="gramStart"/>
      <w:r w:rsidRPr="00FF0CF7">
        <w:rPr>
          <w:sz w:val="14"/>
        </w:rPr>
        <w:t>).</w:t>
      </w:r>
      <w:r w:rsidRPr="00FF0CF7">
        <w:rPr>
          <w:sz w:val="12"/>
        </w:rPr>
        <w:t>¶</w:t>
      </w:r>
      <w:proofErr w:type="gramEnd"/>
      <w:r w:rsidRPr="00FF0CF7">
        <w:rPr>
          <w:sz w:val="14"/>
        </w:rPr>
        <w:t xml:space="preserve"> </w:t>
      </w:r>
      <w:r w:rsidRPr="00FF0CF7">
        <w:rPr>
          <w:rStyle w:val="StyleUnderline"/>
        </w:rPr>
        <w:t xml:space="preserve">Baudrillard sometimes </w:t>
      </w:r>
      <w:r w:rsidRPr="00FF0CF7">
        <w:rPr>
          <w:rStyle w:val="Emphasis"/>
        </w:rPr>
        <w:t>substitutes his own views for evidence</w:t>
      </w:r>
      <w:r w:rsidRPr="00FF0CF7">
        <w:rPr>
          <w:rStyle w:val="StyleUnderline"/>
        </w:rPr>
        <w:t>, as when he discusses what "we" the audience experience</w:t>
      </w:r>
      <w:r w:rsidRPr="00FF0CF7">
        <w:rPr>
          <w:sz w:val="14"/>
        </w:rPr>
        <w:t xml:space="preserve"> (GW 39). </w:t>
      </w:r>
      <w:r w:rsidRPr="00FF0CF7">
        <w:rPr>
          <w:sz w:val="12"/>
        </w:rPr>
        <w:t>¶</w:t>
      </w:r>
      <w:r w:rsidRPr="00FF0CF7">
        <w:rPr>
          <w:sz w:val="14"/>
        </w:rPr>
        <w:t xml:space="preserve"> </w:t>
      </w:r>
      <w:r w:rsidRPr="00C07B92">
        <w:rPr>
          <w:rStyle w:val="StyleUnderline"/>
          <w:highlight w:val="green"/>
        </w:rPr>
        <w:t>Baudrillard's claim that the masses are "dumb</w:t>
      </w:r>
      <w:r w:rsidRPr="00FF0CF7">
        <w:rPr>
          <w:rStyle w:val="StyleUnderline"/>
        </w:rPr>
        <w:t>",</w:t>
      </w:r>
      <w:r w:rsidRPr="00FF0CF7">
        <w:rPr>
          <w:sz w:val="14"/>
        </w:rPr>
        <w:t xml:space="preserve"> silent and conduct </w:t>
      </w:r>
      <w:proofErr w:type="gramStart"/>
      <w:r w:rsidRPr="00FF0CF7">
        <w:rPr>
          <w:sz w:val="14"/>
        </w:rPr>
        <w:t>any and all</w:t>
      </w:r>
      <w:proofErr w:type="gramEnd"/>
      <w:r w:rsidRPr="00FF0CF7">
        <w:rPr>
          <w:sz w:val="14"/>
        </w:rPr>
        <w:t xml:space="preserve"> beliefs (SSM 28) and "the reversion of any social" (SSM 49) </w:t>
      </w:r>
      <w:r w:rsidRPr="00C07B92">
        <w:rPr>
          <w:rStyle w:val="StyleUnderline"/>
          <w:highlight w:val="green"/>
        </w:rPr>
        <w:t xml:space="preserve">is </w:t>
      </w:r>
      <w:proofErr w:type="spellStart"/>
      <w:r w:rsidRPr="00C07B92">
        <w:rPr>
          <w:rStyle w:val="StyleUnderline"/>
          <w:highlight w:val="green"/>
        </w:rPr>
        <w:t>problematised</w:t>
      </w:r>
      <w:proofErr w:type="spellEnd"/>
      <w:r w:rsidRPr="00C07B92">
        <w:rPr>
          <w:rStyle w:val="StyleUnderline"/>
          <w:highlight w:val="green"/>
        </w:rPr>
        <w:t xml:space="preserve"> by the persistence of subcultures and countercultures</w:t>
      </w:r>
    </w:p>
    <w:p w14:paraId="303DE79C" w14:textId="77777777" w:rsidR="00344C16" w:rsidRDefault="00344C16" w:rsidP="009D3E0F">
      <w:pPr>
        <w:rPr>
          <w:rStyle w:val="StyleUnderline"/>
        </w:rPr>
      </w:pPr>
    </w:p>
    <w:p w14:paraId="453EA1EF" w14:textId="77777777" w:rsidR="00344C16" w:rsidRDefault="00344C16" w:rsidP="009D3E0F">
      <w:pPr>
        <w:rPr>
          <w:rStyle w:val="StyleUnderline"/>
        </w:rPr>
      </w:pPr>
    </w:p>
    <w:p w14:paraId="56248254" w14:textId="51EB26DC" w:rsidR="009D3E0F" w:rsidRPr="00FF0CF7" w:rsidRDefault="009D3E0F" w:rsidP="009D3E0F">
      <w:pPr>
        <w:rPr>
          <w:sz w:val="14"/>
        </w:rPr>
      </w:pPr>
      <w:r w:rsidRPr="00FF0CF7">
        <w:rPr>
          <w:sz w:val="14"/>
        </w:rPr>
        <w:t xml:space="preserve">, while his claim that any remark could be attributed to the masses (SSM 29) hardly proves that it lacks its own demands or beliefs. </w:t>
      </w:r>
      <w:r w:rsidRPr="00FF0CF7">
        <w:rPr>
          <w:rStyle w:val="StyleUnderline"/>
        </w:rPr>
        <w:t>He is leaping far too quickly from the confused and contradictory nature of mass beliefs to the idea that the masses lack - or even reject - meaning per se.</w:t>
      </w:r>
      <w:r w:rsidRPr="00FF0CF7">
        <w:rPr>
          <w:sz w:val="14"/>
        </w:rPr>
        <w:t xml:space="preserve"> He wants to portray the masses as disinterested in meaning, instinctual and "above and beyond all meaning" (SSM 11), lacking even conformist beliefs (87-8) and without a language of their own (22). </w:t>
      </w:r>
      <w:r w:rsidRPr="00FF0CF7">
        <w:rPr>
          <w:rStyle w:val="StyleUnderline"/>
        </w:rPr>
        <w:t xml:space="preserve">This is contradicted by </w:t>
      </w:r>
      <w:r w:rsidRPr="00FF0CF7">
        <w:rPr>
          <w:rStyle w:val="Emphasis"/>
        </w:rPr>
        <w:t>extensive evidence on the construction of meaning in everyday life</w:t>
      </w:r>
      <w:r w:rsidRPr="00FF0CF7">
        <w:rPr>
          <w:sz w:val="14"/>
        </w:rPr>
        <w:t xml:space="preserve">, from </w:t>
      </w:r>
      <w:proofErr w:type="spellStart"/>
      <w:r w:rsidRPr="00FF0CF7">
        <w:rPr>
          <w:sz w:val="14"/>
        </w:rPr>
        <w:t>Hoggart</w:t>
      </w:r>
      <w:proofErr w:type="spellEnd"/>
      <w:r w:rsidRPr="00FF0CF7">
        <w:rPr>
          <w:sz w:val="14"/>
        </w:rPr>
        <w:t xml:space="preserve"> on working class culture to Becker, Lemert, Goffman and others on deviance. </w:t>
      </w:r>
      <w:r w:rsidRPr="00C07B92">
        <w:rPr>
          <w:rStyle w:val="StyleUnderline"/>
          <w:highlight w:val="green"/>
        </w:rPr>
        <w:t>Even in the sphere of media effects, the evidence from research on audiences</w:t>
      </w:r>
      <w:r w:rsidRPr="00FF0CF7">
        <w:rPr>
          <w:sz w:val="14"/>
        </w:rPr>
        <w:t xml:space="preserve">, such as Ang on Dallas viewers and Morley on the Nationwide audience, </w:t>
      </w:r>
      <w:r w:rsidRPr="00C07B92">
        <w:rPr>
          <w:rStyle w:val="StyleUnderline"/>
          <w:highlight w:val="green"/>
        </w:rPr>
        <w:t>suggests an active construction of meaning by members of the masses</w:t>
      </w:r>
      <w:r w:rsidRPr="00FF0CF7">
        <w:rPr>
          <w:rStyle w:val="Emphasis"/>
        </w:rPr>
        <w:t xml:space="preserve">, negotiating </w:t>
      </w:r>
      <w:proofErr w:type="gramStart"/>
      <w:r w:rsidRPr="00FF0CF7">
        <w:rPr>
          <w:rStyle w:val="Emphasis"/>
        </w:rPr>
        <w:t>with</w:t>
      </w:r>
      <w:proofErr w:type="gramEnd"/>
      <w:r w:rsidRPr="00FF0CF7">
        <w:rPr>
          <w:rStyle w:val="Emphasis"/>
        </w:rPr>
        <w:t xml:space="preserve"> or even opposing dominant codes of meaning.</w:t>
      </w:r>
      <w:r w:rsidRPr="00FF0CF7">
        <w:rPr>
          <w:sz w:val="14"/>
        </w:rPr>
        <w:t xml:space="preserve"> </w:t>
      </w:r>
      <w:r w:rsidRPr="00FF0CF7">
        <w:rPr>
          <w:rStyle w:val="StyleUnderline"/>
        </w:rPr>
        <w:t xml:space="preserve">This may well show a decline of that kind of meaning promoted by the status quo - but it </w:t>
      </w:r>
      <w:r w:rsidRPr="00FF0CF7">
        <w:rPr>
          <w:rStyle w:val="Emphasis"/>
        </w:rPr>
        <w:t>hardly</w:t>
      </w:r>
      <w:r w:rsidRPr="00FF0CF7">
        <w:rPr>
          <w:rStyle w:val="StyleUnderline"/>
        </w:rPr>
        <w:t xml:space="preserve"> shows a </w:t>
      </w:r>
      <w:r w:rsidRPr="00FF0CF7">
        <w:rPr>
          <w:rStyle w:val="Emphasis"/>
        </w:rPr>
        <w:t>rejection of meaning per se.</w:t>
      </w:r>
      <w:r w:rsidRPr="00FF0CF7">
        <w:rPr>
          <w:sz w:val="14"/>
        </w:rPr>
        <w:t xml:space="preserve"> When the masses act stupid, it may well be due to what radical education </w:t>
      </w:r>
      <w:proofErr w:type="gramStart"/>
      <w:r w:rsidRPr="00FF0CF7">
        <w:rPr>
          <w:sz w:val="14"/>
        </w:rPr>
        <w:t>theorists</w:t>
      </w:r>
      <w:proofErr w:type="gramEnd"/>
      <w:r w:rsidRPr="00FF0CF7">
        <w:rPr>
          <w:sz w:val="14"/>
        </w:rPr>
        <w:t xml:space="preserve"> term "reactive stupidity" - an adaptive response to avoid being falsified and "beaten" by acting stupid. </w:t>
      </w:r>
      <w:r w:rsidRPr="00C07B92">
        <w:rPr>
          <w:rStyle w:val="StyleUnderline"/>
          <w:highlight w:val="green"/>
        </w:rPr>
        <w:t>Baudrillard</w:t>
      </w:r>
      <w:r w:rsidRPr="00FF0CF7">
        <w:rPr>
          <w:sz w:val="14"/>
        </w:rPr>
        <w:t xml:space="preserve"> again </w:t>
      </w:r>
      <w:r w:rsidRPr="00C07B92">
        <w:rPr>
          <w:rStyle w:val="Emphasis"/>
          <w:highlight w:val="green"/>
        </w:rPr>
        <w:t>wrongly conflates the dominant system with meaning as such</w:t>
      </w:r>
      <w:r w:rsidRPr="00FF0CF7">
        <w:rPr>
          <w:sz w:val="14"/>
        </w:rPr>
        <w:t xml:space="preserve">. Indeed, Baudrillard seems to have changed his mind AGAIN by the time of the Gulf War essays, when he refers to the MEDIA, not the masses, as in control (GW 75), and to stupidity </w:t>
      </w:r>
      <w:proofErr w:type="gramStart"/>
      <w:r w:rsidRPr="00FF0CF7">
        <w:rPr>
          <w:sz w:val="14"/>
        </w:rPr>
        <w:t>as a result of</w:t>
      </w:r>
      <w:proofErr w:type="gramEnd"/>
      <w:r w:rsidRPr="00FF0CF7">
        <w:rPr>
          <w:sz w:val="14"/>
        </w:rPr>
        <w:t xml:space="preserve"> "mental deterrence" (GW 67-8), which produces a "suffocating atmosphere of deception and stupidity" (GW 68) and a control through the violence of consensus (GW 84).</w:t>
      </w:r>
    </w:p>
    <w:bookmarkEnd w:id="0"/>
    <w:p w14:paraId="3E27EA30" w14:textId="77777777" w:rsidR="00C05BC6" w:rsidRPr="00C05BC6" w:rsidRDefault="00C05BC6" w:rsidP="00B55AD5">
      <w:pPr>
        <w:rPr>
          <w:sz w:val="16"/>
        </w:rPr>
      </w:pPr>
    </w:p>
    <w:sectPr w:rsidR="00C05BC6" w:rsidRPr="00C05B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3C1578"/>
    <w:multiLevelType w:val="multilevel"/>
    <w:tmpl w:val="97C256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E465F8"/>
    <w:rsid w:val="000139A3"/>
    <w:rsid w:val="000C0526"/>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4C1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A7356"/>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3E0F"/>
    <w:rsid w:val="009D54B2"/>
    <w:rsid w:val="009E1922"/>
    <w:rsid w:val="009F7ED2"/>
    <w:rsid w:val="00A32F72"/>
    <w:rsid w:val="00A93661"/>
    <w:rsid w:val="00A95652"/>
    <w:rsid w:val="00AC0AB8"/>
    <w:rsid w:val="00B33C6D"/>
    <w:rsid w:val="00B4508F"/>
    <w:rsid w:val="00B55AD5"/>
    <w:rsid w:val="00B8057C"/>
    <w:rsid w:val="00BC452F"/>
    <w:rsid w:val="00BD6238"/>
    <w:rsid w:val="00BF593B"/>
    <w:rsid w:val="00BF773A"/>
    <w:rsid w:val="00BF7E81"/>
    <w:rsid w:val="00C05BC6"/>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465F8"/>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DA68B"/>
  <w15:chartTrackingRefBased/>
  <w15:docId w15:val="{7EEBF179-484D-49CC-B4D0-9010A934F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465F8"/>
    <w:rPr>
      <w:rFonts w:ascii="Calibri" w:hAnsi="Calibri" w:cs="Calibri"/>
    </w:rPr>
  </w:style>
  <w:style w:type="paragraph" w:styleId="Heading1">
    <w:name w:val="heading 1"/>
    <w:aliases w:val="Pocket"/>
    <w:basedOn w:val="Normal"/>
    <w:next w:val="Normal"/>
    <w:link w:val="Heading1Char"/>
    <w:qFormat/>
    <w:rsid w:val="00E465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465F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465F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E465F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465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65F8"/>
  </w:style>
  <w:style w:type="character" w:customStyle="1" w:styleId="Heading1Char">
    <w:name w:val="Heading 1 Char"/>
    <w:aliases w:val="Pocket Char"/>
    <w:basedOn w:val="DefaultParagraphFont"/>
    <w:link w:val="Heading1"/>
    <w:rsid w:val="00E465F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465F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465F8"/>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E465F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s"/>
    <w:basedOn w:val="DefaultParagraphFont"/>
    <w:link w:val="textbold"/>
    <w:uiPriority w:val="7"/>
    <w:qFormat/>
    <w:rsid w:val="00E465F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E465F8"/>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E465F8"/>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E465F8"/>
    <w:rPr>
      <w:color w:val="auto"/>
      <w:u w:val="none"/>
    </w:rPr>
  </w:style>
  <w:style w:type="character" w:styleId="FollowedHyperlink">
    <w:name w:val="FollowedHyperlink"/>
    <w:basedOn w:val="DefaultParagraphFont"/>
    <w:uiPriority w:val="99"/>
    <w:semiHidden/>
    <w:unhideWhenUsed/>
    <w:rsid w:val="00E465F8"/>
    <w:rPr>
      <w:color w:val="auto"/>
      <w:u w:val="none"/>
    </w:rPr>
  </w:style>
  <w:style w:type="character" w:styleId="UnresolvedMention">
    <w:name w:val="Unresolved Mention"/>
    <w:basedOn w:val="DefaultParagraphFont"/>
    <w:uiPriority w:val="99"/>
    <w:semiHidden/>
    <w:unhideWhenUsed/>
    <w:rsid w:val="00E465F8"/>
    <w:rPr>
      <w:color w:val="605E5C"/>
      <w:shd w:val="clear" w:color="auto" w:fill="E1DFDD"/>
    </w:rPr>
  </w:style>
  <w:style w:type="paragraph" w:customStyle="1" w:styleId="textbold">
    <w:name w:val="text bold"/>
    <w:basedOn w:val="Normal"/>
    <w:link w:val="Emphasis"/>
    <w:autoRedefine/>
    <w:uiPriority w:val="7"/>
    <w:qFormat/>
    <w:rsid w:val="00E465F8"/>
    <w:pPr>
      <w:ind w:left="720"/>
      <w:jc w:val="both"/>
    </w:pPr>
    <w:rPr>
      <w:b/>
      <w:iCs/>
      <w:u w:val="single"/>
    </w:rPr>
  </w:style>
  <w:style w:type="paragraph" w:styleId="ListParagraph">
    <w:name w:val="List Paragraph"/>
    <w:aliases w:val="6 font"/>
    <w:basedOn w:val="Normal"/>
    <w:uiPriority w:val="99"/>
    <w:unhideWhenUsed/>
    <w:qFormat/>
    <w:rsid w:val="00E465F8"/>
    <w:pPr>
      <w:ind w:left="720"/>
      <w:contextualSpacing/>
    </w:pPr>
  </w:style>
  <w:style w:type="paragraph" w:customStyle="1" w:styleId="Emphasis1">
    <w:name w:val="Emphasis1"/>
    <w:basedOn w:val="Normal"/>
    <w:autoRedefine/>
    <w:uiPriority w:val="7"/>
    <w:qFormat/>
    <w:rsid w:val="00E465F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E465F8"/>
    <w:pPr>
      <w:spacing w:before="100" w:beforeAutospacing="1" w:after="100" w:afterAutospacing="1"/>
    </w:pPr>
    <w:rPr>
      <w:rFonts w:ascii="Times New Roman" w:eastAsia="Times New Roman" w:hAnsi="Times New Roman" w:cs="Times New Roman"/>
      <w:szCs w:val="24"/>
    </w:rPr>
  </w:style>
  <w:style w:type="paragraph" w:customStyle="1" w:styleId="Analytics">
    <w:name w:val="Analytics"/>
    <w:link w:val="AnalyticsChar"/>
    <w:uiPriority w:val="4"/>
    <w:qFormat/>
    <w:rsid w:val="00E465F8"/>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E465F8"/>
    <w:rPr>
      <w:rFonts w:ascii="Calibri" w:eastAsiaTheme="majorEastAsia" w:hAnsi="Calibri" w:cstheme="majorBidi"/>
      <w:b/>
      <w:iCs/>
      <w:sz w:val="26"/>
      <w:szCs w:val="28"/>
    </w:rPr>
  </w:style>
  <w:style w:type="character" w:customStyle="1" w:styleId="apple-style-span">
    <w:name w:val="apple-style-span"/>
    <w:rsid w:val="00E465F8"/>
  </w:style>
  <w:style w:type="paragraph" w:customStyle="1" w:styleId="Analytic">
    <w:name w:val="Analytic"/>
    <w:basedOn w:val="Heading4"/>
    <w:link w:val="AnalyticChar"/>
    <w:qFormat/>
    <w:rsid w:val="00E465F8"/>
  </w:style>
  <w:style w:type="character" w:customStyle="1" w:styleId="AnalyticChar">
    <w:name w:val="Analytic Char"/>
    <w:basedOn w:val="DefaultParagraphFont"/>
    <w:link w:val="Analytic"/>
    <w:rsid w:val="00E465F8"/>
    <w:rPr>
      <w:rFonts w:ascii="Calibri" w:eastAsiaTheme="majorEastAsia" w:hAnsi="Calibri" w:cstheme="majorBidi"/>
      <w:b/>
      <w:iCs/>
      <w:sz w:val="26"/>
    </w:rPr>
  </w:style>
  <w:style w:type="paragraph" w:customStyle="1" w:styleId="Emphasize">
    <w:name w:val="Emphasize"/>
    <w:basedOn w:val="Normal"/>
    <w:uiPriority w:val="7"/>
    <w:qFormat/>
    <w:rsid w:val="00E465F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DocumentMap">
    <w:name w:val="Document Map"/>
    <w:basedOn w:val="Normal"/>
    <w:link w:val="DocumentMapChar"/>
    <w:uiPriority w:val="99"/>
    <w:semiHidden/>
    <w:unhideWhenUsed/>
    <w:rsid w:val="00E465F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65F8"/>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6"/>
    <w:qFormat/>
    <w:rsid w:val="00E465F8"/>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E465F8"/>
    <w:rPr>
      <w:rFonts w:ascii="Calibri" w:hAnsi="Calibri" w:cs="Calibri"/>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E465F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E465F8"/>
    <w:pPr>
      <w:widowControl w:val="0"/>
      <w:suppressAutoHyphens/>
      <w:spacing w:after="200" w:line="256" w:lineRule="auto"/>
      <w:contextualSpacing/>
    </w:pPr>
    <w:rPr>
      <w:rFonts w:asciiTheme="minorHAnsi" w:hAnsiTheme="minorHAnsi"/>
      <w:u w:val="single"/>
    </w:rPr>
  </w:style>
  <w:style w:type="character" w:customStyle="1" w:styleId="underline">
    <w:name w:val="underline"/>
    <w:qFormat/>
    <w:rsid w:val="00E465F8"/>
    <w:rPr>
      <w:u w:val="single"/>
    </w:rPr>
  </w:style>
  <w:style w:type="paragraph" w:customStyle="1" w:styleId="messagelistitem-zz7v6g">
    <w:name w:val="messagelistitem-zz7v6g"/>
    <w:basedOn w:val="Normal"/>
    <w:rsid w:val="00E465F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archive.is/VKac8" TargetMode="External"/><Relationship Id="rId3" Type="http://schemas.openxmlformats.org/officeDocument/2006/relationships/styles" Target="styles.xm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s://science.gsfc.nasa.gov/sed/bio/daniel.p.moriart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science.gsfc.nasa.gov/sed/bio/william.b.garr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asa.gov/feature/nasa-outlines-lunar-surface-sustainability-concept" TargetMode="External"/><Relationship Id="rId4" Type="http://schemas.openxmlformats.org/officeDocument/2006/relationships/settings" Target="settings.xml"/><Relationship Id="rId9" Type="http://schemas.openxmlformats.org/officeDocument/2006/relationships/hyperlink" Target="https://www.nasa.gov/feature/goddard/2021/nasa-s-artemis-base-camp-on-the-moon-will-need-light-water-elevation/" TargetMode="External"/><Relationship Id="rId14" Type="http://schemas.openxmlformats.org/officeDocument/2006/relationships/hyperlink" Target="https://www.lbsbaltimore.com/about-us/histo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67</TotalTime>
  <Pages>24</Pages>
  <Words>21577</Words>
  <Characters>122992</Characters>
  <Application>Microsoft Office Word</Application>
  <DocSecurity>0</DocSecurity>
  <Lines>1024</Lines>
  <Paragraphs>288</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1AC: FW</vt:lpstr>
      <vt:lpstr>    1AC: Plan</vt:lpstr>
      <vt:lpstr>    1AC: Method</vt:lpstr>
    </vt:vector>
  </TitlesOfParts>
  <Company/>
  <LinksUpToDate>false</LinksUpToDate>
  <CharactersWithSpaces>144281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7</cp:revision>
  <dcterms:created xsi:type="dcterms:W3CDTF">2022-02-20T22:11:00Z</dcterms:created>
  <dcterms:modified xsi:type="dcterms:W3CDTF">2022-02-21T01:05:00Z</dcterms:modified>
</cp:coreProperties>
</file>