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38F29" w14:textId="77777777" w:rsidR="00C42534" w:rsidRDefault="00C42534" w:rsidP="00C42534">
      <w:pPr>
        <w:pStyle w:val="Heading3"/>
      </w:pPr>
      <w:r>
        <w:t>1AC: FW</w:t>
      </w:r>
    </w:p>
    <w:p w14:paraId="49D8019E" w14:textId="77777777" w:rsidR="00C42534" w:rsidRDefault="00C42534" w:rsidP="00C42534">
      <w:pPr>
        <w:pStyle w:val="Heading4"/>
      </w:pPr>
      <w:bookmarkStart w:id="0" w:name="_Hlk78146549"/>
      <w:r>
        <w:t xml:space="preserve">TJFs first, </w:t>
      </w:r>
    </w:p>
    <w:p w14:paraId="7EC2EF8C" w14:textId="77777777" w:rsidR="00C42534" w:rsidRPr="00EA432E" w:rsidRDefault="00C42534" w:rsidP="00C42534">
      <w:pPr>
        <w:pStyle w:val="Heading4"/>
      </w:pPr>
      <w:r w:rsidRPr="00EA432E">
        <w:t>A] substance begs the question of a framework being good for debate---fairness is a gateway issue to deciding the better debater and education is the reason schools fund debate</w:t>
      </w:r>
    </w:p>
    <w:p w14:paraId="176CD64E" w14:textId="77777777" w:rsidR="00C42534" w:rsidRDefault="00C42534" w:rsidP="00C42534">
      <w:pPr>
        <w:pStyle w:val="Heading4"/>
      </w:pPr>
      <w:r>
        <w:t>B] Topicality interpretations of the word ought</w:t>
      </w:r>
    </w:p>
    <w:p w14:paraId="45663F55" w14:textId="77777777" w:rsidR="00C42534" w:rsidRPr="001B3AA8" w:rsidRDefault="00C42534" w:rsidP="00C42534"/>
    <w:p w14:paraId="7E988747" w14:textId="77777777" w:rsidR="00C42534" w:rsidRDefault="00C42534" w:rsidP="00C42534">
      <w:pPr>
        <w:pStyle w:val="Heading4"/>
      </w:pPr>
      <w:r w:rsidRPr="00FB2985">
        <w:t xml:space="preserve">Util is </w:t>
      </w:r>
      <w:r>
        <w:t xml:space="preserve">the best theoretically justified framework </w:t>
      </w:r>
    </w:p>
    <w:p w14:paraId="3C8AA21C" w14:textId="77777777" w:rsidR="00C42534" w:rsidRDefault="00C42534" w:rsidP="00C42534">
      <w:pPr>
        <w:pStyle w:val="Heading4"/>
        <w:spacing w:line="276" w:lineRule="auto"/>
        <w:rPr>
          <w:rFonts w:cs="Calibri"/>
        </w:rPr>
      </w:pPr>
      <w:r>
        <w:rPr>
          <w:rFonts w:cs="Calibri"/>
        </w:rPr>
        <w:t>1</w:t>
      </w:r>
      <w:r w:rsidRPr="00F859B1">
        <w:rPr>
          <w:rFonts w:cs="Calibri"/>
        </w:rPr>
        <w:t xml:space="preserve">] Ground – Util cares about </w:t>
      </w:r>
      <w:r w:rsidRPr="00F859B1">
        <w:rPr>
          <w:rFonts w:cs="Calibri"/>
          <w:u w:val="single"/>
        </w:rPr>
        <w:t>all impacts</w:t>
      </w:r>
      <w:r w:rsidRPr="00F859B1">
        <w:rPr>
          <w:rFonts w:cs="Calibri"/>
        </w:rPr>
        <w:t xml:space="preserve"> which ensures </w:t>
      </w:r>
      <w:r w:rsidRPr="00F859B1">
        <w:rPr>
          <w:rFonts w:cs="Calibri"/>
          <w:u w:val="single"/>
        </w:rPr>
        <w:t>link</w:t>
      </w:r>
      <w:r w:rsidRPr="00F859B1">
        <w:rPr>
          <w:rFonts w:cs="Calibri"/>
        </w:rPr>
        <w:t xml:space="preserve"> and </w:t>
      </w:r>
      <w:r w:rsidRPr="00F859B1">
        <w:rPr>
          <w:rFonts w:cs="Calibri"/>
          <w:u w:val="single"/>
        </w:rPr>
        <w:t>impact</w:t>
      </w:r>
      <w:r w:rsidRPr="00F859B1">
        <w:rPr>
          <w:rFonts w:cs="Calibri"/>
        </w:rPr>
        <w:t xml:space="preserve"> turn ground for both sides.</w:t>
      </w:r>
      <w:r>
        <w:rPr>
          <w:rFonts w:cs="Calibri"/>
        </w:rPr>
        <w:t xml:space="preserve"> Util impacts are easy to contextualize and allows for all types of ground with work debaters have to do. </w:t>
      </w:r>
    </w:p>
    <w:p w14:paraId="2D79D4A1" w14:textId="77777777" w:rsidR="00C42534" w:rsidRDefault="00C42534" w:rsidP="00C42534">
      <w:pPr>
        <w:pStyle w:val="Heading4"/>
      </w:pPr>
      <w:r>
        <w:t xml:space="preserve">2] Novice Accessibility – Util is fairer and more educational for novice debaters since contention/LARP ground is what they learn you crowd out novice debaters by debating up and guts accessibility for trad debate. B] Encourages tricking novices and preventing clash and engagement on your offense. OW on participation to the activity </w:t>
      </w:r>
    </w:p>
    <w:p w14:paraId="35DEF0C4" w14:textId="77777777" w:rsidR="00C42534" w:rsidRDefault="00C42534" w:rsidP="00C42534">
      <w:pPr>
        <w:pStyle w:val="Heading4"/>
      </w:pPr>
      <w:r>
        <w:t>3] Topic Ed – LARP authors mutually agree upon consequentialism when talking oppression and big stick impacts. That’s key for predictability within the resolutional stasis point.</w:t>
      </w:r>
    </w:p>
    <w:p w14:paraId="44C76598" w14:textId="77777777" w:rsidR="00C42534" w:rsidRDefault="00C42534" w:rsidP="00C42534">
      <w:pPr>
        <w:pStyle w:val="Heading3"/>
      </w:pPr>
      <w:bookmarkStart w:id="1" w:name="_Hlk87541535"/>
      <w:bookmarkEnd w:id="0"/>
      <w:r>
        <w:lastRenderedPageBreak/>
        <w:t xml:space="preserve">1AC: Plan </w:t>
      </w:r>
    </w:p>
    <w:p w14:paraId="3091629E" w14:textId="77777777" w:rsidR="00C42534" w:rsidRDefault="00C42534" w:rsidP="00C42534">
      <w:pPr>
        <w:pStyle w:val="Heading4"/>
      </w:pPr>
      <w:bookmarkStart w:id="2" w:name="_Hlk87541481"/>
      <w:bookmarkEnd w:id="1"/>
      <w:r>
        <w:t xml:space="preserve">Plan – A just government of the People’s Republic of China ought to </w:t>
      </w:r>
      <w:r w:rsidRPr="007A4168">
        <w:t>recognize an unconditional right of workers to strike.</w:t>
      </w:r>
    </w:p>
    <w:p w14:paraId="54811E8A" w14:textId="77777777" w:rsidR="00C42534" w:rsidRPr="007A4168" w:rsidRDefault="00C42534" w:rsidP="00C42534">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787D777C" w14:textId="77777777" w:rsidR="00C42534" w:rsidRPr="00A44704" w:rsidRDefault="00C42534" w:rsidP="00C42534">
      <w:r w:rsidRPr="00A44704">
        <w:rPr>
          <w:rStyle w:val="Style13ptBold"/>
        </w:rPr>
        <w:t>Dongfang 11</w:t>
      </w:r>
      <w:r>
        <w:t xml:space="preserve"> </w:t>
      </w:r>
      <w:r w:rsidRPr="00A44704">
        <w:t>Han Dongfang 4-6-2011 "Liberate China's Workers"</w:t>
      </w:r>
      <w:r>
        <w:t xml:space="preserve"> </w:t>
      </w:r>
      <w:hyperlink r:id="rId8" w:anchor="selection-307.0-316.0" w:history="1">
        <w:r w:rsidRPr="00227C9E">
          <w:rPr>
            <w:rStyle w:val="Hyperlink"/>
          </w:rPr>
          <w:t>https://archive.md/7RvDG#selection-307.0-316.0</w:t>
        </w:r>
      </w:hyperlink>
      <w:r>
        <w:t xml:space="preserve"> (</w:t>
      </w:r>
      <w:r w:rsidRPr="00A44704">
        <w:t>director of China Labour Bulletin, a nongovernmental organization that defends the rights of workers in China.</w:t>
      </w:r>
      <w:r>
        <w:t xml:space="preserve">)//Elmer </w:t>
      </w:r>
    </w:p>
    <w:p w14:paraId="005DCAB5" w14:textId="77777777" w:rsidR="00C42534" w:rsidRDefault="00C42534" w:rsidP="00C42534">
      <w:pPr>
        <w:rPr>
          <w:sz w:val="16"/>
        </w:rPr>
      </w:pPr>
      <w:r w:rsidRPr="00FC7D85">
        <w:rPr>
          <w:sz w:val="16"/>
        </w:rPr>
        <w:t xml:space="preserve">HONG KONG — </w:t>
      </w:r>
      <w:r w:rsidRPr="00E73142">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73142">
        <w:rPr>
          <w:b/>
          <w:sz w:val="26"/>
          <w:highlight w:val="green"/>
          <w:u w:val="single"/>
        </w:rPr>
        <w:t>officials</w:t>
      </w:r>
      <w:r w:rsidRPr="00E73142">
        <w:rPr>
          <w:highlight w:val="green"/>
          <w:u w:val="single"/>
        </w:rPr>
        <w:t xml:space="preserve"> </w:t>
      </w:r>
      <w:r w:rsidRPr="00FC7D85">
        <w:rPr>
          <w:u w:val="single"/>
        </w:rPr>
        <w:t xml:space="preserve">and even some businessmen have long recognized this fact and have </w:t>
      </w:r>
      <w:r w:rsidRPr="00E73142">
        <w:rPr>
          <w:b/>
          <w:sz w:val="26"/>
          <w:highlight w:val="green"/>
          <w:u w:val="single"/>
        </w:rPr>
        <w:t>called for the</w:t>
      </w:r>
      <w:r w:rsidRPr="00E73142">
        <w:rPr>
          <w:highlight w:val="green"/>
          <w:u w:val="single"/>
        </w:rPr>
        <w:t xml:space="preserve"> </w:t>
      </w:r>
      <w:r w:rsidRPr="00E73142">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the trend over the last five years or so has been clear. As the business leader Zeng Qinghong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F02DDF">
        <w:rPr>
          <w:b/>
          <w:sz w:val="26"/>
          <w:highlight w:val="green"/>
          <w:u w:val="single"/>
        </w:rPr>
        <w:t>right to strike</w:t>
      </w:r>
      <w:r w:rsidRPr="00F02DDF">
        <w:rPr>
          <w:highlight w:val="green"/>
          <w:u w:val="single"/>
        </w:rPr>
        <w:t xml:space="preserve"> </w:t>
      </w:r>
      <w:r w:rsidRPr="00F02DDF">
        <w:rPr>
          <w:b/>
          <w:sz w:val="26"/>
          <w:highlight w:val="green"/>
          <w:u w:val="single"/>
        </w:rPr>
        <w:t>is</w:t>
      </w:r>
      <w:r w:rsidRPr="00F02DDF">
        <w:rPr>
          <w:u w:val="single"/>
        </w:rPr>
        <w:t xml:space="preserve"> clearly important, but the most vital and fundamental right of workers is </w:t>
      </w:r>
      <w:r w:rsidRPr="00F02DDF">
        <w:rPr>
          <w:b/>
          <w:sz w:val="26"/>
          <w:u w:val="single"/>
        </w:rPr>
        <w:t xml:space="preserve">the right to </w:t>
      </w:r>
      <w:r w:rsidRPr="00E73142">
        <w:rPr>
          <w:b/>
          <w:sz w:val="26"/>
          <w:highlight w:val="green"/>
          <w:u w:val="single"/>
        </w:rPr>
        <w:t>collective bargaining</w:t>
      </w:r>
      <w:r w:rsidRPr="00FC7D85">
        <w:rPr>
          <w:u w:val="single"/>
        </w:rPr>
        <w:t xml:space="preserve">. After all, </w:t>
      </w:r>
      <w:r w:rsidRPr="00E73142">
        <w:rPr>
          <w:b/>
          <w:sz w:val="26"/>
          <w:highlight w:val="green"/>
          <w:u w:val="single"/>
        </w:rPr>
        <w:t>why do workers go out on strike</w:t>
      </w:r>
      <w:r w:rsidRPr="00FC7D85">
        <w:rPr>
          <w:u w:val="single"/>
        </w:rPr>
        <w:t xml:space="preserve">? Very simply, they go on strike </w:t>
      </w:r>
      <w:r w:rsidRPr="00E73142">
        <w:rPr>
          <w:b/>
          <w:sz w:val="26"/>
          <w:highlight w:val="green"/>
          <w:u w:val="single"/>
        </w:rPr>
        <w:t>for higher pay and better working conditions</w:t>
      </w:r>
      <w:r w:rsidRPr="00FC7D85">
        <w:rPr>
          <w:u w:val="single"/>
        </w:rPr>
        <w:t xml:space="preserve">. </w:t>
      </w:r>
      <w:r w:rsidRPr="00E73142">
        <w:rPr>
          <w:b/>
          <w:sz w:val="26"/>
          <w:highlight w:val="green"/>
          <w:u w:val="single"/>
          <w:bdr w:val="single" w:sz="18" w:space="0" w:color="auto"/>
        </w:rPr>
        <w:t xml:space="preserve">The strike is not an end in itself but is part of a bargaining process. </w:t>
      </w:r>
      <w:r w:rsidRPr="00FC7D85">
        <w:rPr>
          <w:u w:val="single"/>
        </w:rPr>
        <w:t xml:space="preserve">And </w:t>
      </w:r>
      <w:r w:rsidRPr="00E73142">
        <w:rPr>
          <w:b/>
          <w:sz w:val="26"/>
          <w:highlight w:val="green"/>
          <w:u w:val="single"/>
        </w:rPr>
        <w:t>if the collective bargaining process were more effective</w:t>
      </w:r>
      <w:r w:rsidRPr="00FC7D85">
        <w:rPr>
          <w:u w:val="single"/>
        </w:rPr>
        <w:t xml:space="preserve">, in many cases, </w:t>
      </w:r>
      <w:r w:rsidRPr="00E73142">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E73142">
        <w:rPr>
          <w:b/>
          <w:bCs/>
          <w:sz w:val="26"/>
          <w:highlight w:val="green"/>
          <w:u w:val="single"/>
        </w:rPr>
        <w:t>China’s workers want</w:t>
      </w:r>
      <w:r w:rsidRPr="00E73142">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E73142">
        <w:rPr>
          <w:b/>
          <w:sz w:val="26"/>
          <w:highlight w:val="green"/>
          <w:u w:val="single"/>
        </w:rPr>
        <w:t>a system</w:t>
      </w:r>
      <w:r w:rsidRPr="00E73142">
        <w:rPr>
          <w:highlight w:val="green"/>
          <w:u w:val="single"/>
        </w:rPr>
        <w:t xml:space="preserve"> </w:t>
      </w:r>
      <w:r w:rsidRPr="00FC7D85">
        <w:rPr>
          <w:u w:val="single"/>
        </w:rPr>
        <w:t xml:space="preserve">in </w:t>
      </w:r>
      <w:r w:rsidRPr="00E73142">
        <w:rPr>
          <w:b/>
          <w:sz w:val="26"/>
          <w:highlight w:val="green"/>
          <w:u w:val="single"/>
        </w:rPr>
        <w:t>which they can raise their demands</w:t>
      </w:r>
      <w:r w:rsidRPr="00E73142">
        <w:rPr>
          <w:highlight w:val="green"/>
          <w:u w:val="single"/>
        </w:rPr>
        <w:t xml:space="preserve"> </w:t>
      </w:r>
      <w:r w:rsidRPr="00FC7D85">
        <w:rPr>
          <w:u w:val="single"/>
        </w:rPr>
        <w:t xml:space="preserve">for higher pay and discuss those demands </w:t>
      </w:r>
      <w:r w:rsidRPr="00E73142">
        <w:rPr>
          <w:b/>
          <w:sz w:val="26"/>
          <w:highlight w:val="green"/>
          <w:u w:val="single"/>
        </w:rPr>
        <w:t>in</w:t>
      </w:r>
      <w:r w:rsidRPr="00E73142">
        <w:rPr>
          <w:highlight w:val="green"/>
          <w:u w:val="single"/>
        </w:rPr>
        <w:t xml:space="preserve"> </w:t>
      </w:r>
      <w:r w:rsidRPr="00FC7D85">
        <w:rPr>
          <w:u w:val="single"/>
        </w:rPr>
        <w:t xml:space="preserve">peaceful, </w:t>
      </w:r>
      <w:r w:rsidRPr="00E73142">
        <w:rPr>
          <w:b/>
          <w:sz w:val="26"/>
          <w:highlight w:val="green"/>
          <w:u w:val="single"/>
        </w:rPr>
        <w:t>equal and constructive negotiations</w:t>
      </w:r>
      <w:r w:rsidRPr="00E73142">
        <w:rPr>
          <w:highlight w:val="green"/>
          <w:u w:val="single"/>
        </w:rPr>
        <w:t xml:space="preserve"> </w:t>
      </w:r>
      <w:r w:rsidRPr="00FC7D85">
        <w:rPr>
          <w:u w:val="single"/>
        </w:rPr>
        <w:t xml:space="preserve">with management. </w:t>
      </w:r>
      <w:r w:rsidRPr="00E73142">
        <w:rPr>
          <w:b/>
          <w:sz w:val="26"/>
          <w:highlight w:val="green"/>
          <w:u w:val="single"/>
        </w:rPr>
        <w:t>If workers can achieve their goals through peaceful collective bargaining</w:t>
      </w:r>
      <w:r w:rsidRPr="00E73142">
        <w:rPr>
          <w:b/>
          <w:sz w:val="26"/>
          <w:highlight w:val="green"/>
          <w:u w:val="single"/>
          <w:bdr w:val="single" w:sz="18" w:space="0" w:color="auto"/>
        </w:rPr>
        <w:t>, in the long run there will be fewer strikes</w:t>
      </w:r>
      <w:r w:rsidRPr="00FC7D85">
        <w:rPr>
          <w:u w:val="single"/>
        </w:rPr>
        <w:t>, workers will be better paid and labor relations will be vastly improved.</w:t>
      </w:r>
      <w:r w:rsidRPr="00FC7D85">
        <w:rPr>
          <w:sz w:val="16"/>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73142">
        <w:rPr>
          <w:b/>
          <w:sz w:val="26"/>
          <w:highlight w:val="green"/>
          <w:u w:val="single"/>
        </w:rPr>
        <w:t>right to strike</w:t>
      </w:r>
      <w:r w:rsidRPr="00E73142">
        <w:rPr>
          <w:highlight w:val="green"/>
          <w:u w:val="single"/>
        </w:rPr>
        <w:t xml:space="preserve"> </w:t>
      </w:r>
      <w:r w:rsidRPr="00FC7D85">
        <w:rPr>
          <w:u w:val="single"/>
        </w:rPr>
        <w:t xml:space="preserve">is framed in a way that </w:t>
      </w:r>
      <w:r w:rsidRPr="00E73142">
        <w:rPr>
          <w:b/>
          <w:sz w:val="26"/>
          <w:highlight w:val="green"/>
          <w:u w:val="single"/>
        </w:rPr>
        <w:t>can</w:t>
      </w:r>
      <w:r w:rsidRPr="00E73142">
        <w:rPr>
          <w:highlight w:val="green"/>
          <w:u w:val="single"/>
        </w:rPr>
        <w:t xml:space="preserve"> </w:t>
      </w:r>
      <w:r w:rsidRPr="00E73142">
        <w:rPr>
          <w:b/>
          <w:sz w:val="26"/>
          <w:highlight w:val="green"/>
          <w:u w:val="single"/>
        </w:rPr>
        <w:t>liberate workers</w:t>
      </w:r>
      <w:r w:rsidRPr="00E73142">
        <w:rPr>
          <w:highlight w:val="green"/>
          <w:u w:val="single"/>
        </w:rPr>
        <w:t xml:space="preserve"> </w:t>
      </w:r>
      <w:r w:rsidRPr="00FC7D85">
        <w:rPr>
          <w:u w:val="single"/>
        </w:rPr>
        <w:t xml:space="preserve">and </w:t>
      </w:r>
      <w:r w:rsidRPr="00E73142">
        <w:rPr>
          <w:b/>
          <w:sz w:val="26"/>
          <w:highlight w:val="green"/>
          <w:u w:val="single"/>
        </w:rPr>
        <w:t>encourage</w:t>
      </w:r>
      <w:r w:rsidRPr="00E73142">
        <w:rPr>
          <w:highlight w:val="green"/>
          <w:u w:val="single"/>
        </w:rPr>
        <w:t xml:space="preserve"> </w:t>
      </w:r>
      <w:r w:rsidRPr="00E73142">
        <w:rPr>
          <w:b/>
          <w:sz w:val="26"/>
          <w:highlight w:val="green"/>
          <w:u w:val="single"/>
        </w:rPr>
        <w:t>and empower them to engage in collective bargaining</w:t>
      </w:r>
      <w:r w:rsidRPr="00FC7D85">
        <w:rPr>
          <w:u w:val="single"/>
        </w:rPr>
        <w:t xml:space="preserve">, </w:t>
      </w:r>
      <w:r w:rsidRPr="00E73142">
        <w:rPr>
          <w:b/>
          <w:sz w:val="26"/>
          <w:highlight w:val="green"/>
          <w:u w:val="single"/>
        </w:rPr>
        <w:t>safe</w:t>
      </w:r>
      <w:r w:rsidRPr="00E73142">
        <w:rPr>
          <w:highlight w:val="green"/>
          <w:u w:val="single"/>
        </w:rPr>
        <w:t xml:space="preserve"> </w:t>
      </w:r>
      <w:r w:rsidRPr="00E73142">
        <w:rPr>
          <w:b/>
          <w:sz w:val="26"/>
          <w:highlight w:val="green"/>
          <w:u w:val="single"/>
        </w:rPr>
        <w:t xml:space="preserve">in the knowledge that they have a powerful weapon that can be deployed if necessary, </w:t>
      </w:r>
      <w:r w:rsidRPr="00E73142">
        <w:rPr>
          <w:b/>
          <w:sz w:val="26"/>
          <w:highlight w:val="green"/>
          <w:u w:val="single"/>
          <w:bdr w:val="single" w:sz="18" w:space="0" w:color="auto"/>
        </w:rPr>
        <w:t>labor relations will be enhanced</w:t>
      </w:r>
      <w:r w:rsidRPr="00E73142">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China it would obviously benefit workers but </w:t>
      </w:r>
      <w:r w:rsidRPr="00FC7D85">
        <w:rPr>
          <w:u w:val="single"/>
        </w:rPr>
        <w:t xml:space="preserve">it would also </w:t>
      </w:r>
      <w:r w:rsidRPr="00E73142">
        <w:rPr>
          <w:b/>
          <w:sz w:val="26"/>
          <w:highlight w:val="green"/>
          <w:u w:val="single"/>
        </w:rPr>
        <w:t xml:space="preserve">benefit employers </w:t>
      </w:r>
      <w:r w:rsidRPr="00FC7D85">
        <w:rPr>
          <w:u w:val="single"/>
        </w:rPr>
        <w:t xml:space="preserve">like Mr. Zeng who are </w:t>
      </w:r>
      <w:r w:rsidRPr="00E73142">
        <w:rPr>
          <w:b/>
          <w:sz w:val="26"/>
          <w:highlight w:val="green"/>
          <w:u w:val="single"/>
        </w:rPr>
        <w:t>concerned</w:t>
      </w:r>
      <w:r w:rsidRPr="00E73142">
        <w:rPr>
          <w:highlight w:val="green"/>
          <w:u w:val="single"/>
        </w:rPr>
        <w:t xml:space="preserve"> </w:t>
      </w:r>
      <w:r w:rsidRPr="00E73142">
        <w:rPr>
          <w:b/>
          <w:sz w:val="26"/>
          <w:highlight w:val="green"/>
          <w:u w:val="single"/>
        </w:rPr>
        <w:t>about</w:t>
      </w:r>
      <w:r w:rsidRPr="00E73142">
        <w:rPr>
          <w:highlight w:val="green"/>
          <w:u w:val="single"/>
        </w:rPr>
        <w:t xml:space="preserve"> </w:t>
      </w:r>
      <w:r w:rsidRPr="00E73142">
        <w:rPr>
          <w:b/>
          <w:sz w:val="26"/>
          <w:highlight w:val="green"/>
          <w:u w:val="single"/>
          <w:bdr w:val="single" w:sz="18" w:space="0" w:color="auto"/>
        </w:rPr>
        <w:t xml:space="preserve">high worker turnover and the loss of production through strike action. </w:t>
      </w:r>
      <w:r w:rsidRPr="00FC7D85">
        <w:rPr>
          <w:sz w:val="16"/>
        </w:rPr>
        <w:t>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29364292" w14:textId="77777777" w:rsidR="00C42534" w:rsidRPr="00065A8D" w:rsidRDefault="00C42534" w:rsidP="00C42534"/>
    <w:p w14:paraId="21A49317" w14:textId="77777777" w:rsidR="00C42534" w:rsidRDefault="00C42534" w:rsidP="00C42534">
      <w:pPr>
        <w:pStyle w:val="Heading3"/>
      </w:pPr>
      <w:r>
        <w:t xml:space="preserve">1AC: Soft Power Advantage </w:t>
      </w:r>
    </w:p>
    <w:p w14:paraId="41AB961F" w14:textId="77777777" w:rsidR="00C42534" w:rsidRPr="007A7A2D" w:rsidRDefault="00C42534" w:rsidP="00C42534">
      <w:pPr>
        <w:pStyle w:val="Heading4"/>
      </w:pPr>
      <w:r>
        <w:t xml:space="preserve">Lack of Chinese Right to Strike </w:t>
      </w:r>
      <w:r>
        <w:rPr>
          <w:u w:val="single"/>
        </w:rPr>
        <w:t>devastates</w:t>
      </w:r>
      <w:r>
        <w:t xml:space="preserve"> Collective Bargaining – undermines any legal leverage for Strikes.</w:t>
      </w:r>
    </w:p>
    <w:p w14:paraId="6EAB0903" w14:textId="77777777" w:rsidR="00C42534" w:rsidRPr="00DE1165" w:rsidRDefault="00C42534" w:rsidP="00C42534">
      <w:r w:rsidRPr="00DE1165">
        <w:rPr>
          <w:rStyle w:val="Style13ptBold"/>
        </w:rPr>
        <w:t>Friedman 17</w:t>
      </w:r>
      <w:r>
        <w:t xml:space="preserve"> </w:t>
      </w:r>
      <w:r w:rsidRPr="00DE1165">
        <w:t>Eli Friedman 4-20-2017 "Collective Bargaining in China is Dead: The Situation is Excellent"</w:t>
      </w:r>
      <w:r>
        <w:t xml:space="preserve"> </w:t>
      </w:r>
      <w:hyperlink r:id="rId9"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 xml:space="preserve">)//Elmer </w:t>
      </w:r>
    </w:p>
    <w:p w14:paraId="3285AB8E" w14:textId="77777777" w:rsidR="00C42534" w:rsidRPr="00D74C52" w:rsidRDefault="00C42534" w:rsidP="00C42534">
      <w:pPr>
        <w:rPr>
          <w:sz w:val="16"/>
        </w:rPr>
      </w:pPr>
      <w:r w:rsidRPr="00D74C52">
        <w:rPr>
          <w:sz w:val="16"/>
        </w:rPr>
        <w:t xml:space="preserve">For many years reform-oriented labour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country’s severe labour problems</w:t>
      </w:r>
      <w:r w:rsidRPr="00D74C52">
        <w:rPr>
          <w:sz w:val="16"/>
        </w:rPr>
        <w:t xml:space="preserve">. The logic underlying this was often unstated, but straightforward: </w:t>
      </w:r>
      <w:r w:rsidRPr="00D74C52">
        <w:rPr>
          <w:u w:val="single"/>
        </w:rPr>
        <w:t>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w:t>
      </w:r>
      <w:r w:rsidRPr="00D74C52">
        <w:rPr>
          <w:sz w:val="16"/>
        </w:rPr>
        <w:t xml:space="preserve">. Hopeful reformers—both within the official unions as well as labour NGO activists and academics—envisioned rationalised, legalised bargaining between labour and capital as a central pillar in the construction of a more just workplace and society. </w:t>
      </w:r>
      <w:r w:rsidRPr="00D74C52">
        <w:rPr>
          <w:u w:val="single"/>
        </w:rPr>
        <w:t xml:space="preserve">The </w:t>
      </w:r>
      <w:r w:rsidRPr="00E73142">
        <w:rPr>
          <w:b/>
          <w:sz w:val="26"/>
          <w:highlight w:val="green"/>
          <w:u w:val="single"/>
        </w:rPr>
        <w:t>challenges to institutionalising</w:t>
      </w:r>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labour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r w:rsidRPr="00E73142">
        <w:rPr>
          <w:b/>
          <w:sz w:val="26"/>
          <w:highlight w:val="green"/>
          <w:u w:val="single"/>
          <w:bdr w:val="single" w:sz="18" w:space="0" w:color="auto"/>
        </w:rPr>
        <w:t>labour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Many assumed that the state would eventually decide that worker insurgency was exacting too high a cost, and that serious labour reforms were therefore necessary.</w:t>
      </w:r>
      <w:r w:rsidRPr="00D74C52">
        <w:rPr>
          <w:sz w:val="16"/>
        </w:rPr>
        <w:t xml:space="preserve"> And indeed, beginning in the late 2000s the ACFTU made collective negotiations (xieshang)—rather than the more antagonistic sounding ‘bargaining’ (tanpan)—a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aspirations, and have insisted on the fundamental harmony of interests between labour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organised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There was a brief moment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centre for labour studies at Sun Yat-sen University in Guangzhou was shuttered. The academic study of employment has now been left almost entirely to business schools, as the government has stymied further expansion of labour relations programs. </w:t>
      </w:r>
      <w:r w:rsidRPr="00D74C52">
        <w:rPr>
          <w:u w:val="single"/>
        </w:rPr>
        <w:t>Labour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Jianguo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Collective bargaining is not dead in the sense that it will disappear from China’s labour-capital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organised workers as an existential threat? </w:t>
      </w:r>
      <w:r w:rsidRPr="00D74C52">
        <w:rPr>
          <w:u w:val="single"/>
        </w:rPr>
        <w:t>In the absence of independent organisations, the only option is an intensification of already widespread worker insurgency</w:t>
      </w:r>
      <w:r w:rsidRPr="00D74C52">
        <w:rPr>
          <w:sz w:val="16"/>
        </w:rPr>
        <w:t>. The more wildcat strikes, mass direct action, and worker riots, the more the state and capital will be forced to take worker grievances seriously. Of course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4D133CFA" w14:textId="77777777" w:rsidR="00C42534" w:rsidRDefault="00C42534" w:rsidP="00C42534">
      <w:pPr>
        <w:pStyle w:val="Heading4"/>
      </w:pPr>
      <w:r>
        <w:t xml:space="preserve">Any credible union power is </w:t>
      </w:r>
      <w:r>
        <w:rPr>
          <w:u w:val="single"/>
        </w:rPr>
        <w:t>under-cut</w:t>
      </w:r>
      <w:r>
        <w:t xml:space="preserve"> by detentions of labor activists.</w:t>
      </w:r>
    </w:p>
    <w:p w14:paraId="76172D37" w14:textId="77777777" w:rsidR="00C42534" w:rsidRPr="00FC7D85" w:rsidRDefault="00C42534" w:rsidP="00C42534">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10"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722E947C" w14:textId="77777777" w:rsidR="00C42534" w:rsidRPr="00D74C52" w:rsidRDefault="00C42534" w:rsidP="00C42534">
      <w:pPr>
        <w:rPr>
          <w:sz w:val="16"/>
        </w:rPr>
      </w:pPr>
      <w:r w:rsidRPr="00E73142">
        <w:rPr>
          <w:b/>
          <w:sz w:val="26"/>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sz w:val="26"/>
          <w:highlight w:val="green"/>
          <w:u w:val="single"/>
        </w:rPr>
        <w:t>detained</w:t>
      </w:r>
      <w:r w:rsidRPr="00E73142">
        <w:rPr>
          <w:highlight w:val="green"/>
          <w:u w:val="single"/>
        </w:rPr>
        <w:t xml:space="preserve"> </w:t>
      </w:r>
      <w:r w:rsidRPr="00D74C52">
        <w:rPr>
          <w:u w:val="single"/>
        </w:rPr>
        <w:t xml:space="preserve">migrant worker and </w:t>
      </w:r>
      <w:r w:rsidRPr="00E73142">
        <w:rPr>
          <w:b/>
          <w:sz w:val="26"/>
          <w:highlight w:val="green"/>
          <w:u w:val="single"/>
        </w:rPr>
        <w:t>labor representative</w:t>
      </w:r>
      <w:r w:rsidRPr="00D74C52">
        <w:rPr>
          <w:u w:val="single"/>
        </w:rPr>
        <w:t xml:space="preserve"> Wu Guijun in May 2013 reportedly </w:t>
      </w:r>
      <w:r w:rsidRPr="00E73142">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period of time without being formally indicted.  </w:t>
      </w:r>
      <w:r w:rsidRPr="00D74C52">
        <w:rPr>
          <w:u w:val="single"/>
        </w:rPr>
        <w:t xml:space="preserve">Wu’s case </w:t>
      </w:r>
      <w:r w:rsidRPr="00E73142">
        <w:rPr>
          <w:b/>
          <w:sz w:val="26"/>
          <w:highlight w:val="green"/>
          <w:u w:val="single"/>
        </w:rPr>
        <w:t>illustrates</w:t>
      </w:r>
      <w:r w:rsidRPr="00E73142">
        <w:rPr>
          <w:highlight w:val="green"/>
          <w:u w:val="single"/>
        </w:rPr>
        <w:t xml:space="preserve"> </w:t>
      </w:r>
      <w:r w:rsidRPr="00D74C52">
        <w:rPr>
          <w:u w:val="single"/>
        </w:rPr>
        <w:t xml:space="preserve">the </w:t>
      </w:r>
      <w:r w:rsidRPr="00E73142">
        <w:rPr>
          <w:b/>
          <w:sz w:val="26"/>
          <w:highlight w:val="green"/>
          <w:u w:val="single"/>
        </w:rPr>
        <w:t>challenges</w:t>
      </w:r>
      <w:r w:rsidRPr="00E73142">
        <w:rPr>
          <w:highlight w:val="green"/>
          <w:u w:val="single"/>
        </w:rPr>
        <w:t xml:space="preserve"> </w:t>
      </w:r>
      <w:r w:rsidRPr="00E73142">
        <w:rPr>
          <w:b/>
          <w:sz w:val="26"/>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xml:space="preserve">. On May 23, 2013, public security officials in Bao’an district, Shenzhen city, Guangdong province, detained migrant worker Wu Guijun, after he reportedly participated in a local Bao’an labor protest.[1]  Employed at the Diweixin manufacturing factory (“Diweixin”) in Bao’an,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As a result of the protest, authorities </w:t>
      </w:r>
      <w:r w:rsidRPr="00E73142">
        <w:rPr>
          <w:b/>
          <w:sz w:val="26"/>
          <w:highlight w:val="green"/>
          <w:u w:val="single"/>
        </w:rPr>
        <w:t>detained</w:t>
      </w:r>
      <w:r w:rsidRPr="00E73142">
        <w:rPr>
          <w:sz w:val="16"/>
          <w:highlight w:val="green"/>
        </w:rPr>
        <w:t xml:space="preserve"> </w:t>
      </w:r>
      <w:r w:rsidRPr="00D74C52">
        <w:rPr>
          <w:sz w:val="16"/>
        </w:rPr>
        <w:t xml:space="preserve">a number of protesters, including Wu.  According to his lawyer, </w:t>
      </w:r>
      <w:r w:rsidRPr="00D74C52">
        <w:rPr>
          <w:u w:val="single"/>
        </w:rPr>
        <w:t xml:space="preserve">Wu now faces possible criminal prosecution </w:t>
      </w:r>
      <w:r w:rsidRPr="00E73142">
        <w:rPr>
          <w:b/>
          <w:sz w:val="26"/>
          <w:highlight w:val="green"/>
          <w:u w:val="single"/>
        </w:rPr>
        <w:t>for</w:t>
      </w:r>
      <w:r w:rsidRPr="00E73142">
        <w:rPr>
          <w:highlight w:val="green"/>
          <w:u w:val="single"/>
        </w:rPr>
        <w:t xml:space="preserve"> </w:t>
      </w:r>
      <w:r w:rsidRPr="00D74C52">
        <w:rPr>
          <w:u w:val="single"/>
        </w:rPr>
        <w:t xml:space="preserve">“gathering a crowd to </w:t>
      </w:r>
      <w:r w:rsidRPr="00E73142">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Diweixin,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Bao’an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Diweixin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sz w:val="26"/>
          <w:highlight w:val="green"/>
          <w:u w:val="single"/>
        </w:rPr>
        <w:t>worker</w:t>
      </w:r>
      <w:r w:rsidRPr="00E73142">
        <w:rPr>
          <w:b/>
          <w:sz w:val="26"/>
          <w:highlight w:val="green"/>
          <w:u w:val="single"/>
        </w:rPr>
        <w:t xml:space="preserve"> leaders</w:t>
      </w:r>
      <w:r w:rsidRPr="00D74C52">
        <w:rPr>
          <w:u w:val="single"/>
        </w:rPr>
        <w:t xml:space="preserve"> were </w:t>
      </w:r>
      <w:r w:rsidRPr="00E73142">
        <w:rPr>
          <w:b/>
          <w:sz w:val="26"/>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sz w:val="26"/>
          <w:highlight w:val="green"/>
          <w:u w:val="single"/>
        </w:rPr>
        <w:t>detention</w:t>
      </w:r>
      <w:r w:rsidRPr="00E73142">
        <w:rPr>
          <w:highlight w:val="green"/>
          <w:u w:val="single"/>
        </w:rPr>
        <w:t xml:space="preserve"> </w:t>
      </w:r>
      <w:r w:rsidRPr="00D74C52">
        <w:rPr>
          <w:u w:val="single"/>
        </w:rPr>
        <w:t>a “</w:t>
      </w:r>
      <w:r w:rsidRPr="00E73142">
        <w:rPr>
          <w:b/>
          <w:sz w:val="26"/>
          <w:highlight w:val="green"/>
          <w:u w:val="single"/>
        </w:rPr>
        <w:t>bad precedent</w:t>
      </w:r>
      <w:r w:rsidRPr="00D74C52">
        <w:rPr>
          <w:u w:val="single"/>
        </w:rPr>
        <w:t xml:space="preserve">” that would </w:t>
      </w:r>
      <w:r w:rsidRPr="00E73142">
        <w:rPr>
          <w:b/>
          <w:sz w:val="26"/>
          <w:highlight w:val="green"/>
          <w:u w:val="single"/>
        </w:rPr>
        <w:t>cause</w:t>
      </w:r>
      <w:r w:rsidRPr="00E73142">
        <w:rPr>
          <w:highlight w:val="green"/>
          <w:u w:val="single"/>
        </w:rPr>
        <w:t xml:space="preserve"> </w:t>
      </w:r>
      <w:r w:rsidRPr="00D74C52">
        <w:rPr>
          <w:u w:val="single"/>
        </w:rPr>
        <w:t>“</w:t>
      </w:r>
      <w:r w:rsidRPr="00E73142">
        <w:rPr>
          <w:b/>
          <w:sz w:val="26"/>
          <w:highlight w:val="green"/>
          <w:u w:val="single"/>
        </w:rPr>
        <w:t>workers striking in the future [to face] the risk of prosecution.”</w:t>
      </w:r>
      <w:r w:rsidRPr="00D74C52">
        <w:rPr>
          <w:u w:val="single"/>
        </w:rPr>
        <w:t>[11]  According to the letter, such a situation would “</w:t>
      </w:r>
      <w:r w:rsidRPr="00E73142">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Xiangdong, a professor and deputy director of the labor research and service center at Sun Yat-sen University in Guangdong, </w:t>
      </w:r>
      <w:r w:rsidRPr="00E73142">
        <w:rPr>
          <w:b/>
          <w:sz w:val="26"/>
          <w:highlight w:val="green"/>
          <w:u w:val="single"/>
        </w:rPr>
        <w:t>government</w:t>
      </w:r>
      <w:r w:rsidRPr="00E73142">
        <w:rPr>
          <w:highlight w:val="green"/>
          <w:u w:val="single"/>
        </w:rPr>
        <w:t xml:space="preserve"> </w:t>
      </w:r>
      <w:r w:rsidRPr="00D74C52">
        <w:rPr>
          <w:u w:val="single"/>
        </w:rPr>
        <w:t xml:space="preserve">and local trade union </w:t>
      </w:r>
      <w:r w:rsidRPr="00E73142">
        <w:rPr>
          <w:b/>
          <w:sz w:val="26"/>
          <w:highlight w:val="green"/>
          <w:u w:val="single"/>
        </w:rPr>
        <w:t>officials</w:t>
      </w:r>
      <w:r w:rsidRPr="00E73142">
        <w:rPr>
          <w:highlight w:val="green"/>
          <w:u w:val="single"/>
        </w:rPr>
        <w:t xml:space="preserve"> </w:t>
      </w:r>
      <w:r w:rsidRPr="00E73142">
        <w:rPr>
          <w:b/>
          <w:sz w:val="26"/>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Labour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sz w:val="26"/>
          <w:highlight w:val="green"/>
          <w:u w:val="single"/>
        </w:rPr>
        <w:t>lack</w:t>
      </w:r>
      <w:r w:rsidRPr="00E73142">
        <w:rPr>
          <w:highlight w:val="green"/>
          <w:u w:val="single"/>
        </w:rPr>
        <w:t xml:space="preserve"> </w:t>
      </w:r>
      <w:r w:rsidRPr="00E73142">
        <w:rPr>
          <w:b/>
          <w:sz w:val="26"/>
          <w:highlight w:val="green"/>
          <w:u w:val="single"/>
        </w:rPr>
        <w:t>of</w:t>
      </w:r>
      <w:r w:rsidRPr="00E73142">
        <w:rPr>
          <w:highlight w:val="green"/>
          <w:u w:val="single"/>
        </w:rPr>
        <w:t xml:space="preserve"> </w:t>
      </w:r>
      <w:r w:rsidRPr="00D74C52">
        <w:rPr>
          <w:u w:val="single"/>
        </w:rPr>
        <w:t xml:space="preserve">“any </w:t>
      </w:r>
      <w:r w:rsidRPr="00E73142">
        <w:rPr>
          <w:b/>
          <w:sz w:val="26"/>
          <w:highlight w:val="green"/>
          <w:u w:val="single"/>
        </w:rPr>
        <w:t>clear defined legal protection</w:t>
      </w:r>
      <w:r w:rsidRPr="00D74C52">
        <w:rPr>
          <w:u w:val="single"/>
        </w:rPr>
        <w:t xml:space="preserve">” for labor representatives </w:t>
      </w:r>
      <w:r w:rsidRPr="00E73142">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00033C7B" w14:textId="77777777" w:rsidR="00C42534" w:rsidRDefault="00C42534" w:rsidP="00C42534">
      <w:pPr>
        <w:pStyle w:val="Heading4"/>
      </w:pPr>
      <w:r>
        <w:t xml:space="preserve">The Right to Strike </w:t>
      </w:r>
      <w:r>
        <w:rPr>
          <w:u w:val="single"/>
        </w:rPr>
        <w:t>re-balances</w:t>
      </w:r>
      <w:r>
        <w:t xml:space="preserve"> China’s Economy. </w:t>
      </w:r>
    </w:p>
    <w:p w14:paraId="1733EFA9" w14:textId="77777777" w:rsidR="00C42534" w:rsidRDefault="00C42534" w:rsidP="00C42534">
      <w:r w:rsidRPr="00A44704">
        <w:rPr>
          <w:rStyle w:val="Style13ptBold"/>
        </w:rPr>
        <w:t>Roberts 10</w:t>
      </w:r>
      <w:r>
        <w:t xml:space="preserve"> </w:t>
      </w:r>
      <w:r w:rsidRPr="00A44704">
        <w:t>Dexter Roberts 8-5-2010 "Is the Right to Strike Coming to China"</w:t>
      </w:r>
      <w:r>
        <w:t xml:space="preserve"> </w:t>
      </w:r>
      <w:hyperlink r:id="rId11" w:history="1">
        <w:r w:rsidRPr="00227C9E">
          <w:rPr>
            <w:rStyle w:val="Hyperlink"/>
          </w:rPr>
          <w:t>https://archive.md/hjNI7</w:t>
        </w:r>
      </w:hyperlink>
      <w:r>
        <w:t xml:space="preserve"> (Editor at Bloomberg)//Elmer</w:t>
      </w:r>
    </w:p>
    <w:p w14:paraId="3E7DE9FB" w14:textId="77777777" w:rsidR="00C42534" w:rsidRDefault="00C42534" w:rsidP="00C42534">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Labour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r w:rsidRPr="00FC7D85">
        <w:rPr>
          <w:u w:val="single"/>
        </w:rPr>
        <w:t>as long as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Chang-Hee Lee, an industrial relations expert at the International Labour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7F8623B3" w14:textId="77777777" w:rsidR="00C42534" w:rsidRDefault="00C42534" w:rsidP="00C42534">
      <w:pPr>
        <w:pStyle w:val="Heading4"/>
      </w:pPr>
      <w:r>
        <w:t xml:space="preserve">Enhanced Unions and Labor Reforms key to </w:t>
      </w:r>
      <w:r>
        <w:rPr>
          <w:u w:val="single"/>
        </w:rPr>
        <w:t>sustained</w:t>
      </w:r>
      <w:r>
        <w:t xml:space="preserve"> Chinese Economic Growth.</w:t>
      </w:r>
    </w:p>
    <w:p w14:paraId="5814868F" w14:textId="77777777" w:rsidR="00C42534" w:rsidRPr="00A415B4" w:rsidRDefault="00C42534" w:rsidP="00C42534">
      <w:r w:rsidRPr="00A415B4">
        <w:rPr>
          <w:rStyle w:val="Style13ptBold"/>
        </w:rPr>
        <w:t>Haack 21</w:t>
      </w:r>
      <w:r>
        <w:t xml:space="preserve"> </w:t>
      </w:r>
      <w:r w:rsidRPr="00A415B4">
        <w:t>Michael Haack 2-13-2021 "Could Biden Make US-China Trade Better for Workers?"</w:t>
      </w:r>
      <w:r>
        <w:t xml:space="preserve"> </w:t>
      </w:r>
      <w:hyperlink r:id="rId12"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267AF198" w14:textId="77777777" w:rsidR="00C42534" w:rsidRDefault="00C42534" w:rsidP="00C42534">
      <w:pPr>
        <w:rPr>
          <w:u w:val="single"/>
        </w:rPr>
      </w:pPr>
      <w:r w:rsidRPr="00A415B4">
        <w:rPr>
          <w:sz w:val="16"/>
        </w:rPr>
        <w:t xml:space="preserve">Meanwhile, </w:t>
      </w:r>
      <w:r w:rsidRPr="00E73142">
        <w:rPr>
          <w:b/>
          <w:sz w:val="26"/>
          <w:highlight w:val="green"/>
          <w:u w:val="single"/>
        </w:rPr>
        <w:t>even as China grows, its wealth</w:t>
      </w:r>
      <w:r w:rsidRPr="00E73142">
        <w:rPr>
          <w:highlight w:val="green"/>
          <w:u w:val="single"/>
        </w:rPr>
        <w:t xml:space="preserve"> </w:t>
      </w:r>
      <w:r w:rsidRPr="00E73142">
        <w:rPr>
          <w:b/>
          <w:sz w:val="26"/>
          <w:highlight w:val="green"/>
          <w:u w:val="single"/>
        </w:rPr>
        <w:t>remains</w:t>
      </w:r>
      <w:r w:rsidRPr="00E73142">
        <w:rPr>
          <w:highlight w:val="green"/>
          <w:u w:val="single"/>
        </w:rPr>
        <w:t xml:space="preserve"> </w:t>
      </w:r>
      <w:r w:rsidRPr="00A415B4">
        <w:rPr>
          <w:u w:val="single"/>
        </w:rPr>
        <w:t xml:space="preserve">largely </w:t>
      </w:r>
      <w:r w:rsidRPr="00E73142">
        <w:rPr>
          <w:b/>
          <w:sz w:val="26"/>
          <w:highlight w:val="green"/>
          <w:u w:val="single"/>
        </w:rPr>
        <w:t>with companies and the government</w:t>
      </w:r>
      <w:r w:rsidRPr="00A415B4">
        <w:rPr>
          <w:u w:val="single"/>
        </w:rPr>
        <w:t xml:space="preserve">. </w:t>
      </w:r>
      <w:r w:rsidRPr="00E73142">
        <w:rPr>
          <w:b/>
          <w:sz w:val="26"/>
          <w:highlight w:val="green"/>
          <w:u w:val="single"/>
        </w:rPr>
        <w:t>Individual households capture only around 40 percent</w:t>
      </w:r>
      <w:r w:rsidRPr="00E73142">
        <w:rPr>
          <w:highlight w:val="green"/>
          <w:u w:val="single"/>
        </w:rPr>
        <w:t xml:space="preserve"> </w:t>
      </w:r>
      <w:r w:rsidRPr="00A415B4">
        <w:rPr>
          <w:u w:val="single"/>
        </w:rPr>
        <w:t xml:space="preserve">of China’s GDP compared to around 70 percent in the United States. </w:t>
      </w:r>
      <w:r w:rsidRPr="00E73142">
        <w:rPr>
          <w:b/>
          <w:sz w:val="26"/>
          <w:highlight w:val="green"/>
          <w:u w:val="single"/>
        </w:rPr>
        <w:t>Inequality has soared</w:t>
      </w:r>
      <w:r w:rsidRPr="00A415B4">
        <w:rPr>
          <w:u w:val="single"/>
        </w:rPr>
        <w:t xml:space="preserve">. China’s official </w:t>
      </w:r>
      <w:r w:rsidRPr="00A415B4">
        <w:rPr>
          <w:b/>
          <w:bCs/>
          <w:u w:val="single"/>
        </w:rPr>
        <w:t>Gini coefficient is at 0.47  (independent analyses put the number considerably higher) compared to 0.39 in the U.S</w:t>
      </w:r>
      <w:r w:rsidRPr="00A415B4">
        <w:rPr>
          <w:u w:val="single"/>
        </w:rPr>
        <w:t>. “</w:t>
      </w:r>
      <w:r w:rsidRPr="00E73142">
        <w:rPr>
          <w:b/>
          <w:sz w:val="26"/>
          <w:highlight w:val="green"/>
          <w:u w:val="single"/>
        </w:rPr>
        <w:t>Chinese workers</w:t>
      </w:r>
      <w:r w:rsidRPr="00E73142">
        <w:rPr>
          <w:highlight w:val="green"/>
          <w:u w:val="single"/>
        </w:rPr>
        <w:t xml:space="preserve"> </w:t>
      </w:r>
      <w:r w:rsidRPr="00A415B4">
        <w:rPr>
          <w:u w:val="single"/>
        </w:rPr>
        <w:t xml:space="preserve">are </w:t>
      </w:r>
      <w:r w:rsidRPr="00E73142">
        <w:rPr>
          <w:b/>
          <w:sz w:val="26"/>
          <w:highlight w:val="green"/>
          <w:u w:val="single"/>
        </w:rPr>
        <w:t>underpaid</w:t>
      </w:r>
      <w:r w:rsidRPr="00E73142">
        <w:rPr>
          <w:highlight w:val="green"/>
          <w:u w:val="single"/>
        </w:rPr>
        <w:t xml:space="preserve"> </w:t>
      </w:r>
      <w:r w:rsidRPr="00A415B4">
        <w:rPr>
          <w:u w:val="single"/>
        </w:rPr>
        <w:t xml:space="preserve">and overtaxed, so they </w:t>
      </w:r>
      <w:r w:rsidRPr="00E73142">
        <w:rPr>
          <w:b/>
          <w:sz w:val="26"/>
          <w:highlight w:val="green"/>
          <w:u w:val="single"/>
        </w:rPr>
        <w:t>can’t</w:t>
      </w:r>
      <w:r w:rsidRPr="00E73142">
        <w:rPr>
          <w:highlight w:val="green"/>
          <w:u w:val="single"/>
        </w:rPr>
        <w:t xml:space="preserve"> </w:t>
      </w:r>
      <w:r w:rsidRPr="00A415B4">
        <w:rPr>
          <w:u w:val="single"/>
        </w:rPr>
        <w:t xml:space="preserve">afford to </w:t>
      </w:r>
      <w:r w:rsidRPr="00E73142">
        <w:rPr>
          <w:b/>
          <w:sz w:val="26"/>
          <w:highlight w:val="green"/>
          <w:u w:val="single"/>
        </w:rPr>
        <w:t>spend as much</w:t>
      </w:r>
      <w:r w:rsidRPr="00E73142">
        <w:rPr>
          <w:highlight w:val="green"/>
          <w:u w:val="single"/>
        </w:rPr>
        <w:t xml:space="preserve"> </w:t>
      </w:r>
      <w:r w:rsidRPr="00A415B4">
        <w:rPr>
          <w:u w:val="single"/>
        </w:rPr>
        <w:t xml:space="preserve">on goods and services,” said Mathew Klein of Barron’s. “The result is that Chinese businesses systematically generate a </w:t>
      </w:r>
      <w:r w:rsidRPr="00E73142">
        <w:rPr>
          <w:b/>
          <w:sz w:val="26"/>
          <w:highlight w:val="green"/>
          <w:u w:val="single"/>
        </w:rPr>
        <w:t>surplus</w:t>
      </w:r>
      <w:r w:rsidRPr="00E73142">
        <w:rPr>
          <w:highlight w:val="green"/>
          <w:u w:val="single"/>
        </w:rPr>
        <w:t xml:space="preserve"> </w:t>
      </w:r>
      <w:r w:rsidRPr="00A415B4">
        <w:rPr>
          <w:u w:val="single"/>
        </w:rPr>
        <w:t xml:space="preserve">of goods that gets </w:t>
      </w:r>
      <w:r w:rsidRPr="00E73142">
        <w:rPr>
          <w:b/>
          <w:sz w:val="26"/>
          <w:highlight w:val="green"/>
          <w:u w:val="single"/>
        </w:rPr>
        <w:t>dumped</w:t>
      </w:r>
      <w:r w:rsidRPr="00E73142">
        <w:rPr>
          <w:highlight w:val="green"/>
          <w:u w:val="single"/>
        </w:rPr>
        <w:t xml:space="preserve"> </w:t>
      </w:r>
      <w:r w:rsidRPr="00E73142">
        <w:rPr>
          <w:b/>
          <w:sz w:val="26"/>
          <w:highlight w:val="green"/>
          <w:u w:val="single"/>
        </w:rPr>
        <w:t>on the rest of the world</w:t>
      </w:r>
      <w:r w:rsidRPr="00A415B4">
        <w:rPr>
          <w:u w:val="single"/>
        </w:rPr>
        <w:t xml:space="preserve">, which in turn </w:t>
      </w:r>
      <w:r w:rsidRPr="00E73142">
        <w:rPr>
          <w:b/>
          <w:sz w:val="26"/>
          <w:highlight w:val="green"/>
          <w:u w:val="single"/>
        </w:rPr>
        <w:t>leads to</w:t>
      </w:r>
      <w:r w:rsidRPr="00E73142">
        <w:rPr>
          <w:highlight w:val="green"/>
          <w:u w:val="single"/>
        </w:rPr>
        <w:t xml:space="preserve"> </w:t>
      </w:r>
      <w:r w:rsidRPr="00A415B4">
        <w:rPr>
          <w:u w:val="single"/>
        </w:rPr>
        <w:t xml:space="preserve">some combination of </w:t>
      </w:r>
      <w:r w:rsidRPr="00E73142">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73142">
        <w:rPr>
          <w:b/>
          <w:sz w:val="26"/>
          <w:highlight w:val="green"/>
          <w:u w:val="single"/>
        </w:rPr>
        <w:t xml:space="preserve">domestic consumption </w:t>
      </w:r>
      <w:r w:rsidRPr="00A415B4">
        <w:rPr>
          <w:u w:val="single"/>
        </w:rPr>
        <w:t xml:space="preserve">the </w:t>
      </w:r>
      <w:r w:rsidRPr="00E73142">
        <w:rPr>
          <w:b/>
          <w:sz w:val="26"/>
          <w:highlight w:val="green"/>
          <w:u w:val="single"/>
        </w:rPr>
        <w:t>main driver of</w:t>
      </w:r>
      <w:r w:rsidRPr="00E73142">
        <w:rPr>
          <w:highlight w:val="green"/>
          <w:u w:val="single"/>
        </w:rPr>
        <w:t xml:space="preserve"> </w:t>
      </w:r>
      <w:r w:rsidRPr="00A415B4">
        <w:rPr>
          <w:u w:val="single"/>
        </w:rPr>
        <w:t xml:space="preserve">its </w:t>
      </w:r>
      <w:r w:rsidRPr="00E73142">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2020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January,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hour, or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73142">
        <w:rPr>
          <w:b/>
          <w:sz w:val="26"/>
          <w:highlight w:val="green"/>
          <w:u w:val="single"/>
        </w:rPr>
        <w:t>crackdowns began</w:t>
      </w:r>
      <w:r w:rsidRPr="00A415B4">
        <w:rPr>
          <w:sz w:val="16"/>
        </w:rPr>
        <w:t xml:space="preserve">. </w:t>
      </w:r>
      <w:r w:rsidRPr="00E73142">
        <w:rPr>
          <w:b/>
          <w:sz w:val="26"/>
          <w:highlight w:val="green"/>
          <w:u w:val="single"/>
        </w:rPr>
        <w:t>Labor NGOs</w:t>
      </w:r>
      <w:r w:rsidRPr="00A415B4">
        <w:rPr>
          <w:sz w:val="16"/>
        </w:rPr>
        <w:t xml:space="preserve">, labor studies professors, progressive labor lawyers, and even Marxist students have been </w:t>
      </w:r>
      <w:r w:rsidRPr="00E73142">
        <w:rPr>
          <w:b/>
          <w:sz w:val="26"/>
          <w:highlight w:val="green"/>
          <w:u w:val="single"/>
        </w:rPr>
        <w:t>shut down</w:t>
      </w:r>
      <w:r w:rsidRPr="00A415B4">
        <w:rPr>
          <w:sz w:val="16"/>
        </w:rPr>
        <w:t xml:space="preserve">, arrested or otherwise silenced. “Although China enacted a series of </w:t>
      </w:r>
      <w:r w:rsidRPr="00E73142">
        <w:rPr>
          <w:b/>
          <w:sz w:val="26"/>
          <w:highlight w:val="green"/>
          <w:u w:val="single"/>
        </w:rPr>
        <w:t>pro-worker laws</w:t>
      </w:r>
      <w:r w:rsidRPr="00E73142">
        <w:rPr>
          <w:sz w:val="16"/>
          <w:highlight w:val="green"/>
        </w:rPr>
        <w:t xml:space="preserve"> </w:t>
      </w:r>
      <w:r w:rsidRPr="00A415B4">
        <w:rPr>
          <w:sz w:val="16"/>
        </w:rPr>
        <w:t xml:space="preserve">in the late 2000s, many of these provisions </w:t>
      </w:r>
      <w:r w:rsidRPr="00E73142">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E73142">
        <w:rPr>
          <w:b/>
          <w:sz w:val="26"/>
          <w:highlight w:val="green"/>
          <w:u w:val="single"/>
        </w:rPr>
        <w:t>China would</w:t>
      </w:r>
      <w:r w:rsidRPr="00E73142">
        <w:rPr>
          <w:highlight w:val="green"/>
          <w:u w:val="single"/>
        </w:rPr>
        <w:t xml:space="preserve"> </w:t>
      </w:r>
      <w:r w:rsidRPr="00A415B4">
        <w:rPr>
          <w:u w:val="single"/>
        </w:rPr>
        <w:t xml:space="preserve">likely </w:t>
      </w:r>
      <w:r w:rsidRPr="00E73142">
        <w:rPr>
          <w:b/>
          <w:sz w:val="26"/>
          <w:highlight w:val="green"/>
          <w:u w:val="single"/>
        </w:rPr>
        <w:t>experience reduced inequality and greater domestic consumption</w:t>
      </w:r>
      <w:r w:rsidRPr="00E73142">
        <w:rPr>
          <w:highlight w:val="green"/>
          <w:u w:val="single"/>
        </w:rPr>
        <w:t xml:space="preserve"> </w:t>
      </w:r>
      <w:r w:rsidRPr="00E73142">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55931F4C" w14:textId="77777777" w:rsidR="00C42534" w:rsidRPr="00C46568" w:rsidRDefault="00C42534" w:rsidP="00C42534">
      <w:pPr>
        <w:pStyle w:val="Heading4"/>
      </w:pPr>
      <w:r>
        <w:t xml:space="preserve">China’s Economy is on the </w:t>
      </w:r>
      <w:r>
        <w:rPr>
          <w:u w:val="single"/>
        </w:rPr>
        <w:t>brink of collapse</w:t>
      </w:r>
      <w:r>
        <w:t xml:space="preserve"> – only solving poverty can </w:t>
      </w:r>
      <w:r>
        <w:rPr>
          <w:u w:val="single"/>
        </w:rPr>
        <w:t>reverse it</w:t>
      </w:r>
      <w:r>
        <w:t>.</w:t>
      </w:r>
    </w:p>
    <w:p w14:paraId="0824809A" w14:textId="77777777" w:rsidR="00C42534" w:rsidRPr="00C46568" w:rsidRDefault="00C42534" w:rsidP="00C42534">
      <w:r w:rsidRPr="00C46568">
        <w:rPr>
          <w:rStyle w:val="Style13ptBold"/>
        </w:rPr>
        <w:t xml:space="preserve">Lopez 10-24 </w:t>
      </w:r>
      <w:r w:rsidRPr="00C46568">
        <w:t>Linette Lopez 10-24-2021 "If China's economy keeps stumbling, it won't just take down Beijing - the whoel world will collapse with it"</w:t>
      </w:r>
      <w:r>
        <w:t xml:space="preserve"> </w:t>
      </w:r>
      <w:hyperlink r:id="rId13"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7B664D30" w14:textId="77777777" w:rsidR="00C42534" w:rsidRPr="00047E55" w:rsidRDefault="00C42534" w:rsidP="00C42534">
      <w:pPr>
        <w:rPr>
          <w:u w:val="single"/>
        </w:rPr>
      </w:pPr>
      <w:r w:rsidRPr="00C46568">
        <w:rPr>
          <w:b/>
          <w:sz w:val="26"/>
          <w:highlight w:val="green"/>
          <w:u w:val="single"/>
        </w:rPr>
        <w:t>China's economy</w:t>
      </w:r>
      <w:r w:rsidRPr="00C46568">
        <w:rPr>
          <w:highlight w:val="green"/>
          <w:u w:val="single"/>
        </w:rPr>
        <w:t xml:space="preserve"> </w:t>
      </w:r>
      <w:r w:rsidRPr="00C46568">
        <w:rPr>
          <w:u w:val="single"/>
        </w:rPr>
        <w:t xml:space="preserve">— the 2nd-largest in the world — </w:t>
      </w:r>
      <w:r w:rsidRPr="00C46568">
        <w:rPr>
          <w:b/>
          <w:sz w:val="26"/>
          <w:highlight w:val="green"/>
          <w:u w:val="single"/>
          <w:bdr w:val="single" w:sz="18" w:space="0" w:color="auto"/>
        </w:rPr>
        <w:t>is teetering on the brink of disaster</w:t>
      </w:r>
      <w:r w:rsidRPr="00C46568">
        <w:rPr>
          <w:u w:val="single"/>
        </w:rPr>
        <w:t xml:space="preserve">. Since this spring, Beijing has </w:t>
      </w:r>
      <w:r w:rsidRPr="00C46568">
        <w:rPr>
          <w:b/>
          <w:sz w:val="26"/>
          <w:highlight w:val="green"/>
          <w:u w:val="single"/>
        </w:rPr>
        <w:t>canceled</w:t>
      </w:r>
      <w:r w:rsidRPr="00C46568">
        <w:rPr>
          <w:highlight w:val="green"/>
          <w:u w:val="single"/>
        </w:rPr>
        <w:t xml:space="preserve"> </w:t>
      </w:r>
      <w:r w:rsidRPr="00C46568">
        <w:rPr>
          <w:u w:val="single"/>
        </w:rPr>
        <w:t xml:space="preserve">initial </w:t>
      </w:r>
      <w:r w:rsidRPr="00C46568">
        <w:rPr>
          <w:b/>
          <w:sz w:val="26"/>
          <w:highlight w:val="green"/>
          <w:u w:val="single"/>
        </w:rPr>
        <w:t>public offerings</w:t>
      </w:r>
      <w:r w:rsidRPr="00C46568">
        <w:rPr>
          <w:u w:val="single"/>
        </w:rPr>
        <w:t xml:space="preserve">, </w:t>
      </w:r>
      <w:r w:rsidRPr="00C46568">
        <w:rPr>
          <w:b/>
          <w:sz w:val="26"/>
          <w:highlight w:val="green"/>
          <w:u w:val="single"/>
        </w:rPr>
        <w:t>fined tech companies</w:t>
      </w:r>
      <w:r w:rsidRPr="00C46568">
        <w:rPr>
          <w:highlight w:val="green"/>
          <w:u w:val="single"/>
        </w:rPr>
        <w:t xml:space="preserve"> </w:t>
      </w:r>
      <w:r w:rsidRPr="00C46568">
        <w:rPr>
          <w:u w:val="single"/>
        </w:rPr>
        <w:t xml:space="preserve">billions for antitrust violations, forcibly </w:t>
      </w:r>
      <w:r w:rsidRPr="00C46568">
        <w:rPr>
          <w:b/>
          <w:sz w:val="26"/>
          <w:highlight w:val="green"/>
          <w:u w:val="single"/>
        </w:rPr>
        <w:t>shut down</w:t>
      </w:r>
      <w:r w:rsidRPr="00C46568">
        <w:rPr>
          <w:highlight w:val="green"/>
          <w:u w:val="single"/>
        </w:rPr>
        <w:t xml:space="preserve"> </w:t>
      </w:r>
      <w:r w:rsidRPr="00C46568">
        <w:rPr>
          <w:u w:val="single"/>
        </w:rPr>
        <w:t xml:space="preserve">China's entire for-profit </w:t>
      </w:r>
      <w:r w:rsidRPr="00C46568">
        <w:rPr>
          <w:b/>
          <w:sz w:val="26"/>
          <w:highlight w:val="green"/>
          <w:u w:val="single"/>
        </w:rPr>
        <w:t>education industry</w:t>
      </w:r>
      <w:r w:rsidRPr="00C46568">
        <w:rPr>
          <w:u w:val="single"/>
        </w:rPr>
        <w:t xml:space="preserve">, and </w:t>
      </w:r>
      <w:r w:rsidRPr="00C46568">
        <w:rPr>
          <w:b/>
          <w:sz w:val="26"/>
          <w:highlight w:val="green"/>
          <w:u w:val="single"/>
        </w:rPr>
        <w:t>sent CEOs running</w:t>
      </w:r>
      <w:r w:rsidRPr="00C46568">
        <w:rPr>
          <w:highlight w:val="green"/>
          <w:u w:val="single"/>
        </w:rPr>
        <w:t xml:space="preserve"> </w:t>
      </w:r>
      <w:r w:rsidRPr="00C46568">
        <w:rPr>
          <w:u w:val="single"/>
        </w:rPr>
        <w:t>for the exits to avoid the government's ire.</w:t>
      </w:r>
      <w:r w:rsidRPr="00C46568">
        <w:rPr>
          <w:sz w:val="16"/>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C46568">
        <w:rPr>
          <w:b/>
          <w:sz w:val="26"/>
          <w:highlight w:val="green"/>
          <w:u w:val="single"/>
        </w:rPr>
        <w:t>upheaval</w:t>
      </w:r>
      <w:r w:rsidRPr="00C46568">
        <w:rPr>
          <w:u w:val="single"/>
        </w:rPr>
        <w:t xml:space="preserve">, spanning multiple industries and vast swaths of the country, </w:t>
      </w:r>
      <w:r w:rsidRPr="00C46568">
        <w:rPr>
          <w:b/>
          <w:sz w:val="26"/>
          <w:highlight w:val="green"/>
          <w:u w:val="single"/>
        </w:rPr>
        <w:t>is</w:t>
      </w:r>
      <w:r w:rsidRPr="00C46568">
        <w:rPr>
          <w:highlight w:val="green"/>
          <w:u w:val="single"/>
        </w:rPr>
        <w:t xml:space="preserve"> </w:t>
      </w:r>
      <w:r w:rsidRPr="00C46568">
        <w:rPr>
          <w:u w:val="single"/>
        </w:rPr>
        <w:t xml:space="preserve">the result of one giant issue: </w:t>
      </w:r>
      <w:r w:rsidRPr="00C46568">
        <w:rPr>
          <w:b/>
          <w:sz w:val="26"/>
          <w:highlight w:val="green"/>
          <w:u w:val="single"/>
        </w:rPr>
        <w:t>China's inability to</w:t>
      </w:r>
      <w:r w:rsidRPr="00C46568">
        <w:rPr>
          <w:highlight w:val="green"/>
          <w:u w:val="single"/>
        </w:rPr>
        <w:t xml:space="preserve"> </w:t>
      </w:r>
      <w:r w:rsidRPr="00C46568">
        <w:rPr>
          <w:b/>
          <w:sz w:val="26"/>
          <w:highlight w:val="green"/>
          <w:u w:val="single"/>
        </w:rPr>
        <w:t xml:space="preserve">borrow or buy </w:t>
      </w:r>
      <w:r w:rsidRPr="00C46568">
        <w:rPr>
          <w:u w:val="single"/>
        </w:rPr>
        <w:t xml:space="preserve">its </w:t>
      </w:r>
      <w:r w:rsidRPr="00C46568">
        <w:rPr>
          <w:b/>
          <w:sz w:val="26"/>
          <w:highlight w:val="green"/>
          <w:u w:val="single"/>
        </w:rPr>
        <w:t xml:space="preserve">way out of its </w:t>
      </w:r>
      <w:r w:rsidRPr="00C46568">
        <w:rPr>
          <w:b/>
          <w:sz w:val="26"/>
          <w:highlight w:val="green"/>
          <w:u w:val="single"/>
          <w:bdr w:val="single" w:sz="18" w:space="0" w:color="auto"/>
        </w:rPr>
        <w:t>current economic crisis</w:t>
      </w:r>
      <w:r w:rsidRPr="00C46568">
        <w:rPr>
          <w:u w:val="single"/>
        </w:rPr>
        <w:t xml:space="preserve">. </w:t>
      </w:r>
      <w:r w:rsidRPr="00C46568">
        <w:rPr>
          <w:b/>
          <w:sz w:val="26"/>
          <w:highlight w:val="green"/>
          <w:u w:val="single"/>
        </w:rPr>
        <w:t>For decades</w:t>
      </w:r>
      <w:r w:rsidRPr="00C46568">
        <w:rPr>
          <w:u w:val="single"/>
        </w:rPr>
        <w:t xml:space="preserve">, the country </w:t>
      </w:r>
      <w:r w:rsidRPr="00C46568">
        <w:rPr>
          <w:b/>
          <w:sz w:val="26"/>
          <w:highlight w:val="green"/>
          <w:u w:val="single"/>
        </w:rPr>
        <w:t>relied on cheap labor</w:t>
      </w:r>
      <w:r w:rsidRPr="00C46568">
        <w:rPr>
          <w:highlight w:val="green"/>
          <w:u w:val="single"/>
        </w:rPr>
        <w:t xml:space="preserve"> </w:t>
      </w:r>
      <w:r w:rsidRPr="00C46568">
        <w:rPr>
          <w:u w:val="single"/>
        </w:rPr>
        <w:t xml:space="preserve">and eye-popping amounts of debt, handed out by government-owned banks, to fuel economic growth — pouring money into massive apartment developments, factories, bridges, and other projects at lightning speed. </w:t>
      </w:r>
      <w:r w:rsidRPr="00C46568">
        <w:rPr>
          <w:b/>
          <w:sz w:val="26"/>
          <w:highlight w:val="green"/>
          <w:u w:val="single"/>
        </w:rPr>
        <w:t>Now</w:t>
      </w:r>
      <w:r w:rsidRPr="00C46568">
        <w:rPr>
          <w:highlight w:val="green"/>
          <w:u w:val="single"/>
        </w:rPr>
        <w:t xml:space="preserve"> </w:t>
      </w:r>
      <w:r w:rsidRPr="00C46568">
        <w:rPr>
          <w:u w:val="single"/>
        </w:rPr>
        <w:t xml:space="preserve">the </w:t>
      </w:r>
      <w:r w:rsidRPr="00C46568">
        <w:rPr>
          <w:b/>
          <w:sz w:val="26"/>
          <w:highlight w:val="green"/>
          <w:u w:val="single"/>
        </w:rPr>
        <w:t>country</w:t>
      </w:r>
      <w:r w:rsidRPr="00C46568">
        <w:rPr>
          <w:highlight w:val="green"/>
          <w:u w:val="single"/>
        </w:rPr>
        <w:t xml:space="preserve"> </w:t>
      </w:r>
      <w:r w:rsidRPr="00C46568">
        <w:rPr>
          <w:b/>
          <w:sz w:val="26"/>
          <w:highlight w:val="green"/>
          <w:u w:val="single"/>
        </w:rPr>
        <w:t>needs people to actually use</w:t>
      </w:r>
      <w:r w:rsidRPr="00C46568">
        <w:rPr>
          <w:u w:val="single"/>
        </w:rPr>
        <w:t xml:space="preserve">, </w:t>
      </w:r>
      <w:r w:rsidRPr="00C46568">
        <w:rPr>
          <w:b/>
          <w:sz w:val="26"/>
          <w:highlight w:val="green"/>
          <w:u w:val="single"/>
        </w:rPr>
        <w:t>and pay for</w:t>
      </w:r>
      <w:r w:rsidRPr="00C46568">
        <w:rPr>
          <w:u w:val="single"/>
        </w:rPr>
        <w:t xml:space="preserve">, </w:t>
      </w:r>
      <w:r w:rsidRPr="00C46568">
        <w:rPr>
          <w:b/>
          <w:sz w:val="26"/>
          <w:highlight w:val="green"/>
          <w:u w:val="single"/>
        </w:rPr>
        <w:t>everything that's been built</w:t>
      </w:r>
      <w:r w:rsidRPr="00C46568">
        <w:rPr>
          <w:u w:val="single"/>
        </w:rPr>
        <w:t xml:space="preserve">. But the </w:t>
      </w:r>
      <w:r w:rsidRPr="00C46568">
        <w:rPr>
          <w:b/>
          <w:sz w:val="26"/>
          <w:highlight w:val="green"/>
          <w:u w:val="single"/>
        </w:rPr>
        <w:t>bulk of China's population lacks</w:t>
      </w:r>
      <w:r w:rsidRPr="00C46568">
        <w:rPr>
          <w:highlight w:val="green"/>
          <w:u w:val="single"/>
        </w:rPr>
        <w:t xml:space="preserve"> </w:t>
      </w:r>
      <w:r w:rsidRPr="00C46568">
        <w:rPr>
          <w:u w:val="single"/>
        </w:rPr>
        <w:t xml:space="preserve">the </w:t>
      </w:r>
      <w:r w:rsidRPr="00C46568">
        <w:rPr>
          <w:b/>
          <w:sz w:val="26"/>
          <w:highlight w:val="green"/>
          <w:u w:val="single"/>
          <w:bdr w:val="single" w:sz="18" w:space="0" w:color="auto"/>
        </w:rPr>
        <w:t>income needed to shift the economy</w:t>
      </w:r>
      <w:r w:rsidRPr="00C46568">
        <w:rPr>
          <w:highlight w:val="green"/>
          <w:u w:val="single"/>
        </w:rPr>
        <w:t xml:space="preserve"> </w:t>
      </w:r>
      <w:r w:rsidRPr="00C46568">
        <w:rPr>
          <w:u w:val="single"/>
        </w:rPr>
        <w:t>from one driven by state investments to one sustained by consumer spending.</w:t>
      </w:r>
    </w:p>
    <w:p w14:paraId="1EAC21F3" w14:textId="77777777" w:rsidR="00C42534" w:rsidRPr="003432AE" w:rsidRDefault="00C42534" w:rsidP="00C42534">
      <w:pPr>
        <w:pStyle w:val="Heading4"/>
      </w:pPr>
      <w:r>
        <w:t xml:space="preserve">Chinese Economic Decline leads to </w:t>
      </w:r>
      <w:r>
        <w:rPr>
          <w:u w:val="single"/>
        </w:rPr>
        <w:t>all-out War</w:t>
      </w:r>
      <w:r>
        <w:t xml:space="preserve"> – specifically over </w:t>
      </w:r>
      <w:r>
        <w:rPr>
          <w:u w:val="single"/>
        </w:rPr>
        <w:t>Taiwan</w:t>
      </w:r>
      <w:r>
        <w:t>.</w:t>
      </w:r>
    </w:p>
    <w:p w14:paraId="4C9F3654" w14:textId="77777777" w:rsidR="00C42534" w:rsidRPr="00065A8D" w:rsidRDefault="00C42534" w:rsidP="00C42534">
      <w:r w:rsidRPr="00065A8D">
        <w:rPr>
          <w:rStyle w:val="Style13ptBold"/>
        </w:rPr>
        <w:t>Joske 18</w:t>
      </w:r>
      <w:r>
        <w:t xml:space="preserve"> Stephen Joske 10-23-2018 “</w:t>
      </w:r>
      <w:r w:rsidRPr="00A23A0A">
        <w:t>China’s Coming Financial Crisis And The National Security Connection</w:t>
      </w:r>
      <w:r>
        <w:t xml:space="preserve">” </w:t>
      </w:r>
      <w:hyperlink r:id="rId14"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12F40032" w14:textId="77777777" w:rsidR="00C42534" w:rsidRPr="00065A8D" w:rsidRDefault="00C42534" w:rsidP="00C42534">
      <w:pPr>
        <w:rPr>
          <w:sz w:val="16"/>
        </w:rPr>
      </w:pPr>
      <w:r w:rsidRPr="00065A8D">
        <w:rPr>
          <w:u w:val="single"/>
        </w:rPr>
        <w:t xml:space="preserve">The biggest </w:t>
      </w:r>
      <w:r w:rsidRPr="00E73142">
        <w:rPr>
          <w:b/>
          <w:sz w:val="26"/>
          <w:highlight w:val="green"/>
          <w:u w:val="single"/>
        </w:rPr>
        <w:t>national security issues</w:t>
      </w:r>
      <w:r w:rsidRPr="00065A8D">
        <w:rPr>
          <w:u w:val="single"/>
        </w:rPr>
        <w:t xml:space="preserve">, however, </w:t>
      </w:r>
      <w:r w:rsidRPr="00E73142">
        <w:rPr>
          <w:b/>
          <w:sz w:val="26"/>
          <w:highlight w:val="green"/>
          <w:u w:val="single"/>
        </w:rPr>
        <w:t>arise from</w:t>
      </w:r>
      <w:r w:rsidRPr="00E73142">
        <w:rPr>
          <w:highlight w:val="green"/>
          <w:u w:val="single"/>
        </w:rPr>
        <w:t xml:space="preserve"> </w:t>
      </w:r>
      <w:r w:rsidRPr="00065A8D">
        <w:rPr>
          <w:u w:val="single"/>
        </w:rPr>
        <w:t xml:space="preserve">the unpredictable </w:t>
      </w:r>
      <w:r w:rsidRPr="00E73142">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sz w:val="26"/>
          <w:highlight w:val="green"/>
          <w:u w:val="single"/>
        </w:rPr>
        <w:t>China</w:t>
      </w:r>
      <w:r w:rsidRPr="00E73142">
        <w:rPr>
          <w:highlight w:val="green"/>
          <w:u w:val="single"/>
        </w:rPr>
        <w:t xml:space="preserve"> is</w:t>
      </w:r>
      <w:r w:rsidRPr="00065A8D">
        <w:rPr>
          <w:u w:val="single"/>
        </w:rPr>
        <w:t xml:space="preserve"> now </w:t>
      </w:r>
      <w:r w:rsidRPr="00E73142">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sz w:val="26"/>
          <w:highlight w:val="green"/>
          <w:u w:val="single"/>
        </w:rPr>
        <w:t>Combine</w:t>
      </w:r>
      <w:r w:rsidRPr="00E73142">
        <w:rPr>
          <w:highlight w:val="green"/>
          <w:u w:val="single"/>
        </w:rPr>
        <w:t xml:space="preserve"> </w:t>
      </w:r>
      <w:r w:rsidRPr="00065A8D">
        <w:rPr>
          <w:u w:val="single"/>
        </w:rPr>
        <w:t xml:space="preserve">the </w:t>
      </w:r>
      <w:r w:rsidRPr="00E73142">
        <w:rPr>
          <w:b/>
          <w:sz w:val="26"/>
          <w:highlight w:val="green"/>
          <w:u w:val="single"/>
        </w:rPr>
        <w:t>shock</w:t>
      </w:r>
      <w:r w:rsidRPr="00065A8D">
        <w:rPr>
          <w:u w:val="single"/>
        </w:rPr>
        <w:t xml:space="preserve"> of an unexpected economic setback </w:t>
      </w:r>
      <w:r w:rsidRPr="00E73142">
        <w:rPr>
          <w:b/>
          <w:sz w:val="26"/>
          <w:highlight w:val="green"/>
          <w:u w:val="single"/>
        </w:rPr>
        <w:t>with tensions</w:t>
      </w:r>
      <w:r w:rsidRPr="00065A8D">
        <w:rPr>
          <w:u w:val="single"/>
        </w:rPr>
        <w:t xml:space="preserve"> in a one party state where a single individual has been calling the shots, and </w:t>
      </w:r>
      <w:r w:rsidRPr="00E73142">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sz w:val="26"/>
          <w:highlight w:val="green"/>
          <w:u w:val="single"/>
        </w:rPr>
        <w:t xml:space="preserve">set off </w:t>
      </w:r>
      <w:r w:rsidRPr="00E73142">
        <w:rPr>
          <w:b/>
          <w:sz w:val="26"/>
          <w:highlight w:val="green"/>
          <w:u w:val="single"/>
          <w:bdr w:val="single" w:sz="18" w:space="0" w:color="auto"/>
        </w:rPr>
        <w:t>intense competition between corrupt factions</w:t>
      </w:r>
      <w:r w:rsidRPr="00065A8D">
        <w:rPr>
          <w:sz w:val="16"/>
        </w:rPr>
        <w:t xml:space="preserve"> for control of China. Bo Xilai, a former Chongqing party chief and Politburo member, was purged in 2012 but his son appears to still be interested in politics. </w:t>
      </w:r>
      <w:r w:rsidRPr="00065A8D">
        <w:rPr>
          <w:u w:val="single"/>
        </w:rPr>
        <w:t xml:space="preserve">While the outcome is impossible to predict, we can </w:t>
      </w:r>
      <w:r w:rsidRPr="00E73142">
        <w:rPr>
          <w:b/>
          <w:sz w:val="26"/>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sz w:val="26"/>
          <w:highlight w:val="green"/>
          <w:u w:val="single"/>
        </w:rPr>
        <w:t>military adventurism</w:t>
      </w:r>
      <w:r w:rsidRPr="00065A8D">
        <w:rPr>
          <w:u w:val="single"/>
        </w:rPr>
        <w:t xml:space="preserve"> to </w:t>
      </w:r>
      <w:r w:rsidRPr="00E73142">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FD4CE4">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sz w:val="26"/>
          <w:highlight w:val="green"/>
          <w:u w:val="single"/>
        </w:rPr>
        <w:t>draw in</w:t>
      </w:r>
      <w:r w:rsidRPr="00065A8D">
        <w:rPr>
          <w:b/>
          <w:sz w:val="26"/>
          <w:u w:val="single"/>
        </w:rPr>
        <w:t xml:space="preserve"> </w:t>
      </w:r>
      <w:r w:rsidRPr="00E73142">
        <w:rPr>
          <w:b/>
          <w:sz w:val="26"/>
          <w:highlight w:val="green"/>
          <w:u w:val="single"/>
        </w:rPr>
        <w:t>Japan and the U</w:t>
      </w:r>
      <w:r w:rsidRPr="00065A8D">
        <w:rPr>
          <w:u w:val="single"/>
        </w:rPr>
        <w:t xml:space="preserve">nited </w:t>
      </w:r>
      <w:r w:rsidRPr="00E73142">
        <w:rPr>
          <w:b/>
          <w:sz w:val="26"/>
          <w:highlight w:val="green"/>
          <w:u w:val="single"/>
        </w:rPr>
        <w:t>S</w:t>
      </w:r>
      <w:r w:rsidRPr="00065A8D">
        <w:rPr>
          <w:u w:val="single"/>
        </w:rPr>
        <w:t>tates</w:t>
      </w:r>
      <w:r w:rsidRPr="00065A8D">
        <w:rPr>
          <w:sz w:val="16"/>
        </w:rPr>
        <w:t xml:space="preserve">. China has spent most of its history disunited, reflecting its geography. It has a number of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35B8432D" w14:textId="77777777" w:rsidR="00C42534" w:rsidRDefault="00C42534" w:rsidP="00C42534">
      <w:pPr>
        <w:pStyle w:val="Heading4"/>
      </w:pPr>
      <w:r>
        <w:t>Taiwan goes Nuclear.</w:t>
      </w:r>
    </w:p>
    <w:p w14:paraId="78F5D3FC" w14:textId="77777777" w:rsidR="00C42534" w:rsidRPr="007B7203" w:rsidRDefault="00C42534" w:rsidP="00C42534">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5" w:history="1">
        <w:r w:rsidRPr="006F1C8F">
          <w:rPr>
            <w:rStyle w:val="Hyperlink"/>
          </w:rPr>
          <w:t>https://www.foreignaffairs.com/articles/china/2018-10-15/beijings-nuclear-option</w:t>
        </w:r>
      </w:hyperlink>
      <w:r>
        <w:t>, published Nov/Dec 2018]//re-cut by Elmer</w:t>
      </w:r>
    </w:p>
    <w:p w14:paraId="09D2650F" w14:textId="77777777" w:rsidR="00C42534" w:rsidRDefault="00C42534" w:rsidP="00C42534">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sz w:val="26"/>
          <w:highlight w:val="green"/>
          <w:u w:val="single"/>
        </w:rPr>
        <w:t>military confrontation</w:t>
      </w:r>
      <w:r w:rsidRPr="00C30ECF">
        <w:rPr>
          <w:u w:val="single"/>
        </w:rPr>
        <w:t xml:space="preserve">—resulting, for example, </w:t>
      </w:r>
      <w:r w:rsidRPr="00E73142">
        <w:rPr>
          <w:b/>
          <w:sz w:val="26"/>
          <w:highlight w:val="green"/>
          <w:u w:val="single"/>
        </w:rPr>
        <w:t>from a Chinese campaign against Taiwan</w:t>
      </w:r>
      <w:r w:rsidRPr="00C30ECF">
        <w:rPr>
          <w:u w:val="single"/>
        </w:rPr>
        <w:t>—</w:t>
      </w:r>
      <w:r w:rsidRPr="00E73142">
        <w:rPr>
          <w:b/>
          <w:sz w:val="26"/>
          <w:highlight w:val="green"/>
          <w:u w:val="single"/>
        </w:rPr>
        <w:t xml:space="preserve">no longer seems </w:t>
      </w:r>
      <w:r w:rsidRPr="00C30ECF">
        <w:rPr>
          <w:u w:val="single"/>
        </w:rPr>
        <w:t xml:space="preserve">as </w:t>
      </w:r>
      <w:r w:rsidRPr="00E73142">
        <w:rPr>
          <w:b/>
          <w:sz w:val="26"/>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E73142">
        <w:rPr>
          <w:b/>
          <w:sz w:val="26"/>
          <w:highlight w:val="green"/>
          <w:u w:val="single"/>
        </w:rPr>
        <w:t>China</w:t>
      </w:r>
      <w:r w:rsidRPr="00C30ECF">
        <w:rPr>
          <w:u w:val="single"/>
        </w:rPr>
        <w:t xml:space="preserve">, by contrast, not only has </w:t>
      </w:r>
      <w:r w:rsidRPr="00E73142">
        <w:rPr>
          <w:b/>
          <w:sz w:val="26"/>
          <w:highlight w:val="green"/>
          <w:u w:val="single"/>
        </w:rPr>
        <w:t>nuclear weapons</w:t>
      </w:r>
      <w:r w:rsidRPr="00C30ECF">
        <w:rPr>
          <w:u w:val="single"/>
        </w:rPr>
        <w:t xml:space="preserve">; it has also </w:t>
      </w:r>
      <w:r w:rsidRPr="00E73142">
        <w:rPr>
          <w:b/>
          <w:sz w:val="26"/>
          <w:highlight w:val="green"/>
          <w:u w:val="single"/>
        </w:rPr>
        <w:t>intermingled</w:t>
      </w:r>
      <w:r w:rsidRPr="00C30ECF">
        <w:rPr>
          <w:u w:val="single"/>
        </w:rPr>
        <w:t xml:space="preserve"> them </w:t>
      </w:r>
      <w:r w:rsidRPr="00E73142">
        <w:rPr>
          <w:b/>
          <w:sz w:val="26"/>
          <w:highlight w:val="green"/>
          <w:u w:val="single"/>
        </w:rPr>
        <w:t>with its conventional</w:t>
      </w:r>
      <w:r w:rsidRPr="00C30ECF">
        <w:rPr>
          <w:u w:val="single"/>
        </w:rPr>
        <w:t xml:space="preserve"> military </w:t>
      </w:r>
      <w:r w:rsidRPr="00E73142">
        <w:rPr>
          <w:b/>
          <w:sz w:val="26"/>
          <w:highlight w:val="green"/>
          <w:u w:val="single"/>
        </w:rPr>
        <w:t>forces</w:t>
      </w:r>
      <w:r w:rsidRPr="00E73142">
        <w:rPr>
          <w:highlight w:val="green"/>
          <w:u w:val="single"/>
        </w:rPr>
        <w:t xml:space="preserve">, </w:t>
      </w:r>
      <w:r w:rsidRPr="00E73142">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As long as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sz w:val="26"/>
          <w:highlight w:val="green"/>
          <w:u w:val="single"/>
        </w:rPr>
        <w:t>Conventional forces</w:t>
      </w:r>
      <w:r w:rsidRPr="00C30ECF">
        <w:rPr>
          <w:u w:val="single"/>
        </w:rPr>
        <w:t xml:space="preserve"> can threaten nuclear forces in ways that </w:t>
      </w:r>
      <w:r w:rsidRPr="00E73142">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73142">
        <w:rPr>
          <w:b/>
          <w:sz w:val="26"/>
          <w:highlight w:val="green"/>
          <w:u w:val="single"/>
        </w:rPr>
        <w:t>If U.S. operations endangered</w:t>
      </w:r>
      <w:r w:rsidRPr="00C30ECF">
        <w:rPr>
          <w:u w:val="single"/>
        </w:rPr>
        <w:t xml:space="preserve"> or damaged China’s </w:t>
      </w:r>
      <w:r w:rsidRPr="00E73142">
        <w:rPr>
          <w:b/>
          <w:sz w:val="26"/>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sz w:val="26"/>
          <w:highlight w:val="green"/>
          <w:u w:val="single"/>
        </w:rPr>
        <w:t>Beijing might</w:t>
      </w:r>
      <w:r w:rsidRPr="00C30ECF">
        <w:rPr>
          <w:u w:val="single"/>
        </w:rPr>
        <w:t xml:space="preserve"> reluctantly </w:t>
      </w:r>
      <w:r w:rsidRPr="00E73142">
        <w:rPr>
          <w:b/>
          <w:sz w:val="26"/>
          <w:highlight w:val="green"/>
          <w:u w:val="single"/>
        </w:rPr>
        <w:t>conclude</w:t>
      </w:r>
      <w:r w:rsidRPr="00C30ECF">
        <w:rPr>
          <w:u w:val="single"/>
        </w:rPr>
        <w:t xml:space="preserve"> that limited </w:t>
      </w:r>
      <w:r w:rsidRPr="00E73142">
        <w:rPr>
          <w:b/>
          <w:sz w:val="26"/>
          <w:highlight w:val="green"/>
          <w:u w:val="single"/>
        </w:rPr>
        <w:t>nuclear escalation</w:t>
      </w:r>
      <w:r w:rsidRPr="00C30ECF">
        <w:rPr>
          <w:u w:val="single"/>
        </w:rPr>
        <w:t>—an initial strike small enough that it could avoid full-scale U.S. retaliation—</w:t>
      </w:r>
      <w:r w:rsidRPr="00E73142">
        <w:rPr>
          <w:b/>
          <w:sz w:val="26"/>
          <w:highlight w:val="green"/>
          <w:u w:val="single"/>
        </w:rPr>
        <w:t>was</w:t>
      </w:r>
      <w:r w:rsidRPr="00C30ECF">
        <w:rPr>
          <w:u w:val="single"/>
        </w:rPr>
        <w:t xml:space="preserve"> a </w:t>
      </w:r>
      <w:r w:rsidRPr="00E73142">
        <w:rPr>
          <w:b/>
          <w:sz w:val="26"/>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sz w:val="26"/>
          <w:highlight w:val="green"/>
          <w:u w:val="single"/>
        </w:rPr>
        <w:t>most worrisome flash point</w:t>
      </w:r>
      <w:r w:rsidRPr="00C30ECF">
        <w:rPr>
          <w:u w:val="single"/>
        </w:rPr>
        <w:t xml:space="preserve"> for a U.S.-Chinese war </w:t>
      </w:r>
      <w:r w:rsidRPr="00E73142">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73142">
        <w:rPr>
          <w:b/>
          <w:sz w:val="26"/>
          <w:highlight w:val="green"/>
          <w:u w:val="single"/>
        </w:rPr>
        <w:t>U.S. strategy</w:t>
      </w:r>
      <w:r w:rsidRPr="00E73142">
        <w:rPr>
          <w:highlight w:val="green"/>
          <w:u w:val="single"/>
        </w:rPr>
        <w:t xml:space="preserve"> </w:t>
      </w:r>
      <w:r w:rsidRPr="00C30ECF">
        <w:rPr>
          <w:u w:val="single"/>
        </w:rPr>
        <w:t xml:space="preserve">to ensure a conventional victory </w:t>
      </w:r>
      <w:r w:rsidRPr="00E73142">
        <w:rPr>
          <w:b/>
          <w:sz w:val="26"/>
          <w:highlight w:val="green"/>
          <w:u w:val="single"/>
        </w:rPr>
        <w:t>would</w:t>
      </w:r>
      <w:r w:rsidRPr="00E73142">
        <w:rPr>
          <w:highlight w:val="green"/>
          <w:u w:val="single"/>
        </w:rPr>
        <w:t xml:space="preserve"> </w:t>
      </w:r>
      <w:r w:rsidRPr="00C30ECF">
        <w:rPr>
          <w:u w:val="single"/>
        </w:rPr>
        <w:t xml:space="preserve">likely </w:t>
      </w:r>
      <w:r w:rsidRPr="00E73142">
        <w:rPr>
          <w:b/>
          <w:sz w:val="26"/>
          <w:highlight w:val="green"/>
          <w:u w:val="single"/>
        </w:rPr>
        <w:t>endanger</w:t>
      </w:r>
      <w:r w:rsidRPr="00E73142">
        <w:rPr>
          <w:highlight w:val="green"/>
          <w:u w:val="single"/>
        </w:rPr>
        <w:t xml:space="preserve"> </w:t>
      </w:r>
      <w:r w:rsidRPr="00C30ECF">
        <w:rPr>
          <w:u w:val="single"/>
        </w:rPr>
        <w:t xml:space="preserve">much of China’s </w:t>
      </w:r>
      <w:r w:rsidRPr="00E73142">
        <w:rPr>
          <w:b/>
          <w:sz w:val="26"/>
          <w:highlight w:val="green"/>
          <w:u w:val="single"/>
        </w:rPr>
        <w:t>nuclear arsenal</w:t>
      </w:r>
      <w:r w:rsidRPr="00E73142">
        <w:rPr>
          <w:highlight w:val="green"/>
          <w:u w:val="single"/>
        </w:rPr>
        <w:t xml:space="preserve"> </w:t>
      </w:r>
      <w:r w:rsidRPr="00C30ECF">
        <w:rPr>
          <w:u w:val="single"/>
        </w:rPr>
        <w:t xml:space="preserve">in the process, at sea and on land. </w:t>
      </w:r>
      <w:r w:rsidRPr="00C30ECF">
        <w:rPr>
          <w:sz w:val="16"/>
        </w:rPr>
        <w:t xml:space="preserve">Whether the United States actually intended to target all of China’s nuclear weapons would be incidental. All that would matter is that Chinese leaders would consider them threatened. LESSONS FROM THE PAST At that point, the question becomes, How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73142">
        <w:rPr>
          <w:b/>
          <w:sz w:val="26"/>
          <w:highlight w:val="green"/>
          <w:u w:val="single"/>
        </w:rPr>
        <w:t>wartime developments</w:t>
      </w:r>
      <w:r w:rsidRPr="00E73142">
        <w:rPr>
          <w:highlight w:val="green"/>
          <w:u w:val="single"/>
        </w:rPr>
        <w:t xml:space="preserve"> </w:t>
      </w:r>
      <w:r w:rsidRPr="00C30ECF">
        <w:rPr>
          <w:u w:val="single"/>
        </w:rPr>
        <w:t xml:space="preserve">that could </w:t>
      </w:r>
      <w:r w:rsidRPr="00E73142">
        <w:rPr>
          <w:b/>
          <w:sz w:val="26"/>
          <w:highlight w:val="green"/>
          <w:u w:val="single"/>
        </w:rPr>
        <w:t>shift</w:t>
      </w:r>
      <w:r w:rsidRPr="00E73142">
        <w:rPr>
          <w:highlight w:val="green"/>
          <w:u w:val="single"/>
        </w:rPr>
        <w:t xml:space="preserve"> </w:t>
      </w:r>
      <w:r w:rsidRPr="00E73142">
        <w:rPr>
          <w:b/>
          <w:sz w:val="26"/>
          <w:highlight w:val="green"/>
          <w:u w:val="single"/>
        </w:rPr>
        <w:t>China’s assumptions about U.S. intentions.</w:t>
      </w:r>
      <w:r w:rsidRPr="00E73142">
        <w:rPr>
          <w:highlight w:val="green"/>
          <w:u w:val="single"/>
        </w:rPr>
        <w:t xml:space="preserve"> </w:t>
      </w:r>
      <w:r w:rsidRPr="00C30ECF">
        <w:rPr>
          <w:u w:val="single"/>
        </w:rPr>
        <w:t>If Beijing interprets the erosion of its sea- and land-based nuclear forces as a deliberate effort to destroy its nuclear deterrent, or perhaps even as a prelude to a nuclear attack, it might see limited nuclear escalation as a way to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677BA353" w14:textId="77777777" w:rsidR="00C42534" w:rsidRPr="005E50AE" w:rsidRDefault="00C42534" w:rsidP="00C42534">
      <w:pPr>
        <w:pStyle w:val="Heading4"/>
      </w:pPr>
      <w:r>
        <w:t>Extinction</w:t>
      </w:r>
    </w:p>
    <w:p w14:paraId="0D358DCF" w14:textId="77777777" w:rsidR="00C42534" w:rsidRPr="00E530E8" w:rsidRDefault="00C42534" w:rsidP="00C42534">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6" w:history="1">
        <w:r w:rsidRPr="00791635">
          <w:rPr>
            <w:rStyle w:val="Hyperlink"/>
          </w:rPr>
          <w:t>http://www.reachingcriticalwill.org/images/documents/Disarmament-fora/OEWG/2016/Documents/NGO13.pdf</w:t>
        </w:r>
      </w:hyperlink>
      <w:r>
        <w:t xml:space="preserve"> //Re-cut by Elmer</w:t>
      </w:r>
    </w:p>
    <w:p w14:paraId="5A8DEBD4" w14:textId="77777777" w:rsidR="00C42534" w:rsidRPr="00C30ECF" w:rsidRDefault="00C42534" w:rsidP="00C42534">
      <w:pPr>
        <w:rPr>
          <w:sz w:val="16"/>
        </w:rPr>
      </w:pPr>
      <w:r w:rsidRPr="00055D8B">
        <w:rPr>
          <w:sz w:val="16"/>
        </w:rPr>
        <w:t xml:space="preserve">Consequences human survival 12. </w:t>
      </w:r>
      <w:r w:rsidRPr="00E73142">
        <w:rPr>
          <w:rStyle w:val="StyleUnderline"/>
          <w:sz w:val="24"/>
          <w:highlight w:val="green"/>
        </w:rPr>
        <w:t>Even if the 'other'</w:t>
      </w:r>
      <w:r w:rsidRPr="00055D8B">
        <w:rPr>
          <w:rStyle w:val="StyleUnderline"/>
          <w:sz w:val="24"/>
        </w:rPr>
        <w:t xml:space="preserve"> side </w:t>
      </w:r>
      <w:r w:rsidRPr="00E7314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7314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73142">
        <w:rPr>
          <w:rStyle w:val="StyleUnderline"/>
          <w:sz w:val="24"/>
          <w:highlight w:val="green"/>
        </w:rPr>
        <w:t>the world</w:t>
      </w:r>
      <w:r w:rsidRPr="00391E10">
        <w:rPr>
          <w:sz w:val="16"/>
        </w:rPr>
        <w:t xml:space="preserve">) </w:t>
      </w:r>
      <w:r w:rsidRPr="00E73142">
        <w:rPr>
          <w:rStyle w:val="Emphasis"/>
          <w:sz w:val="24"/>
          <w:highlight w:val="green"/>
        </w:rPr>
        <w:t>uninhabitable</w:t>
      </w:r>
      <w:r w:rsidRPr="00391E10">
        <w:rPr>
          <w:sz w:val="16"/>
        </w:rPr>
        <w:t xml:space="preserve">, potentially </w:t>
      </w:r>
      <w:r w:rsidRPr="00E73142">
        <w:rPr>
          <w:rStyle w:val="StyleUnderline"/>
          <w:sz w:val="24"/>
          <w:highlight w:val="green"/>
        </w:rPr>
        <w:t>inducing global famine lasting</w:t>
      </w:r>
      <w:r w:rsidRPr="00391E10">
        <w:rPr>
          <w:sz w:val="16"/>
        </w:rPr>
        <w:t xml:space="preserve"> up to </w:t>
      </w:r>
      <w:r w:rsidRPr="00E73142">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sz w:val="24"/>
          <w:highlight w:val="green"/>
        </w:rPr>
        <w:t xml:space="preserve">resulting in </w:t>
      </w:r>
      <w:r w:rsidRPr="00E73142">
        <w:rPr>
          <w:rStyle w:val="Emphasis"/>
          <w:sz w:val="24"/>
          <w:highlight w:val="green"/>
        </w:rPr>
        <w:t>self assured destruction</w:t>
      </w:r>
      <w:r w:rsidRPr="00E73142">
        <w:rPr>
          <w:rStyle w:val="StyleUnderline"/>
          <w:sz w:val="24"/>
          <w:highlight w:val="green"/>
        </w:rPr>
        <w:t xml:space="preserve">. </w:t>
      </w:r>
      <w:r w:rsidRPr="00391E10">
        <w:rPr>
          <w:rStyle w:val="StyleUnderline"/>
          <w:sz w:val="24"/>
        </w:rPr>
        <w:t xml:space="preserve">Even </w:t>
      </w:r>
      <w:r w:rsidRPr="00E7314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E73142">
        <w:rPr>
          <w:rStyle w:val="StyleUnderline"/>
          <w:sz w:val="24"/>
          <w:highlight w:val="green"/>
        </w:rPr>
        <w:t>produce</w:t>
      </w:r>
      <w:r w:rsidRPr="00391E10">
        <w:rPr>
          <w:rStyle w:val="StyleUnderline"/>
          <w:sz w:val="24"/>
        </w:rPr>
        <w:t xml:space="preserve"> so much </w:t>
      </w:r>
      <w:r w:rsidRPr="00E73142">
        <w:rPr>
          <w:rStyle w:val="StyleUnderline"/>
          <w:sz w:val="24"/>
          <w:highlight w:val="green"/>
        </w:rPr>
        <w:t>smoke</w:t>
      </w:r>
      <w:r w:rsidRPr="00391E10">
        <w:rPr>
          <w:rStyle w:val="StyleUnderline"/>
          <w:sz w:val="24"/>
        </w:rPr>
        <w:t xml:space="preserve"> that temperatures would fall below those </w:t>
      </w:r>
      <w:r w:rsidRPr="00E73142">
        <w:rPr>
          <w:rStyle w:val="StyleUnderline"/>
          <w:sz w:val="24"/>
          <w:highlight w:val="green"/>
        </w:rPr>
        <w:t xml:space="preserve">of the </w:t>
      </w:r>
      <w:r w:rsidRPr="00391E10">
        <w:rPr>
          <w:rStyle w:val="StyleUnderline"/>
          <w:sz w:val="24"/>
        </w:rPr>
        <w:t xml:space="preserve">Little </w:t>
      </w:r>
      <w:r w:rsidRPr="00E7314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E73142">
        <w:rPr>
          <w:rStyle w:val="StyleUnderline"/>
          <w:sz w:val="24"/>
          <w:highlight w:val="green"/>
        </w:rPr>
        <w:t xml:space="preserve">allowing </w:t>
      </w:r>
      <w:r w:rsidRPr="00391E10">
        <w:rPr>
          <w:rStyle w:val="StyleUnderline"/>
          <w:sz w:val="24"/>
        </w:rPr>
        <w:t xml:space="preserve">more </w:t>
      </w:r>
      <w:r w:rsidRPr="00E73142">
        <w:rPr>
          <w:rStyle w:val="Emphasis"/>
          <w:sz w:val="24"/>
          <w:highlight w:val="green"/>
        </w:rPr>
        <w:t>ultraviolet</w:t>
      </w:r>
      <w:r w:rsidRPr="00391E10">
        <w:rPr>
          <w:rStyle w:val="StyleUnderline"/>
          <w:sz w:val="24"/>
        </w:rPr>
        <w:t xml:space="preserve"> </w:t>
      </w:r>
      <w:r w:rsidRPr="00E7314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E73142">
        <w:rPr>
          <w:rStyle w:val="Emphasis"/>
          <w:sz w:val="24"/>
          <w:highlight w:val="green"/>
        </w:rPr>
        <w:t>studies</w:t>
      </w:r>
      <w:r w:rsidRPr="00E73142">
        <w:rPr>
          <w:rStyle w:val="StyleUnderline"/>
          <w:sz w:val="24"/>
          <w:highlight w:val="green"/>
        </w:rPr>
        <w:t xml:space="preserve"> predict </w:t>
      </w:r>
      <w:r w:rsidRPr="00391E10">
        <w:rPr>
          <w:rStyle w:val="StyleUnderline"/>
          <w:sz w:val="24"/>
        </w:rPr>
        <w:t xml:space="preserve">that </w:t>
      </w:r>
      <w:r w:rsidRPr="00E73142">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E73142">
        <w:rPr>
          <w:rStyle w:val="StyleUnderline"/>
          <w:sz w:val="24"/>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E73142">
        <w:rPr>
          <w:rStyle w:val="StyleUnderline"/>
          <w:sz w:val="24"/>
          <w:highlight w:val="green"/>
        </w:rPr>
        <w:t>cause the deaths of</w:t>
      </w:r>
      <w:r w:rsidRPr="00391E10">
        <w:rPr>
          <w:rStyle w:val="StyleUnderline"/>
          <w:sz w:val="24"/>
        </w:rPr>
        <w:t xml:space="preserve"> most/nearly all/</w:t>
      </w:r>
      <w:r w:rsidRPr="00E73142">
        <w:rPr>
          <w:rStyle w:val="Emphasis"/>
          <w:sz w:val="24"/>
          <w:highlight w:val="green"/>
        </w:rPr>
        <w:t>all humans</w:t>
      </w:r>
      <w:r w:rsidRPr="00391E10">
        <w:rPr>
          <w:rStyle w:val="StyleUnderline"/>
          <w:sz w:val="24"/>
        </w:rPr>
        <w:t xml:space="preserve"> (</w:t>
      </w:r>
      <w:r w:rsidRPr="00E73142">
        <w:rPr>
          <w:rStyle w:val="StyleUnderline"/>
          <w:sz w:val="24"/>
          <w:highlight w:val="green"/>
        </w:rPr>
        <w:t>and</w:t>
      </w:r>
      <w:r w:rsidRPr="00391E10">
        <w:rPr>
          <w:rStyle w:val="StyleUnderline"/>
          <w:sz w:val="24"/>
        </w:rPr>
        <w:t xml:space="preserve"> severely impact/extinguish </w:t>
      </w:r>
      <w:r w:rsidRPr="00E73142">
        <w:rPr>
          <w:rStyle w:val="Emphasis"/>
          <w:sz w:val="24"/>
          <w:highlight w:val="green"/>
        </w:rPr>
        <w:t>other species</w:t>
      </w:r>
      <w:r w:rsidRPr="00391E1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E7314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E7314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bookmarkEnd w:id="2"/>
    <w:p w14:paraId="119D159C" w14:textId="77777777" w:rsidR="00C42534" w:rsidRDefault="00C42534" w:rsidP="00C42534">
      <w:pPr>
        <w:pStyle w:val="Heading3"/>
      </w:pPr>
      <w:r>
        <w:t>1AC: Method</w:t>
      </w:r>
    </w:p>
    <w:p w14:paraId="5252C33C" w14:textId="77777777" w:rsidR="00C42534" w:rsidRDefault="00C42534" w:rsidP="00C42534">
      <w:pPr>
        <w:pStyle w:val="Heading4"/>
      </w:pPr>
      <w:r>
        <w:t xml:space="preserve">Isolating China as a uniquely unjust state is </w:t>
      </w:r>
      <w:r>
        <w:rPr>
          <w:u w:val="single"/>
        </w:rPr>
        <w:t>sinophobic</w:t>
      </w:r>
      <w:r>
        <w:t xml:space="preserve"> – read China’s rise </w:t>
      </w:r>
      <w:r>
        <w:rPr>
          <w:u w:val="single"/>
        </w:rPr>
        <w:t>contextually</w:t>
      </w:r>
      <w:r>
        <w:t xml:space="preserve"> rather than through </w:t>
      </w:r>
      <w:r>
        <w:rPr>
          <w:u w:val="single"/>
        </w:rPr>
        <w:t>Western structural bias</w:t>
      </w:r>
      <w:r>
        <w:t>.</w:t>
      </w:r>
    </w:p>
    <w:p w14:paraId="4C18AC2A" w14:textId="77777777" w:rsidR="00C42534" w:rsidRPr="000825BC" w:rsidRDefault="00C42534" w:rsidP="00C42534">
      <w:r w:rsidRPr="00594FA9">
        <w:rPr>
          <w:rStyle w:val="Style13ptBold"/>
        </w:rPr>
        <w:t>Powers 21</w:t>
      </w:r>
      <w:r>
        <w:t xml:space="preserve"> </w:t>
      </w:r>
      <w:r w:rsidRPr="00594FA9">
        <w:t>Martin Powers 3-4-2021 "The West portrays itself as a defender of human rights, but does it still have a right to moral leadership?"</w:t>
      </w:r>
      <w:r>
        <w:t xml:space="preserve"> </w:t>
      </w:r>
      <w:hyperlink r:id="rId17" w:anchor="selection-6315.0-6341.214" w:history="1">
        <w:r w:rsidRPr="009814BA">
          <w:rPr>
            <w:rStyle w:val="Hyperlink"/>
          </w:rPr>
          <w:t>https://archive.md/blSqg#selection-6315.0-6341.214</w:t>
        </w:r>
      </w:hyperlink>
      <w:r>
        <w:t xml:space="preserve"> (</w:t>
      </w:r>
      <w:r w:rsidRPr="00594FA9">
        <w:t>Professor Emeritus at the University of Michigan. He has written three books on the history of social justice in China.</w:t>
      </w:r>
      <w:r>
        <w:t xml:space="preserve">)//Elmer </w:t>
      </w:r>
    </w:p>
    <w:p w14:paraId="69919927" w14:textId="77777777" w:rsidR="00C42534" w:rsidRPr="00594FA9" w:rsidRDefault="00C42534" w:rsidP="00C42534">
      <w:pPr>
        <w:rPr>
          <w:sz w:val="16"/>
        </w:rPr>
      </w:pPr>
      <w:r w:rsidRPr="00594FA9">
        <w:rPr>
          <w:u w:val="single"/>
        </w:rPr>
        <w:t>The term “human rights” is properly a feature of the modern world, but people have been calling out cruelty for centuries</w:t>
      </w:r>
      <w:r w:rsidRPr="00594FA9">
        <w:rPr>
          <w:sz w:val="16"/>
        </w:rPr>
        <w:t xml:space="preserve">. Who gets blamed for human tragedy reveals a lot about how a nation values human life. Western nations, </w:t>
      </w:r>
      <w:r w:rsidRPr="00594FA9">
        <w:rPr>
          <w:u w:val="single"/>
        </w:rPr>
        <w:t xml:space="preserve">chief among them the </w:t>
      </w:r>
      <w:r w:rsidRPr="00594FA9">
        <w:rPr>
          <w:b/>
          <w:sz w:val="26"/>
          <w:highlight w:val="green"/>
          <w:u w:val="single"/>
        </w:rPr>
        <w:t>U</w:t>
      </w:r>
      <w:r w:rsidRPr="00594FA9">
        <w:rPr>
          <w:u w:val="single"/>
        </w:rPr>
        <w:t xml:space="preserve">nited </w:t>
      </w:r>
      <w:r w:rsidRPr="00594FA9">
        <w:rPr>
          <w:b/>
          <w:sz w:val="26"/>
          <w:highlight w:val="green"/>
          <w:u w:val="single"/>
        </w:rPr>
        <w:t>S</w:t>
      </w:r>
      <w:r w:rsidRPr="00594FA9">
        <w:rPr>
          <w:u w:val="single"/>
        </w:rPr>
        <w:t xml:space="preserve">tates, have long </w:t>
      </w:r>
      <w:r w:rsidRPr="00594FA9">
        <w:rPr>
          <w:b/>
          <w:sz w:val="26"/>
          <w:highlight w:val="green"/>
          <w:u w:val="single"/>
        </w:rPr>
        <w:t>assumed</w:t>
      </w:r>
      <w:r w:rsidRPr="00594FA9">
        <w:rPr>
          <w:highlight w:val="green"/>
          <w:u w:val="single"/>
        </w:rPr>
        <w:t xml:space="preserve"> </w:t>
      </w:r>
      <w:r w:rsidRPr="00594FA9">
        <w:rPr>
          <w:u w:val="single"/>
        </w:rPr>
        <w:t xml:space="preserve">the </w:t>
      </w:r>
      <w:r w:rsidRPr="00594FA9">
        <w:rPr>
          <w:b/>
          <w:sz w:val="26"/>
          <w:highlight w:val="green"/>
          <w:u w:val="single"/>
        </w:rPr>
        <w:t>promotion of h</w:t>
      </w:r>
      <w:r w:rsidRPr="00594FA9">
        <w:rPr>
          <w:u w:val="single"/>
        </w:rPr>
        <w:t xml:space="preserve">uman </w:t>
      </w:r>
      <w:r w:rsidRPr="00594FA9">
        <w:rPr>
          <w:b/>
          <w:sz w:val="26"/>
          <w:highlight w:val="green"/>
          <w:u w:val="single"/>
        </w:rPr>
        <w:t>r</w:t>
      </w:r>
      <w:r w:rsidRPr="00594FA9">
        <w:rPr>
          <w:u w:val="single"/>
        </w:rPr>
        <w:t xml:space="preserve">ights </w:t>
      </w:r>
      <w:r w:rsidRPr="00594FA9">
        <w:rPr>
          <w:b/>
          <w:sz w:val="26"/>
          <w:highlight w:val="green"/>
          <w:u w:val="single"/>
        </w:rPr>
        <w:t>as</w:t>
      </w:r>
      <w:r w:rsidRPr="00594FA9">
        <w:rPr>
          <w:highlight w:val="green"/>
          <w:u w:val="single"/>
        </w:rPr>
        <w:t xml:space="preserve"> </w:t>
      </w:r>
      <w:r w:rsidRPr="00594FA9">
        <w:rPr>
          <w:u w:val="single"/>
        </w:rPr>
        <w:t xml:space="preserve">one of their </w:t>
      </w:r>
      <w:r w:rsidRPr="00594FA9">
        <w:rPr>
          <w:b/>
          <w:sz w:val="26"/>
          <w:highlight w:val="green"/>
          <w:u w:val="single"/>
        </w:rPr>
        <w:t>natural duties</w:t>
      </w:r>
      <w:r w:rsidRPr="00594FA9">
        <w:rPr>
          <w:u w:val="single"/>
        </w:rPr>
        <w:t>, but in recent years some have questioned their qualifications for doing so. Last Fall in the journal Foreign Affairs James Goldgeier and Bruce W. Jentleson itemised the failures of America’s “</w:t>
      </w:r>
      <w:r w:rsidRPr="00594FA9">
        <w:rPr>
          <w:b/>
          <w:sz w:val="26"/>
          <w:highlight w:val="green"/>
          <w:u w:val="single"/>
        </w:rPr>
        <w:t>tarnished model</w:t>
      </w:r>
      <w:r w:rsidRPr="00594FA9">
        <w:rPr>
          <w:u w:val="single"/>
        </w:rPr>
        <w:t>”, taking note of that “internationally controversial war in Iraq” and a major financial crisis in 2008.</w:t>
      </w:r>
      <w:r w:rsidRPr="00594FA9">
        <w:rPr>
          <w:sz w:val="16"/>
        </w:rPr>
        <w:t xml:space="preserve"> Following a period of recovery under President Barack Obama, America then lurched “in a very different direction … by electing a racist reality TV host who blames American allies for the country’s ills”. And that was before White Nationalists attempted to bring down the government by storming the Capitol on January 6. Do these events signal a need for reform in America – affecting its moral leadership – or are they passing bumps in a stable liberal tradition? Here is where the history of human rights in foreign policy might offer a useful perspective. Take the 17th century, when England and Holland were competing over trade privileges for their corporations. This marks the moment when England first made extensive use of moral atrocities to shape public opinion. At the time the common people of England were sick of war, but the crown needed them for battle, so prints were circulated showing Dutchmen committing what we would call human rights crimes, and what they called “atrocities”. </w:t>
      </w:r>
      <w:r w:rsidRPr="00594FA9">
        <w:rPr>
          <w:u w:val="single"/>
        </w:rPr>
        <w:t xml:space="preserve">The aim was to </w:t>
      </w:r>
      <w:r w:rsidRPr="00594FA9">
        <w:rPr>
          <w:b/>
          <w:sz w:val="26"/>
          <w:highlight w:val="green"/>
          <w:u w:val="single"/>
        </w:rPr>
        <w:t>weaponise moral outrage</w:t>
      </w:r>
      <w:r w:rsidRPr="00594FA9">
        <w:rPr>
          <w:highlight w:val="green"/>
          <w:u w:val="single"/>
        </w:rPr>
        <w:t xml:space="preserve"> </w:t>
      </w:r>
      <w:r w:rsidRPr="00594FA9">
        <w:rPr>
          <w:u w:val="single"/>
        </w:rPr>
        <w:t>for use against the Dutch. One print shows Dutch soldiers waterboarding an Englishman.</w:t>
      </w:r>
      <w:r w:rsidRPr="00594FA9">
        <w:rPr>
          <w:sz w:val="16"/>
        </w:rPr>
        <w:t xml:space="preserve"> The caption calls it “cruel and barbarous”, and most of us would agree, that is an egregious violation of human rights. Still, from a human rights perspective, the situation is more complex. To ignore the crime might be seen as condoning it, but Dutch citizens likewise suffered at the hands of occupying British troops. </w:t>
      </w:r>
      <w:r w:rsidRPr="00594FA9">
        <w:rPr>
          <w:u w:val="single"/>
        </w:rPr>
        <w:t>Pinning the label “barbaric” onto the Dutch then, amounted to whitewashing English crimes.</w:t>
      </w:r>
      <w:r w:rsidRPr="00594FA9">
        <w:rPr>
          <w:sz w:val="16"/>
        </w:rPr>
        <w:t xml:space="preserve"> The core message in many anti-Dutch prints was that the Dutch race, and the Dutch religion, were intrinsically evil. This was misleading at best. In many ways, Dutch society at the time was more liberal than England’s. Historian Jonathan Israel notes that “Dutch social fluidity, religious pluralism, toleration, and relative freedom of the individual tended rather to fuel the antipathy to Dutch society …” Why would religious toleration fuel British ire? Holland’s republic offered an alternative model to England’s aristocracy. Reports of China’s egalitarian civil service in fact, offered ammunition for Dutch opponents of social privilege. Both Holland’s Spinoza and China’s Confucius were seen as like-minded champions of religious toleration. The English found all this terrifying. In response, some charged that Holland was secretly plotting universal dominion over Europe and had to be stopped. Holland’s mercantile success they claimed, was due to unfair trading practices. Clearly the charges of cruelty, though true, were but a smokescreen for another human rights struggle where the roles of hero and villain might easily have been reversed. Let’s call this the human rights paradox: it seems wrong to overlook crimes of cruelty yet, what if those acts were exploited to suppress other human rights like social equality and religious freedom? How do you weigh one against the other? Back in 2013, the Cambridge philosopher Raymond Geuss unpacked the basic problem raised by human rights outrage: “ … what actually happens in the international regime of human rights even as it is defined by the United Nations is that the powerful countries use claims about rights to further their interests … “So you don’t have a universal, much less a completely equitable, enforcement regime, but one that is just as subject to the vagaries of politics as anything else.” </w:t>
      </w:r>
      <w:r w:rsidRPr="00594FA9">
        <w:rPr>
          <w:u w:val="single"/>
        </w:rPr>
        <w:t xml:space="preserve">Boris </w:t>
      </w:r>
      <w:r w:rsidRPr="00594FA9">
        <w:rPr>
          <w:b/>
          <w:sz w:val="26"/>
          <w:highlight w:val="green"/>
          <w:u w:val="single"/>
        </w:rPr>
        <w:t>Johnson warns against ‘sinophobia’</w:t>
      </w:r>
      <w:r w:rsidRPr="00594FA9">
        <w:rPr>
          <w:highlight w:val="green"/>
          <w:u w:val="single"/>
        </w:rPr>
        <w:t xml:space="preserve"> </w:t>
      </w:r>
      <w:r w:rsidRPr="00594FA9">
        <w:rPr>
          <w:b/>
          <w:sz w:val="26"/>
          <w:highlight w:val="green"/>
          <w:u w:val="single"/>
        </w:rPr>
        <w:t>amid</w:t>
      </w:r>
      <w:r w:rsidRPr="00594FA9">
        <w:rPr>
          <w:highlight w:val="green"/>
          <w:u w:val="single"/>
        </w:rPr>
        <w:t xml:space="preserve"> </w:t>
      </w:r>
      <w:r w:rsidRPr="00594FA9">
        <w:rPr>
          <w:u w:val="single"/>
        </w:rPr>
        <w:t xml:space="preserve">rising </w:t>
      </w:r>
      <w:r w:rsidRPr="00594FA9">
        <w:rPr>
          <w:b/>
          <w:sz w:val="26"/>
          <w:highlight w:val="green"/>
          <w:u w:val="single"/>
        </w:rPr>
        <w:t>tensions with China over h</w:t>
      </w:r>
      <w:r w:rsidRPr="00594FA9">
        <w:rPr>
          <w:u w:val="single"/>
        </w:rPr>
        <w:t xml:space="preserve">uman </w:t>
      </w:r>
      <w:r w:rsidRPr="00594FA9">
        <w:rPr>
          <w:b/>
          <w:sz w:val="26"/>
          <w:highlight w:val="green"/>
          <w:u w:val="single"/>
        </w:rPr>
        <w:t>r</w:t>
      </w:r>
      <w:r w:rsidRPr="00594FA9">
        <w:rPr>
          <w:u w:val="single"/>
        </w:rPr>
        <w:t xml:space="preserve">ights </w:t>
      </w:r>
      <w:r w:rsidRPr="00594FA9">
        <w:rPr>
          <w:b/>
          <w:sz w:val="26"/>
          <w:highlight w:val="green"/>
          <w:u w:val="single"/>
        </w:rPr>
        <w:t>and 5G</w:t>
      </w:r>
      <w:r w:rsidRPr="00594FA9">
        <w:rPr>
          <w:highlight w:val="green"/>
          <w:u w:val="single"/>
        </w:rPr>
        <w:t xml:space="preserve"> </w:t>
      </w:r>
      <w:r w:rsidRPr="00594FA9">
        <w:rPr>
          <w:u w:val="single"/>
        </w:rPr>
        <w:t xml:space="preserve">Organisations like </w:t>
      </w:r>
      <w:r w:rsidRPr="00594FA9">
        <w:rPr>
          <w:b/>
          <w:sz w:val="26"/>
          <w:highlight w:val="green"/>
          <w:u w:val="single"/>
        </w:rPr>
        <w:t>H</w:t>
      </w:r>
      <w:r w:rsidRPr="00594FA9">
        <w:rPr>
          <w:u w:val="single"/>
        </w:rPr>
        <w:t xml:space="preserve">uman </w:t>
      </w:r>
      <w:r w:rsidRPr="00594FA9">
        <w:rPr>
          <w:b/>
          <w:sz w:val="26"/>
          <w:highlight w:val="green"/>
          <w:u w:val="single"/>
        </w:rPr>
        <w:t>R</w:t>
      </w:r>
      <w:r w:rsidRPr="00594FA9">
        <w:rPr>
          <w:u w:val="single"/>
        </w:rPr>
        <w:t xml:space="preserve">ights </w:t>
      </w:r>
      <w:r w:rsidRPr="00594FA9">
        <w:rPr>
          <w:b/>
          <w:sz w:val="26"/>
          <w:highlight w:val="green"/>
          <w:u w:val="single"/>
        </w:rPr>
        <w:t>W</w:t>
      </w:r>
      <w:r w:rsidRPr="00594FA9">
        <w:rPr>
          <w:u w:val="single"/>
        </w:rPr>
        <w:t xml:space="preserve">atch strive to apply a common standard, </w:t>
      </w:r>
      <w:r w:rsidRPr="00594FA9">
        <w:rPr>
          <w:b/>
          <w:sz w:val="26"/>
          <w:highlight w:val="green"/>
          <w:u w:val="single"/>
        </w:rPr>
        <w:t>calling out</w:t>
      </w:r>
      <w:r w:rsidRPr="00594FA9">
        <w:rPr>
          <w:highlight w:val="green"/>
          <w:u w:val="single"/>
        </w:rPr>
        <w:t xml:space="preserve"> </w:t>
      </w:r>
      <w:r w:rsidRPr="00594FA9">
        <w:rPr>
          <w:u w:val="single"/>
        </w:rPr>
        <w:t xml:space="preserve">the US as well as </w:t>
      </w:r>
      <w:r w:rsidRPr="00594FA9">
        <w:rPr>
          <w:b/>
          <w:sz w:val="26"/>
          <w:highlight w:val="green"/>
          <w:u w:val="single"/>
        </w:rPr>
        <w:t>China</w:t>
      </w:r>
      <w:r w:rsidRPr="00594FA9">
        <w:rPr>
          <w:u w:val="single"/>
        </w:rPr>
        <w:t>, Israel, and any other nation that steps over the line of human decency</w:t>
      </w:r>
      <w:r w:rsidRPr="00594FA9">
        <w:rPr>
          <w:sz w:val="16"/>
        </w:rPr>
        <w:t xml:space="preserve">. But powerful nations can hardly claim to be third-party observers. Not long ago, at the very moment Donald Trump was attempting to overturn the US elections, then Secretary of State Mike Pompeo was lecturing authorities in Georgia on that same topic. His transparent duplicity got hammered in both the US and the British media. </w:t>
      </w:r>
      <w:r w:rsidRPr="00594FA9">
        <w:rPr>
          <w:u w:val="single"/>
        </w:rPr>
        <w:t xml:space="preserve">Trump also used human rights to help </w:t>
      </w:r>
      <w:r w:rsidRPr="00594FA9">
        <w:rPr>
          <w:b/>
          <w:sz w:val="26"/>
          <w:highlight w:val="green"/>
          <w:u w:val="single"/>
        </w:rPr>
        <w:t>justify</w:t>
      </w:r>
      <w:r w:rsidRPr="00594FA9">
        <w:rPr>
          <w:highlight w:val="green"/>
          <w:u w:val="single"/>
        </w:rPr>
        <w:t xml:space="preserve"> </w:t>
      </w:r>
      <w:r w:rsidRPr="00594FA9">
        <w:rPr>
          <w:u w:val="single"/>
        </w:rPr>
        <w:t xml:space="preserve">his </w:t>
      </w:r>
      <w:r w:rsidRPr="00594FA9">
        <w:rPr>
          <w:b/>
          <w:sz w:val="26"/>
          <w:highlight w:val="green"/>
          <w:u w:val="single"/>
        </w:rPr>
        <w:t xml:space="preserve">trade war </w:t>
      </w:r>
      <w:r w:rsidRPr="00594FA9">
        <w:rPr>
          <w:u w:val="single"/>
        </w:rPr>
        <w:t>with</w:t>
      </w:r>
      <w:r w:rsidRPr="00594FA9">
        <w:rPr>
          <w:sz w:val="16"/>
        </w:rPr>
        <w:t xml:space="preserve"> China, but that war inflicted crippling damage on American farmers and industrial workers. </w:t>
      </w:r>
      <w:r w:rsidRPr="00594FA9">
        <w:rPr>
          <w:u w:val="single"/>
        </w:rPr>
        <w:t xml:space="preserve">What about their rights? It would appear that the West has long employed </w:t>
      </w:r>
      <w:r w:rsidRPr="00594FA9">
        <w:rPr>
          <w:b/>
          <w:sz w:val="26"/>
          <w:highlight w:val="green"/>
          <w:u w:val="single"/>
          <w:bdr w:val="single" w:sz="18" w:space="0" w:color="auto"/>
        </w:rPr>
        <w:t>a double standard</w:t>
      </w:r>
      <w:r w:rsidRPr="00594FA9">
        <w:rPr>
          <w:u w:val="single"/>
        </w:rPr>
        <w:t>, but at least the consciousness of human rights goes back several centuries.</w:t>
      </w:r>
      <w:r w:rsidRPr="00594FA9">
        <w:rPr>
          <w:sz w:val="16"/>
        </w:rPr>
        <w:t xml:space="preserve"> That is true for China as well. </w:t>
      </w:r>
      <w:r w:rsidRPr="00594FA9">
        <w:rPr>
          <w:u w:val="single"/>
        </w:rPr>
        <w:t xml:space="preserve">In fact, from the 10th century onwards, the </w:t>
      </w:r>
      <w:r w:rsidRPr="00594FA9">
        <w:rPr>
          <w:b/>
          <w:sz w:val="26"/>
          <w:highlight w:val="green"/>
          <w:u w:val="single"/>
        </w:rPr>
        <w:t>people of</w:t>
      </w:r>
      <w:r w:rsidRPr="00594FA9">
        <w:rPr>
          <w:highlight w:val="green"/>
          <w:u w:val="single"/>
        </w:rPr>
        <w:t xml:space="preserve"> </w:t>
      </w:r>
      <w:r w:rsidRPr="00594FA9">
        <w:rPr>
          <w:u w:val="single"/>
        </w:rPr>
        <w:t xml:space="preserve">imperial </w:t>
      </w:r>
      <w:r w:rsidRPr="00594FA9">
        <w:rPr>
          <w:b/>
          <w:sz w:val="26"/>
          <w:highlight w:val="green"/>
          <w:u w:val="single"/>
        </w:rPr>
        <w:t>China</w:t>
      </w:r>
      <w:r w:rsidRPr="00594FA9">
        <w:rPr>
          <w:highlight w:val="green"/>
          <w:u w:val="single"/>
        </w:rPr>
        <w:t xml:space="preserve"> </w:t>
      </w:r>
      <w:r w:rsidRPr="00594FA9">
        <w:rPr>
          <w:b/>
          <w:sz w:val="26"/>
          <w:highlight w:val="green"/>
          <w:u w:val="single"/>
        </w:rPr>
        <w:t>used</w:t>
      </w:r>
      <w:r w:rsidRPr="00594FA9">
        <w:rPr>
          <w:highlight w:val="green"/>
          <w:u w:val="single"/>
        </w:rPr>
        <w:t xml:space="preserve"> </w:t>
      </w:r>
      <w:r w:rsidRPr="00594FA9">
        <w:rPr>
          <w:b/>
          <w:sz w:val="26"/>
          <w:highlight w:val="green"/>
          <w:u w:val="single"/>
        </w:rPr>
        <w:t xml:space="preserve">literature, painting, prints, and peaceful demonstrations </w:t>
      </w:r>
      <w:r w:rsidRPr="00594FA9">
        <w:rPr>
          <w:b/>
          <w:sz w:val="26"/>
          <w:highlight w:val="green"/>
          <w:u w:val="single"/>
          <w:bdr w:val="single" w:sz="18" w:space="0" w:color="auto"/>
        </w:rPr>
        <w:t>to expose injustice</w:t>
      </w:r>
      <w:r w:rsidRPr="00594FA9">
        <w:rPr>
          <w:u w:val="single"/>
        </w:rPr>
        <w:t xml:space="preserve">, but they </w:t>
      </w:r>
      <w:r w:rsidRPr="00594FA9">
        <w:rPr>
          <w:b/>
          <w:sz w:val="26"/>
          <w:highlight w:val="green"/>
          <w:u w:val="single"/>
        </w:rPr>
        <w:t>rarely blamed other nations</w:t>
      </w:r>
      <w:r w:rsidRPr="00594FA9">
        <w:rPr>
          <w:u w:val="single"/>
        </w:rPr>
        <w:t>, their religion, or their race</w:t>
      </w:r>
      <w:r w:rsidRPr="00594FA9">
        <w:rPr>
          <w:sz w:val="16"/>
        </w:rPr>
        <w:t xml:space="preserve">. During the 11th century, as Europeans sought to punish Arabs for choosing the wrong faith, socially conscious Chinese worked to improve conditions in their own country. </w:t>
      </w:r>
      <w:r w:rsidRPr="00594FA9">
        <w:rPr>
          <w:u w:val="single"/>
        </w:rPr>
        <w:t xml:space="preserve">When unjust wars took innocent lives, or aid for flood victims fell short, the government typically took the blame. Focusing on local problems, </w:t>
      </w:r>
      <w:r w:rsidRPr="00594FA9">
        <w:rPr>
          <w:b/>
          <w:sz w:val="26"/>
          <w:highlight w:val="green"/>
          <w:u w:val="single"/>
        </w:rPr>
        <w:t>reformers</w:t>
      </w:r>
      <w:r w:rsidRPr="00594FA9">
        <w:rPr>
          <w:highlight w:val="green"/>
          <w:u w:val="single"/>
        </w:rPr>
        <w:t xml:space="preserve"> </w:t>
      </w:r>
      <w:r w:rsidRPr="00594FA9">
        <w:rPr>
          <w:u w:val="single"/>
        </w:rPr>
        <w:t xml:space="preserve">helped to </w:t>
      </w:r>
      <w:r w:rsidRPr="00594FA9">
        <w:rPr>
          <w:b/>
          <w:sz w:val="26"/>
          <w:highlight w:val="green"/>
          <w:u w:val="single"/>
        </w:rPr>
        <w:t>establish</w:t>
      </w:r>
      <w:r w:rsidRPr="00594FA9">
        <w:rPr>
          <w:highlight w:val="green"/>
          <w:u w:val="single"/>
        </w:rPr>
        <w:t xml:space="preserve"> </w:t>
      </w:r>
      <w:r w:rsidRPr="00594FA9">
        <w:rPr>
          <w:u w:val="single"/>
        </w:rPr>
        <w:t xml:space="preserve">public </w:t>
      </w:r>
      <w:r w:rsidRPr="00594FA9">
        <w:rPr>
          <w:b/>
          <w:sz w:val="26"/>
          <w:highlight w:val="green"/>
          <w:u w:val="single"/>
        </w:rPr>
        <w:t>orphanages</w:t>
      </w:r>
      <w:r w:rsidRPr="00594FA9">
        <w:rPr>
          <w:u w:val="single"/>
        </w:rPr>
        <w:t xml:space="preserve">, </w:t>
      </w:r>
      <w:r w:rsidRPr="00594FA9">
        <w:rPr>
          <w:b/>
          <w:sz w:val="26"/>
          <w:highlight w:val="green"/>
          <w:u w:val="single"/>
        </w:rPr>
        <w:t>improve prison conditions</w:t>
      </w:r>
      <w:r w:rsidRPr="00594FA9">
        <w:rPr>
          <w:u w:val="single"/>
        </w:rPr>
        <w:t xml:space="preserve">, and </w:t>
      </w:r>
      <w:r w:rsidRPr="00594FA9">
        <w:rPr>
          <w:b/>
          <w:sz w:val="26"/>
          <w:highlight w:val="green"/>
          <w:u w:val="single"/>
        </w:rPr>
        <w:t>institutionalise tax exemption</w:t>
      </w:r>
      <w:r w:rsidRPr="00594FA9">
        <w:rPr>
          <w:highlight w:val="green"/>
          <w:u w:val="single"/>
        </w:rPr>
        <w:t xml:space="preserve"> </w:t>
      </w:r>
      <w:r w:rsidRPr="00594FA9">
        <w:rPr>
          <w:b/>
          <w:sz w:val="26"/>
          <w:highlight w:val="green"/>
          <w:u w:val="single"/>
        </w:rPr>
        <w:t>and</w:t>
      </w:r>
      <w:r w:rsidRPr="00594FA9">
        <w:rPr>
          <w:highlight w:val="green"/>
          <w:u w:val="single"/>
        </w:rPr>
        <w:t xml:space="preserve"> </w:t>
      </w:r>
      <w:r w:rsidRPr="00594FA9">
        <w:rPr>
          <w:b/>
          <w:sz w:val="26"/>
          <w:highlight w:val="green"/>
          <w:u w:val="single"/>
        </w:rPr>
        <w:t>material aid for flood relief</w:t>
      </w:r>
      <w:r w:rsidRPr="00594FA9">
        <w:rPr>
          <w:sz w:val="16"/>
        </w:rPr>
        <w:t xml:space="preserve">. Spreading the true religion wasn’t an issue; religious tolerance already was standard. China today is very different from imperial times, but for long its stated policy has been non-interference in other nations’ domestic affairs, though that may change. You could call that Confucian, or you could call it Jeffersonian. In his letter to Gideon Granger, Jefferson advised that Americans should “let our affairs be disentangled from those of all other nations, except as to commerce”. He was even wary of exporting democracy, except by good example. Good examples are hard to come by these days. When Trump ignored the pleas of flood victims in Puerto Rico, he blamed them. This was consistent with a centuries old Christian tradition construing poverty as God’s punishment for sin and sloth. In other words, blame the victim. Even now, the Republican Party is attempting to block a desperately needed coronavirus aid package, preferring to blame those out of work for their pandemic fate. Add to that strategy the politics of race and you have the English crown’s formula for the Anglo-Dutch wars: playing the race and religion cards. The charm of that strategy is that it relieves the government of responsibility for any damage inflicted upon citizens. Under the Trump administration, more than 400,000 Americans needlessly lost their lives as the government spread disinformation and blocked distribution of needed supplies. Neither American citizens nor any Western nation has accused the US government of a human rights crime, yet it was both preventable and tragically wrong. Who is to blame? Some would blame Trump personally, noting that America now has a president who is a decent man and a capable leader. That is true, but Goldgeier and Jentleson argued that the problem with America’s tarnished model goes deeper than the outcome of one election. </w:t>
      </w:r>
      <w:r w:rsidRPr="00594FA9">
        <w:rPr>
          <w:u w:val="single"/>
        </w:rPr>
        <w:t xml:space="preserve">What if, for instance, the government had taken responsibility for those lives rather than blaming immigrants, or BLM, or China? Regrettably, we still lack an equitable metric for comparing human rights tragedies, but what we know for sure is that who gets blamed speaks volumes about how a nation values human life. </w:t>
      </w:r>
    </w:p>
    <w:p w14:paraId="74BDA633" w14:textId="77777777" w:rsidR="00C42534" w:rsidRPr="00222233" w:rsidRDefault="00C42534" w:rsidP="00C42534">
      <w:r w:rsidRPr="009F2E8A">
        <w:drawing>
          <wp:inline distT="0" distB="0" distL="0" distR="0" wp14:anchorId="713970DD" wp14:editId="43ABD109">
            <wp:extent cx="5744377" cy="2514951"/>
            <wp:effectExtent l="0" t="0" r="889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8"/>
                    <a:stretch>
                      <a:fillRect/>
                    </a:stretch>
                  </pic:blipFill>
                  <pic:spPr>
                    <a:xfrm>
                      <a:off x="0" y="0"/>
                      <a:ext cx="5744377" cy="2514951"/>
                    </a:xfrm>
                    <a:prstGeom prst="rect">
                      <a:avLst/>
                    </a:prstGeom>
                  </pic:spPr>
                </pic:pic>
              </a:graphicData>
            </a:graphic>
          </wp:inline>
        </w:drawing>
      </w:r>
    </w:p>
    <w:p w14:paraId="2A9DEA0A" w14:textId="77777777" w:rsidR="00C42534" w:rsidRPr="00B55AD5" w:rsidRDefault="00C42534" w:rsidP="00C42534"/>
    <w:p w14:paraId="072850B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F2F59" w14:textId="77777777" w:rsidR="00770B02" w:rsidRDefault="00770B02" w:rsidP="00C42534">
      <w:pPr>
        <w:spacing w:after="0" w:line="240" w:lineRule="auto"/>
      </w:pPr>
      <w:r>
        <w:separator/>
      </w:r>
    </w:p>
  </w:endnote>
  <w:endnote w:type="continuationSeparator" w:id="0">
    <w:p w14:paraId="737CD02C" w14:textId="77777777" w:rsidR="00770B02" w:rsidRDefault="00770B02" w:rsidP="00C425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40EBF" w14:textId="77777777" w:rsidR="00770B02" w:rsidRDefault="00770B02" w:rsidP="00C42534">
      <w:pPr>
        <w:spacing w:after="0" w:line="240" w:lineRule="auto"/>
      </w:pPr>
      <w:r>
        <w:separator/>
      </w:r>
    </w:p>
  </w:footnote>
  <w:footnote w:type="continuationSeparator" w:id="0">
    <w:p w14:paraId="4A4FB5E3" w14:textId="77777777" w:rsidR="00770B02" w:rsidRDefault="00770B02" w:rsidP="00C425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C42534"/>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70B02"/>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2534"/>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3BCA6"/>
  <w15:chartTrackingRefBased/>
  <w15:docId w15:val="{02D133A4-2626-425A-89BD-A4F802A51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42534"/>
    <w:rPr>
      <w:rFonts w:ascii="Calibri" w:hAnsi="Calibri" w:cs="Calibri"/>
    </w:rPr>
  </w:style>
  <w:style w:type="paragraph" w:styleId="Heading1">
    <w:name w:val="heading 1"/>
    <w:aliases w:val="Pocket"/>
    <w:basedOn w:val="Normal"/>
    <w:next w:val="Normal"/>
    <w:link w:val="Heading1Char"/>
    <w:qFormat/>
    <w:rsid w:val="00C425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4253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4253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C4253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425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2534"/>
  </w:style>
  <w:style w:type="character" w:customStyle="1" w:styleId="Heading1Char">
    <w:name w:val="Heading 1 Char"/>
    <w:aliases w:val="Pocket Char"/>
    <w:basedOn w:val="DefaultParagraphFont"/>
    <w:link w:val="Heading1"/>
    <w:rsid w:val="00C4253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4253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42534"/>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C4253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C4253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42534"/>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C42534"/>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C42534"/>
    <w:rPr>
      <w:color w:val="auto"/>
      <w:u w:val="none"/>
    </w:rPr>
  </w:style>
  <w:style w:type="character" w:styleId="FollowedHyperlink">
    <w:name w:val="FollowedHyperlink"/>
    <w:basedOn w:val="DefaultParagraphFont"/>
    <w:uiPriority w:val="99"/>
    <w:semiHidden/>
    <w:unhideWhenUsed/>
    <w:rsid w:val="00C42534"/>
    <w:rPr>
      <w:color w:val="auto"/>
      <w:u w:val="none"/>
    </w:rPr>
  </w:style>
  <w:style w:type="paragraph" w:customStyle="1" w:styleId="textbold">
    <w:name w:val="text bold"/>
    <w:basedOn w:val="Normal"/>
    <w:link w:val="Emphasis"/>
    <w:uiPriority w:val="7"/>
    <w:qFormat/>
    <w:rsid w:val="00C42534"/>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styleId="FootnoteReference">
    <w:name w:val="footnote reference"/>
    <w:aliases w:val="FN Ref,footnote reference,fr,o,FR,(NECG) Footnote Reference"/>
    <w:basedOn w:val="DefaultParagraphFont"/>
    <w:unhideWhenUsed/>
    <w:qFormat/>
    <w:rsid w:val="00C42534"/>
    <w:rPr>
      <w:vertAlign w:val="superscript"/>
    </w:rPr>
  </w:style>
  <w:style w:type="paragraph" w:styleId="FootnoteText">
    <w:name w:val="footnote text"/>
    <w:basedOn w:val="Normal"/>
    <w:link w:val="FootnoteTextChar"/>
    <w:uiPriority w:val="99"/>
    <w:semiHidden/>
    <w:unhideWhenUsed/>
    <w:qFormat/>
    <w:rsid w:val="00C42534"/>
    <w:pPr>
      <w:spacing w:after="0" w:line="240" w:lineRule="auto"/>
    </w:pPr>
    <w:rPr>
      <w:sz w:val="24"/>
    </w:rPr>
  </w:style>
  <w:style w:type="character" w:customStyle="1" w:styleId="FootnoteTextChar">
    <w:name w:val="Footnote Text Char"/>
    <w:basedOn w:val="DefaultParagraphFont"/>
    <w:link w:val="FootnoteText"/>
    <w:uiPriority w:val="99"/>
    <w:semiHidden/>
    <w:rsid w:val="00C42534"/>
    <w:rPr>
      <w:rFonts w:ascii="Calibri" w:hAnsi="Calibri"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ve.md/7RvDG" TargetMode="External"/><Relationship Id="rId13" Type="http://schemas.openxmlformats.org/officeDocument/2006/relationships/hyperlink" Target="https://archive.md/M4qjY" TargetMode="External"/><Relationship Id="rId1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hediplomat.com/2021/02/could-biden-make-us-china-trade-better-for-workers/" TargetMode="External"/><Relationship Id="rId17" Type="http://schemas.openxmlformats.org/officeDocument/2006/relationships/hyperlink" Target="https://archive.md/blSqg" TargetMode="External"/><Relationship Id="rId2" Type="http://schemas.openxmlformats.org/officeDocument/2006/relationships/numbering" Target="numbering.xml"/><Relationship Id="rId16" Type="http://schemas.openxmlformats.org/officeDocument/2006/relationships/hyperlink" Target="http://www.reachingcriticalwill.org/images/documents/Disarmament-fora/OEWG/2016/Documents/NGO13.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rchive.md/hjNI7" TargetMode="External"/><Relationship Id="rId5" Type="http://schemas.openxmlformats.org/officeDocument/2006/relationships/webSettings" Target="webSettings.xml"/><Relationship Id="rId15" Type="http://schemas.openxmlformats.org/officeDocument/2006/relationships/hyperlink" Target="https://www.foreignaffairs.com/articles/china/2018-10-15/beijings-nuclear-option" TargetMode="External"/><Relationship Id="rId10" Type="http://schemas.openxmlformats.org/officeDocument/2006/relationships/hyperlink" Target="https://www.cecc.gov/publications/commission-analysis/detention-of-labor-representative-highlights-challenges-fo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hinoiresie.info/collective-bargaining-in-china-is-dead-the-situation-is-excellent/" TargetMode="External"/><Relationship Id="rId14" Type="http://schemas.openxmlformats.org/officeDocument/2006/relationships/hyperlink" Target="https://warontherocks.com/2018/10/chinas-coming-financial-crisis-and-the-national-security-conne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7</Pages>
  <Words>9980</Words>
  <Characters>56887</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2021-11-21T15:51:00Z</dcterms:created>
  <dcterms:modified xsi:type="dcterms:W3CDTF">2021-11-21T15:51:00Z</dcterms:modified>
</cp:coreProperties>
</file>